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F4CA4" w14:textId="409AB0FB" w:rsidR="00CD509A" w:rsidRDefault="00404E6B" w:rsidP="00CD509A">
      <w:pPr>
        <w:pStyle w:val="Heading1"/>
      </w:pPr>
      <w:r>
        <w:t>1AC</w:t>
      </w:r>
    </w:p>
    <w:p w14:paraId="1F1EC53B" w14:textId="77777777" w:rsidR="00855E9D" w:rsidRPr="003010D8" w:rsidRDefault="00855E9D" w:rsidP="00855E9D">
      <w:pPr>
        <w:pStyle w:val="Heading4"/>
      </w:pPr>
      <w:r>
        <w:t>Plan- The United States ought to recognize an unconditional right of workers to strike.</w:t>
      </w:r>
    </w:p>
    <w:p w14:paraId="14A9D6CC" w14:textId="1DD99307" w:rsidR="009D3B9E" w:rsidRDefault="00855E9D" w:rsidP="009D3B9E">
      <w:pPr>
        <w:pStyle w:val="Heading3"/>
      </w:pPr>
      <w:r>
        <w:lastRenderedPageBreak/>
        <w:t>Inherency</w:t>
      </w:r>
    </w:p>
    <w:p w14:paraId="073B2348" w14:textId="77777777" w:rsidR="00CD509A" w:rsidRDefault="00CD509A" w:rsidP="00CD509A">
      <w:pPr>
        <w:pStyle w:val="Heading4"/>
      </w:pPr>
      <w:r>
        <w:t xml:space="preserve">Unionization percentages in the US are declining. </w:t>
      </w:r>
    </w:p>
    <w:p w14:paraId="02C537A2" w14:textId="77777777" w:rsidR="00CD509A" w:rsidRPr="002F4EF0" w:rsidRDefault="00CD509A" w:rsidP="00CD509A">
      <w:r w:rsidRPr="009D3B9E">
        <w:rPr>
          <w:rStyle w:val="Style13ptBold"/>
        </w:rPr>
        <w:t>Human Rights Watch, 4-29</w:t>
      </w:r>
      <w:r w:rsidRPr="002F4EF0">
        <w:t>-2021, "Why the US PRO Act Matters for the Right to Unionize: Questions and Answers," https://www.hrw.org/news/2021/04/29/why-us-pro-act-matters-right-unionize-questions-and-answers</w:t>
      </w:r>
    </w:p>
    <w:p w14:paraId="62F3F759" w14:textId="77777777" w:rsidR="00CD509A" w:rsidRPr="002F4EF0" w:rsidRDefault="00CD509A" w:rsidP="00CD509A">
      <w:r w:rsidRPr="002F4EF0">
        <w:t>What is the state of union membership in the United States?</w:t>
      </w:r>
      <w:r>
        <w:t xml:space="preserve"> (Loyola IB)</w:t>
      </w:r>
    </w:p>
    <w:p w14:paraId="446505B3" w14:textId="77777777" w:rsidR="00CD509A" w:rsidRPr="002F4EF0" w:rsidRDefault="00CD509A" w:rsidP="00CD509A">
      <w:r w:rsidRPr="002F4EF0">
        <w:t xml:space="preserve">In </w:t>
      </w:r>
      <w:r w:rsidRPr="009D3B9E">
        <w:rPr>
          <w:rStyle w:val="Emphasis"/>
          <w:highlight w:val="cyan"/>
        </w:rPr>
        <w:t>2020</w:t>
      </w:r>
      <w:r w:rsidRPr="00AB483B">
        <w:rPr>
          <w:rStyle w:val="StyleUnderline"/>
        </w:rPr>
        <w:t xml:space="preserve">, after a period of steady decline, </w:t>
      </w:r>
      <w:r w:rsidRPr="009D3B9E">
        <w:rPr>
          <w:rStyle w:val="StyleUnderline"/>
          <w:highlight w:val="cyan"/>
        </w:rPr>
        <w:t>union membership</w:t>
      </w:r>
      <w:r w:rsidRPr="002F4EF0">
        <w:t xml:space="preserve"> (the share of workers who are members of a union, also referred to as union density) </w:t>
      </w:r>
      <w:r w:rsidRPr="009D3B9E">
        <w:rPr>
          <w:highlight w:val="cyan"/>
        </w:rPr>
        <w:t xml:space="preserve">in </w:t>
      </w:r>
      <w:r w:rsidRPr="009D3B9E">
        <w:rPr>
          <w:rStyle w:val="Emphasis"/>
          <w:highlight w:val="cyan"/>
        </w:rPr>
        <w:t>the United</w:t>
      </w:r>
      <w:r w:rsidRPr="00AB483B">
        <w:rPr>
          <w:rStyle w:val="Emphasis"/>
        </w:rPr>
        <w:t xml:space="preserve"> </w:t>
      </w:r>
      <w:r w:rsidRPr="009D3B9E">
        <w:rPr>
          <w:rStyle w:val="Emphasis"/>
          <w:highlight w:val="cyan"/>
        </w:rPr>
        <w:t>S</w:t>
      </w:r>
      <w:r w:rsidRPr="002240F2">
        <w:rPr>
          <w:rStyle w:val="Emphasis"/>
        </w:rPr>
        <w:t>t</w:t>
      </w:r>
      <w:r w:rsidRPr="00AB483B">
        <w:rPr>
          <w:rStyle w:val="Emphasis"/>
        </w:rPr>
        <w:t xml:space="preserve">ates </w:t>
      </w:r>
      <w:r w:rsidRPr="009D3B9E">
        <w:rPr>
          <w:rStyle w:val="Emphasis"/>
          <w:highlight w:val="cyan"/>
        </w:rPr>
        <w:t>stood at a very low </w:t>
      </w:r>
      <w:hyperlink r:id="rId6" w:tgtFrame="_blank" w:history="1">
        <w:r w:rsidRPr="009D3B9E">
          <w:rPr>
            <w:rStyle w:val="Emphasis"/>
            <w:rFonts w:eastAsiaTheme="majorEastAsia"/>
            <w:highlight w:val="cyan"/>
          </w:rPr>
          <w:t>10.8 percent</w:t>
        </w:r>
      </w:hyperlink>
      <w:r w:rsidRPr="002F4EF0">
        <w:t xml:space="preserve">. The share of US </w:t>
      </w:r>
      <w:r w:rsidRPr="009D3B9E">
        <w:rPr>
          <w:highlight w:val="cyan"/>
        </w:rPr>
        <w:t>workers</w:t>
      </w:r>
      <w:r w:rsidRPr="002F4EF0">
        <w:t xml:space="preserve"> with </w:t>
      </w:r>
      <w:r w:rsidRPr="00AB483B">
        <w:rPr>
          <w:rStyle w:val="StyleUnderline"/>
        </w:rPr>
        <w:t>collective bargaining coverage</w:t>
      </w:r>
      <w:r w:rsidRPr="002F4EF0">
        <w:t xml:space="preserve"> (those </w:t>
      </w:r>
      <w:r w:rsidRPr="009D3B9E">
        <w:rPr>
          <w:highlight w:val="cyan"/>
        </w:rPr>
        <w:t>represented by a union</w:t>
      </w:r>
      <w:r w:rsidRPr="002F4EF0">
        <w:t xml:space="preserve">, including nonunion members) </w:t>
      </w:r>
      <w:r w:rsidRPr="009D3B9E">
        <w:rPr>
          <w:rStyle w:val="Emphasis"/>
          <w:highlight w:val="cyan"/>
        </w:rPr>
        <w:t>was similarly low, at </w:t>
      </w:r>
      <w:hyperlink r:id="rId7" w:tgtFrame="_blank" w:history="1">
        <w:r w:rsidRPr="009D3B9E">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729871E0" w14:textId="77777777" w:rsidR="00CD509A" w:rsidRDefault="00CD509A" w:rsidP="00CD509A">
      <w:r w:rsidRPr="002F4EF0">
        <w:t>Historical </w:t>
      </w:r>
      <w:hyperlink r:id="rId8" w:tgtFrame="_blank" w:history="1">
        <w:r w:rsidRPr="002F4EF0">
          <w:rPr>
            <w:rStyle w:val="Hyperlink"/>
            <w:rFonts w:eastAsiaTheme="majorEastAsia"/>
          </w:rPr>
          <w:t>data</w:t>
        </w:r>
      </w:hyperlink>
      <w:r w:rsidRPr="002F4EF0">
        <w:t xml:space="preserve"> show that the </w:t>
      </w:r>
      <w:r w:rsidRPr="009D3B9E">
        <w:rPr>
          <w:rStyle w:val="StyleUnderline"/>
          <w:highlight w:val="cyan"/>
        </w:rPr>
        <w:t>decline in </w:t>
      </w:r>
      <w:hyperlink r:id="rId9" w:tgtFrame="_blank" w:history="1">
        <w:r w:rsidRPr="009D3B9E">
          <w:rPr>
            <w:rStyle w:val="StyleUnderline"/>
            <w:rFonts w:eastAsiaTheme="majorEastAsia"/>
            <w:highlight w:val="cyan"/>
          </w:rPr>
          <w:t>bargaining</w:t>
        </w:r>
      </w:hyperlink>
      <w:r w:rsidRPr="009D3B9E">
        <w:rPr>
          <w:rStyle w:val="StyleUnderline"/>
          <w:highlight w:val="cyan"/>
        </w:rPr>
        <w:t> power coincided with stagnating </w:t>
      </w:r>
      <w:hyperlink r:id="rId10" w:tgtFrame="_blank" w:history="1">
        <w:r w:rsidRPr="009D3B9E">
          <w:rPr>
            <w:rStyle w:val="StyleUnderline"/>
            <w:rFonts w:eastAsiaTheme="majorEastAsia"/>
            <w:highlight w:val="cyan"/>
          </w:rPr>
          <w:t>wages 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1" w:tgtFrame="_blank" w:history="1">
        <w:r w:rsidRPr="002F4EF0">
          <w:rPr>
            <w:rStyle w:val="Hyperlink"/>
            <w:rFonts w:eastAsiaTheme="majorEastAsia"/>
          </w:rPr>
          <w:t>40 percent of rising inequality</w:t>
        </w:r>
      </w:hyperlink>
      <w:r w:rsidRPr="002F4EF0">
        <w:t>.</w:t>
      </w:r>
    </w:p>
    <w:p w14:paraId="5D559403" w14:textId="77777777" w:rsidR="00CD509A" w:rsidRDefault="00CD509A" w:rsidP="00CD509A">
      <w:r w:rsidRPr="002F4EF0">
        <w:t xml:space="preserve">Presently, </w:t>
      </w:r>
      <w:r w:rsidRPr="009D3B9E">
        <w:rPr>
          <w:rStyle w:val="Emphasis"/>
          <w:highlight w:val="cyan"/>
        </w:rPr>
        <w:t>a worker covered by a collective bargaining agreement in the U</w:t>
      </w:r>
      <w:r w:rsidRPr="00AB483B">
        <w:rPr>
          <w:rStyle w:val="Emphasis"/>
        </w:rPr>
        <w:t xml:space="preserve">nited </w:t>
      </w:r>
      <w:r w:rsidRPr="009D3B9E">
        <w:rPr>
          <w:rStyle w:val="Emphasis"/>
          <w:highlight w:val="cyan"/>
        </w:rPr>
        <w:t>S</w:t>
      </w:r>
      <w:r w:rsidRPr="00AB483B">
        <w:rPr>
          <w:rStyle w:val="Emphasis"/>
        </w:rPr>
        <w:t>tates </w:t>
      </w:r>
      <w:hyperlink r:id="rId12" w:tgtFrame="_blank" w:history="1">
        <w:r w:rsidRPr="009D3B9E">
          <w:rPr>
            <w:rStyle w:val="Emphasis"/>
            <w:rFonts w:eastAsiaTheme="majorEastAsia"/>
            <w:highlight w:val="cyan"/>
          </w:rPr>
          <w:t>on average earns about 11.2 percent more</w:t>
        </w:r>
      </w:hyperlink>
      <w:r w:rsidRPr="00AB483B">
        <w:rPr>
          <w:rStyle w:val="StyleUnderline"/>
        </w:rPr>
        <w:t> than a worker with a similar education</w:t>
      </w:r>
      <w:r w:rsidRPr="002F4EF0">
        <w:t xml:space="preserve">, occupation, </w:t>
      </w:r>
      <w:r w:rsidRPr="009D3B9E">
        <w:t xml:space="preserve">and </w:t>
      </w:r>
      <w:r w:rsidRPr="009D3B9E">
        <w:rPr>
          <w:rStyle w:val="Emphasis"/>
        </w:rPr>
        <w:t>experience in a nonunionized 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3" w:tgtFrame="_blank" w:history="1">
        <w:r w:rsidRPr="002F4EF0">
          <w:rPr>
            <w:rStyle w:val="Hyperlink"/>
            <w:rFonts w:eastAsiaTheme="majorEastAsia"/>
          </w:rPr>
          <w:t>13.7 percent more</w:t>
        </w:r>
      </w:hyperlink>
      <w:r w:rsidRPr="002F4EF0">
        <w:t> than their nonunionized peers, and </w:t>
      </w:r>
      <w:hyperlink r:id="rId14" w:tgtFrame="_blank" w:history="1">
        <w:r w:rsidRPr="002F4EF0">
          <w:rPr>
            <w:rStyle w:val="Hyperlink"/>
            <w:rFonts w:eastAsiaTheme="majorEastAsia"/>
          </w:rPr>
          <w:t>Hispanic workers</w:t>
        </w:r>
      </w:hyperlink>
      <w:r w:rsidRPr="002F4EF0">
        <w:t> represented by a union earn </w:t>
      </w:r>
      <w:hyperlink r:id="rId15" w:tgtFrame="_blank" w:history="1">
        <w:r w:rsidRPr="002F4EF0">
          <w:rPr>
            <w:rStyle w:val="Hyperlink"/>
            <w:rFonts w:eastAsiaTheme="majorEastAsia"/>
          </w:rPr>
          <w:t>20.1 percent more</w:t>
        </w:r>
      </w:hyperlink>
      <w:r w:rsidRPr="002F4EF0">
        <w:t>.</w:t>
      </w:r>
    </w:p>
    <w:p w14:paraId="3FD3FE07" w14:textId="77777777" w:rsidR="00123B92" w:rsidRDefault="00123B92" w:rsidP="00123B92">
      <w:pPr>
        <w:pStyle w:val="Heading4"/>
      </w:pPr>
      <w:r>
        <w:t>Under the National Labor Relations Act, the US right to strike has become meaningless with a laundry list of exceptions and loopholes that prevents effective strikes</w:t>
      </w:r>
    </w:p>
    <w:p w14:paraId="42C53A9E" w14:textId="77777777" w:rsidR="00123B92" w:rsidRDefault="00123B92" w:rsidP="00123B92">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2366A4B4" w14:textId="77777777" w:rsidR="00123B92" w:rsidRPr="00D72039" w:rsidRDefault="00123B92" w:rsidP="00123B92">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9D3B9E">
        <w:rPr>
          <w:rStyle w:val="StyleUnderline"/>
          <w:highlight w:val="cyan"/>
        </w:rPr>
        <w:t>To say</w:t>
      </w:r>
      <w:r w:rsidRPr="003956E2">
        <w:rPr>
          <w:rStyle w:val="StyleUnderline"/>
        </w:rPr>
        <w:t xml:space="preserve"> that </w:t>
      </w:r>
      <w:r w:rsidRPr="009D3B9E">
        <w:rPr>
          <w:rStyle w:val="StyleUnderline"/>
          <w:highlight w:val="cyan"/>
        </w:rPr>
        <w:t>a strike is</w:t>
      </w:r>
      <w:r w:rsidRPr="003956E2">
        <w:rPr>
          <w:rStyle w:val="StyleUnderline"/>
        </w:rPr>
        <w:t xml:space="preserve"> ostensibly </w:t>
      </w:r>
      <w:r w:rsidRPr="009D3B9E">
        <w:rPr>
          <w:rStyle w:val="Emphasis"/>
          <w:highlight w:val="cyan"/>
        </w:rPr>
        <w:t>legal</w:t>
      </w:r>
      <w:r w:rsidRPr="00D72039">
        <w:rPr>
          <w:sz w:val="16"/>
        </w:rPr>
        <w:t xml:space="preserve">, though, </w:t>
      </w:r>
      <w:r w:rsidRPr="009D3B9E">
        <w:rPr>
          <w:rStyle w:val="StyleUnderline"/>
          <w:highlight w:val="cyan"/>
        </w:rPr>
        <w:t>is not to say whether it is</w:t>
      </w:r>
      <w:r w:rsidRPr="003956E2">
        <w:rPr>
          <w:rStyle w:val="StyleUnderline"/>
        </w:rPr>
        <w:t xml:space="preserve"> </w:t>
      </w:r>
      <w:r w:rsidRPr="009D3B9E">
        <w:rPr>
          <w:rStyle w:val="Emphasis"/>
          <w:highlight w:val="cyan"/>
        </w:rPr>
        <w:t>sufficiently protected</w:t>
      </w:r>
      <w:r w:rsidRPr="003956E2">
        <w:rPr>
          <w:rStyle w:val="StyleUnderline"/>
        </w:rPr>
        <w:t xml:space="preserve"> as </w:t>
      </w:r>
      <w:r w:rsidRPr="009D3B9E">
        <w:rPr>
          <w:rStyle w:val="StyleUnderline"/>
          <w:highlight w:val="cyan"/>
        </w:rPr>
        <w:t xml:space="preserve">to make it </w:t>
      </w:r>
      <w:r w:rsidRPr="009D3B9E">
        <w:rPr>
          <w:rStyle w:val="Emphasis"/>
          <w:highlight w:val="cyan"/>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 xml:space="preserve">So long as the state-as-regulator will not punish you for engaging in a </w:t>
      </w:r>
      <w:r w:rsidRPr="003956E2">
        <w:rPr>
          <w:rStyle w:val="StyleUnderline"/>
        </w:rPr>
        <w:lastRenderedPageBreak/>
        <w:t>strike, that strike is legal</w:t>
      </w:r>
      <w:r w:rsidRPr="00D72039">
        <w:rPr>
          <w:sz w:val="16"/>
        </w:rPr>
        <w:t xml:space="preserve">. But </w:t>
      </w:r>
      <w:r w:rsidRPr="009D3B9E">
        <w:rPr>
          <w:rStyle w:val="StyleUnderline"/>
          <w:highlight w:val="cyan"/>
        </w:rPr>
        <w:t>given</w:t>
      </w:r>
      <w:r w:rsidRPr="003956E2">
        <w:rPr>
          <w:rStyle w:val="StyleUnderline"/>
        </w:rPr>
        <w:t xml:space="preserve"> that </w:t>
      </w:r>
      <w:r w:rsidRPr="009D3B9E">
        <w:rPr>
          <w:rStyle w:val="StyleUnderline"/>
          <w:highlight w:val="cyan"/>
        </w:rPr>
        <w:t xml:space="preserve">striking is </w:t>
      </w:r>
      <w:proofErr w:type="gramStart"/>
      <w:r w:rsidRPr="009D3B9E">
        <w:rPr>
          <w:rStyle w:val="StyleUnderline"/>
          <w:highlight w:val="cyan"/>
        </w:rPr>
        <w:t>protest against</w:t>
      </w:r>
      <w:proofErr w:type="gramEnd"/>
      <w:r w:rsidRPr="009D3B9E">
        <w:rPr>
          <w:rStyle w:val="StyleUnderline"/>
          <w:highlight w:val="cyan"/>
        </w:rPr>
        <w:t xml:space="preserve"> an employer</w:t>
      </w:r>
      <w:r w:rsidRPr="003956E2">
        <w:rPr>
          <w:rStyle w:val="StyleUnderline"/>
        </w:rPr>
        <w:t xml:space="preserve">, rather than against the state-as-regulator, </w:t>
      </w:r>
      <w:r w:rsidRPr="009D3B9E">
        <w:rPr>
          <w:rStyle w:val="StyleUnderline"/>
          <w:highlight w:val="cyan"/>
        </w:rPr>
        <w:t xml:space="preserve">being legal is </w:t>
      </w:r>
      <w:r w:rsidRPr="009D3B9E">
        <w:rPr>
          <w:rStyle w:val="Emphasis"/>
          <w:highlight w:val="cyan"/>
        </w:rPr>
        <w:t>insufficient protection</w:t>
      </w:r>
      <w:r w:rsidRPr="00D72039">
        <w:rPr>
          <w:sz w:val="16"/>
        </w:rPr>
        <w:t xml:space="preserve"> </w:t>
      </w:r>
      <w:r w:rsidRPr="009D3B9E">
        <w:rPr>
          <w:rStyle w:val="StyleUnderline"/>
          <w:highlight w:val="cyan"/>
        </w:rPr>
        <w:t xml:space="preserve">from </w:t>
      </w:r>
      <w:r w:rsidRPr="003956E2">
        <w:rPr>
          <w:rStyle w:val="StyleUnderline"/>
        </w:rPr>
        <w:t xml:space="preserve">the </w:t>
      </w:r>
      <w:r w:rsidRPr="009D3B9E">
        <w:rPr>
          <w:rStyle w:val="Emphasis"/>
          <w:highlight w:val="cya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9D3B9E">
        <w:rPr>
          <w:rStyle w:val="StyleUnderline"/>
          <w:highlight w:val="cyan"/>
        </w:rPr>
        <w:t xml:space="preserve">Employees </w:t>
      </w:r>
      <w:r w:rsidRPr="009D3B9E">
        <w:rPr>
          <w:rStyle w:val="Emphasis"/>
          <w:highlight w:val="cyan"/>
        </w:rPr>
        <w:t>technically</w:t>
      </w:r>
      <w:r w:rsidRPr="009D3B9E">
        <w:rPr>
          <w:rStyle w:val="StyleUnderline"/>
          <w:highlight w:val="cyan"/>
        </w:rPr>
        <w:t xml:space="preserve"> cannot be</w:t>
      </w:r>
      <w:r w:rsidRPr="003956E2">
        <w:rPr>
          <w:rStyle w:val="StyleUnderline"/>
        </w:rPr>
        <w:t xml:space="preserve"> </w:t>
      </w:r>
      <w:r w:rsidRPr="009D3B9E">
        <w:rPr>
          <w:rStyle w:val="StyleUnderline"/>
          <w:highlight w:val="cyan"/>
        </w:rPr>
        <w:t>fired for</w:t>
      </w:r>
      <w:r w:rsidRPr="003956E2">
        <w:rPr>
          <w:rStyle w:val="StyleUnderline"/>
        </w:rPr>
        <w:t xml:space="preserve"> protected concerted activity under the NLRA, including protected </w:t>
      </w:r>
      <w:r w:rsidRPr="009D3B9E">
        <w:rPr>
          <w:rStyle w:val="StyleUnderline"/>
          <w:highlight w:val="cyan"/>
        </w:rPr>
        <w:t>strikes</w:t>
      </w:r>
      <w:r w:rsidRPr="00D72039">
        <w:rPr>
          <w:sz w:val="16"/>
        </w:rPr>
        <w:t xml:space="preserve">. But in a distinction that </w:t>
      </w:r>
      <w:proofErr w:type="spellStart"/>
      <w:r w:rsidRPr="00D72039">
        <w:rPr>
          <w:sz w:val="16"/>
        </w:rPr>
        <w:t>Getman</w:t>
      </w:r>
      <w:proofErr w:type="spellEnd"/>
      <w:r w:rsidRPr="00D72039">
        <w:rPr>
          <w:sz w:val="16"/>
        </w:rPr>
        <w:t xml:space="preserve"> and Kohler note “only a lawyer could love—or even have imagined,”82, </w:t>
      </w:r>
      <w:r w:rsidRPr="003956E2">
        <w:rPr>
          <w:rStyle w:val="StyleUnderline"/>
        </w:rPr>
        <w:t xml:space="preserve">judicial construction of </w:t>
      </w:r>
      <w:r w:rsidRPr="009D3B9E">
        <w:rPr>
          <w:rStyle w:val="StyleUnderline"/>
          <w:highlight w:val="cyan"/>
        </w:rPr>
        <w:t xml:space="preserve">the NLRA permits employers to </w:t>
      </w:r>
      <w:r w:rsidRPr="009D3B9E">
        <w:rPr>
          <w:rStyle w:val="Emphasis"/>
          <w:highlight w:val="cyan"/>
        </w:rPr>
        <w:t>permanently replace</w:t>
      </w:r>
      <w:r w:rsidRPr="003956E2">
        <w:rPr>
          <w:rStyle w:val="StyleUnderline"/>
        </w:rPr>
        <w:t xml:space="preserve"> </w:t>
      </w:r>
      <w:r w:rsidRPr="009D3B9E">
        <w:rPr>
          <w:rStyle w:val="StyleUnderline"/>
          <w:highlight w:val="cya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9D3B9E">
        <w:rPr>
          <w:rStyle w:val="StyleUnderline"/>
          <w:highlight w:val="cyan"/>
        </w:rPr>
        <w:t xml:space="preserve">strikes can facilitate </w:t>
      </w:r>
      <w:proofErr w:type="spellStart"/>
      <w:r w:rsidRPr="009D3B9E">
        <w:rPr>
          <w:rStyle w:val="Emphasis"/>
          <w:highlight w:val="cyan"/>
        </w:rPr>
        <w:t>deunionization</w:t>
      </w:r>
      <w:proofErr w:type="spellEnd"/>
      <w:r w:rsidRPr="00D72039">
        <w:rPr>
          <w:sz w:val="16"/>
        </w:rPr>
        <w:t xml:space="preserve">. </w:t>
      </w:r>
      <w:r w:rsidRPr="003956E2">
        <w:rPr>
          <w:rStyle w:val="StyleUnderline"/>
        </w:rPr>
        <w:t xml:space="preserve">Strikes provide </w:t>
      </w:r>
      <w:r w:rsidRPr="009D3B9E">
        <w:rPr>
          <w:rStyle w:val="StyleUnderline"/>
          <w:highlight w:val="cyan"/>
        </w:rPr>
        <w:t>employers</w:t>
      </w:r>
      <w:r w:rsidRPr="003956E2">
        <w:rPr>
          <w:rStyle w:val="StyleUnderline"/>
        </w:rPr>
        <w:t xml:space="preserve"> an opportunity, unavailable at any other point in the employment relationship, to </w:t>
      </w:r>
      <w:r w:rsidRPr="009D3B9E">
        <w:rPr>
          <w:rStyle w:val="StyleUnderline"/>
          <w:highlight w:val="cyan"/>
        </w:rPr>
        <w:t>replace</w:t>
      </w:r>
      <w:r w:rsidRPr="003956E2">
        <w:rPr>
          <w:rStyle w:val="StyleUnderline"/>
        </w:rPr>
        <w:t xml:space="preserve"> those </w:t>
      </w:r>
      <w:r w:rsidRPr="009D3B9E">
        <w:rPr>
          <w:rStyle w:val="StyleUnderline"/>
          <w:highlight w:val="cya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9D3B9E">
        <w:rPr>
          <w:rStyle w:val="StyleUnderline"/>
          <w:highlight w:val="cyan"/>
        </w:rPr>
        <w:t>the right</w:t>
      </w:r>
      <w:r w:rsidRPr="00D72039">
        <w:rPr>
          <w:sz w:val="16"/>
        </w:rPr>
        <w:t xml:space="preserve"> is too “expensive,” however; it is that its scope </w:t>
      </w:r>
      <w:r w:rsidRPr="009D3B9E">
        <w:rPr>
          <w:rStyle w:val="StyleUnderline"/>
          <w:highlight w:val="cyan"/>
        </w:rPr>
        <w:t xml:space="preserve">is </w:t>
      </w:r>
      <w:r w:rsidRPr="009D3B9E">
        <w:rPr>
          <w:rStyle w:val="Emphasis"/>
          <w:highlight w:val="cyan"/>
        </w:rPr>
        <w:t>too narrow</w:t>
      </w:r>
      <w:r w:rsidRPr="00D72039">
        <w:rPr>
          <w:sz w:val="16"/>
        </w:rPr>
        <w:t xml:space="preserve">, particularly </w:t>
      </w:r>
      <w:r w:rsidRPr="003956E2">
        <w:rPr>
          <w:rStyle w:val="StyleUnderline"/>
        </w:rPr>
        <w:t>following the Taft-Hartley Amendments.</w:t>
      </w:r>
      <w:r w:rsidRPr="00D72039">
        <w:rPr>
          <w:sz w:val="16"/>
        </w:rPr>
        <w:t xml:space="preserve"> </w:t>
      </w:r>
      <w:r w:rsidRPr="003956E2">
        <w:rPr>
          <w:rStyle w:val="StyleUnderline"/>
        </w:rPr>
        <w:t xml:space="preserve">Law cabins legitimate strike activity, </w:t>
      </w:r>
      <w:r w:rsidRPr="009D3B9E">
        <w:rPr>
          <w:rStyle w:val="StyleUnderline"/>
          <w:highlight w:val="cyan"/>
        </w:rPr>
        <w:t xml:space="preserve">based on </w:t>
      </w:r>
      <w:r w:rsidRPr="003956E2">
        <w:rPr>
          <w:rStyle w:val="StyleUnderline"/>
        </w:rPr>
        <w:t xml:space="preserve">employees’ </w:t>
      </w:r>
      <w:r w:rsidRPr="009D3B9E">
        <w:rPr>
          <w:rStyle w:val="StyleUnderline"/>
          <w:highlight w:val="cyan"/>
        </w:rPr>
        <w:t>motivation</w:t>
      </w:r>
      <w:r w:rsidRPr="003956E2">
        <w:rPr>
          <w:rStyle w:val="StyleUnderline"/>
        </w:rPr>
        <w:t xml:space="preserve">, their </w:t>
      </w:r>
      <w:r w:rsidRPr="009D3B9E">
        <w:rPr>
          <w:rStyle w:val="StyleUnderline"/>
          <w:highlight w:val="cyan"/>
        </w:rPr>
        <w:t>conduct</w:t>
      </w:r>
      <w:r w:rsidRPr="003956E2">
        <w:rPr>
          <w:rStyle w:val="StyleUnderline"/>
        </w:rPr>
        <w:t xml:space="preserve">, </w:t>
      </w:r>
      <w:r w:rsidRPr="009D3B9E">
        <w:rPr>
          <w:rStyle w:val="StyleUnderline"/>
          <w:highlight w:val="cyan"/>
        </w:rPr>
        <w:t xml:space="preserve">and </w:t>
      </w:r>
      <w:r w:rsidRPr="003956E2">
        <w:rPr>
          <w:rStyle w:val="StyleUnderline"/>
        </w:rPr>
        <w:t xml:space="preserve">their </w:t>
      </w:r>
      <w:r w:rsidRPr="009D3B9E">
        <w:rPr>
          <w:rStyle w:val="StyleUnderline"/>
          <w:highlight w:val="cyan"/>
        </w:rPr>
        <w:t>targets</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if they concern 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D72039">
        <w:rPr>
          <w:sz w:val="16"/>
        </w:rPr>
        <w:t>have to</w:t>
      </w:r>
      <w:proofErr w:type="gramEnd"/>
      <w:r w:rsidRPr="00D72039">
        <w:rPr>
          <w:sz w:val="16"/>
        </w:rPr>
        <w:t xml:space="preserve"> be decided by the National Labor Relations Board. The consequences can be severe to striking employees and struck employers, involving as they do questions of reinstatement and backpay.93 </w:t>
      </w:r>
      <w:r w:rsidRPr="009D3B9E">
        <w:rPr>
          <w:rStyle w:val="StyleUnderline"/>
          <w:highlight w:val="cyan"/>
        </w:rPr>
        <w:t>The</w:t>
      </w:r>
      <w:r w:rsidRPr="003956E2">
        <w:rPr>
          <w:rStyle w:val="StyleUnderline"/>
        </w:rPr>
        <w:t xml:space="preserve"> “</w:t>
      </w:r>
      <w:r w:rsidRPr="009D3B9E">
        <w:rPr>
          <w:rStyle w:val="StyleUnderline"/>
          <w:highlight w:val="cyan"/>
        </w:rPr>
        <w:t>right</w:t>
      </w:r>
      <w:r w:rsidRPr="003956E2">
        <w:rPr>
          <w:rStyle w:val="StyleUnderline"/>
        </w:rPr>
        <w:t xml:space="preserve">” </w:t>
      </w:r>
      <w:r w:rsidRPr="009D3B9E">
        <w:rPr>
          <w:rStyle w:val="StyleUnderline"/>
          <w:highlight w:val="cyan"/>
        </w:rPr>
        <w:t>to strike</w:t>
      </w:r>
      <w:r w:rsidRPr="00D72039">
        <w:rPr>
          <w:sz w:val="16"/>
        </w:rPr>
        <w:t xml:space="preserve">, it seems, </w:t>
      </w:r>
      <w:r w:rsidRPr="009D3B9E">
        <w:rPr>
          <w:rStyle w:val="StyleUnderline"/>
          <w:highlight w:val="cyan"/>
        </w:rPr>
        <w:t>is filled with</w:t>
      </w:r>
      <w:r w:rsidRPr="003956E2">
        <w:rPr>
          <w:rStyle w:val="StyleUnderline"/>
        </w:rPr>
        <w:t xml:space="preserve"> </w:t>
      </w:r>
      <w:r w:rsidRPr="009D3B9E">
        <w:rPr>
          <w:rStyle w:val="Emphasis"/>
          <w:highlight w:val="cyan"/>
        </w:rPr>
        <w:t>uncertainty and peril</w:t>
      </w:r>
      <w:r w:rsidRPr="00D72039">
        <w:rPr>
          <w:sz w:val="16"/>
        </w:rPr>
        <w:t xml:space="preserve">. Collectively, </w:t>
      </w:r>
      <w:r w:rsidRPr="003956E2">
        <w:rPr>
          <w:rStyle w:val="StyleUnderline"/>
        </w:rPr>
        <w:t xml:space="preserve">these </w:t>
      </w:r>
      <w:r w:rsidRPr="009D3B9E">
        <w:rPr>
          <w:rStyle w:val="StyleUnderline"/>
          <w:highlight w:val="cyan"/>
        </w:rPr>
        <w:t>rules</w:t>
      </w:r>
      <w:r w:rsidRPr="003956E2">
        <w:rPr>
          <w:rStyle w:val="StyleUnderline"/>
        </w:rPr>
        <w:t xml:space="preserve"> </w:t>
      </w:r>
      <w:r w:rsidRPr="009D3B9E">
        <w:rPr>
          <w:rStyle w:val="Emphasis"/>
          <w:highlight w:val="cyan"/>
        </w:rPr>
        <w:t>prohibit</w:t>
      </w:r>
      <w:r w:rsidRPr="00D72039">
        <w:rPr>
          <w:sz w:val="16"/>
        </w:rPr>
        <w:t xml:space="preserve"> many of the </w:t>
      </w:r>
      <w:r w:rsidRPr="009D3B9E">
        <w:rPr>
          <w:rStyle w:val="StyleUnderline"/>
          <w:highlight w:val="cyan"/>
        </w:rPr>
        <w:t>strikes which</w:t>
      </w:r>
      <w:r w:rsidRPr="003956E2">
        <w:rPr>
          <w:rStyle w:val="StyleUnderline"/>
        </w:rPr>
        <w:t xml:space="preserve"> </w:t>
      </w:r>
      <w:r w:rsidRPr="009D3B9E">
        <w:rPr>
          <w:rStyle w:val="StyleUnderline"/>
          <w:highlight w:val="cyan"/>
        </w:rPr>
        <w:t xml:space="preserve">helped build the </w:t>
      </w:r>
      <w:r w:rsidRPr="009D3B9E">
        <w:rPr>
          <w:rStyle w:val="Emphasis"/>
          <w:highlight w:val="cyan"/>
        </w:rPr>
        <w:t>labor movement</w:t>
      </w:r>
      <w:r w:rsidRPr="00D72039">
        <w:rPr>
          <w:sz w:val="16"/>
        </w:rPr>
        <w:t xml:space="preserve"> in its current form. Ahmed White accordingly argues </w:t>
      </w:r>
      <w:r w:rsidRPr="003956E2">
        <w:rPr>
          <w:rStyle w:val="StyleUnderline"/>
        </w:rPr>
        <w:t xml:space="preserve">that </w:t>
      </w:r>
      <w:r w:rsidRPr="009D3B9E">
        <w:rPr>
          <w:rStyle w:val="StyleUnderline"/>
          <w:highlight w:val="cyan"/>
        </w:rPr>
        <w:t xml:space="preserve">law prohibits </w:t>
      </w:r>
      <w:r w:rsidRPr="009D3B9E">
        <w:rPr>
          <w:rStyle w:val="Emphasis"/>
          <w:highlight w:val="cyan"/>
        </w:rPr>
        <w:t>effective strikes</w:t>
      </w:r>
      <w:r w:rsidRPr="00D72039">
        <w:rPr>
          <w:sz w:val="16"/>
        </w:rPr>
        <w:t xml:space="preserve">, strikes </w:t>
      </w:r>
      <w:r w:rsidRPr="009D3B9E">
        <w:rPr>
          <w:rStyle w:val="StyleUnderline"/>
          <w:highlight w:val="cyan"/>
        </w:rPr>
        <w:t>which could</w:t>
      </w:r>
      <w:r w:rsidRPr="00D72039">
        <w:rPr>
          <w:sz w:val="16"/>
        </w:rPr>
        <w:t xml:space="preserve"> </w:t>
      </w:r>
      <w:proofErr w:type="gramStart"/>
      <w:r w:rsidRPr="00D72039">
        <w:rPr>
          <w:sz w:val="16"/>
        </w:rPr>
        <w:t xml:space="preserve">actually </w:t>
      </w:r>
      <w:r w:rsidRPr="009D3B9E">
        <w:rPr>
          <w:rStyle w:val="StyleUnderline"/>
          <w:highlight w:val="cyan"/>
        </w:rPr>
        <w:t>change</w:t>
      </w:r>
      <w:proofErr w:type="gramEnd"/>
      <w:r w:rsidRPr="009D3B9E">
        <w:rPr>
          <w:rStyle w:val="StyleUnderline"/>
          <w:highlight w:val="cyan"/>
        </w:rPr>
        <w:t xml:space="preserve"> employer</w:t>
      </w:r>
      <w:r w:rsidRPr="003956E2">
        <w:rPr>
          <w:rStyle w:val="StyleUnderline"/>
        </w:rPr>
        <w:t xml:space="preserve"> </w:t>
      </w:r>
      <w:r w:rsidRPr="009D3B9E">
        <w:rPr>
          <w:rStyle w:val="StyleUnderline"/>
          <w:highlight w:val="cya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371C17D3" w14:textId="77777777" w:rsidR="00CD509A" w:rsidRDefault="00CD509A" w:rsidP="00CD509A">
      <w:pPr>
        <w:pStyle w:val="Heading4"/>
      </w:pPr>
      <w:r>
        <w:t>Strikes generate support for unions – its critical to their power</w:t>
      </w:r>
    </w:p>
    <w:p w14:paraId="4BCAC03C" w14:textId="77777777" w:rsidR="00CD509A" w:rsidRDefault="00CD509A" w:rsidP="00CD509A">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 xml:space="preserve">Hertel-Fernandez et </w:t>
      </w:r>
      <w:proofErr w:type="gramStart"/>
      <w:r w:rsidRPr="00463DA2">
        <w:t>al,</w:t>
      </w:r>
      <w:r>
        <w:rPr>
          <w:rStyle w:val="Style13ptBold"/>
        </w:rPr>
        <w:t>.</w:t>
      </w:r>
      <w:proofErr w:type="gramEnd"/>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3C3D9BAF" w14:textId="77777777" w:rsidR="00CD509A" w:rsidRDefault="00CD509A" w:rsidP="00CD509A">
      <w:r>
        <w:t xml:space="preserve">We examined </w:t>
      </w:r>
      <w:r w:rsidRPr="009D3B9E">
        <w:rPr>
          <w:rStyle w:val="Emphasis"/>
        </w:rPr>
        <w:t>the political consequences</w:t>
      </w:r>
      <w:r w:rsidRPr="006E2394">
        <w:rPr>
          <w:rStyle w:val="Emphasis"/>
        </w:rPr>
        <w:t xml:space="preserve"> </w:t>
      </w:r>
      <w:r w:rsidRPr="006E2394">
        <w:t xml:space="preserve">of large-scale teacher </w:t>
      </w:r>
      <w:r w:rsidRPr="009D3B9E">
        <w:t>strikes</w:t>
      </w:r>
      <w:r w:rsidRPr="009D3B9E">
        <w:rPr>
          <w:highlight w:val="cyan"/>
        </w:rPr>
        <w:t>,</w:t>
      </w:r>
      <w:r>
        <w:t xml:space="preserve"> studying how firsthand exposure changed mass attitudes and public preferences. Across a range of specifications and approaches, we find that increased </w:t>
      </w:r>
      <w:r w:rsidRPr="009D3B9E">
        <w:rPr>
          <w:highlight w:val="cyan"/>
        </w:rPr>
        <w:t xml:space="preserve">exposure to </w:t>
      </w:r>
      <w:r w:rsidRPr="009D3B9E">
        <w:t xml:space="preserve">the </w:t>
      </w:r>
      <w:r w:rsidRPr="009D3B9E">
        <w:rPr>
          <w:highlight w:val="cyan"/>
        </w:rPr>
        <w:t xml:space="preserve">strikes </w:t>
      </w:r>
      <w:r w:rsidRPr="009D3B9E">
        <w:rPr>
          <w:rStyle w:val="Emphasis"/>
          <w:highlight w:val="cyan"/>
        </w:rPr>
        <w:t xml:space="preserve">led to </w:t>
      </w:r>
      <w:r w:rsidRPr="009D3B9E">
        <w:rPr>
          <w:rStyle w:val="Emphasis"/>
        </w:rPr>
        <w:t>greater support for the walkouts</w:t>
      </w:r>
      <w:r w:rsidRPr="009D3B9E">
        <w:t>,</w:t>
      </w:r>
      <w:r>
        <w:t xml:space="preserve"> </w:t>
      </w:r>
      <w:r w:rsidRPr="00463DA2">
        <w:rPr>
          <w:rStyle w:val="StyleUnderline"/>
        </w:rPr>
        <w:t xml:space="preserve">more support for legal </w:t>
      </w:r>
      <w:r w:rsidRPr="00463DA2">
        <w:rPr>
          <w:rStyle w:val="StyleUnderline"/>
        </w:rPr>
        <w:lastRenderedPageBreak/>
        <w:t>rights for teachers and unions, and, especially, greater personal interest in labor action at people’s own jobs, though not necessarily through traditional unions.</w:t>
      </w:r>
      <w:r>
        <w:t xml:space="preserve"> Returning to the theoretical expectations we outlined earlier, the teacher strikes appear to have changed the ways that parents think about the labor movement</w:t>
      </w:r>
      <w:r w:rsidRPr="009D3B9E">
        <w:rPr>
          <w:highlight w:val="cyan"/>
        </w:rPr>
        <w:t xml:space="preserve">, </w:t>
      </w:r>
      <w:r w:rsidRPr="009D3B9E">
        <w:rPr>
          <w:rStyle w:val="Emphasis"/>
        </w:rPr>
        <w:t xml:space="preserve">generating </w:t>
      </w:r>
      <w:r w:rsidRPr="009D3B9E">
        <w:rPr>
          <w:rStyle w:val="Emphasis"/>
          <w:highlight w:val="cyan"/>
        </w:rPr>
        <w:t>greater public support</w:t>
      </w:r>
      <w:r>
        <w:t xml:space="preserve">. The results regarding workers’ interest in undertaking labor action in their own jobs also suggests evidence in favor of the public inspiration and imitation hypothesis, underscoring the role </w:t>
      </w:r>
      <w:proofErr w:type="gramStart"/>
      <w:r w:rsidRPr="00463DA2">
        <w:rPr>
          <w:rStyle w:val="StyleUnderline"/>
        </w:rPr>
        <w:t xml:space="preserve">that </w:t>
      </w:r>
      <w:r w:rsidRPr="009D3B9E">
        <w:rPr>
          <w:rStyle w:val="StyleUnderline"/>
        </w:rPr>
        <w:t xml:space="preserve">social movements and </w:t>
      </w:r>
      <w:r w:rsidRPr="009D3B9E">
        <w:rPr>
          <w:rStyle w:val="StyleUnderline"/>
          <w:highlight w:val="cyan"/>
        </w:rPr>
        <w:t>mobilizations</w:t>
      </w:r>
      <w:proofErr w:type="gramEnd"/>
      <w:r w:rsidRPr="009D3B9E">
        <w:rPr>
          <w:rStyle w:val="StyleUnderline"/>
          <w:highlight w:val="cyan"/>
        </w:rPr>
        <w:t xml:space="preserve"> </w:t>
      </w:r>
      <w:r w:rsidRPr="009D3B9E">
        <w:rPr>
          <w:rStyle w:val="StyleUnderline"/>
        </w:rPr>
        <w:t xml:space="preserve">can play in </w:t>
      </w:r>
      <w:r w:rsidRPr="009D3B9E">
        <w:rPr>
          <w:rStyle w:val="StyleUnderline"/>
          <w:highlight w:val="cyan"/>
        </w:rPr>
        <w:t xml:space="preserve">teaching noninvolved members about </w:t>
      </w:r>
      <w:r w:rsidRPr="009D3B9E">
        <w:rPr>
          <w:rStyle w:val="StyleUnderline"/>
        </w:rPr>
        <w:t xml:space="preserve">the movement and </w:t>
      </w:r>
      <w:r w:rsidRPr="009D3B9E">
        <w:rPr>
          <w:rStyle w:val="StyleUnderline"/>
          <w:highlight w:val="cyan"/>
        </w:rPr>
        <w:t>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9D3B9E">
        <w:rPr>
          <w:rStyle w:val="StyleUnderline"/>
        </w:rPr>
        <w:t xml:space="preserve">We therefore think that </w:t>
      </w:r>
      <w:r w:rsidRPr="009D3B9E">
        <w:rPr>
          <w:rStyle w:val="StyleUnderline"/>
          <w:highlight w:val="cyan"/>
        </w:rPr>
        <w:t xml:space="preserve">our results represent </w:t>
      </w:r>
      <w:r w:rsidRPr="009D3B9E">
        <w:rPr>
          <w:rStyle w:val="StyleUnderline"/>
        </w:rPr>
        <w:t xml:space="preserve">more </w:t>
      </w:r>
      <w:r w:rsidRPr="009D3B9E">
        <w:rPr>
          <w:rStyle w:val="StyleUnderline"/>
          <w:highlight w:val="cyan"/>
        </w:rPr>
        <w:t>durable changes in opinion</w:t>
      </w:r>
      <w:r w:rsidRPr="00463DA2">
        <w:rPr>
          <w:rStyle w:val="StyleUnderline"/>
        </w:rPr>
        <w:t xml:space="preserve"> </w:t>
      </w:r>
      <w:proofErr w:type="gramStart"/>
      <w:r w:rsidRPr="00463DA2">
        <w:rPr>
          <w:rStyle w:val="StyleUnderline"/>
        </w:rPr>
        <w:t>as a result of</w:t>
      </w:r>
      <w:proofErr w:type="gramEnd"/>
      <w:r w:rsidRPr="00463DA2">
        <w:rPr>
          <w:rStyle w:val="StyleUnderline"/>
        </w:rPr>
        <w:t xml:space="preserve"> the strikes, in line with other studies of </w:t>
      </w:r>
      <w:r w:rsidRPr="009D3B9E">
        <w:rPr>
          <w:rStyle w:val="StyleUnderline"/>
          <w:highlight w:val="cyan"/>
        </w:rPr>
        <w:t>historical mobilizations and long-term changes in attitudes</w:t>
      </w:r>
      <w:r w:rsidRPr="00463DA2">
        <w:rPr>
          <w:rStyle w:val="StyleUnderline"/>
        </w:rPr>
        <w:t xml:space="preserve"> (</w:t>
      </w:r>
      <w:proofErr w:type="spellStart"/>
      <w:r w:rsidRPr="00463DA2">
        <w:rPr>
          <w:rStyle w:val="StyleUnderline"/>
        </w:rPr>
        <w:t>Mazumder</w:t>
      </w:r>
      <w:proofErr w:type="spellEnd"/>
      <w:r w:rsidRPr="00463DA2">
        <w:rPr>
          <w:rStyle w:val="StyleUnderline"/>
        </w:rPr>
        <w:t xml:space="preserve">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t>all of</w:t>
      </w:r>
      <w:proofErr w:type="gramEnd"/>
      <w:r>
        <w:t xml:space="preserve"> our survey outcomes. Future studies ought to consider alternative designs with the power to probe the individual outcomes that were not considered in this study.</w:t>
      </w:r>
    </w:p>
    <w:p w14:paraId="228A52E8" w14:textId="77777777" w:rsidR="00CD509A" w:rsidRDefault="00CD509A" w:rsidP="00CD509A">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9D3B9E">
        <w:rPr>
          <w:rStyle w:val="StyleUnderline"/>
        </w:rPr>
        <w:t>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w:t>
      </w:r>
      <w:r w:rsidRPr="009D3B9E">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9D3B9E">
        <w:rPr>
          <w:rStyle w:val="StyleUnderline"/>
        </w:rPr>
        <w:t>strikes are likely to be successful in other contexts where involved employees can successfully leverage close connections to the clients and customers they serve and connect their grievances to the interests</w:t>
      </w:r>
      <w:r w:rsidRPr="00463DA2">
        <w:rPr>
          <w:rStyle w:val="StyleUnderline"/>
        </w:rPr>
        <w:t xml:space="preserve"> of the broader community</w:t>
      </w:r>
      <w:r>
        <w:t xml:space="preserve">. This is likely to be especially true in cases where individuals feel they are not </w:t>
      </w:r>
      <w:r>
        <w:lastRenderedPageBreak/>
        <w:t xml:space="preserve">receiving the level of quality service they deserve from businesses or governments. The flip side of our argument is that strikes are less likely to be successful—and may produce backlash—when </w:t>
      </w:r>
      <w:r w:rsidRPr="009D3B9E">
        <w:rPr>
          <w:highlight w:val="cyan"/>
        </w:rPr>
        <w:t xml:space="preserve">the </w:t>
      </w:r>
      <w:r w:rsidRPr="009D3B9E">
        <w:t xml:space="preserve">mass </w:t>
      </w:r>
      <w:r w:rsidRPr="009D3B9E">
        <w:rPr>
          <w:highlight w:val="cyan"/>
        </w:rPr>
        <w:t>public views striking workers’ demands as illegitimate or opposed to their own interests</w:t>
      </w:r>
      <w:r>
        <w:t xml:space="preserve">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t>a number of</w:t>
      </w:r>
      <w:proofErr w:type="gramEnd"/>
      <w: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1C697E">
        <w:rPr>
          <w:highlight w:val="cyan"/>
        </w:rPr>
        <w:t>analysis</w:t>
      </w:r>
      <w:r w:rsidRPr="001C697E">
        <w:t xml:space="preserve"> of the mechanisms driving </w:t>
      </w:r>
      <w:r w:rsidRPr="001C697E">
        <w:rPr>
          <w:rStyle w:val="StyleUnderline"/>
        </w:rPr>
        <w:t xml:space="preserve">our results </w:t>
      </w:r>
      <w:r w:rsidRPr="001C697E">
        <w:rPr>
          <w:rStyle w:val="StyleUnderline"/>
          <w:highlight w:val="cyan"/>
        </w:rPr>
        <w:t>suggests that it was not necessarily information</w:t>
      </w:r>
      <w:r>
        <w:t xml:space="preserve"> about poor school quality or the strikes themselves </w:t>
      </w:r>
      <w:r w:rsidRPr="001C697E">
        <w:rPr>
          <w:rStyle w:val="StyleUnderline"/>
          <w:highlight w:val="cyan"/>
        </w:rPr>
        <w:t xml:space="preserve">that changed parents’ minds, but </w:t>
      </w:r>
      <w:r w:rsidRPr="001C697E">
        <w:rPr>
          <w:rStyle w:val="StyleUnderline"/>
        </w:rPr>
        <w:t xml:space="preserve">perhaps </w:t>
      </w:r>
      <w:r w:rsidRPr="001C697E">
        <w:rPr>
          <w:rStyle w:val="StyleUnderline"/>
          <w:highlight w:val="cyan"/>
        </w:rPr>
        <w:t>the fact that the teachers were discussing the</w:t>
      </w:r>
      <w:r w:rsidRPr="001C697E">
        <w:rPr>
          <w:rStyle w:val="StyleUnderline"/>
        </w:rPr>
        <w:t xml:space="preserve"> public goods they were seeking for the broader </w:t>
      </w:r>
      <w:r w:rsidRPr="001C697E">
        <w:rPr>
          <w:rStyle w:val="StyleUnderline"/>
          <w:highlight w:val="cyan"/>
        </w:rPr>
        <w:t>community</w:t>
      </w:r>
      <w:r w:rsidRPr="001C697E">
        <w:rPr>
          <w:rStyle w:val="StyleUnderline"/>
        </w:rPr>
        <w:t xml:space="preserve">. </w:t>
      </w:r>
      <w:r w:rsidRPr="001C697E">
        <w:rPr>
          <w:rStyle w:val="StyleUnderline"/>
          <w:highlight w:val="cyan"/>
        </w:rPr>
        <w:t>We anticipate</w:t>
      </w:r>
      <w:r w:rsidRPr="001C697E">
        <w:rPr>
          <w:rStyle w:val="StyleUnderline"/>
        </w:rPr>
        <w:t xml:space="preserve"> that </w:t>
      </w:r>
      <w:r w:rsidRPr="001C697E">
        <w:rPr>
          <w:rStyle w:val="StyleUnderline"/>
          <w:highlight w:val="cyan"/>
        </w:rPr>
        <w:t>strikes</w:t>
      </w:r>
      <w:r w:rsidRPr="001C697E">
        <w:rPr>
          <w:rStyle w:val="StyleUnderline"/>
        </w:rPr>
        <w:t xml:space="preserve"> or walkouts </w:t>
      </w:r>
      <w:r w:rsidRPr="001C697E">
        <w:rPr>
          <w:rStyle w:val="StyleUnderline"/>
          <w:highlight w:val="cyan"/>
        </w:rPr>
        <w:t>that adopt</w:t>
      </w:r>
      <w:r w:rsidRPr="001C697E">
        <w:rPr>
          <w:rStyle w:val="StyleUnderline"/>
        </w:rPr>
        <w:t xml:space="preserve"> a similar strategy—</w:t>
      </w:r>
      <w:proofErr w:type="gramStart"/>
      <w:r w:rsidRPr="001C697E">
        <w:rPr>
          <w:rStyle w:val="StyleUnderline"/>
        </w:rPr>
        <w:t>similar to</w:t>
      </w:r>
      <w:proofErr w:type="gramEnd"/>
      <w:r w:rsidRPr="001C697E">
        <w:rPr>
          <w:rStyle w:val="StyleUnderline"/>
        </w:rPr>
        <w:t xml:space="preserve"> the notion of “</w:t>
      </w:r>
      <w:r w:rsidRPr="001C697E">
        <w:rPr>
          <w:rStyle w:val="StyleUnderline"/>
          <w:highlight w:val="cyan"/>
        </w:rPr>
        <w:t>bargaining for the common good</w:t>
      </w:r>
      <w:r w:rsidRPr="001C697E">
        <w:rPr>
          <w:rStyle w:val="StyleUnderline"/>
        </w:rPr>
        <w:t>”—would be most likely to register effects like ours in the future (</w:t>
      </w:r>
      <w:proofErr w:type="spellStart"/>
      <w:r w:rsidRPr="001C697E">
        <w:rPr>
          <w:rStyle w:val="StyleUnderline"/>
        </w:rPr>
        <w:t>McCartin</w:t>
      </w:r>
      <w:proofErr w:type="spellEnd"/>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t>McAlevey</w:t>
      </w:r>
      <w:proofErr w:type="spellEnd"/>
      <w:r>
        <w:t xml:space="preserve"> 2019). In all, our results complement a long line of work arguing for the primacy of the strike as a tactic for labor influence (</w:t>
      </w:r>
      <w:proofErr w:type="gramStart"/>
      <w:r>
        <w:t>e.g.</w:t>
      </w:r>
      <w:proofErr w:type="gramEnd"/>
      <w:r>
        <w:t xml:space="preserve"> Burns 2011; Rosenfeld 2006; Rubin 1986). Although this literature generally has focused on the economic consequences of strikes, we have shown that strikes can also have significant effects on public opinion. Even though </w:t>
      </w:r>
      <w:r w:rsidRPr="009D3B9E">
        <w:rPr>
          <w:rStyle w:val="Emphasis"/>
          <w:highlight w:val="cyan"/>
        </w:rPr>
        <w:t>private sector strikes have long sought to</w:t>
      </w:r>
      <w:r w:rsidRPr="006122FC">
        <w:rPr>
          <w:rStyle w:val="Emphasis"/>
        </w:rPr>
        <w:t xml:space="preserve"> </w:t>
      </w:r>
      <w:r w:rsidRPr="009D3B9E">
        <w:rPr>
          <w:rStyle w:val="Emphasis"/>
          <w:highlight w:val="cyan"/>
        </w:rPr>
        <w:t>amass public support</w:t>
      </w:r>
      <w:r>
        <w:t xml:space="preserve">, public-facing </w:t>
      </w:r>
      <w:r w:rsidRPr="009D3B9E">
        <w:rPr>
          <w:rStyle w:val="Emphasis"/>
          <w:highlight w:val="cyan"/>
        </w:rPr>
        <w:t>strikes are even more important for public sector labor unions</w:t>
      </w:r>
      <w:r>
        <w:t xml:space="preserve">, given their </w:t>
      </w:r>
      <w:r w:rsidRPr="009D3B9E">
        <w:rPr>
          <w:rStyle w:val="Emphasis"/>
          <w:highlight w:val="cyan"/>
        </w:rPr>
        <w:t>structure of production</w:t>
      </w:r>
      <w:r>
        <w:t xml:space="preserve"> and the fact that </w:t>
      </w:r>
      <w:proofErr w:type="spellStart"/>
      <w:proofErr w:type="gramStart"/>
      <w:r>
        <w:t>their“</w:t>
      </w:r>
      <w:proofErr w:type="gramEnd"/>
      <w:r>
        <w:t>managers”are</w:t>
      </w:r>
      <w:proofErr w:type="spellEnd"/>
      <w:r>
        <w:t xml:space="preserve"> ultimately elected officials. But how should we view strikes relative to the other strategies that </w:t>
      </w:r>
      <w:r w:rsidRPr="009D3B9E">
        <w:rPr>
          <w:rStyle w:val="Emphasis"/>
          <w:highlight w:val="cyan"/>
        </w:rPr>
        <w:t>public sector unions might deploy in politics</w:t>
      </w:r>
      <w:r>
        <w:t xml:space="preserve">,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t>are</w:t>
      </w:r>
      <w:proofErr w:type="gramEnd"/>
      <w:r>
        <w:t xml:space="preserve"> unsuccessful and when their demands are popular in the mass public.</w:t>
      </w:r>
    </w:p>
    <w:p w14:paraId="2F9B48F4" w14:textId="77777777" w:rsidR="00CD509A" w:rsidRPr="00A540C2" w:rsidRDefault="00CD509A" w:rsidP="00CD509A">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t>Kollman</w:t>
      </w:r>
      <w:proofErr w:type="spellEnd"/>
      <w: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t>smovement</w:t>
      </w:r>
      <w:proofErr w:type="spellEnd"/>
      <w:r>
        <w:t xml:space="preserve">: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xml:space="preserve">, feeding on one another. If unions are to regain any </w:t>
      </w:r>
      <w:r w:rsidRPr="00586372">
        <w:rPr>
          <w:rStyle w:val="StyleUnderline"/>
        </w:rPr>
        <w:lastRenderedPageBreak/>
        <w:t>economic or political clout in the coming years, our study suggests that the strike must be a central strategy of the labor movement.</w:t>
      </w:r>
    </w:p>
    <w:p w14:paraId="44A9EE7D" w14:textId="6B616F97" w:rsidR="00855E9D" w:rsidRDefault="00855E9D" w:rsidP="00855E9D">
      <w:pPr>
        <w:pStyle w:val="Heading3"/>
      </w:pPr>
      <w:r>
        <w:lastRenderedPageBreak/>
        <w:t>Advantage</w:t>
      </w:r>
    </w:p>
    <w:p w14:paraId="427A072D" w14:textId="464DD6DB" w:rsidR="00CD509A" w:rsidRDefault="001A1628" w:rsidP="00CD509A">
      <w:pPr>
        <w:pStyle w:val="Heading4"/>
      </w:pPr>
      <w:r>
        <w:t>The advantage</w:t>
      </w:r>
      <w:r w:rsidR="00CD509A">
        <w:t xml:space="preserve"> is Right Wing Populism. </w:t>
      </w:r>
    </w:p>
    <w:p w14:paraId="5CCAF9E6" w14:textId="77777777" w:rsidR="001C697E" w:rsidRPr="007B17CE" w:rsidRDefault="001C697E" w:rsidP="001C697E">
      <w:pPr>
        <w:pStyle w:val="Heading4"/>
      </w:pPr>
      <w:r w:rsidRPr="007B17CE">
        <w:t xml:space="preserve">RWP is on the rise in </w:t>
      </w:r>
      <w:r>
        <w:t>democracies especially the United States even after Biden’s victory</w:t>
      </w:r>
      <w:r w:rsidRPr="007B17CE">
        <w:t xml:space="preserve"> </w:t>
      </w:r>
    </w:p>
    <w:p w14:paraId="71E1CE09" w14:textId="77777777" w:rsidR="001C697E" w:rsidRPr="00540952" w:rsidRDefault="001C697E" w:rsidP="001C697E">
      <w:r w:rsidRPr="00D423BF">
        <w:rPr>
          <w:rStyle w:val="Style13ptBold"/>
        </w:rPr>
        <w:t>Stryker, 11-11</w:t>
      </w:r>
      <w:r w:rsidRPr="00540952">
        <w:t xml:space="preserve">-2021, "Liberal democracy is still under threat," New Statesman, </w:t>
      </w:r>
      <w:hyperlink r:id="rId16" w:history="1">
        <w:r w:rsidRPr="00540952">
          <w:rPr>
            <w:rStyle w:val="Hyperlink"/>
          </w:rPr>
          <w:t>https://www.newstatesman.com/international-politics/democracy-international-politics/2021/11/liberal-democracy-is-still-under-threat</w:t>
        </w:r>
      </w:hyperlink>
      <w:r w:rsidRPr="007B17CE">
        <w:t xml:space="preserve"> (Loyola IB)</w:t>
      </w:r>
    </w:p>
    <w:p w14:paraId="7EAA152B" w14:textId="77777777" w:rsidR="001C697E" w:rsidRPr="00696AA0" w:rsidRDefault="001C697E" w:rsidP="001C697E">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Sighs of relief could be heard around the world following Joe Biden’s election victory as US president last year. </w:t>
      </w:r>
      <w:r w:rsidRPr="00696AA0">
        <w:rPr>
          <w:rStyle w:val="StyleUnderline"/>
          <w:rFonts w:asciiTheme="majorHAnsi" w:hAnsiTheme="majorHAnsi" w:cstheme="majorHAnsi"/>
        </w:rPr>
        <w:t xml:space="preserve">For many in the West, his win over Donald Trump </w:t>
      </w:r>
      <w:proofErr w:type="spellStart"/>
      <w:r w:rsidRPr="00696AA0">
        <w:rPr>
          <w:rStyle w:val="StyleUnderline"/>
          <w:rFonts w:asciiTheme="majorHAnsi" w:hAnsiTheme="majorHAnsi" w:cstheme="majorHAnsi"/>
        </w:rPr>
        <w:t>signalled</w:t>
      </w:r>
      <w:proofErr w:type="spellEnd"/>
      <w:r w:rsidRPr="00696AA0">
        <w:rPr>
          <w:rStyle w:val="StyleUnderline"/>
          <w:rFonts w:asciiTheme="majorHAnsi" w:hAnsiTheme="majorHAnsi" w:cstheme="majorHAnsi"/>
        </w:rPr>
        <w:t xml:space="preserve"> that populism could be beaten.</w:t>
      </w:r>
      <w:r w:rsidRPr="00696AA0">
        <w:rPr>
          <w:rFonts w:asciiTheme="majorHAnsi" w:hAnsiTheme="majorHAnsi" w:cstheme="majorHAnsi"/>
          <w:color w:val="252524"/>
        </w:rPr>
        <w:t xml:space="preserve"> The </w:t>
      </w:r>
      <w:r w:rsidRPr="00696AA0">
        <w:rPr>
          <w:rStyle w:val="StyleUnderline"/>
          <w:rFonts w:asciiTheme="majorHAnsi" w:hAnsiTheme="majorHAnsi" w:cstheme="majorHAnsi"/>
        </w:rPr>
        <w:t xml:space="preserve">Biden campaign’s strategy of firing up the liberal base while also reaching out to those on the fence worked </w:t>
      </w:r>
      <w:proofErr w:type="gramStart"/>
      <w:r w:rsidRPr="00696AA0">
        <w:rPr>
          <w:rStyle w:val="StyleUnderline"/>
          <w:rFonts w:asciiTheme="majorHAnsi" w:hAnsiTheme="majorHAnsi" w:cstheme="majorHAnsi"/>
        </w:rPr>
        <w:t>wonders</w:t>
      </w:r>
      <w:r w:rsidRPr="00696AA0">
        <w:rPr>
          <w:rFonts w:asciiTheme="majorHAnsi" w:hAnsiTheme="majorHAnsi" w:cstheme="majorHAnsi"/>
          <w:color w:val="252524"/>
        </w:rPr>
        <w:t>, and</w:t>
      </w:r>
      <w:proofErr w:type="gramEnd"/>
      <w:r w:rsidRPr="00696AA0">
        <w:rPr>
          <w:rFonts w:asciiTheme="majorHAnsi" w:hAnsiTheme="majorHAnsi" w:cstheme="majorHAnsi"/>
          <w:color w:val="252524"/>
        </w:rPr>
        <w:t xml:space="preserve"> presented advocates for liberal democracy with a win.</w:t>
      </w:r>
    </w:p>
    <w:p w14:paraId="5DFB1405" w14:textId="77777777" w:rsidR="001C697E" w:rsidRPr="00696AA0" w:rsidRDefault="001C697E" w:rsidP="001C697E">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But </w:t>
      </w:r>
      <w:r w:rsidRPr="009D3B9E">
        <w:rPr>
          <w:rStyle w:val="Emphasis"/>
          <w:rFonts w:asciiTheme="majorHAnsi" w:hAnsiTheme="majorHAnsi" w:cstheme="majorHAnsi"/>
          <w:highlight w:val="cyan"/>
        </w:rPr>
        <w:t>Biden’s victory can’t be</w:t>
      </w:r>
      <w:r w:rsidRPr="00696AA0">
        <w:rPr>
          <w:rStyle w:val="Emphasis"/>
          <w:rFonts w:asciiTheme="majorHAnsi" w:hAnsiTheme="majorHAnsi" w:cstheme="majorHAnsi"/>
        </w:rPr>
        <w:t xml:space="preserve"> read as the </w:t>
      </w:r>
      <w:r w:rsidRPr="009D3B9E">
        <w:rPr>
          <w:rStyle w:val="Emphasis"/>
          <w:rFonts w:asciiTheme="majorHAnsi" w:hAnsiTheme="majorHAnsi" w:cstheme="majorHAnsi"/>
          <w:highlight w:val="cyan"/>
        </w:rPr>
        <w:t>death knell for populism</w:t>
      </w:r>
      <w:r w:rsidRPr="00696AA0">
        <w:rPr>
          <w:rStyle w:val="Emphasis"/>
          <w:rFonts w:asciiTheme="majorHAnsi" w:hAnsiTheme="majorHAnsi" w:cstheme="majorHAnsi"/>
        </w:rPr>
        <w:t xml:space="preserve">, </w:t>
      </w:r>
      <w:r w:rsidRPr="009D3B9E">
        <w:rPr>
          <w:rStyle w:val="Emphasis"/>
          <w:rFonts w:asciiTheme="majorHAnsi" w:hAnsiTheme="majorHAnsi" w:cstheme="majorHAnsi"/>
          <w:highlight w:val="cyan"/>
        </w:rPr>
        <w:t>be</w:t>
      </w:r>
      <w:r w:rsidRPr="00696AA0">
        <w:rPr>
          <w:rStyle w:val="Emphasis"/>
          <w:rFonts w:asciiTheme="majorHAnsi" w:hAnsiTheme="majorHAnsi" w:cstheme="majorHAnsi"/>
        </w:rPr>
        <w:t xml:space="preserve"> it in the </w:t>
      </w:r>
      <w:r w:rsidRPr="009D3B9E">
        <w:rPr>
          <w:rStyle w:val="Emphasis"/>
          <w:rFonts w:asciiTheme="majorHAnsi" w:hAnsiTheme="majorHAnsi" w:cstheme="majorHAnsi"/>
          <w:highlight w:val="cyan"/>
        </w:rPr>
        <w:t>US or elsewhere</w:t>
      </w:r>
      <w:r w:rsidRPr="00696AA0">
        <w:rPr>
          <w:rFonts w:asciiTheme="majorHAnsi" w:hAnsiTheme="majorHAnsi" w:cstheme="majorHAnsi"/>
          <w:color w:val="252524"/>
        </w:rPr>
        <w:t xml:space="preserve">. The issues </w:t>
      </w:r>
      <w:r w:rsidRPr="002511B0">
        <w:rPr>
          <w:rFonts w:asciiTheme="majorHAnsi" w:hAnsiTheme="majorHAnsi" w:cstheme="majorHAnsi"/>
          <w:color w:val="252524"/>
        </w:rPr>
        <w:t>that</w:t>
      </w:r>
      <w:r w:rsidRPr="002511B0">
        <w:rPr>
          <w:rStyle w:val="Emphasis"/>
          <w:rFonts w:asciiTheme="majorHAnsi" w:hAnsiTheme="majorHAnsi" w:cstheme="majorHAnsi"/>
        </w:rPr>
        <w:t xml:space="preserve"> </w:t>
      </w:r>
      <w:r w:rsidRPr="009D3B9E">
        <w:rPr>
          <w:rStyle w:val="Emphasis"/>
          <w:rFonts w:asciiTheme="majorHAnsi" w:hAnsiTheme="majorHAnsi" w:cstheme="majorHAnsi"/>
          <w:highlight w:val="cyan"/>
        </w:rPr>
        <w:t>transformed public disillusionment</w:t>
      </w:r>
      <w:r w:rsidRPr="00696AA0">
        <w:rPr>
          <w:rStyle w:val="Emphasis"/>
          <w:rFonts w:asciiTheme="majorHAnsi" w:hAnsiTheme="majorHAnsi" w:cstheme="majorHAnsi"/>
        </w:rPr>
        <w:t xml:space="preserve"> into wins for Trump,</w:t>
      </w:r>
      <w:r w:rsidRPr="00696AA0">
        <w:rPr>
          <w:rFonts w:asciiTheme="majorHAnsi" w:hAnsiTheme="majorHAnsi" w:cstheme="majorHAnsi"/>
          <w:color w:val="252524"/>
        </w:rPr>
        <w:t xml:space="preserve"> </w:t>
      </w:r>
      <w:proofErr w:type="gramStart"/>
      <w:r w:rsidRPr="00696AA0">
        <w:rPr>
          <w:rFonts w:asciiTheme="majorHAnsi" w:hAnsiTheme="majorHAnsi" w:cstheme="majorHAnsi"/>
          <w:color w:val="252524"/>
        </w:rPr>
        <w:t>Brexit</w:t>
      </w:r>
      <w:proofErr w:type="gramEnd"/>
      <w:r w:rsidRPr="00696AA0">
        <w:rPr>
          <w:rFonts w:asciiTheme="majorHAnsi" w:hAnsiTheme="majorHAnsi" w:cstheme="majorHAnsi"/>
          <w:color w:val="252524"/>
        </w:rPr>
        <w:t xml:space="preserve"> and other populist movements worldwide – both on the left and the right – are just as strong today as they were five or so years ago.</w:t>
      </w:r>
    </w:p>
    <w:p w14:paraId="043BF855" w14:textId="77777777" w:rsidR="001C697E" w:rsidRPr="00696AA0" w:rsidRDefault="001C697E" w:rsidP="001C697E">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A Pew Research survey of </w:t>
      </w:r>
      <w:r w:rsidRPr="009D3B9E">
        <w:rPr>
          <w:rStyle w:val="Emphasis"/>
          <w:rFonts w:asciiTheme="majorHAnsi" w:hAnsiTheme="majorHAnsi" w:cstheme="majorHAnsi"/>
          <w:highlight w:val="cyan"/>
        </w:rPr>
        <w:t>global attitudes earlier this year found distrust</w:t>
      </w:r>
      <w:r w:rsidRPr="00696AA0">
        <w:rPr>
          <w:rStyle w:val="Emphasis"/>
          <w:rFonts w:asciiTheme="majorHAnsi" w:hAnsiTheme="majorHAnsi" w:cstheme="majorHAnsi"/>
        </w:rPr>
        <w:t xml:space="preserve"> of the </w:t>
      </w:r>
      <w:r w:rsidRPr="009D3B9E">
        <w:rPr>
          <w:rStyle w:val="Emphasis"/>
          <w:rFonts w:asciiTheme="majorHAnsi" w:hAnsiTheme="majorHAnsi" w:cstheme="majorHAnsi"/>
          <w:highlight w:val="cyan"/>
        </w:rPr>
        <w:t>political and economic order</w:t>
      </w:r>
      <w:r w:rsidRPr="00696AA0">
        <w:rPr>
          <w:rStyle w:val="Emphasis"/>
          <w:rFonts w:asciiTheme="majorHAnsi" w:hAnsiTheme="majorHAnsi" w:cstheme="majorHAnsi"/>
        </w:rPr>
        <w:t xml:space="preserve"> was highest </w:t>
      </w:r>
      <w:r w:rsidRPr="009D3B9E">
        <w:rPr>
          <w:rStyle w:val="Emphasis"/>
          <w:rFonts w:asciiTheme="majorHAnsi" w:hAnsiTheme="majorHAnsi" w:cstheme="majorHAnsi"/>
          <w:highlight w:val="cyan"/>
        </w:rPr>
        <w:t>in some of the richest countries in the world</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In the US, </w:t>
      </w:r>
      <w:r w:rsidRPr="00696AA0">
        <w:rPr>
          <w:rStyle w:val="StyleUnderline"/>
          <w:rFonts w:asciiTheme="majorHAnsi" w:hAnsiTheme="majorHAnsi" w:cstheme="majorHAnsi"/>
        </w:rPr>
        <w:t>85 per cent of Americans said the political order should be either completely reformed or subject to a major change</w:t>
      </w:r>
      <w:r w:rsidRPr="00696AA0">
        <w:rPr>
          <w:rFonts w:asciiTheme="majorHAnsi" w:hAnsiTheme="majorHAnsi" w:cstheme="majorHAnsi"/>
          <w:color w:val="252524"/>
        </w:rPr>
        <w:t xml:space="preserve">, while 66 per cent said the same about the economy, and 76 per cent about the healthcare system. </w:t>
      </w:r>
    </w:p>
    <w:p w14:paraId="0BB299AB" w14:textId="77777777" w:rsidR="001C697E" w:rsidRPr="00696AA0" w:rsidRDefault="001C697E" w:rsidP="001C697E">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In Italy, Spain, Greece and France, </w:t>
      </w:r>
      <w:proofErr w:type="gramStart"/>
      <w:r w:rsidRPr="00696AA0">
        <w:rPr>
          <w:rFonts w:asciiTheme="majorHAnsi" w:hAnsiTheme="majorHAnsi" w:cstheme="majorHAnsi"/>
          <w:color w:val="252524"/>
        </w:rPr>
        <w:t>the vast majority of</w:t>
      </w:r>
      <w:proofErr w:type="gramEnd"/>
      <w:r w:rsidRPr="00696AA0">
        <w:rPr>
          <w:rFonts w:asciiTheme="majorHAnsi" w:hAnsiTheme="majorHAnsi" w:cstheme="majorHAnsi"/>
          <w:color w:val="252524"/>
        </w:rPr>
        <w:t xml:space="preserve"> voters were in alignment with Americans, expressing disaffection with the status quo, not to mention a dissatisfaction over the effectiveness of democracy, too.</w:t>
      </w:r>
    </w:p>
    <w:p w14:paraId="5DBDDEDB" w14:textId="77777777" w:rsidR="001C697E" w:rsidRPr="00696AA0" w:rsidRDefault="001C697E" w:rsidP="001C697E">
      <w:pPr>
        <w:spacing w:after="100" w:afterAutospacing="1"/>
        <w:rPr>
          <w:rStyle w:val="StyleUnderline"/>
          <w:rFonts w:asciiTheme="majorHAnsi" w:hAnsiTheme="majorHAnsi" w:cstheme="majorHAnsi"/>
        </w:rPr>
      </w:pPr>
      <w:r w:rsidRPr="00696AA0">
        <w:rPr>
          <w:rStyle w:val="StyleUnderline"/>
          <w:rFonts w:asciiTheme="majorHAnsi" w:hAnsiTheme="majorHAnsi" w:cstheme="majorHAnsi"/>
        </w:rPr>
        <w:t xml:space="preserve">Research shows that </w:t>
      </w:r>
      <w:r w:rsidRPr="009D3B9E">
        <w:rPr>
          <w:rStyle w:val="StyleUnderline"/>
          <w:rFonts w:asciiTheme="majorHAnsi" w:hAnsiTheme="majorHAnsi" w:cstheme="majorHAnsi"/>
          <w:highlight w:val="cyan"/>
        </w:rPr>
        <w:t>the electorates of many countries around the world are unsatisfied</w:t>
      </w:r>
      <w:r w:rsidRPr="00696AA0">
        <w:rPr>
          <w:rStyle w:val="StyleUnderline"/>
          <w:rFonts w:asciiTheme="majorHAnsi" w:hAnsiTheme="majorHAnsi" w:cstheme="majorHAnsi"/>
        </w:rPr>
        <w:t xml:space="preserve"> with their </w:t>
      </w:r>
      <w:r w:rsidRPr="009D3B9E">
        <w:rPr>
          <w:rStyle w:val="StyleUnderline"/>
          <w:rFonts w:asciiTheme="majorHAnsi" w:hAnsiTheme="majorHAnsi" w:cstheme="majorHAnsi"/>
          <w:highlight w:val="cyan"/>
        </w:rPr>
        <w:t>current political and economic systems</w:t>
      </w:r>
      <w:r w:rsidRPr="00696AA0">
        <w:rPr>
          <w:rFonts w:asciiTheme="majorHAnsi" w:hAnsiTheme="majorHAnsi" w:cstheme="majorHAnsi"/>
          <w:color w:val="252524"/>
        </w:rPr>
        <w:t xml:space="preserve">. The groups agitating for change in these countries may not be far right or far left. They don't need to be. But </w:t>
      </w:r>
      <w:r w:rsidRPr="00696AA0">
        <w:rPr>
          <w:rStyle w:val="StyleUnderline"/>
          <w:rFonts w:asciiTheme="majorHAnsi" w:hAnsiTheme="majorHAnsi" w:cstheme="majorHAnsi"/>
        </w:rPr>
        <w:t xml:space="preserve">they could threaten to </w:t>
      </w:r>
      <w:proofErr w:type="spellStart"/>
      <w:r w:rsidRPr="009D3B9E">
        <w:rPr>
          <w:rStyle w:val="StyleUnderline"/>
          <w:rFonts w:asciiTheme="majorHAnsi" w:hAnsiTheme="majorHAnsi" w:cstheme="majorHAnsi"/>
          <w:highlight w:val="cyan"/>
        </w:rPr>
        <w:t>destabilise</w:t>
      </w:r>
      <w:proofErr w:type="spellEnd"/>
      <w:r w:rsidRPr="009D3B9E">
        <w:rPr>
          <w:rStyle w:val="StyleUnderline"/>
          <w:rFonts w:asciiTheme="majorHAnsi" w:hAnsiTheme="majorHAnsi" w:cstheme="majorHAnsi"/>
          <w:highlight w:val="cyan"/>
        </w:rPr>
        <w:t xml:space="preserve"> those systems if those in power stick to a “steady as she goes</w:t>
      </w:r>
      <w:r w:rsidRPr="00696AA0">
        <w:rPr>
          <w:rStyle w:val="StyleUnderline"/>
          <w:rFonts w:asciiTheme="majorHAnsi" w:hAnsiTheme="majorHAnsi" w:cstheme="majorHAnsi"/>
        </w:rPr>
        <w:t>” agenda rather than a “change things up” one.</w:t>
      </w:r>
    </w:p>
    <w:p w14:paraId="581B5811" w14:textId="77777777" w:rsidR="001C697E" w:rsidRPr="00696AA0" w:rsidRDefault="001C697E" w:rsidP="001C697E">
      <w:pPr>
        <w:spacing w:after="100" w:afterAutospacing="1"/>
        <w:rPr>
          <w:rStyle w:val="Emphasis"/>
          <w:rFonts w:asciiTheme="majorHAnsi" w:hAnsiTheme="majorHAnsi" w:cstheme="majorHAnsi"/>
        </w:rPr>
      </w:pPr>
      <w:r w:rsidRPr="00696AA0">
        <w:rPr>
          <w:rFonts w:asciiTheme="majorHAnsi" w:hAnsiTheme="majorHAnsi" w:cstheme="majorHAnsi"/>
          <w:color w:val="252524"/>
        </w:rPr>
        <w:t xml:space="preserve">Data indicates that the current systems most under threat are in the Mediterranean, </w:t>
      </w:r>
      <w:proofErr w:type="gramStart"/>
      <w:r w:rsidRPr="00696AA0">
        <w:rPr>
          <w:rFonts w:asciiTheme="majorHAnsi" w:hAnsiTheme="majorHAnsi" w:cstheme="majorHAnsi"/>
          <w:color w:val="252524"/>
        </w:rPr>
        <w:t>France</w:t>
      </w:r>
      <w:proofErr w:type="gramEnd"/>
      <w:r w:rsidRPr="00696AA0">
        <w:rPr>
          <w:rFonts w:asciiTheme="majorHAnsi" w:hAnsiTheme="majorHAnsi" w:cstheme="majorHAnsi"/>
          <w:color w:val="252524"/>
        </w:rPr>
        <w:t xml:space="preserve"> and the US. Biden's victory last year was more a win </w:t>
      </w:r>
      <w:r w:rsidRPr="00696AA0">
        <w:rPr>
          <w:rFonts w:asciiTheme="majorHAnsi" w:hAnsiTheme="majorHAnsi" w:cstheme="majorHAnsi"/>
          <w:i/>
          <w:iCs/>
          <w:color w:val="252524"/>
        </w:rPr>
        <w:t>against </w:t>
      </w:r>
      <w:r w:rsidRPr="00696AA0">
        <w:rPr>
          <w:rFonts w:asciiTheme="majorHAnsi" w:hAnsiTheme="majorHAnsi" w:cstheme="majorHAnsi"/>
          <w:color w:val="252524"/>
        </w:rPr>
        <w:t>Trump than a win </w:t>
      </w:r>
      <w:r w:rsidRPr="00696AA0">
        <w:rPr>
          <w:rFonts w:asciiTheme="majorHAnsi" w:hAnsiTheme="majorHAnsi" w:cstheme="majorHAnsi"/>
          <w:i/>
          <w:iCs/>
          <w:color w:val="252524"/>
        </w:rPr>
        <w:t>for </w:t>
      </w:r>
      <w:r w:rsidRPr="00696AA0">
        <w:rPr>
          <w:rStyle w:val="StyleUnderline"/>
          <w:rFonts w:asciiTheme="majorHAnsi" w:hAnsiTheme="majorHAnsi" w:cstheme="majorHAnsi"/>
        </w:rPr>
        <w:t xml:space="preserve">Biden. </w:t>
      </w:r>
      <w:r w:rsidRPr="009D3B9E">
        <w:rPr>
          <w:rStyle w:val="StyleUnderline"/>
          <w:rFonts w:asciiTheme="majorHAnsi" w:hAnsiTheme="majorHAnsi" w:cstheme="majorHAnsi"/>
          <w:highlight w:val="cyan"/>
        </w:rPr>
        <w:t xml:space="preserve">His victory shouldn’t be written as an endorsement for all things </w:t>
      </w:r>
      <w:proofErr w:type="spellStart"/>
      <w:r w:rsidRPr="009D3B9E">
        <w:rPr>
          <w:rStyle w:val="StyleUnderline"/>
          <w:rFonts w:asciiTheme="majorHAnsi" w:hAnsiTheme="majorHAnsi" w:cstheme="majorHAnsi"/>
          <w:highlight w:val="cyan"/>
        </w:rPr>
        <w:t>Bidenite</w:t>
      </w:r>
      <w:proofErr w:type="spellEnd"/>
      <w:r w:rsidRPr="00696AA0">
        <w:rPr>
          <w:rFonts w:asciiTheme="majorHAnsi" w:hAnsiTheme="majorHAnsi" w:cstheme="majorHAnsi"/>
          <w:color w:val="252524"/>
        </w:rPr>
        <w:t xml:space="preserve">. </w:t>
      </w:r>
      <w:r w:rsidRPr="009D3B9E">
        <w:rPr>
          <w:rStyle w:val="Emphasis"/>
          <w:rFonts w:asciiTheme="majorHAnsi" w:hAnsiTheme="majorHAnsi" w:cstheme="majorHAnsi"/>
          <w:highlight w:val="cyan"/>
        </w:rPr>
        <w:t xml:space="preserve">The political and economic order there </w:t>
      </w:r>
      <w:proofErr w:type="gramStart"/>
      <w:r w:rsidRPr="009D3B9E">
        <w:rPr>
          <w:rStyle w:val="Emphasis"/>
          <w:rFonts w:asciiTheme="majorHAnsi" w:hAnsiTheme="majorHAnsi" w:cstheme="majorHAnsi"/>
          <w:highlight w:val="cyan"/>
        </w:rPr>
        <w:t>is in need of</w:t>
      </w:r>
      <w:proofErr w:type="gramEnd"/>
      <w:r w:rsidRPr="009D3B9E">
        <w:rPr>
          <w:rStyle w:val="Emphasis"/>
          <w:rFonts w:asciiTheme="majorHAnsi" w:hAnsiTheme="majorHAnsi" w:cstheme="majorHAnsi"/>
          <w:highlight w:val="cyan"/>
        </w:rPr>
        <w:t xml:space="preserve"> repair</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Voters want something to be </w:t>
      </w:r>
      <w:proofErr w:type="gramStart"/>
      <w:r w:rsidRPr="00696AA0">
        <w:rPr>
          <w:rFonts w:asciiTheme="majorHAnsi" w:hAnsiTheme="majorHAnsi" w:cstheme="majorHAnsi"/>
          <w:color w:val="252524"/>
        </w:rPr>
        <w:t>done, and</w:t>
      </w:r>
      <w:proofErr w:type="gramEnd"/>
      <w:r w:rsidRPr="00696AA0">
        <w:rPr>
          <w:rFonts w:asciiTheme="majorHAnsi" w:hAnsiTheme="majorHAnsi" w:cstheme="majorHAnsi"/>
          <w:color w:val="252524"/>
        </w:rPr>
        <w:t xml:space="preserve"> </w:t>
      </w:r>
      <w:r w:rsidRPr="00696AA0">
        <w:rPr>
          <w:rStyle w:val="StyleUnderline"/>
          <w:rFonts w:asciiTheme="majorHAnsi" w:hAnsiTheme="majorHAnsi" w:cstheme="majorHAnsi"/>
        </w:rPr>
        <w:t xml:space="preserve">want their leaders to be seen doing it. If they feel the systems, </w:t>
      </w:r>
      <w:proofErr w:type="gramStart"/>
      <w:r w:rsidRPr="009D3B9E">
        <w:rPr>
          <w:rStyle w:val="Emphasis"/>
          <w:rFonts w:asciiTheme="majorHAnsi" w:hAnsiTheme="majorHAnsi" w:cstheme="majorHAnsi"/>
          <w:highlight w:val="cyan"/>
        </w:rPr>
        <w:t>parties</w:t>
      </w:r>
      <w:proofErr w:type="gramEnd"/>
      <w:r w:rsidRPr="009D3B9E">
        <w:rPr>
          <w:rStyle w:val="Emphasis"/>
          <w:rFonts w:asciiTheme="majorHAnsi" w:hAnsiTheme="majorHAnsi" w:cstheme="majorHAnsi"/>
          <w:highlight w:val="cyan"/>
        </w:rPr>
        <w:t xml:space="preserve"> and candidates available are unable to deliver on that</w:t>
      </w:r>
      <w:r w:rsidRPr="00696AA0">
        <w:rPr>
          <w:rStyle w:val="StyleUnderline"/>
          <w:rFonts w:asciiTheme="majorHAnsi" w:hAnsiTheme="majorHAnsi" w:cstheme="majorHAnsi"/>
        </w:rPr>
        <w:t xml:space="preserve">, </w:t>
      </w:r>
      <w:r w:rsidRPr="00696AA0">
        <w:rPr>
          <w:rStyle w:val="Emphasis"/>
          <w:rFonts w:asciiTheme="majorHAnsi" w:hAnsiTheme="majorHAnsi" w:cstheme="majorHAnsi"/>
        </w:rPr>
        <w:t>they may go searching for alternative movements.</w:t>
      </w:r>
      <w:r w:rsidRPr="00696AA0">
        <w:rPr>
          <w:rStyle w:val="StyleUnderline"/>
          <w:rFonts w:asciiTheme="majorHAnsi" w:hAnsiTheme="majorHAnsi" w:cstheme="majorHAnsi"/>
        </w:rPr>
        <w:t xml:space="preserve"> </w:t>
      </w:r>
      <w:r w:rsidRPr="00696AA0">
        <w:rPr>
          <w:rFonts w:asciiTheme="majorHAnsi" w:hAnsiTheme="majorHAnsi" w:cstheme="majorHAnsi"/>
          <w:color w:val="252524"/>
        </w:rPr>
        <w:t>Pessimism in America that anything </w:t>
      </w:r>
      <w:r w:rsidRPr="00696AA0">
        <w:rPr>
          <w:rFonts w:asciiTheme="majorHAnsi" w:hAnsiTheme="majorHAnsi" w:cstheme="majorHAnsi"/>
          <w:i/>
          <w:iCs/>
          <w:color w:val="252524"/>
        </w:rPr>
        <w:t>can </w:t>
      </w:r>
      <w:r w:rsidRPr="00696AA0">
        <w:rPr>
          <w:rFonts w:asciiTheme="majorHAnsi" w:hAnsiTheme="majorHAnsi" w:cstheme="majorHAnsi"/>
          <w:color w:val="252524"/>
        </w:rPr>
        <w:t xml:space="preserve">change stands at 58 per cent. </w:t>
      </w:r>
      <w:r w:rsidRPr="009D3B9E">
        <w:rPr>
          <w:rStyle w:val="Emphasis"/>
          <w:rFonts w:asciiTheme="majorHAnsi" w:hAnsiTheme="majorHAnsi" w:cstheme="majorHAnsi"/>
          <w:highlight w:val="cyan"/>
        </w:rPr>
        <w:t>If Biden fails to convince voters that he can make changes, the conditions for a Trump (or Trump-style) comeback and subsequent win are there</w:t>
      </w:r>
      <w:r w:rsidRPr="00696AA0">
        <w:rPr>
          <w:rStyle w:val="Emphasis"/>
          <w:rFonts w:asciiTheme="majorHAnsi" w:hAnsiTheme="majorHAnsi" w:cstheme="majorHAnsi"/>
        </w:rPr>
        <w:t>.</w:t>
      </w:r>
    </w:p>
    <w:p w14:paraId="77F6A7B7" w14:textId="33B4B8FD" w:rsidR="001C697E" w:rsidRPr="006C37B9" w:rsidRDefault="001C697E" w:rsidP="001C697E">
      <w:pPr>
        <w:rPr>
          <w:rFonts w:asciiTheme="majorHAnsi" w:hAnsiTheme="majorHAnsi" w:cstheme="majorHAnsi"/>
        </w:rPr>
      </w:pPr>
      <w:r w:rsidRPr="00696AA0">
        <w:rPr>
          <w:rFonts w:asciiTheme="majorHAnsi" w:hAnsiTheme="majorHAnsi" w:cstheme="majorHAnsi"/>
        </w:rPr>
        <w:t>It appears Biden and his strategists know that, however. His first 100 days have, </w:t>
      </w:r>
      <w:hyperlink r:id="rId17" w:history="1">
        <w:r w:rsidRPr="00696AA0">
          <w:rPr>
            <w:rStyle w:val="Hyperlink"/>
            <w:rFonts w:asciiTheme="majorHAnsi" w:hAnsiTheme="majorHAnsi" w:cstheme="majorHAnsi"/>
          </w:rPr>
          <w:t xml:space="preserve">as my colleague Emily </w:t>
        </w:r>
        <w:proofErr w:type="spellStart"/>
        <w:r w:rsidRPr="00696AA0">
          <w:rPr>
            <w:rStyle w:val="Hyperlink"/>
            <w:rFonts w:asciiTheme="majorHAnsi" w:hAnsiTheme="majorHAnsi" w:cstheme="majorHAnsi"/>
          </w:rPr>
          <w:t>Tamkin</w:t>
        </w:r>
        <w:proofErr w:type="spellEnd"/>
        <w:r w:rsidRPr="00696AA0">
          <w:rPr>
            <w:rStyle w:val="Hyperlink"/>
            <w:rFonts w:asciiTheme="majorHAnsi" w:hAnsiTheme="majorHAnsi" w:cstheme="majorHAnsi"/>
          </w:rPr>
          <w:t xml:space="preserve"> writes</w:t>
        </w:r>
      </w:hyperlink>
      <w:r w:rsidRPr="00696AA0">
        <w:rPr>
          <w:rFonts w:asciiTheme="majorHAnsi" w:hAnsiTheme="majorHAnsi" w:cstheme="majorHAnsi"/>
        </w:rPr>
        <w:t xml:space="preserve">, been more “action-packed” than many expected. As to whether he continues to </w:t>
      </w:r>
      <w:r w:rsidRPr="00696AA0">
        <w:rPr>
          <w:rFonts w:asciiTheme="majorHAnsi" w:hAnsiTheme="majorHAnsi" w:cstheme="majorHAnsi"/>
        </w:rPr>
        <w:lastRenderedPageBreak/>
        <w:t>implement change though – and be seen to be making change – it is too early to say. Right now, he is more popular than Trump, but that gap grows smaller by the day.</w:t>
      </w:r>
    </w:p>
    <w:p w14:paraId="7B1773EE" w14:textId="38834E7C" w:rsidR="006C37B9" w:rsidRPr="00F42DE8" w:rsidRDefault="006C37B9" w:rsidP="006C37B9">
      <w:pPr>
        <w:pStyle w:val="Heading4"/>
      </w:pPr>
      <w:r>
        <w:t>The key internal link is economic inequality</w:t>
      </w:r>
    </w:p>
    <w:p w14:paraId="4DC75C29" w14:textId="77777777" w:rsidR="006C37B9" w:rsidRPr="00F42DE8" w:rsidRDefault="006C37B9" w:rsidP="006C37B9">
      <w:pPr>
        <w:rPr>
          <w:rStyle w:val="Style13ptBold"/>
        </w:rPr>
      </w:pPr>
      <w:proofErr w:type="spellStart"/>
      <w:r w:rsidRPr="00F42DE8">
        <w:rPr>
          <w:rStyle w:val="Style13ptBold"/>
        </w:rPr>
        <w:t>Aldhous</w:t>
      </w:r>
      <w:proofErr w:type="spellEnd"/>
      <w:r w:rsidRPr="00F42DE8">
        <w:rPr>
          <w:rStyle w:val="Style13ptBold"/>
        </w:rPr>
        <w:t xml:space="preserve"> </w:t>
      </w:r>
      <w:r w:rsidRPr="00142F47">
        <w:t>10-24-</w:t>
      </w:r>
      <w:r w:rsidRPr="00F42DE8">
        <w:rPr>
          <w:rStyle w:val="Style13ptBold"/>
        </w:rPr>
        <w:t>20</w:t>
      </w:r>
    </w:p>
    <w:p w14:paraId="74275D8B" w14:textId="77777777" w:rsidR="006C37B9" w:rsidRPr="00F42DE8" w:rsidRDefault="006C37B9" w:rsidP="006C37B9">
      <w:pPr>
        <w:rPr>
          <w:sz w:val="16"/>
        </w:rPr>
      </w:pPr>
      <w:r w:rsidRPr="00F42DE8">
        <w:rPr>
          <w:sz w:val="16"/>
        </w:rPr>
        <w:t>(Peter, https://www.buzzfeednews.com/article/peteraldhous/political-violence-inequality-us-election)4r</w:t>
      </w:r>
    </w:p>
    <w:p w14:paraId="253C96BB" w14:textId="77777777" w:rsidR="006C37B9" w:rsidRPr="00F42DE8" w:rsidRDefault="006C37B9" w:rsidP="006C37B9">
      <w:r w:rsidRPr="00F42DE8">
        <w:rPr>
          <w:sz w:val="16"/>
        </w:rPr>
        <w:t xml:space="preserve">Many </w:t>
      </w:r>
      <w:r w:rsidRPr="00F42DE8">
        <w:rPr>
          <w:rStyle w:val="StyleUnderline"/>
        </w:rPr>
        <w:t>Americans are clinging to the idea that</w:t>
      </w:r>
      <w:r w:rsidRPr="00F42DE8">
        <w:rPr>
          <w:sz w:val="16"/>
        </w:rPr>
        <w:t xml:space="preserve"> </w:t>
      </w:r>
      <w:r w:rsidRPr="00F42DE8">
        <w:rPr>
          <w:rStyle w:val="StyleUnderline"/>
          <w:highlight w:val="green"/>
        </w:rPr>
        <w:t>if</w:t>
      </w:r>
      <w:r w:rsidRPr="00F42DE8">
        <w:rPr>
          <w:sz w:val="16"/>
        </w:rPr>
        <w:t xml:space="preserve"> Joe </w:t>
      </w:r>
      <w:r w:rsidRPr="00F42DE8">
        <w:rPr>
          <w:rStyle w:val="StyleUnderline"/>
          <w:highlight w:val="green"/>
        </w:rPr>
        <w:t>Biden wins</w:t>
      </w:r>
      <w:r w:rsidRPr="00F42DE8">
        <w:rPr>
          <w:sz w:val="16"/>
        </w:rPr>
        <w:t xml:space="preserve"> the presidential election, </w:t>
      </w:r>
      <w:r w:rsidRPr="00F42DE8">
        <w:rPr>
          <w:rStyle w:val="Emphasis"/>
          <w:highlight w:val="green"/>
        </w:rPr>
        <w:t>calm can return</w:t>
      </w:r>
      <w:r w:rsidRPr="00F42DE8">
        <w:rPr>
          <w:sz w:val="16"/>
        </w:rPr>
        <w:t xml:space="preserve"> to a nation riven by protests and rattled by President Donald Trump’s authoritarian rhetoric. </w:t>
      </w:r>
      <w:r w:rsidRPr="00F42DE8">
        <w:rPr>
          <w:rStyle w:val="Emphasis"/>
          <w:highlight w:val="green"/>
        </w:rPr>
        <w:t>Not so fast</w:t>
      </w:r>
      <w:r w:rsidRPr="00F42DE8">
        <w:rPr>
          <w:sz w:val="16"/>
        </w:rPr>
        <w:t xml:space="preserve">, </w:t>
      </w:r>
      <w:r w:rsidRPr="00F42DE8">
        <w:rPr>
          <w:rStyle w:val="StyleUnderline"/>
        </w:rPr>
        <w:t>caution two academics who</w:t>
      </w:r>
      <w:r w:rsidRPr="00F42DE8">
        <w:rPr>
          <w:sz w:val="16"/>
        </w:rPr>
        <w:t xml:space="preserve"> claim they have </w:t>
      </w:r>
      <w:r w:rsidRPr="00F42DE8">
        <w:rPr>
          <w:rStyle w:val="StyleUnderline"/>
        </w:rPr>
        <w:t>devised a measure of political instability that shows</w:t>
      </w:r>
      <w:r w:rsidRPr="00F42DE8">
        <w:rPr>
          <w:sz w:val="16"/>
        </w:rPr>
        <w:t xml:space="preserve"> that </w:t>
      </w:r>
      <w:r w:rsidRPr="00F42DE8">
        <w:rPr>
          <w:rStyle w:val="Emphasis"/>
        </w:rPr>
        <w:t xml:space="preserve">the nation will still be </w:t>
      </w:r>
      <w:r w:rsidRPr="00F42DE8">
        <w:rPr>
          <w:rStyle w:val="Emphasis"/>
          <w:highlight w:val="green"/>
        </w:rPr>
        <w:t>a powder keg</w:t>
      </w:r>
      <w:r w:rsidRPr="00F42DE8">
        <w:rPr>
          <w:rStyle w:val="Emphasis"/>
        </w:rPr>
        <w:t xml:space="preserve"> that </w:t>
      </w:r>
      <w:r w:rsidRPr="00F42DE8">
        <w:rPr>
          <w:rStyle w:val="Emphasis"/>
          <w:highlight w:val="green"/>
        </w:rPr>
        <w:t>is waiting to blow</w:t>
      </w:r>
      <w:r w:rsidRPr="00F42DE8">
        <w:rPr>
          <w:sz w:val="16"/>
        </w:rPr>
        <w:t xml:space="preserve">, </w:t>
      </w:r>
      <w:r w:rsidRPr="00F42DE8">
        <w:rPr>
          <w:rStyle w:val="StyleUnderline"/>
        </w:rPr>
        <w:t>even if a Biden landslide</w:t>
      </w:r>
      <w:r w:rsidRPr="00F42DE8">
        <w:rPr>
          <w:sz w:val="16"/>
        </w:rPr>
        <w:t xml:space="preserve"> means that Trump has little choice but to step aside. “</w:t>
      </w:r>
      <w:r w:rsidRPr="00F42DE8">
        <w:rPr>
          <w:rStyle w:val="StyleUnderline"/>
        </w:rPr>
        <w:t>The tendency is to blame Trump, but I don’t</w:t>
      </w:r>
      <w:r w:rsidRPr="00F42DE8">
        <w:rPr>
          <w:sz w:val="16"/>
        </w:rPr>
        <w:t xml:space="preserve"> really </w:t>
      </w:r>
      <w:r w:rsidRPr="00F42DE8">
        <w:rPr>
          <w:rStyle w:val="StyleUnderline"/>
        </w:rPr>
        <w:t xml:space="preserve">agree </w:t>
      </w:r>
      <w:r w:rsidRPr="00F42DE8">
        <w:rPr>
          <w:sz w:val="16"/>
        </w:rPr>
        <w:t xml:space="preserve">with that,” Peter </w:t>
      </w:r>
      <w:proofErr w:type="spellStart"/>
      <w:r w:rsidRPr="00F42DE8">
        <w:rPr>
          <w:rStyle w:val="StyleUnderline"/>
        </w:rPr>
        <w:t>Turchin</w:t>
      </w:r>
      <w:proofErr w:type="spellEnd"/>
      <w:r w:rsidRPr="00F42DE8">
        <w:rPr>
          <w:rStyle w:val="StyleUnderline"/>
        </w:rPr>
        <w:t>, an evolutionary anthropologist</w:t>
      </w:r>
      <w:r w:rsidRPr="00F42DE8">
        <w:rPr>
          <w:sz w:val="16"/>
        </w:rPr>
        <w:t xml:space="preserve"> at the University of Connecticut </w:t>
      </w:r>
      <w:r w:rsidRPr="00F42DE8">
        <w:rPr>
          <w:rStyle w:val="StyleUnderline"/>
        </w:rPr>
        <w:t>who studies</w:t>
      </w:r>
      <w:r w:rsidRPr="00F42DE8">
        <w:rPr>
          <w:sz w:val="16"/>
        </w:rPr>
        <w:t xml:space="preserve"> the forces that drive </w:t>
      </w:r>
      <w:r w:rsidRPr="00F42DE8">
        <w:rPr>
          <w:rStyle w:val="Emphasis"/>
        </w:rPr>
        <w:t>political instability</w:t>
      </w:r>
      <w:r w:rsidRPr="00F42DE8">
        <w:rPr>
          <w:sz w:val="16"/>
        </w:rPr>
        <w:t xml:space="preserve">, </w:t>
      </w:r>
      <w:r w:rsidRPr="00F42DE8">
        <w:rPr>
          <w:rStyle w:val="StyleUnderline"/>
        </w:rPr>
        <w:t>told BuzzFeed News. “</w:t>
      </w:r>
      <w:r w:rsidRPr="00F42DE8">
        <w:rPr>
          <w:rStyle w:val="StyleUnderline"/>
          <w:highlight w:val="green"/>
        </w:rPr>
        <w:t>Trump is</w:t>
      </w:r>
      <w:r w:rsidRPr="00F42DE8">
        <w:rPr>
          <w:rStyle w:val="StyleUnderline"/>
        </w:rPr>
        <w:t xml:space="preserve"> really </w:t>
      </w:r>
      <w:r w:rsidRPr="00F42DE8">
        <w:rPr>
          <w:rStyle w:val="Emphasis"/>
          <w:highlight w:val="green"/>
        </w:rPr>
        <w:t>not the deep structural cause.</w:t>
      </w:r>
      <w:r w:rsidRPr="00F42DE8">
        <w:rPr>
          <w:rStyle w:val="Emphasis"/>
        </w:rPr>
        <w:t>”</w:t>
      </w:r>
      <w:r w:rsidRPr="00F42DE8">
        <w:rPr>
          <w:rStyle w:val="StyleUnderline"/>
        </w:rPr>
        <w:t xml:space="preserve"> </w:t>
      </w:r>
      <w:r w:rsidRPr="00F42DE8">
        <w:rPr>
          <w:rStyle w:val="StyleUnderline"/>
          <w:highlight w:val="green"/>
        </w:rPr>
        <w:t>The most dangerous element</w:t>
      </w:r>
      <w:r w:rsidRPr="00F42DE8">
        <w:rPr>
          <w:rStyle w:val="StyleUnderline"/>
        </w:rPr>
        <w:t xml:space="preserve"> in the mix, argue </w:t>
      </w:r>
      <w:proofErr w:type="spellStart"/>
      <w:r w:rsidRPr="00F42DE8">
        <w:rPr>
          <w:rStyle w:val="StyleUnderline"/>
        </w:rPr>
        <w:t>Turchin</w:t>
      </w:r>
      <w:proofErr w:type="spellEnd"/>
      <w:r w:rsidRPr="00F42DE8">
        <w:rPr>
          <w:rStyle w:val="StyleUnderline"/>
        </w:rPr>
        <w:t xml:space="preserve"> and</w:t>
      </w:r>
      <w:r w:rsidRPr="00F42DE8">
        <w:rPr>
          <w:sz w:val="16"/>
        </w:rPr>
        <w:t xml:space="preserve"> </w:t>
      </w:r>
      <w:r w:rsidRPr="00F42DE8">
        <w:rPr>
          <w:rStyle w:val="StyleUnderline"/>
        </w:rPr>
        <w:t>George Mason</w:t>
      </w:r>
      <w:r w:rsidRPr="00F42DE8">
        <w:rPr>
          <w:sz w:val="16"/>
        </w:rPr>
        <w:t xml:space="preserve"> University </w:t>
      </w:r>
      <w:r w:rsidRPr="00F42DE8">
        <w:rPr>
          <w:rStyle w:val="StyleUnderline"/>
        </w:rPr>
        <w:t>sociologist</w:t>
      </w:r>
      <w:r w:rsidRPr="00F42DE8">
        <w:rPr>
          <w:sz w:val="16"/>
        </w:rPr>
        <w:t xml:space="preserve"> Jack </w:t>
      </w:r>
      <w:r w:rsidRPr="00F42DE8">
        <w:rPr>
          <w:rStyle w:val="StyleUnderline"/>
        </w:rPr>
        <w:t>Goldstone</w:t>
      </w:r>
      <w:r w:rsidRPr="00F42DE8">
        <w:rPr>
          <w:sz w:val="16"/>
        </w:rPr>
        <w:t xml:space="preserve">, </w:t>
      </w:r>
      <w:r w:rsidRPr="00F42DE8">
        <w:rPr>
          <w:rStyle w:val="Emphasis"/>
          <w:highlight w:val="green"/>
        </w:rPr>
        <w:t>is the corrosive effect of inequality</w:t>
      </w:r>
      <w:r w:rsidRPr="00F42DE8">
        <w:rPr>
          <w:rStyle w:val="Emphasis"/>
        </w:rPr>
        <w:t xml:space="preserve"> on society</w:t>
      </w:r>
      <w:r w:rsidRPr="00F42DE8">
        <w:rPr>
          <w:sz w:val="16"/>
        </w:rPr>
        <w:t xml:space="preserve">. They believe they have a model that explains how </w:t>
      </w:r>
      <w:r w:rsidRPr="00F42DE8">
        <w:rPr>
          <w:rStyle w:val="StyleUnderline"/>
        </w:rPr>
        <w:t xml:space="preserve">inequality escalates and </w:t>
      </w:r>
      <w:r w:rsidRPr="00F42DE8">
        <w:rPr>
          <w:rStyle w:val="StyleUnderline"/>
          <w:highlight w:val="green"/>
        </w:rPr>
        <w:t xml:space="preserve">leads to </w:t>
      </w:r>
      <w:r w:rsidRPr="00F42DE8">
        <w:rPr>
          <w:rStyle w:val="Emphasis"/>
          <w:highlight w:val="green"/>
        </w:rPr>
        <w:t>political instability</w:t>
      </w:r>
      <w:r w:rsidRPr="00F42DE8">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F42DE8">
        <w:rPr>
          <w:rStyle w:val="StyleUnderline"/>
        </w:rPr>
        <w:t>Turchin</w:t>
      </w:r>
      <w:proofErr w:type="spellEnd"/>
      <w:r w:rsidRPr="00F42DE8">
        <w:rPr>
          <w:rStyle w:val="StyleUnderline"/>
        </w:rPr>
        <w:t xml:space="preserve"> has developed a statistic called the political stress indicator</w:t>
      </w:r>
      <w:r w:rsidRPr="00F42DE8">
        <w:rPr>
          <w:sz w:val="16"/>
        </w:rPr>
        <w:t xml:space="preserve">, or PSI. It incorporates measures of wage stagnation, national debt, competition between elites, distrust in government, urbanization, and the age structure of the population. </w:t>
      </w:r>
      <w:proofErr w:type="spellStart"/>
      <w:r w:rsidRPr="00F42DE8">
        <w:rPr>
          <w:rStyle w:val="StyleUnderline"/>
        </w:rPr>
        <w:t>Turchin</w:t>
      </w:r>
      <w:proofErr w:type="spellEnd"/>
      <w:r w:rsidRPr="00F42DE8">
        <w:rPr>
          <w:rStyle w:val="StyleUnderline"/>
        </w:rPr>
        <w:t xml:space="preserve"> raised </w:t>
      </w:r>
      <w:r w:rsidRPr="00F42DE8">
        <w:rPr>
          <w:rStyle w:val="StyleUnderline"/>
          <w:highlight w:val="green"/>
        </w:rPr>
        <w:t>warning signs</w:t>
      </w:r>
      <w:r w:rsidRPr="00F42DE8">
        <w:rPr>
          <w:rStyle w:val="StyleUnderline"/>
        </w:rPr>
        <w:t xml:space="preserve"> of a coming storm </w:t>
      </w:r>
      <w:r w:rsidRPr="00F42DE8">
        <w:rPr>
          <w:rStyle w:val="StyleUnderline"/>
          <w:highlight w:val="green"/>
        </w:rPr>
        <w:t xml:space="preserve">a </w:t>
      </w:r>
      <w:r w:rsidRPr="00F42DE8">
        <w:rPr>
          <w:rStyle w:val="Emphasis"/>
          <w:highlight w:val="green"/>
        </w:rPr>
        <w:t>decade ago</w:t>
      </w:r>
      <w:r w:rsidRPr="00F42DE8">
        <w:rPr>
          <w:rStyle w:val="StyleUnderline"/>
        </w:rPr>
        <w:t xml:space="preserve">, predicting that </w:t>
      </w:r>
      <w:r w:rsidRPr="00F42DE8">
        <w:rPr>
          <w:rStyle w:val="Emphasis"/>
        </w:rPr>
        <w:t>instability would peak</w:t>
      </w:r>
      <w:r w:rsidRPr="00F42DE8">
        <w:rPr>
          <w:rStyle w:val="StyleUnderline"/>
        </w:rPr>
        <w:t xml:space="preserve"> in the years around 2020</w:t>
      </w:r>
      <w:r w:rsidRPr="00F42DE8">
        <w:rPr>
          <w:sz w:val="16"/>
        </w:rPr>
        <w:t xml:space="preserve">. “In the United States, </w:t>
      </w:r>
      <w:r w:rsidRPr="00F42DE8">
        <w:rPr>
          <w:rStyle w:val="StyleUnderline"/>
        </w:rPr>
        <w:t>we have stagnating</w:t>
      </w:r>
      <w:r w:rsidRPr="00F42DE8">
        <w:rPr>
          <w:sz w:val="16"/>
        </w:rPr>
        <w:t xml:space="preserve"> or declining real </w:t>
      </w:r>
      <w:r w:rsidRPr="00F42DE8">
        <w:rPr>
          <w:rStyle w:val="StyleUnderline"/>
        </w:rPr>
        <w:t>wages, a growing gap between rich and poor,</w:t>
      </w:r>
      <w:r w:rsidRPr="00F42DE8">
        <w:rPr>
          <w:sz w:val="16"/>
        </w:rPr>
        <w:t xml:space="preserve"> overproduction of young graduates with advanced degrees, and exploding public debt,” he wrote, in a letter to the journal Nature. “</w:t>
      </w:r>
      <w:r w:rsidRPr="00F42DE8">
        <w:rPr>
          <w:rStyle w:val="StyleUnderline"/>
        </w:rPr>
        <w:t xml:space="preserve">Historically, such developments have served as leading indicators </w:t>
      </w:r>
      <w:r w:rsidRPr="00F42DE8">
        <w:rPr>
          <w:rStyle w:val="Emphasis"/>
        </w:rPr>
        <w:t>of looming political instability.”</w:t>
      </w:r>
      <w:r w:rsidRPr="00F42DE8">
        <w:rPr>
          <w:rStyle w:val="StyleUnderline"/>
        </w:rPr>
        <w:t xml:space="preserve"> Today</w:t>
      </w:r>
      <w:r w:rsidRPr="00F42DE8">
        <w:rPr>
          <w:sz w:val="16"/>
        </w:rPr>
        <w:t xml:space="preserve">, with the nation in turmoil, </w:t>
      </w:r>
      <w:proofErr w:type="spellStart"/>
      <w:r w:rsidRPr="00F42DE8">
        <w:rPr>
          <w:rStyle w:val="StyleUnderline"/>
        </w:rPr>
        <w:t>Turchin’s</w:t>
      </w:r>
      <w:proofErr w:type="spellEnd"/>
      <w:r w:rsidRPr="00F42DE8">
        <w:rPr>
          <w:rStyle w:val="StyleUnderline"/>
        </w:rPr>
        <w:t xml:space="preserve"> prediction seems </w:t>
      </w:r>
      <w:r w:rsidRPr="00F42DE8">
        <w:rPr>
          <w:rStyle w:val="Emphasis"/>
        </w:rPr>
        <w:t>remarkably prescient</w:t>
      </w:r>
      <w:r w:rsidRPr="00F42DE8">
        <w:rPr>
          <w:sz w:val="16"/>
        </w:rPr>
        <w:t xml:space="preserve">. </w:t>
      </w:r>
      <w:r w:rsidRPr="00F42DE8">
        <w:rPr>
          <w:rStyle w:val="StyleUnderline"/>
          <w:highlight w:val="green"/>
        </w:rPr>
        <w:t xml:space="preserve">We live in a </w:t>
      </w:r>
      <w:r w:rsidRPr="00F42DE8">
        <w:rPr>
          <w:rStyle w:val="Emphasis"/>
          <w:highlight w:val="green"/>
        </w:rPr>
        <w:t>pandemic hellscape</w:t>
      </w:r>
      <w:r w:rsidRPr="00F42DE8">
        <w:rPr>
          <w:rStyle w:val="StyleUnderline"/>
        </w:rPr>
        <w:t xml:space="preserve"> that has </w:t>
      </w:r>
      <w:r w:rsidRPr="00F42DE8">
        <w:rPr>
          <w:rStyle w:val="StyleUnderline"/>
          <w:highlight w:val="green"/>
        </w:rPr>
        <w:t>disproportionately harmed Black and brown Americans and those</w:t>
      </w:r>
      <w:r w:rsidRPr="00F42DE8">
        <w:rPr>
          <w:rStyle w:val="StyleUnderline"/>
        </w:rPr>
        <w:t xml:space="preserve"> </w:t>
      </w:r>
      <w:r w:rsidRPr="00F42DE8">
        <w:rPr>
          <w:rStyle w:val="Emphasis"/>
        </w:rPr>
        <w:t xml:space="preserve">living </w:t>
      </w:r>
      <w:r w:rsidRPr="00F42DE8">
        <w:rPr>
          <w:rStyle w:val="Emphasis"/>
          <w:highlight w:val="green"/>
        </w:rPr>
        <w:t>in poverty</w:t>
      </w:r>
      <w:r w:rsidRPr="00F42DE8">
        <w:rPr>
          <w:sz w:val="16"/>
        </w:rPr>
        <w:t xml:space="preserve">. </w:t>
      </w:r>
      <w:r w:rsidRPr="00F42DE8">
        <w:rPr>
          <w:rStyle w:val="Emphasis"/>
        </w:rPr>
        <w:t xml:space="preserve">We have </w:t>
      </w:r>
      <w:r w:rsidRPr="00F42DE8">
        <w:rPr>
          <w:rStyle w:val="Emphasis"/>
          <w:highlight w:val="green"/>
        </w:rPr>
        <w:t>widespread civil unrest over racial injustice</w:t>
      </w:r>
      <w:r w:rsidRPr="00F42DE8">
        <w:rPr>
          <w:sz w:val="16"/>
        </w:rPr>
        <w:t xml:space="preserve">. And we are hurtling toward an election in which Trump is stoking unfounded fears of voter fraud and refusing to commit to a peaceful transition of power. In August, </w:t>
      </w:r>
      <w:proofErr w:type="spellStart"/>
      <w:r w:rsidRPr="00F42DE8">
        <w:rPr>
          <w:rStyle w:val="StyleUnderline"/>
        </w:rPr>
        <w:t>Turchin</w:t>
      </w:r>
      <w:proofErr w:type="spellEnd"/>
      <w:r w:rsidRPr="00F42DE8">
        <w:rPr>
          <w:rStyle w:val="StyleUnderline"/>
        </w:rPr>
        <w:t xml:space="preserve"> gave himself a pat on the back</w:t>
      </w:r>
      <w:r w:rsidRPr="00F42DE8">
        <w:rPr>
          <w:sz w:val="16"/>
        </w:rPr>
        <w:t xml:space="preserve"> for his predictive ability with an analysis showing a significant rise in political demonstrations and violent riots over the last 10 years. </w:t>
      </w:r>
      <w:r w:rsidRPr="00F42DE8">
        <w:rPr>
          <w:rStyle w:val="StyleUnderline"/>
        </w:rPr>
        <w:t xml:space="preserve">But he and Goldstone fear that </w:t>
      </w:r>
      <w:r w:rsidRPr="00F42DE8">
        <w:rPr>
          <w:rStyle w:val="Emphasis"/>
        </w:rPr>
        <w:t>much worse is to come.</w:t>
      </w:r>
      <w:r w:rsidRPr="00F42DE8">
        <w:rPr>
          <w:rStyle w:val="StyleUnderline"/>
        </w:rPr>
        <w:t xml:space="preserve"> </w:t>
      </w:r>
      <w:r w:rsidRPr="00F42DE8">
        <w:rPr>
          <w:rStyle w:val="StyleUnderline"/>
          <w:highlight w:val="green"/>
        </w:rPr>
        <w:t>The political stress indicator</w:t>
      </w:r>
      <w:r w:rsidRPr="00F42DE8">
        <w:rPr>
          <w:rStyle w:val="StyleUnderline"/>
        </w:rPr>
        <w:t xml:space="preserve"> for the US </w:t>
      </w:r>
      <w:r w:rsidRPr="00F42DE8">
        <w:rPr>
          <w:rStyle w:val="StyleUnderline"/>
          <w:highlight w:val="green"/>
        </w:rPr>
        <w:t>is</w:t>
      </w:r>
      <w:r w:rsidRPr="00F42DE8">
        <w:rPr>
          <w:rStyle w:val="StyleUnderline"/>
        </w:rPr>
        <w:t xml:space="preserve"> </w:t>
      </w:r>
      <w:r w:rsidRPr="00F42DE8">
        <w:rPr>
          <w:rStyle w:val="StyleUnderline"/>
          <w:highlight w:val="green"/>
        </w:rPr>
        <w:t>rising</w:t>
      </w:r>
      <w:r w:rsidRPr="00F42DE8">
        <w:rPr>
          <w:rStyle w:val="StyleUnderline"/>
        </w:rPr>
        <w:t xml:space="preserve"> rapidly</w:t>
      </w:r>
      <w:r w:rsidRPr="00F42DE8">
        <w:rPr>
          <w:sz w:val="16"/>
        </w:rPr>
        <w:t xml:space="preserve">, </w:t>
      </w:r>
      <w:r w:rsidRPr="00F42DE8">
        <w:rPr>
          <w:rStyle w:val="Emphasis"/>
          <w:highlight w:val="green"/>
        </w:rPr>
        <w:t>much like it did before the Civil War</w:t>
      </w:r>
      <w:r w:rsidRPr="00F42DE8">
        <w:rPr>
          <w:sz w:val="16"/>
        </w:rPr>
        <w:t xml:space="preserve">. Charts show a similar rise in the political stress indicator in the buildup to the Civil War and today </w:t>
      </w:r>
      <w:r w:rsidRPr="00F42DE8">
        <w:rPr>
          <w:rStyle w:val="StyleUnderline"/>
        </w:rPr>
        <w:t>When Goldstone talks about America’s darkest days in the 1860s, he provocatively calls it the “First Civil War.” He fears that we may be on the way to a second one</w:t>
      </w:r>
      <w:r w:rsidRPr="00F42DE8">
        <w:rPr>
          <w:sz w:val="16"/>
        </w:rPr>
        <w:t xml:space="preserve">, with the 2020 election serving as a potential “fire-starter” event. </w:t>
      </w:r>
      <w:r w:rsidRPr="00F42DE8">
        <w:rPr>
          <w:rStyle w:val="StyleUnderline"/>
        </w:rPr>
        <w:t>Goldstone has some credentials in predicting conflict</w:t>
      </w:r>
      <w:r w:rsidRPr="00F42DE8">
        <w:rPr>
          <w:sz w:val="16"/>
        </w:rPr>
        <w:t xml:space="preserve">. </w:t>
      </w:r>
      <w:r w:rsidRPr="00F42DE8">
        <w:rPr>
          <w:rStyle w:val="StyleUnderline"/>
        </w:rPr>
        <w:t>In 1994</w:t>
      </w:r>
      <w:r w:rsidRPr="00F42DE8">
        <w:rPr>
          <w:sz w:val="16"/>
        </w:rPr>
        <w:t xml:space="preserve">, shortly </w:t>
      </w:r>
      <w:r w:rsidRPr="00F42DE8">
        <w:rPr>
          <w:rStyle w:val="StyleUnderline"/>
        </w:rPr>
        <w:t>after</w:t>
      </w:r>
      <w:r w:rsidRPr="00F42DE8">
        <w:rPr>
          <w:sz w:val="16"/>
        </w:rPr>
        <w:t xml:space="preserve"> the US military’s ill-fated efforts to support UN intervention in Somalia’s civil war, which led to </w:t>
      </w:r>
      <w:r w:rsidRPr="00F42DE8">
        <w:rPr>
          <w:rStyle w:val="StyleUnderline"/>
        </w:rPr>
        <w:t>the downing of two Black Hawk helicopters</w:t>
      </w:r>
      <w:r w:rsidRPr="00F42DE8">
        <w:rPr>
          <w:sz w:val="16"/>
        </w:rPr>
        <w:t xml:space="preserve"> and the gruesome spectacle of a dead US soldier being dragged through the streets, </w:t>
      </w:r>
      <w:r w:rsidRPr="00F42DE8">
        <w:rPr>
          <w:rStyle w:val="StyleUnderline"/>
        </w:rPr>
        <w:t xml:space="preserve">Goldstone was tapped by the CIA to help lead the </w:t>
      </w:r>
      <w:r w:rsidRPr="00F42DE8">
        <w:rPr>
          <w:rStyle w:val="Emphasis"/>
        </w:rPr>
        <w:t>State Failure Task Force</w:t>
      </w:r>
      <w:r w:rsidRPr="00F42DE8">
        <w:rPr>
          <w:sz w:val="16"/>
        </w:rPr>
        <w:t xml:space="preserve">. </w:t>
      </w:r>
      <w:r w:rsidRPr="00F42DE8">
        <w:rPr>
          <w:rStyle w:val="StyleUnderline"/>
        </w:rPr>
        <w:t>This group of academic social scientists was asked to identify factors that predict when a nation is likely to spiral into chaos</w:t>
      </w:r>
      <w:r w:rsidRPr="00F42DE8">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F42DE8">
        <w:rPr>
          <w:rStyle w:val="StyleUnderline"/>
        </w:rPr>
        <w:t>Goldstone continued to work on the project</w:t>
      </w:r>
      <w:r w:rsidRPr="00F42DE8">
        <w:rPr>
          <w:sz w:val="16"/>
        </w:rPr>
        <w:t xml:space="preserve">, later renamed the Political Instability Task Force, until 2012, </w:t>
      </w:r>
      <w:r w:rsidRPr="00F42DE8">
        <w:rPr>
          <w:rStyle w:val="StyleUnderline"/>
        </w:rPr>
        <w:t xml:space="preserve">tweaking its </w:t>
      </w:r>
      <w:r w:rsidRPr="00F42DE8">
        <w:rPr>
          <w:rStyle w:val="StyleUnderline"/>
          <w:highlight w:val="green"/>
        </w:rPr>
        <w:t>statistical model</w:t>
      </w:r>
      <w:r w:rsidRPr="00F42DE8">
        <w:rPr>
          <w:rStyle w:val="StyleUnderline"/>
        </w:rPr>
        <w:t xml:space="preserve"> to </w:t>
      </w:r>
      <w:r w:rsidRPr="00F42DE8">
        <w:rPr>
          <w:rStyle w:val="StyleUnderline"/>
          <w:highlight w:val="green"/>
        </w:rPr>
        <w:t>predict</w:t>
      </w:r>
      <w:r w:rsidRPr="00F42DE8">
        <w:rPr>
          <w:rStyle w:val="StyleUnderline"/>
        </w:rPr>
        <w:t xml:space="preserve"> both </w:t>
      </w:r>
      <w:r w:rsidRPr="00F42DE8">
        <w:rPr>
          <w:rStyle w:val="StyleUnderline"/>
          <w:highlight w:val="green"/>
        </w:rPr>
        <w:t>civil wars</w:t>
      </w:r>
      <w:r w:rsidRPr="00F42DE8">
        <w:rPr>
          <w:rStyle w:val="StyleUnderline"/>
        </w:rPr>
        <w:t xml:space="preserve"> and democratic collapses </w:t>
      </w:r>
      <w:r w:rsidRPr="00F42DE8">
        <w:rPr>
          <w:rStyle w:val="StyleUnderline"/>
          <w:highlight w:val="green"/>
        </w:rPr>
        <w:t>with</w:t>
      </w:r>
      <w:r w:rsidRPr="00F42DE8">
        <w:rPr>
          <w:rStyle w:val="StyleUnderline"/>
        </w:rPr>
        <w:t xml:space="preserve"> about </w:t>
      </w:r>
      <w:r w:rsidRPr="00F42DE8">
        <w:rPr>
          <w:rStyle w:val="Emphasis"/>
          <w:highlight w:val="green"/>
        </w:rPr>
        <w:t>80% accuracy</w:t>
      </w:r>
      <w:r w:rsidRPr="00F42DE8">
        <w:rPr>
          <w:rStyle w:val="StyleUnderline"/>
        </w:rPr>
        <w:t xml:space="preserve"> over the same two-year lead time. </w:t>
      </w:r>
      <w:r w:rsidRPr="00F42DE8">
        <w:rPr>
          <w:sz w:val="16"/>
        </w:rPr>
        <w:t xml:space="preserve">He didn’t think of applying a similar approach to assess the risk of political conflict in the US until </w:t>
      </w:r>
      <w:proofErr w:type="spellStart"/>
      <w:r w:rsidRPr="00F42DE8">
        <w:rPr>
          <w:sz w:val="16"/>
        </w:rPr>
        <w:t>Turchin</w:t>
      </w:r>
      <w:proofErr w:type="spellEnd"/>
      <w:r w:rsidRPr="00F42DE8">
        <w:rPr>
          <w:sz w:val="16"/>
        </w:rPr>
        <w:t xml:space="preserve"> got in touch in 2015. “</w:t>
      </w:r>
      <w:r w:rsidRPr="00F42DE8">
        <w:rPr>
          <w:rStyle w:val="StyleUnderline"/>
        </w:rPr>
        <w:t xml:space="preserve">I didn’t expect political violence because I believed the US was a strong and flexible democracy,” Goldstone said. But he is now convinced that </w:t>
      </w:r>
      <w:proofErr w:type="spellStart"/>
      <w:r w:rsidRPr="00F42DE8">
        <w:rPr>
          <w:rStyle w:val="StyleUnderline"/>
        </w:rPr>
        <w:lastRenderedPageBreak/>
        <w:t>Turchin’s</w:t>
      </w:r>
      <w:proofErr w:type="spellEnd"/>
      <w:r w:rsidRPr="00F42DE8">
        <w:rPr>
          <w:rStyle w:val="StyleUnderline"/>
        </w:rPr>
        <w:t xml:space="preserve"> PSI </w:t>
      </w:r>
      <w:r w:rsidRPr="00F42DE8">
        <w:rPr>
          <w:rStyle w:val="StyleUnderline"/>
          <w:highlight w:val="green"/>
        </w:rPr>
        <w:t xml:space="preserve">heralds a </w:t>
      </w:r>
      <w:r w:rsidRPr="00F42DE8">
        <w:rPr>
          <w:rStyle w:val="Emphasis"/>
          <w:highlight w:val="green"/>
        </w:rPr>
        <w:t>disturbing future</w:t>
      </w:r>
      <w:r w:rsidRPr="00F42DE8">
        <w:rPr>
          <w:rStyle w:val="StyleUnderline"/>
          <w:highlight w:val="green"/>
        </w:rPr>
        <w:t xml:space="preserve"> for the US</w:t>
      </w:r>
      <w:r w:rsidRPr="00F42DE8">
        <w:rPr>
          <w:rStyle w:val="StyleUnderline"/>
        </w:rPr>
        <w:t xml:space="preserve"> that won’t be solved by politics as usual</w:t>
      </w:r>
      <w:r w:rsidRPr="00F42DE8">
        <w:rPr>
          <w:sz w:val="16"/>
        </w:rPr>
        <w:t xml:space="preserve"> after the 2020 election, </w:t>
      </w:r>
      <w:r w:rsidRPr="00F42DE8">
        <w:rPr>
          <w:rStyle w:val="StyleUnderline"/>
        </w:rPr>
        <w:t>even if Trump is defeated and goes quietly</w:t>
      </w:r>
      <w:r w:rsidRPr="00F42DE8">
        <w:rPr>
          <w:sz w:val="16"/>
        </w:rPr>
        <w:t xml:space="preserve">. </w:t>
      </w:r>
      <w:r w:rsidRPr="00F42DE8">
        <w:rPr>
          <w:rStyle w:val="StyleUnderline"/>
        </w:rPr>
        <w:t>“If those trends continue after Trump departs, then the risks and the occurrence of violence will likely continue,”</w:t>
      </w:r>
      <w:r w:rsidRPr="00F42DE8">
        <w:rPr>
          <w:sz w:val="16"/>
        </w:rPr>
        <w:t xml:space="preserve"> Goldstone told BuzzFeed News. “I’m worried about that no matter who wins,” he added. “The social problems are the gasoline. Trump is throwing matches.” </w:t>
      </w:r>
      <w:r w:rsidRPr="00F42DE8">
        <w:rPr>
          <w:rStyle w:val="StyleUnderline"/>
        </w:rPr>
        <w:t xml:space="preserve">The PSI doesn’t explicitly address America’s deep divisions over racial justice. “Race has been an enduring </w:t>
      </w:r>
      <w:proofErr w:type="spellStart"/>
      <w:r w:rsidRPr="00F42DE8">
        <w:rPr>
          <w:rStyle w:val="StyleUnderline"/>
        </w:rPr>
        <w:t>faultline</w:t>
      </w:r>
      <w:proofErr w:type="spellEnd"/>
      <w:r w:rsidRPr="00F42DE8">
        <w:rPr>
          <w:rStyle w:val="StyleUnderline"/>
        </w:rPr>
        <w:t xml:space="preserve">, ever since the founding of the Republic,” </w:t>
      </w:r>
      <w:proofErr w:type="spellStart"/>
      <w:r w:rsidRPr="00F42DE8">
        <w:rPr>
          <w:rStyle w:val="StyleUnderline"/>
        </w:rPr>
        <w:t>Turchin</w:t>
      </w:r>
      <w:proofErr w:type="spellEnd"/>
      <w:r w:rsidRPr="00F42DE8">
        <w:rPr>
          <w:rStyle w:val="StyleUnderline"/>
        </w:rPr>
        <w:t xml:space="preserve"> said. But he argued that it’s the additional dynamics captured by the PSI that explain why tensions </w:t>
      </w:r>
      <w:r w:rsidRPr="00F42DE8">
        <w:rPr>
          <w:rStyle w:val="Emphasis"/>
        </w:rPr>
        <w:t>are boiling over right now.</w:t>
      </w:r>
      <w:r w:rsidRPr="00F42DE8">
        <w:rPr>
          <w:sz w:val="16"/>
        </w:rPr>
        <w:t xml:space="preserve"> </w:t>
      </w:r>
      <w:r w:rsidRPr="00F42DE8">
        <w:rPr>
          <w:rStyle w:val="StyleUnderline"/>
        </w:rPr>
        <w:t>One key concern,</w:t>
      </w:r>
      <w:r w:rsidRPr="00F42DE8">
        <w:rPr>
          <w:sz w:val="16"/>
        </w:rPr>
        <w:t xml:space="preserve"> according to Goldstone, is that </w:t>
      </w:r>
      <w:r w:rsidRPr="00F42DE8">
        <w:rPr>
          <w:rStyle w:val="Emphasis"/>
          <w:highlight w:val="green"/>
        </w:rPr>
        <w:t>people</w:t>
      </w:r>
      <w:r w:rsidRPr="00F42DE8">
        <w:rPr>
          <w:rStyle w:val="Emphasis"/>
        </w:rPr>
        <w:t xml:space="preserve"> across the political spectrum </w:t>
      </w:r>
      <w:r w:rsidRPr="00F42DE8">
        <w:rPr>
          <w:rStyle w:val="Emphasis"/>
          <w:highlight w:val="green"/>
        </w:rPr>
        <w:t>have lost faith in government</w:t>
      </w:r>
      <w:r w:rsidRPr="00F42DE8">
        <w:rPr>
          <w:rStyle w:val="Emphasis"/>
        </w:rPr>
        <w:t xml:space="preserve"> and political </w:t>
      </w:r>
      <w:r w:rsidRPr="00F42DE8">
        <w:rPr>
          <w:rStyle w:val="Emphasis"/>
          <w:highlight w:val="green"/>
        </w:rPr>
        <w:t>institutions</w:t>
      </w:r>
      <w:r w:rsidRPr="00F42DE8">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F42DE8">
        <w:rPr>
          <w:sz w:val="16"/>
        </w:rPr>
        <w:t>Turchin</w:t>
      </w:r>
      <w:proofErr w:type="spellEnd"/>
      <w:r w:rsidRPr="00F42DE8">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F42DE8">
        <w:rPr>
          <w:rStyle w:val="StyleUnderline"/>
        </w:rPr>
        <w:t>Turchin</w:t>
      </w:r>
      <w:proofErr w:type="spellEnd"/>
      <w:r w:rsidRPr="00F42DE8">
        <w:rPr>
          <w:rStyle w:val="StyleUnderline"/>
        </w:rPr>
        <w:t xml:space="preserve"> said people who rule out the possibility of serious political violence in the US based on “the strength of American institutions” </w:t>
      </w:r>
      <w:r w:rsidRPr="00F42DE8">
        <w:rPr>
          <w:rStyle w:val="Emphasis"/>
        </w:rPr>
        <w:t>are being “unduly optimistic.”</w:t>
      </w:r>
      <w:r w:rsidRPr="00F42DE8">
        <w:rPr>
          <w:rStyle w:val="StyleUnderline"/>
        </w:rPr>
        <w:t xml:space="preserve"> </w:t>
      </w:r>
      <w:r w:rsidRPr="00F42DE8">
        <w:rPr>
          <w:sz w:val="16"/>
        </w:rPr>
        <w:t>“</w:t>
      </w:r>
      <w:r w:rsidRPr="00F42DE8">
        <w:rPr>
          <w:rStyle w:val="StyleUnderline"/>
          <w:highlight w:val="green"/>
        </w:rPr>
        <w:t>The</w:t>
      </w:r>
      <w:r w:rsidRPr="00F42DE8">
        <w:rPr>
          <w:rStyle w:val="StyleUnderline"/>
        </w:rPr>
        <w:t xml:space="preserve"> social </w:t>
      </w:r>
      <w:r w:rsidRPr="00F42DE8">
        <w:rPr>
          <w:rStyle w:val="StyleUnderline"/>
          <w:highlight w:val="green"/>
        </w:rPr>
        <w:t xml:space="preserve">system that we live in </w:t>
      </w:r>
      <w:r w:rsidRPr="00F42DE8">
        <w:rPr>
          <w:rStyle w:val="Emphasis"/>
          <w:highlight w:val="green"/>
        </w:rPr>
        <w:t>is extremely fragile</w:t>
      </w:r>
      <w:r w:rsidRPr="00F42DE8">
        <w:rPr>
          <w:rStyle w:val="Emphasis"/>
        </w:rPr>
        <w:t>,</w:t>
      </w:r>
      <w:r w:rsidRPr="00F42DE8">
        <w:rPr>
          <w:sz w:val="16"/>
        </w:rPr>
        <w:t xml:space="preserve"> </w:t>
      </w:r>
      <w:proofErr w:type="spellStart"/>
      <w:r w:rsidRPr="00F42DE8">
        <w:rPr>
          <w:sz w:val="16"/>
        </w:rPr>
        <w:t>Turchin</w:t>
      </w:r>
      <w:proofErr w:type="spellEnd"/>
      <w:r w:rsidRPr="00F42DE8">
        <w:rPr>
          <w:sz w:val="16"/>
        </w:rPr>
        <w:t xml:space="preserve"> said. </w:t>
      </w:r>
      <w:r w:rsidRPr="00F42DE8">
        <w:rPr>
          <w:rStyle w:val="StyleUnderline"/>
        </w:rPr>
        <w:t>Other social scientists</w:t>
      </w:r>
      <w:r w:rsidRPr="00F42DE8">
        <w:rPr>
          <w:sz w:val="16"/>
        </w:rPr>
        <w:t xml:space="preserve"> consulted by BuzzFeed News </w:t>
      </w:r>
      <w:r w:rsidRPr="00F42DE8">
        <w:rPr>
          <w:rStyle w:val="StyleUnderline"/>
        </w:rPr>
        <w:t>were skeptical that the US is on the brink of a civil war</w:t>
      </w:r>
      <w:r w:rsidRPr="00F42DE8">
        <w:rPr>
          <w:sz w:val="16"/>
        </w:rPr>
        <w:t xml:space="preserve">. But they were concerned about the trends highlighted by Goldstone and </w:t>
      </w:r>
      <w:proofErr w:type="spellStart"/>
      <w:r w:rsidRPr="00F42DE8">
        <w:rPr>
          <w:sz w:val="16"/>
        </w:rPr>
        <w:t>Turchin</w:t>
      </w:r>
      <w:proofErr w:type="spellEnd"/>
      <w:r w:rsidRPr="00F42DE8">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F42DE8">
        <w:rPr>
          <w:sz w:val="16"/>
        </w:rPr>
        <w:t>as a consequence of</w:t>
      </w:r>
      <w:proofErr w:type="gramEnd"/>
      <w:r w:rsidRPr="00F42DE8">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F42DE8">
        <w:rPr>
          <w:sz w:val="16"/>
        </w:rPr>
        <w:t>Anke</w:t>
      </w:r>
      <w:proofErr w:type="spellEnd"/>
      <w:r w:rsidRPr="00F42DE8">
        <w:rPr>
          <w:sz w:val="16"/>
        </w:rPr>
        <w:t xml:space="preserve"> </w:t>
      </w:r>
      <w:proofErr w:type="spellStart"/>
      <w:r w:rsidRPr="00F42DE8">
        <w:rPr>
          <w:sz w:val="16"/>
        </w:rPr>
        <w:t>Hoeffler</w:t>
      </w:r>
      <w:proofErr w:type="spellEnd"/>
      <w:r w:rsidRPr="00F42DE8">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F42DE8">
        <w:rPr>
          <w:rStyle w:val="StyleUnderline"/>
        </w:rPr>
        <w:t xml:space="preserve">As a rich nation with a diverse and robust economy, the US should have a </w:t>
      </w:r>
      <w:proofErr w:type="gramStart"/>
      <w:r w:rsidRPr="00F42DE8">
        <w:rPr>
          <w:rStyle w:val="StyleUnderline"/>
        </w:rPr>
        <w:t>fairly low</w:t>
      </w:r>
      <w:proofErr w:type="gramEnd"/>
      <w:r w:rsidRPr="00F42DE8">
        <w:rPr>
          <w:rStyle w:val="StyleUnderline"/>
        </w:rPr>
        <w:t xml:space="preserve"> chance of falling into civil war according to these theories</w:t>
      </w:r>
      <w:r w:rsidRPr="00F42DE8">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F42DE8">
        <w:rPr>
          <w:rStyle w:val="Emphasis"/>
        </w:rPr>
        <w:t xml:space="preserve">But </w:t>
      </w:r>
      <w:r w:rsidRPr="00F42DE8">
        <w:rPr>
          <w:rStyle w:val="Emphasis"/>
          <w:highlight w:val="green"/>
        </w:rPr>
        <w:t>recent events</w:t>
      </w:r>
      <w:r w:rsidRPr="00F42DE8">
        <w:rPr>
          <w:sz w:val="16"/>
        </w:rPr>
        <w:t xml:space="preserve">, </w:t>
      </w:r>
      <w:r w:rsidRPr="00F42DE8">
        <w:rPr>
          <w:rStyle w:val="StyleUnderline"/>
          <w:highlight w:val="green"/>
        </w:rPr>
        <w:t>notably the plot</w:t>
      </w:r>
      <w:r w:rsidRPr="00F42DE8">
        <w:rPr>
          <w:rStyle w:val="StyleUnderline"/>
        </w:rPr>
        <w:t xml:space="preserve"> by a group of right-wing militants </w:t>
      </w:r>
      <w:r w:rsidRPr="00F42DE8">
        <w:rPr>
          <w:rStyle w:val="StyleUnderline"/>
          <w:highlight w:val="green"/>
        </w:rPr>
        <w:t>to kidnap</w:t>
      </w:r>
      <w:r w:rsidRPr="00F42DE8">
        <w:rPr>
          <w:sz w:val="16"/>
        </w:rPr>
        <w:t xml:space="preserve"> and potentially kill the Democratic governor of Michigan, Gretchen </w:t>
      </w:r>
      <w:r w:rsidRPr="00F42DE8">
        <w:rPr>
          <w:rStyle w:val="StyleUnderline"/>
          <w:highlight w:val="green"/>
        </w:rPr>
        <w:t>Whitmer</w:t>
      </w:r>
      <w:r w:rsidRPr="00F42DE8">
        <w:rPr>
          <w:sz w:val="16"/>
        </w:rPr>
        <w:t xml:space="preserve">, over her policies to limit the spread of the coronavirus, </w:t>
      </w:r>
      <w:r w:rsidRPr="00F42DE8">
        <w:rPr>
          <w:rStyle w:val="Emphasis"/>
          <w:highlight w:val="green"/>
        </w:rPr>
        <w:t xml:space="preserve">have shocked </w:t>
      </w:r>
      <w:r w:rsidRPr="00F42DE8">
        <w:rPr>
          <w:rStyle w:val="Emphasis"/>
        </w:rPr>
        <w:t xml:space="preserve">even </w:t>
      </w:r>
      <w:r w:rsidRPr="00F42DE8">
        <w:rPr>
          <w:rStyle w:val="Emphasis"/>
          <w:highlight w:val="green"/>
        </w:rPr>
        <w:t>skeptics</w:t>
      </w:r>
      <w:r w:rsidRPr="00F42DE8">
        <w:rPr>
          <w:sz w:val="16"/>
        </w:rPr>
        <w:t xml:space="preserve"> </w:t>
      </w:r>
      <w:r w:rsidRPr="00F42DE8">
        <w:rPr>
          <w:rStyle w:val="StyleUnderline"/>
        </w:rPr>
        <w:t>of the idea that the US is teetering on the brink of civil conflict. “This is really concerning,” Fearon said. The PSI isn’t the only indicator that has set alarm bells ringing</w:t>
      </w:r>
      <w:r w:rsidRPr="00F42DE8">
        <w:rPr>
          <w:sz w:val="16"/>
        </w:rPr>
        <w:t xml:space="preserve"> about the stability of the US. </w:t>
      </w:r>
      <w:r w:rsidRPr="00F42DE8">
        <w:rPr>
          <w:rStyle w:val="StyleUnderline"/>
        </w:rPr>
        <w:t>The Fund for Peace</w:t>
      </w:r>
      <w:r w:rsidRPr="00F42DE8">
        <w:rPr>
          <w:sz w:val="16"/>
        </w:rPr>
        <w:t xml:space="preserve">, a nonprofit based in Washington, DC, </w:t>
      </w:r>
      <w:r w:rsidRPr="00F42DE8">
        <w:rPr>
          <w:rStyle w:val="StyleUnderline"/>
        </w:rPr>
        <w:t>has developed a measure called the Fragile States Index</w:t>
      </w:r>
      <w:r w:rsidRPr="00F42DE8">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F42DE8">
        <w:rPr>
          <w:rStyle w:val="StyleUnderline"/>
        </w:rPr>
        <w:t>there are worrying signs for the US on a component of the FSI labeled “cohesion</w:t>
      </w:r>
      <w:r w:rsidRPr="00F42DE8">
        <w:rPr>
          <w:sz w:val="16"/>
        </w:rPr>
        <w:t xml:space="preserve">,” according to Fund for Peace programs manager Natalie </w:t>
      </w:r>
      <w:proofErr w:type="spellStart"/>
      <w:r w:rsidRPr="00F42DE8">
        <w:rPr>
          <w:sz w:val="16"/>
        </w:rPr>
        <w:t>Fiertz</w:t>
      </w:r>
      <w:proofErr w:type="spellEnd"/>
      <w:r w:rsidRPr="00F42DE8">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F42DE8">
        <w:rPr>
          <w:sz w:val="16"/>
        </w:rPr>
        <w:t>Aldhous</w:t>
      </w:r>
      <w:proofErr w:type="spellEnd"/>
      <w:r w:rsidRPr="00F42DE8">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F42DE8">
        <w:rPr>
          <w:sz w:val="16"/>
        </w:rPr>
        <w:t>factionalization</w:t>
      </w:r>
      <w:proofErr w:type="spellEnd"/>
      <w:r w:rsidRPr="00F42DE8">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F42DE8">
        <w:rPr>
          <w:rStyle w:val="StyleUnderline"/>
        </w:rPr>
        <w:t>But p</w:t>
      </w:r>
      <w:r w:rsidRPr="00F42DE8">
        <w:rPr>
          <w:rStyle w:val="Emphasis"/>
        </w:rPr>
        <w:t xml:space="preserve">olitical </w:t>
      </w:r>
      <w:r w:rsidRPr="00F42DE8">
        <w:rPr>
          <w:rStyle w:val="Emphasis"/>
          <w:highlight w:val="green"/>
        </w:rPr>
        <w:t>polarization may be</w:t>
      </w:r>
      <w:r w:rsidRPr="00F42DE8">
        <w:rPr>
          <w:rStyle w:val="Emphasis"/>
        </w:rPr>
        <w:t xml:space="preserve"> just </w:t>
      </w:r>
      <w:r w:rsidRPr="00F42DE8">
        <w:rPr>
          <w:rStyle w:val="Emphasis"/>
          <w:highlight w:val="green"/>
        </w:rPr>
        <w:t>another consequence of</w:t>
      </w:r>
      <w:r w:rsidRPr="00F42DE8">
        <w:rPr>
          <w:rStyle w:val="Emphasis"/>
        </w:rPr>
        <w:t xml:space="preserve"> the </w:t>
      </w:r>
      <w:r w:rsidRPr="00F42DE8">
        <w:rPr>
          <w:rStyle w:val="Emphasis"/>
          <w:highlight w:val="green"/>
        </w:rPr>
        <w:t>economic inequality</w:t>
      </w:r>
      <w:r w:rsidRPr="00F42DE8">
        <w:rPr>
          <w:sz w:val="16"/>
        </w:rPr>
        <w:t xml:space="preserve"> that Goldstone and </w:t>
      </w:r>
      <w:proofErr w:type="spellStart"/>
      <w:r w:rsidRPr="00F42DE8">
        <w:rPr>
          <w:sz w:val="16"/>
        </w:rPr>
        <w:t>Turchin</w:t>
      </w:r>
      <w:proofErr w:type="spellEnd"/>
      <w:r w:rsidRPr="00F42DE8">
        <w:rPr>
          <w:sz w:val="16"/>
        </w:rPr>
        <w:t xml:space="preserve"> argue lies at the heart of the US’s current vulnerability to political violence. </w:t>
      </w:r>
      <w:r w:rsidRPr="00F42DE8">
        <w:rPr>
          <w:rStyle w:val="StyleUnderline"/>
        </w:rPr>
        <w:t xml:space="preserve">Political scientists have put a great deal of energy into identifying why polarization in the US is escalating. But factors including the influence of </w:t>
      </w:r>
      <w:r w:rsidRPr="00F42DE8">
        <w:rPr>
          <w:rStyle w:val="StyleUnderline"/>
        </w:rPr>
        <w:lastRenderedPageBreak/>
        <w:t>partisan cable TV news and congressional redistricting don’t seem to provide the answer</w:t>
      </w:r>
      <w:r w:rsidRPr="00F42DE8">
        <w:rPr>
          <w:sz w:val="16"/>
        </w:rPr>
        <w:t xml:space="preserve"> — the latter, for instance, can’t explain why the Senate has become increasingly divided. </w:t>
      </w:r>
      <w:r w:rsidRPr="00F42DE8">
        <w:rPr>
          <w:rStyle w:val="Emphasis"/>
        </w:rPr>
        <w:t>What is clear is that polarization in Congress has historically tracked closely with income inequality</w:t>
      </w:r>
      <w:r w:rsidRPr="00F42DE8">
        <w:rPr>
          <w:sz w:val="16"/>
        </w:rPr>
        <w:t xml:space="preserve">. </w:t>
      </w:r>
      <w:r w:rsidRPr="00F42DE8">
        <w:rPr>
          <w:rStyle w:val="StyleUnderline"/>
        </w:rPr>
        <w:t xml:space="preserve">And recent studies have shown that states with greater income inequality tend to have more polarized state legislatures — supporting the idea that inequality </w:t>
      </w:r>
      <w:r w:rsidRPr="00F42DE8">
        <w:rPr>
          <w:rStyle w:val="Emphasis"/>
        </w:rPr>
        <w:t>is a fundamental cause</w:t>
      </w:r>
      <w:r w:rsidRPr="00F42DE8">
        <w:rPr>
          <w:rStyle w:val="StyleUnderline"/>
        </w:rPr>
        <w:t xml:space="preserve"> of America’s deep political divisions. </w:t>
      </w:r>
      <w:r w:rsidRPr="00F42DE8">
        <w:rPr>
          <w:sz w:val="16"/>
        </w:rPr>
        <w:t xml:space="preserve">“The social system that we live in is extremely fragile.” </w:t>
      </w:r>
      <w:r w:rsidRPr="00F42DE8">
        <w:rPr>
          <w:rStyle w:val="StyleUnderline"/>
        </w:rPr>
        <w:t>Even the I</w:t>
      </w:r>
      <w:r w:rsidRPr="00F42DE8">
        <w:rPr>
          <w:sz w:val="16"/>
        </w:rPr>
        <w:t xml:space="preserve">nternational </w:t>
      </w:r>
      <w:r w:rsidRPr="00F42DE8">
        <w:rPr>
          <w:rStyle w:val="StyleUnderline"/>
        </w:rPr>
        <w:t>M</w:t>
      </w:r>
      <w:r w:rsidRPr="00F42DE8">
        <w:rPr>
          <w:sz w:val="16"/>
        </w:rPr>
        <w:t xml:space="preserve">onetary </w:t>
      </w:r>
      <w:r w:rsidRPr="00F42DE8">
        <w:rPr>
          <w:rStyle w:val="StyleUnderline"/>
        </w:rPr>
        <w:t>F</w:t>
      </w:r>
      <w:r w:rsidRPr="00F42DE8">
        <w:rPr>
          <w:sz w:val="16"/>
        </w:rPr>
        <w:t xml:space="preserve">und </w:t>
      </w:r>
      <w:r w:rsidRPr="00F42DE8">
        <w:rPr>
          <w:rStyle w:val="StyleUnderline"/>
        </w:rPr>
        <w:t>has weighed in, warning nations of the corrosive effects of inequality</w:t>
      </w:r>
      <w:r w:rsidRPr="00F42DE8">
        <w:rPr>
          <w:sz w:val="16"/>
        </w:rPr>
        <w:t xml:space="preserve"> in a 2017 publication: “</w:t>
      </w:r>
      <w:r w:rsidRPr="00F42DE8">
        <w:rPr>
          <w:rStyle w:val="StyleUnderline"/>
        </w:rPr>
        <w:t>While some inequality is inevitable in a market-based economic system, excessive inequality can erode social cohesion, lead to political polarization, and ultimately lower economic growth</w:t>
      </w:r>
      <w:r w:rsidRPr="00F42DE8">
        <w:rPr>
          <w:sz w:val="16"/>
        </w:rPr>
        <w:t xml:space="preserve">.” </w:t>
      </w:r>
      <w:r w:rsidRPr="00F42DE8">
        <w:rPr>
          <w:rStyle w:val="Emphasis"/>
          <w:highlight w:val="green"/>
        </w:rPr>
        <w:t>Inequality can</w:t>
      </w:r>
      <w:r w:rsidRPr="00F42DE8">
        <w:rPr>
          <w:rStyle w:val="Emphasis"/>
        </w:rPr>
        <w:t xml:space="preserve"> also </w:t>
      </w:r>
      <w:r w:rsidRPr="00F42DE8">
        <w:rPr>
          <w:rStyle w:val="Emphasis"/>
          <w:highlight w:val="green"/>
        </w:rPr>
        <w:t>damage public health</w:t>
      </w:r>
      <w:r w:rsidRPr="00F42DE8">
        <w:rPr>
          <w:sz w:val="16"/>
        </w:rPr>
        <w:t xml:space="preserve">. In their 2009 book The Spirit Level, the </w:t>
      </w:r>
      <w:r w:rsidRPr="00F42DE8">
        <w:rPr>
          <w:rStyle w:val="StyleUnderline"/>
        </w:rPr>
        <w:t>British epidemiologists</w:t>
      </w:r>
      <w:r w:rsidRPr="00F42DE8">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F42DE8">
        <w:rPr>
          <w:sz w:val="16"/>
        </w:rPr>
        <w:t>person, but</w:t>
      </w:r>
      <w:proofErr w:type="gramEnd"/>
      <w:r w:rsidRPr="00F42DE8">
        <w:rPr>
          <w:sz w:val="16"/>
        </w:rPr>
        <w:t xml:space="preserve"> </w:t>
      </w:r>
      <w:r w:rsidRPr="00F42DE8">
        <w:rPr>
          <w:rStyle w:val="StyleUnderline"/>
        </w:rPr>
        <w:t xml:space="preserve">found a strong relationship between poor outcomes and inequality, measured by the gap in incomes between the top and bottom 20% of a country’s earners. </w:t>
      </w:r>
      <w:r w:rsidRPr="00F42DE8">
        <w:rPr>
          <w:sz w:val="16"/>
        </w:rPr>
        <w:t>“</w:t>
      </w:r>
      <w:r w:rsidRPr="00F42DE8">
        <w:rPr>
          <w:rStyle w:val="Emphasis"/>
          <w:highlight w:val="green"/>
        </w:rPr>
        <w:t>Inequality is a social stressor</w:t>
      </w:r>
      <w:r w:rsidRPr="00F42DE8">
        <w:rPr>
          <w:sz w:val="16"/>
        </w:rPr>
        <w:t>,” Wilkinson told BuzzFeed News. “</w:t>
      </w:r>
      <w:r w:rsidRPr="00F42DE8">
        <w:rPr>
          <w:rStyle w:val="StyleUnderline"/>
        </w:rPr>
        <w:t xml:space="preserve">One of the big changes in our understanding of </w:t>
      </w:r>
      <w:r w:rsidRPr="00F42DE8">
        <w:rPr>
          <w:rStyle w:val="Emphasis"/>
        </w:rPr>
        <w:t>social determinants of health</w:t>
      </w:r>
      <w:r w:rsidRPr="00F42DE8">
        <w:rPr>
          <w:rStyle w:val="StyleUnderline"/>
        </w:rPr>
        <w:t xml:space="preserve"> is the role of chronic stress.” </w:t>
      </w:r>
      <w:r w:rsidRPr="00F42DE8">
        <w:rPr>
          <w:sz w:val="16"/>
        </w:rPr>
        <w:t xml:space="preserve">The pandemic has made inequality much worse — but it may also be a catalyst for change. Given </w:t>
      </w:r>
      <w:proofErr w:type="gramStart"/>
      <w:r w:rsidRPr="00F42DE8">
        <w:rPr>
          <w:sz w:val="16"/>
        </w:rPr>
        <w:t>all of</w:t>
      </w:r>
      <w:proofErr w:type="gramEnd"/>
      <w:r w:rsidRPr="00F42DE8">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F42DE8">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F42DE8">
        <w:rPr>
          <w:sz w:val="16"/>
        </w:rPr>
        <w:t xml:space="preserve">,” Goldstone and </w:t>
      </w:r>
      <w:proofErr w:type="spellStart"/>
      <w:r w:rsidRPr="00F42DE8">
        <w:rPr>
          <w:sz w:val="16"/>
        </w:rPr>
        <w:t>Turchin</w:t>
      </w:r>
      <w:proofErr w:type="spellEnd"/>
      <w:r w:rsidRPr="00F42DE8">
        <w:rPr>
          <w:sz w:val="16"/>
        </w:rPr>
        <w:t xml:space="preserve"> wrote in their Berggruen Institute article. Can that really happen in today’s combat zone of weaponized social media, in which even modest proposals to ratchet back inequality are framed as “communism”? </w:t>
      </w:r>
      <w:r w:rsidRPr="00F42DE8">
        <w:rPr>
          <w:rStyle w:val="StyleUnderline"/>
        </w:rPr>
        <w:t>One hopeful sign is that the US has pulled back from the brink of chaos before through similar reforms</w:t>
      </w:r>
      <w:r w:rsidRPr="00F42DE8">
        <w:rPr>
          <w:sz w:val="16"/>
        </w:rPr>
        <w:t>, within the lifetime of its oldest citizens</w:t>
      </w:r>
      <w:r w:rsidRPr="00F42DE8">
        <w:rPr>
          <w:rStyle w:val="StyleUnderline"/>
        </w:rPr>
        <w:t xml:space="preserve">. In the 1930s, </w:t>
      </w:r>
      <w:r w:rsidRPr="00F42DE8">
        <w:rPr>
          <w:rStyle w:val="StyleUnderline"/>
          <w:highlight w:val="green"/>
        </w:rPr>
        <w:t>as</w:t>
      </w:r>
      <w:r w:rsidRPr="00F42DE8">
        <w:rPr>
          <w:rStyle w:val="StyleUnderline"/>
        </w:rPr>
        <w:t xml:space="preserve"> parts of </w:t>
      </w:r>
      <w:r w:rsidRPr="00F42DE8">
        <w:rPr>
          <w:rStyle w:val="Emphasis"/>
        </w:rPr>
        <w:t>E</w:t>
      </w:r>
      <w:r w:rsidRPr="00F42DE8">
        <w:rPr>
          <w:rStyle w:val="Emphasis"/>
          <w:highlight w:val="green"/>
        </w:rPr>
        <w:t>urope slid into fascism</w:t>
      </w:r>
      <w:r w:rsidRPr="00F42DE8">
        <w:rPr>
          <w:rStyle w:val="StyleUnderline"/>
          <w:highlight w:val="green"/>
        </w:rPr>
        <w:t>,</w:t>
      </w:r>
      <w:r w:rsidRPr="00F42DE8">
        <w:rPr>
          <w:rStyle w:val="StyleUnderline"/>
        </w:rPr>
        <w:t xml:space="preserve"> the US went in a different direction, electing Franklin D. </w:t>
      </w:r>
      <w:r w:rsidRPr="00F42DE8">
        <w:rPr>
          <w:rStyle w:val="StyleUnderline"/>
          <w:highlight w:val="green"/>
        </w:rPr>
        <w:t>Roosevelt</w:t>
      </w:r>
      <w:r w:rsidRPr="00F42DE8">
        <w:rPr>
          <w:rStyle w:val="StyleUnderline"/>
        </w:rPr>
        <w:t xml:space="preserve"> to drag the nation out of the Great Depression by </w:t>
      </w:r>
      <w:r w:rsidRPr="00F42DE8">
        <w:rPr>
          <w:rStyle w:val="StyleUnderline"/>
          <w:highlight w:val="green"/>
        </w:rPr>
        <w:t>usher</w:t>
      </w:r>
      <w:r w:rsidRPr="00F42DE8">
        <w:rPr>
          <w:rStyle w:val="StyleUnderline"/>
        </w:rPr>
        <w:t xml:space="preserve">ing </w:t>
      </w:r>
      <w:r w:rsidRPr="00F42DE8">
        <w:rPr>
          <w:rStyle w:val="StyleUnderline"/>
          <w:highlight w:val="green"/>
        </w:rPr>
        <w:t xml:space="preserve">in </w:t>
      </w:r>
      <w:r w:rsidRPr="00F42DE8">
        <w:rPr>
          <w:rStyle w:val="Emphasis"/>
          <w:highlight w:val="green"/>
        </w:rPr>
        <w:t>the New Deal</w:t>
      </w:r>
      <w:r w:rsidRPr="00F42DE8">
        <w:rPr>
          <w:rStyle w:val="Emphasis"/>
        </w:rPr>
        <w:t xml:space="preserve">. </w:t>
      </w:r>
      <w:r w:rsidRPr="00F42DE8">
        <w:rPr>
          <w:sz w:val="16"/>
        </w:rPr>
        <w:t xml:space="preserve">At least some </w:t>
      </w:r>
      <w:r w:rsidRPr="00F42DE8">
        <w:rPr>
          <w:rStyle w:val="StyleUnderline"/>
        </w:rPr>
        <w:t>social scientists think the US could pull off a similar feat again</w:t>
      </w:r>
      <w:r w:rsidRPr="00F42DE8">
        <w:rPr>
          <w:sz w:val="16"/>
        </w:rPr>
        <w:t>. “</w:t>
      </w:r>
      <w:r w:rsidRPr="00F42DE8">
        <w:rPr>
          <w:rStyle w:val="Emphasis"/>
          <w:highlight w:val="green"/>
        </w:rPr>
        <w:t>You can reform</w:t>
      </w:r>
      <w:r w:rsidRPr="00F42DE8">
        <w:rPr>
          <w:rStyle w:val="Emphasis"/>
        </w:rPr>
        <w:t xml:space="preserve"> your way out of </w:t>
      </w:r>
      <w:r w:rsidRPr="00F42DE8">
        <w:rPr>
          <w:rStyle w:val="Emphasis"/>
          <w:highlight w:val="green"/>
        </w:rPr>
        <w:t>dramatically polarized societies</w:t>
      </w:r>
      <w:r w:rsidRPr="00F42DE8">
        <w:rPr>
          <w:rStyle w:val="StyleUnderline"/>
        </w:rPr>
        <w:t>,” said</w:t>
      </w:r>
      <w:r w:rsidRPr="00F42DE8">
        <w:rPr>
          <w:sz w:val="16"/>
        </w:rPr>
        <w:t xml:space="preserve"> George </w:t>
      </w:r>
      <w:r w:rsidRPr="00F42DE8">
        <w:rPr>
          <w:rStyle w:val="StyleUnderline"/>
        </w:rPr>
        <w:t>Lawson of the Australian National University</w:t>
      </w:r>
      <w:r w:rsidRPr="00F42DE8">
        <w:rPr>
          <w:sz w:val="16"/>
        </w:rPr>
        <w:t xml:space="preserve"> in Canberra, </w:t>
      </w:r>
      <w:r w:rsidRPr="00F42DE8">
        <w:rPr>
          <w:rStyle w:val="StyleUnderline"/>
        </w:rPr>
        <w:t>who has studied societal transformations</w:t>
      </w:r>
      <w:r w:rsidRPr="00F42DE8">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D23259B" w14:textId="77777777" w:rsidR="00CD509A" w:rsidRDefault="00CD509A" w:rsidP="00CD509A">
      <w:pPr>
        <w:pStyle w:val="Heading4"/>
      </w:pPr>
      <w:r>
        <w:t>US populism shreds the liberal order</w:t>
      </w:r>
    </w:p>
    <w:p w14:paraId="38667FE7" w14:textId="77777777" w:rsidR="00CD509A" w:rsidRPr="00EE1F76" w:rsidRDefault="00CD509A" w:rsidP="00CD509A">
      <w:r w:rsidRPr="00F06688">
        <w:rPr>
          <w:rStyle w:val="Style13ptBold"/>
        </w:rPr>
        <w:t>Fukuyama 18</w:t>
      </w:r>
      <w:r w:rsidRPr="00EE1F76">
        <w:t xml:space="preserve"> [Francis Fukuyama, 2-9-2018, "The Populist Surge," American Interest, https://www.the-american-interest.com/2018/02/09/the-populist-surge/, accessed 8-31-2020]</w:t>
      </w:r>
      <w:r>
        <w:t xml:space="preserve"> (Loyola IB)</w:t>
      </w:r>
    </w:p>
    <w:p w14:paraId="4F459D87" w14:textId="77777777" w:rsidR="00CD509A" w:rsidRPr="00F06688" w:rsidRDefault="00CD509A" w:rsidP="00CD509A">
      <w:pPr>
        <w:rPr>
          <w:sz w:val="16"/>
          <w:szCs w:val="16"/>
        </w:rPr>
      </w:pPr>
      <w:r w:rsidRPr="00F06688">
        <w:rPr>
          <w:sz w:val="16"/>
          <w:szCs w:val="16"/>
        </w:rPr>
        <w:t>The Future of Populism at Home and Abroad</w:t>
      </w:r>
    </w:p>
    <w:p w14:paraId="3CB9315D" w14:textId="77777777" w:rsidR="00CD509A" w:rsidRPr="00F06688" w:rsidRDefault="00CD509A" w:rsidP="00CD509A">
      <w:pPr>
        <w:rPr>
          <w:rStyle w:val="StyleUnderline"/>
        </w:rPr>
      </w:pPr>
      <w:r w:rsidRPr="009D3B9E">
        <w:rPr>
          <w:rStyle w:val="StyleUnderline"/>
          <w:highlight w:val="cyan"/>
        </w:rPr>
        <w:t>What is the likelihood that the populist nationalist parties</w:t>
      </w:r>
      <w:r w:rsidRPr="00F06688">
        <w:rPr>
          <w:rStyle w:val="StyleUnderline"/>
        </w:rPr>
        <w:t xml:space="preserve"> </w:t>
      </w:r>
      <w:r w:rsidRPr="009D3B9E">
        <w:rPr>
          <w:rStyle w:val="StyleUnderline"/>
          <w:highlight w:val="cyan"/>
        </w:rPr>
        <w:t>threatening to undermine the liberal order will succeed?</w:t>
      </w:r>
    </w:p>
    <w:p w14:paraId="27A79727" w14:textId="77777777" w:rsidR="00CD509A" w:rsidRPr="00E0055F" w:rsidRDefault="00CD509A" w:rsidP="00CD509A">
      <w:pPr>
        <w:rPr>
          <w:sz w:val="16"/>
        </w:rPr>
      </w:pPr>
      <w:r w:rsidRPr="00F06688">
        <w:rPr>
          <w:rStyle w:val="StyleUnderline"/>
        </w:rPr>
        <w:t xml:space="preserve">For better or worse, </w:t>
      </w:r>
      <w:r w:rsidRPr="009D3B9E">
        <w:rPr>
          <w:rStyle w:val="Emphasis"/>
          <w:highlight w:val="cyan"/>
        </w:rPr>
        <w:t>a lot depends on what will happen in the United States</w:t>
      </w:r>
      <w:r w:rsidRPr="00F06688">
        <w:rPr>
          <w:rStyle w:val="Emphasis"/>
        </w:rPr>
        <w:t>.</w:t>
      </w:r>
      <w:r w:rsidRPr="00F06688">
        <w:rPr>
          <w:sz w:val="16"/>
        </w:rPr>
        <w:t xml:space="preserve"> </w:t>
      </w:r>
      <w:r w:rsidRPr="00F06688">
        <w:rPr>
          <w:rStyle w:val="StyleUnderline"/>
        </w:rPr>
        <w:t xml:space="preserve">American power </w:t>
      </w:r>
      <w:r w:rsidRPr="009D3B9E">
        <w:rPr>
          <w:rStyle w:val="StyleUnderline"/>
          <w:highlight w:val="cyan"/>
        </w:rPr>
        <w:t xml:space="preserve">was </w:t>
      </w:r>
      <w:r w:rsidRPr="009D3B9E">
        <w:rPr>
          <w:rStyle w:val="Emphasis"/>
          <w:highlight w:val="cyan"/>
        </w:rPr>
        <w:t>critical</w:t>
      </w:r>
      <w:r w:rsidRPr="009D3B9E">
        <w:rPr>
          <w:rStyle w:val="StyleUnderline"/>
          <w:highlight w:val="cyan"/>
        </w:rPr>
        <w:t xml:space="preserve"> in establishing both the economic and political pillars</w:t>
      </w:r>
      <w:r w:rsidRPr="00F06688">
        <w:rPr>
          <w:rStyle w:val="StyleUnderline"/>
        </w:rPr>
        <w:t xml:space="preserve"> of the </w:t>
      </w:r>
      <w:r w:rsidRPr="009D3B9E">
        <w:rPr>
          <w:rStyle w:val="StyleUnderline"/>
          <w:highlight w:val="cyan"/>
        </w:rPr>
        <w:t>liberal order</w:t>
      </w:r>
      <w:r w:rsidRPr="00F06688">
        <w:rPr>
          <w:rStyle w:val="StyleUnderline"/>
        </w:rPr>
        <w:t>,</w:t>
      </w:r>
      <w:r w:rsidRPr="00F06688">
        <w:rPr>
          <w:sz w:val="16"/>
        </w:rPr>
        <w:t xml:space="preserve"> and </w:t>
      </w:r>
      <w:r w:rsidRPr="00F06688">
        <w:rPr>
          <w:rStyle w:val="StyleUnderline"/>
        </w:rPr>
        <w:t xml:space="preserve">if the </w:t>
      </w:r>
      <w:r w:rsidRPr="009D3B9E">
        <w:rPr>
          <w:rStyle w:val="StyleUnderline"/>
          <w:highlight w:val="cyan"/>
        </w:rPr>
        <w:t>U</w:t>
      </w:r>
      <w:r w:rsidRPr="00F06688">
        <w:rPr>
          <w:rStyle w:val="StyleUnderline"/>
        </w:rPr>
        <w:t xml:space="preserve">nited </w:t>
      </w:r>
      <w:r w:rsidRPr="009D3B9E">
        <w:rPr>
          <w:rStyle w:val="StyleUnderline"/>
          <w:highlight w:val="cyan"/>
        </w:rPr>
        <w:t>S</w:t>
      </w:r>
      <w:r w:rsidRPr="00EB49E0">
        <w:rPr>
          <w:rStyle w:val="StyleUnderline"/>
        </w:rPr>
        <w:t>t</w:t>
      </w:r>
      <w:r w:rsidRPr="00F06688">
        <w:rPr>
          <w:rStyle w:val="StyleUnderline"/>
        </w:rPr>
        <w:t xml:space="preserve">ates </w:t>
      </w:r>
      <w:r w:rsidRPr="009D3B9E">
        <w:rPr>
          <w:rStyle w:val="StyleUnderline"/>
          <w:highlight w:val="cyan"/>
        </w:rPr>
        <w:t>retreats from that leadership role</w:t>
      </w:r>
      <w:r w:rsidRPr="00F06688">
        <w:rPr>
          <w:rStyle w:val="StyleUnderline"/>
        </w:rPr>
        <w:t xml:space="preserve">, the </w:t>
      </w:r>
      <w:r w:rsidRPr="009D3B9E">
        <w:rPr>
          <w:rStyle w:val="StyleUnderline"/>
          <w:highlight w:val="cyan"/>
        </w:rPr>
        <w:t>pendulum will swing quickly in favor of the nationalists</w:t>
      </w:r>
      <w:r w:rsidRPr="00F06688">
        <w:rPr>
          <w:sz w:val="16"/>
        </w:rPr>
        <w:t xml:space="preserve">. </w:t>
      </w:r>
      <w:proofErr w:type="gramStart"/>
      <w:r w:rsidRPr="00F06688">
        <w:rPr>
          <w:sz w:val="16"/>
        </w:rPr>
        <w:t>So</w:t>
      </w:r>
      <w:proofErr w:type="gramEnd"/>
      <w:r w:rsidRPr="00F06688">
        <w:rPr>
          <w:sz w:val="16"/>
        </w:rPr>
        <w:t xml:space="preserve"> we need to understand how populism is likely to unfold in the </w:t>
      </w:r>
      <w:proofErr w:type="spellStart"/>
      <w:r w:rsidRPr="00F06688">
        <w:rPr>
          <w:sz w:val="16"/>
        </w:rPr>
        <w:t>worlds</w:t>
      </w:r>
      <w:proofErr w:type="spellEnd"/>
      <w:r w:rsidRPr="00F06688">
        <w:rPr>
          <w:sz w:val="16"/>
        </w:rPr>
        <w:t xml:space="preserve"> leading liberal democracy.</w:t>
      </w:r>
    </w:p>
    <w:p w14:paraId="635E68E4" w14:textId="77777777" w:rsidR="00CD509A" w:rsidRDefault="00CD509A" w:rsidP="00CD509A">
      <w:pPr>
        <w:pStyle w:val="Heading4"/>
      </w:pPr>
      <w:r>
        <w:lastRenderedPageBreak/>
        <w:t xml:space="preserve">The liberal order prevents extinction from nuclear war, climate change, and rogue tech development </w:t>
      </w:r>
    </w:p>
    <w:p w14:paraId="37EAD5BC" w14:textId="77777777" w:rsidR="00CD509A" w:rsidRDefault="00CD509A" w:rsidP="00CD509A">
      <w:r>
        <w:t xml:space="preserve">Yuval Noah </w:t>
      </w:r>
      <w:r w:rsidRPr="00B1021D">
        <w:rPr>
          <w:rStyle w:val="Style13ptBold"/>
        </w:rPr>
        <w:t>Harari 18</w:t>
      </w:r>
      <w:r>
        <w:t xml:space="preserve">, Professor of History at Hebrew University of Jerusalem, 9/26/18, “We need a post-liberal order now,” The Economist, </w:t>
      </w:r>
      <w:hyperlink r:id="rId18" w:history="1">
        <w:r w:rsidRPr="00EA45FC">
          <w:rPr>
            <w:rStyle w:val="Hyperlink"/>
          </w:rPr>
          <w:t>https://www.economist.com/open-future/2018/09/26/we-need-a-post-liberal-order-now</w:t>
        </w:r>
      </w:hyperlink>
    </w:p>
    <w:p w14:paraId="47165E25" w14:textId="77777777" w:rsidR="00CD509A" w:rsidRPr="00B1043E" w:rsidRDefault="00CD509A" w:rsidP="00CD509A">
      <w:pPr>
        <w:rPr>
          <w:sz w:val="12"/>
        </w:rPr>
      </w:pPr>
      <w:r w:rsidRPr="00D423BF">
        <w:rPr>
          <w:rStyle w:val="StyleUnderline"/>
        </w:rPr>
        <w:t>For</w:t>
      </w:r>
      <w:r w:rsidRPr="00B04D05">
        <w:rPr>
          <w:rStyle w:val="StyleUnderline"/>
        </w:rPr>
        <w:t xml:space="preserve"> several </w:t>
      </w:r>
      <w:r w:rsidRPr="00D423BF">
        <w:rPr>
          <w:rStyle w:val="StyleUnderline"/>
        </w:rPr>
        <w:t>generations</w:t>
      </w:r>
      <w:r w:rsidRPr="00B04D05">
        <w:rPr>
          <w:rStyle w:val="StyleUnderline"/>
        </w:rPr>
        <w:t xml:space="preserve">, </w:t>
      </w:r>
      <w:r w:rsidRPr="009D3B9E">
        <w:rPr>
          <w:rStyle w:val="StyleUnderline"/>
          <w:highlight w:val="cyan"/>
        </w:rPr>
        <w:t>the world has been governed</w:t>
      </w:r>
      <w:r w:rsidRPr="00B04D05">
        <w:rPr>
          <w:rStyle w:val="StyleUnderline"/>
        </w:rPr>
        <w:t xml:space="preserve"> </w:t>
      </w:r>
      <w:r w:rsidRPr="009D3B9E">
        <w:rPr>
          <w:rStyle w:val="StyleUnderline"/>
          <w:highlight w:val="cyan"/>
        </w:rPr>
        <w:t>by</w:t>
      </w:r>
      <w:r w:rsidRPr="00B04D05">
        <w:rPr>
          <w:rStyle w:val="StyleUnderline"/>
        </w:rPr>
        <w:t xml:space="preserve"> what today we call “</w:t>
      </w:r>
      <w:r w:rsidRPr="009D3B9E">
        <w:rPr>
          <w:rStyle w:val="StyleUnderline"/>
          <w:highlight w:val="cyan"/>
        </w:rPr>
        <w:t xml:space="preserve">the </w:t>
      </w:r>
      <w:r w:rsidRPr="00B04D05">
        <w:rPr>
          <w:rStyle w:val="StyleUnderline"/>
        </w:rPr>
        <w:t xml:space="preserve">global </w:t>
      </w:r>
      <w:r w:rsidRPr="009D3B9E">
        <w:rPr>
          <w:rStyle w:val="StyleUnderline"/>
          <w:highlight w:val="cyan"/>
        </w:rPr>
        <w:t>liberal order</w:t>
      </w:r>
      <w:r w:rsidRPr="00B1043E">
        <w:rPr>
          <w:sz w:val="12"/>
        </w:rPr>
        <w:t xml:space="preserve">”. Behind these lofty words is </w:t>
      </w:r>
      <w:r w:rsidRPr="00D423BF">
        <w:rPr>
          <w:rStyle w:val="StyleUnderline"/>
        </w:rPr>
        <w:t xml:space="preserve">the idea </w:t>
      </w:r>
      <w:r w:rsidRPr="009D3B9E">
        <w:rPr>
          <w:rStyle w:val="StyleUnderline"/>
          <w:highlight w:val="cyan"/>
        </w:rPr>
        <w:t>that</w:t>
      </w:r>
      <w:r w:rsidRPr="00B1021D">
        <w:rPr>
          <w:rStyle w:val="StyleUnderline"/>
        </w:rPr>
        <w:t xml:space="preserve"> all </w:t>
      </w:r>
      <w:r w:rsidRPr="009D3B9E">
        <w:rPr>
          <w:rStyle w:val="StyleUnderline"/>
          <w:highlight w:val="cyan"/>
        </w:rPr>
        <w:t>humans share</w:t>
      </w:r>
      <w:r w:rsidRPr="00B1021D">
        <w:rPr>
          <w:rStyle w:val="StyleUnderline"/>
        </w:rPr>
        <w:t xml:space="preserve"> some </w:t>
      </w:r>
      <w:r w:rsidRPr="009D3B9E">
        <w:rPr>
          <w:rStyle w:val="StyleUnderline"/>
          <w:highlight w:val="cyan"/>
        </w:rPr>
        <w:t>core</w:t>
      </w:r>
      <w:r w:rsidRPr="00B1021D">
        <w:rPr>
          <w:rStyle w:val="StyleUnderline"/>
        </w:rPr>
        <w:t xml:space="preserve"> experiences, </w:t>
      </w:r>
      <w:proofErr w:type="gramStart"/>
      <w:r w:rsidRPr="009D3B9E">
        <w:rPr>
          <w:rStyle w:val="StyleUnderline"/>
          <w:highlight w:val="cyan"/>
        </w:rPr>
        <w:t>values</w:t>
      </w:r>
      <w:proofErr w:type="gramEnd"/>
      <w:r w:rsidRPr="00B1021D">
        <w:rPr>
          <w:rStyle w:val="StyleUnderline"/>
        </w:rPr>
        <w:t xml:space="preserve"> and interests, and that no human group is inherently superior</w:t>
      </w:r>
      <w:r w:rsidRPr="00B1043E">
        <w:rPr>
          <w:sz w:val="12"/>
        </w:rPr>
        <w:t xml:space="preserve"> to all others. </w:t>
      </w:r>
      <w:r w:rsidRPr="009D3B9E">
        <w:rPr>
          <w:rStyle w:val="StyleUnderline"/>
          <w:highlight w:val="cyan"/>
        </w:rPr>
        <w:t>Cooperation</w:t>
      </w:r>
      <w:r w:rsidRPr="00B1021D">
        <w:rPr>
          <w:rStyle w:val="StyleUnderline"/>
        </w:rPr>
        <w:t xml:space="preserve"> </w:t>
      </w:r>
      <w:r w:rsidRPr="009D3B9E">
        <w:rPr>
          <w:rStyle w:val="StyleUnderline"/>
          <w:highlight w:val="cyan"/>
        </w:rPr>
        <w:t>is</w:t>
      </w:r>
      <w:r w:rsidRPr="00B1021D">
        <w:rPr>
          <w:rStyle w:val="StyleUnderline"/>
        </w:rPr>
        <w:t xml:space="preserve"> therefore more </w:t>
      </w:r>
      <w:r w:rsidRPr="009D3B9E">
        <w:rPr>
          <w:rStyle w:val="StyleUnderline"/>
          <w:highlight w:val="cyan"/>
        </w:rPr>
        <w:t>sensible</w:t>
      </w:r>
      <w:r w:rsidRPr="00B1021D">
        <w:rPr>
          <w:rStyle w:val="StyleUnderline"/>
        </w:rPr>
        <w:t xml:space="preserve"> than conflict</w:t>
      </w:r>
      <w:r w:rsidRPr="00B1043E">
        <w:rPr>
          <w:sz w:val="12"/>
        </w:rPr>
        <w:t xml:space="preserve">. All humans should work together to protect their common values and advance their common interests. And the best way to foster such cooperation is to ease the movement of ideas, goods, </w:t>
      </w:r>
      <w:proofErr w:type="gramStart"/>
      <w:r w:rsidRPr="00B1043E">
        <w:rPr>
          <w:sz w:val="12"/>
        </w:rPr>
        <w:t>money</w:t>
      </w:r>
      <w:proofErr w:type="gramEnd"/>
      <w:r w:rsidRPr="00B1043E">
        <w:rPr>
          <w:sz w:val="12"/>
        </w:rPr>
        <w:t xml:space="preserve"> and people across the globe.</w:t>
      </w:r>
    </w:p>
    <w:p w14:paraId="40268AE8" w14:textId="77777777" w:rsidR="00CD509A" w:rsidRPr="00AC450F" w:rsidRDefault="00CD509A" w:rsidP="00CD509A">
      <w:pPr>
        <w:rPr>
          <w:rStyle w:val="StyleUnderline"/>
        </w:rPr>
      </w:pPr>
      <w:r w:rsidRPr="00D423BF">
        <w:rPr>
          <w:rStyle w:val="Emphasis"/>
        </w:rPr>
        <w:t>Though the global liberal order has many faults and problems, it has proved superior to all alternatives</w:t>
      </w:r>
      <w:r w:rsidRPr="00D423BF">
        <w:rPr>
          <w:sz w:val="12"/>
        </w:rPr>
        <w:t xml:space="preserve">. </w:t>
      </w:r>
      <w:r w:rsidRPr="00D423BF">
        <w:rPr>
          <w:rStyle w:val="StyleUnderline"/>
          <w:highlight w:val="cyan"/>
        </w:rPr>
        <w:t>The</w:t>
      </w:r>
      <w:r w:rsidRPr="00D423BF">
        <w:rPr>
          <w:rStyle w:val="StyleUnderline"/>
        </w:rPr>
        <w:t xml:space="preserve"> liberal </w:t>
      </w:r>
      <w:r w:rsidRPr="001C555C">
        <w:rPr>
          <w:rStyle w:val="StyleUnderline"/>
          <w:highlight w:val="cyan"/>
        </w:rPr>
        <w:t>world</w:t>
      </w:r>
      <w:r w:rsidRPr="00D423BF">
        <w:rPr>
          <w:rStyle w:val="StyleUnderline"/>
        </w:rPr>
        <w:t xml:space="preserve"> of the early 21st century </w:t>
      </w:r>
      <w:r w:rsidRPr="00D423BF">
        <w:rPr>
          <w:rStyle w:val="StyleUnderline"/>
          <w:highlight w:val="cyan"/>
        </w:rPr>
        <w:t>is more</w:t>
      </w:r>
      <w:r w:rsidRPr="00AC450F">
        <w:rPr>
          <w:rStyle w:val="StyleUnderline"/>
        </w:rPr>
        <w:t xml:space="preserve"> </w:t>
      </w:r>
      <w:r w:rsidRPr="009D3B9E">
        <w:rPr>
          <w:rStyle w:val="Emphasis"/>
          <w:highlight w:val="cyan"/>
        </w:rPr>
        <w:t>prosperous</w:t>
      </w:r>
      <w:r w:rsidRPr="00AC450F">
        <w:rPr>
          <w:rStyle w:val="StyleUnderline"/>
        </w:rPr>
        <w:t xml:space="preserve">, </w:t>
      </w:r>
      <w:proofErr w:type="gramStart"/>
      <w:r w:rsidRPr="009D3B9E">
        <w:rPr>
          <w:rStyle w:val="Emphasis"/>
          <w:highlight w:val="cyan"/>
        </w:rPr>
        <w:t>healthy</w:t>
      </w:r>
      <w:proofErr w:type="gramEnd"/>
      <w:r w:rsidRPr="00AC450F">
        <w:rPr>
          <w:rStyle w:val="StyleUnderline"/>
        </w:rPr>
        <w:t xml:space="preserve"> </w:t>
      </w:r>
      <w:r w:rsidRPr="009D3B9E">
        <w:rPr>
          <w:rStyle w:val="StyleUnderline"/>
          <w:highlight w:val="cyan"/>
        </w:rPr>
        <w:t>and</w:t>
      </w:r>
      <w:r w:rsidRPr="00AC450F">
        <w:rPr>
          <w:rStyle w:val="StyleUnderline"/>
        </w:rPr>
        <w:t xml:space="preserve"> </w:t>
      </w:r>
      <w:r w:rsidRPr="009D3B9E">
        <w:rPr>
          <w:rStyle w:val="Emphasis"/>
          <w:highlight w:val="cyan"/>
        </w:rPr>
        <w:t>peaceful</w:t>
      </w:r>
      <w:r w:rsidRPr="00AC450F">
        <w:rPr>
          <w:rStyle w:val="StyleUnderline"/>
        </w:rPr>
        <w:t xml:space="preserve"> </w:t>
      </w:r>
      <w:r w:rsidRPr="009D3B9E">
        <w:rPr>
          <w:rStyle w:val="StyleUnderline"/>
          <w:highlight w:val="cyan"/>
        </w:rPr>
        <w:t>than</w:t>
      </w:r>
      <w:r w:rsidRPr="00AC450F">
        <w:rPr>
          <w:rStyle w:val="StyleUnderline"/>
        </w:rPr>
        <w:t xml:space="preserve"> ever </w:t>
      </w:r>
      <w:r w:rsidRPr="009D3B9E">
        <w:rPr>
          <w:rStyle w:val="StyleUnderline"/>
          <w:highlight w:val="cyan"/>
        </w:rPr>
        <w:t>before</w:t>
      </w:r>
      <w:r w:rsidRPr="00AC450F">
        <w:rPr>
          <w:rStyle w:val="StyleUnderline"/>
        </w:rPr>
        <w:t xml:space="preserve">. For the first time in human history, </w:t>
      </w:r>
      <w:r w:rsidRPr="009D3B9E">
        <w:rPr>
          <w:rStyle w:val="Emphasis"/>
          <w:highlight w:val="cyan"/>
        </w:rPr>
        <w:t>starvation</w:t>
      </w:r>
      <w:r w:rsidRPr="00AC450F">
        <w:rPr>
          <w:rStyle w:val="StyleUnderline"/>
        </w:rPr>
        <w:t xml:space="preserve"> </w:t>
      </w:r>
      <w:r w:rsidRPr="009D3B9E">
        <w:rPr>
          <w:rStyle w:val="StyleUnderline"/>
          <w:highlight w:val="cyan"/>
        </w:rPr>
        <w:t>kills</w:t>
      </w:r>
      <w:r w:rsidRPr="00AC450F">
        <w:rPr>
          <w:rStyle w:val="StyleUnderline"/>
        </w:rPr>
        <w:t xml:space="preserve"> </w:t>
      </w:r>
      <w:r w:rsidRPr="009D3B9E">
        <w:rPr>
          <w:rStyle w:val="StyleUnderline"/>
          <w:highlight w:val="cyan"/>
        </w:rPr>
        <w:t>fewer people than obesity</w:t>
      </w:r>
      <w:r w:rsidRPr="00AC450F">
        <w:rPr>
          <w:rStyle w:val="StyleUnderline"/>
        </w:rPr>
        <w:t xml:space="preserve">; </w:t>
      </w:r>
      <w:r w:rsidRPr="009D3B9E">
        <w:rPr>
          <w:rStyle w:val="Emphasis"/>
          <w:highlight w:val="cyan"/>
        </w:rPr>
        <w:t>plagues</w:t>
      </w:r>
      <w:r w:rsidRPr="00AC450F">
        <w:rPr>
          <w:rStyle w:val="StyleUnderline"/>
        </w:rPr>
        <w:t xml:space="preserve"> </w:t>
      </w:r>
      <w:r w:rsidRPr="009D3B9E">
        <w:rPr>
          <w:rStyle w:val="StyleUnderline"/>
          <w:highlight w:val="cyan"/>
        </w:rPr>
        <w:t>kill fewer people</w:t>
      </w:r>
      <w:r w:rsidRPr="00AC450F">
        <w:rPr>
          <w:rStyle w:val="StyleUnderline"/>
        </w:rPr>
        <w:t xml:space="preserve"> </w:t>
      </w:r>
      <w:r w:rsidRPr="009D3B9E">
        <w:rPr>
          <w:rStyle w:val="StyleUnderline"/>
          <w:highlight w:val="cyan"/>
        </w:rPr>
        <w:t>than old age</w:t>
      </w:r>
      <w:r w:rsidRPr="00AC450F">
        <w:rPr>
          <w:rStyle w:val="StyleUnderline"/>
        </w:rPr>
        <w:t xml:space="preserve">; and </w:t>
      </w:r>
      <w:r w:rsidRPr="009D3B9E">
        <w:rPr>
          <w:rStyle w:val="Emphasis"/>
          <w:highlight w:val="cyan"/>
        </w:rPr>
        <w:t>violence</w:t>
      </w:r>
      <w:r w:rsidRPr="00AC450F">
        <w:rPr>
          <w:rStyle w:val="StyleUnderline"/>
        </w:rPr>
        <w:t xml:space="preserve"> </w:t>
      </w:r>
      <w:r w:rsidRPr="009D3B9E">
        <w:rPr>
          <w:rStyle w:val="StyleUnderline"/>
          <w:highlight w:val="cyan"/>
        </w:rPr>
        <w:t>kills</w:t>
      </w:r>
      <w:r w:rsidRPr="00AC450F">
        <w:rPr>
          <w:rStyle w:val="StyleUnderline"/>
        </w:rPr>
        <w:t xml:space="preserve"> </w:t>
      </w:r>
      <w:r w:rsidRPr="009D3B9E">
        <w:rPr>
          <w:rStyle w:val="Emphasis"/>
          <w:highlight w:val="cyan"/>
        </w:rPr>
        <w:t>fewer people</w:t>
      </w:r>
      <w:r w:rsidRPr="00AC450F">
        <w:rPr>
          <w:rStyle w:val="StyleUnderline"/>
        </w:rPr>
        <w:t xml:space="preserve"> </w:t>
      </w:r>
      <w:r w:rsidRPr="009D3B9E">
        <w:rPr>
          <w:rStyle w:val="StyleUnderline"/>
          <w:highlight w:val="cyan"/>
        </w:rPr>
        <w:t>than</w:t>
      </w:r>
      <w:r w:rsidRPr="00AC450F">
        <w:rPr>
          <w:rStyle w:val="StyleUnderline"/>
        </w:rPr>
        <w:t xml:space="preserve"> </w:t>
      </w:r>
      <w:r w:rsidRPr="009D3B9E">
        <w:rPr>
          <w:rStyle w:val="Emphasis"/>
          <w:highlight w:val="cyan"/>
        </w:rPr>
        <w:t>accidents</w:t>
      </w:r>
      <w:r w:rsidRPr="00AC450F">
        <w:rPr>
          <w:rStyle w:val="StyleUnderline"/>
        </w:rPr>
        <w:t xml:space="preserve">. </w:t>
      </w:r>
      <w:r w:rsidRPr="00B1043E">
        <w:rPr>
          <w:sz w:val="12"/>
        </w:rPr>
        <w:t xml:space="preserve">When I was six months </w:t>
      </w:r>
      <w:proofErr w:type="gramStart"/>
      <w:r w:rsidRPr="00B1043E">
        <w:rPr>
          <w:sz w:val="12"/>
        </w:rPr>
        <w:t>old</w:t>
      </w:r>
      <w:proofErr w:type="gramEnd"/>
      <w:r w:rsidRPr="00B1043E">
        <w:rPr>
          <w:sz w:val="12"/>
        </w:rPr>
        <w:t xml:space="preserve"> I didn’t die in an epidemic, thanks to medicines discovered by foreign scientists in distant lands. When I was </w:t>
      </w:r>
      <w:proofErr w:type="gramStart"/>
      <w:r w:rsidRPr="00B1043E">
        <w:rPr>
          <w:sz w:val="12"/>
        </w:rPr>
        <w:t>three</w:t>
      </w:r>
      <w:proofErr w:type="gramEnd"/>
      <w:r w:rsidRPr="00B1043E">
        <w:rPr>
          <w:sz w:val="12"/>
        </w:rPr>
        <w:t xml:space="preserve"> I didn’t starve to death, thanks to wheat grown by foreign farmers thousands of kilometers away. And when I was </w:t>
      </w:r>
      <w:proofErr w:type="gramStart"/>
      <w:r w:rsidRPr="00B1043E">
        <w:rPr>
          <w:sz w:val="12"/>
        </w:rPr>
        <w:t>eleven</w:t>
      </w:r>
      <w:proofErr w:type="gramEnd"/>
      <w:r w:rsidRPr="00B1043E">
        <w:rPr>
          <w:sz w:val="12"/>
        </w:rPr>
        <w:t xml:space="preserve"> I wasn’t obliterated in a nuclear war, thanks to agreements signed by foreign leaders on the other side of the planet.</w:t>
      </w:r>
      <w:r w:rsidRPr="00AC450F">
        <w:rPr>
          <w:rStyle w:val="StyleUnderline"/>
        </w:rPr>
        <w:t xml:space="preserve"> If you think we should go back to some pre-liberal golden age, please name the year in which humankind was in better shape than in the early 21st century. Was it 1918? 1718? 1218?</w:t>
      </w:r>
    </w:p>
    <w:p w14:paraId="21ABBB7A" w14:textId="77777777" w:rsidR="00CD509A" w:rsidRPr="00B1021D" w:rsidRDefault="00CD509A" w:rsidP="00CD509A">
      <w:pPr>
        <w:rPr>
          <w:sz w:val="14"/>
        </w:rPr>
      </w:pPr>
      <w:r w:rsidRPr="005A6CD1">
        <w:rPr>
          <w:rStyle w:val="StyleUnderline"/>
        </w:rPr>
        <w:t xml:space="preserve">Nevertheless, </w:t>
      </w:r>
      <w:r w:rsidRPr="009D3B9E">
        <w:rPr>
          <w:rStyle w:val="StyleUnderline"/>
          <w:highlight w:val="cyan"/>
        </w:rPr>
        <w:t>people</w:t>
      </w:r>
      <w:r w:rsidRPr="005A6CD1">
        <w:rPr>
          <w:rStyle w:val="StyleUnderline"/>
        </w:rPr>
        <w:t xml:space="preserve"> all over the world </w:t>
      </w:r>
      <w:r w:rsidRPr="009D3B9E">
        <w:rPr>
          <w:rStyle w:val="StyleUnderline"/>
          <w:highlight w:val="cyan"/>
        </w:rPr>
        <w:t xml:space="preserve">are </w:t>
      </w:r>
      <w:r w:rsidRPr="009D3B9E">
        <w:rPr>
          <w:rStyle w:val="Emphasis"/>
          <w:highlight w:val="cyan"/>
        </w:rPr>
        <w:t>now</w:t>
      </w:r>
      <w:r w:rsidRPr="005A6CD1">
        <w:rPr>
          <w:rStyle w:val="Emphasis"/>
        </w:rPr>
        <w:t xml:space="preserve"> </w:t>
      </w:r>
      <w:r w:rsidRPr="009D3B9E">
        <w:rPr>
          <w:rStyle w:val="Emphasis"/>
          <w:highlight w:val="cyan"/>
        </w:rPr>
        <w:t>losing</w:t>
      </w:r>
      <w:r w:rsidRPr="005A6CD1">
        <w:rPr>
          <w:rStyle w:val="Emphasis"/>
        </w:rPr>
        <w:t xml:space="preserve"> </w:t>
      </w:r>
      <w:r w:rsidRPr="009D3B9E">
        <w:rPr>
          <w:rStyle w:val="Emphasis"/>
          <w:highlight w:val="cyan"/>
        </w:rPr>
        <w:t>faith</w:t>
      </w:r>
      <w:r w:rsidRPr="005A6CD1">
        <w:rPr>
          <w:rStyle w:val="Emphasis"/>
        </w:rPr>
        <w:t xml:space="preserve"> in the liberal order</w:t>
      </w:r>
      <w:r w:rsidRPr="005A6CD1">
        <w:rPr>
          <w:rStyle w:val="StyleUnderline"/>
        </w:rPr>
        <w:t>. Nationalist</w:t>
      </w:r>
      <w:r w:rsidRPr="005A6CD1">
        <w:rPr>
          <w:sz w:val="14"/>
        </w:rPr>
        <w:t xml:space="preserve"> and religious </w:t>
      </w:r>
      <w:r w:rsidRPr="005A6CD1">
        <w:rPr>
          <w:rStyle w:val="StyleUnderline"/>
        </w:rPr>
        <w:t>views</w:t>
      </w:r>
      <w:r w:rsidRPr="005A6CD1">
        <w:rPr>
          <w:sz w:val="14"/>
        </w:rPr>
        <w:t xml:space="preserve"> that privilege one human group over all others </w:t>
      </w:r>
      <w:r w:rsidRPr="005A6CD1">
        <w:rPr>
          <w:rStyle w:val="StyleUnderline"/>
        </w:rPr>
        <w:t>are back in vogue</w:t>
      </w:r>
      <w:r w:rsidRPr="005A6CD1">
        <w:rPr>
          <w:sz w:val="14"/>
        </w:rPr>
        <w:t xml:space="preserve">. Governments are increasingly restricting the flow of ideas, goods, </w:t>
      </w:r>
      <w:proofErr w:type="gramStart"/>
      <w:r w:rsidRPr="005A6CD1">
        <w:rPr>
          <w:sz w:val="14"/>
        </w:rPr>
        <w:t>money</w:t>
      </w:r>
      <w:proofErr w:type="gramEnd"/>
      <w:r w:rsidRPr="005A6CD1">
        <w:rPr>
          <w:sz w:val="14"/>
        </w:rPr>
        <w:t xml:space="preserve"> and people. Walls are popping up everywhere, both on the ground and in cyberspace. Immigration is out, tariffs are in.</w:t>
      </w:r>
    </w:p>
    <w:p w14:paraId="5443FEF3" w14:textId="77777777" w:rsidR="00CD509A" w:rsidRPr="00B1021D" w:rsidRDefault="00CD509A" w:rsidP="00CD509A">
      <w:pPr>
        <w:rPr>
          <w:sz w:val="14"/>
        </w:rPr>
      </w:pPr>
      <w:r w:rsidRPr="00D423BF">
        <w:rPr>
          <w:rStyle w:val="StyleUnderline"/>
        </w:rPr>
        <w:t xml:space="preserve">If the </w:t>
      </w:r>
      <w:r w:rsidRPr="00D423BF">
        <w:rPr>
          <w:rStyle w:val="Emphasis"/>
        </w:rPr>
        <w:t>liberal order is collapsing</w:t>
      </w:r>
      <w:r w:rsidRPr="009D3B9E">
        <w:rPr>
          <w:rStyle w:val="StyleUnderline"/>
          <w:highlight w:val="cyan"/>
        </w:rPr>
        <w:t>, what</w:t>
      </w:r>
      <w:r w:rsidRPr="00B1021D">
        <w:rPr>
          <w:rStyle w:val="StyleUnderline"/>
        </w:rPr>
        <w:t xml:space="preserve"> </w:t>
      </w:r>
      <w:r w:rsidRPr="009D3B9E">
        <w:rPr>
          <w:rStyle w:val="StyleUnderline"/>
          <w:highlight w:val="cyan"/>
        </w:rPr>
        <w:t>new</w:t>
      </w:r>
      <w:r w:rsidRPr="00B1021D">
        <w:rPr>
          <w:rStyle w:val="StyleUnderline"/>
        </w:rPr>
        <w:t xml:space="preserve"> kind of global </w:t>
      </w:r>
      <w:r w:rsidRPr="009D3B9E">
        <w:rPr>
          <w:rStyle w:val="StyleUnderline"/>
          <w:highlight w:val="cyan"/>
        </w:rPr>
        <w:t>order</w:t>
      </w:r>
      <w:r w:rsidRPr="00B1021D">
        <w:rPr>
          <w:rStyle w:val="StyleUnderline"/>
        </w:rPr>
        <w:t xml:space="preserve"> </w:t>
      </w:r>
      <w:r w:rsidRPr="009D3B9E">
        <w:rPr>
          <w:rStyle w:val="StyleUnderline"/>
          <w:highlight w:val="cyan"/>
        </w:rPr>
        <w:t>might replace it?</w:t>
      </w:r>
      <w:r w:rsidRPr="00B1021D">
        <w:rPr>
          <w:sz w:val="14"/>
        </w:rPr>
        <w:t xml:space="preserve"> So far, </w:t>
      </w:r>
      <w:r w:rsidRPr="009D3B9E">
        <w:rPr>
          <w:rStyle w:val="StyleUnderline"/>
          <w:highlight w:val="cyan"/>
        </w:rPr>
        <w:t>those who challenge</w:t>
      </w:r>
      <w:r w:rsidRPr="00B1021D">
        <w:rPr>
          <w:rStyle w:val="StyleUnderline"/>
        </w:rPr>
        <w:t xml:space="preserve"> </w:t>
      </w:r>
      <w:r w:rsidRPr="009D3B9E">
        <w:rPr>
          <w:rStyle w:val="StyleUnderline"/>
          <w:highlight w:val="cyan"/>
        </w:rPr>
        <w:t>the</w:t>
      </w:r>
      <w:r w:rsidRPr="00B1021D">
        <w:rPr>
          <w:rStyle w:val="StyleUnderline"/>
        </w:rPr>
        <w:t xml:space="preserve"> liberal </w:t>
      </w:r>
      <w:r w:rsidRPr="009D3B9E">
        <w:rPr>
          <w:rStyle w:val="StyleUnderline"/>
          <w:highlight w:val="cyan"/>
        </w:rPr>
        <w:t>order</w:t>
      </w:r>
      <w:r w:rsidRPr="00B1021D">
        <w:rPr>
          <w:sz w:val="14"/>
        </w:rPr>
        <w:t xml:space="preserve"> do so mainly on a national level. They have many ideas about how to advance the interests of their </w:t>
      </w:r>
      <w:proofErr w:type="gramStart"/>
      <w:r w:rsidRPr="00B1021D">
        <w:rPr>
          <w:sz w:val="14"/>
        </w:rPr>
        <w:t>particular country</w:t>
      </w:r>
      <w:proofErr w:type="gramEnd"/>
      <w:r w:rsidRPr="00B1021D">
        <w:rPr>
          <w:sz w:val="14"/>
        </w:rPr>
        <w:t xml:space="preserve">, but they </w:t>
      </w:r>
      <w:r w:rsidRPr="009D3B9E">
        <w:rPr>
          <w:rStyle w:val="StyleUnderline"/>
          <w:highlight w:val="cyan"/>
        </w:rPr>
        <w:t>don’t</w:t>
      </w:r>
      <w:r w:rsidRPr="00B1021D">
        <w:rPr>
          <w:rStyle w:val="StyleUnderline"/>
        </w:rPr>
        <w:t xml:space="preserve"> </w:t>
      </w:r>
      <w:r w:rsidRPr="009D3B9E">
        <w:rPr>
          <w:rStyle w:val="StyleUnderline"/>
          <w:highlight w:val="cyan"/>
        </w:rPr>
        <w:t xml:space="preserve">have a </w:t>
      </w:r>
      <w:r w:rsidRPr="009D3B9E">
        <w:rPr>
          <w:rStyle w:val="Emphasis"/>
          <w:highlight w:val="cyan"/>
        </w:rPr>
        <w:t>viable vision</w:t>
      </w:r>
      <w:r w:rsidRPr="00B1021D">
        <w:rPr>
          <w:rStyle w:val="StyleUnderline"/>
        </w:rPr>
        <w:t xml:space="preserve"> </w:t>
      </w:r>
      <w:r w:rsidRPr="009D3B9E">
        <w:rPr>
          <w:rStyle w:val="StyleUnderline"/>
          <w:highlight w:val="cyan"/>
        </w:rPr>
        <w:t>for how the world</w:t>
      </w:r>
      <w:r w:rsidRPr="00B1021D">
        <w:rPr>
          <w:rStyle w:val="StyleUnderline"/>
        </w:rPr>
        <w:t xml:space="preserve"> as a whole </w:t>
      </w:r>
      <w:r w:rsidRPr="009D3B9E">
        <w:rPr>
          <w:rStyle w:val="StyleUnderline"/>
          <w:highlight w:val="cyan"/>
        </w:rPr>
        <w:t>should function</w:t>
      </w:r>
      <w:r w:rsidRPr="00B1021D">
        <w:rPr>
          <w:sz w:val="14"/>
        </w:rPr>
        <w:t xml:space="preserve">.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B1021D">
        <w:rPr>
          <w:sz w:val="14"/>
        </w:rPr>
        <w:t>harboured</w:t>
      </w:r>
      <w:proofErr w:type="spellEnd"/>
      <w:r w:rsidRPr="00B1021D">
        <w:rPr>
          <w:sz w:val="14"/>
        </w:rPr>
        <w:t xml:space="preserve"> such imperialist fantasies. Today’s nationalists, whether in Russia, Turkey, </w:t>
      </w:r>
      <w:proofErr w:type="gramStart"/>
      <w:r w:rsidRPr="00B1021D">
        <w:rPr>
          <w:sz w:val="14"/>
        </w:rPr>
        <w:t>Italy</w:t>
      </w:r>
      <w:proofErr w:type="gramEnd"/>
      <w:r w:rsidRPr="00B1021D">
        <w:rPr>
          <w:sz w:val="14"/>
        </w:rPr>
        <w:t xml:space="preserve"> or China, so far refrain from advocating global conquest.</w:t>
      </w:r>
    </w:p>
    <w:p w14:paraId="4F98A2FE" w14:textId="77777777" w:rsidR="00CD509A" w:rsidRPr="00B1021D" w:rsidRDefault="00CD509A" w:rsidP="00CD509A">
      <w:pPr>
        <w:rPr>
          <w:sz w:val="14"/>
        </w:rPr>
      </w:pPr>
      <w:r w:rsidRPr="00B1021D">
        <w:rPr>
          <w:sz w:val="14"/>
        </w:rPr>
        <w:t xml:space="preserve">In place of violently establishing a global empire, </w:t>
      </w:r>
      <w:r w:rsidRPr="00B1021D">
        <w:rPr>
          <w:rStyle w:val="StyleUnderline"/>
        </w:rPr>
        <w:t>some nationalists</w:t>
      </w:r>
      <w:r w:rsidRPr="00B1021D">
        <w:rPr>
          <w:sz w:val="14"/>
        </w:rPr>
        <w:t xml:space="preserve"> such as Steve Bannon, Viktor </w:t>
      </w:r>
      <w:proofErr w:type="spellStart"/>
      <w:r w:rsidRPr="00B1021D">
        <w:rPr>
          <w:sz w:val="14"/>
        </w:rPr>
        <w:t>Orban</w:t>
      </w:r>
      <w:proofErr w:type="spellEnd"/>
      <w:r w:rsidRPr="00B1021D">
        <w:rPr>
          <w:sz w:val="14"/>
        </w:rPr>
        <w:t xml:space="preserve">, the Northern League in Italy and the British Brexiteers dream about a peaceful “Nationalist International”. They </w:t>
      </w:r>
      <w:r w:rsidRPr="00B1021D">
        <w:rPr>
          <w:rStyle w:val="StyleUnderline"/>
        </w:rPr>
        <w:t>argue</w:t>
      </w:r>
      <w:r w:rsidRPr="00B1021D">
        <w:rPr>
          <w:sz w:val="14"/>
        </w:rPr>
        <w:t xml:space="preserve"> that all nations today face the same enemies. The bogeymen of globalism, multiculturalism and immigration are threatening to destroy the traditions and identities of all nations. </w:t>
      </w:r>
      <w:proofErr w:type="gramStart"/>
      <w:r w:rsidRPr="00B1021D">
        <w:rPr>
          <w:sz w:val="14"/>
        </w:rPr>
        <w:t>Therefore</w:t>
      </w:r>
      <w:proofErr w:type="gramEnd"/>
      <w:r w:rsidRPr="00B1021D">
        <w:rPr>
          <w:sz w:val="14"/>
        </w:rPr>
        <w:t xml:space="preserve"> nationalists across the world should make common cause in opposing these global forces. Hungarians, Italians, </w:t>
      </w:r>
      <w:proofErr w:type="gramStart"/>
      <w:r w:rsidRPr="00B1021D">
        <w:rPr>
          <w:sz w:val="14"/>
        </w:rPr>
        <w:t>Turks</w:t>
      </w:r>
      <w:proofErr w:type="gramEnd"/>
      <w:r w:rsidRPr="00B1021D">
        <w:rPr>
          <w:sz w:val="14"/>
        </w:rPr>
        <w:t xml:space="preserve"> and Israelis should build walls, erect fences and slow down the movement of people, goods, money and ideas.</w:t>
      </w:r>
    </w:p>
    <w:p w14:paraId="2DB1C7A3" w14:textId="77777777" w:rsidR="00CD509A" w:rsidRPr="00B1021D" w:rsidRDefault="00CD509A" w:rsidP="00CD509A">
      <w:pPr>
        <w:rPr>
          <w:sz w:val="14"/>
        </w:rPr>
      </w:pPr>
      <w:r w:rsidRPr="00D423BF">
        <w:rPr>
          <w:rStyle w:val="StyleUnderline"/>
        </w:rPr>
        <w:t>The world will</w:t>
      </w:r>
      <w:r w:rsidRPr="00D423BF">
        <w:rPr>
          <w:sz w:val="14"/>
        </w:rPr>
        <w:t xml:space="preserve"> then </w:t>
      </w:r>
      <w:r w:rsidRPr="00D423BF">
        <w:rPr>
          <w:rStyle w:val="StyleUnderline"/>
        </w:rPr>
        <w:t>be divided into distinct nation-states</w:t>
      </w:r>
      <w:r w:rsidRPr="00B1021D">
        <w:rPr>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w:t>
      </w:r>
      <w:r w:rsidRPr="005A6CD1">
        <w:rPr>
          <w:sz w:val="14"/>
        </w:rPr>
        <w:t xml:space="preserve">elite—but with peaceful international relations and some trade. In a word, </w:t>
      </w:r>
      <w:r w:rsidRPr="005A6CD1">
        <w:rPr>
          <w:rStyle w:val="StyleUnderline"/>
        </w:rPr>
        <w:t>the “</w:t>
      </w:r>
      <w:r w:rsidRPr="00D423BF">
        <w:rPr>
          <w:rStyle w:val="StyleUnderline"/>
          <w:highlight w:val="cyan"/>
        </w:rPr>
        <w:t>Nationalist</w:t>
      </w:r>
      <w:r w:rsidRPr="005A6CD1">
        <w:rPr>
          <w:rStyle w:val="StyleUnderline"/>
        </w:rPr>
        <w:t xml:space="preserve"> International” envisions </w:t>
      </w:r>
      <w:r w:rsidRPr="00D423BF">
        <w:rPr>
          <w:rStyle w:val="StyleUnderline"/>
        </w:rPr>
        <w:t>the world as</w:t>
      </w:r>
      <w:r w:rsidRPr="00B1021D">
        <w:rPr>
          <w:rStyle w:val="StyleUnderline"/>
        </w:rPr>
        <w:t xml:space="preserve"> </w:t>
      </w:r>
      <w:r w:rsidRPr="005A6CD1">
        <w:rPr>
          <w:rStyle w:val="StyleUnderline"/>
        </w:rPr>
        <w:t xml:space="preserve">a network of </w:t>
      </w:r>
      <w:r w:rsidRPr="00D423BF">
        <w:rPr>
          <w:rStyle w:val="StyleUnderline"/>
        </w:rPr>
        <w:t>walled-but-friendly fortresses</w:t>
      </w:r>
      <w:r w:rsidRPr="00B1021D">
        <w:rPr>
          <w:sz w:val="14"/>
        </w:rPr>
        <w:t>.</w:t>
      </w:r>
    </w:p>
    <w:p w14:paraId="18447822" w14:textId="77777777" w:rsidR="00CD509A" w:rsidRPr="00B1021D" w:rsidRDefault="00CD509A" w:rsidP="00CD509A">
      <w:pPr>
        <w:rPr>
          <w:sz w:val="14"/>
        </w:rPr>
      </w:pPr>
      <w:r w:rsidRPr="00B1021D">
        <w:rPr>
          <w:sz w:val="14"/>
        </w:rPr>
        <w:t xml:space="preserve">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w:t>
      </w:r>
      <w:proofErr w:type="gramStart"/>
      <w:r w:rsidRPr="00B1021D">
        <w:rPr>
          <w:sz w:val="14"/>
        </w:rPr>
        <w:t>peacefully-coexisting</w:t>
      </w:r>
      <w:proofErr w:type="gramEnd"/>
      <w:r w:rsidRPr="00B1021D">
        <w:rPr>
          <w:sz w:val="14"/>
        </w:rPr>
        <w:t xml:space="preserve"> nations.</w:t>
      </w:r>
    </w:p>
    <w:p w14:paraId="15C16182" w14:textId="77777777" w:rsidR="00CD509A" w:rsidRPr="00B1021D" w:rsidRDefault="00CD509A" w:rsidP="00CD509A">
      <w:pPr>
        <w:rPr>
          <w:sz w:val="14"/>
        </w:rPr>
      </w:pPr>
      <w:r w:rsidRPr="00B1021D">
        <w:rPr>
          <w:sz w:val="14"/>
        </w:rPr>
        <w:t>The second thing to note abo</w:t>
      </w:r>
      <w:r w:rsidRPr="005A6CD1">
        <w:rPr>
          <w:sz w:val="14"/>
        </w:rPr>
        <w:t xml:space="preserve">ut </w:t>
      </w:r>
      <w:r w:rsidRPr="00D423BF">
        <w:rPr>
          <w:rStyle w:val="StyleUnderline"/>
        </w:rPr>
        <w:t>this</w:t>
      </w:r>
      <w:r w:rsidRPr="00B1021D">
        <w:rPr>
          <w:rStyle w:val="StyleUnderline"/>
        </w:rPr>
        <w:t xml:space="preserve"> </w:t>
      </w:r>
      <w:r w:rsidRPr="009D3B9E">
        <w:rPr>
          <w:rStyle w:val="StyleUnderline"/>
          <w:highlight w:val="cyan"/>
        </w:rPr>
        <w:t>vision</w:t>
      </w:r>
      <w:r w:rsidRPr="00B1021D">
        <w:rPr>
          <w:rStyle w:val="StyleUnderline"/>
        </w:rPr>
        <w:t xml:space="preserve"> of friendly fortresses</w:t>
      </w:r>
      <w:r w:rsidRPr="00B1021D">
        <w:rPr>
          <w:sz w:val="14"/>
        </w:rPr>
        <w:t xml:space="preserve"> is that it </w:t>
      </w:r>
      <w:r w:rsidRPr="00D423BF">
        <w:rPr>
          <w:rStyle w:val="Emphasis"/>
        </w:rPr>
        <w:t>has been tried</w:t>
      </w:r>
      <w:r w:rsidRPr="00D423BF">
        <w:rPr>
          <w:sz w:val="14"/>
        </w:rPr>
        <w:t>—</w:t>
      </w:r>
      <w:r w:rsidRPr="00D423BF">
        <w:rPr>
          <w:rStyle w:val="StyleUnderline"/>
        </w:rPr>
        <w:t>and</w:t>
      </w:r>
      <w:r w:rsidRPr="00B1021D">
        <w:rPr>
          <w:rStyle w:val="StyleUnderline"/>
        </w:rPr>
        <w:t xml:space="preserve"> it </w:t>
      </w:r>
      <w:r w:rsidRPr="009D3B9E">
        <w:rPr>
          <w:rStyle w:val="Emphasis"/>
          <w:highlight w:val="cyan"/>
        </w:rPr>
        <w:t>failed</w:t>
      </w:r>
      <w:r w:rsidRPr="00B1021D">
        <w:rPr>
          <w:rStyle w:val="Emphasis"/>
        </w:rPr>
        <w:t xml:space="preserve"> </w:t>
      </w:r>
      <w:r w:rsidRPr="009D3B9E">
        <w:rPr>
          <w:rStyle w:val="Emphasis"/>
          <w:highlight w:val="cyan"/>
        </w:rPr>
        <w:t>spectacularly</w:t>
      </w:r>
      <w:r w:rsidRPr="00B1021D">
        <w:rPr>
          <w:rStyle w:val="StyleUnderline"/>
        </w:rPr>
        <w:t xml:space="preserve">. </w:t>
      </w:r>
      <w:r w:rsidRPr="00B1021D">
        <w:rPr>
          <w:rStyle w:val="Emphasis"/>
        </w:rPr>
        <w:t xml:space="preserve">All </w:t>
      </w:r>
      <w:r w:rsidRPr="009D3B9E">
        <w:rPr>
          <w:rStyle w:val="Emphasis"/>
          <w:highlight w:val="cyan"/>
        </w:rPr>
        <w:t>attempts</w:t>
      </w:r>
      <w:r w:rsidRPr="009D3B9E">
        <w:rPr>
          <w:rStyle w:val="StyleUnderline"/>
          <w:highlight w:val="cyan"/>
        </w:rPr>
        <w:t xml:space="preserve"> to divide </w:t>
      </w:r>
      <w:r w:rsidRPr="00D423BF">
        <w:rPr>
          <w:rStyle w:val="StyleUnderline"/>
        </w:rPr>
        <w:t>the world</w:t>
      </w:r>
      <w:r w:rsidRPr="00B1021D">
        <w:rPr>
          <w:rStyle w:val="StyleUnderline"/>
        </w:rPr>
        <w:t xml:space="preserve"> into clear-cut nations have</w:t>
      </w:r>
      <w:r w:rsidRPr="00B1021D">
        <w:rPr>
          <w:sz w:val="14"/>
        </w:rPr>
        <w:t xml:space="preserve"> so far </w:t>
      </w:r>
      <w:r w:rsidRPr="009D3B9E">
        <w:rPr>
          <w:rStyle w:val="Emphasis"/>
          <w:highlight w:val="cyan"/>
        </w:rPr>
        <w:t>resulted in war and genocide</w:t>
      </w:r>
      <w:r w:rsidRPr="00B1021D">
        <w:rPr>
          <w:sz w:val="14"/>
        </w:rPr>
        <w:t>. When the heirs of Garibaldi, Mazzini and Mickiewicz managed to overthrow the multi-ethnic Habsburg Empire, it proved impossible to find a clear line dividing Italians from Slovenes or Poles from Ukrainians.</w:t>
      </w:r>
    </w:p>
    <w:p w14:paraId="36C671B3" w14:textId="77777777" w:rsidR="00CD509A" w:rsidRPr="00B1021D" w:rsidRDefault="00CD509A" w:rsidP="00CD509A">
      <w:pPr>
        <w:rPr>
          <w:sz w:val="14"/>
        </w:rPr>
      </w:pPr>
      <w:r w:rsidRPr="00B1021D">
        <w:rPr>
          <w:sz w:val="14"/>
        </w:rPr>
        <w:lastRenderedPageBreak/>
        <w:t xml:space="preserve">This had set the stage for the second world war. The key problem with the network of fortresses is that each national fortress wants a bit more land, </w:t>
      </w:r>
      <w:proofErr w:type="gramStart"/>
      <w:r w:rsidRPr="00B1021D">
        <w:rPr>
          <w:sz w:val="14"/>
        </w:rPr>
        <w:t>security</w:t>
      </w:r>
      <w:proofErr w:type="gramEnd"/>
      <w:r w:rsidRPr="00B1021D">
        <w:rPr>
          <w:sz w:val="14"/>
        </w:rPr>
        <w:t xml:space="preserve"> and prosperity for itself at the expense of the neighbors, and without the help of universal values and global </w:t>
      </w:r>
      <w:proofErr w:type="spellStart"/>
      <w:r w:rsidRPr="00B1021D">
        <w:rPr>
          <w:sz w:val="14"/>
        </w:rPr>
        <w:t>organisations</w:t>
      </w:r>
      <w:proofErr w:type="spellEnd"/>
      <w:r w:rsidRPr="00B1021D">
        <w:rPr>
          <w:sz w:val="14"/>
        </w:rPr>
        <w:t>, rival fortresses cannot agree on any common rules. Walled fortresses are seldom friendly.</w:t>
      </w:r>
    </w:p>
    <w:p w14:paraId="76049FB7" w14:textId="77777777" w:rsidR="00CD509A" w:rsidRPr="00B1021D" w:rsidRDefault="00CD509A" w:rsidP="00CD509A">
      <w:pPr>
        <w:rPr>
          <w:sz w:val="14"/>
        </w:rPr>
      </w:pPr>
      <w:r w:rsidRPr="00B1021D">
        <w:rPr>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B1021D">
        <w:rPr>
          <w:rStyle w:val="StyleUnderline"/>
        </w:rPr>
        <w:t>they deny the necessity of any global order whatsoever</w:t>
      </w:r>
      <w:r w:rsidRPr="00B1021D">
        <w:rPr>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2A701875" w14:textId="77777777" w:rsidR="00CD509A" w:rsidRPr="00B1021D" w:rsidRDefault="00CD509A" w:rsidP="00CD509A">
      <w:pPr>
        <w:rPr>
          <w:sz w:val="14"/>
        </w:rPr>
      </w:pPr>
      <w:r w:rsidRPr="00B1021D">
        <w:rPr>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2967066A" w14:textId="77777777" w:rsidR="00CD509A" w:rsidRPr="00B1021D" w:rsidRDefault="00CD509A" w:rsidP="00CD509A">
      <w:pPr>
        <w:rPr>
          <w:sz w:val="14"/>
        </w:rPr>
      </w:pPr>
      <w:r w:rsidRPr="00B1021D">
        <w:rPr>
          <w:sz w:val="14"/>
        </w:rPr>
        <w:t xml:space="preserve">Even more importantly, whether people like it or not, </w:t>
      </w:r>
      <w:r w:rsidRPr="009D3B9E">
        <w:rPr>
          <w:rStyle w:val="StyleUnderline"/>
          <w:highlight w:val="cyan"/>
        </w:rPr>
        <w:t>humankind</w:t>
      </w:r>
      <w:r w:rsidRPr="00B1021D">
        <w:rPr>
          <w:sz w:val="14"/>
        </w:rPr>
        <w:t xml:space="preserve"> today </w:t>
      </w:r>
      <w:r w:rsidRPr="009D3B9E">
        <w:rPr>
          <w:rStyle w:val="StyleUnderline"/>
          <w:highlight w:val="cyan"/>
        </w:rPr>
        <w:t>faces</w:t>
      </w:r>
      <w:r w:rsidRPr="00B1021D">
        <w:rPr>
          <w:sz w:val="14"/>
        </w:rPr>
        <w:t xml:space="preserve"> three </w:t>
      </w:r>
      <w:r w:rsidRPr="009D3B9E">
        <w:rPr>
          <w:rStyle w:val="StyleUnderline"/>
          <w:highlight w:val="cyan"/>
        </w:rPr>
        <w:t>common problems</w:t>
      </w:r>
      <w:r w:rsidRPr="00B1021D">
        <w:rPr>
          <w:rStyle w:val="StyleUnderline"/>
        </w:rPr>
        <w:t xml:space="preserve"> that make a mockery of all national borders</w:t>
      </w:r>
      <w:r w:rsidRPr="00B1021D">
        <w:rPr>
          <w:sz w:val="14"/>
        </w:rPr>
        <w:t xml:space="preserve">, and </w:t>
      </w:r>
      <w:r w:rsidRPr="009D3B9E">
        <w:rPr>
          <w:rStyle w:val="StyleUnderline"/>
          <w:highlight w:val="cyan"/>
        </w:rPr>
        <w:t>that</w:t>
      </w:r>
      <w:r w:rsidRPr="00B1021D">
        <w:rPr>
          <w:rStyle w:val="StyleUnderline"/>
        </w:rPr>
        <w:t xml:space="preserve"> </w:t>
      </w:r>
      <w:r w:rsidRPr="009D3B9E">
        <w:rPr>
          <w:rStyle w:val="StyleUnderline"/>
          <w:highlight w:val="cyan"/>
        </w:rPr>
        <w:t xml:space="preserve">can </w:t>
      </w:r>
      <w:r w:rsidRPr="009D3B9E">
        <w:rPr>
          <w:rStyle w:val="Emphasis"/>
          <w:highlight w:val="cyan"/>
        </w:rPr>
        <w:t>only be solved through global cooperation</w:t>
      </w:r>
      <w:r w:rsidRPr="00B1021D">
        <w:rPr>
          <w:rStyle w:val="StyleUnderline"/>
        </w:rPr>
        <w:t xml:space="preserve">. These are </w:t>
      </w:r>
      <w:r w:rsidRPr="009D3B9E">
        <w:rPr>
          <w:rStyle w:val="Emphasis"/>
          <w:highlight w:val="cyan"/>
        </w:rPr>
        <w:t>nuclear war, climate change and tech</w:t>
      </w:r>
      <w:r w:rsidRPr="00D423BF">
        <w:rPr>
          <w:rStyle w:val="Emphasis"/>
        </w:rPr>
        <w:t>nological</w:t>
      </w:r>
      <w:r w:rsidRPr="009D3B9E">
        <w:rPr>
          <w:rStyle w:val="Emphasis"/>
          <w:highlight w:val="cyan"/>
        </w:rPr>
        <w:t xml:space="preserve"> </w:t>
      </w:r>
      <w:r w:rsidRPr="00D423BF">
        <w:rPr>
          <w:rStyle w:val="Emphasis"/>
        </w:rPr>
        <w:t>disruption</w:t>
      </w:r>
      <w:r w:rsidRPr="00B1021D">
        <w:rPr>
          <w:rStyle w:val="StyleUnderline"/>
        </w:rPr>
        <w:t xml:space="preserve">. </w:t>
      </w:r>
      <w:r w:rsidRPr="009D3B9E">
        <w:rPr>
          <w:rStyle w:val="StyleUnderline"/>
          <w:highlight w:val="cyan"/>
        </w:rPr>
        <w:t>You cannot build a wall against nuclear winter or</w:t>
      </w:r>
      <w:r w:rsidRPr="00B1021D">
        <w:rPr>
          <w:rStyle w:val="StyleUnderline"/>
        </w:rPr>
        <w:t xml:space="preserve"> against global </w:t>
      </w:r>
      <w:r w:rsidRPr="009D3B9E">
        <w:rPr>
          <w:rStyle w:val="StyleUnderline"/>
          <w:highlight w:val="cyan"/>
        </w:rPr>
        <w:t>warming</w:t>
      </w:r>
      <w:r w:rsidRPr="00B1021D">
        <w:rPr>
          <w:rStyle w:val="StyleUnderline"/>
        </w:rPr>
        <w:t xml:space="preserve">, and </w:t>
      </w:r>
      <w:r w:rsidRPr="009D3B9E">
        <w:rPr>
          <w:rStyle w:val="StyleUnderline"/>
          <w:highlight w:val="cyan"/>
        </w:rPr>
        <w:t>no nation can regulate</w:t>
      </w:r>
      <w:r w:rsidRPr="00B1021D">
        <w:rPr>
          <w:sz w:val="14"/>
        </w:rPr>
        <w:t xml:space="preserve"> artificial intelligence (</w:t>
      </w:r>
      <w:r w:rsidRPr="00B1021D">
        <w:rPr>
          <w:rStyle w:val="StyleUnderline"/>
        </w:rPr>
        <w:t>AI</w:t>
      </w:r>
      <w:r w:rsidRPr="009D3B9E">
        <w:rPr>
          <w:rStyle w:val="StyleUnderline"/>
          <w:highlight w:val="cyan"/>
        </w:rPr>
        <w:t>)</w:t>
      </w:r>
      <w:r w:rsidRPr="00B1021D">
        <w:rPr>
          <w:rStyle w:val="StyleUnderline"/>
        </w:rPr>
        <w:t xml:space="preserve"> or bioengineering </w:t>
      </w:r>
      <w:r w:rsidRPr="009D3B9E">
        <w:rPr>
          <w:rStyle w:val="StyleUnderline"/>
          <w:highlight w:val="cyan"/>
        </w:rPr>
        <w:t>single-handedly</w:t>
      </w:r>
      <w:r w:rsidRPr="00B1021D">
        <w:rPr>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706DD60A" w14:textId="77777777" w:rsidR="00CD509A" w:rsidRPr="001C555C" w:rsidRDefault="00CD509A" w:rsidP="00CD509A">
      <w:pPr>
        <w:rPr>
          <w:sz w:val="14"/>
        </w:rPr>
      </w:pPr>
      <w:r w:rsidRPr="001C555C">
        <w:rPr>
          <w:rStyle w:val="StyleUnderline"/>
        </w:rPr>
        <w:t xml:space="preserve">An </w:t>
      </w:r>
      <w:r w:rsidRPr="001C555C">
        <w:rPr>
          <w:rStyle w:val="Emphasis"/>
        </w:rPr>
        <w:t>AI arms race</w:t>
      </w:r>
      <w:r w:rsidRPr="001C555C">
        <w:rPr>
          <w:rStyle w:val="StyleUnderline"/>
        </w:rPr>
        <w:t xml:space="preserve"> or </w:t>
      </w:r>
      <w:proofErr w:type="gramStart"/>
      <w:r w:rsidRPr="001C555C">
        <w:rPr>
          <w:rStyle w:val="StyleUnderline"/>
        </w:rPr>
        <w:t xml:space="preserve">a </w:t>
      </w:r>
      <w:r w:rsidRPr="001C555C">
        <w:rPr>
          <w:rStyle w:val="Emphasis"/>
        </w:rPr>
        <w:t>biotechnological</w:t>
      </w:r>
      <w:r w:rsidRPr="00B1021D">
        <w:rPr>
          <w:rStyle w:val="Emphasis"/>
        </w:rPr>
        <w:t xml:space="preserve"> </w:t>
      </w:r>
      <w:r w:rsidRPr="009D3B9E">
        <w:rPr>
          <w:rStyle w:val="Emphasis"/>
          <w:highlight w:val="cyan"/>
        </w:rPr>
        <w:t>arms</w:t>
      </w:r>
      <w:proofErr w:type="gramEnd"/>
      <w:r w:rsidRPr="009D3B9E">
        <w:rPr>
          <w:rStyle w:val="Emphasis"/>
          <w:highlight w:val="cyan"/>
        </w:rPr>
        <w:t xml:space="preserve"> race</w:t>
      </w:r>
      <w:r w:rsidRPr="00B1021D">
        <w:rPr>
          <w:sz w:val="14"/>
        </w:rPr>
        <w:t xml:space="preserve"> almost </w:t>
      </w:r>
      <w:r w:rsidRPr="009D3B9E">
        <w:rPr>
          <w:rStyle w:val="Emphasis"/>
          <w:highlight w:val="cyan"/>
        </w:rPr>
        <w:t>guarantees</w:t>
      </w:r>
      <w:r w:rsidRPr="00B1021D">
        <w:rPr>
          <w:rStyle w:val="Emphasis"/>
        </w:rPr>
        <w:t xml:space="preserve"> </w:t>
      </w:r>
      <w:r w:rsidRPr="009D3B9E">
        <w:rPr>
          <w:rStyle w:val="Emphasis"/>
          <w:highlight w:val="cyan"/>
        </w:rPr>
        <w:t>the worst outcome</w:t>
      </w:r>
      <w:r w:rsidRPr="009D3B9E">
        <w:rPr>
          <w:rStyle w:val="StyleUnderline"/>
          <w:highlight w:val="cyan"/>
        </w:rPr>
        <w:t xml:space="preserve">. </w:t>
      </w:r>
      <w:r w:rsidRPr="00F511BE">
        <w:rPr>
          <w:rStyle w:val="StyleUnderline"/>
        </w:rPr>
        <w:t>Whoever wins</w:t>
      </w:r>
      <w:r w:rsidRPr="00B1021D">
        <w:rPr>
          <w:sz w:val="14"/>
        </w:rPr>
        <w:t xml:space="preserve"> the arms race, </w:t>
      </w:r>
      <w:r w:rsidRPr="009D3B9E">
        <w:rPr>
          <w:rStyle w:val="Emphasis"/>
          <w:highlight w:val="cyan"/>
        </w:rPr>
        <w:t>the loser will</w:t>
      </w:r>
      <w:r w:rsidRPr="00B1021D">
        <w:rPr>
          <w:rStyle w:val="Emphasis"/>
        </w:rPr>
        <w:t xml:space="preserve"> likely </w:t>
      </w:r>
      <w:r w:rsidRPr="009D3B9E">
        <w:rPr>
          <w:rStyle w:val="Emphasis"/>
          <w:highlight w:val="cyan"/>
        </w:rPr>
        <w:t>be humanity itself</w:t>
      </w:r>
      <w:r w:rsidRPr="00B1021D">
        <w:rPr>
          <w:sz w:val="14"/>
        </w:rPr>
        <w:t xml:space="preserve">. For in an arms race, </w:t>
      </w:r>
      <w:r w:rsidRPr="00B1021D">
        <w:rPr>
          <w:rStyle w:val="StyleUnderline"/>
        </w:rPr>
        <w:t xml:space="preserve">all </w:t>
      </w:r>
      <w:r w:rsidRPr="001C555C">
        <w:rPr>
          <w:rStyle w:val="StyleUnderline"/>
        </w:rPr>
        <w:t>regulations will collapse</w:t>
      </w:r>
      <w:r w:rsidRPr="001C555C">
        <w:rPr>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1C555C">
        <w:rPr>
          <w:sz w:val="14"/>
        </w:rPr>
        <w:t>So</w:t>
      </w:r>
      <w:proofErr w:type="gramEnd"/>
      <w:r w:rsidRPr="001C555C">
        <w:rPr>
          <w:sz w:val="14"/>
        </w:rPr>
        <w:t xml:space="preserve"> we must do it before them.”</w:t>
      </w:r>
    </w:p>
    <w:p w14:paraId="40B92D0D" w14:textId="77777777" w:rsidR="00CD509A" w:rsidRPr="00B1021D" w:rsidRDefault="00CD509A" w:rsidP="00CD509A">
      <w:pPr>
        <w:rPr>
          <w:sz w:val="14"/>
        </w:rPr>
      </w:pPr>
      <w:r w:rsidRPr="001C555C">
        <w:rPr>
          <w:sz w:val="14"/>
        </w:rPr>
        <w:t xml:space="preserve">Similarly, </w:t>
      </w:r>
      <w:r w:rsidRPr="001C555C">
        <w:rPr>
          <w:rStyle w:val="StyleUnderline"/>
        </w:rPr>
        <w:t>consider developing autonomous-weapon systems</w:t>
      </w:r>
      <w:r w:rsidRPr="00B1021D">
        <w:rPr>
          <w:sz w:val="14"/>
        </w:rPr>
        <w:t xml:space="preserve">, that can decide for themselves whether to shoot and kill people. Again, </w:t>
      </w:r>
      <w:r w:rsidRPr="00B1021D">
        <w:rPr>
          <w:rStyle w:val="StyleUnderline"/>
        </w:rPr>
        <w:t>every country will say: “This</w:t>
      </w:r>
      <w:r w:rsidRPr="00B1021D">
        <w:rPr>
          <w:sz w:val="14"/>
        </w:rPr>
        <w:t xml:space="preserve"> is a very dangerous technology, and it </w:t>
      </w:r>
      <w:r w:rsidRPr="00B1021D">
        <w:rPr>
          <w:rStyle w:val="StyleUnderline"/>
        </w:rPr>
        <w:t>should be regulated</w:t>
      </w:r>
      <w:r w:rsidRPr="00B1021D">
        <w:rPr>
          <w:sz w:val="14"/>
        </w:rPr>
        <w:t xml:space="preserve"> carefully. </w:t>
      </w:r>
      <w:r w:rsidRPr="00B1021D">
        <w:rPr>
          <w:rStyle w:val="StyleUnderline"/>
        </w:rPr>
        <w:t>But we don’t trust our rivals to regulate it, so we must develop it first</w:t>
      </w:r>
      <w:r w:rsidRPr="00B1021D">
        <w:rPr>
          <w:sz w:val="14"/>
        </w:rPr>
        <w:t>”.</w:t>
      </w:r>
    </w:p>
    <w:p w14:paraId="1B022976" w14:textId="77777777" w:rsidR="00CD509A" w:rsidRPr="00B1021D" w:rsidRDefault="00CD509A" w:rsidP="00CD509A">
      <w:pPr>
        <w:rPr>
          <w:sz w:val="14"/>
        </w:rPr>
      </w:pPr>
      <w:r w:rsidRPr="001C555C">
        <w:rPr>
          <w:rStyle w:val="StyleUnderline"/>
        </w:rPr>
        <w:t xml:space="preserve">The </w:t>
      </w:r>
      <w:r w:rsidRPr="001C555C">
        <w:rPr>
          <w:rStyle w:val="Emphasis"/>
        </w:rPr>
        <w:t>only thing</w:t>
      </w:r>
      <w:r w:rsidRPr="001C555C">
        <w:rPr>
          <w:rStyle w:val="StyleUnderline"/>
        </w:rPr>
        <w:t xml:space="preserve"> that can prevent</w:t>
      </w:r>
      <w:r w:rsidRPr="001C555C">
        <w:rPr>
          <w:sz w:val="14"/>
        </w:rPr>
        <w:t xml:space="preserve"> such </w:t>
      </w:r>
      <w:r w:rsidRPr="001C555C">
        <w:rPr>
          <w:rStyle w:val="StyleUnderline"/>
        </w:rPr>
        <w:t xml:space="preserve">destructive arms races is </w:t>
      </w:r>
      <w:r w:rsidRPr="001C555C">
        <w:rPr>
          <w:rStyle w:val="Emphasis"/>
        </w:rPr>
        <w:t>greater trust between countries</w:t>
      </w:r>
      <w:r w:rsidRPr="001C555C">
        <w:rPr>
          <w:sz w:val="14"/>
        </w:rPr>
        <w:t xml:space="preserve">. </w:t>
      </w:r>
      <w:r w:rsidRPr="001C555C">
        <w:rPr>
          <w:rStyle w:val="StyleUnderline"/>
        </w:rPr>
        <w:t xml:space="preserve">This is </w:t>
      </w:r>
      <w:r w:rsidRPr="001C555C">
        <w:rPr>
          <w:rStyle w:val="Emphasis"/>
        </w:rPr>
        <w:t>not an impossible mission</w:t>
      </w:r>
      <w:r w:rsidRPr="001C555C">
        <w:rPr>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1C555C">
        <w:rPr>
          <w:rStyle w:val="StyleUnderline"/>
        </w:rPr>
        <w:t>We need to build such trust globally</w:t>
      </w:r>
      <w:r w:rsidRPr="00B1021D">
        <w:rPr>
          <w:sz w:val="14"/>
        </w:rPr>
        <w:t>. We need to reach a point when Americans and Chinese can trust one another like the French and Germans.</w:t>
      </w:r>
    </w:p>
    <w:p w14:paraId="3CFD5043" w14:textId="77777777" w:rsidR="00CD509A" w:rsidRPr="00B1021D" w:rsidRDefault="00CD509A" w:rsidP="00CD509A">
      <w:pPr>
        <w:rPr>
          <w:sz w:val="14"/>
        </w:rPr>
      </w:pPr>
      <w:r w:rsidRPr="00B1021D">
        <w:rPr>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B1021D">
        <w:rPr>
          <w:rStyle w:val="StyleUnderline"/>
        </w:rPr>
        <w:t>Unless we find solutions on a global level to the disruptions caused by AI, entire countries might collapse, and the resulting chaos</w:t>
      </w:r>
      <w:r w:rsidRPr="00B1021D">
        <w:rPr>
          <w:sz w:val="14"/>
        </w:rPr>
        <w:t xml:space="preserve">, violence and waves of immigration </w:t>
      </w:r>
      <w:r w:rsidRPr="00B1021D">
        <w:rPr>
          <w:rStyle w:val="StyleUnderline"/>
        </w:rPr>
        <w:t xml:space="preserve">will </w:t>
      </w:r>
      <w:proofErr w:type="spellStart"/>
      <w:r w:rsidRPr="00B1021D">
        <w:rPr>
          <w:rStyle w:val="Emphasis"/>
        </w:rPr>
        <w:t>destabilise</w:t>
      </w:r>
      <w:proofErr w:type="spellEnd"/>
      <w:r w:rsidRPr="00B1021D">
        <w:rPr>
          <w:rStyle w:val="Emphasis"/>
        </w:rPr>
        <w:t xml:space="preserve"> the entire world</w:t>
      </w:r>
      <w:r w:rsidRPr="00B1021D">
        <w:rPr>
          <w:sz w:val="14"/>
        </w:rPr>
        <w:t>.</w:t>
      </w:r>
    </w:p>
    <w:p w14:paraId="5CFCDD40" w14:textId="77777777" w:rsidR="00CD509A" w:rsidRPr="00B1021D" w:rsidRDefault="00CD509A" w:rsidP="00CD509A">
      <w:pPr>
        <w:rPr>
          <w:sz w:val="14"/>
        </w:rPr>
      </w:pPr>
      <w:r w:rsidRPr="00B1021D">
        <w:rPr>
          <w:sz w:val="14"/>
        </w:rPr>
        <w:t xml:space="preserve">This is the proper perspective to look at recent developments such as Brexit. </w:t>
      </w:r>
      <w:proofErr w:type="gramStart"/>
      <w:r w:rsidRPr="00B1021D">
        <w:rPr>
          <w:sz w:val="14"/>
        </w:rPr>
        <w:t>In itself, Brexit</w:t>
      </w:r>
      <w:proofErr w:type="gramEnd"/>
      <w:r w:rsidRPr="00B1021D">
        <w:rPr>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B1021D">
        <w:rPr>
          <w:sz w:val="14"/>
        </w:rPr>
        <w:t>all of</w:t>
      </w:r>
      <w:proofErr w:type="gramEnd"/>
      <w:r w:rsidRPr="00B1021D">
        <w:rPr>
          <w:sz w:val="14"/>
        </w:rPr>
        <w:t xml:space="preserve"> these problems. Every minute that Britain and the EU spend on Brexit is one less minute they spend on preventing climate change and on regulating AI. </w:t>
      </w:r>
    </w:p>
    <w:p w14:paraId="6BC0C1F4" w14:textId="77777777" w:rsidR="00CD509A" w:rsidRPr="008C5DEA" w:rsidRDefault="00CD509A" w:rsidP="00CD509A">
      <w:pPr>
        <w:rPr>
          <w:sz w:val="14"/>
        </w:rPr>
      </w:pPr>
      <w:r w:rsidRPr="00B1021D">
        <w:rPr>
          <w:sz w:val="14"/>
        </w:rPr>
        <w:t xml:space="preserve">In order </w:t>
      </w:r>
      <w:r w:rsidRPr="009D3B9E">
        <w:rPr>
          <w:rStyle w:val="Emphasis"/>
          <w:highlight w:val="cyan"/>
        </w:rPr>
        <w:t>to survive</w:t>
      </w:r>
      <w:r w:rsidRPr="00B1021D">
        <w:rPr>
          <w:sz w:val="14"/>
        </w:rPr>
        <w:t xml:space="preserve"> and flourish </w:t>
      </w:r>
      <w:r w:rsidRPr="00B1021D">
        <w:rPr>
          <w:rStyle w:val="StyleUnderline"/>
        </w:rPr>
        <w:t xml:space="preserve">in the 21st century, </w:t>
      </w:r>
      <w:r w:rsidRPr="009D3B9E">
        <w:rPr>
          <w:rStyle w:val="StyleUnderline"/>
          <w:highlight w:val="cyan"/>
        </w:rPr>
        <w:t>humankind needs</w:t>
      </w:r>
      <w:r w:rsidRPr="00B1021D">
        <w:rPr>
          <w:rStyle w:val="StyleUnderline"/>
        </w:rPr>
        <w:t xml:space="preserve"> </w:t>
      </w:r>
      <w:r w:rsidRPr="00B1021D">
        <w:rPr>
          <w:rStyle w:val="Emphasis"/>
        </w:rPr>
        <w:t xml:space="preserve">effective </w:t>
      </w:r>
      <w:r w:rsidRPr="009D3B9E">
        <w:rPr>
          <w:rStyle w:val="Emphasis"/>
          <w:highlight w:val="cyan"/>
        </w:rPr>
        <w:t>global coop</w:t>
      </w:r>
      <w:r w:rsidRPr="00B1021D">
        <w:rPr>
          <w:rStyle w:val="Emphasis"/>
        </w:rPr>
        <w:t>eration</w:t>
      </w:r>
      <w:r w:rsidRPr="00B1021D">
        <w:rPr>
          <w:sz w:val="14"/>
        </w:rPr>
        <w:t xml:space="preserve">, and so </w:t>
      </w:r>
      <w:proofErr w:type="gramStart"/>
      <w:r w:rsidRPr="00B1021D">
        <w:rPr>
          <w:sz w:val="14"/>
        </w:rPr>
        <w:t>far</w:t>
      </w:r>
      <w:proofErr w:type="gramEnd"/>
      <w:r w:rsidRPr="00B1021D">
        <w:rPr>
          <w:sz w:val="14"/>
        </w:rPr>
        <w:t xml:space="preserve"> </w:t>
      </w:r>
      <w:r w:rsidRPr="009D3B9E">
        <w:rPr>
          <w:rStyle w:val="StyleUnderline"/>
          <w:highlight w:val="cyan"/>
        </w:rPr>
        <w:t xml:space="preserve">the </w:t>
      </w:r>
      <w:r w:rsidRPr="009D3B9E">
        <w:rPr>
          <w:rStyle w:val="Emphasis"/>
          <w:highlight w:val="cyan"/>
        </w:rPr>
        <w:t>only viable blueprint</w:t>
      </w:r>
      <w:r w:rsidRPr="00B1021D">
        <w:rPr>
          <w:rStyle w:val="StyleUnderline"/>
        </w:rPr>
        <w:t xml:space="preserve"> for such cooperation </w:t>
      </w:r>
      <w:r w:rsidRPr="009D3B9E">
        <w:rPr>
          <w:rStyle w:val="StyleUnderline"/>
          <w:highlight w:val="cyan"/>
        </w:rPr>
        <w:t>is</w:t>
      </w:r>
      <w:r w:rsidRPr="00B1021D">
        <w:rPr>
          <w:rStyle w:val="StyleUnderline"/>
        </w:rPr>
        <w:t xml:space="preserve"> offered by </w:t>
      </w:r>
      <w:r w:rsidRPr="009D3B9E">
        <w:rPr>
          <w:rStyle w:val="Emphasis"/>
          <w:highlight w:val="cyan"/>
        </w:rPr>
        <w:t>liberalism</w:t>
      </w:r>
      <w:r w:rsidRPr="00B1021D">
        <w:rPr>
          <w:rStyle w:val="StyleUnderline"/>
        </w:rPr>
        <w:t>. Nevertheless, governments all over the world are undermining the foundations of the liberal order</w:t>
      </w:r>
      <w:r w:rsidRPr="00B1021D">
        <w:rPr>
          <w:sz w:val="14"/>
        </w:rPr>
        <w:t xml:space="preserve">, and the world is turning into a network of fortresses. </w:t>
      </w:r>
      <w:r w:rsidRPr="00B1021D">
        <w:rPr>
          <w:rStyle w:val="StyleUnderline"/>
        </w:rPr>
        <w:t>The first to feel the impact are the weakest members of humanity</w:t>
      </w:r>
      <w:r w:rsidRPr="00B1021D">
        <w:rPr>
          <w:sz w:val="14"/>
        </w:rPr>
        <w:t xml:space="preserve">, who find themselves without any fortress willing to protect them: refugees, illegal migrants, persecuted minorities. </w:t>
      </w:r>
      <w:r w:rsidRPr="00B1021D">
        <w:rPr>
          <w:rStyle w:val="StyleUnderline"/>
        </w:rPr>
        <w:t xml:space="preserve">But </w:t>
      </w:r>
      <w:r w:rsidRPr="00E569CD">
        <w:rPr>
          <w:rStyle w:val="StyleUnderline"/>
        </w:rPr>
        <w:t>if the walls keep rising</w:t>
      </w:r>
      <w:r w:rsidRPr="00E569CD">
        <w:rPr>
          <w:sz w:val="14"/>
        </w:rPr>
        <w:t xml:space="preserve">, eventually </w:t>
      </w:r>
      <w:r w:rsidRPr="00E569CD">
        <w:rPr>
          <w:rStyle w:val="Emphasis"/>
        </w:rPr>
        <w:t>the whole of humankind will feel the squeeze</w:t>
      </w:r>
      <w:r w:rsidRPr="00E569CD">
        <w:rPr>
          <w:sz w:val="14"/>
        </w:rPr>
        <w:t>.</w:t>
      </w:r>
    </w:p>
    <w:p w14:paraId="36832C8B" w14:textId="5627C55D" w:rsidR="00034626" w:rsidRDefault="00034626" w:rsidP="00034626">
      <w:pPr>
        <w:pStyle w:val="Heading3"/>
      </w:pPr>
      <w:r>
        <w:lastRenderedPageBreak/>
        <w:t>Solvency</w:t>
      </w:r>
    </w:p>
    <w:p w14:paraId="5CDDA872" w14:textId="6A616C43" w:rsidR="00CD509A" w:rsidRPr="00696AA0" w:rsidRDefault="00CD509A" w:rsidP="00CD509A">
      <w:pPr>
        <w:pStyle w:val="Heading4"/>
      </w:pPr>
      <w:r>
        <w:t xml:space="preserve">Right to strike solves </w:t>
      </w:r>
    </w:p>
    <w:p w14:paraId="2B023990" w14:textId="1BA418D4" w:rsidR="001C697E" w:rsidRDefault="001C555C" w:rsidP="001C697E">
      <w:pPr>
        <w:pStyle w:val="Heading4"/>
      </w:pPr>
      <w:r>
        <w:t>1] Reduces inequality</w:t>
      </w:r>
      <w:r w:rsidR="00034626">
        <w:t xml:space="preserve"> and resulting political alienation</w:t>
      </w:r>
    </w:p>
    <w:p w14:paraId="0F670483" w14:textId="77777777" w:rsidR="001C697E" w:rsidRPr="005915E7" w:rsidRDefault="001C697E" w:rsidP="001C697E">
      <w:r w:rsidRPr="001C555C">
        <w:rPr>
          <w:rStyle w:val="Style13ptBold"/>
        </w:rPr>
        <w:t>Human Rights Watch, 4-29-</w:t>
      </w:r>
      <w:r w:rsidRPr="005915E7">
        <w:t>2021, "Why the US PRO Act Matters for the Right to Unionize: Questions and Answers," https://www.hrw.org/news/2021/04/29/why-us-pro-act-matters-right-unionize-questions-and-answers</w:t>
      </w:r>
    </w:p>
    <w:p w14:paraId="7E24C13B" w14:textId="77777777" w:rsidR="001C697E" w:rsidRPr="005915E7" w:rsidRDefault="001C697E" w:rsidP="001C697E">
      <w:r w:rsidRPr="005915E7">
        <w:t>How does the right to organize affect economic and social inequality?</w:t>
      </w:r>
      <w:r>
        <w:t xml:space="preserve"> (Loyola IB)</w:t>
      </w:r>
    </w:p>
    <w:p w14:paraId="6316005C" w14:textId="77777777" w:rsidR="001C697E" w:rsidRPr="005915E7" w:rsidRDefault="001C697E" w:rsidP="001C697E">
      <w:r w:rsidRPr="009D3B9E">
        <w:rPr>
          <w:rStyle w:val="StyleUnderline"/>
          <w:highlight w:val="cyan"/>
        </w:rPr>
        <w:t>Protecting</w:t>
      </w:r>
      <w:r w:rsidRPr="00AB483B">
        <w:rPr>
          <w:rStyle w:val="StyleUnderline"/>
        </w:rPr>
        <w:t xml:space="preserve"> the </w:t>
      </w:r>
      <w:r w:rsidRPr="009D3B9E">
        <w:rPr>
          <w:rStyle w:val="StyleUnderline"/>
          <w:highlight w:val="cyan"/>
        </w:rPr>
        <w:t>rights to organize and bargain</w:t>
      </w:r>
      <w:r w:rsidRPr="00AB483B">
        <w:rPr>
          <w:rStyle w:val="StyleUnderline"/>
        </w:rPr>
        <w:t xml:space="preserve"> collectively </w:t>
      </w:r>
      <w:r w:rsidRPr="009D3B9E">
        <w:rPr>
          <w:rStyle w:val="StyleUnderline"/>
          <w:highlight w:val="cyan"/>
        </w:rPr>
        <w:t>can play a key role in </w:t>
      </w:r>
      <w:hyperlink r:id="rId19" w:tgtFrame="_blank" w:history="1">
        <w:r w:rsidRPr="009D3B9E">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9D3B9E">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5E18BEAF" w14:textId="77777777" w:rsidR="001C697E" w:rsidRPr="005915E7" w:rsidRDefault="001C697E" w:rsidP="001C697E">
      <w:r w:rsidRPr="005915E7">
        <w:t>Many policymakers and commentators have long promoted hard work and </w:t>
      </w:r>
      <w:hyperlink r:id="rId20"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1" w:tgtFrame="_blank" w:history="1">
        <w:r w:rsidRPr="00AB483B">
          <w:rPr>
            <w:rStyle w:val="StyleUnderline"/>
            <w:rFonts w:eastAsiaTheme="majorEastAsia"/>
          </w:rPr>
          <w:t>National Bureau of Economic Research</w:t>
        </w:r>
      </w:hyperlink>
      <w:r w:rsidRPr="00AB483B">
        <w:rPr>
          <w:rStyle w:val="StyleUnderline"/>
        </w:rPr>
        <w:t xml:space="preserve"> in the </w:t>
      </w:r>
      <w:r w:rsidRPr="009D3B9E">
        <w:rPr>
          <w:rStyle w:val="StyleUnderline"/>
          <w:highlight w:val="cyan"/>
        </w:rPr>
        <w:t>US shows that this approach overemphasizes the ability of individuals</w:t>
      </w:r>
      <w:r w:rsidRPr="00AB483B">
        <w:rPr>
          <w:rStyle w:val="StyleUnderline"/>
        </w:rPr>
        <w:t xml:space="preserve"> to pull themselves up by their bootstraps and </w:t>
      </w:r>
      <w:r w:rsidRPr="009D3B9E">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2"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3"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765823AD" w14:textId="77777777" w:rsidR="001C697E" w:rsidRDefault="001C697E" w:rsidP="001C697E">
      <w:pPr>
        <w:rPr>
          <w:rStyle w:val="Emphasis"/>
        </w:rPr>
      </w:pPr>
      <w:r w:rsidRPr="00AB483B">
        <w:rPr>
          <w:rStyle w:val="StyleUnderline"/>
        </w:rPr>
        <w:t>Protecting the right to organize may also limit the </w:t>
      </w:r>
      <w:hyperlink r:id="rId24"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proofErr w:type="gramStart"/>
      <w:r w:rsidRPr="009D3B9E">
        <w:rPr>
          <w:rStyle w:val="StyleUnderline"/>
          <w:highlight w:val="cyan"/>
        </w:rPr>
        <w:t>policymakers</w:t>
      </w:r>
      <w:proofErr w:type="gramEnd"/>
      <w:r w:rsidRPr="009D3B9E">
        <w:rPr>
          <w:rStyle w:val="StyleUnderline"/>
          <w:highlight w:val="cyan"/>
        </w:rPr>
        <w:t xml:space="preserve"> and government agencies to weaken workers’ rights</w:t>
      </w:r>
      <w:r w:rsidRPr="00AB483B">
        <w:rPr>
          <w:rStyle w:val="StyleUnderline"/>
        </w:rPr>
        <w:t xml:space="preserve"> </w:t>
      </w:r>
      <w:r w:rsidRPr="009D3B9E">
        <w:rPr>
          <w:rStyle w:val="StyleUnderline"/>
          <w:highlight w:val="cyan"/>
        </w:rPr>
        <w:t>protections that the companies perceive to be detrimental to their business interests</w:t>
      </w:r>
      <w:r w:rsidRPr="00AB483B">
        <w:rPr>
          <w:rStyle w:val="StyleUnderline"/>
        </w:rPr>
        <w:t>.</w:t>
      </w:r>
      <w:r w:rsidRPr="005915E7">
        <w:t xml:space="preserve"> The </w:t>
      </w:r>
      <w:r w:rsidRPr="009D3B9E">
        <w:rPr>
          <w:highlight w:val="cyan"/>
        </w:rPr>
        <w:t>co</w:t>
      </w:r>
      <w:r w:rsidRPr="009D3B9E">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25"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9D3B9E">
        <w:rPr>
          <w:rStyle w:val="Emphasis"/>
          <w:highlight w:val="cyan"/>
        </w:rPr>
        <w:t>Participation in unions also </w:t>
      </w:r>
      <w:hyperlink r:id="rId26" w:tgtFrame="_blank" w:history="1">
        <w:r w:rsidRPr="009D3B9E">
          <w:rPr>
            <w:rStyle w:val="Emphasis"/>
            <w:rFonts w:eastAsiaTheme="majorEastAsia"/>
            <w:highlight w:val="cyan"/>
          </w:rPr>
          <w:t>appears</w:t>
        </w:r>
      </w:hyperlink>
      <w:r w:rsidRPr="009D3B9E">
        <w:rPr>
          <w:rStyle w:val="Emphasis"/>
          <w:highlight w:val="cyan"/>
        </w:rPr>
        <w:t> to </w:t>
      </w:r>
      <w:hyperlink r:id="rId27" w:tgtFrame="_blank" w:history="1">
        <w:r w:rsidRPr="009D3B9E">
          <w:rPr>
            <w:rStyle w:val="Emphasis"/>
            <w:rFonts w:eastAsiaTheme="majorEastAsia"/>
            <w:highlight w:val="cyan"/>
          </w:rPr>
          <w:t>promote voter participation</w:t>
        </w:r>
      </w:hyperlink>
      <w:r w:rsidRPr="009D3B9E">
        <w:rPr>
          <w:rStyle w:val="Emphasis"/>
          <w:highlight w:val="cyan"/>
        </w:rPr>
        <w:t> in elections.</w:t>
      </w:r>
    </w:p>
    <w:p w14:paraId="3E941287" w14:textId="6C7445DF" w:rsidR="00CD509A" w:rsidRPr="0054373B" w:rsidRDefault="00034626" w:rsidP="00CD509A">
      <w:pPr>
        <w:pStyle w:val="Heading4"/>
      </w:pPr>
      <w:r>
        <w:t>2</w:t>
      </w:r>
      <w:r w:rsidR="00CD509A">
        <w:t xml:space="preserve">] The RTS spills over – democratized </w:t>
      </w:r>
      <w:r w:rsidR="00CD509A">
        <w:rPr>
          <w:u w:val="single"/>
        </w:rPr>
        <w:t>labor</w:t>
      </w:r>
      <w:r w:rsidR="00CD509A">
        <w:t xml:space="preserve"> creates a culture of participation that offsets </w:t>
      </w:r>
      <w:r w:rsidR="00CD509A">
        <w:rPr>
          <w:u w:val="single"/>
        </w:rPr>
        <w:t>authoritarian</w:t>
      </w:r>
      <w:r w:rsidR="00CD509A">
        <w:t xml:space="preserve"> populism</w:t>
      </w:r>
    </w:p>
    <w:p w14:paraId="51979B36" w14:textId="77777777" w:rsidR="00CD509A" w:rsidRPr="0054373B" w:rsidRDefault="00CD509A" w:rsidP="00CD509A">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402A3C1C" w14:textId="77777777" w:rsidR="00CD509A" w:rsidRPr="0054373B" w:rsidRDefault="00CD509A" w:rsidP="00CD509A">
      <w:pPr>
        <w:rPr>
          <w:rStyle w:val="StyleUnderline"/>
        </w:rPr>
      </w:pPr>
      <w:r w:rsidRPr="009D3B9E">
        <w:rPr>
          <w:rStyle w:val="StyleUnderline"/>
          <w:highlight w:val="cyan"/>
        </w:rPr>
        <w:t>Trump</w:t>
      </w:r>
      <w:r w:rsidRPr="0054373B">
        <w:rPr>
          <w:sz w:val="16"/>
        </w:rPr>
        <w:t xml:space="preserve"> in the White House, </w:t>
      </w:r>
      <w:proofErr w:type="spellStart"/>
      <w:r w:rsidRPr="009D3B9E">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9D3B9E">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9D3B9E">
        <w:rPr>
          <w:rStyle w:val="StyleUnderline"/>
          <w:highlight w:val="cyan"/>
        </w:rPr>
        <w:t>challenges to</w:t>
      </w:r>
      <w:r w:rsidRPr="0054373B">
        <w:rPr>
          <w:rStyle w:val="StyleUnderline"/>
        </w:rPr>
        <w:t xml:space="preserve"> our </w:t>
      </w:r>
      <w:r w:rsidRPr="009D3B9E">
        <w:rPr>
          <w:rStyle w:val="StyleUnderline"/>
          <w:highlight w:val="cyan"/>
        </w:rPr>
        <w:t>democracies is</w:t>
      </w:r>
      <w:r w:rsidRPr="0054373B">
        <w:rPr>
          <w:rStyle w:val="StyleUnderline"/>
        </w:rPr>
        <w:t xml:space="preserve"> becoming </w:t>
      </w:r>
      <w:r w:rsidRPr="009D3B9E">
        <w:rPr>
          <w:rStyle w:val="Emphasis"/>
          <w:highlight w:val="cyan"/>
        </w:rPr>
        <w:t>worryingly extensive</w:t>
      </w:r>
      <w:r w:rsidRPr="0054373B">
        <w:rPr>
          <w:sz w:val="16"/>
        </w:rPr>
        <w:t xml:space="preserve">. </w:t>
      </w:r>
      <w:r w:rsidRPr="0054373B">
        <w:rPr>
          <w:rStyle w:val="StyleUnderline"/>
        </w:rPr>
        <w:t xml:space="preserve">Time to act! And </w:t>
      </w:r>
      <w:r w:rsidRPr="009D3B9E">
        <w:rPr>
          <w:rStyle w:val="StyleUnderline"/>
          <w:highlight w:val="cyan"/>
        </w:rPr>
        <w:t>the area where one should act</w:t>
      </w:r>
      <w:r w:rsidRPr="0054373B">
        <w:rPr>
          <w:rStyle w:val="StyleUnderline"/>
        </w:rPr>
        <w:t xml:space="preserve"> might surprise you: </w:t>
      </w:r>
      <w:r w:rsidRPr="009D3B9E">
        <w:rPr>
          <w:rStyle w:val="StyleUnderline"/>
          <w:highlight w:val="cyan"/>
        </w:rPr>
        <w:t xml:space="preserve">our </w:t>
      </w:r>
      <w:r w:rsidRPr="009D3B9E">
        <w:rPr>
          <w:rStyle w:val="Emphasis"/>
          <w:highlight w:val="cyan"/>
        </w:rPr>
        <w:t>companies</w:t>
      </w:r>
      <w:r w:rsidRPr="0054373B">
        <w:rPr>
          <w:rStyle w:val="StyleUnderline"/>
        </w:rPr>
        <w:t>.</w:t>
      </w:r>
    </w:p>
    <w:p w14:paraId="2F50E1AE" w14:textId="77777777" w:rsidR="00CD509A" w:rsidRPr="0054373B" w:rsidRDefault="00CD509A" w:rsidP="00CD509A">
      <w:pPr>
        <w:rPr>
          <w:sz w:val="16"/>
        </w:rPr>
      </w:pPr>
      <w:r w:rsidRPr="009D3B9E">
        <w:rPr>
          <w:rStyle w:val="StyleUnderline"/>
          <w:highlight w:val="cyan"/>
        </w:rPr>
        <w:t xml:space="preserve">Democracy lives on </w:t>
      </w:r>
      <w:r w:rsidRPr="009D3B9E">
        <w:rPr>
          <w:rStyle w:val="Emphasis"/>
          <w:highlight w:val="cyan"/>
        </w:rPr>
        <w:t>values</w:t>
      </w:r>
      <w:r w:rsidRPr="0054373B">
        <w:rPr>
          <w:rStyle w:val="StyleUnderline"/>
        </w:rPr>
        <w:t xml:space="preserve"> of speaking up</w:t>
      </w:r>
      <w:r w:rsidRPr="0054373B">
        <w:rPr>
          <w:sz w:val="16"/>
        </w:rPr>
        <w:t xml:space="preserve">, </w:t>
      </w:r>
      <w:r w:rsidRPr="009D3B9E">
        <w:rPr>
          <w:rStyle w:val="Emphasis"/>
          <w:highlight w:val="cyan"/>
        </w:rPr>
        <w:t>participating</w:t>
      </w:r>
      <w:r w:rsidRPr="009D3B9E">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9D3B9E">
        <w:rPr>
          <w:rStyle w:val="StyleUnderline"/>
          <w:highlight w:val="cyan"/>
        </w:rPr>
        <w:t xml:space="preserve">the </w:t>
      </w:r>
      <w:r w:rsidRPr="009D3B9E">
        <w:rPr>
          <w:rStyle w:val="StyleUnderline"/>
          <w:highlight w:val="cyan"/>
        </w:rPr>
        <w:lastRenderedPageBreak/>
        <w:t>place where we spend</w:t>
      </w:r>
      <w:r w:rsidRPr="0054373B">
        <w:rPr>
          <w:rStyle w:val="StyleUnderline"/>
        </w:rPr>
        <w:t xml:space="preserve"> a good deal of </w:t>
      </w:r>
      <w:r w:rsidRPr="009D3B9E">
        <w:rPr>
          <w:rStyle w:val="StyleUnderline"/>
          <w:highlight w:val="cyan"/>
        </w:rPr>
        <w:t>our active days</w:t>
      </w:r>
      <w:r w:rsidRPr="0054373B">
        <w:rPr>
          <w:rStyle w:val="StyleUnderline"/>
        </w:rPr>
        <w:t xml:space="preserve">, companies, </w:t>
      </w:r>
      <w:r w:rsidRPr="009D3B9E">
        <w:rPr>
          <w:rStyle w:val="StyleUnderline"/>
          <w:highlight w:val="cyan"/>
        </w:rPr>
        <w:t xml:space="preserve">is quite </w:t>
      </w:r>
      <w:r w:rsidRPr="009D3B9E">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4CEE8C14" w14:textId="77777777" w:rsidR="00CD509A" w:rsidRPr="0054373B" w:rsidRDefault="00CD509A" w:rsidP="00CD509A">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7680BA1F" w14:textId="77777777" w:rsidR="00CD509A" w:rsidRPr="0054373B" w:rsidRDefault="00CD509A" w:rsidP="00CD509A">
      <w:pPr>
        <w:rPr>
          <w:rStyle w:val="Emphasis"/>
        </w:rPr>
      </w:pPr>
      <w:r w:rsidRPr="009D3B9E">
        <w:rPr>
          <w:rStyle w:val="Emphasis"/>
          <w:highlight w:val="cyan"/>
        </w:rPr>
        <w:t>Democracy starts at work</w:t>
      </w:r>
    </w:p>
    <w:p w14:paraId="437135D1" w14:textId="77777777" w:rsidR="00CD509A" w:rsidRPr="0054373B" w:rsidRDefault="00CD509A" w:rsidP="00CD509A">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692A64D2" w14:textId="77777777" w:rsidR="00CD509A" w:rsidRPr="0054373B" w:rsidRDefault="00CD509A" w:rsidP="00CD509A">
      <w:pPr>
        <w:rPr>
          <w:rStyle w:val="StyleUnderline"/>
        </w:rPr>
      </w:pPr>
      <w:r w:rsidRPr="009D3B9E">
        <w:rPr>
          <w:rStyle w:val="Emphasis"/>
          <w:highlight w:val="cyan"/>
        </w:rPr>
        <w:t>Unions</w:t>
      </w:r>
      <w:r w:rsidRPr="0054373B">
        <w:rPr>
          <w:sz w:val="16"/>
        </w:rPr>
        <w:t xml:space="preserve">, </w:t>
      </w:r>
      <w:r w:rsidRPr="0054373B">
        <w:rPr>
          <w:rStyle w:val="StyleUnderline"/>
        </w:rPr>
        <w:t xml:space="preserve">works councils and similar institutions </w:t>
      </w:r>
      <w:r w:rsidRPr="009D3B9E">
        <w:rPr>
          <w:rStyle w:val="StyleUnderline"/>
          <w:highlight w:val="cyan"/>
        </w:rPr>
        <w:t>take democracy</w:t>
      </w:r>
      <w:r w:rsidRPr="0054373B">
        <w:rPr>
          <w:rStyle w:val="StyleUnderline"/>
        </w:rPr>
        <w:t xml:space="preserve"> down </w:t>
      </w:r>
      <w:r w:rsidRPr="009D3B9E">
        <w:rPr>
          <w:rStyle w:val="StyleUnderline"/>
          <w:highlight w:val="cyan"/>
        </w:rPr>
        <w:t>to the company floors</w:t>
      </w:r>
      <w:r w:rsidRPr="0054373B">
        <w:rPr>
          <w:sz w:val="16"/>
        </w:rPr>
        <w:t xml:space="preserve">. </w:t>
      </w:r>
      <w:r w:rsidRPr="009D3B9E">
        <w:rPr>
          <w:rStyle w:val="Emphasis"/>
          <w:highlight w:val="cyan"/>
        </w:rPr>
        <w:t>Imperfect</w:t>
      </w:r>
      <w:r w:rsidRPr="0054373B">
        <w:rPr>
          <w:sz w:val="16"/>
        </w:rPr>
        <w:t xml:space="preserve">, sure, </w:t>
      </w:r>
      <w:r w:rsidRPr="009D3B9E">
        <w:rPr>
          <w:rStyle w:val="StyleUnderline"/>
          <w:highlight w:val="cyan"/>
        </w:rPr>
        <w:t xml:space="preserve">but they give at least a slim </w:t>
      </w:r>
      <w:r w:rsidRPr="009D3B9E">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1A6ABA96" w14:textId="77777777" w:rsidR="00CD509A" w:rsidRPr="00E77215" w:rsidRDefault="00CD509A" w:rsidP="00CD509A">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9D3B9E">
        <w:rPr>
          <w:rStyle w:val="StyleUnderline"/>
          <w:highlight w:val="cyan"/>
        </w:rPr>
        <w:t>these</w:t>
      </w:r>
      <w:r w:rsidRPr="0054373B">
        <w:rPr>
          <w:rStyle w:val="StyleUnderline"/>
        </w:rPr>
        <w:t xml:space="preserve"> hands-on </w:t>
      </w:r>
      <w:r w:rsidRPr="009D3B9E">
        <w:rPr>
          <w:rStyle w:val="StyleUnderline"/>
          <w:highlight w:val="cyan"/>
        </w:rPr>
        <w:t>experiences</w:t>
      </w:r>
      <w:r w:rsidRPr="0054373B">
        <w:rPr>
          <w:rStyle w:val="StyleUnderline"/>
        </w:rPr>
        <w:t xml:space="preserve"> of democracy </w:t>
      </w:r>
      <w:r w:rsidRPr="009D3B9E">
        <w:rPr>
          <w:rStyle w:val="StyleUnderline"/>
          <w:highlight w:val="cyan"/>
        </w:rPr>
        <w:t xml:space="preserve">breed a more general </w:t>
      </w:r>
      <w:r w:rsidRPr="009D3B9E">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9D3B9E">
        <w:rPr>
          <w:rStyle w:val="StyleUnderline"/>
          <w:highlight w:val="cyan"/>
        </w:rPr>
        <w:t>two recent studies</w:t>
      </w:r>
      <w:r w:rsidRPr="0054373B">
        <w:rPr>
          <w:rStyle w:val="StyleUnderline"/>
        </w:rPr>
        <w:t xml:space="preserve">, </w:t>
      </w:r>
      <w:r w:rsidRPr="009D3B9E">
        <w:rPr>
          <w:rStyle w:val="StyleUnderline"/>
          <w:highlight w:val="cyan"/>
        </w:rPr>
        <w:t xml:space="preserve">employees </w:t>
      </w:r>
      <w:r w:rsidRPr="002355DB">
        <w:rPr>
          <w:rStyle w:val="StyleUnderline"/>
        </w:rPr>
        <w:t xml:space="preserve">being </w:t>
      </w:r>
      <w:r w:rsidRPr="009D3B9E">
        <w:rPr>
          <w:rStyle w:val="StyleUnderline"/>
          <w:highlight w:val="cyan"/>
        </w:rPr>
        <w:t>involved</w:t>
      </w:r>
      <w:r w:rsidRPr="0054373B">
        <w:rPr>
          <w:rStyle w:val="StyleUnderline"/>
        </w:rPr>
        <w:t xml:space="preserve"> in decision making about their </w:t>
      </w:r>
      <w:r w:rsidRPr="00E77215">
        <w:rPr>
          <w:rStyle w:val="StyleUnderline"/>
        </w:rPr>
        <w:t xml:space="preserve">work </w:t>
      </w:r>
      <w:r w:rsidRPr="009D3B9E">
        <w:rPr>
          <w:rStyle w:val="StyleUnderline"/>
          <w:highlight w:val="cyan"/>
        </w:rPr>
        <w:t xml:space="preserve">are </w:t>
      </w:r>
      <w:r w:rsidRPr="009D3B9E">
        <w:rPr>
          <w:rStyle w:val="Emphasis"/>
          <w:highlight w:val="cyan"/>
        </w:rPr>
        <w:t>more likely</w:t>
      </w:r>
      <w:r w:rsidRPr="009D3B9E">
        <w:rPr>
          <w:rStyle w:val="StyleUnderline"/>
          <w:highlight w:val="cyan"/>
        </w:rPr>
        <w:t xml:space="preserve"> to</w:t>
      </w:r>
      <w:r w:rsidRPr="00E77215">
        <w:rPr>
          <w:rStyle w:val="StyleUnderline"/>
        </w:rPr>
        <w:t xml:space="preserve"> be </w:t>
      </w:r>
      <w:r w:rsidRPr="00E77215">
        <w:rPr>
          <w:rStyle w:val="Emphasis"/>
        </w:rPr>
        <w:t>interested</w:t>
      </w:r>
      <w:r w:rsidRPr="00E77215">
        <w:rPr>
          <w:rStyle w:val="StyleUnderline"/>
        </w:rPr>
        <w:t xml:space="preserve"> in politics, </w:t>
      </w:r>
      <w:r w:rsidRPr="009D3B9E">
        <w:rPr>
          <w:rStyle w:val="StyleUnderline"/>
          <w:highlight w:val="cyan"/>
        </w:rPr>
        <w:t xml:space="preserve">have a </w:t>
      </w:r>
      <w:r w:rsidRPr="009D3B9E">
        <w:rPr>
          <w:rStyle w:val="Emphasis"/>
          <w:highlight w:val="cyan"/>
        </w:rPr>
        <w:t>pro-democratic attitude</w:t>
      </w:r>
      <w:r w:rsidRPr="00E77215">
        <w:rPr>
          <w:rStyle w:val="Emphasis"/>
        </w:rPr>
        <w:t>,</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0B84CE5C" w14:textId="77777777" w:rsidR="00CD509A" w:rsidRPr="0054373B" w:rsidRDefault="00CD509A" w:rsidP="00CD509A">
      <w:pPr>
        <w:rPr>
          <w:sz w:val="16"/>
        </w:rPr>
      </w:pPr>
      <w:r w:rsidRPr="00E77215">
        <w:rPr>
          <w:sz w:val="16"/>
        </w:rPr>
        <w:t xml:space="preserve">The picture is quite clear: </w:t>
      </w:r>
      <w:r w:rsidRPr="00E77215">
        <w:rPr>
          <w:rStyle w:val="StyleUnderline"/>
        </w:rPr>
        <w:t xml:space="preserve">if we want political democracy to </w:t>
      </w:r>
      <w:proofErr w:type="gramStart"/>
      <w:r w:rsidRPr="00E77215">
        <w:rPr>
          <w:rStyle w:val="Emphasis"/>
        </w:rPr>
        <w:t>succeed</w:t>
      </w:r>
      <w:proofErr w:type="gramEnd"/>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00ED45F0" w14:textId="77777777" w:rsidR="00CD509A" w:rsidRPr="0054373B" w:rsidRDefault="00CD509A" w:rsidP="00CD509A">
      <w:pPr>
        <w:rPr>
          <w:sz w:val="16"/>
        </w:rPr>
      </w:pPr>
      <w:r w:rsidRPr="009D3B9E">
        <w:rPr>
          <w:rStyle w:val="StyleUnderline"/>
          <w:highlight w:val="cyan"/>
        </w:rPr>
        <w:t xml:space="preserve">Populism gives us a </w:t>
      </w:r>
      <w:proofErr w:type="gramStart"/>
      <w:r w:rsidRPr="009D3B9E">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9D3B9E">
        <w:rPr>
          <w:rStyle w:val="StyleUnderline"/>
          <w:highlight w:val="cyan"/>
        </w:rPr>
        <w:t xml:space="preserve">democracy </w:t>
      </w:r>
      <w:r w:rsidRPr="009D3B9E">
        <w:rPr>
          <w:rStyle w:val="Emphasis"/>
          <w:highlight w:val="cyan"/>
        </w:rPr>
        <w:t>teaches us how</w:t>
      </w:r>
      <w:r w:rsidRPr="0054373B">
        <w:rPr>
          <w:rStyle w:val="StyleUnderline"/>
        </w:rPr>
        <w:t xml:space="preserve"> to fish</w:t>
      </w:r>
    </w:p>
    <w:p w14:paraId="29A0C99A" w14:textId="77777777" w:rsidR="00CD509A" w:rsidRPr="0054373B" w:rsidRDefault="00CD509A" w:rsidP="00CD509A">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1862E261" w14:textId="77777777" w:rsidR="00CD509A" w:rsidRPr="00D506A3" w:rsidRDefault="00CD509A" w:rsidP="00CD509A">
      <w:pPr>
        <w:rPr>
          <w:sz w:val="16"/>
        </w:rPr>
      </w:pPr>
      <w:r w:rsidRPr="009D3B9E">
        <w:rPr>
          <w:rStyle w:val="StyleUnderline"/>
          <w:highlight w:val="cyan"/>
        </w:rPr>
        <w:t>They</w:t>
      </w:r>
      <w:r w:rsidRPr="0054373B">
        <w:rPr>
          <w:rStyle w:val="StyleUnderline"/>
        </w:rPr>
        <w:t xml:space="preserve"> all </w:t>
      </w:r>
      <w:r w:rsidRPr="009D3B9E">
        <w:rPr>
          <w:rStyle w:val="StyleUnderline"/>
          <w:highlight w:val="cyan"/>
        </w:rPr>
        <w:t>promise</w:t>
      </w:r>
      <w:r w:rsidRPr="0054373B">
        <w:rPr>
          <w:rStyle w:val="StyleUnderline"/>
        </w:rPr>
        <w:t xml:space="preserve"> of </w:t>
      </w:r>
      <w:r w:rsidRPr="0054373B">
        <w:rPr>
          <w:rStyle w:val="Emphasis"/>
        </w:rPr>
        <w:t>restoring ‘</w:t>
      </w:r>
      <w:r w:rsidRPr="009D3B9E">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9D3B9E">
        <w:rPr>
          <w:rStyle w:val="StyleUnderline"/>
          <w:highlight w:val="cyan"/>
        </w:rPr>
        <w:t xml:space="preserve">populists </w:t>
      </w:r>
      <w:r w:rsidRPr="00D267C2">
        <w:rPr>
          <w:rStyle w:val="StyleUnderline"/>
        </w:rPr>
        <w:t>take</w:t>
      </w:r>
      <w:r w:rsidRPr="0054373B">
        <w:rPr>
          <w:rStyle w:val="StyleUnderline"/>
        </w:rPr>
        <w:t xml:space="preserve"> measures which break </w:t>
      </w:r>
      <w:r w:rsidRPr="009D3B9E">
        <w:rPr>
          <w:rStyle w:val="StyleUnderline"/>
          <w:highlight w:val="cyan"/>
        </w:rPr>
        <w:t xml:space="preserve">the voice of workers </w:t>
      </w:r>
      <w:r w:rsidRPr="00D267C2">
        <w:rPr>
          <w:rStyle w:val="StyleUnderline"/>
        </w:rPr>
        <w:t>on</w:t>
      </w:r>
      <w:r w:rsidRPr="0054373B">
        <w:rPr>
          <w:rStyle w:val="StyleUnderline"/>
        </w:rPr>
        <w:t xml:space="preserve"> the company </w:t>
      </w:r>
      <w:r w:rsidRPr="002355DB">
        <w:rPr>
          <w:rStyle w:val="StyleUnderline"/>
        </w:rPr>
        <w:t xml:space="preserve">level. </w:t>
      </w:r>
      <w:r w:rsidRPr="009D3B9E">
        <w:rPr>
          <w:rStyle w:val="StyleUnderline"/>
          <w:highlight w:val="cyan"/>
        </w:rPr>
        <w:t>Trump is making it harder for unions to organize</w:t>
      </w:r>
      <w:r w:rsidRPr="002355DB">
        <w:rPr>
          <w:rStyle w:val="StyleUnderline"/>
        </w:rPr>
        <w:t xml:space="preserve"> or bargain collectively.</w:t>
      </w:r>
      <w:r w:rsidRPr="0054373B">
        <w:rPr>
          <w:sz w:val="16"/>
        </w:rPr>
        <w:t xml:space="preserve"> In Hungary, the </w:t>
      </w:r>
      <w:proofErr w:type="spellStart"/>
      <w:r w:rsidRPr="002355DB">
        <w:rPr>
          <w:rStyle w:val="Emphasis"/>
        </w:rPr>
        <w:t>Orban</w:t>
      </w:r>
      <w:proofErr w:type="spellEnd"/>
      <w:r w:rsidRPr="002355DB">
        <w:rPr>
          <w:sz w:val="16"/>
        </w:rPr>
        <w:t xml:space="preserve"> </w:t>
      </w:r>
      <w:r w:rsidRPr="002355DB">
        <w:rPr>
          <w:rStyle w:val="StyleUnderline"/>
        </w:rPr>
        <w:t xml:space="preserve">government has limited the </w:t>
      </w:r>
      <w:r w:rsidRPr="002355DB">
        <w:rPr>
          <w:rStyle w:val="Emphasis"/>
        </w:rPr>
        <w:t>right to strike</w:t>
      </w:r>
      <w:r w:rsidRPr="002355DB">
        <w:rPr>
          <w:sz w:val="16"/>
        </w:rPr>
        <w:t xml:space="preserve"> </w:t>
      </w:r>
      <w:r w:rsidRPr="002355DB">
        <w:rPr>
          <w:rStyle w:val="StyleUnderline"/>
        </w:rPr>
        <w:t>and made organizing more difficult</w:t>
      </w:r>
      <w:r w:rsidRPr="002355DB">
        <w:rPr>
          <w:sz w:val="16"/>
        </w:rPr>
        <w:t>.\</w:t>
      </w:r>
    </w:p>
    <w:p w14:paraId="24936284" w14:textId="52F8F663" w:rsidR="00CD509A" w:rsidRDefault="00034626" w:rsidP="00CD509A">
      <w:pPr>
        <w:pStyle w:val="Heading4"/>
      </w:pPr>
      <w:r>
        <w:t>3</w:t>
      </w:r>
      <w:r w:rsidR="00CD509A">
        <w:t xml:space="preserve">] </w:t>
      </w:r>
      <w:r w:rsidR="002355DB">
        <w:t>RTS reduces political alienation by promoting participation</w:t>
      </w:r>
    </w:p>
    <w:p w14:paraId="453737C9" w14:textId="77777777" w:rsidR="00CD509A" w:rsidRPr="004B6811" w:rsidRDefault="00CD509A" w:rsidP="00CD509A">
      <w:r>
        <w:t>(</w:t>
      </w:r>
      <w:r w:rsidRPr="004B6811">
        <w:t xml:space="preserve">Sean </w:t>
      </w:r>
      <w:proofErr w:type="spellStart"/>
      <w:r w:rsidRPr="00123B92">
        <w:rPr>
          <w:rStyle w:val="Style13ptBold"/>
        </w:rPr>
        <w:t>Mcelwee</w:t>
      </w:r>
      <w:proofErr w:type="spellEnd"/>
      <w:r w:rsidRPr="004B6811">
        <w:t>, 9-15-20</w:t>
      </w:r>
      <w:r w:rsidRPr="00123B92">
        <w:rPr>
          <w:rStyle w:val="Style13ptBold"/>
        </w:rPr>
        <w:t>15</w:t>
      </w:r>
      <w:r w:rsidRPr="004B6811">
        <w:t xml:space="preserve">, “Why increasing Voter Turnout Affects Policy,” Atlantic, </w:t>
      </w:r>
      <w:hyperlink r:id="rId28" w:history="1">
        <w:r w:rsidRPr="007B5A30">
          <w:rPr>
            <w:rStyle w:val="Hyperlink"/>
          </w:rPr>
          <w:t>https://www.theatlantic.com/politics/archive/2015/09/why-non-voters-matter/405250/</w:t>
        </w:r>
      </w:hyperlink>
      <w:r>
        <w:t>) (Loyola IB)</w:t>
      </w:r>
    </w:p>
    <w:p w14:paraId="7263E356" w14:textId="77777777" w:rsidR="00CD509A" w:rsidRPr="004B6811" w:rsidRDefault="00CD509A" w:rsidP="00CD509A">
      <w:r w:rsidRPr="004B6811">
        <w:rPr>
          <w:rFonts w:eastAsiaTheme="majorEastAsia"/>
        </w:rPr>
        <w:t>The Mobilization Gap</w:t>
      </w:r>
    </w:p>
    <w:p w14:paraId="7D153D25" w14:textId="77777777" w:rsidR="00CD509A" w:rsidRPr="004B6811" w:rsidRDefault="00CD509A" w:rsidP="00CD509A">
      <w:r w:rsidRPr="004B6811">
        <w:lastRenderedPageBreak/>
        <w:t xml:space="preserve">There are </w:t>
      </w:r>
      <w:r w:rsidRPr="009D3B9E">
        <w:rPr>
          <w:rStyle w:val="Emphasis"/>
          <w:highlight w:val="cyan"/>
        </w:rPr>
        <w:t>many reasons why people don’t vote</w:t>
      </w:r>
      <w:r w:rsidRPr="004B6811">
        <w:rPr>
          <w:rStyle w:val="Emphasis"/>
        </w:rPr>
        <w:t>, but research suggests</w:t>
      </w:r>
      <w:r w:rsidRPr="004B6811">
        <w:t xml:space="preserve"> that three</w:t>
      </w:r>
      <w:r w:rsidRPr="004B6811">
        <w:rPr>
          <w:rStyle w:val="Emphasis"/>
        </w:rPr>
        <w:t xml:space="preserve"> </w:t>
      </w:r>
      <w:r w:rsidRPr="009D3B9E">
        <w:rPr>
          <w:rStyle w:val="Emphasis"/>
          <w:highlight w:val="cyan"/>
        </w:rPr>
        <w:t>factors</w:t>
      </w:r>
      <w:r w:rsidRPr="004B6811">
        <w:rPr>
          <w:rStyle w:val="Emphasis"/>
        </w:rPr>
        <w:t xml:space="preserve"> </w:t>
      </w:r>
      <w:r w:rsidRPr="004B6811">
        <w:t>are particularly crucial: registration</w:t>
      </w:r>
      <w:r w:rsidRPr="009D3B9E">
        <w:rPr>
          <w:highlight w:val="cyan"/>
        </w:rPr>
        <w:t xml:space="preserve">, </w:t>
      </w:r>
      <w:r w:rsidRPr="009D3B9E">
        <w:rPr>
          <w:rStyle w:val="Emphasis"/>
          <w:highlight w:val="cyan"/>
        </w:rPr>
        <w:t>unions</w:t>
      </w:r>
      <w:r w:rsidRPr="004B6811">
        <w:rPr>
          <w:rStyle w:val="Emphasis"/>
        </w:rPr>
        <w:t xml:space="preserve">, </w:t>
      </w:r>
      <w:r w:rsidRPr="004B6811">
        <w:t>and parties.</w:t>
      </w:r>
    </w:p>
    <w:p w14:paraId="32D7ABA7" w14:textId="77777777" w:rsidR="00CD509A" w:rsidRPr="004B6811" w:rsidRDefault="00CD509A" w:rsidP="00CD509A">
      <w:r w:rsidRPr="004B6811">
        <w:t>Registration is a barrier that exists in the United States but not in any other country in the developed world. Political scientists </w:t>
      </w:r>
      <w:hyperlink r:id="rId29" w:anchor="page_scan_tab_contents" w:history="1">
        <w:r w:rsidRPr="004B6811">
          <w:rPr>
            <w:rStyle w:val="Hyperlink"/>
            <w:rFonts w:eastAsiaTheme="majorEastAsia"/>
          </w:rPr>
          <w:t>have</w:t>
        </w:r>
      </w:hyperlink>
      <w:r w:rsidRPr="004B6811">
        <w:t> </w:t>
      </w:r>
      <w:hyperlink r:id="rId30" w:anchor="page_scan_tab_contents" w:history="1">
        <w:r w:rsidRPr="004B6811">
          <w:rPr>
            <w:rStyle w:val="Hyperlink"/>
            <w:rFonts w:eastAsiaTheme="majorEastAsia"/>
          </w:rPr>
          <w:t>shown</w:t>
        </w:r>
      </w:hyperlink>
      <w:r w:rsidRPr="004B6811">
        <w:t> </w:t>
      </w:r>
      <w:hyperlink r:id="rId31" w:history="1">
        <w:r w:rsidRPr="004B6811">
          <w:rPr>
            <w:rStyle w:val="Hyperlink"/>
            <w:rFonts w:eastAsiaTheme="majorEastAsia"/>
          </w:rPr>
          <w:t>that</w:t>
        </w:r>
      </w:hyperlink>
      <w:r w:rsidRPr="004B6811">
        <w:t> the requirement to register dramatically reduces voter turnout. This effect primarily hurts the poor. One </w:t>
      </w:r>
      <w:hyperlink r:id="rId32" w:history="1">
        <w:r w:rsidRPr="004B6811">
          <w:rPr>
            <w:rStyle w:val="Hyperlink"/>
            <w:rFonts w:eastAsiaTheme="majorEastAsia"/>
          </w:rPr>
          <w:t>study finds</w:t>
        </w:r>
      </w:hyperlink>
      <w:r w:rsidRPr="004B6811">
        <w:t> that, “states with restrictive voter registration laws are much more likely to be biased toward upper-class turnout.” But if so, America is moving in the wrong direction. In the wake of a recent Supreme Court case restricting the Voting Rights Act, </w:t>
      </w:r>
      <w:hyperlink r:id="rId33" w:history="1">
        <w:r w:rsidRPr="004B6811">
          <w:rPr>
            <w:rStyle w:val="Hyperlink"/>
            <w:rFonts w:eastAsiaTheme="majorEastAsia"/>
          </w:rPr>
          <w:t>states have begun</w:t>
        </w:r>
      </w:hyperlink>
      <w:r w:rsidRPr="004B6811">
        <w:t> to pass an increasing number of restrictive voter ID laws, with racially disparate impacts.</w:t>
      </w:r>
    </w:p>
    <w:p w14:paraId="16E0FF36" w14:textId="77777777" w:rsidR="00CD509A" w:rsidRPr="004B6811" w:rsidRDefault="00CD509A" w:rsidP="00CD509A">
      <w:r w:rsidRPr="004B6811">
        <w:t>There are other barriers to voting as well. Counties with large black populations are </w:t>
      </w:r>
      <w:hyperlink r:id="rId34" w:history="1">
        <w:r w:rsidRPr="004B6811">
          <w:rPr>
            <w:rStyle w:val="Hyperlink"/>
            <w:rFonts w:eastAsiaTheme="majorEastAsia"/>
          </w:rPr>
          <w:t>less likely</w:t>
        </w:r>
      </w:hyperlink>
      <w:r w:rsidRPr="004B6811">
        <w:t> to have access to early voting. Felon disenfranchisement disproportionately </w:t>
      </w:r>
      <w:hyperlink r:id="rId35" w:history="1">
        <w:r w:rsidRPr="004B6811">
          <w:rPr>
            <w:rStyle w:val="Hyperlink"/>
            <w:rFonts w:eastAsiaTheme="majorEastAsia"/>
          </w:rPr>
          <w:t>reduces turnout</w:t>
        </w:r>
      </w:hyperlink>
      <w:r w:rsidRPr="004B6811">
        <w:t> among potential voters of color and those with low-incomes, and </w:t>
      </w:r>
      <w:hyperlink r:id="rId36" w:history="1">
        <w:r w:rsidRPr="004B6811">
          <w:rPr>
            <w:rStyle w:val="Hyperlink"/>
            <w:rFonts w:eastAsiaTheme="majorEastAsia"/>
          </w:rPr>
          <w:t>explains some of the decline</w:t>
        </w:r>
      </w:hyperlink>
      <w:r w:rsidRPr="004B6811">
        <w:t> in voter turnout over the last few decades. (There </w:t>
      </w:r>
      <w:hyperlink r:id="rId37" w:history="1">
        <w:r w:rsidRPr="004B6811">
          <w:rPr>
            <w:rStyle w:val="Hyperlink"/>
            <w:rFonts w:eastAsiaTheme="majorEastAsia"/>
          </w:rPr>
          <w:t>is</w:t>
        </w:r>
      </w:hyperlink>
      <w:hyperlink r:id="rId38" w:history="1">
        <w:r w:rsidRPr="004B6811">
          <w:rPr>
            <w:rStyle w:val="Hyperlink"/>
            <w:rFonts w:eastAsiaTheme="majorEastAsia"/>
          </w:rPr>
          <w:t> a strong correlation</w:t>
        </w:r>
      </w:hyperlink>
      <w:r w:rsidRPr="004B6811">
        <w:t> between the pervasiveness of racial bias in a state and the ease of access for a state’s voting system.) Conversely, a </w:t>
      </w:r>
      <w:hyperlink r:id="rId39" w:history="1">
        <w:r w:rsidRPr="004B6811">
          <w:rPr>
            <w:rStyle w:val="Hyperlink"/>
            <w:rFonts w:eastAsiaTheme="majorEastAsia"/>
          </w:rPr>
          <w:t>recent study</w:t>
        </w:r>
      </w:hyperlink>
      <w:r w:rsidRPr="004B6811">
        <w:t> suggests that easier access to voting does indeed boost turnout.</w:t>
      </w:r>
    </w:p>
    <w:p w14:paraId="50AB706A" w14:textId="77777777" w:rsidR="00CD509A" w:rsidRPr="004B6811" w:rsidRDefault="00CD509A" w:rsidP="00CD509A">
      <w:pPr>
        <w:rPr>
          <w:rStyle w:val="StyleUnderline"/>
        </w:rPr>
      </w:pPr>
      <w:r w:rsidRPr="009D3B9E">
        <w:rPr>
          <w:rStyle w:val="StyleUnderline"/>
          <w:highlight w:val="cyan"/>
        </w:rPr>
        <w:t>Unions were</w:t>
      </w:r>
      <w:r w:rsidRPr="004B6811">
        <w:rPr>
          <w:rStyle w:val="StyleUnderline"/>
        </w:rPr>
        <w:t xml:space="preserve"> once key </w:t>
      </w:r>
      <w:r w:rsidRPr="009D3B9E">
        <w:rPr>
          <w:rStyle w:val="StyleUnderline"/>
          <w:highlight w:val="cyan"/>
        </w:rPr>
        <w:t>catalysts for voter turnout, but without them, turnout has slipped.</w:t>
      </w:r>
      <w:r w:rsidRPr="004B6811">
        <w:rPr>
          <w:rStyle w:val="StyleUnderline"/>
        </w:rPr>
        <w:t xml:space="preserve"> </w:t>
      </w:r>
      <w:r w:rsidRPr="004B6811">
        <w:t xml:space="preserve">In a recent study, Jasmine </w:t>
      </w:r>
      <w:proofErr w:type="spellStart"/>
      <w:r w:rsidRPr="004B6811">
        <w:t>Kerrissey</w:t>
      </w:r>
      <w:proofErr w:type="spellEnd"/>
      <w:r w:rsidRPr="004B6811">
        <w:t xml:space="preserve"> and Evan </w:t>
      </w:r>
      <w:proofErr w:type="spellStart"/>
      <w:r w:rsidRPr="004B6811">
        <w:t>Schofer</w:t>
      </w:r>
      <w:proofErr w:type="spellEnd"/>
      <w:r w:rsidRPr="004B6811">
        <w:t> </w:t>
      </w:r>
      <w:hyperlink r:id="rId40" w:history="1">
        <w:r w:rsidRPr="004B6811">
          <w:rPr>
            <w:rStyle w:val="Hyperlink"/>
            <w:rFonts w:eastAsiaTheme="majorEastAsia"/>
          </w:rPr>
          <w:t>find</w:t>
        </w:r>
      </w:hyperlink>
      <w:r w:rsidRPr="004B6811">
        <w:t> that, “</w:t>
      </w:r>
      <w:r w:rsidRPr="009D3B9E">
        <w:rPr>
          <w:rStyle w:val="Emphasis"/>
          <w:highlight w:val="cyan"/>
        </w:rPr>
        <w:t>union membership is associated with many forms of</w:t>
      </w:r>
      <w:r w:rsidRPr="004B6811">
        <w:rPr>
          <w:rStyle w:val="Emphasis"/>
        </w:rPr>
        <w:t xml:space="preserve"> </w:t>
      </w:r>
      <w:r w:rsidRPr="009D3B9E">
        <w:rPr>
          <w:rStyle w:val="Emphasis"/>
          <w:highlight w:val="cyan"/>
        </w:rPr>
        <w:t>political activity, including voting, protesting, association membership, and others</w:t>
      </w:r>
      <w:r w:rsidRPr="004B6811">
        <w:rPr>
          <w:rStyle w:val="Emphasis"/>
        </w:rPr>
        <w:t>.</w:t>
      </w:r>
      <w:r w:rsidRPr="004B6811">
        <w:t xml:space="preserve"> </w:t>
      </w:r>
      <w:r w:rsidRPr="004B6811">
        <w:rPr>
          <w:rStyle w:val="StyleUnderline"/>
        </w:rPr>
        <w:t>Union effects are larger for less educated individuals</w:t>
      </w:r>
      <w:r w:rsidRPr="004B6811">
        <w:t xml:space="preserve">, a </w:t>
      </w:r>
      <w:r w:rsidRPr="004B6811">
        <w:rPr>
          <w:rStyle w:val="StyleUnderline"/>
        </w:rPr>
        <w:t>group that otherwise exhibits low levels of participation.</w:t>
      </w:r>
      <w:r w:rsidRPr="004B6811">
        <w:t>” This is important because these activities, like voting, tend to be dominated by the wealthy. However</w:t>
      </w:r>
      <w:r w:rsidRPr="004B6811">
        <w:rPr>
          <w:rStyle w:val="StyleUnderline"/>
        </w:rPr>
        <w:t>, </w:t>
      </w:r>
      <w:hyperlink r:id="rId41" w:history="1">
        <w:r w:rsidRPr="009D3B9E">
          <w:rPr>
            <w:rStyle w:val="StyleUnderline"/>
            <w:rFonts w:eastAsiaTheme="majorEastAsia"/>
            <w:highlight w:val="cyan"/>
          </w:rPr>
          <w:t>as unions have declined</w:t>
        </w:r>
      </w:hyperlink>
      <w:r w:rsidRPr="009D3B9E">
        <w:rPr>
          <w:rStyle w:val="StyleUnderline"/>
          <w:highlight w:val="cyan"/>
        </w:rPr>
        <w:t> in power and influence, </w:t>
      </w:r>
      <w:hyperlink r:id="rId42" w:history="1">
        <w:r w:rsidRPr="009D3B9E">
          <w:rPr>
            <w:rStyle w:val="StyleUnderline"/>
            <w:rFonts w:eastAsiaTheme="majorEastAsia"/>
            <w:highlight w:val="cyan"/>
          </w:rPr>
          <w:t>so has turnout</w:t>
        </w:r>
      </w:hyperlink>
      <w:r w:rsidRPr="009D3B9E">
        <w:rPr>
          <w:rStyle w:val="StyleUnderline"/>
          <w:highlight w:val="cyan"/>
        </w:rPr>
        <w:t> among low- and middle-income people.</w:t>
      </w:r>
    </w:p>
    <w:p w14:paraId="5C047C61" w14:textId="77777777" w:rsidR="00CD509A" w:rsidRPr="004B6811" w:rsidRDefault="00CD509A" w:rsidP="00CD509A">
      <w:r w:rsidRPr="004B6811">
        <w:t xml:space="preserve">In low turnout elections, politicians are incentivized to cater to the interests of a small portion of the </w:t>
      </w:r>
      <w:proofErr w:type="gramStart"/>
      <w:r w:rsidRPr="004B6811">
        <w:t>general public</w:t>
      </w:r>
      <w:proofErr w:type="gramEnd"/>
      <w:r w:rsidRPr="004B6811">
        <w:t>.</w:t>
      </w:r>
    </w:p>
    <w:p w14:paraId="33248854" w14:textId="77777777" w:rsidR="00CD509A" w:rsidRPr="004B6811" w:rsidRDefault="00CD509A" w:rsidP="00CD509A">
      <w:pPr>
        <w:rPr>
          <w:rStyle w:val="StyleUnderline"/>
        </w:rPr>
      </w:pPr>
      <w:r w:rsidRPr="004B6811">
        <w:t xml:space="preserve">It’s not just unions that are no longer moving blue-collar voters to the polls. Parties have systematically failed to mobilize low-income voters. Between the 1960s and the 1980s, political scientists Steven J. </w:t>
      </w:r>
      <w:proofErr w:type="spellStart"/>
      <w:r w:rsidRPr="004B6811">
        <w:t>Rosenstone</w:t>
      </w:r>
      <w:proofErr w:type="spellEnd"/>
      <w:r w:rsidRPr="004B6811">
        <w:t xml:space="preserve"> and John Mark Hanse argue, </w:t>
      </w:r>
      <w:r w:rsidRPr="009D3B9E">
        <w:rPr>
          <w:rStyle w:val="StyleUnderline"/>
          <w:highlight w:val="cyan"/>
        </w:rPr>
        <w:t>half the decrease in turnout can be attributed to less effort by political parties to contact voters.</w:t>
      </w:r>
      <w:r w:rsidRPr="004B6811">
        <w:rPr>
          <w:rStyle w:val="StyleUnderline"/>
        </w:rPr>
        <w:t xml:space="preserve"> </w:t>
      </w:r>
      <w:r w:rsidRPr="004B6811">
        <w:t xml:space="preserve">The rate at which the Democratic Party reached out to high-income voters increased nearly four-fold between 1980 and 2004. In 2004, high income Americans were nearly three times more likely to be mobilized by the parties. </w:t>
      </w:r>
      <w:r w:rsidRPr="004B6811">
        <w:rPr>
          <w:rStyle w:val="StyleUnderline"/>
        </w:rPr>
        <w:t>In tight elections, however, when parties compete and Democrats are forced to mobilize low-income voters, </w:t>
      </w:r>
      <w:hyperlink r:id="rId43" w:history="1">
        <w:r w:rsidRPr="004B6811">
          <w:rPr>
            <w:rStyle w:val="StyleUnderline"/>
            <w:rFonts w:eastAsiaTheme="majorEastAsia"/>
          </w:rPr>
          <w:t>the turnout gap declines</w:t>
        </w:r>
      </w:hyperlink>
      <w:r w:rsidRPr="004B6811">
        <w:rPr>
          <w:rStyle w:val="StyleUnderline"/>
        </w:rPr>
        <w:t>.</w:t>
      </w:r>
    </w:p>
    <w:p w14:paraId="1B8ED85B" w14:textId="77777777" w:rsidR="00CD509A" w:rsidRPr="004B6811" w:rsidRDefault="00CD509A" w:rsidP="00CD509A">
      <w:r w:rsidRPr="004B6811">
        <w:t xml:space="preserve">It may be that those who have the most to lose from lower turnout among low-income voters least understand its significance. Although the parties have dramatically polarized in the last few decades, lower-income people and nonvoters remain largely unaware of this dramatic </w:t>
      </w:r>
      <w:proofErr w:type="gramStart"/>
      <w:r w:rsidRPr="004B6811">
        <w:t>shift, and</w:t>
      </w:r>
      <w:proofErr w:type="gramEnd"/>
      <w:r w:rsidRPr="004B6811">
        <w:t xml:space="preserve"> may be inclined to believe that there are few differences between the parties. In their book, </w:t>
      </w:r>
      <w:proofErr w:type="spellStart"/>
      <w:r w:rsidRPr="004B6811">
        <w:t>Leighley</w:t>
      </w:r>
      <w:proofErr w:type="spellEnd"/>
      <w:r w:rsidRPr="004B6811">
        <w:t xml:space="preserve"> and </w:t>
      </w:r>
      <w:proofErr w:type="spellStart"/>
      <w:r w:rsidRPr="004B6811">
        <w:t>Nagler</w:t>
      </w:r>
      <w:proofErr w:type="spellEnd"/>
      <w:r w:rsidRPr="004B6811">
        <w:t xml:space="preserve"> find that “those in the top income quintile see a larger difference between the candidates on ideology than do those in the bottom quintile.”</w:t>
      </w:r>
    </w:p>
    <w:p w14:paraId="520EECBB" w14:textId="77777777" w:rsidR="00CD509A" w:rsidRPr="004B6811" w:rsidRDefault="00CD509A" w:rsidP="00CD509A">
      <w:r w:rsidRPr="004B6811">
        <w:t xml:space="preserve">If the public wants to increase turnout, this research suggests a clear set of tools for accomplishing that. First, remove the barriers to registration. Vigorous enforcement of the National Voter Registration Act, combined with same-day or automatic voter registration, could substantially increase access to the polls. Second, create more competitive elections, to incentivize parties to mobilize low-income people. </w:t>
      </w:r>
      <w:r w:rsidRPr="004B6811">
        <w:rPr>
          <w:rStyle w:val="StyleUnderline"/>
        </w:rPr>
        <w:lastRenderedPageBreak/>
        <w:t xml:space="preserve">Third, </w:t>
      </w:r>
      <w:r w:rsidRPr="009D3B9E">
        <w:rPr>
          <w:rStyle w:val="Emphasis"/>
          <w:highlight w:val="cyan"/>
        </w:rPr>
        <w:t>since the decline in unionization has also contributed to the decline in low and middle-income mobilization</w:t>
      </w:r>
      <w:r w:rsidRPr="004B6811">
        <w:rPr>
          <w:rStyle w:val="StyleUnderline"/>
        </w:rPr>
        <w:t>, unions need to be revived or replaced.</w:t>
      </w:r>
      <w:r w:rsidRPr="004B6811">
        <w:t xml:space="preserve"> (Or, to flip that around, increasing turnout may be the best hope unions have for revival.)</w:t>
      </w:r>
    </w:p>
    <w:p w14:paraId="219C9B53" w14:textId="77777777" w:rsidR="00CD509A" w:rsidRDefault="00CD509A" w:rsidP="00CD509A">
      <w:r w:rsidRPr="004B6811">
        <w:t xml:space="preserve">Inequality creates a worrying double-bind: </w:t>
      </w:r>
      <w:r w:rsidRPr="009D3B9E">
        <w:rPr>
          <w:rStyle w:val="Emphasis"/>
          <w:highlight w:val="cyan"/>
        </w:rPr>
        <w:t>Low-income people become more supportive of interventionist policies</w:t>
      </w:r>
      <w:r w:rsidRPr="004B6811">
        <w:rPr>
          <w:rStyle w:val="Emphasis"/>
        </w:rPr>
        <w:t>, even as they drop out of the political system.</w:t>
      </w:r>
      <w:r w:rsidRPr="004B6811">
        <w:t xml:space="preserve"> </w:t>
      </w:r>
      <w:r w:rsidRPr="009D3B9E">
        <w:rPr>
          <w:rStyle w:val="StyleUnderline"/>
          <w:highlight w:val="cyan"/>
        </w:rPr>
        <w:t>The result is a troubling divergence between</w:t>
      </w:r>
      <w:r w:rsidRPr="002355DB">
        <w:rPr>
          <w:rStyle w:val="StyleUnderline"/>
        </w:rPr>
        <w:t xml:space="preserve"> the economic views of </w:t>
      </w:r>
      <w:r w:rsidRPr="009D3B9E">
        <w:rPr>
          <w:rStyle w:val="StyleUnderline"/>
          <w:highlight w:val="cyan"/>
        </w:rPr>
        <w:t xml:space="preserve">the </w:t>
      </w:r>
      <w:proofErr w:type="gramStart"/>
      <w:r w:rsidRPr="009D3B9E">
        <w:rPr>
          <w:rStyle w:val="StyleUnderline"/>
          <w:highlight w:val="cyan"/>
        </w:rPr>
        <w:t>population</w:t>
      </w:r>
      <w:r w:rsidRPr="002355DB">
        <w:rPr>
          <w:rStyle w:val="StyleUnderline"/>
        </w:rPr>
        <w:t xml:space="preserve"> as a whole, </w:t>
      </w:r>
      <w:r w:rsidRPr="009D3B9E">
        <w:rPr>
          <w:rStyle w:val="StyleUnderline"/>
          <w:highlight w:val="cyan"/>
        </w:rPr>
        <w:t>and</w:t>
      </w:r>
      <w:proofErr w:type="gramEnd"/>
      <w:r w:rsidRPr="009D3B9E">
        <w:rPr>
          <w:rStyle w:val="StyleUnderline"/>
          <w:highlight w:val="cyan"/>
        </w:rPr>
        <w:t xml:space="preserve"> the policies</w:t>
      </w:r>
      <w:r w:rsidRPr="002355DB">
        <w:rPr>
          <w:rStyle w:val="StyleUnderline"/>
        </w:rPr>
        <w:t xml:space="preserve"> that voters and the politicians that they elect tend to favor. The simplest way to reverse that is to mobilize the great mass of potential voters who don’t currently head to the polls.</w:t>
      </w:r>
      <w:r w:rsidRPr="004B6811">
        <w:t xml:space="preserve"> Universal registration, Jan </w:t>
      </w:r>
      <w:proofErr w:type="spellStart"/>
      <w:r w:rsidRPr="004B6811">
        <w:t>Leighley</w:t>
      </w:r>
      <w:proofErr w:type="spellEnd"/>
      <w:r w:rsidRPr="004B6811">
        <w:t xml:space="preserve"> said, would lead to a “more serious conversation about economic inequality, and one that included a wider range of views.”</w:t>
      </w:r>
    </w:p>
    <w:p w14:paraId="337022EC" w14:textId="77777777" w:rsidR="00CD509A" w:rsidRPr="006109DE" w:rsidRDefault="00CD509A" w:rsidP="00CD509A">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6FF88B0D" w14:textId="77777777" w:rsidR="00CD509A" w:rsidRPr="00471777" w:rsidRDefault="00CD509A" w:rsidP="00CD509A">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2CFB7154" w14:textId="77777777" w:rsidR="00CD509A" w:rsidRPr="00E03BEC" w:rsidRDefault="00CD509A" w:rsidP="00CD509A">
      <w:pPr>
        <w:rPr>
          <w:sz w:val="16"/>
        </w:rPr>
      </w:pPr>
      <w:r w:rsidRPr="00E03BEC">
        <w:rPr>
          <w:sz w:val="16"/>
        </w:rPr>
        <w:t xml:space="preserve">The recent </w:t>
      </w:r>
      <w:r w:rsidRPr="00E03BEC">
        <w:rPr>
          <w:rStyle w:val="StyleUnderline"/>
        </w:rPr>
        <w:t xml:space="preserve">teacher </w:t>
      </w:r>
      <w:r w:rsidRPr="009D3B9E">
        <w:rPr>
          <w:rStyle w:val="StyleUnderline"/>
          <w:highlight w:val="cyan"/>
        </w:rPr>
        <w:t>strikes</w:t>
      </w:r>
      <w:r w:rsidRPr="009D3B9E">
        <w:rPr>
          <w:sz w:val="16"/>
          <w:highlight w:val="cyan"/>
        </w:rPr>
        <w:t xml:space="preserve"> </w:t>
      </w:r>
      <w:r w:rsidRPr="009D3B9E">
        <w:rPr>
          <w:rStyle w:val="Emphasis"/>
          <w:highlight w:val="cyan"/>
        </w:rPr>
        <w:t>underscore</w:t>
      </w:r>
      <w:r w:rsidRPr="009D3B9E">
        <w:rPr>
          <w:sz w:val="16"/>
          <w:highlight w:val="cyan"/>
        </w:rPr>
        <w:t xml:space="preserve"> </w:t>
      </w:r>
      <w:r w:rsidRPr="009D3B9E">
        <w:rPr>
          <w:rStyle w:val="StyleUnderline"/>
          <w:highlight w:val="cyan"/>
        </w:rPr>
        <w:t>another</w:t>
      </w:r>
      <w:r w:rsidRPr="00E03BEC">
        <w:rPr>
          <w:rStyle w:val="StyleUnderline"/>
        </w:rPr>
        <w:t xml:space="preserve">, equally </w:t>
      </w:r>
      <w:r w:rsidRPr="009D3B9E">
        <w:rPr>
          <w:rStyle w:val="Emphasis"/>
          <w:highlight w:val="cyan"/>
        </w:rPr>
        <w:t>vital</w:t>
      </w:r>
      <w:r w:rsidRPr="009D3B9E">
        <w:rPr>
          <w:rStyle w:val="StyleUnderline"/>
          <w:highlight w:val="cyan"/>
        </w:rPr>
        <w:t xml:space="preserve"> function of the strike</w:t>
      </w:r>
      <w:r w:rsidRPr="00E03BEC">
        <w:rPr>
          <w:rStyle w:val="StyleUnderline"/>
        </w:rPr>
        <w:t xml:space="preserve">: political </w:t>
      </w:r>
      <w:r w:rsidRPr="009D3B9E">
        <w:rPr>
          <w:rStyle w:val="Emphasis"/>
          <w:highlight w:val="cyan"/>
        </w:rPr>
        <w:t>democracy</w:t>
      </w:r>
      <w:r w:rsidRPr="00E03BEC">
        <w:rPr>
          <w:sz w:val="16"/>
        </w:rPr>
        <w:t xml:space="preserve">. </w:t>
      </w:r>
      <w:r w:rsidRPr="00E03BEC">
        <w:rPr>
          <w:rStyle w:val="StyleUnderline"/>
        </w:rPr>
        <w:t xml:space="preserve">It is no accident that </w:t>
      </w:r>
      <w:r w:rsidRPr="009D3B9E">
        <w:rPr>
          <w:rStyle w:val="StyleUnderline"/>
          <w:highlight w:val="cyan"/>
        </w:rPr>
        <w:t>strikers</w:t>
      </w:r>
      <w:r w:rsidRPr="00E03BEC">
        <w:rPr>
          <w:rStyle w:val="StyleUnderline"/>
        </w:rPr>
        <w:t xml:space="preserve"> often serve </w:t>
      </w:r>
      <w:r w:rsidRPr="009D3B9E">
        <w:rPr>
          <w:rStyle w:val="StyleUnderline"/>
          <w:highlight w:val="cyan"/>
        </w:rPr>
        <w:t>as midwives of democracy</w:t>
      </w:r>
      <w:r w:rsidRPr="00E03BEC">
        <w:rPr>
          <w:sz w:val="16"/>
        </w:rPr>
        <w:t xml:space="preserve">. </w:t>
      </w:r>
      <w:r w:rsidRPr="009D3B9E">
        <w:rPr>
          <w:rStyle w:val="StyleUnderline"/>
          <w:highlight w:val="cyan"/>
        </w:rPr>
        <w:t>Examples include</w:t>
      </w:r>
      <w:r w:rsidRPr="009D3B9E">
        <w:rPr>
          <w:sz w:val="16"/>
          <w:highlight w:val="cyan"/>
        </w:rPr>
        <w:t xml:space="preserve"> </w:t>
      </w:r>
      <w:r w:rsidRPr="009D3B9E">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9D3B9E">
        <w:rPr>
          <w:rStyle w:val="StyleUnderline"/>
          <w:highlight w:val="cyan"/>
        </w:rPr>
        <w:t>South Africa</w:t>
      </w:r>
      <w:r w:rsidRPr="009D3B9E">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9D3B9E">
        <w:rPr>
          <w:rStyle w:val="StyleUnderline"/>
          <w:highlight w:val="cyan"/>
        </w:rPr>
        <w:t>Even in</w:t>
      </w:r>
      <w:r w:rsidRPr="00E03BEC">
        <w:rPr>
          <w:rStyle w:val="StyleUnderline"/>
        </w:rPr>
        <w:t xml:space="preserve"> relatively democratic countries like </w:t>
      </w:r>
      <w:r w:rsidRPr="009D3B9E">
        <w:rPr>
          <w:rStyle w:val="StyleUnderline"/>
          <w:highlight w:val="cyan"/>
        </w:rPr>
        <w:t>the</w:t>
      </w:r>
      <w:r w:rsidRPr="00E03BEC">
        <w:rPr>
          <w:rStyle w:val="StyleUnderline"/>
        </w:rPr>
        <w:t xml:space="preserve"> </w:t>
      </w:r>
      <w:r w:rsidRPr="009D3B9E">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9D3B9E">
        <w:rPr>
          <w:rStyle w:val="StyleUnderline"/>
          <w:highlight w:val="cyan"/>
        </w:rPr>
        <w:t>workers confront</w:t>
      </w:r>
      <w:r w:rsidRPr="00E03BEC">
        <w:rPr>
          <w:rStyle w:val="StyleUnderline"/>
        </w:rPr>
        <w:t xml:space="preserve"> a political system that has been warped by </w:t>
      </w:r>
      <w:r w:rsidRPr="009D3B9E">
        <w:rPr>
          <w:rStyle w:val="StyleUnderline"/>
          <w:highlight w:val="cyan"/>
        </w:rPr>
        <w:t>voter suppression</w:t>
      </w:r>
      <w:r w:rsidRPr="00E03BEC">
        <w:rPr>
          <w:sz w:val="16"/>
        </w:rPr>
        <w:t xml:space="preserve">, </w:t>
      </w:r>
      <w:r w:rsidRPr="009D3B9E">
        <w:rPr>
          <w:rStyle w:val="Emphasis"/>
          <w:highlight w:val="cyan"/>
        </w:rPr>
        <w:t>gerrymandering</w:t>
      </w:r>
      <w:r w:rsidRPr="009D3B9E">
        <w:rPr>
          <w:sz w:val="16"/>
          <w:highlight w:val="cyan"/>
        </w:rPr>
        <w:t xml:space="preserve"> </w:t>
      </w:r>
      <w:r w:rsidRPr="009D3B9E">
        <w:rPr>
          <w:rStyle w:val="StyleUnderline"/>
          <w:highlight w:val="cyan"/>
        </w:rPr>
        <w:t>and</w:t>
      </w:r>
      <w:r w:rsidRPr="00E03BEC">
        <w:rPr>
          <w:rStyle w:val="StyleUnderline"/>
        </w:rPr>
        <w:t xml:space="preserve"> the judicial protection of </w:t>
      </w:r>
      <w:r w:rsidRPr="009D3B9E">
        <w:rPr>
          <w:rStyle w:val="StyleUnderline"/>
          <w:highlight w:val="cyan"/>
        </w:rPr>
        <w:t>corporate</w:t>
      </w:r>
      <w:r w:rsidRPr="00E03BEC">
        <w:rPr>
          <w:rStyle w:val="StyleUnderline"/>
        </w:rPr>
        <w:t xml:space="preserve"> political expenditures as “freedom of </w:t>
      </w:r>
      <w:r w:rsidRPr="009D3B9E">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453763E1" w14:textId="77777777" w:rsidR="00CD509A" w:rsidRPr="00E03BEC" w:rsidRDefault="00CD509A" w:rsidP="00CD509A">
      <w:pPr>
        <w:rPr>
          <w:sz w:val="16"/>
        </w:rPr>
      </w:pPr>
      <w:r w:rsidRPr="00E03BEC">
        <w:rPr>
          <w:sz w:val="16"/>
        </w:rPr>
        <w:t xml:space="preserve">But </w:t>
      </w:r>
      <w:r w:rsidRPr="00D267C2">
        <w:rPr>
          <w:rStyle w:val="StyleUnderline"/>
        </w:rPr>
        <w:t xml:space="preserve">if </w:t>
      </w:r>
      <w:r w:rsidRPr="009D3B9E">
        <w:rPr>
          <w:rStyle w:val="StyleUnderline"/>
          <w:highlight w:val="cyan"/>
        </w:rPr>
        <w:t xml:space="preserve">the </w:t>
      </w:r>
      <w:r w:rsidRPr="009D3B9E">
        <w:rPr>
          <w:rStyle w:val="Emphasis"/>
          <w:highlight w:val="cyan"/>
        </w:rPr>
        <w:t>right to strike</w:t>
      </w:r>
      <w:r w:rsidRPr="009D3B9E">
        <w:rPr>
          <w:rStyle w:val="StyleUnderline"/>
          <w:highlight w:val="cyan"/>
        </w:rPr>
        <w:t xml:space="preserve"> is a </w:t>
      </w:r>
      <w:r w:rsidRPr="009D3B9E">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78FF89B3" w14:textId="77777777" w:rsidR="00CD509A" w:rsidRPr="00E03BEC" w:rsidRDefault="00CD509A" w:rsidP="00CD509A">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7E52857E" w14:textId="77777777" w:rsidR="00CD509A" w:rsidRPr="00E03BEC" w:rsidRDefault="00CD509A" w:rsidP="00CD509A">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w:t>
      </w:r>
      <w:r w:rsidRPr="00E03BEC">
        <w:rPr>
          <w:sz w:val="16"/>
        </w:rPr>
        <w:lastRenderedPageBreak/>
        <w:t>and nonconformists, many of whom toil as baristas, restaurant servers and tech workers – constituencies that are fueling the anti-Trump resistance and pushing the Democratic Party to break with Wall Street.</w:t>
      </w:r>
    </w:p>
    <w:p w14:paraId="3ED84183" w14:textId="77777777" w:rsidR="00CD509A" w:rsidRPr="00E03BEC" w:rsidRDefault="00CD509A" w:rsidP="00CD509A">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0956197B" w14:textId="77777777" w:rsidR="00CD509A" w:rsidRPr="004214F7" w:rsidRDefault="00CD509A" w:rsidP="00CD509A">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471C43D2" w14:textId="77777777" w:rsidR="00CD509A" w:rsidRPr="004214F7" w:rsidRDefault="00CD509A" w:rsidP="00CD509A">
      <w:pPr>
        <w:rPr>
          <w:sz w:val="16"/>
          <w:szCs w:val="16"/>
        </w:rPr>
      </w:pPr>
      <w:r w:rsidRPr="004214F7">
        <w:rPr>
          <w:sz w:val="16"/>
          <w:szCs w:val="16"/>
        </w:rPr>
        <w:t>A WAY FORWARD</w:t>
      </w:r>
    </w:p>
    <w:p w14:paraId="2262BBB6" w14:textId="77777777" w:rsidR="00CD509A" w:rsidRDefault="00CD509A" w:rsidP="00CD509A">
      <w:pPr>
        <w:rPr>
          <w:rStyle w:val="StyleUnderline"/>
        </w:rPr>
      </w:pPr>
      <w:r w:rsidRPr="00E03BEC">
        <w:rPr>
          <w:rStyle w:val="StyleUnderline"/>
        </w:rPr>
        <w:t xml:space="preserve">Any way you look at it, </w:t>
      </w:r>
      <w:r w:rsidRPr="009D3B9E">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9D3B9E">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9D3B9E">
        <w:rPr>
          <w:rStyle w:val="StyleUnderline"/>
          <w:highlight w:val="cyan"/>
        </w:rPr>
        <w:t xml:space="preserve">workers must have “their </w:t>
      </w:r>
      <w:r w:rsidRPr="009D3B9E">
        <w:rPr>
          <w:rStyle w:val="Emphasis"/>
          <w:highlight w:val="cyan"/>
        </w:rPr>
        <w:t>only true weapon</w:t>
      </w:r>
      <w:r w:rsidRPr="009D3B9E">
        <w:rPr>
          <w:rStyle w:val="StyleUnderline"/>
          <w:highlight w:val="cyan"/>
        </w:rPr>
        <w:t xml:space="preserve"> – the </w:t>
      </w:r>
      <w:r w:rsidRPr="009D3B9E">
        <w:rPr>
          <w:rStyle w:val="Emphasis"/>
          <w:highlight w:val="cyan"/>
        </w:rPr>
        <w:t>right to strike</w:t>
      </w:r>
      <w:r w:rsidRPr="009D3B9E">
        <w:rPr>
          <w:sz w:val="16"/>
          <w:highlight w:val="cyan"/>
        </w:rPr>
        <w:t xml:space="preserve">,” </w:t>
      </w:r>
      <w:r w:rsidRPr="009D3B9E">
        <w:rPr>
          <w:rStyle w:val="StyleUnderline"/>
          <w:highlight w:val="cyan"/>
        </w:rPr>
        <w:t>or “organized labor</w:t>
      </w:r>
      <w:r w:rsidRPr="00E03BEC">
        <w:rPr>
          <w:rStyle w:val="StyleUnderline"/>
        </w:rPr>
        <w:t xml:space="preserve"> in America </w:t>
      </w:r>
      <w:r w:rsidRPr="009D3B9E">
        <w:rPr>
          <w:rStyle w:val="StyleUnderline"/>
          <w:highlight w:val="cyan"/>
        </w:rPr>
        <w:t>will</w:t>
      </w:r>
      <w:r w:rsidRPr="00E03BEC">
        <w:rPr>
          <w:rStyle w:val="StyleUnderline"/>
        </w:rPr>
        <w:t xml:space="preserve"> soon </w:t>
      </w:r>
      <w:r w:rsidRPr="009D3B9E">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5748CA05" w14:textId="5AD6B904" w:rsidR="007A2DF7" w:rsidRDefault="007A2DF7" w:rsidP="007A2DF7">
      <w:pPr>
        <w:pStyle w:val="Heading4"/>
      </w:pPr>
      <w:r>
        <w:t>RTS rejects labor commodification</w:t>
      </w:r>
    </w:p>
    <w:p w14:paraId="1E7B0CF7" w14:textId="77777777" w:rsidR="007A2DF7" w:rsidRPr="00F42DE8" w:rsidRDefault="007A2DF7" w:rsidP="007A2DF7">
      <w:pPr>
        <w:rPr>
          <w:rStyle w:val="Style13ptBold"/>
        </w:rPr>
      </w:pPr>
      <w:proofErr w:type="gramStart"/>
      <w:r w:rsidRPr="00F42DE8">
        <w:rPr>
          <w:rStyle w:val="Style13ptBold"/>
        </w:rPr>
        <w:t>Burns ,</w:t>
      </w:r>
      <w:proofErr w:type="gramEnd"/>
      <w:r w:rsidRPr="00F42DE8">
        <w:rPr>
          <w:rStyle w:val="Style13ptBold"/>
        </w:rPr>
        <w:t xml:space="preserve"> JD, 11</w:t>
      </w:r>
    </w:p>
    <w:p w14:paraId="71AD2FD3" w14:textId="77777777" w:rsidR="007A2DF7" w:rsidRPr="00F42DE8" w:rsidRDefault="007A2DF7" w:rsidP="007A2DF7">
      <w:pPr>
        <w:rPr>
          <w:sz w:val="16"/>
          <w:szCs w:val="16"/>
        </w:rPr>
      </w:pPr>
      <w:r w:rsidRPr="00F42DE8">
        <w:rPr>
          <w:sz w:val="16"/>
          <w:szCs w:val="16"/>
        </w:rPr>
        <w:t xml:space="preserve">(Joe, veteran union negotiator and labor lawyer, </w:t>
      </w:r>
      <w:r w:rsidRPr="00F42DE8">
        <w:rPr>
          <w:sz w:val="16"/>
          <w:szCs w:val="16"/>
          <w:u w:val="single"/>
        </w:rPr>
        <w:t>Reviving the Strike: How Working People Can Regain Power and Transform America</w:t>
      </w:r>
      <w:r w:rsidRPr="00F42DE8">
        <w:rPr>
          <w:sz w:val="16"/>
          <w:szCs w:val="16"/>
        </w:rPr>
        <w:t>)</w:t>
      </w:r>
    </w:p>
    <w:p w14:paraId="372F92DE" w14:textId="77777777" w:rsidR="00F120E8" w:rsidRDefault="007A2DF7" w:rsidP="007A2DF7">
      <w:pPr>
        <w:rPr>
          <w:rStyle w:val="Emphasis"/>
          <w:highlight w:val="green"/>
        </w:rPr>
      </w:pPr>
      <w:r w:rsidRPr="00F42DE8">
        <w:rPr>
          <w:rStyle w:val="StyleUnderline"/>
        </w:rPr>
        <w:t>For the traditional labor movement</w:t>
      </w:r>
      <w:r w:rsidRPr="00F42DE8">
        <w:rPr>
          <w:sz w:val="16"/>
        </w:rPr>
        <w:t xml:space="preserve">, </w:t>
      </w:r>
      <w:r w:rsidRPr="00F42DE8">
        <w:rPr>
          <w:rStyle w:val="StyleUnderline"/>
        </w:rPr>
        <w:t xml:space="preserve">the notion that human beings were </w:t>
      </w:r>
      <w:r w:rsidRPr="00F42DE8">
        <w:rPr>
          <w:rStyle w:val="Emphasis"/>
        </w:rPr>
        <w:t>like objects</w:t>
      </w:r>
      <w:r w:rsidRPr="00F42DE8">
        <w:rPr>
          <w:rStyle w:val="StyleUnderline"/>
        </w:rPr>
        <w:t>, to be used up during the production process, was highly offensive</w:t>
      </w:r>
      <w:r w:rsidRPr="00F42DE8">
        <w:rPr>
          <w:sz w:val="16"/>
        </w:rPr>
        <w:t>. As Samuel Gompers melodramatically stated, “</w:t>
      </w:r>
      <w:r w:rsidRPr="00F42DE8">
        <w:rPr>
          <w:rStyle w:val="StyleUnderline"/>
        </w:rPr>
        <w:t xml:space="preserve">You cannot weigh the human soul in the </w:t>
      </w:r>
      <w:r w:rsidRPr="00F42DE8">
        <w:rPr>
          <w:rStyle w:val="Emphasis"/>
        </w:rPr>
        <w:t>same scales with a piece of pork</w:t>
      </w:r>
      <w:r w:rsidRPr="00F42DE8">
        <w:rPr>
          <w:sz w:val="16"/>
        </w:rPr>
        <w:t xml:space="preserve">. You cannot weigh the heart and soul of a child with the same scales upon with you weigh any commodity.”10 Traditional trade </w:t>
      </w:r>
      <w:r w:rsidRPr="00F42DE8">
        <w:rPr>
          <w:rStyle w:val="StyleUnderline"/>
        </w:rPr>
        <w:t>unionists believed that workers had rights unrelated to the price they could command</w:t>
      </w:r>
      <w:r w:rsidRPr="00F42DE8">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8A00F1">
        <w:rPr>
          <w:rStyle w:val="StyleUnderline"/>
        </w:rPr>
        <w:t xml:space="preserve">the idea that </w:t>
      </w:r>
      <w:r w:rsidRPr="00F42DE8">
        <w:rPr>
          <w:rStyle w:val="StyleUnderline"/>
          <w:highlight w:val="green"/>
        </w:rPr>
        <w:t xml:space="preserve">labor is not a commodity </w:t>
      </w:r>
      <w:r w:rsidRPr="008A00F1">
        <w:rPr>
          <w:rStyle w:val="StyleUnderline"/>
        </w:rPr>
        <w:t>is vital</w:t>
      </w:r>
      <w:r w:rsidRPr="00F42DE8">
        <w:rPr>
          <w:rStyle w:val="StyleUnderline"/>
        </w:rPr>
        <w:t xml:space="preserve"> one </w:t>
      </w:r>
      <w:r w:rsidRPr="008A00F1">
        <w:rPr>
          <w:rStyle w:val="StyleUnderline"/>
        </w:rPr>
        <w:t>for the</w:t>
      </w:r>
      <w:r w:rsidRPr="00F42DE8">
        <w:rPr>
          <w:rStyle w:val="StyleUnderline"/>
        </w:rPr>
        <w:t xml:space="preserve"> labor </w:t>
      </w:r>
      <w:r w:rsidRPr="008A00F1">
        <w:rPr>
          <w:rStyle w:val="StyleUnderline"/>
        </w:rPr>
        <w:t>movement</w:t>
      </w:r>
      <w:r w:rsidRPr="00F42DE8">
        <w:rPr>
          <w:sz w:val="16"/>
        </w:rPr>
        <w:t xml:space="preserve">, </w:t>
      </w:r>
      <w:r w:rsidRPr="00F42DE8">
        <w:rPr>
          <w:rStyle w:val="StyleUnderline"/>
        </w:rPr>
        <w:t xml:space="preserve">as it </w:t>
      </w:r>
      <w:r w:rsidRPr="00F42DE8">
        <w:rPr>
          <w:rStyle w:val="StyleUnderline"/>
          <w:highlight w:val="green"/>
        </w:rPr>
        <w:t xml:space="preserve">provides the </w:t>
      </w:r>
      <w:r w:rsidRPr="00F42DE8">
        <w:rPr>
          <w:rStyle w:val="Emphasis"/>
          <w:highlight w:val="green"/>
        </w:rPr>
        <w:t>intellectual justification</w:t>
      </w:r>
      <w:r w:rsidRPr="00F42DE8">
        <w:rPr>
          <w:rStyle w:val="StyleUnderline"/>
          <w:highlight w:val="green"/>
        </w:rPr>
        <w:t xml:space="preserve"> for</w:t>
      </w:r>
      <w:r w:rsidRPr="00F42DE8">
        <w:rPr>
          <w:rStyle w:val="StyleUnderline"/>
        </w:rPr>
        <w:t xml:space="preserve"> successful </w:t>
      </w:r>
      <w:r w:rsidRPr="00F42DE8">
        <w:rPr>
          <w:rStyle w:val="StyleUnderline"/>
          <w:highlight w:val="green"/>
        </w:rPr>
        <w:t>strike</w:t>
      </w:r>
      <w:r w:rsidRPr="00F42DE8">
        <w:rPr>
          <w:rStyle w:val="StyleUnderline"/>
        </w:rPr>
        <w:t xml:space="preserve"> tactics: </w:t>
      </w:r>
      <w:r w:rsidRPr="00F42DE8">
        <w:rPr>
          <w:sz w:val="16"/>
        </w:rPr>
        <w:t xml:space="preserve">The </w:t>
      </w:r>
      <w:r w:rsidRPr="00F42DE8">
        <w:rPr>
          <w:rStyle w:val="StyleUnderline"/>
        </w:rPr>
        <w:t xml:space="preserve">treatment of </w:t>
      </w:r>
      <w:r w:rsidRPr="00F42DE8">
        <w:rPr>
          <w:rStyle w:val="StyleUnderline"/>
          <w:highlight w:val="green"/>
        </w:rPr>
        <w:t>labor</w:t>
      </w:r>
      <w:r w:rsidRPr="00F42DE8">
        <w:rPr>
          <w:rStyle w:val="StyleUnderline"/>
        </w:rPr>
        <w:t xml:space="preserve"> </w:t>
      </w:r>
      <w:r w:rsidRPr="00F42DE8">
        <w:rPr>
          <w:rStyle w:val="StyleUnderline"/>
          <w:highlight w:val="green"/>
        </w:rPr>
        <w:t>as a commodity</w:t>
      </w:r>
      <w:r w:rsidRPr="00F42DE8">
        <w:rPr>
          <w:rStyle w:val="StyleUnderline"/>
        </w:rPr>
        <w:t xml:space="preserve"> subject to the rules of the marketplace </w:t>
      </w:r>
      <w:r w:rsidRPr="00F42DE8">
        <w:rPr>
          <w:rStyle w:val="StyleUnderline"/>
          <w:highlight w:val="green"/>
        </w:rPr>
        <w:t xml:space="preserve">is </w:t>
      </w:r>
      <w:r w:rsidRPr="00F42DE8">
        <w:rPr>
          <w:rStyle w:val="Emphasis"/>
          <w:highlight w:val="green"/>
        </w:rPr>
        <w:t>a defining feature of capitalism</w:t>
      </w:r>
      <w:r w:rsidRPr="00F42DE8">
        <w:rPr>
          <w:rStyle w:val="Emphasis"/>
        </w:rPr>
        <w:t>.</w:t>
      </w:r>
      <w:r w:rsidRPr="00F42DE8">
        <w:rPr>
          <w:sz w:val="16"/>
        </w:rPr>
        <w:t xml:space="preserve"> </w:t>
      </w:r>
      <w:r w:rsidRPr="00F42DE8">
        <w:rPr>
          <w:rStyle w:val="StyleUnderline"/>
        </w:rPr>
        <w:t xml:space="preserve">The claim of </w:t>
      </w:r>
      <w:r w:rsidRPr="00F42DE8">
        <w:rPr>
          <w:rStyle w:val="StyleUnderline"/>
          <w:highlight w:val="green"/>
        </w:rPr>
        <w:t>a</w:t>
      </w:r>
      <w:r w:rsidRPr="00F42DE8">
        <w:rPr>
          <w:sz w:val="16"/>
        </w:rPr>
        <w:t xml:space="preserve"> constitutional </w:t>
      </w:r>
      <w:r w:rsidRPr="00F42DE8">
        <w:rPr>
          <w:rStyle w:val="Emphasis"/>
          <w:highlight w:val="green"/>
        </w:rPr>
        <w:t>right to strike</w:t>
      </w:r>
      <w:r w:rsidRPr="00F42DE8">
        <w:rPr>
          <w:sz w:val="16"/>
        </w:rPr>
        <w:t xml:space="preserve">—a right to interdict the free competition of individuals in the buying and selling of labor power— obviously </w:t>
      </w:r>
      <w:r w:rsidRPr="00F42DE8">
        <w:rPr>
          <w:rStyle w:val="Emphasis"/>
          <w:highlight w:val="green"/>
        </w:rPr>
        <w:t xml:space="preserve">imperiled the </w:t>
      </w:r>
      <w:r w:rsidRPr="008A00F1">
        <w:rPr>
          <w:rStyle w:val="Emphasis"/>
        </w:rPr>
        <w:t xml:space="preserve">ideology and </w:t>
      </w:r>
      <w:r w:rsidRPr="00F42DE8">
        <w:rPr>
          <w:rStyle w:val="Emphasis"/>
          <w:highlight w:val="green"/>
        </w:rPr>
        <w:t>practice of commodity labor</w:t>
      </w:r>
      <w:r w:rsidRPr="00F42DE8">
        <w:rPr>
          <w:rStyle w:val="Emphasis"/>
        </w:rPr>
        <w:t>.</w:t>
      </w:r>
      <w:r w:rsidRPr="00F42DE8">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F42DE8">
        <w:rPr>
          <w:rStyle w:val="StyleUnderline"/>
        </w:rPr>
        <w:t>, labor is not a commodity which you go and shop for in the free market place</w:t>
      </w:r>
      <w:r w:rsidRPr="00F42DE8">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F42DE8">
        <w:rPr>
          <w:rStyle w:val="StyleUnderline"/>
        </w:rPr>
        <w:t>treating labor as a commodity would undermine the very foundation of the labor movement,</w:t>
      </w:r>
      <w:r w:rsidRPr="00F42DE8">
        <w:rPr>
          <w:sz w:val="16"/>
        </w:rPr>
        <w:t xml:space="preserve"> and lead to a number of conclusions favoring management. First, </w:t>
      </w:r>
      <w:r w:rsidRPr="00F42DE8">
        <w:rPr>
          <w:rStyle w:val="StyleUnderline"/>
        </w:rPr>
        <w:t xml:space="preserve">if labor is just like any other commodity, then it logically follows that the “free </w:t>
      </w:r>
      <w:r w:rsidRPr="00F42DE8">
        <w:rPr>
          <w:rStyle w:val="StyleUnderline"/>
        </w:rPr>
        <w:lastRenderedPageBreak/>
        <w:t>market” should determine the price of a worker’s labor</w:t>
      </w:r>
      <w:r w:rsidRPr="00F42DE8">
        <w:rPr>
          <w:sz w:val="16"/>
        </w:rPr>
        <w:t xml:space="preserve">, just as it does with any other input into the production process. </w:t>
      </w:r>
      <w:r w:rsidRPr="00F42DE8">
        <w:rPr>
          <w:rStyle w:val="StyleUnderline"/>
        </w:rPr>
        <w:t xml:space="preserve">However, one of the main tenets of traditional trade unionism was that workers could not allow the market to determine wages and working conditions, as </w:t>
      </w:r>
      <w:r w:rsidRPr="00F42DE8">
        <w:rPr>
          <w:rStyle w:val="StyleUnderline"/>
          <w:highlight w:val="green"/>
        </w:rPr>
        <w:t xml:space="preserve">the market, </w:t>
      </w:r>
      <w:r w:rsidRPr="00F42DE8">
        <w:rPr>
          <w:rStyle w:val="StyleUnderline"/>
        </w:rPr>
        <w:t>unrestrained</w:t>
      </w:r>
      <w:r w:rsidRPr="00F42DE8">
        <w:rPr>
          <w:rStyle w:val="StyleUnderline"/>
          <w:highlight w:val="green"/>
        </w:rPr>
        <w:t>, will</w:t>
      </w:r>
      <w:r w:rsidRPr="00F42DE8">
        <w:rPr>
          <w:rStyle w:val="StyleUnderline"/>
        </w:rPr>
        <w:t xml:space="preserve"> </w:t>
      </w:r>
      <w:r w:rsidRPr="00F42DE8">
        <w:rPr>
          <w:rStyle w:val="Emphasis"/>
        </w:rPr>
        <w:t xml:space="preserve">continually </w:t>
      </w:r>
      <w:r w:rsidRPr="00F42DE8">
        <w:rPr>
          <w:rStyle w:val="Emphasis"/>
          <w:highlight w:val="green"/>
        </w:rPr>
        <w:t>drive workers toward poverty</w:t>
      </w:r>
      <w:r w:rsidRPr="00F42DE8">
        <w:rPr>
          <w:rStyle w:val="Emphasis"/>
        </w:rPr>
        <w:t xml:space="preserve">, injury, </w:t>
      </w:r>
      <w:r w:rsidRPr="00F42DE8">
        <w:rPr>
          <w:rStyle w:val="Emphasis"/>
          <w:highlight w:val="green"/>
        </w:rPr>
        <w:t>and</w:t>
      </w:r>
      <w:r w:rsidRPr="00F42DE8">
        <w:rPr>
          <w:rStyle w:val="Emphasis"/>
        </w:rPr>
        <w:t xml:space="preserve"> even </w:t>
      </w:r>
      <w:r w:rsidRPr="00F42DE8">
        <w:rPr>
          <w:rStyle w:val="Emphasis"/>
          <w:highlight w:val="green"/>
        </w:rPr>
        <w:t>death</w:t>
      </w:r>
      <w:r w:rsidRPr="00F42DE8">
        <w:rPr>
          <w:rStyle w:val="Emphasis"/>
        </w:rPr>
        <w:t xml:space="preserve">. </w:t>
      </w:r>
      <w:r w:rsidRPr="00F42DE8">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F42DE8">
        <w:rPr>
          <w:rStyle w:val="StyleUnderline"/>
        </w:rPr>
        <w:t>Labor power is a human attribute. … Both the injunction and the anti-trust law were intended to apply only to property. When courts put human labor power and commodities in the same category, they laid the foundation for serious injustice.”</w:t>
      </w:r>
      <w:r w:rsidRPr="00F42DE8">
        <w:rPr>
          <w:sz w:val="16"/>
        </w:rPr>
        <w:t xml:space="preserve">17 </w:t>
      </w:r>
      <w:r w:rsidRPr="00F42DE8">
        <w:rPr>
          <w:rStyle w:val="StyleUnderline"/>
        </w:rPr>
        <w:t xml:space="preserve">If a worker’s labor is treated like commerce, </w:t>
      </w:r>
      <w:proofErr w:type="gramStart"/>
      <w:r w:rsidRPr="00F42DE8">
        <w:rPr>
          <w:rStyle w:val="StyleUnderline"/>
        </w:rPr>
        <w:t>than</w:t>
      </w:r>
      <w:proofErr w:type="gramEnd"/>
      <w:r w:rsidRPr="00F42DE8">
        <w:rPr>
          <w:rStyle w:val="StyleUnderline"/>
        </w:rPr>
        <w:t xml:space="preserve"> it can be “sold” as with any other commodity, with management becoming the “owner” of that labor</w:t>
      </w:r>
      <w:r w:rsidRPr="00F42DE8">
        <w:rPr>
          <w:sz w:val="16"/>
        </w:rPr>
        <w:t xml:space="preserve">. Then, just as management owns a pile of lumber for example, once the purchase of human labor is complete, the employer would theoretically control the mind and body of the worker for the </w:t>
      </w:r>
      <w:proofErr w:type="gramStart"/>
      <w:r w:rsidRPr="00F42DE8">
        <w:rPr>
          <w:sz w:val="16"/>
        </w:rPr>
        <w:t>period of time</w:t>
      </w:r>
      <w:proofErr w:type="gramEnd"/>
      <w:r w:rsidRPr="00F42DE8">
        <w:rPr>
          <w:sz w:val="16"/>
        </w:rPr>
        <w:t xml:space="preserve"> they were on the job. Legal scholar Karl </w:t>
      </w:r>
      <w:proofErr w:type="spellStart"/>
      <w:r w:rsidRPr="00F42DE8">
        <w:rPr>
          <w:rStyle w:val="StyleUnderline"/>
        </w:rPr>
        <w:t>Klare</w:t>
      </w:r>
      <w:proofErr w:type="spellEnd"/>
      <w:r w:rsidRPr="00F42DE8">
        <w:rPr>
          <w:rStyle w:val="StyleUnderline"/>
        </w:rPr>
        <w:t xml:space="preserve"> expands on this idea, explaining how a labor contract is “more than a legal relationship” because it …establishes an entire system of social relations in the workplace whereby the employer is entitled to control the worker’s actions and choices during the major portions of his waking hours. Thus, </w:t>
      </w:r>
      <w:r w:rsidRPr="00F42DE8">
        <w:rPr>
          <w:rStyle w:val="StyleUnderline"/>
          <w:highlight w:val="green"/>
        </w:rPr>
        <w:t xml:space="preserve">labor </w:t>
      </w:r>
      <w:proofErr w:type="spellStart"/>
      <w:r w:rsidRPr="00F42DE8">
        <w:rPr>
          <w:rStyle w:val="Emphasis"/>
          <w:highlight w:val="green"/>
        </w:rPr>
        <w:t>contractualism</w:t>
      </w:r>
      <w:proofErr w:type="spellEnd"/>
      <w:r w:rsidRPr="00F42DE8">
        <w:rPr>
          <w:rStyle w:val="Emphasis"/>
          <w:highlight w:val="green"/>
        </w:rPr>
        <w:t xml:space="preserve"> functions as the </w:t>
      </w:r>
      <w:r w:rsidRPr="00F42DE8">
        <w:rPr>
          <w:rStyle w:val="Emphasis"/>
        </w:rPr>
        <w:t xml:space="preserve">institutional </w:t>
      </w:r>
      <w:r w:rsidRPr="00F42DE8">
        <w:rPr>
          <w:rStyle w:val="Emphasis"/>
          <w:highlight w:val="green"/>
        </w:rPr>
        <w:t>basis of domination</w:t>
      </w:r>
      <w:r w:rsidRPr="00F42DE8">
        <w:rPr>
          <w:rStyle w:val="Emphasis"/>
        </w:rPr>
        <w:t xml:space="preserve"> in the workplace</w:t>
      </w:r>
      <w:r w:rsidRPr="00F42DE8">
        <w:rPr>
          <w:sz w:val="16"/>
        </w:rPr>
        <w:t xml:space="preserve">.18 </w:t>
      </w:r>
      <w:r w:rsidRPr="00F42DE8">
        <w:rPr>
          <w:rStyle w:val="StyleUnderline"/>
        </w:rPr>
        <w:t>To the extent that the labor movement accepts this “</w:t>
      </w:r>
      <w:proofErr w:type="spellStart"/>
      <w:r w:rsidRPr="00F42DE8">
        <w:rPr>
          <w:rStyle w:val="StyleUnderline"/>
        </w:rPr>
        <w:t>wagebargain</w:t>
      </w:r>
      <w:proofErr w:type="spellEnd"/>
      <w:r w:rsidRPr="00F42DE8">
        <w:rPr>
          <w:rStyle w:val="StyleUnderline"/>
        </w:rPr>
        <w:t>” as the natural order, the more difficult it becomes to justify the fight for power on the shop floor, as once the commodity</w:t>
      </w:r>
      <w:r w:rsidRPr="00F42DE8">
        <w:rPr>
          <w:sz w:val="16"/>
        </w:rPr>
        <w:t xml:space="preserve"> (whether oil or pork or human labor) </w:t>
      </w:r>
      <w:r w:rsidRPr="00F42DE8">
        <w:rPr>
          <w:rStyle w:val="StyleUnderline"/>
        </w:rPr>
        <w:t>has been used in the production process, management becomes the owner of the final product</w:t>
      </w:r>
      <w:r w:rsidRPr="00F42DE8">
        <w:rPr>
          <w:sz w:val="16"/>
        </w:rPr>
        <w:t xml:space="preserve">. Once workers sell their labor, they have no further interest in the enterprise, as the employer now owns the final product and all profits derived from its sale. Ultimately, </w:t>
      </w:r>
      <w:r w:rsidRPr="00F42DE8">
        <w:rPr>
          <w:rStyle w:val="StyleUnderline"/>
        </w:rPr>
        <w:t xml:space="preserve">the notion that human </w:t>
      </w:r>
      <w:r w:rsidRPr="00F42DE8">
        <w:rPr>
          <w:rStyle w:val="StyleUnderline"/>
          <w:highlight w:val="green"/>
        </w:rPr>
        <w:t xml:space="preserve">labor is not a commodity </w:t>
      </w:r>
      <w:r w:rsidRPr="00F42DE8">
        <w:rPr>
          <w:rStyle w:val="Emphasis"/>
          <w:highlight w:val="green"/>
        </w:rPr>
        <w:t>brings to the forefron</w:t>
      </w:r>
      <w:r w:rsidRPr="00F42DE8">
        <w:rPr>
          <w:rStyle w:val="Emphasis"/>
        </w:rPr>
        <w:t xml:space="preserve">t the proposition </w:t>
      </w:r>
      <w:r w:rsidRPr="00F42DE8">
        <w:rPr>
          <w:rStyle w:val="Emphasis"/>
          <w:highlight w:val="green"/>
        </w:rPr>
        <w:t>that</w:t>
      </w:r>
      <w:r w:rsidRPr="00F42DE8">
        <w:rPr>
          <w:rStyle w:val="Emphasis"/>
        </w:rPr>
        <w:t xml:space="preserve"> the </w:t>
      </w:r>
      <w:r w:rsidRPr="00F42DE8">
        <w:rPr>
          <w:rStyle w:val="Emphasis"/>
          <w:highlight w:val="green"/>
        </w:rPr>
        <w:t>rights of workers must trump market considerations</w:t>
      </w:r>
      <w:r w:rsidRPr="00F42DE8">
        <w:rPr>
          <w:rStyle w:val="StyleUnderline"/>
        </w:rPr>
        <w:t xml:space="preserve">. </w:t>
      </w:r>
      <w:r w:rsidRPr="00F42DE8">
        <w:rPr>
          <w:sz w:val="16"/>
        </w:rPr>
        <w:t xml:space="preserve">Whether one is arguing that courts cannot enjoin workers from striking, that bankruptcy law should not apply to labor contracts, or that unions should be able to monopolize labor markets, </w:t>
      </w:r>
      <w:r w:rsidRPr="00F42DE8">
        <w:rPr>
          <w:rStyle w:val="StyleUnderline"/>
        </w:rPr>
        <w:t>the phrase “labor is not a commodity” cuts through a host of employer arguments</w:t>
      </w:r>
      <w:r w:rsidRPr="00F42DE8">
        <w:rPr>
          <w:sz w:val="16"/>
        </w:rPr>
        <w:t xml:space="preserve">. On a deeper </w:t>
      </w:r>
      <w:proofErr w:type="gramStart"/>
      <w:r w:rsidRPr="00F42DE8">
        <w:rPr>
          <w:sz w:val="16"/>
        </w:rPr>
        <w:t xml:space="preserve">level, </w:t>
      </w:r>
      <w:r w:rsidRPr="00F42DE8">
        <w:rPr>
          <w:rStyle w:val="Emphasis"/>
          <w:highlight w:val="green"/>
        </w:rPr>
        <w:t>if</w:t>
      </w:r>
      <w:proofErr w:type="gramEnd"/>
      <w:r w:rsidRPr="00F42DE8">
        <w:rPr>
          <w:rStyle w:val="Emphasis"/>
        </w:rPr>
        <w:t xml:space="preserve"> the </w:t>
      </w:r>
      <w:r w:rsidRPr="00F42DE8">
        <w:rPr>
          <w:rStyle w:val="Emphasis"/>
          <w:highlight w:val="green"/>
        </w:rPr>
        <w:t>commodity status of labor is indispensable</w:t>
      </w:r>
    </w:p>
    <w:p w14:paraId="34781515" w14:textId="77777777" w:rsidR="00F120E8" w:rsidRDefault="00F120E8" w:rsidP="007A2DF7">
      <w:pPr>
        <w:rPr>
          <w:rStyle w:val="Emphasis"/>
          <w:highlight w:val="green"/>
        </w:rPr>
      </w:pPr>
    </w:p>
    <w:p w14:paraId="5480AE0A" w14:textId="77777777" w:rsidR="00F120E8" w:rsidRDefault="00F120E8" w:rsidP="007A2DF7">
      <w:pPr>
        <w:rPr>
          <w:rStyle w:val="Emphasis"/>
          <w:highlight w:val="green"/>
        </w:rPr>
      </w:pPr>
    </w:p>
    <w:p w14:paraId="3FAD3CBA" w14:textId="77777777" w:rsidR="00F120E8" w:rsidRDefault="00F120E8" w:rsidP="007A2DF7">
      <w:pPr>
        <w:rPr>
          <w:rStyle w:val="Emphasis"/>
          <w:highlight w:val="green"/>
        </w:rPr>
      </w:pPr>
    </w:p>
    <w:p w14:paraId="2DBC12A9" w14:textId="77777777" w:rsidR="00F120E8" w:rsidRDefault="00F120E8" w:rsidP="007A2DF7">
      <w:pPr>
        <w:rPr>
          <w:rStyle w:val="Emphasis"/>
          <w:highlight w:val="green"/>
        </w:rPr>
      </w:pPr>
    </w:p>
    <w:p w14:paraId="1C10B887" w14:textId="73FF8C73" w:rsidR="007A2DF7" w:rsidRPr="00F42DE8" w:rsidRDefault="007A2DF7" w:rsidP="007A2DF7">
      <w:pPr>
        <w:rPr>
          <w:b/>
          <w:iCs/>
          <w:u w:val="single"/>
        </w:rPr>
      </w:pPr>
      <w:r w:rsidRPr="00F42DE8">
        <w:rPr>
          <w:rStyle w:val="Emphasis"/>
          <w:highlight w:val="green"/>
        </w:rPr>
        <w:t xml:space="preserve"> to a capitalist economy, then</w:t>
      </w:r>
      <w:r w:rsidRPr="00F42DE8">
        <w:rPr>
          <w:rStyle w:val="Emphasis"/>
        </w:rPr>
        <w:t xml:space="preserve"> to say </w:t>
      </w:r>
      <w:r w:rsidRPr="00F42DE8">
        <w:rPr>
          <w:rStyle w:val="Emphasis"/>
          <w:highlight w:val="green"/>
        </w:rPr>
        <w:t>that human labor is not a commodity is</w:t>
      </w:r>
      <w:r w:rsidRPr="00F42DE8">
        <w:rPr>
          <w:rStyle w:val="Emphasis"/>
        </w:rPr>
        <w:t xml:space="preserve"> quite </w:t>
      </w:r>
      <w:r w:rsidRPr="00F42DE8">
        <w:rPr>
          <w:rStyle w:val="Emphasis"/>
          <w:highlight w:val="green"/>
        </w:rPr>
        <w:t>radical in its implications</w:t>
      </w:r>
      <w:r w:rsidRPr="00F42DE8">
        <w:rPr>
          <w:sz w:val="16"/>
        </w:rPr>
        <w:t xml:space="preserve">. According to Karl Marx, wages were “a commodity which its possessor, the wage worker, sells to the capitalist. Why does he sell it? It is </w:t>
      </w:r>
      <w:proofErr w:type="gramStart"/>
      <w:r w:rsidRPr="00F42DE8">
        <w:rPr>
          <w:sz w:val="16"/>
        </w:rPr>
        <w:t>in order to</w:t>
      </w:r>
      <w:proofErr w:type="gramEnd"/>
      <w:r w:rsidRPr="00F42DE8">
        <w:rPr>
          <w:sz w:val="16"/>
        </w:rPr>
        <w:t xml:space="preserve"> live.”19 Thus, </w:t>
      </w:r>
      <w:r w:rsidRPr="00F42DE8">
        <w:rPr>
          <w:rStyle w:val="Emphasis"/>
        </w:rPr>
        <w:t>the rejection of the commodity status of human labor is also a rejection of the idea that the market should govern every sphere of human activity.</w:t>
      </w:r>
    </w:p>
    <w:p w14:paraId="4883C4B8" w14:textId="77777777" w:rsidR="007A2DF7" w:rsidRPr="00F42DE8" w:rsidRDefault="007A2DF7" w:rsidP="007A2DF7"/>
    <w:p w14:paraId="45EF084D" w14:textId="2F6B66EF" w:rsidR="00A95652" w:rsidRDefault="009D3B9E" w:rsidP="009D3B9E">
      <w:pPr>
        <w:pStyle w:val="Heading3"/>
      </w:pPr>
      <w:r>
        <w:lastRenderedPageBreak/>
        <w:t>FW</w:t>
      </w:r>
    </w:p>
    <w:p w14:paraId="5486055E" w14:textId="77777777" w:rsidR="009D3B9E" w:rsidRPr="00122D0A" w:rsidRDefault="009D3B9E" w:rsidP="009D3B9E">
      <w:pPr>
        <w:pStyle w:val="Heading4"/>
        <w:rPr>
          <w:rFonts w:cs="Calibri"/>
        </w:rPr>
      </w:pPr>
      <w:r w:rsidRPr="00122D0A">
        <w:rPr>
          <w:rFonts w:cs="Calibri"/>
        </w:rPr>
        <w:t>Extinction outweighs</w:t>
      </w:r>
    </w:p>
    <w:p w14:paraId="3488D7FE" w14:textId="77777777" w:rsidR="009D3B9E" w:rsidRPr="00122D0A" w:rsidRDefault="009D3B9E" w:rsidP="009D3B9E">
      <w:r w:rsidRPr="00122D0A">
        <w:rPr>
          <w:rStyle w:val="Style13ptBold"/>
        </w:rPr>
        <w:t>GPP 17</w:t>
      </w:r>
      <w:r w:rsidRPr="00122D0A">
        <w:t xml:space="preserve"> (Global Priorities Project, Future of Humanity Institute at the University of Oxford, Ministry for Foreign Affairs of Finland, “Existential Risk: Diplomacy and Governance,” Global Priorities Project, 2017, </w:t>
      </w:r>
      <w:hyperlink r:id="rId44" w:history="1">
        <w:r w:rsidRPr="00122D0A">
          <w:rPr>
            <w:rStyle w:val="Hyperlink"/>
            <w:color w:val="000000"/>
            <w:u w:val="single"/>
          </w:rPr>
          <w:t>https://www.fhi.ox.ac.uk/wp-content/uploads/Existential-Risks-2017-01-23.pdf</w:t>
        </w:r>
      </w:hyperlink>
      <w:r w:rsidRPr="00122D0A">
        <w:t xml:space="preserve"> </w:t>
      </w:r>
    </w:p>
    <w:p w14:paraId="00D2F3E2" w14:textId="77777777" w:rsidR="009D3B9E" w:rsidRPr="00122D0A" w:rsidRDefault="009D3B9E" w:rsidP="009D3B9E">
      <w:r w:rsidRPr="00122D0A">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22D0A">
        <w:rPr>
          <w:rStyle w:val="StyleUnderline"/>
        </w:rPr>
        <w:t>Compare three outcomes: (1) Peace</w:t>
      </w:r>
      <w:r w:rsidRPr="009D3B9E">
        <w:rPr>
          <w:rStyle w:val="StyleUnderline"/>
          <w:highlight w:val="cyan"/>
        </w:rPr>
        <w:t>.</w:t>
      </w:r>
      <w:r w:rsidRPr="00122D0A">
        <w:rPr>
          <w:rStyle w:val="StyleUnderline"/>
        </w:rPr>
        <w:t xml:space="preserve"> (2) A nuclear war that kills 99% of the world’s existing population. (3) A nuclear war that kills 100%. </w:t>
      </w:r>
      <w:r w:rsidRPr="00122D0A">
        <w:t xml:space="preserve">(2) would be worse than (1), and (3) would be worse than (2). Which is the greater of these two differences? </w:t>
      </w:r>
      <w:r w:rsidRPr="00122D0A">
        <w:rPr>
          <w:rStyle w:val="StyleUnderline"/>
        </w:rPr>
        <w:t>Most people believe that the greater difference is between (1) and (2).</w:t>
      </w:r>
      <w:r w:rsidRPr="00122D0A">
        <w:t xml:space="preserve"> </w:t>
      </w:r>
      <w:r w:rsidRPr="00122D0A">
        <w:rPr>
          <w:rStyle w:val="StyleUnderline"/>
        </w:rPr>
        <w:t xml:space="preserve">I believe that the </w:t>
      </w:r>
      <w:r w:rsidRPr="009D3B9E">
        <w:rPr>
          <w:rStyle w:val="StyleUnderline"/>
          <w:highlight w:val="cyan"/>
        </w:rPr>
        <w:t xml:space="preserve">difference </w:t>
      </w:r>
      <w:r w:rsidRPr="00122D0A">
        <w:rPr>
          <w:rStyle w:val="StyleUnderline"/>
        </w:rPr>
        <w:t xml:space="preserve">between (2) and (3) </w:t>
      </w:r>
      <w:r w:rsidRPr="009D3B9E">
        <w:rPr>
          <w:rStyle w:val="StyleUnderline"/>
          <w:highlight w:val="cyan"/>
        </w:rPr>
        <w:t xml:space="preserve">is </w:t>
      </w:r>
      <w:r w:rsidRPr="00122D0A">
        <w:rPr>
          <w:rStyle w:val="StyleUnderline"/>
        </w:rPr>
        <w:t>very</w:t>
      </w:r>
      <w:r w:rsidRPr="009D3B9E">
        <w:rPr>
          <w:rStyle w:val="StyleUnderline"/>
          <w:highlight w:val="cyan"/>
        </w:rPr>
        <w:t xml:space="preserve"> much greater</w:t>
      </w:r>
      <w:r w:rsidRPr="00122D0A">
        <w:t xml:space="preserve">. ... </w:t>
      </w:r>
      <w:r w:rsidRPr="00122D0A">
        <w:rPr>
          <w:rStyle w:val="StyleUnderline"/>
        </w:rPr>
        <w:t xml:space="preserve">The </w:t>
      </w:r>
      <w:r w:rsidRPr="009D3B9E">
        <w:rPr>
          <w:rStyle w:val="StyleUnderline"/>
          <w:highlight w:val="cyan"/>
        </w:rPr>
        <w:t>Earth will remain</w:t>
      </w:r>
      <w:r w:rsidRPr="00122D0A">
        <w:rPr>
          <w:rStyle w:val="StyleUnderline"/>
        </w:rPr>
        <w:t xml:space="preserve"> habitable </w:t>
      </w:r>
      <w:r w:rsidRPr="009D3B9E">
        <w:rPr>
          <w:rStyle w:val="StyleUnderline"/>
          <w:highlight w:val="cyan"/>
        </w:rPr>
        <w:t xml:space="preserve">for </w:t>
      </w:r>
      <w:r w:rsidRPr="00122D0A">
        <w:rPr>
          <w:rStyle w:val="Emphasis"/>
        </w:rPr>
        <w:t xml:space="preserve">at least </w:t>
      </w:r>
      <w:r w:rsidRPr="009D3B9E">
        <w:rPr>
          <w:rStyle w:val="Emphasis"/>
          <w:highlight w:val="cyan"/>
        </w:rPr>
        <w:t>another billion years</w:t>
      </w:r>
      <w:r w:rsidRPr="009D3B9E">
        <w:rPr>
          <w:rStyle w:val="StyleUnderline"/>
          <w:highlight w:val="cyan"/>
        </w:rPr>
        <w:t>.</w:t>
      </w:r>
      <w:r w:rsidRPr="009D3B9E">
        <w:rPr>
          <w:highlight w:val="cyan"/>
        </w:rPr>
        <w:t xml:space="preserve"> </w:t>
      </w:r>
      <w:r w:rsidRPr="00122D0A">
        <w:rPr>
          <w:rStyle w:val="StyleUnderline"/>
        </w:rPr>
        <w:t>Civilization began only a few thousand years ago.</w:t>
      </w:r>
      <w:r w:rsidRPr="00122D0A">
        <w:t xml:space="preserve"> </w:t>
      </w:r>
      <w:r w:rsidRPr="00122D0A">
        <w:rPr>
          <w:rStyle w:val="StyleUnderline"/>
        </w:rPr>
        <w:t xml:space="preserve">If we do not destroy mankind, these few thousand years may be only </w:t>
      </w:r>
      <w:r w:rsidRPr="00122D0A">
        <w:rPr>
          <w:rStyle w:val="Emphasis"/>
        </w:rPr>
        <w:t>a tiny fraction</w:t>
      </w:r>
      <w:r w:rsidRPr="00122D0A">
        <w:rPr>
          <w:rStyle w:val="StyleUnderline"/>
        </w:rPr>
        <w:t xml:space="preserve"> of the whole of civilized human history.</w:t>
      </w:r>
      <w:r w:rsidRPr="00122D0A">
        <w:t xml:space="preserve"> </w:t>
      </w:r>
      <w:r w:rsidRPr="00122D0A">
        <w:rPr>
          <w:rStyle w:val="StyleUnderline"/>
        </w:rPr>
        <w:t xml:space="preserve">The difference between (2) and (3) may thus be the difference between this tiny fraction and </w:t>
      </w:r>
      <w:proofErr w:type="gramStart"/>
      <w:r w:rsidRPr="00122D0A">
        <w:rPr>
          <w:rStyle w:val="StyleUnderline"/>
        </w:rPr>
        <w:t>all of</w:t>
      </w:r>
      <w:proofErr w:type="gramEnd"/>
      <w:r w:rsidRPr="00122D0A">
        <w:rPr>
          <w:rStyle w:val="StyleUnderline"/>
        </w:rPr>
        <w:t xml:space="preserve"> the rest of this history.</w:t>
      </w:r>
      <w:r w:rsidRPr="00122D0A">
        <w:t xml:space="preserve"> </w:t>
      </w:r>
      <w:r w:rsidRPr="00122D0A">
        <w:rPr>
          <w:rStyle w:val="StyleUnderline"/>
        </w:rPr>
        <w:t xml:space="preserve">If we compare this possible history to a day, what has occurred so far is only a </w:t>
      </w:r>
      <w:r w:rsidRPr="00122D0A">
        <w:rPr>
          <w:rStyle w:val="Emphasis"/>
        </w:rPr>
        <w:t>fraction of a second</w:t>
      </w:r>
      <w:r w:rsidRPr="00122D0A">
        <w:rPr>
          <w:rStyle w:val="StyleUnderline"/>
        </w:rPr>
        <w:t>.65</w:t>
      </w:r>
      <w:r w:rsidRPr="00122D0A">
        <w:t xml:space="preserve"> In this argument, it seems that Parfit is assuming that the survivors of a nuclear war that kills 99% of the population would eventually be able to recover </w:t>
      </w:r>
      <w:proofErr w:type="spellStart"/>
      <w:r w:rsidRPr="00122D0A">
        <w:t>civilisation</w:t>
      </w:r>
      <w:proofErr w:type="spellEnd"/>
      <w:r w:rsidRPr="00122D0A">
        <w:t xml:space="preserve"> without long-term effect. As we have seen, this may not be a safe assumption – but for the purposes of this thought experiment, the point stands. </w:t>
      </w:r>
      <w:r w:rsidRPr="00122D0A">
        <w:rPr>
          <w:rStyle w:val="StyleUnderline"/>
        </w:rPr>
        <w:t xml:space="preserve">What makes </w:t>
      </w:r>
      <w:r w:rsidRPr="009D3B9E">
        <w:rPr>
          <w:rStyle w:val="StyleUnderline"/>
          <w:highlight w:val="cyan"/>
        </w:rPr>
        <w:t xml:space="preserve">existential catastrophes </w:t>
      </w:r>
      <w:r w:rsidRPr="00122D0A">
        <w:rPr>
          <w:rStyle w:val="StyleUnderline"/>
        </w:rPr>
        <w:t xml:space="preserve">especially bad is that they </w:t>
      </w:r>
      <w:r w:rsidRPr="009D3B9E">
        <w:rPr>
          <w:rStyle w:val="StyleUnderline"/>
          <w:highlight w:val="cyan"/>
        </w:rPr>
        <w:t>would “</w:t>
      </w:r>
      <w:r w:rsidRPr="009D3B9E">
        <w:rPr>
          <w:rStyle w:val="Emphasis"/>
          <w:highlight w:val="cyan"/>
        </w:rPr>
        <w:t>destroy the future</w:t>
      </w:r>
      <w:r w:rsidRPr="009D3B9E">
        <w:rPr>
          <w:rStyle w:val="StyleUnderline"/>
          <w:highlight w:val="cyan"/>
        </w:rPr>
        <w:t>,”</w:t>
      </w:r>
      <w:r w:rsidRPr="00122D0A">
        <w:rPr>
          <w:rStyle w:val="StyleUnderline"/>
        </w:rPr>
        <w:t xml:space="preserve"> as</w:t>
      </w:r>
      <w:r w:rsidRPr="00122D0A">
        <w:t xml:space="preserve"> another Oxford philosopher, Nick </w:t>
      </w:r>
      <w:r w:rsidRPr="00122D0A">
        <w:rPr>
          <w:rStyle w:val="StyleUnderline"/>
        </w:rPr>
        <w:t>Bostrom, puts it.</w:t>
      </w:r>
      <w:r w:rsidRPr="00122D0A">
        <w:t xml:space="preserve">66 </w:t>
      </w:r>
      <w:r w:rsidRPr="00122D0A">
        <w:rPr>
          <w:rStyle w:val="StyleUnderline"/>
        </w:rPr>
        <w:t>This future could potentially be extremely long and full of flourishing, and would therefore have extremely large value.</w:t>
      </w:r>
      <w:r w:rsidRPr="00122D0A">
        <w:t xml:space="preserve"> In standard risk analysis, when working out how to respond to risk, we work out the expected value of risk reduction, by weighing the probability that an action will prevent an adverse event against the severity of the event. </w:t>
      </w:r>
      <w:r w:rsidRPr="00122D0A">
        <w:rPr>
          <w:rStyle w:val="StyleUnderline"/>
        </w:rPr>
        <w:t xml:space="preserve">Because the value of preventing existential catastrophe is so vast, even a tiny probability of prevention has </w:t>
      </w:r>
      <w:proofErr w:type="gramStart"/>
      <w:r w:rsidRPr="00122D0A">
        <w:rPr>
          <w:rStyle w:val="StyleUnderline"/>
        </w:rPr>
        <w:t>huge expected</w:t>
      </w:r>
      <w:proofErr w:type="gramEnd"/>
      <w:r w:rsidRPr="00122D0A">
        <w:rPr>
          <w:rStyle w:val="StyleUnderline"/>
        </w:rPr>
        <w:t xml:space="preserve"> value.</w:t>
      </w:r>
      <w:r w:rsidRPr="00122D0A">
        <w:t xml:space="preserve">67 Of course, there is persisting reasonable disagreement about ethics and there are a number of ways one might resist this conclusion.68 Therefore, it would be unjustified to be overconfident in Parfit and Bostrom’s argument. </w:t>
      </w:r>
      <w:r w:rsidRPr="00122D0A">
        <w:rPr>
          <w:rStyle w:val="StyleUnderline"/>
        </w:rPr>
        <w:t>In some areas, government policy does give significant weight to future generations.</w:t>
      </w:r>
      <w:r w:rsidRPr="00122D0A">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122D0A">
        <w:rPr>
          <w:rStyle w:val="StyleUnderline"/>
        </w:rPr>
        <w:t>However, when it comes to existential risk, it would seem that we fail to live up to principles of intergenerational equity.</w:t>
      </w:r>
      <w:r w:rsidRPr="00122D0A">
        <w:t xml:space="preserve"> </w:t>
      </w:r>
      <w:r w:rsidRPr="00122D0A">
        <w:rPr>
          <w:rStyle w:val="StyleUnderline"/>
        </w:rPr>
        <w:t xml:space="preserve">Existential catastrophe would not only give future generations less than the current generations; </w:t>
      </w:r>
      <w:r w:rsidRPr="00122D0A">
        <w:rPr>
          <w:rStyle w:val="Emphasis"/>
        </w:rPr>
        <w:t>it would give them nothing</w:t>
      </w:r>
      <w:r w:rsidRPr="00122D0A">
        <w:rPr>
          <w:rStyle w:val="StyleUnderline"/>
        </w:rPr>
        <w:t>.</w:t>
      </w:r>
      <w:r w:rsidRPr="00122D0A">
        <w:t xml:space="preserve"> Indeed, </w:t>
      </w:r>
      <w:r w:rsidRPr="00122D0A">
        <w:rPr>
          <w:rStyle w:val="StyleUnderline"/>
        </w:rPr>
        <w:t xml:space="preserve">reducing existential risk plausibly has a quite low cost for us in comparison with the </w:t>
      </w:r>
      <w:proofErr w:type="gramStart"/>
      <w:r w:rsidRPr="00122D0A">
        <w:rPr>
          <w:rStyle w:val="StyleUnderline"/>
        </w:rPr>
        <w:t>huge expected</w:t>
      </w:r>
      <w:proofErr w:type="gramEnd"/>
      <w:r w:rsidRPr="00122D0A">
        <w:rPr>
          <w:rStyle w:val="StyleUnderline"/>
        </w:rPr>
        <w:t xml:space="preserve"> value it has for future generations.</w:t>
      </w:r>
      <w:r w:rsidRPr="00122D0A">
        <w:t xml:space="preserve"> </w:t>
      </w:r>
      <w:proofErr w:type="gramStart"/>
      <w:r w:rsidRPr="00122D0A">
        <w:t>In spite of</w:t>
      </w:r>
      <w:proofErr w:type="gramEnd"/>
      <w:r w:rsidRPr="00122D0A">
        <w:t xml:space="preserve"> this, relatively little is done to reduce existential risk. </w:t>
      </w:r>
      <w:r w:rsidRPr="00122D0A">
        <w:rPr>
          <w:rStyle w:val="StyleUnderline"/>
        </w:rPr>
        <w:t xml:space="preserve">Unless we give up on norms of intergenerational equity, they give us a strong case for significantly increasing our efforts to reduce existential risks. </w:t>
      </w:r>
      <w:r w:rsidRPr="00122D0A">
        <w:t>1.3</w:t>
      </w:r>
      <w:r w:rsidRPr="00122D0A">
        <w:rPr>
          <w:u w:val="single"/>
        </w:rPr>
        <w:t>. WHY EXISTENTIAL RISKS MAY BE SYSTEMATICALLY UNDERINVESTED IN, AND THE ROLE OF THE INTERNATIONAL COMMUNITY</w:t>
      </w:r>
      <w:r w:rsidRPr="00122D0A">
        <w:t xml:space="preserve"> </w:t>
      </w:r>
      <w:r w:rsidRPr="00122D0A">
        <w:rPr>
          <w:rStyle w:val="StyleUnderline"/>
        </w:rPr>
        <w:t>In spite of the importance of existential risk reduction, it probably receives less attention than is warranted.</w:t>
      </w:r>
      <w:r w:rsidRPr="00122D0A">
        <w:t xml:space="preserve"> As a result, concerted international cooperation is </w:t>
      </w:r>
      <w:r w:rsidRPr="00122D0A">
        <w:lastRenderedPageBreak/>
        <w:t xml:space="preserve">required if we are to receive adequate protection from existential risks. 1.3.1. Why existential risks are likely to be underinvested in </w:t>
      </w:r>
      <w:r w:rsidRPr="00122D0A">
        <w:rPr>
          <w:rStyle w:val="StyleUnderline"/>
        </w:rPr>
        <w:t xml:space="preserve">There are several reasons why existential </w:t>
      </w:r>
      <w:r w:rsidRPr="009D3B9E">
        <w:rPr>
          <w:rStyle w:val="StyleUnderline"/>
          <w:highlight w:val="cyan"/>
        </w:rPr>
        <w:t>risk</w:t>
      </w:r>
      <w:r w:rsidRPr="00122D0A">
        <w:rPr>
          <w:rStyle w:val="StyleUnderline"/>
        </w:rPr>
        <w:t xml:space="preserve"> reduction </w:t>
      </w:r>
      <w:r w:rsidRPr="009D3B9E">
        <w:rPr>
          <w:rStyle w:val="StyleUnderline"/>
          <w:highlight w:val="cyan"/>
        </w:rPr>
        <w:t>is</w:t>
      </w:r>
      <w:r w:rsidRPr="00122D0A">
        <w:rPr>
          <w:rStyle w:val="StyleUnderline"/>
        </w:rPr>
        <w:t xml:space="preserve"> likely to be </w:t>
      </w:r>
      <w:r w:rsidRPr="009D3B9E">
        <w:rPr>
          <w:rStyle w:val="StyleUnderline"/>
          <w:highlight w:val="cyan"/>
        </w:rPr>
        <w:t>underinvested</w:t>
      </w:r>
      <w:r w:rsidRPr="00122D0A">
        <w:rPr>
          <w:rStyle w:val="StyleUnderline"/>
        </w:rPr>
        <w:t xml:space="preserve"> in.</w:t>
      </w:r>
      <w:r w:rsidRPr="00122D0A">
        <w:t xml:space="preserve"> </w:t>
      </w:r>
      <w:r w:rsidRPr="00122D0A">
        <w:rPr>
          <w:rStyle w:val="StyleUnderline"/>
        </w:rPr>
        <w:t>Firstly, it is a global public good.</w:t>
      </w:r>
      <w:r w:rsidRPr="00122D0A">
        <w:t xml:space="preserve"> </w:t>
      </w:r>
      <w:r w:rsidRPr="00122D0A">
        <w:rPr>
          <w:rStyle w:val="StyleUnderline"/>
        </w:rPr>
        <w:t>Economic theory predicts that such goods tend to be underprovided.</w:t>
      </w:r>
      <w:r w:rsidRPr="00122D0A">
        <w:t xml:space="preserve"> </w:t>
      </w:r>
      <w:r w:rsidRPr="00122D0A">
        <w:rPr>
          <w:rStyle w:val="StyleUnderline"/>
        </w:rPr>
        <w:t xml:space="preserve">The </w:t>
      </w:r>
      <w:r w:rsidRPr="009D3B9E">
        <w:rPr>
          <w:rStyle w:val="StyleUnderline"/>
          <w:highlight w:val="cyan"/>
        </w:rPr>
        <w:t>benefits</w:t>
      </w:r>
      <w:r w:rsidRPr="00122D0A">
        <w:rPr>
          <w:rStyle w:val="StyleUnderline"/>
        </w:rPr>
        <w:t xml:space="preserve"> of existential risk reduction are </w:t>
      </w:r>
      <w:r w:rsidRPr="009D3B9E">
        <w:rPr>
          <w:rStyle w:val="StyleUnderline"/>
          <w:highlight w:val="cyan"/>
        </w:rPr>
        <w:t xml:space="preserve">widely and indivisibly dispersed </w:t>
      </w:r>
      <w:r w:rsidRPr="00122D0A">
        <w:rPr>
          <w:rStyle w:val="StyleUnderline"/>
        </w:rPr>
        <w:t xml:space="preserve">around the globe from the countries responsible for </w:t>
      </w:r>
      <w:proofErr w:type="gramStart"/>
      <w:r w:rsidRPr="00122D0A">
        <w:rPr>
          <w:rStyle w:val="StyleUnderline"/>
        </w:rPr>
        <w:t>taking action</w:t>
      </w:r>
      <w:proofErr w:type="gramEnd"/>
      <w:r w:rsidRPr="00122D0A">
        <w:rPr>
          <w:rStyle w:val="StyleUnderline"/>
        </w:rPr>
        <w:t>.</w:t>
      </w:r>
      <w:r w:rsidRPr="00122D0A">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122D0A">
        <w:rPr>
          <w:rStyle w:val="StyleUnderline"/>
        </w:rPr>
        <w:t>Secondly</w:t>
      </w:r>
      <w:r w:rsidRPr="00122D0A">
        <w:t xml:space="preserve">, as already suggested above, </w:t>
      </w:r>
      <w:r w:rsidRPr="00122D0A">
        <w:rPr>
          <w:rStyle w:val="StyleUnderline"/>
        </w:rPr>
        <w:t xml:space="preserve">existential risk reduction is an </w:t>
      </w:r>
      <w:r w:rsidRPr="009D3B9E">
        <w:rPr>
          <w:rStyle w:val="StyleUnderline"/>
          <w:highlight w:val="cyan"/>
        </w:rPr>
        <w:t>intergenerational</w:t>
      </w:r>
      <w:r w:rsidRPr="00122D0A">
        <w:rPr>
          <w:rStyle w:val="StyleUnderline"/>
        </w:rPr>
        <w:t xml:space="preserve"> public good: most of the </w:t>
      </w:r>
      <w:r w:rsidRPr="009D3B9E">
        <w:rPr>
          <w:rStyle w:val="StyleUnderline"/>
          <w:highlight w:val="cyan"/>
        </w:rPr>
        <w:t xml:space="preserve">benefits </w:t>
      </w:r>
      <w:r w:rsidRPr="00122D0A">
        <w:rPr>
          <w:rStyle w:val="StyleUnderline"/>
        </w:rPr>
        <w:t xml:space="preserve">are </w:t>
      </w:r>
      <w:r w:rsidRPr="009D3B9E">
        <w:rPr>
          <w:rStyle w:val="StyleUnderline"/>
          <w:highlight w:val="cyan"/>
        </w:rPr>
        <w:t>enjoyed by</w:t>
      </w:r>
      <w:r w:rsidRPr="00122D0A">
        <w:rPr>
          <w:rStyle w:val="StyleUnderline"/>
        </w:rPr>
        <w:t xml:space="preserve"> future </w:t>
      </w:r>
      <w:r w:rsidRPr="009D3B9E">
        <w:rPr>
          <w:rStyle w:val="StyleUnderline"/>
          <w:highlight w:val="cyan"/>
        </w:rPr>
        <w:t xml:space="preserve">generations who have no say </w:t>
      </w:r>
      <w:r w:rsidRPr="00122D0A">
        <w:rPr>
          <w:rStyle w:val="StyleUnderline"/>
        </w:rPr>
        <w:t>in the political process. For these goods, the problem is temporal free riding: the current generation enjoys the benefits of inaction while future generations bear the costs. Thirdly</w:t>
      </w:r>
      <w:r w:rsidRPr="00122D0A">
        <w:t xml:space="preserve">, many </w:t>
      </w:r>
      <w:r w:rsidRPr="00122D0A">
        <w:rPr>
          <w:rStyle w:val="StyleUnderline"/>
        </w:rPr>
        <w:t>existential risks</w:t>
      </w:r>
      <w:r w:rsidRPr="00122D0A">
        <w:t xml:space="preserve">, such as machine superintelligence, engineered pandemics, and solar geoengineering, </w:t>
      </w:r>
      <w:r w:rsidRPr="00122D0A">
        <w:rPr>
          <w:rStyle w:val="StyleUnderline"/>
        </w:rPr>
        <w:t>pose an unprecedented and uncertain future threat.</w:t>
      </w:r>
      <w:r w:rsidRPr="00122D0A">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22D0A">
        <w:t>with regard to</w:t>
      </w:r>
      <w:proofErr w:type="gramEnd"/>
      <w:r w:rsidRPr="00122D0A">
        <w:t xml:space="preserve"> these emerging risks is comparable to the one we faced when nuclear weapons first became available. </w:t>
      </w:r>
      <w:r w:rsidRPr="00122D0A">
        <w:rPr>
          <w:rStyle w:val="StyleUnderline"/>
        </w:rPr>
        <w:t>Cognitive biases also lead people to underestimate existential risks.</w:t>
      </w:r>
      <w:r w:rsidRPr="00122D0A">
        <w:t xml:space="preserve"> </w:t>
      </w:r>
      <w:r w:rsidRPr="00122D0A">
        <w:rPr>
          <w:rStyle w:val="StyleUnderline"/>
        </w:rPr>
        <w:t xml:space="preserve">Since </w:t>
      </w:r>
      <w:r w:rsidRPr="009D3B9E">
        <w:rPr>
          <w:rStyle w:val="StyleUnderline"/>
          <w:highlight w:val="cyan"/>
        </w:rPr>
        <w:t>there have not been</w:t>
      </w:r>
      <w:r w:rsidRPr="00122D0A">
        <w:rPr>
          <w:rStyle w:val="StyleUnderline"/>
        </w:rPr>
        <w:t xml:space="preserve"> any catastrophes of </w:t>
      </w:r>
      <w:r w:rsidRPr="009D3B9E">
        <w:rPr>
          <w:rStyle w:val="StyleUnderline"/>
          <w:highlight w:val="cyan"/>
        </w:rPr>
        <w:t>this magnitude</w:t>
      </w:r>
      <w:r w:rsidRPr="00122D0A">
        <w:rPr>
          <w:rStyle w:val="StyleUnderline"/>
        </w:rPr>
        <w:t xml:space="preserve">, these </w:t>
      </w:r>
      <w:r w:rsidRPr="009D3B9E">
        <w:rPr>
          <w:rStyle w:val="StyleUnderline"/>
          <w:highlight w:val="cyan"/>
        </w:rPr>
        <w:t>risks are not salient</w:t>
      </w:r>
      <w:r w:rsidRPr="00122D0A">
        <w:rPr>
          <w:rStyle w:val="StyleUnderline"/>
        </w:rPr>
        <w:t xml:space="preserve"> to politicians and the public.</w:t>
      </w:r>
      <w:r w:rsidRPr="00122D0A">
        <w:t xml:space="preserve">72 </w:t>
      </w:r>
      <w:r w:rsidRPr="00122D0A">
        <w:rPr>
          <w:rStyle w:val="StyleUnderline"/>
        </w:rPr>
        <w:t xml:space="preserve">This is an example of the misapplication of the availability heuristic, a mental shortcut which assumes that something is important only if it can be readily recalled. Another cognitive bias affecting perceptions of existential risk is </w:t>
      </w:r>
      <w:r w:rsidRPr="009D3B9E">
        <w:rPr>
          <w:rStyle w:val="StyleUnderline"/>
          <w:highlight w:val="cyan"/>
        </w:rPr>
        <w:t>scope neglect</w:t>
      </w:r>
      <w:r w:rsidRPr="00122D0A">
        <w:rPr>
          <w:rStyle w:val="StyleUnderline"/>
        </w:rPr>
        <w:t>.</w:t>
      </w:r>
      <w:r w:rsidRPr="00122D0A">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9D3B9E">
        <w:rPr>
          <w:rStyle w:val="StyleUnderline"/>
          <w:highlight w:val="cyan"/>
        </w:rPr>
        <w:t>People become numbed</w:t>
      </w:r>
      <w:r w:rsidRPr="00122D0A">
        <w:rPr>
          <w:rStyle w:val="StyleUnderline"/>
        </w:rPr>
        <w:t xml:space="preserve"> to the effect of saving lives </w:t>
      </w:r>
      <w:r w:rsidRPr="009D3B9E">
        <w:rPr>
          <w:rStyle w:val="StyleUnderline"/>
          <w:highlight w:val="cyan"/>
        </w:rPr>
        <w:t>when the numbers get too large</w:t>
      </w:r>
      <w:r w:rsidRPr="00122D0A">
        <w:rPr>
          <w:rStyle w:val="StyleUnderline"/>
        </w:rPr>
        <w:t>.</w:t>
      </w:r>
      <w:r w:rsidRPr="00122D0A">
        <w:t xml:space="preserve"> 74 </w:t>
      </w:r>
      <w:r w:rsidRPr="00122D0A">
        <w:rPr>
          <w:rStyle w:val="StyleUnderline"/>
        </w:rPr>
        <w:t>Scope neglect is a particularly acute problem for existential risk because the numbers at stake are so large.</w:t>
      </w:r>
      <w:r w:rsidRPr="00122D0A">
        <w:t xml:space="preserve"> </w:t>
      </w:r>
      <w:r w:rsidRPr="00122D0A">
        <w:rPr>
          <w:rStyle w:val="StyleUnderline"/>
        </w:rPr>
        <w:t>Due to scope neglect, decision-makers are prone to treat existential risks in a similar way to problems which are less severe by many orders of magnitude.</w:t>
      </w:r>
      <w:r w:rsidRPr="00122D0A">
        <w:t xml:space="preserve"> A wide range of other cognitive biases are likely to affect the evaluation of existential risks.75</w:t>
      </w:r>
    </w:p>
    <w:p w14:paraId="4658B78A" w14:textId="77777777" w:rsidR="009D3B9E" w:rsidRPr="009D3B9E" w:rsidRDefault="009D3B9E" w:rsidP="009D3B9E"/>
    <w:sectPr w:rsidR="009D3B9E" w:rsidRPr="009D3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0"/>
  </w:num>
  <w:num w:numId="12">
    <w:abstractNumId w:val="18"/>
  </w:num>
  <w:num w:numId="13">
    <w:abstractNumId w:val="23"/>
  </w:num>
  <w:num w:numId="14">
    <w:abstractNumId w:val="22"/>
  </w:num>
  <w:num w:numId="15">
    <w:abstractNumId w:val="33"/>
  </w:num>
  <w:num w:numId="16">
    <w:abstractNumId w:val="28"/>
  </w:num>
  <w:num w:numId="17">
    <w:abstractNumId w:val="25"/>
  </w:num>
  <w:num w:numId="18">
    <w:abstractNumId w:val="16"/>
  </w:num>
  <w:num w:numId="19">
    <w:abstractNumId w:val="31"/>
  </w:num>
  <w:num w:numId="20">
    <w:abstractNumId w:val="11"/>
  </w:num>
  <w:num w:numId="21">
    <w:abstractNumId w:val="29"/>
  </w:num>
  <w:num w:numId="22">
    <w:abstractNumId w:val="20"/>
  </w:num>
  <w:num w:numId="23">
    <w:abstractNumId w:val="17"/>
  </w:num>
  <w:num w:numId="24">
    <w:abstractNumId w:val="14"/>
  </w:num>
  <w:num w:numId="25">
    <w:abstractNumId w:val="21"/>
  </w:num>
  <w:num w:numId="26">
    <w:abstractNumId w:val="13"/>
  </w:num>
  <w:num w:numId="27">
    <w:abstractNumId w:val="27"/>
  </w:num>
  <w:num w:numId="28">
    <w:abstractNumId w:val="19"/>
  </w:num>
  <w:num w:numId="29">
    <w:abstractNumId w:val="0"/>
  </w:num>
  <w:num w:numId="30">
    <w:abstractNumId w:val="26"/>
  </w:num>
  <w:num w:numId="31">
    <w:abstractNumId w:val="32"/>
  </w:num>
  <w:num w:numId="32">
    <w:abstractNumId w:val="15"/>
  </w:num>
  <w:num w:numId="33">
    <w:abstractNumId w:val="1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509A"/>
    <w:rsid w:val="000139A3"/>
    <w:rsid w:val="00034626"/>
    <w:rsid w:val="00100833"/>
    <w:rsid w:val="00104529"/>
    <w:rsid w:val="00105942"/>
    <w:rsid w:val="00107396"/>
    <w:rsid w:val="00123B92"/>
    <w:rsid w:val="00142F47"/>
    <w:rsid w:val="00144A4C"/>
    <w:rsid w:val="00176AB0"/>
    <w:rsid w:val="00177B7D"/>
    <w:rsid w:val="0018322D"/>
    <w:rsid w:val="001A1628"/>
    <w:rsid w:val="001B5776"/>
    <w:rsid w:val="001C555C"/>
    <w:rsid w:val="001C697E"/>
    <w:rsid w:val="001E527A"/>
    <w:rsid w:val="001F78CE"/>
    <w:rsid w:val="002355DB"/>
    <w:rsid w:val="00251FC7"/>
    <w:rsid w:val="002855A7"/>
    <w:rsid w:val="002B146A"/>
    <w:rsid w:val="002B5E17"/>
    <w:rsid w:val="00315690"/>
    <w:rsid w:val="00316B75"/>
    <w:rsid w:val="00325646"/>
    <w:rsid w:val="003460F2"/>
    <w:rsid w:val="0038158C"/>
    <w:rsid w:val="003902BA"/>
    <w:rsid w:val="003A09E2"/>
    <w:rsid w:val="00404E6B"/>
    <w:rsid w:val="00407037"/>
    <w:rsid w:val="004605D6"/>
    <w:rsid w:val="004A3C1F"/>
    <w:rsid w:val="004C60E8"/>
    <w:rsid w:val="004E3579"/>
    <w:rsid w:val="004E728B"/>
    <w:rsid w:val="004F39E0"/>
    <w:rsid w:val="00537BD5"/>
    <w:rsid w:val="00540B43"/>
    <w:rsid w:val="0057268A"/>
    <w:rsid w:val="005D2912"/>
    <w:rsid w:val="006065BD"/>
    <w:rsid w:val="00645FA9"/>
    <w:rsid w:val="00647866"/>
    <w:rsid w:val="00660AD0"/>
    <w:rsid w:val="00665003"/>
    <w:rsid w:val="006A2AD0"/>
    <w:rsid w:val="006C2375"/>
    <w:rsid w:val="006C37B9"/>
    <w:rsid w:val="006D4ECC"/>
    <w:rsid w:val="00722258"/>
    <w:rsid w:val="007243E5"/>
    <w:rsid w:val="00766EA0"/>
    <w:rsid w:val="007A2226"/>
    <w:rsid w:val="007A2DF7"/>
    <w:rsid w:val="007F5B66"/>
    <w:rsid w:val="00823A1C"/>
    <w:rsid w:val="00845B9D"/>
    <w:rsid w:val="00855E9D"/>
    <w:rsid w:val="00860984"/>
    <w:rsid w:val="008B3ECB"/>
    <w:rsid w:val="008B4E85"/>
    <w:rsid w:val="008C1B2E"/>
    <w:rsid w:val="0091627E"/>
    <w:rsid w:val="00925418"/>
    <w:rsid w:val="0097032B"/>
    <w:rsid w:val="009D2EAD"/>
    <w:rsid w:val="009D3B9E"/>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50A3"/>
    <w:rsid w:val="00C9604F"/>
    <w:rsid w:val="00CA19AA"/>
    <w:rsid w:val="00CC5298"/>
    <w:rsid w:val="00CD509A"/>
    <w:rsid w:val="00CD736E"/>
    <w:rsid w:val="00CD798D"/>
    <w:rsid w:val="00CE161E"/>
    <w:rsid w:val="00CF59A8"/>
    <w:rsid w:val="00D325A9"/>
    <w:rsid w:val="00D36A8A"/>
    <w:rsid w:val="00D423BF"/>
    <w:rsid w:val="00D61409"/>
    <w:rsid w:val="00D6691E"/>
    <w:rsid w:val="00D71170"/>
    <w:rsid w:val="00DA1C92"/>
    <w:rsid w:val="00DA25D4"/>
    <w:rsid w:val="00DA6538"/>
    <w:rsid w:val="00E15E75"/>
    <w:rsid w:val="00E5262C"/>
    <w:rsid w:val="00EC7DC4"/>
    <w:rsid w:val="00ED30CF"/>
    <w:rsid w:val="00F120E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653E6"/>
  <w15:chartTrackingRefBased/>
  <w15:docId w15:val="{F20605D4-0136-4E6B-BC35-BA9AC3ED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20E8"/>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F120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120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2"/>
    <w:unhideWhenUsed/>
    <w:qFormat/>
    <w:rsid w:val="00F120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F120E8"/>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9"/>
    <w:qFormat/>
    <w:rsid w:val="00CD509A"/>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CD509A"/>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CD509A"/>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CD509A"/>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CD509A"/>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F120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20E8"/>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F120E8"/>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F120E8"/>
    <w:rPr>
      <w:rFonts w:ascii="Calibri" w:eastAsiaTheme="majorEastAsia" w:hAnsi="Calibri" w:cstheme="majorBidi"/>
      <w:b/>
      <w:sz w:val="44"/>
      <w:szCs w:val="26"/>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2"/>
    <w:rsid w:val="00F120E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F120E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120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F120E8"/>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6"/>
    <w:qFormat/>
    <w:rsid w:val="00F120E8"/>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120E8"/>
    <w:rPr>
      <w:color w:val="auto"/>
      <w:u w:val="none"/>
    </w:rPr>
  </w:style>
  <w:style w:type="character" w:styleId="FollowedHyperlink">
    <w:name w:val="FollowedHyperlink"/>
    <w:basedOn w:val="DefaultParagraphFont"/>
    <w:uiPriority w:val="99"/>
    <w:unhideWhenUsed/>
    <w:rsid w:val="00F120E8"/>
    <w:rPr>
      <w:color w:val="auto"/>
      <w:u w:val="none"/>
    </w:rPr>
  </w:style>
  <w:style w:type="character" w:customStyle="1" w:styleId="Heading5Char">
    <w:name w:val="Heading 5 Char"/>
    <w:aliases w:val="Text Char"/>
    <w:basedOn w:val="DefaultParagraphFont"/>
    <w:link w:val="Heading5"/>
    <w:uiPriority w:val="99"/>
    <w:rsid w:val="00CD509A"/>
    <w:rPr>
      <w:rFonts w:ascii="Cambria" w:hAnsi="Cambria"/>
      <w:b/>
      <w:bCs/>
      <w:i/>
      <w:iCs/>
      <w:sz w:val="20"/>
      <w:lang w:bidi="en-US"/>
    </w:rPr>
  </w:style>
  <w:style w:type="character" w:customStyle="1" w:styleId="Heading6Char">
    <w:name w:val="Heading 6 Char"/>
    <w:basedOn w:val="DefaultParagraphFont"/>
    <w:link w:val="Heading6"/>
    <w:uiPriority w:val="9"/>
    <w:rsid w:val="00CD509A"/>
    <w:rPr>
      <w:rFonts w:ascii="Cambria" w:hAnsi="Cambria"/>
      <w:b/>
      <w:bCs/>
      <w:i/>
      <w:iCs/>
      <w:sz w:val="20"/>
      <w:lang w:bidi="en-US"/>
    </w:rPr>
  </w:style>
  <w:style w:type="character" w:customStyle="1" w:styleId="Heading7Char">
    <w:name w:val="Heading 7 Char"/>
    <w:basedOn w:val="DefaultParagraphFont"/>
    <w:link w:val="Heading7"/>
    <w:rsid w:val="00CD509A"/>
    <w:rPr>
      <w:rFonts w:ascii="Cambria" w:hAnsi="Cambria"/>
      <w:b/>
      <w:bCs/>
      <w:i/>
      <w:iCs/>
      <w:sz w:val="20"/>
      <w:szCs w:val="20"/>
      <w:lang w:bidi="en-US"/>
    </w:rPr>
  </w:style>
  <w:style w:type="character" w:customStyle="1" w:styleId="Heading8Char">
    <w:name w:val="Heading 8 Char"/>
    <w:basedOn w:val="DefaultParagraphFont"/>
    <w:link w:val="Heading8"/>
    <w:rsid w:val="00CD509A"/>
    <w:rPr>
      <w:rFonts w:ascii="Cambria" w:hAnsi="Cambria"/>
      <w:b/>
      <w:bCs/>
      <w:i/>
      <w:iCs/>
      <w:sz w:val="18"/>
      <w:szCs w:val="18"/>
      <w:lang w:bidi="en-US"/>
    </w:rPr>
  </w:style>
  <w:style w:type="character" w:customStyle="1" w:styleId="Heading9Char">
    <w:name w:val="Heading 9 Char"/>
    <w:basedOn w:val="DefaultParagraphFont"/>
    <w:link w:val="Heading9"/>
    <w:rsid w:val="00CD509A"/>
    <w:rPr>
      <w:rFonts w:ascii="Cambria" w:hAnsi="Cambria"/>
      <w:i/>
      <w:iCs/>
      <w:sz w:val="18"/>
      <w:szCs w:val="18"/>
      <w:lang w:bidi="en-US"/>
    </w:rPr>
  </w:style>
  <w:style w:type="paragraph" w:styleId="DocumentMap">
    <w:name w:val="Document Map"/>
    <w:basedOn w:val="Normal"/>
    <w:link w:val="DocumentMapChar"/>
    <w:uiPriority w:val="99"/>
    <w:unhideWhenUsed/>
    <w:rsid w:val="00CD50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D509A"/>
    <w:rPr>
      <w:rFonts w:ascii="Lucida Grande" w:hAnsi="Lucida Grande" w:cs="Lucida Grande"/>
      <w:sz w:val="24"/>
    </w:rPr>
  </w:style>
  <w:style w:type="paragraph" w:customStyle="1" w:styleId="textbold">
    <w:name w:val="text bold"/>
    <w:basedOn w:val="Normal"/>
    <w:link w:val="Emphasis"/>
    <w:uiPriority w:val="7"/>
    <w:qFormat/>
    <w:rsid w:val="00CD509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CD50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D509A"/>
    <w:pPr>
      <w:spacing w:before="100" w:beforeAutospacing="1" w:after="100" w:afterAutospacing="1"/>
    </w:pPr>
  </w:style>
  <w:style w:type="character" w:customStyle="1" w:styleId="sr-only">
    <w:name w:val="sr-only"/>
    <w:basedOn w:val="DefaultParagraphFont"/>
    <w:rsid w:val="00CD509A"/>
  </w:style>
  <w:style w:type="character" w:customStyle="1" w:styleId="figurecredit">
    <w:name w:val="figure__credit"/>
    <w:basedOn w:val="DefaultParagraphFont"/>
    <w:rsid w:val="00CD509A"/>
  </w:style>
  <w:style w:type="paragraph" w:customStyle="1" w:styleId="Emphasis1">
    <w:name w:val="Emphasis1"/>
    <w:basedOn w:val="Normal"/>
    <w:uiPriority w:val="20"/>
    <w:qFormat/>
    <w:rsid w:val="00CD509A"/>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CD509A"/>
    <w:rPr>
      <w:color w:val="605E5C"/>
      <w:shd w:val="clear" w:color="auto" w:fill="E1DFDD"/>
    </w:rPr>
  </w:style>
  <w:style w:type="paragraph" w:customStyle="1" w:styleId="kd">
    <w:name w:val="kd"/>
    <w:basedOn w:val="Normal"/>
    <w:rsid w:val="00CD509A"/>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CD509A"/>
    <w:rPr>
      <w:b/>
      <w:bCs/>
    </w:rPr>
  </w:style>
  <w:style w:type="paragraph" w:customStyle="1" w:styleId="css-axufdj">
    <w:name w:val="css-axufdj"/>
    <w:basedOn w:val="Normal"/>
    <w:rsid w:val="00CD509A"/>
    <w:pPr>
      <w:spacing w:before="100" w:beforeAutospacing="1" w:after="100" w:afterAutospacing="1"/>
    </w:pPr>
  </w:style>
  <w:style w:type="character" w:customStyle="1" w:styleId="css-2ep15g">
    <w:name w:val="css-2ep15g"/>
    <w:basedOn w:val="DefaultParagraphFont"/>
    <w:rsid w:val="00CD509A"/>
  </w:style>
  <w:style w:type="character" w:customStyle="1" w:styleId="css-1rhhdjb">
    <w:name w:val="css-1rhhdjb"/>
    <w:basedOn w:val="DefaultParagraphFont"/>
    <w:rsid w:val="00CD509A"/>
  </w:style>
  <w:style w:type="character" w:customStyle="1" w:styleId="css-u32m0k">
    <w:name w:val="css-u32m0k"/>
    <w:basedOn w:val="DefaultParagraphFont"/>
    <w:rsid w:val="00CD509A"/>
  </w:style>
  <w:style w:type="paragraph" w:styleId="ListParagraph">
    <w:name w:val="List Paragraph"/>
    <w:aliases w:val="6 font"/>
    <w:basedOn w:val="Normal"/>
    <w:uiPriority w:val="34"/>
    <w:qFormat/>
    <w:rsid w:val="00CD509A"/>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CD509A"/>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CD509A"/>
    <w:pPr>
      <w:outlineLvl w:val="0"/>
    </w:pPr>
    <w:rPr>
      <w:rFonts w:ascii="Georgia" w:hAnsi="Georgia"/>
      <w:bCs/>
      <w:u w:val="single"/>
    </w:rPr>
  </w:style>
  <w:style w:type="character" w:customStyle="1" w:styleId="TitleChar1">
    <w:name w:val="Title Char1"/>
    <w:basedOn w:val="DefaultParagraphFont"/>
    <w:uiPriority w:val="99"/>
    <w:rsid w:val="00CD509A"/>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CD509A"/>
    <w:rPr>
      <w:b/>
      <w:bCs/>
      <w:u w:val="single"/>
    </w:rPr>
  </w:style>
  <w:style w:type="paragraph" w:customStyle="1" w:styleId="UnderlinePara">
    <w:name w:val="Underline Para"/>
    <w:basedOn w:val="Normal"/>
    <w:uiPriority w:val="6"/>
    <w:qFormat/>
    <w:rsid w:val="00CD509A"/>
    <w:pPr>
      <w:widowControl w:val="0"/>
      <w:suppressAutoHyphens/>
      <w:spacing w:after="200"/>
      <w:contextualSpacing/>
    </w:pPr>
    <w:rPr>
      <w:rFonts w:asciiTheme="minorHAnsi" w:hAnsiTheme="minorHAnsi"/>
      <w:u w:val="single"/>
    </w:rPr>
  </w:style>
  <w:style w:type="paragraph" w:customStyle="1" w:styleId="has-drop-cap">
    <w:name w:val="has-drop-cap"/>
    <w:basedOn w:val="Normal"/>
    <w:rsid w:val="00CD509A"/>
    <w:pPr>
      <w:spacing w:before="100" w:beforeAutospacing="1" w:after="100" w:afterAutospacing="1"/>
    </w:pPr>
  </w:style>
  <w:style w:type="paragraph" w:customStyle="1" w:styleId="articleparagraphroot2qm08">
    <w:name w:val="articleparagraph_root__2qm08"/>
    <w:basedOn w:val="Normal"/>
    <w:rsid w:val="00CD509A"/>
    <w:pPr>
      <w:spacing w:before="100" w:beforeAutospacing="1" w:after="100" w:afterAutospacing="1"/>
    </w:pPr>
  </w:style>
  <w:style w:type="paragraph" w:customStyle="1" w:styleId="p">
    <w:name w:val="p"/>
    <w:basedOn w:val="Normal"/>
    <w:rsid w:val="00CD509A"/>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CD509A"/>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CD509A"/>
    <w:pPr>
      <w:spacing w:before="60" w:after="60" w:line="256" w:lineRule="auto"/>
    </w:pPr>
    <w:rPr>
      <w:spacing w:val="-8"/>
    </w:rPr>
  </w:style>
  <w:style w:type="paragraph" w:styleId="BodyText">
    <w:name w:val="Body Text"/>
    <w:basedOn w:val="Normal"/>
    <w:link w:val="BodyTextChar"/>
    <w:unhideWhenUsed/>
    <w:qFormat/>
    <w:rsid w:val="00CD509A"/>
    <w:pPr>
      <w:spacing w:after="120"/>
    </w:pPr>
    <w:rPr>
      <w:rFonts w:ascii="Arial" w:hAnsi="Arial" w:cs="Arial"/>
      <w:spacing w:val="-8"/>
    </w:rPr>
  </w:style>
  <w:style w:type="character" w:customStyle="1" w:styleId="BodyTextChar">
    <w:name w:val="Body Text Char"/>
    <w:basedOn w:val="DefaultParagraphFont"/>
    <w:link w:val="BodyText"/>
    <w:rsid w:val="00CD509A"/>
    <w:rPr>
      <w:rFonts w:ascii="Arial" w:hAnsi="Arial" w:cs="Arial"/>
      <w:spacing w:val="-8"/>
    </w:rPr>
  </w:style>
  <w:style w:type="paragraph" w:customStyle="1" w:styleId="Analytics">
    <w:name w:val="Analytics"/>
    <w:basedOn w:val="Normal"/>
    <w:link w:val="AnalyticsChar"/>
    <w:autoRedefine/>
    <w:uiPriority w:val="4"/>
    <w:qFormat/>
    <w:rsid w:val="00CD509A"/>
    <w:rPr>
      <w:b/>
      <w:color w:val="00B050"/>
      <w:sz w:val="26"/>
    </w:rPr>
  </w:style>
  <w:style w:type="character" w:customStyle="1" w:styleId="AnalyticsChar">
    <w:name w:val="Analytics Char"/>
    <w:basedOn w:val="DefaultParagraphFont"/>
    <w:link w:val="Analytics"/>
    <w:uiPriority w:val="4"/>
    <w:rsid w:val="00CD509A"/>
    <w:rPr>
      <w:rFonts w:ascii="Calibri" w:hAnsi="Calibri"/>
      <w:b/>
      <w:color w:val="00B050"/>
      <w:sz w:val="26"/>
    </w:rPr>
  </w:style>
  <w:style w:type="paragraph" w:customStyle="1" w:styleId="Analytic">
    <w:name w:val="Analytic"/>
    <w:basedOn w:val="Normal"/>
    <w:link w:val="AnalyticChar"/>
    <w:autoRedefine/>
    <w:uiPriority w:val="4"/>
    <w:qFormat/>
    <w:rsid w:val="00CD509A"/>
    <w:rPr>
      <w:rFonts w:ascii="Arial" w:hAnsi="Arial" w:cs="Arial"/>
      <w:b/>
      <w:spacing w:val="-8"/>
    </w:rPr>
  </w:style>
  <w:style w:type="character" w:customStyle="1" w:styleId="AnalyticChar">
    <w:name w:val="Analytic Char"/>
    <w:basedOn w:val="DefaultParagraphFont"/>
    <w:link w:val="Analytic"/>
    <w:uiPriority w:val="4"/>
    <w:rsid w:val="00CD509A"/>
    <w:rPr>
      <w:rFonts w:ascii="Arial" w:hAnsi="Arial" w:cs="Arial"/>
      <w:b/>
      <w:spacing w:val="-8"/>
    </w:rPr>
  </w:style>
  <w:style w:type="paragraph" w:customStyle="1" w:styleId="DateTime">
    <w:name w:val="DateTime"/>
    <w:basedOn w:val="Normal"/>
    <w:link w:val="DateTimeChar"/>
    <w:autoRedefine/>
    <w:uiPriority w:val="4"/>
    <w:qFormat/>
    <w:rsid w:val="00CD509A"/>
    <w:rPr>
      <w:rFonts w:ascii="Arial" w:hAnsi="Arial" w:cs="Arial"/>
      <w:spacing w:val="-8"/>
    </w:rPr>
  </w:style>
  <w:style w:type="character" w:customStyle="1" w:styleId="DateTimeChar">
    <w:name w:val="DateTime Char"/>
    <w:basedOn w:val="DefaultParagraphFont"/>
    <w:link w:val="DateTime"/>
    <w:uiPriority w:val="4"/>
    <w:rsid w:val="00CD509A"/>
    <w:rPr>
      <w:rFonts w:ascii="Arial" w:hAnsi="Arial" w:cs="Arial"/>
      <w:spacing w:val="-8"/>
    </w:rPr>
  </w:style>
  <w:style w:type="paragraph" w:customStyle="1" w:styleId="Lecture">
    <w:name w:val="Lecture"/>
    <w:next w:val="BodyText"/>
    <w:link w:val="LectureChar"/>
    <w:autoRedefine/>
    <w:uiPriority w:val="4"/>
    <w:qFormat/>
    <w:rsid w:val="00CD509A"/>
    <w:pPr>
      <w:spacing w:after="0"/>
      <w:outlineLvl w:val="5"/>
    </w:pPr>
    <w:rPr>
      <w:rFonts w:ascii="Arial" w:hAnsi="Arial" w:cs="Arial"/>
      <w:spacing w:val="-10"/>
    </w:rPr>
  </w:style>
  <w:style w:type="character" w:customStyle="1" w:styleId="LectureChar">
    <w:name w:val="Lecture Char"/>
    <w:basedOn w:val="DateTimeChar"/>
    <w:link w:val="Lecture"/>
    <w:uiPriority w:val="4"/>
    <w:rsid w:val="00CD509A"/>
    <w:rPr>
      <w:rFonts w:ascii="Arial" w:hAnsi="Arial" w:cs="Arial"/>
      <w:spacing w:val="-10"/>
    </w:rPr>
  </w:style>
  <w:style w:type="character" w:customStyle="1" w:styleId="underline">
    <w:name w:val="underline"/>
    <w:basedOn w:val="DefaultParagraphFont"/>
    <w:qFormat/>
    <w:rsid w:val="00CD509A"/>
    <w:rPr>
      <w:u w:val="single"/>
    </w:rPr>
  </w:style>
  <w:style w:type="character" w:customStyle="1" w:styleId="apple-style-span">
    <w:name w:val="apple-style-span"/>
    <w:rsid w:val="00CD509A"/>
  </w:style>
  <w:style w:type="paragraph" w:styleId="FootnoteText">
    <w:name w:val="footnote text"/>
    <w:basedOn w:val="Normal"/>
    <w:link w:val="FootnoteTextChar"/>
    <w:uiPriority w:val="99"/>
    <w:unhideWhenUsed/>
    <w:rsid w:val="00CD509A"/>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CD509A"/>
    <w:rPr>
      <w:rFonts w:ascii="Arial" w:hAnsi="Arial" w:cs="Arial"/>
      <w:spacing w:val="-8"/>
      <w:sz w:val="20"/>
      <w:szCs w:val="20"/>
    </w:rPr>
  </w:style>
  <w:style w:type="character" w:styleId="FootnoteReference">
    <w:name w:val="footnote reference"/>
    <w:aliases w:val="FN Ref,footnote reference"/>
    <w:uiPriority w:val="99"/>
    <w:unhideWhenUsed/>
    <w:qFormat/>
    <w:rsid w:val="00CD509A"/>
    <w:rPr>
      <w:vertAlign w:val="superscript"/>
    </w:rPr>
  </w:style>
  <w:style w:type="character" w:customStyle="1" w:styleId="cardChar">
    <w:name w:val="card Char"/>
    <w:aliases w:val="Bold Cite Char Char,Speed Cite Char"/>
    <w:rsid w:val="00CD509A"/>
    <w:rPr>
      <w:u w:val="single"/>
    </w:rPr>
  </w:style>
  <w:style w:type="paragraph" w:customStyle="1" w:styleId="cardtext">
    <w:name w:val="card text"/>
    <w:basedOn w:val="Normal"/>
    <w:link w:val="cardtextChar"/>
    <w:qFormat/>
    <w:rsid w:val="00CD509A"/>
    <w:pPr>
      <w:ind w:left="288" w:right="288"/>
    </w:pPr>
    <w:rPr>
      <w:rFonts w:ascii="Arial" w:hAnsi="Arial" w:cs="Arial"/>
      <w:spacing w:val="-8"/>
    </w:rPr>
  </w:style>
  <w:style w:type="character" w:customStyle="1" w:styleId="cardtextChar">
    <w:name w:val="card text Char"/>
    <w:basedOn w:val="DefaultParagraphFont"/>
    <w:link w:val="cardtext"/>
    <w:rsid w:val="00CD509A"/>
    <w:rPr>
      <w:rFonts w:ascii="Arial" w:hAnsi="Arial" w:cs="Arial"/>
      <w:spacing w:val="-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CD509A"/>
    <w:rPr>
      <w:rFonts w:ascii="Calibri" w:hAnsi="Calibri"/>
    </w:rPr>
  </w:style>
  <w:style w:type="paragraph" w:customStyle="1" w:styleId="css-exrw3m">
    <w:name w:val="css-exrw3m"/>
    <w:basedOn w:val="Normal"/>
    <w:rsid w:val="00CD509A"/>
    <w:pPr>
      <w:spacing w:before="100" w:beforeAutospacing="1" w:after="100" w:afterAutospacing="1"/>
    </w:pPr>
    <w:rPr>
      <w:spacing w:val="-8"/>
    </w:rPr>
  </w:style>
  <w:style w:type="paragraph" w:styleId="Header">
    <w:name w:val="header"/>
    <w:basedOn w:val="Normal"/>
    <w:link w:val="HeaderChar"/>
    <w:uiPriority w:val="99"/>
    <w:unhideWhenUsed/>
    <w:qFormat/>
    <w:rsid w:val="00CD509A"/>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CD509A"/>
    <w:rPr>
      <w:rFonts w:ascii="Arial" w:hAnsi="Arial" w:cs="Arial"/>
      <w:spacing w:val="-8"/>
    </w:rPr>
  </w:style>
  <w:style w:type="paragraph" w:styleId="Footer">
    <w:name w:val="footer"/>
    <w:basedOn w:val="Normal"/>
    <w:link w:val="FooterChar"/>
    <w:uiPriority w:val="99"/>
    <w:unhideWhenUsed/>
    <w:rsid w:val="00CD509A"/>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CD509A"/>
    <w:rPr>
      <w:rFonts w:ascii="Arial" w:hAnsi="Arial" w:cs="Arial"/>
      <w:spacing w:val="-8"/>
    </w:rPr>
  </w:style>
  <w:style w:type="character" w:customStyle="1" w:styleId="rollover-people">
    <w:name w:val="rollover-people"/>
    <w:basedOn w:val="DefaultParagraphFont"/>
    <w:rsid w:val="00CD509A"/>
  </w:style>
  <w:style w:type="paragraph" w:customStyle="1" w:styleId="Genealogy">
    <w:name w:val="Genealogy"/>
    <w:basedOn w:val="Heading4"/>
    <w:autoRedefine/>
    <w:qFormat/>
    <w:rsid w:val="00CD509A"/>
    <w:rPr>
      <w:rFonts w:ascii="Arial" w:hAnsi="Arial" w:cs="Calibri"/>
      <w:bCs/>
      <w:iCs w:val="0"/>
      <w:sz w:val="22"/>
    </w:rPr>
  </w:style>
  <w:style w:type="character" w:customStyle="1" w:styleId="c-timestamplabel">
    <w:name w:val="c-timestamp__label"/>
    <w:basedOn w:val="DefaultParagraphFont"/>
    <w:rsid w:val="00CD509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D509A"/>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customStyle="1" w:styleId="UnresolvedMention1">
    <w:name w:val="Unresolved Mention1"/>
    <w:basedOn w:val="DefaultParagraphFont"/>
    <w:uiPriority w:val="99"/>
    <w:unhideWhenUsed/>
    <w:rsid w:val="00CD509A"/>
    <w:rPr>
      <w:color w:val="605E5C"/>
      <w:shd w:val="clear" w:color="auto" w:fill="E1DFDD"/>
    </w:rPr>
  </w:style>
  <w:style w:type="paragraph" w:styleId="BalloonText">
    <w:name w:val="Balloon Text"/>
    <w:basedOn w:val="Normal"/>
    <w:link w:val="BalloonTextChar"/>
    <w:uiPriority w:val="99"/>
    <w:unhideWhenUsed/>
    <w:rsid w:val="00CD509A"/>
    <w:rPr>
      <w:rFonts w:ascii="Tahoma" w:hAnsi="Tahoma" w:cs="Tahoma"/>
      <w:szCs w:val="16"/>
    </w:rPr>
  </w:style>
  <w:style w:type="character" w:customStyle="1" w:styleId="BalloonTextChar">
    <w:name w:val="Balloon Text Char"/>
    <w:basedOn w:val="DefaultParagraphFont"/>
    <w:link w:val="BalloonText"/>
    <w:uiPriority w:val="99"/>
    <w:rsid w:val="00CD509A"/>
    <w:rPr>
      <w:rFonts w:ascii="Tahoma" w:hAnsi="Tahoma" w:cs="Tahoma"/>
      <w:szCs w:val="16"/>
    </w:rPr>
  </w:style>
  <w:style w:type="character" w:styleId="PageNumber">
    <w:name w:val="page number"/>
    <w:aliases w:val="card ununderlined"/>
    <w:basedOn w:val="DefaultParagraphFont"/>
    <w:uiPriority w:val="99"/>
    <w:unhideWhenUsed/>
    <w:rsid w:val="00CD509A"/>
  </w:style>
  <w:style w:type="character" w:customStyle="1" w:styleId="m4841727538114946087gmail-styleunderline">
    <w:name w:val="m_4841727538114946087gmail-styleunderline"/>
    <w:basedOn w:val="DefaultParagraphFont"/>
    <w:rsid w:val="00CD509A"/>
  </w:style>
  <w:style w:type="paragraph" w:customStyle="1" w:styleId="BreakTag">
    <w:name w:val="Break Tag"/>
    <w:basedOn w:val="Normal"/>
    <w:autoRedefine/>
    <w:uiPriority w:val="4"/>
    <w:qFormat/>
    <w:rsid w:val="00CD509A"/>
    <w:pPr>
      <w:spacing w:before="240"/>
    </w:pPr>
    <w:rPr>
      <w:b/>
    </w:rPr>
  </w:style>
  <w:style w:type="paragraph" w:customStyle="1" w:styleId="BreakBlock">
    <w:name w:val="Break Block"/>
    <w:basedOn w:val="Normal"/>
    <w:link w:val="BreakBlockChar"/>
    <w:autoRedefine/>
    <w:qFormat/>
    <w:rsid w:val="00CD509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CD509A"/>
    <w:rPr>
      <w:rFonts w:ascii="Arial Bold" w:hAnsi="Arial Bold"/>
      <w:b/>
      <w:caps/>
      <w:sz w:val="32"/>
      <w:u w:val="single"/>
    </w:rPr>
  </w:style>
  <w:style w:type="character" w:customStyle="1" w:styleId="Mention1">
    <w:name w:val="Mention1"/>
    <w:basedOn w:val="DefaultParagraphFont"/>
    <w:uiPriority w:val="99"/>
    <w:semiHidden/>
    <w:unhideWhenUsed/>
    <w:rsid w:val="00CD509A"/>
    <w:rPr>
      <w:color w:val="2B579A"/>
      <w:shd w:val="clear" w:color="auto" w:fill="E6E6E6"/>
    </w:rPr>
  </w:style>
  <w:style w:type="paragraph" w:customStyle="1" w:styleId="evidencetext">
    <w:name w:val="evidence text"/>
    <w:basedOn w:val="Normal"/>
    <w:link w:val="evidencetextChar1"/>
    <w:qFormat/>
    <w:rsid w:val="00CD509A"/>
    <w:pPr>
      <w:ind w:left="432" w:right="432"/>
    </w:pPr>
    <w:rPr>
      <w:color w:val="000000"/>
      <w:lang w:val="x-none" w:eastAsia="x-none"/>
    </w:rPr>
  </w:style>
  <w:style w:type="character" w:customStyle="1" w:styleId="evidencetextChar1">
    <w:name w:val="evidence text Char1"/>
    <w:link w:val="evidencetext"/>
    <w:rsid w:val="00CD509A"/>
    <w:rPr>
      <w:rFonts w:ascii="Calibri" w:hAnsi="Calibri"/>
      <w:color w:val="000000"/>
      <w:lang w:val="x-none" w:eastAsia="x-none"/>
    </w:rPr>
  </w:style>
  <w:style w:type="character" w:customStyle="1" w:styleId="Author-Date">
    <w:name w:val="Author-Date"/>
    <w:qFormat/>
    <w:rsid w:val="00CD509A"/>
    <w:rPr>
      <w:b/>
      <w:sz w:val="24"/>
    </w:rPr>
  </w:style>
  <w:style w:type="paragraph" w:customStyle="1" w:styleId="Nothing">
    <w:name w:val="Nothing"/>
    <w:link w:val="NothingChar"/>
    <w:qFormat/>
    <w:rsid w:val="00CD509A"/>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CD509A"/>
    <w:rPr>
      <w:u w:val="single"/>
    </w:rPr>
  </w:style>
  <w:style w:type="character" w:customStyle="1" w:styleId="Style4Char">
    <w:name w:val="Style4 Char"/>
    <w:link w:val="Style4"/>
    <w:rsid w:val="00CD509A"/>
    <w:rPr>
      <w:rFonts w:ascii="Calibri" w:hAnsi="Calibri"/>
      <w:u w:val="single"/>
    </w:rPr>
  </w:style>
  <w:style w:type="character" w:customStyle="1" w:styleId="term">
    <w:name w:val="term"/>
    <w:basedOn w:val="DefaultParagraphFont"/>
    <w:rsid w:val="00CD509A"/>
  </w:style>
  <w:style w:type="character" w:customStyle="1" w:styleId="Style1Char">
    <w:name w:val="Style1 Char"/>
    <w:rsid w:val="00CD509A"/>
    <w:rPr>
      <w:rFonts w:ascii="Times New Roman" w:eastAsia="SimSun" w:hAnsi="Times New Roman" w:cs="Times New Roman"/>
      <w:sz w:val="20"/>
      <w:szCs w:val="24"/>
      <w:u w:val="single"/>
      <w:lang w:eastAsia="zh-CN"/>
    </w:rPr>
  </w:style>
  <w:style w:type="character" w:customStyle="1" w:styleId="Styleunderline11pt">
    <w:name w:val="Style underline + 11 pt"/>
    <w:rsid w:val="00CD509A"/>
    <w:rPr>
      <w:rFonts w:ascii="Times New Roman" w:hAnsi="Times New Roman"/>
      <w:sz w:val="20"/>
      <w:u w:val="single"/>
    </w:rPr>
  </w:style>
  <w:style w:type="paragraph" w:customStyle="1" w:styleId="Stylecard11pt">
    <w:name w:val="Style card + 11 pt"/>
    <w:basedOn w:val="Normal"/>
    <w:link w:val="Stylecard11ptChar"/>
    <w:qFormat/>
    <w:rsid w:val="00CD509A"/>
    <w:pPr>
      <w:ind w:left="288" w:right="288"/>
    </w:pPr>
    <w:rPr>
      <w:rFonts w:ascii="Georgia" w:eastAsia="SimSun" w:hAnsi="Georgia"/>
      <w:lang w:eastAsia="zh-CN"/>
    </w:rPr>
  </w:style>
  <w:style w:type="character" w:customStyle="1" w:styleId="Stylecard11ptChar">
    <w:name w:val="Style card + 11 pt Char"/>
    <w:link w:val="Stylecard11pt"/>
    <w:rsid w:val="00CD509A"/>
    <w:rPr>
      <w:rFonts w:ascii="Georgia" w:eastAsia="SimSun" w:hAnsi="Georgia"/>
      <w:lang w:eastAsia="zh-CN"/>
    </w:rPr>
  </w:style>
  <w:style w:type="paragraph" w:customStyle="1" w:styleId="Minimize">
    <w:name w:val="Minimize"/>
    <w:basedOn w:val="Normal"/>
    <w:next w:val="Normal"/>
    <w:link w:val="MinimizeChar"/>
    <w:qFormat/>
    <w:rsid w:val="00CD509A"/>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CD509A"/>
    <w:rPr>
      <w:rFonts w:ascii="Georgia" w:hAnsi="Georgia"/>
      <w:color w:val="000000"/>
      <w:sz w:val="12"/>
      <w:szCs w:val="20"/>
    </w:rPr>
  </w:style>
  <w:style w:type="character" w:customStyle="1" w:styleId="byline">
    <w:name w:val="byline"/>
    <w:basedOn w:val="DefaultParagraphFont"/>
    <w:rsid w:val="00CD509A"/>
  </w:style>
  <w:style w:type="paragraph" w:customStyle="1" w:styleId="StyleStyle411pt">
    <w:name w:val="Style Style4 + 11 pt"/>
    <w:basedOn w:val="Normal"/>
    <w:link w:val="StyleStyle411ptChar"/>
    <w:qFormat/>
    <w:rsid w:val="00CD509A"/>
    <w:pPr>
      <w:spacing w:after="200" w:line="276" w:lineRule="auto"/>
    </w:pPr>
    <w:rPr>
      <w:u w:val="single"/>
    </w:rPr>
  </w:style>
  <w:style w:type="character" w:customStyle="1" w:styleId="StyleStyle411ptChar">
    <w:name w:val="Style Style4 + 11 pt Char"/>
    <w:basedOn w:val="DefaultParagraphFont"/>
    <w:link w:val="StyleStyle411pt"/>
    <w:rsid w:val="00CD509A"/>
    <w:rPr>
      <w:rFonts w:ascii="Calibri" w:hAnsi="Calibri"/>
      <w:u w:val="single"/>
    </w:rPr>
  </w:style>
  <w:style w:type="character" w:customStyle="1" w:styleId="Style11ptUnderline">
    <w:name w:val="Style 11 pt Underline"/>
    <w:rsid w:val="00CD509A"/>
    <w:rPr>
      <w:sz w:val="20"/>
      <w:u w:val="single"/>
    </w:rPr>
  </w:style>
  <w:style w:type="character" w:customStyle="1" w:styleId="Style11ptBoldUnderline">
    <w:name w:val="Style 11 pt Bold Underline"/>
    <w:rsid w:val="00CD509A"/>
    <w:rPr>
      <w:b/>
      <w:bCs/>
      <w:sz w:val="20"/>
      <w:u w:val="single"/>
    </w:rPr>
  </w:style>
  <w:style w:type="character" w:customStyle="1" w:styleId="Style11pt">
    <w:name w:val="Style 11 pt"/>
    <w:rsid w:val="00CD509A"/>
    <w:rPr>
      <w:sz w:val="20"/>
    </w:rPr>
  </w:style>
  <w:style w:type="paragraph" w:customStyle="1" w:styleId="StyleStyle411ptBold">
    <w:name w:val="Style Style4 + 11 pt Bold"/>
    <w:basedOn w:val="Normal"/>
    <w:link w:val="StyleStyle411ptBoldChar"/>
    <w:qFormat/>
    <w:rsid w:val="00CD509A"/>
    <w:rPr>
      <w:b/>
      <w:bCs/>
      <w:u w:val="single"/>
    </w:rPr>
  </w:style>
  <w:style w:type="character" w:customStyle="1" w:styleId="StyleStyle411ptBoldChar">
    <w:name w:val="Style Style4 + 11 pt Bold Char"/>
    <w:basedOn w:val="DefaultParagraphFont"/>
    <w:link w:val="StyleStyle411ptBold"/>
    <w:rsid w:val="00CD509A"/>
    <w:rPr>
      <w:rFonts w:ascii="Calibri" w:hAnsi="Calibri"/>
      <w:b/>
      <w:bCs/>
      <w:u w:val="single"/>
    </w:rPr>
  </w:style>
  <w:style w:type="paragraph" w:customStyle="1" w:styleId="BlockTitle">
    <w:name w:val="Block Title"/>
    <w:basedOn w:val="Normal"/>
    <w:next w:val="Normal"/>
    <w:link w:val="BlockTitleChar"/>
    <w:uiPriority w:val="99"/>
    <w:qFormat/>
    <w:rsid w:val="00CD509A"/>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CD509A"/>
    <w:rPr>
      <w:rFonts w:ascii="Calibri" w:hAnsi="Calibri"/>
      <w:b/>
      <w:sz w:val="32"/>
      <w:szCs w:val="20"/>
      <w:u w:val="single"/>
    </w:rPr>
  </w:style>
  <w:style w:type="character" w:customStyle="1" w:styleId="Emphasis2">
    <w:name w:val="Emphasis2"/>
    <w:basedOn w:val="DefaultParagraphFont"/>
    <w:rsid w:val="00CD509A"/>
    <w:rPr>
      <w:rFonts w:ascii="Franklin Gothic Heavy" w:hAnsi="Franklin Gothic Heavy"/>
      <w:iCs/>
      <w:u w:val="single"/>
    </w:rPr>
  </w:style>
  <w:style w:type="paragraph" w:customStyle="1" w:styleId="Cards">
    <w:name w:val="Cards"/>
    <w:basedOn w:val="Normal"/>
    <w:link w:val="CardsChar1"/>
    <w:qFormat/>
    <w:rsid w:val="00CD509A"/>
    <w:pPr>
      <w:autoSpaceDE w:val="0"/>
      <w:autoSpaceDN w:val="0"/>
      <w:adjustRightInd w:val="0"/>
      <w:ind w:left="432" w:right="432"/>
      <w:jc w:val="both"/>
    </w:pPr>
    <w:rPr>
      <w:sz w:val="20"/>
      <w:szCs w:val="20"/>
    </w:rPr>
  </w:style>
  <w:style w:type="character" w:customStyle="1" w:styleId="CardsChar">
    <w:name w:val="Cards Char"/>
    <w:locked/>
    <w:rsid w:val="00CD509A"/>
    <w:rPr>
      <w:rFonts w:ascii="Times New Roman" w:eastAsia="Times New Roman" w:hAnsi="Times New Roman" w:cs="Times New Roman"/>
      <w:sz w:val="20"/>
      <w:szCs w:val="24"/>
    </w:rPr>
  </w:style>
  <w:style w:type="character" w:customStyle="1" w:styleId="pmterms1">
    <w:name w:val="pmterms1"/>
    <w:basedOn w:val="DefaultParagraphFont"/>
    <w:rsid w:val="00CD509A"/>
  </w:style>
  <w:style w:type="character" w:customStyle="1" w:styleId="hilite1">
    <w:name w:val="hilite1"/>
    <w:basedOn w:val="DefaultParagraphFont"/>
    <w:rsid w:val="00CD509A"/>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CD509A"/>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CD509A"/>
    <w:rPr>
      <w:rFonts w:ascii="Times New Roman" w:eastAsia="Malgun Gothic" w:hAnsi="Times New Roman" w:cs="Times New Roman"/>
      <w:sz w:val="21"/>
      <w:szCs w:val="24"/>
      <w:u w:val="single"/>
    </w:rPr>
  </w:style>
  <w:style w:type="paragraph" w:customStyle="1" w:styleId="Normaltag">
    <w:name w:val="Normal tag"/>
    <w:basedOn w:val="Normal"/>
    <w:link w:val="NormaltagChar"/>
    <w:qFormat/>
    <w:rsid w:val="00CD509A"/>
    <w:rPr>
      <w:b/>
      <w:szCs w:val="20"/>
    </w:rPr>
  </w:style>
  <w:style w:type="character" w:customStyle="1" w:styleId="NormaltagChar">
    <w:name w:val="Normal tag Char"/>
    <w:basedOn w:val="DefaultParagraphFont"/>
    <w:link w:val="Normaltag"/>
    <w:locked/>
    <w:rsid w:val="00CD509A"/>
    <w:rPr>
      <w:rFonts w:ascii="Calibri" w:hAnsi="Calibri"/>
      <w:b/>
      <w:szCs w:val="20"/>
    </w:rPr>
  </w:style>
  <w:style w:type="character" w:customStyle="1" w:styleId="DebateUnderline">
    <w:name w:val="Debate Underline"/>
    <w:qFormat/>
    <w:rsid w:val="00CD509A"/>
    <w:rPr>
      <w:rFonts w:ascii="Times New Roman" w:hAnsi="Times New Roman"/>
      <w:sz w:val="20"/>
      <w:szCs w:val="24"/>
      <w:u w:val="thick"/>
    </w:rPr>
  </w:style>
  <w:style w:type="character" w:customStyle="1" w:styleId="blue">
    <w:name w:val="blue"/>
    <w:basedOn w:val="DefaultParagraphFont"/>
    <w:rsid w:val="00CD509A"/>
    <w:rPr>
      <w:rFonts w:cs="Times New Roman"/>
    </w:rPr>
  </w:style>
  <w:style w:type="paragraph" w:customStyle="1" w:styleId="cites">
    <w:name w:val="cites"/>
    <w:link w:val="Heading1Char3"/>
    <w:autoRedefine/>
    <w:qFormat/>
    <w:rsid w:val="00CD509A"/>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CD509A"/>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CD509A"/>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CD509A"/>
    <w:rPr>
      <w:rFonts w:ascii="Times New Roman" w:eastAsia="Malgun Gothic" w:hAnsi="Times New Roman" w:cs="Times New Roman"/>
      <w:sz w:val="12"/>
      <w:szCs w:val="24"/>
    </w:rPr>
  </w:style>
  <w:style w:type="character" w:customStyle="1" w:styleId="CitesChar2">
    <w:name w:val="Cites Char2"/>
    <w:link w:val="Cites0"/>
    <w:rsid w:val="00CD509A"/>
    <w:rPr>
      <w:rFonts w:eastAsia="Times New Roman" w:cs="Times New Roman"/>
      <w:b/>
      <w:bCs/>
      <w:sz w:val="20"/>
      <w:szCs w:val="20"/>
    </w:rPr>
  </w:style>
  <w:style w:type="paragraph" w:customStyle="1" w:styleId="BlockTitle2">
    <w:name w:val="Block Title2"/>
    <w:basedOn w:val="Normal"/>
    <w:next w:val="Normal"/>
    <w:uiPriority w:val="99"/>
    <w:qFormat/>
    <w:rsid w:val="00CD509A"/>
    <w:pPr>
      <w:spacing w:after="240"/>
      <w:jc w:val="center"/>
    </w:pPr>
    <w:rPr>
      <w:b/>
      <w:sz w:val="32"/>
      <w:u w:val="single"/>
      <w:lang w:bidi="en-US"/>
    </w:rPr>
  </w:style>
  <w:style w:type="paragraph" w:styleId="TOC1">
    <w:name w:val="toc 1"/>
    <w:basedOn w:val="Normal"/>
    <w:next w:val="Normal"/>
    <w:autoRedefine/>
    <w:uiPriority w:val="39"/>
    <w:rsid w:val="00CD509A"/>
    <w:pPr>
      <w:spacing w:before="120" w:after="120"/>
    </w:pPr>
    <w:rPr>
      <w:b/>
      <w:u w:val="single"/>
      <w:lang w:bidi="en-US"/>
    </w:rPr>
  </w:style>
  <w:style w:type="paragraph" w:styleId="TOC9">
    <w:name w:val="toc 9"/>
    <w:basedOn w:val="Normal"/>
    <w:next w:val="Normal"/>
    <w:autoRedefine/>
    <w:uiPriority w:val="39"/>
    <w:rsid w:val="00CD509A"/>
    <w:pPr>
      <w:ind w:left="1600"/>
    </w:pPr>
    <w:rPr>
      <w:sz w:val="20"/>
      <w:lang w:bidi="en-US"/>
    </w:rPr>
  </w:style>
  <w:style w:type="paragraph" w:customStyle="1" w:styleId="TxBrp1">
    <w:name w:val="TxBr_p1"/>
    <w:basedOn w:val="Normal"/>
    <w:uiPriority w:val="99"/>
    <w:qFormat/>
    <w:rsid w:val="00CD509A"/>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CD509A"/>
    <w:pPr>
      <w:spacing w:before="100" w:beforeAutospacing="1" w:after="100" w:afterAutospacing="1"/>
    </w:pPr>
    <w:rPr>
      <w:lang w:bidi="en-US"/>
    </w:rPr>
  </w:style>
  <w:style w:type="character" w:customStyle="1" w:styleId="standardcontent">
    <w:name w:val="standardcontent"/>
    <w:basedOn w:val="DefaultParagraphFont"/>
    <w:rsid w:val="00CD509A"/>
  </w:style>
  <w:style w:type="paragraph" w:customStyle="1" w:styleId="hat">
    <w:name w:val="hat"/>
    <w:basedOn w:val="Normal"/>
    <w:next w:val="Normal"/>
    <w:link w:val="hatChar"/>
    <w:qFormat/>
    <w:rsid w:val="00CD509A"/>
    <w:pPr>
      <w:spacing w:before="240" w:after="240"/>
      <w:jc w:val="center"/>
      <w:outlineLvl w:val="0"/>
    </w:pPr>
    <w:rPr>
      <w:b/>
      <w:bCs/>
      <w:sz w:val="32"/>
      <w:u w:val="single"/>
      <w:lang w:bidi="en-US"/>
    </w:rPr>
  </w:style>
  <w:style w:type="character" w:customStyle="1" w:styleId="storyby">
    <w:name w:val="storyby"/>
    <w:basedOn w:val="DefaultParagraphFont"/>
    <w:rsid w:val="00CD509A"/>
  </w:style>
  <w:style w:type="paragraph" w:customStyle="1" w:styleId="HotRouteChar">
    <w:name w:val="Hot Route! Char"/>
    <w:basedOn w:val="Normal"/>
    <w:qFormat/>
    <w:rsid w:val="00CD509A"/>
    <w:pPr>
      <w:ind w:left="144"/>
    </w:pPr>
    <w:rPr>
      <w:sz w:val="20"/>
      <w:lang w:bidi="en-US"/>
    </w:rPr>
  </w:style>
  <w:style w:type="paragraph" w:customStyle="1" w:styleId="Default">
    <w:name w:val="Default"/>
    <w:uiPriority w:val="99"/>
    <w:qFormat/>
    <w:rsid w:val="00CD50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D509A"/>
    <w:rPr>
      <w:rFonts w:ascii="Cambria" w:hAnsi="Cambria" w:cs="Times New Roman"/>
      <w:b/>
      <w:bCs/>
      <w:sz w:val="26"/>
      <w:szCs w:val="26"/>
    </w:rPr>
  </w:style>
  <w:style w:type="character" w:customStyle="1" w:styleId="UnderliningChar">
    <w:name w:val="Underlining Char"/>
    <w:basedOn w:val="DefaultParagraphFont"/>
    <w:link w:val="Underlining"/>
    <w:uiPriority w:val="99"/>
    <w:rsid w:val="00CD509A"/>
    <w:rPr>
      <w:rFonts w:ascii="Arial Narrow" w:hAnsi="Arial Narrow" w:cs="Times New Roman"/>
      <w:u w:val="single"/>
    </w:rPr>
  </w:style>
  <w:style w:type="character" w:customStyle="1" w:styleId="CardCharChar1">
    <w:name w:val="Card Char Char1"/>
    <w:basedOn w:val="DefaultParagraphFont"/>
    <w:rsid w:val="00CD509A"/>
    <w:rPr>
      <w:rFonts w:cs="Times New Roman"/>
      <w:b/>
      <w:bCs/>
      <w:sz w:val="28"/>
      <w:szCs w:val="28"/>
    </w:rPr>
  </w:style>
  <w:style w:type="paragraph" w:customStyle="1" w:styleId="Cites0">
    <w:name w:val="Cites"/>
    <w:basedOn w:val="Normal"/>
    <w:link w:val="CitesChar2"/>
    <w:qFormat/>
    <w:rsid w:val="00CD509A"/>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CD509A"/>
    <w:rPr>
      <w:rFonts w:ascii="Times New Roman" w:eastAsia="Calibri" w:hAnsi="Times New Roman" w:cs="Times New Roman"/>
      <w:sz w:val="24"/>
      <w:szCs w:val="24"/>
    </w:rPr>
  </w:style>
  <w:style w:type="character" w:customStyle="1" w:styleId="apple-converted-space">
    <w:name w:val="apple-converted-space"/>
    <w:basedOn w:val="DefaultParagraphFont"/>
    <w:rsid w:val="00CD509A"/>
  </w:style>
  <w:style w:type="character" w:customStyle="1" w:styleId="hit">
    <w:name w:val="hit"/>
    <w:basedOn w:val="DefaultParagraphFont"/>
    <w:rsid w:val="00CD509A"/>
    <w:rPr>
      <w:rFonts w:cs="Times New Roman"/>
    </w:rPr>
  </w:style>
  <w:style w:type="paragraph" w:customStyle="1" w:styleId="SmallFont">
    <w:name w:val="Small Font"/>
    <w:basedOn w:val="Normal"/>
    <w:link w:val="SmallFontChar"/>
    <w:qFormat/>
    <w:rsid w:val="00CD509A"/>
    <w:pPr>
      <w:spacing w:after="200"/>
      <w:jc w:val="both"/>
    </w:pPr>
    <w:rPr>
      <w:rFonts w:eastAsia="Calibri"/>
      <w:szCs w:val="18"/>
    </w:rPr>
  </w:style>
  <w:style w:type="character" w:customStyle="1" w:styleId="SmallFontChar">
    <w:name w:val="Small Font Char"/>
    <w:basedOn w:val="DefaultParagraphFont"/>
    <w:link w:val="SmallFont"/>
    <w:locked/>
    <w:rsid w:val="00CD509A"/>
    <w:rPr>
      <w:rFonts w:ascii="Calibri" w:eastAsia="Calibri" w:hAnsi="Calibri"/>
      <w:szCs w:val="18"/>
    </w:rPr>
  </w:style>
  <w:style w:type="character" w:customStyle="1" w:styleId="CircleChar1">
    <w:name w:val="Circle Char1"/>
    <w:basedOn w:val="DefaultParagraphFont"/>
    <w:rsid w:val="00CD509A"/>
    <w:rPr>
      <w:rFonts w:cs="Times New Roman"/>
      <w:b/>
      <w:i/>
      <w:sz w:val="18"/>
      <w:szCs w:val="18"/>
      <w:u w:val="single"/>
      <w:lang w:val="en-US" w:eastAsia="en-US" w:bidi="ar-SA"/>
    </w:rPr>
  </w:style>
  <w:style w:type="character" w:customStyle="1" w:styleId="verdana">
    <w:name w:val="verdana"/>
    <w:basedOn w:val="DefaultParagraphFont"/>
    <w:rsid w:val="00CD509A"/>
  </w:style>
  <w:style w:type="character" w:customStyle="1" w:styleId="CardsChar1">
    <w:name w:val="Cards Char1"/>
    <w:link w:val="Cards"/>
    <w:rsid w:val="00CD509A"/>
    <w:rPr>
      <w:rFonts w:ascii="Calibri" w:hAnsi="Calibri"/>
      <w:sz w:val="20"/>
      <w:szCs w:val="20"/>
    </w:rPr>
  </w:style>
  <w:style w:type="paragraph" w:customStyle="1" w:styleId="BlockHeadings">
    <w:name w:val="Block Headings"/>
    <w:basedOn w:val="Normal"/>
    <w:link w:val="BlockHeadingsChar"/>
    <w:qFormat/>
    <w:rsid w:val="00CD509A"/>
    <w:pPr>
      <w:autoSpaceDE w:val="0"/>
      <w:autoSpaceDN w:val="0"/>
      <w:adjustRightInd w:val="0"/>
      <w:jc w:val="center"/>
      <w:outlineLvl w:val="0"/>
    </w:pPr>
    <w:rPr>
      <w:b/>
      <w:sz w:val="20"/>
      <w:szCs w:val="20"/>
    </w:rPr>
  </w:style>
  <w:style w:type="character" w:customStyle="1" w:styleId="BlockHeadingsChar">
    <w:name w:val="Block Headings Char"/>
    <w:link w:val="BlockHeadings"/>
    <w:rsid w:val="00CD509A"/>
    <w:rPr>
      <w:rFonts w:ascii="Calibri" w:hAnsi="Calibri"/>
      <w:b/>
      <w:sz w:val="20"/>
      <w:szCs w:val="20"/>
    </w:rPr>
  </w:style>
  <w:style w:type="paragraph" w:customStyle="1" w:styleId="loose">
    <w:name w:val="loose"/>
    <w:basedOn w:val="Normal"/>
    <w:qFormat/>
    <w:rsid w:val="00CD509A"/>
    <w:pPr>
      <w:spacing w:before="210"/>
    </w:pPr>
    <w:rPr>
      <w:lang w:eastAsia="zh-CN" w:bidi="he-IL"/>
    </w:rPr>
  </w:style>
  <w:style w:type="character" w:customStyle="1" w:styleId="hit1">
    <w:name w:val="hit1"/>
    <w:basedOn w:val="DefaultParagraphFont"/>
    <w:rsid w:val="00CD509A"/>
    <w:rPr>
      <w:b/>
      <w:bCs/>
      <w:color w:val="CC0033"/>
    </w:rPr>
  </w:style>
  <w:style w:type="character" w:customStyle="1" w:styleId="upper">
    <w:name w:val="upper"/>
    <w:basedOn w:val="DefaultParagraphFont"/>
    <w:rsid w:val="00CD509A"/>
  </w:style>
  <w:style w:type="character" w:customStyle="1" w:styleId="Author">
    <w:name w:val="Author"/>
    <w:aliases w:val="Style Date"/>
    <w:basedOn w:val="DefaultParagraphFont"/>
    <w:qFormat/>
    <w:rsid w:val="00CD509A"/>
    <w:rPr>
      <w:b/>
      <w:sz w:val="24"/>
    </w:rPr>
  </w:style>
  <w:style w:type="character" w:customStyle="1" w:styleId="SmallFont7pt">
    <w:name w:val="Small Font (7 pt)"/>
    <w:basedOn w:val="DefaultParagraphFont"/>
    <w:rsid w:val="00CD509A"/>
    <w:rPr>
      <w:sz w:val="14"/>
    </w:rPr>
  </w:style>
  <w:style w:type="paragraph" w:customStyle="1" w:styleId="UnderlinedText">
    <w:name w:val="Underlined Text"/>
    <w:basedOn w:val="Normal"/>
    <w:qFormat/>
    <w:rsid w:val="00CD509A"/>
    <w:rPr>
      <w:b/>
      <w:szCs w:val="20"/>
    </w:rPr>
  </w:style>
  <w:style w:type="character" w:customStyle="1" w:styleId="SmallText-New">
    <w:name w:val="Small Text - New"/>
    <w:basedOn w:val="DefaultParagraphFont"/>
    <w:rsid w:val="00CD509A"/>
    <w:rPr>
      <w:rFonts w:ascii="Arial Narrow" w:hAnsi="Arial Narrow"/>
      <w:sz w:val="14"/>
    </w:rPr>
  </w:style>
  <w:style w:type="paragraph" w:customStyle="1" w:styleId="Smalltext">
    <w:name w:val="Small text"/>
    <w:aliases w:val="Quote1,Quote11"/>
    <w:basedOn w:val="Normal"/>
    <w:link w:val="SmalltextChar"/>
    <w:qFormat/>
    <w:rsid w:val="00CD509A"/>
    <w:rPr>
      <w:rFonts w:ascii="Arial Narrow" w:hAnsi="Arial Narrow"/>
    </w:rPr>
  </w:style>
  <w:style w:type="character" w:customStyle="1" w:styleId="Underlined-New">
    <w:name w:val="Underlined - New"/>
    <w:basedOn w:val="DefaultParagraphFont"/>
    <w:rsid w:val="00CD509A"/>
    <w:rPr>
      <w:rFonts w:ascii="Arial Narrow" w:hAnsi="Arial Narrow"/>
      <w:sz w:val="16"/>
      <w:u w:val="single"/>
    </w:rPr>
  </w:style>
  <w:style w:type="paragraph" w:styleId="TOC2">
    <w:name w:val="toc 2"/>
    <w:basedOn w:val="Normal"/>
    <w:next w:val="Normal"/>
    <w:autoRedefine/>
    <w:uiPriority w:val="39"/>
    <w:rsid w:val="00CD509A"/>
    <w:pPr>
      <w:ind w:left="200"/>
    </w:pPr>
    <w:rPr>
      <w:sz w:val="20"/>
      <w:lang w:bidi="en-US"/>
    </w:rPr>
  </w:style>
  <w:style w:type="paragraph" w:styleId="Caption">
    <w:name w:val="caption"/>
    <w:basedOn w:val="Normal"/>
    <w:next w:val="Normal"/>
    <w:qFormat/>
    <w:rsid w:val="00CD509A"/>
    <w:rPr>
      <w:b/>
      <w:bCs/>
      <w:sz w:val="18"/>
      <w:szCs w:val="18"/>
      <w:lang w:bidi="en-US"/>
    </w:rPr>
  </w:style>
  <w:style w:type="paragraph" w:styleId="TOCHeading">
    <w:name w:val="TOC Heading"/>
    <w:basedOn w:val="Heading1"/>
    <w:next w:val="Normal"/>
    <w:uiPriority w:val="39"/>
    <w:qFormat/>
    <w:rsid w:val="00CD509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CD509A"/>
    <w:rPr>
      <w:rFonts w:ascii="Arial Narrow" w:hAnsi="Arial Narrow"/>
      <w:dstrike w:val="0"/>
      <w:sz w:val="20"/>
      <w:bdr w:val="single" w:sz="2" w:space="0" w:color="auto"/>
      <w:vertAlign w:val="baseline"/>
    </w:rPr>
  </w:style>
  <w:style w:type="character" w:customStyle="1" w:styleId="style65">
    <w:name w:val="style65"/>
    <w:basedOn w:val="DefaultParagraphFont"/>
    <w:rsid w:val="00CD509A"/>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CD509A"/>
    <w:rPr>
      <w:rFonts w:cs="Arial"/>
      <w:bCs/>
      <w:szCs w:val="26"/>
      <w:u w:val="single"/>
      <w:lang w:val="en-US" w:eastAsia="en-US" w:bidi="ar-SA"/>
    </w:rPr>
  </w:style>
  <w:style w:type="character" w:customStyle="1" w:styleId="qlabel">
    <w:name w:val="q_label"/>
    <w:basedOn w:val="DefaultParagraphFont"/>
    <w:rsid w:val="00CD509A"/>
  </w:style>
  <w:style w:type="character" w:customStyle="1" w:styleId="alabel">
    <w:name w:val="a_label"/>
    <w:basedOn w:val="DefaultParagraphFont"/>
    <w:rsid w:val="00CD509A"/>
  </w:style>
  <w:style w:type="character" w:customStyle="1" w:styleId="Style1Char1">
    <w:name w:val="Style1 Char1"/>
    <w:basedOn w:val="DefaultParagraphFont"/>
    <w:rsid w:val="00CD509A"/>
    <w:rPr>
      <w:rFonts w:eastAsia="SimSun"/>
      <w:sz w:val="20"/>
      <w:szCs w:val="24"/>
      <w:u w:val="single"/>
      <w:lang w:val="en-US" w:eastAsia="zh-CN" w:bidi="ar-SA"/>
    </w:rPr>
  </w:style>
  <w:style w:type="character" w:customStyle="1" w:styleId="UnderlineCharChar">
    <w:name w:val="Underline Char Char"/>
    <w:basedOn w:val="DefaultParagraphFont"/>
    <w:rsid w:val="00CD509A"/>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CD509A"/>
    <w:rPr>
      <w:rFonts w:eastAsia="MS Mincho"/>
      <w:b/>
      <w:u w:val="single"/>
      <w:lang w:val="en-US" w:eastAsia="en-US" w:bidi="ar-SA"/>
    </w:rPr>
  </w:style>
  <w:style w:type="character" w:customStyle="1" w:styleId="CardTextChar0">
    <w:name w:val="Card Text Char"/>
    <w:basedOn w:val="DefaultParagraphFont"/>
    <w:rsid w:val="00CD509A"/>
    <w:rPr>
      <w:rFonts w:ascii="Times New Roman" w:eastAsia="Times New Roman" w:hAnsi="Times New Roman" w:cs="Times New Roman"/>
      <w:szCs w:val="24"/>
    </w:rPr>
  </w:style>
  <w:style w:type="character" w:customStyle="1" w:styleId="reduce2">
    <w:name w:val="reduce2"/>
    <w:basedOn w:val="DefaultParagraphFont"/>
    <w:uiPriority w:val="99"/>
    <w:rsid w:val="00CD509A"/>
    <w:rPr>
      <w:rFonts w:ascii="Arial" w:hAnsi="Arial" w:cs="Arial"/>
      <w:color w:val="000000"/>
      <w:sz w:val="10"/>
      <w:szCs w:val="22"/>
    </w:rPr>
  </w:style>
  <w:style w:type="paragraph" w:customStyle="1" w:styleId="BoldUnderline">
    <w:name w:val="BoldUnderline"/>
    <w:link w:val="BoldUnderlineChar"/>
    <w:uiPriority w:val="99"/>
    <w:qFormat/>
    <w:rsid w:val="00CD509A"/>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CD509A"/>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CD509A"/>
    <w:rPr>
      <w:rFonts w:cs="Arial"/>
      <w:bCs/>
      <w:szCs w:val="26"/>
      <w:u w:val="single"/>
      <w:lang w:val="en-US" w:eastAsia="en-US" w:bidi="ar-SA"/>
    </w:rPr>
  </w:style>
  <w:style w:type="paragraph" w:customStyle="1" w:styleId="evidencetextChar">
    <w:name w:val="evidence text Char"/>
    <w:basedOn w:val="Normal"/>
    <w:qFormat/>
    <w:rsid w:val="00CD509A"/>
    <w:pPr>
      <w:ind w:left="1728" w:right="1008"/>
    </w:pPr>
    <w:rPr>
      <w:color w:val="000000"/>
      <w:sz w:val="18"/>
    </w:rPr>
  </w:style>
  <w:style w:type="character" w:customStyle="1" w:styleId="underline2">
    <w:name w:val="underline2"/>
    <w:basedOn w:val="DefaultParagraphFont"/>
    <w:rsid w:val="00CD509A"/>
    <w:rPr>
      <w:u w:val="single"/>
    </w:rPr>
  </w:style>
  <w:style w:type="character" w:customStyle="1" w:styleId="Style11ptUnderlineBorderSinglesolidlineAuto05pt">
    <w:name w:val="Style 11 pt Underline Border: : (Single solid line Auto  0.5 pt..."/>
    <w:rsid w:val="00CD509A"/>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CD509A"/>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CD509A"/>
    <w:rPr>
      <w:rFonts w:ascii="Calibri" w:hAnsi="Calibri"/>
      <w:u w:val="single"/>
      <w:bdr w:val="single" w:sz="4" w:space="0" w:color="auto"/>
    </w:rPr>
  </w:style>
  <w:style w:type="character" w:customStyle="1" w:styleId="UnderlineChar4Char">
    <w:name w:val="Underline Char4 Char"/>
    <w:basedOn w:val="DefaultParagraphFont"/>
    <w:link w:val="UnderlineChar4"/>
    <w:rsid w:val="00CD509A"/>
    <w:rPr>
      <w:u w:val="single"/>
    </w:rPr>
  </w:style>
  <w:style w:type="paragraph" w:customStyle="1" w:styleId="UnderlineChar4">
    <w:name w:val="Underline Char4"/>
    <w:basedOn w:val="Normal"/>
    <w:link w:val="UnderlineChar4Char"/>
    <w:qFormat/>
    <w:rsid w:val="00CD509A"/>
    <w:rPr>
      <w:rFonts w:asciiTheme="minorHAnsi" w:hAnsiTheme="minorHAnsi"/>
      <w:u w:val="single"/>
    </w:rPr>
  </w:style>
  <w:style w:type="character" w:customStyle="1" w:styleId="BoldandUnderlineChar3Char2">
    <w:name w:val="Bold and Underline Char3 Char2"/>
    <w:basedOn w:val="DefaultParagraphFont"/>
    <w:link w:val="BoldandUnderlineChar3"/>
    <w:rsid w:val="00CD509A"/>
    <w:rPr>
      <w:b/>
      <w:u w:val="single"/>
    </w:rPr>
  </w:style>
  <w:style w:type="paragraph" w:customStyle="1" w:styleId="BoldandUnderlineChar3">
    <w:name w:val="Bold and Underline Char3"/>
    <w:basedOn w:val="Normal"/>
    <w:link w:val="BoldandUnderlineChar3Char2"/>
    <w:qFormat/>
    <w:rsid w:val="00CD509A"/>
    <w:rPr>
      <w:rFonts w:asciiTheme="minorHAnsi" w:hAnsiTheme="minorHAnsi"/>
      <w:b/>
      <w:u w:val="single"/>
    </w:rPr>
  </w:style>
  <w:style w:type="paragraph" w:customStyle="1" w:styleId="StyleUnderlineChar11pt">
    <w:name w:val="Style Underline Char + 11 pt"/>
    <w:basedOn w:val="Normal"/>
    <w:link w:val="StyleUnderlineChar11ptChar"/>
    <w:qFormat/>
    <w:rsid w:val="00CD509A"/>
    <w:rPr>
      <w:u w:val="single"/>
    </w:rPr>
  </w:style>
  <w:style w:type="character" w:customStyle="1" w:styleId="StyleUnderlineChar11ptChar">
    <w:name w:val="Style Underline Char + 11 pt Char"/>
    <w:basedOn w:val="DefaultParagraphFont"/>
    <w:link w:val="StyleUnderlineChar11pt"/>
    <w:rsid w:val="00CD509A"/>
    <w:rPr>
      <w:rFonts w:ascii="Calibri" w:hAnsi="Calibri"/>
      <w:u w:val="single"/>
    </w:rPr>
  </w:style>
  <w:style w:type="paragraph" w:customStyle="1" w:styleId="StyleUnderlineChar11ptBold">
    <w:name w:val="Style Underline Char + 11 pt Bold"/>
    <w:basedOn w:val="Normal"/>
    <w:link w:val="StyleUnderlineChar11ptBoldChar"/>
    <w:qFormat/>
    <w:rsid w:val="00CD509A"/>
    <w:rPr>
      <w:b/>
      <w:bCs/>
      <w:u w:val="single"/>
    </w:rPr>
  </w:style>
  <w:style w:type="character" w:customStyle="1" w:styleId="StyleUnderlineChar11ptBoldChar">
    <w:name w:val="Style Underline Char + 11 pt Bold Char"/>
    <w:basedOn w:val="DefaultParagraphFont"/>
    <w:link w:val="StyleUnderlineChar11ptBold"/>
    <w:rsid w:val="00CD509A"/>
    <w:rPr>
      <w:rFonts w:ascii="Calibri" w:hAnsi="Calibri"/>
      <w:b/>
      <w:bCs/>
      <w:u w:val="single"/>
    </w:rPr>
  </w:style>
  <w:style w:type="character" w:customStyle="1" w:styleId="inside-head">
    <w:name w:val="inside-head"/>
    <w:basedOn w:val="DefaultParagraphFont"/>
    <w:rsid w:val="00CD509A"/>
  </w:style>
  <w:style w:type="paragraph" w:customStyle="1" w:styleId="Style3">
    <w:name w:val="Style3"/>
    <w:basedOn w:val="Normal"/>
    <w:link w:val="Style3Char"/>
    <w:qFormat/>
    <w:rsid w:val="00CD509A"/>
    <w:rPr>
      <w:rFonts w:ascii="Arial Narrow" w:hAnsi="Arial Narrow"/>
      <w:b/>
    </w:rPr>
  </w:style>
  <w:style w:type="character" w:customStyle="1" w:styleId="Style3Char">
    <w:name w:val="Style3 Char"/>
    <w:basedOn w:val="DefaultParagraphFont"/>
    <w:link w:val="Style3"/>
    <w:rsid w:val="00CD509A"/>
    <w:rPr>
      <w:rFonts w:ascii="Arial Narrow" w:hAnsi="Arial Narrow"/>
      <w:b/>
    </w:rPr>
  </w:style>
  <w:style w:type="character" w:customStyle="1" w:styleId="7TimesNewRoman">
    <w:name w:val="7 Times New Roman"/>
    <w:rsid w:val="00CD509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CD509A"/>
  </w:style>
  <w:style w:type="character" w:customStyle="1" w:styleId="officialsbureau">
    <w:name w:val="official_s_bureau"/>
    <w:basedOn w:val="DefaultParagraphFont"/>
    <w:rsid w:val="00CD509A"/>
  </w:style>
  <w:style w:type="paragraph" w:customStyle="1" w:styleId="Stylecard11ptUnderline">
    <w:name w:val="Style card + 11 pt Underline"/>
    <w:basedOn w:val="Normal"/>
    <w:link w:val="Stylecard11ptUnderlineChar"/>
    <w:qFormat/>
    <w:rsid w:val="00CD509A"/>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CD509A"/>
    <w:rPr>
      <w:rFonts w:ascii="Georgia" w:eastAsia="SimSun" w:hAnsi="Georgia"/>
      <w:u w:val="single"/>
      <w:lang w:eastAsia="zh-CN"/>
    </w:rPr>
  </w:style>
  <w:style w:type="paragraph" w:customStyle="1" w:styleId="Stylecard11ptBoldUnderline">
    <w:name w:val="Style card + 11 pt Bold Underline"/>
    <w:basedOn w:val="Normal"/>
    <w:link w:val="Stylecard11ptBoldUnderlineChar"/>
    <w:qFormat/>
    <w:rsid w:val="00CD509A"/>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CD509A"/>
    <w:rPr>
      <w:rFonts w:ascii="Georgia" w:eastAsia="SimSun" w:hAnsi="Georgia"/>
      <w:b/>
      <w:bCs/>
      <w:u w:val="single"/>
      <w:lang w:eastAsia="zh-CN"/>
    </w:rPr>
  </w:style>
  <w:style w:type="character" w:customStyle="1" w:styleId="StyleStyle11ptBoldUnderlineBorderSinglesolidlineAuto">
    <w:name w:val="Style Style 11 pt Bold Underline Border: : (Single solid line Auto ..."/>
    <w:basedOn w:val="DefaultParagraphFont"/>
    <w:rsid w:val="00CD509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CD509A"/>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CD509A"/>
    <w:rPr>
      <w:rFonts w:ascii="Georgia" w:eastAsia="SimSun" w:hAnsi="Georgia"/>
      <w:u w:val="single"/>
      <w:lang w:eastAsia="zh-CN"/>
    </w:rPr>
  </w:style>
  <w:style w:type="paragraph" w:styleId="HTMLPreformatted">
    <w:name w:val="HTML Preformatted"/>
    <w:basedOn w:val="Normal"/>
    <w:link w:val="HTMLPreformattedChar"/>
    <w:uiPriority w:val="99"/>
    <w:rsid w:val="00CD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CD509A"/>
    <w:rPr>
      <w:rFonts w:ascii="Courier New" w:hAnsi="Courier New" w:cs="Courier New"/>
      <w:szCs w:val="20"/>
    </w:rPr>
  </w:style>
  <w:style w:type="paragraph" w:customStyle="1" w:styleId="StyleUnderlining11pt">
    <w:name w:val="Style Underlining + 11 pt"/>
    <w:basedOn w:val="Normal"/>
    <w:link w:val="StyleUnderlining11ptChar"/>
    <w:qFormat/>
    <w:rsid w:val="00CD509A"/>
    <w:rPr>
      <w:u w:val="single"/>
    </w:rPr>
  </w:style>
  <w:style w:type="character" w:customStyle="1" w:styleId="StyleUnderlining11ptChar">
    <w:name w:val="Style Underlining + 11 pt Char"/>
    <w:basedOn w:val="DefaultParagraphFont"/>
    <w:link w:val="StyleUnderlining11pt"/>
    <w:rsid w:val="00CD509A"/>
    <w:rPr>
      <w:rFonts w:ascii="Calibri" w:hAnsi="Calibri"/>
      <w:u w:val="single"/>
    </w:rPr>
  </w:style>
  <w:style w:type="paragraph" w:customStyle="1" w:styleId="StyleCardText9pt">
    <w:name w:val="Style Card Text + 9 pt"/>
    <w:basedOn w:val="Normal"/>
    <w:link w:val="StyleCardText9ptChar"/>
    <w:qFormat/>
    <w:rsid w:val="00CD509A"/>
    <w:pPr>
      <w:spacing w:after="200"/>
      <w:contextualSpacing/>
    </w:pPr>
    <w:rPr>
      <w:rFonts w:eastAsia="Calibri"/>
    </w:rPr>
  </w:style>
  <w:style w:type="character" w:customStyle="1" w:styleId="StyleCardText9ptChar">
    <w:name w:val="Style Card Text + 9 pt Char"/>
    <w:basedOn w:val="DefaultParagraphFont"/>
    <w:link w:val="StyleCardText9pt"/>
    <w:rsid w:val="00CD509A"/>
    <w:rPr>
      <w:rFonts w:ascii="Calibri" w:eastAsia="Calibri" w:hAnsi="Calibri"/>
    </w:rPr>
  </w:style>
  <w:style w:type="paragraph" w:styleId="Quote">
    <w:name w:val="Quote"/>
    <w:basedOn w:val="Normal"/>
    <w:next w:val="Normal"/>
    <w:link w:val="QuoteChar"/>
    <w:uiPriority w:val="29"/>
    <w:qFormat/>
    <w:rsid w:val="00CD509A"/>
    <w:pPr>
      <w:widowControl w:val="0"/>
    </w:pPr>
    <w:rPr>
      <w:iCs/>
      <w:color w:val="000000"/>
      <w:lang w:bidi="en-US"/>
    </w:rPr>
  </w:style>
  <w:style w:type="character" w:customStyle="1" w:styleId="QuoteChar">
    <w:name w:val="Quote Char"/>
    <w:basedOn w:val="DefaultParagraphFont"/>
    <w:link w:val="Quote"/>
    <w:uiPriority w:val="29"/>
    <w:rsid w:val="00CD509A"/>
    <w:rPr>
      <w:rFonts w:ascii="Calibri" w:hAnsi="Calibri"/>
      <w:iCs/>
      <w:color w:val="000000"/>
      <w:lang w:bidi="en-US"/>
    </w:rPr>
  </w:style>
  <w:style w:type="paragraph" w:customStyle="1" w:styleId="Underlining">
    <w:name w:val="Underlining"/>
    <w:basedOn w:val="Normal"/>
    <w:link w:val="UnderliningChar"/>
    <w:uiPriority w:val="99"/>
    <w:qFormat/>
    <w:rsid w:val="00CD509A"/>
    <w:rPr>
      <w:rFonts w:ascii="Arial Narrow" w:hAnsi="Arial Narrow" w:cs="Times New Roman"/>
      <w:u w:val="single"/>
    </w:rPr>
  </w:style>
  <w:style w:type="character" w:customStyle="1" w:styleId="ital-inline">
    <w:name w:val="ital-inline"/>
    <w:basedOn w:val="DefaultParagraphFont"/>
    <w:rsid w:val="00CD509A"/>
  </w:style>
  <w:style w:type="character" w:customStyle="1" w:styleId="underlineChar">
    <w:name w:val="underline Char"/>
    <w:basedOn w:val="DefaultParagraphFont"/>
    <w:rsid w:val="00CD509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D509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D509A"/>
    <w:rPr>
      <w:sz w:val="20"/>
      <w:u w:val="single"/>
    </w:rPr>
  </w:style>
  <w:style w:type="paragraph" w:styleId="BodyTextIndent2">
    <w:name w:val="Body Text Indent 2"/>
    <w:basedOn w:val="Normal"/>
    <w:link w:val="BodyTextIndent2Char"/>
    <w:unhideWhenUsed/>
    <w:rsid w:val="00CD509A"/>
    <w:pPr>
      <w:spacing w:after="120" w:line="480" w:lineRule="auto"/>
      <w:ind w:left="360"/>
    </w:pPr>
  </w:style>
  <w:style w:type="character" w:customStyle="1" w:styleId="BodyTextIndent2Char">
    <w:name w:val="Body Text Indent 2 Char"/>
    <w:basedOn w:val="DefaultParagraphFont"/>
    <w:link w:val="BodyTextIndent2"/>
    <w:rsid w:val="00CD509A"/>
    <w:rPr>
      <w:rFonts w:ascii="Calibri" w:hAnsi="Calibri"/>
    </w:rPr>
  </w:style>
  <w:style w:type="paragraph" w:styleId="BodyTextIndent3">
    <w:name w:val="Body Text Indent 3"/>
    <w:basedOn w:val="Normal"/>
    <w:link w:val="BodyTextIndent3Char"/>
    <w:uiPriority w:val="99"/>
    <w:semiHidden/>
    <w:unhideWhenUsed/>
    <w:rsid w:val="00CD509A"/>
    <w:pPr>
      <w:spacing w:after="120"/>
      <w:ind w:left="360"/>
    </w:pPr>
    <w:rPr>
      <w:szCs w:val="16"/>
    </w:rPr>
  </w:style>
  <w:style w:type="character" w:customStyle="1" w:styleId="BodyTextIndent3Char">
    <w:name w:val="Body Text Indent 3 Char"/>
    <w:basedOn w:val="DefaultParagraphFont"/>
    <w:link w:val="BodyTextIndent3"/>
    <w:uiPriority w:val="99"/>
    <w:semiHidden/>
    <w:rsid w:val="00CD509A"/>
    <w:rPr>
      <w:rFonts w:ascii="Calibri" w:hAnsi="Calibri"/>
      <w:szCs w:val="16"/>
    </w:rPr>
  </w:style>
  <w:style w:type="paragraph" w:styleId="BodyText2">
    <w:name w:val="Body Text 2"/>
    <w:basedOn w:val="Normal"/>
    <w:link w:val="BodyText2Char"/>
    <w:unhideWhenUsed/>
    <w:rsid w:val="00CD509A"/>
    <w:pPr>
      <w:spacing w:after="120" w:line="480" w:lineRule="auto"/>
    </w:pPr>
  </w:style>
  <w:style w:type="character" w:customStyle="1" w:styleId="BodyText2Char">
    <w:name w:val="Body Text 2 Char"/>
    <w:basedOn w:val="DefaultParagraphFont"/>
    <w:link w:val="BodyText2"/>
    <w:rsid w:val="00CD509A"/>
    <w:rPr>
      <w:rFonts w:ascii="Calibri" w:hAnsi="Calibri"/>
    </w:rPr>
  </w:style>
  <w:style w:type="paragraph" w:styleId="BodyTextIndent">
    <w:name w:val="Body Text Indent"/>
    <w:basedOn w:val="Normal"/>
    <w:link w:val="BodyTextIndentChar"/>
    <w:uiPriority w:val="99"/>
    <w:unhideWhenUsed/>
    <w:rsid w:val="00CD509A"/>
    <w:pPr>
      <w:spacing w:after="120"/>
      <w:ind w:left="360"/>
    </w:pPr>
  </w:style>
  <w:style w:type="character" w:customStyle="1" w:styleId="BodyTextIndentChar">
    <w:name w:val="Body Text Indent Char"/>
    <w:basedOn w:val="DefaultParagraphFont"/>
    <w:link w:val="BodyTextIndent"/>
    <w:uiPriority w:val="99"/>
    <w:rsid w:val="00CD509A"/>
    <w:rPr>
      <w:rFonts w:ascii="Calibri" w:hAnsi="Calibri"/>
    </w:rPr>
  </w:style>
  <w:style w:type="paragraph" w:styleId="BodyText3">
    <w:name w:val="Body Text 3"/>
    <w:basedOn w:val="Normal"/>
    <w:link w:val="BodyText3Char"/>
    <w:unhideWhenUsed/>
    <w:rsid w:val="00CD509A"/>
    <w:pPr>
      <w:spacing w:after="120"/>
    </w:pPr>
    <w:rPr>
      <w:szCs w:val="16"/>
    </w:rPr>
  </w:style>
  <w:style w:type="character" w:customStyle="1" w:styleId="BodyText3Char">
    <w:name w:val="Body Text 3 Char"/>
    <w:basedOn w:val="DefaultParagraphFont"/>
    <w:link w:val="BodyText3"/>
    <w:rsid w:val="00CD509A"/>
    <w:rPr>
      <w:rFonts w:ascii="Calibri" w:hAnsi="Calibri"/>
      <w:szCs w:val="16"/>
    </w:rPr>
  </w:style>
  <w:style w:type="character" w:customStyle="1" w:styleId="StyleBold">
    <w:name w:val="Style Bold"/>
    <w:basedOn w:val="DefaultParagraphFont"/>
    <w:uiPriority w:val="9"/>
    <w:semiHidden/>
    <w:rsid w:val="00CD509A"/>
    <w:rPr>
      <w:b/>
      <w:bCs/>
    </w:rPr>
  </w:style>
  <w:style w:type="character" w:customStyle="1" w:styleId="body-text">
    <w:name w:val="body-text"/>
    <w:basedOn w:val="DefaultParagraphFont"/>
    <w:rsid w:val="00CD509A"/>
  </w:style>
  <w:style w:type="paragraph" w:customStyle="1" w:styleId="StyleStyle411ptBoldBorderSinglesolidlineAuto0">
    <w:name w:val="Style Style4 + 11 pt Bold Border: : (Single solid line Auto  0...."/>
    <w:basedOn w:val="Normal"/>
    <w:link w:val="StyleStyle411ptBoldBorderSinglesolidlineAuto0Char"/>
    <w:qFormat/>
    <w:rsid w:val="00CD509A"/>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D509A"/>
    <w:rPr>
      <w:rFonts w:ascii="Calibri" w:hAnsi="Calibri"/>
      <w:b/>
      <w:bCs/>
      <w:u w:val="single"/>
      <w:bdr w:val="single" w:sz="4" w:space="0" w:color="auto"/>
    </w:rPr>
  </w:style>
  <w:style w:type="character" w:customStyle="1" w:styleId="BalloonTextChar1">
    <w:name w:val="Balloon Text Char1"/>
    <w:basedOn w:val="DefaultParagraphFont"/>
    <w:uiPriority w:val="99"/>
    <w:rsid w:val="00CD509A"/>
    <w:rPr>
      <w:rFonts w:ascii="Tahoma" w:hAnsi="Tahoma" w:cs="Tahoma"/>
      <w:sz w:val="16"/>
      <w:szCs w:val="16"/>
    </w:rPr>
  </w:style>
  <w:style w:type="character" w:customStyle="1" w:styleId="globalcontentbody">
    <w:name w:val="globalcontentbody"/>
    <w:basedOn w:val="DefaultParagraphFont"/>
    <w:rsid w:val="00CD509A"/>
  </w:style>
  <w:style w:type="paragraph" w:customStyle="1" w:styleId="StyleStyle112pt">
    <w:name w:val="Style Style1 + 12 pt"/>
    <w:basedOn w:val="Normal"/>
    <w:link w:val="StyleStyle112ptChar"/>
    <w:qFormat/>
    <w:rsid w:val="00CD509A"/>
    <w:rPr>
      <w:rFonts w:eastAsia="SimSun"/>
      <w:u w:val="single"/>
      <w:lang w:eastAsia="zh-CN"/>
    </w:rPr>
  </w:style>
  <w:style w:type="character" w:customStyle="1" w:styleId="StyleStyle112ptChar">
    <w:name w:val="Style Style1 + 12 pt Char"/>
    <w:basedOn w:val="DefaultParagraphFont"/>
    <w:link w:val="StyleStyle112pt"/>
    <w:rsid w:val="00CD509A"/>
    <w:rPr>
      <w:rFonts w:ascii="Calibri" w:eastAsia="SimSun" w:hAnsi="Calibri"/>
      <w:u w:val="single"/>
      <w:lang w:eastAsia="zh-CN"/>
    </w:rPr>
  </w:style>
  <w:style w:type="paragraph" w:customStyle="1" w:styleId="MinimizedText">
    <w:name w:val="Minimized Text"/>
    <w:basedOn w:val="Normal"/>
    <w:link w:val="MinimizedTextChar"/>
    <w:qFormat/>
    <w:rsid w:val="00CD509A"/>
  </w:style>
  <w:style w:type="character" w:customStyle="1" w:styleId="MinimizedTextChar">
    <w:name w:val="Minimized Text Char"/>
    <w:basedOn w:val="DefaultParagraphFont"/>
    <w:link w:val="MinimizedText"/>
    <w:rsid w:val="00CD509A"/>
    <w:rPr>
      <w:rFonts w:ascii="Calibri" w:hAnsi="Calibri"/>
    </w:rPr>
  </w:style>
  <w:style w:type="character" w:customStyle="1" w:styleId="term1">
    <w:name w:val="term1"/>
    <w:basedOn w:val="DefaultParagraphFont"/>
    <w:rsid w:val="00CD509A"/>
    <w:rPr>
      <w:b/>
      <w:bCs/>
    </w:rPr>
  </w:style>
  <w:style w:type="character" w:customStyle="1" w:styleId="Styleterm111ptUnderline">
    <w:name w:val="Style term1 + 11 pt Underline"/>
    <w:basedOn w:val="term1"/>
    <w:rsid w:val="00CD509A"/>
    <w:rPr>
      <w:b/>
      <w:bCs/>
      <w:sz w:val="20"/>
      <w:u w:val="single"/>
    </w:rPr>
  </w:style>
  <w:style w:type="paragraph" w:customStyle="1" w:styleId="StyleMinimizedTextArialNarrow10pt">
    <w:name w:val="Style Minimized Text + Arial Narrow 10 pt"/>
    <w:basedOn w:val="MinimizedText"/>
    <w:link w:val="StyleMinimizedTextArialNarrow10ptChar"/>
    <w:qFormat/>
    <w:rsid w:val="00CD509A"/>
    <w:rPr>
      <w:sz w:val="20"/>
    </w:rPr>
  </w:style>
  <w:style w:type="character" w:customStyle="1" w:styleId="StyleMinimizedTextArialNarrow10ptChar">
    <w:name w:val="Style Minimized Text + Arial Narrow 10 pt Char"/>
    <w:basedOn w:val="MinimizedTextChar"/>
    <w:link w:val="StyleMinimizedTextArialNarrow10pt"/>
    <w:rsid w:val="00CD509A"/>
    <w:rPr>
      <w:rFonts w:ascii="Calibri" w:hAnsi="Calibri"/>
      <w:sz w:val="20"/>
    </w:rPr>
  </w:style>
  <w:style w:type="character" w:customStyle="1" w:styleId="Styleunderline11ptBold">
    <w:name w:val="Style underline + 11 pt Bold"/>
    <w:basedOn w:val="underline"/>
    <w:rsid w:val="00CD509A"/>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D509A"/>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D509A"/>
    <w:rPr>
      <w:rFonts w:ascii="Calibri" w:hAnsi="Calibri"/>
      <w:u w:val="single"/>
      <w:bdr w:val="single" w:sz="4" w:space="0" w:color="auto"/>
    </w:rPr>
  </w:style>
  <w:style w:type="character" w:customStyle="1" w:styleId="Style9pt">
    <w:name w:val="Style 9 pt"/>
    <w:basedOn w:val="DefaultParagraphFont"/>
    <w:rsid w:val="00CD509A"/>
    <w:rPr>
      <w:rFonts w:ascii="Times New Roman" w:hAnsi="Times New Roman"/>
      <w:sz w:val="20"/>
    </w:rPr>
  </w:style>
  <w:style w:type="paragraph" w:customStyle="1" w:styleId="StyleStyle49pt3">
    <w:name w:val="Style Style4 + 9 pt3"/>
    <w:basedOn w:val="Style4"/>
    <w:link w:val="StyleStyle49pt3Char"/>
    <w:qFormat/>
    <w:rsid w:val="00CD509A"/>
  </w:style>
  <w:style w:type="character" w:customStyle="1" w:styleId="StyleStyle49pt3Char">
    <w:name w:val="Style Style4 + 9 pt3 Char"/>
    <w:basedOn w:val="Style4Char"/>
    <w:link w:val="StyleStyle49pt3"/>
    <w:rsid w:val="00CD509A"/>
    <w:rPr>
      <w:rFonts w:ascii="Calibri" w:hAnsi="Calibri"/>
      <w:u w:val="single"/>
    </w:rPr>
  </w:style>
  <w:style w:type="paragraph" w:customStyle="1" w:styleId="StyleStyle4Bold">
    <w:name w:val="Style Style4 + Bold"/>
    <w:basedOn w:val="Style4"/>
    <w:link w:val="StyleStyle4BoldChar"/>
    <w:qFormat/>
    <w:rsid w:val="00CD509A"/>
    <w:rPr>
      <w:b/>
      <w:bCs/>
    </w:rPr>
  </w:style>
  <w:style w:type="character" w:customStyle="1" w:styleId="StyleStyle4BoldChar">
    <w:name w:val="Style Style4 + Bold Char"/>
    <w:basedOn w:val="Style4Char"/>
    <w:link w:val="StyleStyle4Bold"/>
    <w:rsid w:val="00CD509A"/>
    <w:rPr>
      <w:rFonts w:ascii="Calibri" w:hAnsi="Calibri"/>
      <w:b/>
      <w:bCs/>
      <w:u w:val="single"/>
    </w:rPr>
  </w:style>
  <w:style w:type="character" w:customStyle="1" w:styleId="CharChar11">
    <w:name w:val="Char Char11"/>
    <w:basedOn w:val="DefaultParagraphFont"/>
    <w:rsid w:val="00CD509A"/>
    <w:rPr>
      <w:rFonts w:cs="Arial"/>
      <w:bCs/>
      <w:szCs w:val="26"/>
      <w:u w:val="single"/>
      <w:lang w:val="en-US" w:eastAsia="en-US" w:bidi="ar-SA"/>
    </w:rPr>
  </w:style>
  <w:style w:type="character" w:customStyle="1" w:styleId="authorbio">
    <w:name w:val="authorbio"/>
    <w:basedOn w:val="DefaultParagraphFont"/>
    <w:rsid w:val="00CD509A"/>
  </w:style>
  <w:style w:type="character" w:customStyle="1" w:styleId="a">
    <w:name w:val="a"/>
    <w:basedOn w:val="DefaultParagraphFont"/>
    <w:rsid w:val="00CD509A"/>
  </w:style>
  <w:style w:type="character" w:customStyle="1" w:styleId="StyleStyleUnderline411pt">
    <w:name w:val="Style Style Underline4 + 11 pt"/>
    <w:basedOn w:val="DefaultParagraphFont"/>
    <w:rsid w:val="00CD509A"/>
    <w:rPr>
      <w:sz w:val="20"/>
      <w:u w:val="single"/>
    </w:rPr>
  </w:style>
  <w:style w:type="character" w:customStyle="1" w:styleId="StyleStyleUnderline411ptBold">
    <w:name w:val="Style Style Underline4 + 11 pt Bold"/>
    <w:basedOn w:val="DefaultParagraphFont"/>
    <w:rsid w:val="00CD509A"/>
    <w:rPr>
      <w:b/>
      <w:bCs/>
      <w:sz w:val="20"/>
      <w:u w:val="single"/>
    </w:rPr>
  </w:style>
  <w:style w:type="character" w:customStyle="1" w:styleId="StyleStyleUnderline311pt">
    <w:name w:val="Style Style Underline3 + 11 pt"/>
    <w:basedOn w:val="DefaultParagraphFont"/>
    <w:rsid w:val="00CD509A"/>
    <w:rPr>
      <w:sz w:val="20"/>
      <w:u w:val="single"/>
    </w:rPr>
  </w:style>
  <w:style w:type="character" w:customStyle="1" w:styleId="StyleStyleUnderline311ptBold">
    <w:name w:val="Style Style Underline3 + 11 pt Bold"/>
    <w:basedOn w:val="DefaultParagraphFont"/>
    <w:rsid w:val="00CD509A"/>
    <w:rPr>
      <w:b/>
      <w:bCs/>
      <w:sz w:val="20"/>
      <w:u w:val="single"/>
    </w:rPr>
  </w:style>
  <w:style w:type="character" w:customStyle="1" w:styleId="StyleUnderline3">
    <w:name w:val="Style Underline3"/>
    <w:basedOn w:val="DefaultParagraphFont"/>
    <w:rsid w:val="00CD509A"/>
    <w:rPr>
      <w:u w:val="single"/>
    </w:rPr>
  </w:style>
  <w:style w:type="paragraph" w:customStyle="1" w:styleId="StyleStyle111ptBorderSinglesolidlineAuto05ptL">
    <w:name w:val="Style Style1 + 11 pt Border: : (Single solid line Auto  0.5 pt L..."/>
    <w:link w:val="StyleStyle111ptBorderSinglesolidlineAuto05ptLChar"/>
    <w:qFormat/>
    <w:rsid w:val="00CD509A"/>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D509A"/>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CD509A"/>
    <w:rPr>
      <w:u w:val="single"/>
    </w:rPr>
  </w:style>
  <w:style w:type="character" w:customStyle="1" w:styleId="NothingChar">
    <w:name w:val="Nothing Char"/>
    <w:basedOn w:val="DefaultParagraphFont"/>
    <w:link w:val="Nothing"/>
    <w:rsid w:val="00CD509A"/>
    <w:rPr>
      <w:rFonts w:ascii="Times New Roman" w:eastAsia="Times New Roman" w:hAnsi="Times New Roman" w:cs="Times New Roman"/>
      <w:sz w:val="20"/>
      <w:szCs w:val="24"/>
    </w:rPr>
  </w:style>
  <w:style w:type="character" w:customStyle="1" w:styleId="CardsFont12pt0">
    <w:name w:val="Cards + Font 12pt"/>
    <w:basedOn w:val="DefaultParagraphFont"/>
    <w:uiPriority w:val="1"/>
    <w:rsid w:val="00CD509A"/>
    <w:rPr>
      <w:rFonts w:ascii="Times New Roman" w:eastAsia="Calibri" w:hAnsi="Times New Roman" w:cs="Times New Roman"/>
      <w:sz w:val="24"/>
      <w:szCs w:val="20"/>
      <w:u w:val="single"/>
    </w:rPr>
  </w:style>
  <w:style w:type="character" w:customStyle="1" w:styleId="SmallTextChar0">
    <w:name w:val="Small Text Char"/>
    <w:basedOn w:val="CardTextChar0"/>
    <w:rsid w:val="00CD509A"/>
    <w:rPr>
      <w:rFonts w:ascii="Times New Roman" w:eastAsia="MS Mincho" w:hAnsi="Times New Roman" w:cs="Times New Roman"/>
      <w:sz w:val="15"/>
      <w:szCs w:val="24"/>
      <w:lang w:eastAsia="ja-JP"/>
    </w:rPr>
  </w:style>
  <w:style w:type="paragraph" w:customStyle="1" w:styleId="Circled">
    <w:name w:val="Circled"/>
    <w:link w:val="CircledChar"/>
    <w:qFormat/>
    <w:rsid w:val="00CD509A"/>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CD509A"/>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CD509A"/>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CD509A"/>
  </w:style>
  <w:style w:type="character" w:customStyle="1" w:styleId="part-of-speech">
    <w:name w:val="part-of-speech"/>
    <w:basedOn w:val="DefaultParagraphFont"/>
    <w:rsid w:val="00CD509A"/>
  </w:style>
  <w:style w:type="character" w:customStyle="1" w:styleId="sep">
    <w:name w:val="sep"/>
    <w:basedOn w:val="DefaultParagraphFont"/>
    <w:rsid w:val="00CD509A"/>
  </w:style>
  <w:style w:type="character" w:customStyle="1" w:styleId="pron">
    <w:name w:val="pron"/>
    <w:basedOn w:val="DefaultParagraphFont"/>
    <w:rsid w:val="00CD509A"/>
  </w:style>
  <w:style w:type="paragraph" w:customStyle="1" w:styleId="StyleStyle4LatinTimesNewRomanAsianSimSun">
    <w:name w:val="Style Style4 + (Latin) Times New Roman (Asian) SimSun"/>
    <w:basedOn w:val="Normal"/>
    <w:link w:val="StyleStyle4LatinTimesNewRomanAsianSimSunChar"/>
    <w:qFormat/>
    <w:rsid w:val="00CD509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D509A"/>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D509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D509A"/>
    <w:rPr>
      <w:rFonts w:ascii="Calibri" w:eastAsia="SimSun" w:hAnsi="Calibri"/>
      <w:b/>
      <w:bCs/>
      <w:u w:val="single"/>
    </w:rPr>
  </w:style>
  <w:style w:type="character" w:customStyle="1" w:styleId="CharChar3">
    <w:name w:val="Char Char3"/>
    <w:basedOn w:val="DefaultParagraphFont"/>
    <w:rsid w:val="00CD509A"/>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CD509A"/>
    <w:rPr>
      <w:bCs/>
      <w:szCs w:val="26"/>
      <w:u w:val="single"/>
    </w:rPr>
  </w:style>
  <w:style w:type="paragraph" w:styleId="Subtitle">
    <w:name w:val="Subtitle"/>
    <w:aliases w:val="Underlined card text"/>
    <w:basedOn w:val="Normal"/>
    <w:next w:val="Normal"/>
    <w:link w:val="SubtitleChar"/>
    <w:uiPriority w:val="11"/>
    <w:qFormat/>
    <w:rsid w:val="00CD509A"/>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uiPriority w:val="11"/>
    <w:rsid w:val="00CD509A"/>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CD509A"/>
  </w:style>
  <w:style w:type="character" w:customStyle="1" w:styleId="StyleStyle411pt1Char">
    <w:name w:val="Style Style4 + 11 pt1 Char"/>
    <w:basedOn w:val="Style4Char"/>
    <w:link w:val="StyleStyle411pt1"/>
    <w:rsid w:val="00CD509A"/>
    <w:rPr>
      <w:rFonts w:ascii="Calibri" w:hAnsi="Calibri"/>
      <w:u w:val="single"/>
    </w:rPr>
  </w:style>
  <w:style w:type="character" w:customStyle="1" w:styleId="BoldandUnderlineCharChar2">
    <w:name w:val="Bold and Underline Char Char2"/>
    <w:basedOn w:val="DefaultParagraphFont"/>
    <w:rsid w:val="00CD509A"/>
    <w:rPr>
      <w:b/>
      <w:u w:val="single"/>
      <w:lang w:val="en-US" w:eastAsia="en-US" w:bidi="ar-SA"/>
    </w:rPr>
  </w:style>
  <w:style w:type="character" w:customStyle="1" w:styleId="StyleUnderlineCharChar111pt">
    <w:name w:val="Style Underline Char Char1 + 11 pt"/>
    <w:basedOn w:val="DefaultParagraphFont"/>
    <w:rsid w:val="00CD509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D509A"/>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D509A"/>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D509A"/>
    <w:rPr>
      <w:sz w:val="22"/>
      <w:u w:val="single"/>
    </w:rPr>
  </w:style>
  <w:style w:type="paragraph" w:customStyle="1" w:styleId="StyleMinimizedTextArialNarrow9pt">
    <w:name w:val="Style Minimized Text + Arial Narrow 9 pt"/>
    <w:basedOn w:val="Normal"/>
    <w:link w:val="StyleMinimizedTextArialNarrow9ptChar"/>
    <w:qFormat/>
    <w:rsid w:val="00CD509A"/>
  </w:style>
  <w:style w:type="character" w:customStyle="1" w:styleId="StyleMinimizedTextArialNarrow9ptChar">
    <w:name w:val="Style Minimized Text + Arial Narrow 9 pt Char"/>
    <w:basedOn w:val="DefaultParagraphFont"/>
    <w:link w:val="StyleMinimizedTextArialNarrow9pt"/>
    <w:rsid w:val="00CD509A"/>
    <w:rPr>
      <w:rFonts w:ascii="Calibri" w:hAnsi="Calibri"/>
    </w:rPr>
  </w:style>
  <w:style w:type="paragraph" w:customStyle="1" w:styleId="StyleBoldandUnderlineChar11ptNotBold">
    <w:name w:val="Style Bold and Underline Char + 11 pt Not Bold"/>
    <w:link w:val="StyleBoldandUnderlineChar11ptNotBoldChar"/>
    <w:qFormat/>
    <w:rsid w:val="00CD509A"/>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D509A"/>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D509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D509A"/>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D509A"/>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CD509A"/>
    <w:rPr>
      <w:b w:val="0"/>
      <w:bCs/>
      <w:sz w:val="20"/>
      <w:u w:val="single"/>
      <w:lang w:val="en-US" w:eastAsia="en-US" w:bidi="ar-SA"/>
    </w:rPr>
  </w:style>
  <w:style w:type="character" w:customStyle="1" w:styleId="Styleunderline9pt">
    <w:name w:val="Style underline + 9 pt"/>
    <w:basedOn w:val="underline"/>
    <w:rsid w:val="00CD509A"/>
    <w:rPr>
      <w:rFonts w:ascii="Times New Roman" w:hAnsi="Times New Roman" w:cs="Times New Roman"/>
      <w:b/>
      <w:sz w:val="20"/>
      <w:u w:val="single"/>
    </w:rPr>
  </w:style>
  <w:style w:type="character" w:customStyle="1" w:styleId="StyleTimesNewRoman9pt">
    <w:name w:val="Style Times New Roman 9 pt"/>
    <w:basedOn w:val="DefaultParagraphFont"/>
    <w:rsid w:val="00CD509A"/>
    <w:rPr>
      <w:rFonts w:ascii="Times New Roman" w:hAnsi="Times New Roman"/>
      <w:sz w:val="20"/>
    </w:rPr>
  </w:style>
  <w:style w:type="character" w:customStyle="1" w:styleId="Styleunderline9pt1">
    <w:name w:val="Style underline + 9 pt1"/>
    <w:basedOn w:val="underline"/>
    <w:rsid w:val="00CD509A"/>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CD509A"/>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D509A"/>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CD509A"/>
    <w:rPr>
      <w:b/>
      <w:bCs/>
      <w:noProof w:val="0"/>
      <w:sz w:val="20"/>
      <w:u w:val="single"/>
      <w:lang w:val="en-US" w:eastAsia="en-US" w:bidi="ar-SA"/>
    </w:rPr>
  </w:style>
  <w:style w:type="character" w:customStyle="1" w:styleId="Hyperlink23">
    <w:name w:val="Hyperlink23"/>
    <w:basedOn w:val="DefaultParagraphFont"/>
    <w:rsid w:val="00CD509A"/>
    <w:rPr>
      <w:color w:val="3300CC"/>
      <w:u w:val="single"/>
    </w:rPr>
  </w:style>
  <w:style w:type="paragraph" w:customStyle="1" w:styleId="cardCharChar">
    <w:name w:val="card Char Char"/>
    <w:basedOn w:val="Normal"/>
    <w:link w:val="cardCharCharChar"/>
    <w:qFormat/>
    <w:rsid w:val="00CD509A"/>
    <w:pPr>
      <w:ind w:left="288" w:right="288"/>
    </w:pPr>
    <w:rPr>
      <w:szCs w:val="20"/>
    </w:rPr>
  </w:style>
  <w:style w:type="character" w:customStyle="1" w:styleId="cardCharCharChar">
    <w:name w:val="card Char Char Char"/>
    <w:basedOn w:val="DefaultParagraphFont"/>
    <w:link w:val="cardCharChar"/>
    <w:rsid w:val="00CD509A"/>
    <w:rPr>
      <w:rFonts w:ascii="Calibri" w:hAnsi="Calibri"/>
      <w:szCs w:val="20"/>
    </w:rPr>
  </w:style>
  <w:style w:type="character" w:customStyle="1" w:styleId="StyleunderlineArialNarrow9ptBold">
    <w:name w:val="Style underline + Arial Narrow 9 pt Bold"/>
    <w:basedOn w:val="underline"/>
    <w:rsid w:val="00CD509A"/>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CD509A"/>
  </w:style>
  <w:style w:type="character" w:customStyle="1" w:styleId="StylecardCharCharArialNarrow9ptChar">
    <w:name w:val="Style card Char Char + Arial Narrow 9 pt Char"/>
    <w:basedOn w:val="cardCharCharChar"/>
    <w:link w:val="StylecardCharCharArialNarrow9pt"/>
    <w:rsid w:val="00CD509A"/>
    <w:rPr>
      <w:rFonts w:ascii="Calibri" w:hAnsi="Calibri"/>
      <w:szCs w:val="20"/>
    </w:rPr>
  </w:style>
  <w:style w:type="character" w:customStyle="1" w:styleId="UnderlineCharCharChar">
    <w:name w:val="Underline Char Char Char"/>
    <w:basedOn w:val="DefaultParagraphFont"/>
    <w:rsid w:val="00CD509A"/>
    <w:rPr>
      <w:noProof w:val="0"/>
      <w:u w:val="single"/>
      <w:lang w:val="en-US" w:eastAsia="en-US" w:bidi="ar-SA"/>
    </w:rPr>
  </w:style>
  <w:style w:type="character" w:customStyle="1" w:styleId="CardTextChar1">
    <w:name w:val="Card Text Char1"/>
    <w:basedOn w:val="DefaultParagraphFont"/>
    <w:rsid w:val="00CD509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D509A"/>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CD509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D509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CD509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CD509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CD509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CD509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D509A"/>
  </w:style>
  <w:style w:type="character" w:customStyle="1" w:styleId="TextsmallChar">
    <w:name w:val="Textsmall Char"/>
    <w:basedOn w:val="DefaultParagraphFont"/>
    <w:link w:val="Textsmall"/>
    <w:rsid w:val="00CD509A"/>
    <w:rPr>
      <w:rFonts w:ascii="Calibri" w:hAnsi="Calibri"/>
    </w:rPr>
  </w:style>
  <w:style w:type="character" w:customStyle="1" w:styleId="CharChar111">
    <w:name w:val="Char Char111"/>
    <w:basedOn w:val="DefaultParagraphFont"/>
    <w:rsid w:val="00CD509A"/>
    <w:rPr>
      <w:rFonts w:cs="Arial"/>
      <w:bCs/>
      <w:szCs w:val="26"/>
      <w:u w:val="single"/>
      <w:lang w:val="en-US" w:eastAsia="en-US" w:bidi="ar-SA"/>
    </w:rPr>
  </w:style>
  <w:style w:type="character" w:customStyle="1" w:styleId="UnderlineBold">
    <w:name w:val="Underline + Bold"/>
    <w:uiPriority w:val="1"/>
    <w:qFormat/>
    <w:rsid w:val="00CD509A"/>
    <w:rPr>
      <w:b/>
      <w:sz w:val="20"/>
      <w:u w:val="single"/>
    </w:rPr>
  </w:style>
  <w:style w:type="paragraph" w:customStyle="1" w:styleId="cardtextsmall">
    <w:name w:val="card text small"/>
    <w:basedOn w:val="Normal"/>
    <w:uiPriority w:val="99"/>
    <w:qFormat/>
    <w:rsid w:val="00CD509A"/>
    <w:rPr>
      <w:rFonts w:ascii="Arial Narrow" w:hAnsi="Arial Narrow"/>
    </w:rPr>
  </w:style>
  <w:style w:type="character" w:customStyle="1" w:styleId="AUnterdline">
    <w:name w:val="AUnterdline"/>
    <w:qFormat/>
    <w:rsid w:val="00CD509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D509A"/>
    <w:rPr>
      <w:rFonts w:ascii="Times New Roman" w:hAnsi="Times New Roman"/>
      <w:b/>
      <w:bCs/>
      <w:sz w:val="20"/>
      <w:u w:val="single"/>
      <w:bdr w:val="single" w:sz="4" w:space="0" w:color="auto"/>
    </w:rPr>
  </w:style>
  <w:style w:type="character" w:customStyle="1" w:styleId="highlightedsearchterm">
    <w:name w:val="highlightedsearchterm"/>
    <w:rsid w:val="00CD509A"/>
  </w:style>
  <w:style w:type="character" w:customStyle="1" w:styleId="StyleUnderline1">
    <w:name w:val="Style Underline1"/>
    <w:basedOn w:val="DefaultParagraphFont"/>
    <w:rsid w:val="00CD509A"/>
    <w:rPr>
      <w:rFonts w:ascii="Times New Roman" w:hAnsi="Times New Roman"/>
      <w:sz w:val="20"/>
      <w:u w:val="single"/>
    </w:rPr>
  </w:style>
  <w:style w:type="paragraph" w:customStyle="1" w:styleId="CardIndented">
    <w:name w:val="Card (Indented)"/>
    <w:basedOn w:val="Normal"/>
    <w:link w:val="CardIndentedChar"/>
    <w:qFormat/>
    <w:rsid w:val="00CD509A"/>
    <w:pPr>
      <w:ind w:left="288"/>
    </w:pPr>
  </w:style>
  <w:style w:type="paragraph" w:customStyle="1" w:styleId="StyleStyle49pt10">
    <w:name w:val="Style Style4 + 9 pt10"/>
    <w:basedOn w:val="Style4"/>
    <w:link w:val="StyleStyle49pt10Char"/>
    <w:qFormat/>
    <w:rsid w:val="00CD509A"/>
  </w:style>
  <w:style w:type="character" w:customStyle="1" w:styleId="StyleStyle49pt10Char">
    <w:name w:val="Style Style4 + 9 pt10 Char"/>
    <w:basedOn w:val="Style4Char"/>
    <w:link w:val="StyleStyle49pt10"/>
    <w:rsid w:val="00CD509A"/>
    <w:rPr>
      <w:rFonts w:ascii="Calibri" w:hAnsi="Calibri"/>
      <w:u w:val="single"/>
    </w:rPr>
  </w:style>
  <w:style w:type="paragraph" w:customStyle="1" w:styleId="StyleStyle49ptBold7">
    <w:name w:val="Style Style4 + 9 pt Bold7"/>
    <w:basedOn w:val="Style4"/>
    <w:link w:val="StyleStyle49ptBold7Char"/>
    <w:qFormat/>
    <w:rsid w:val="00CD509A"/>
    <w:rPr>
      <w:b/>
      <w:bCs/>
    </w:rPr>
  </w:style>
  <w:style w:type="character" w:customStyle="1" w:styleId="StyleStyle49ptBold7Char">
    <w:name w:val="Style Style4 + 9 pt Bold7 Char"/>
    <w:link w:val="StyleStyle49ptBold7"/>
    <w:rsid w:val="00CD509A"/>
    <w:rPr>
      <w:rFonts w:ascii="Calibri" w:hAnsi="Calibri"/>
      <w:b/>
      <w:bCs/>
      <w:u w:val="single"/>
    </w:rPr>
  </w:style>
  <w:style w:type="paragraph" w:customStyle="1" w:styleId="NormalUnderline">
    <w:name w:val="Normal Underline"/>
    <w:basedOn w:val="Normal"/>
    <w:link w:val="NormalUnderlineChar"/>
    <w:qFormat/>
    <w:rsid w:val="00CD509A"/>
    <w:pPr>
      <w:ind w:left="288"/>
    </w:pPr>
    <w:rPr>
      <w:u w:val="single"/>
    </w:rPr>
  </w:style>
  <w:style w:type="character" w:customStyle="1" w:styleId="NormalUnderlineChar">
    <w:name w:val="Normal Underline Char"/>
    <w:link w:val="NormalUnderline"/>
    <w:rsid w:val="00CD509A"/>
    <w:rPr>
      <w:rFonts w:ascii="Calibri" w:hAnsi="Calibri"/>
      <w:u w:val="single"/>
    </w:rPr>
  </w:style>
  <w:style w:type="character" w:customStyle="1" w:styleId="DontRead">
    <w:name w:val="Don't Read"/>
    <w:qFormat/>
    <w:rsid w:val="00CD509A"/>
    <w:rPr>
      <w:rFonts w:ascii="Times New Roman" w:hAnsi="Times New Roman"/>
      <w:sz w:val="16"/>
    </w:rPr>
  </w:style>
  <w:style w:type="paragraph" w:customStyle="1" w:styleId="Underlinestyle">
    <w:name w:val="Underline style"/>
    <w:basedOn w:val="Normal"/>
    <w:uiPriority w:val="99"/>
    <w:qFormat/>
    <w:rsid w:val="00CD509A"/>
    <w:rPr>
      <w:u w:val="single"/>
    </w:rPr>
  </w:style>
  <w:style w:type="character" w:customStyle="1" w:styleId="Style11ptUnderline3">
    <w:name w:val="Style 11 pt Underline3"/>
    <w:rsid w:val="00CD509A"/>
    <w:rPr>
      <w:sz w:val="20"/>
      <w:u w:val="single"/>
    </w:rPr>
  </w:style>
  <w:style w:type="character" w:customStyle="1" w:styleId="27">
    <w:name w:val="27"/>
    <w:rsid w:val="00CD509A"/>
    <w:rPr>
      <w:rFonts w:cs="Arial"/>
      <w:bCs/>
      <w:sz w:val="20"/>
      <w:u w:val="single"/>
      <w:lang w:val="en-US" w:eastAsia="en-US" w:bidi="ar-SA"/>
    </w:rPr>
  </w:style>
  <w:style w:type="character" w:customStyle="1" w:styleId="2">
    <w:name w:val="2"/>
    <w:rsid w:val="00CD509A"/>
    <w:rPr>
      <w:rFonts w:cs="Arial"/>
      <w:bCs/>
      <w:sz w:val="20"/>
      <w:u w:val="single"/>
      <w:lang w:val="en-US" w:eastAsia="en-US" w:bidi="ar-SA"/>
    </w:rPr>
  </w:style>
  <w:style w:type="character" w:customStyle="1" w:styleId="Style9ptUnderline11">
    <w:name w:val="Style 9 pt Underline11"/>
    <w:basedOn w:val="DefaultParagraphFont"/>
    <w:rsid w:val="00CD509A"/>
    <w:rPr>
      <w:sz w:val="20"/>
      <w:u w:val="single"/>
    </w:rPr>
  </w:style>
  <w:style w:type="character" w:customStyle="1" w:styleId="Style9ptBoldUnderline5">
    <w:name w:val="Style 9 pt Bold Underline5"/>
    <w:basedOn w:val="DefaultParagraphFont"/>
    <w:rsid w:val="00CD509A"/>
    <w:rPr>
      <w:b/>
      <w:bCs/>
      <w:sz w:val="20"/>
      <w:u w:val="single"/>
    </w:rPr>
  </w:style>
  <w:style w:type="character" w:customStyle="1" w:styleId="CharChar114">
    <w:name w:val="Char Char114"/>
    <w:basedOn w:val="DefaultParagraphFont"/>
    <w:rsid w:val="00CD509A"/>
    <w:rPr>
      <w:rFonts w:cs="Arial"/>
      <w:bCs/>
      <w:szCs w:val="26"/>
      <w:u w:val="single"/>
      <w:lang w:val="en-US" w:eastAsia="en-US" w:bidi="ar-SA"/>
    </w:rPr>
  </w:style>
  <w:style w:type="character" w:customStyle="1" w:styleId="CharChar113">
    <w:name w:val="Char Char113"/>
    <w:basedOn w:val="DefaultParagraphFont"/>
    <w:rsid w:val="00CD509A"/>
    <w:rPr>
      <w:rFonts w:cs="Arial"/>
      <w:bCs/>
      <w:szCs w:val="26"/>
      <w:u w:val="single"/>
      <w:lang w:val="en-US" w:eastAsia="en-US" w:bidi="ar-SA"/>
    </w:rPr>
  </w:style>
  <w:style w:type="character" w:customStyle="1" w:styleId="CharChar112">
    <w:name w:val="Char Char112"/>
    <w:basedOn w:val="DefaultParagraphFont"/>
    <w:rsid w:val="00CD509A"/>
    <w:rPr>
      <w:rFonts w:cs="Arial"/>
      <w:bCs/>
      <w:szCs w:val="26"/>
      <w:u w:val="single"/>
      <w:lang w:val="en-US" w:eastAsia="en-US" w:bidi="ar-SA"/>
    </w:rPr>
  </w:style>
  <w:style w:type="character" w:customStyle="1" w:styleId="ssl0">
    <w:name w:val="ss_l0"/>
    <w:basedOn w:val="DefaultParagraphFont"/>
    <w:rsid w:val="00CD509A"/>
  </w:style>
  <w:style w:type="paragraph" w:styleId="CommentText">
    <w:name w:val="annotation text"/>
    <w:basedOn w:val="Normal"/>
    <w:link w:val="CommentTextChar"/>
    <w:uiPriority w:val="99"/>
    <w:rsid w:val="00CD509A"/>
    <w:rPr>
      <w:szCs w:val="20"/>
    </w:rPr>
  </w:style>
  <w:style w:type="character" w:customStyle="1" w:styleId="CommentTextChar">
    <w:name w:val="Comment Text Char"/>
    <w:basedOn w:val="DefaultParagraphFont"/>
    <w:link w:val="CommentText"/>
    <w:uiPriority w:val="99"/>
    <w:rsid w:val="00CD509A"/>
    <w:rPr>
      <w:rFonts w:ascii="Calibri" w:hAnsi="Calibri"/>
      <w:szCs w:val="20"/>
    </w:rPr>
  </w:style>
  <w:style w:type="character" w:customStyle="1" w:styleId="CommentSubjectChar">
    <w:name w:val="Comment Subject Char"/>
    <w:basedOn w:val="CommentTextChar"/>
    <w:link w:val="CommentSubject"/>
    <w:uiPriority w:val="99"/>
    <w:rsid w:val="00CD509A"/>
    <w:rPr>
      <w:rFonts w:ascii="Times New Roman" w:hAnsi="Times New Roman" w:cs="Times New Roman"/>
      <w:b/>
      <w:bCs/>
      <w:szCs w:val="20"/>
    </w:rPr>
  </w:style>
  <w:style w:type="paragraph" w:styleId="CommentSubject">
    <w:name w:val="annotation subject"/>
    <w:basedOn w:val="CommentText"/>
    <w:next w:val="CommentText"/>
    <w:link w:val="CommentSubjectChar"/>
    <w:uiPriority w:val="99"/>
    <w:rsid w:val="00CD509A"/>
    <w:rPr>
      <w:rFonts w:ascii="Times New Roman" w:hAnsi="Times New Roman" w:cs="Times New Roman"/>
      <w:b/>
      <w:bCs/>
    </w:rPr>
  </w:style>
  <w:style w:type="character" w:customStyle="1" w:styleId="CommentSubjectChar1">
    <w:name w:val="Comment Subject Char1"/>
    <w:basedOn w:val="CommentTextChar"/>
    <w:uiPriority w:val="99"/>
    <w:semiHidden/>
    <w:rsid w:val="00CD509A"/>
    <w:rPr>
      <w:rFonts w:ascii="Calibri" w:hAnsi="Calibri"/>
      <w:b/>
      <w:bCs/>
      <w:szCs w:val="20"/>
    </w:rPr>
  </w:style>
  <w:style w:type="paragraph" w:customStyle="1" w:styleId="WW-Default1">
    <w:name w:val="WW-Default1"/>
    <w:basedOn w:val="Normal"/>
    <w:uiPriority w:val="99"/>
    <w:qFormat/>
    <w:rsid w:val="00CD509A"/>
    <w:pPr>
      <w:suppressAutoHyphens/>
    </w:pPr>
    <w:rPr>
      <w:b/>
      <w:bCs/>
      <w:szCs w:val="20"/>
      <w:lang w:eastAsia="ar-SA"/>
    </w:rPr>
  </w:style>
  <w:style w:type="paragraph" w:customStyle="1" w:styleId="Normal1">
    <w:name w:val="Normal1"/>
    <w:basedOn w:val="BodyText"/>
    <w:qFormat/>
    <w:rsid w:val="00CD509A"/>
    <w:rPr>
      <w:rFonts w:ascii="Calibri" w:hAnsi="Calibri" w:cs="Calibri"/>
      <w:spacing w:val="0"/>
    </w:rPr>
  </w:style>
  <w:style w:type="character" w:customStyle="1" w:styleId="zoomme">
    <w:name w:val="zoomme"/>
    <w:basedOn w:val="DefaultParagraphFont"/>
    <w:rsid w:val="00CD509A"/>
  </w:style>
  <w:style w:type="character" w:customStyle="1" w:styleId="Date1">
    <w:name w:val="Date1"/>
    <w:basedOn w:val="DefaultParagraphFont"/>
    <w:rsid w:val="00CD509A"/>
  </w:style>
  <w:style w:type="character" w:customStyle="1" w:styleId="classauthor">
    <w:name w:val="class=&quot;author&quot;"/>
    <w:basedOn w:val="DefaultParagraphFont"/>
    <w:rsid w:val="00CD509A"/>
  </w:style>
  <w:style w:type="paragraph" w:customStyle="1" w:styleId="CardStyle">
    <w:name w:val="Card Style"/>
    <w:basedOn w:val="Normal"/>
    <w:link w:val="CardStyleChar"/>
    <w:qFormat/>
    <w:rsid w:val="00CD509A"/>
  </w:style>
  <w:style w:type="character" w:customStyle="1" w:styleId="BoldUnderlineChar0">
    <w:name w:val="Bold Underline Char"/>
    <w:rsid w:val="00CD509A"/>
    <w:rPr>
      <w:rFonts w:ascii="Times New Roman" w:eastAsia="Times New Roman" w:hAnsi="Times New Roman"/>
      <w:b/>
      <w:bCs/>
      <w:szCs w:val="24"/>
      <w:u w:val="single"/>
    </w:rPr>
  </w:style>
  <w:style w:type="character" w:customStyle="1" w:styleId="texto1">
    <w:name w:val="texto1"/>
    <w:rsid w:val="00CD509A"/>
  </w:style>
  <w:style w:type="paragraph" w:customStyle="1" w:styleId="citenon-bold">
    <w:name w:val="cite non-bold"/>
    <w:basedOn w:val="Normal"/>
    <w:link w:val="citenon-boldChar"/>
    <w:qFormat/>
    <w:rsid w:val="00CD509A"/>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D509A"/>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D509A"/>
    <w:rPr>
      <w:rFonts w:ascii="Calibri" w:eastAsia="Times New Roman" w:hAnsi="Calibri" w:cs="Arial"/>
      <w:b/>
      <w:sz w:val="24"/>
      <w:szCs w:val="28"/>
    </w:rPr>
  </w:style>
  <w:style w:type="paragraph" w:customStyle="1" w:styleId="Style23">
    <w:name w:val="Style23"/>
    <w:basedOn w:val="Normal"/>
    <w:uiPriority w:val="99"/>
    <w:qFormat/>
    <w:rsid w:val="00CD509A"/>
    <w:pPr>
      <w:widowControl w:val="0"/>
      <w:autoSpaceDE w:val="0"/>
      <w:autoSpaceDN w:val="0"/>
      <w:adjustRightInd w:val="0"/>
      <w:spacing w:line="209" w:lineRule="exact"/>
    </w:pPr>
    <w:rPr>
      <w:rFonts w:eastAsia="SimSun"/>
    </w:rPr>
  </w:style>
  <w:style w:type="character" w:customStyle="1" w:styleId="gray">
    <w:name w:val="gray"/>
    <w:basedOn w:val="DefaultParagraphFont"/>
    <w:rsid w:val="00CD509A"/>
  </w:style>
  <w:style w:type="paragraph" w:customStyle="1" w:styleId="Tagtemplate">
    <w:name w:val="Tagtemplate"/>
    <w:basedOn w:val="Normal"/>
    <w:link w:val="TagtemplateChar"/>
    <w:autoRedefine/>
    <w:qFormat/>
    <w:rsid w:val="00CD509A"/>
    <w:pPr>
      <w:keepNext/>
      <w:keepLines/>
    </w:pPr>
    <w:rPr>
      <w:rFonts w:eastAsia="Calibri"/>
      <w:b/>
    </w:rPr>
  </w:style>
  <w:style w:type="character" w:customStyle="1" w:styleId="TagtemplateChar">
    <w:name w:val="Tagtemplate Char"/>
    <w:basedOn w:val="DefaultParagraphFont"/>
    <w:link w:val="Tagtemplate"/>
    <w:rsid w:val="00CD509A"/>
    <w:rPr>
      <w:rFonts w:ascii="Calibri" w:eastAsia="Calibri" w:hAnsi="Calibri"/>
      <w:b/>
    </w:rPr>
  </w:style>
  <w:style w:type="character" w:customStyle="1" w:styleId="Styleunderline11ptBorderSinglesolidlineAuto05p">
    <w:name w:val="Style underline + 11 pt Border: : (Single solid line Auto  0.5 p..."/>
    <w:rsid w:val="00CD509A"/>
    <w:rPr>
      <w:sz w:val="20"/>
      <w:u w:val="single"/>
      <w:bdr w:val="single" w:sz="4" w:space="0" w:color="auto"/>
    </w:rPr>
  </w:style>
  <w:style w:type="paragraph" w:customStyle="1" w:styleId="Citation-FirstLine">
    <w:name w:val="Citation - First Line"/>
    <w:basedOn w:val="Normal"/>
    <w:next w:val="Normal"/>
    <w:autoRedefine/>
    <w:uiPriority w:val="99"/>
    <w:qFormat/>
    <w:rsid w:val="00CD509A"/>
    <w:pPr>
      <w:spacing w:line="240" w:lineRule="atLeast"/>
      <w:jc w:val="both"/>
    </w:pPr>
    <w:rPr>
      <w:rFonts w:ascii="Book Antiqua" w:hAnsi="Book Antiqua"/>
    </w:rPr>
  </w:style>
  <w:style w:type="character" w:customStyle="1" w:styleId="CardText-Underlined">
    <w:name w:val="Card Text - Underlined"/>
    <w:rsid w:val="00CD509A"/>
    <w:rPr>
      <w:b/>
      <w:sz w:val="20"/>
      <w:u w:val="single"/>
    </w:rPr>
  </w:style>
  <w:style w:type="paragraph" w:customStyle="1" w:styleId="Citation-Complete">
    <w:name w:val="Citation - Complete"/>
    <w:basedOn w:val="Normal"/>
    <w:next w:val="Normal"/>
    <w:link w:val="Citation-CompleteChar"/>
    <w:autoRedefine/>
    <w:qFormat/>
    <w:rsid w:val="00CD509A"/>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CD509A"/>
    <w:rPr>
      <w:rFonts w:ascii="Book Antiqua" w:hAnsi="Book Antiqua"/>
    </w:rPr>
  </w:style>
  <w:style w:type="character" w:customStyle="1" w:styleId="MicroTextChar">
    <w:name w:val="MicroText Char"/>
    <w:link w:val="MicroText"/>
    <w:rsid w:val="00CD509A"/>
    <w:rPr>
      <w:rFonts w:ascii="Arial Narrow" w:hAnsi="Arial Narrow"/>
      <w:sz w:val="12"/>
    </w:rPr>
  </w:style>
  <w:style w:type="paragraph" w:customStyle="1" w:styleId="TagCite">
    <w:name w:val="Tag/Cite"/>
    <w:basedOn w:val="Normal"/>
    <w:uiPriority w:val="99"/>
    <w:qFormat/>
    <w:rsid w:val="00CD509A"/>
    <w:rPr>
      <w:b/>
    </w:rPr>
  </w:style>
  <w:style w:type="character" w:customStyle="1" w:styleId="Style11ptItalicUnderline">
    <w:name w:val="Style 11 pt Italic Underline"/>
    <w:basedOn w:val="DefaultParagraphFont"/>
    <w:rsid w:val="00CD509A"/>
    <w:rPr>
      <w:i/>
      <w:iCs/>
      <w:sz w:val="20"/>
      <w:u w:val="single"/>
    </w:rPr>
  </w:style>
  <w:style w:type="character" w:customStyle="1" w:styleId="Style11ptItalic">
    <w:name w:val="Style 11 pt Italic"/>
    <w:basedOn w:val="DefaultParagraphFont"/>
    <w:rsid w:val="00CD509A"/>
    <w:rPr>
      <w:rFonts w:ascii="Times New Roman" w:hAnsi="Times New Roman"/>
      <w:i/>
      <w:iCs/>
      <w:sz w:val="20"/>
    </w:rPr>
  </w:style>
  <w:style w:type="character" w:customStyle="1" w:styleId="BoldandUnderlineChar">
    <w:name w:val="Bold and Underline Char"/>
    <w:basedOn w:val="DefaultParagraphFont"/>
    <w:link w:val="BoldandUnderline"/>
    <w:locked/>
    <w:rsid w:val="00CD509A"/>
    <w:rPr>
      <w:b/>
      <w:u w:val="single"/>
    </w:rPr>
  </w:style>
  <w:style w:type="paragraph" w:customStyle="1" w:styleId="BoldandUnderline">
    <w:name w:val="Bold and Underline"/>
    <w:basedOn w:val="Normal"/>
    <w:link w:val="BoldandUnderlineChar"/>
    <w:qFormat/>
    <w:rsid w:val="00CD509A"/>
    <w:rPr>
      <w:rFonts w:asciiTheme="minorHAnsi" w:hAnsiTheme="minorHAnsi"/>
      <w:b/>
      <w:u w:val="single"/>
    </w:rPr>
  </w:style>
  <w:style w:type="character" w:customStyle="1" w:styleId="hdr">
    <w:name w:val="hdr"/>
    <w:basedOn w:val="DefaultParagraphFont"/>
    <w:rsid w:val="00CD509A"/>
  </w:style>
  <w:style w:type="paragraph" w:customStyle="1" w:styleId="StyleStyle49ptBold3">
    <w:name w:val="Style Style4 + 9 pt Bold3"/>
    <w:basedOn w:val="Style4"/>
    <w:link w:val="StyleStyle49ptBold3Char"/>
    <w:qFormat/>
    <w:rsid w:val="00CD509A"/>
    <w:rPr>
      <w:b/>
      <w:bCs/>
    </w:rPr>
  </w:style>
  <w:style w:type="character" w:customStyle="1" w:styleId="StyleStyle49ptBold3Char">
    <w:name w:val="Style Style4 + 9 pt Bold3 Char"/>
    <w:basedOn w:val="Style4Char"/>
    <w:link w:val="StyleStyle49ptBold3"/>
    <w:rsid w:val="00CD509A"/>
    <w:rPr>
      <w:rFonts w:ascii="Calibri" w:hAnsi="Calibri"/>
      <w:b/>
      <w:bCs/>
      <w:u w:val="single"/>
    </w:rPr>
  </w:style>
  <w:style w:type="character" w:customStyle="1" w:styleId="Style9ptUnderline6">
    <w:name w:val="Style 9 pt Underline6"/>
    <w:basedOn w:val="DefaultParagraphFont"/>
    <w:rsid w:val="00CD509A"/>
    <w:rPr>
      <w:sz w:val="20"/>
      <w:u w:val="single"/>
    </w:rPr>
  </w:style>
  <w:style w:type="character" w:customStyle="1" w:styleId="ct-with-fmlt">
    <w:name w:val="ct-with-fmlt"/>
    <w:basedOn w:val="DefaultParagraphFont"/>
    <w:rsid w:val="00CD509A"/>
  </w:style>
  <w:style w:type="paragraph" w:customStyle="1" w:styleId="TagText">
    <w:name w:val="TagText"/>
    <w:basedOn w:val="Normal"/>
    <w:uiPriority w:val="99"/>
    <w:qFormat/>
    <w:rsid w:val="00CD509A"/>
    <w:rPr>
      <w:b/>
    </w:rPr>
  </w:style>
  <w:style w:type="paragraph" w:customStyle="1" w:styleId="StyleStyle49pt">
    <w:name w:val="Style Style4 + 9 pt"/>
    <w:basedOn w:val="Normal"/>
    <w:link w:val="StyleStyle49ptChar"/>
    <w:qFormat/>
    <w:rsid w:val="00CD509A"/>
    <w:rPr>
      <w:u w:val="single"/>
    </w:rPr>
  </w:style>
  <w:style w:type="character" w:customStyle="1" w:styleId="StyleStyle49ptChar">
    <w:name w:val="Style Style4 + 9 pt Char"/>
    <w:basedOn w:val="DefaultParagraphFont"/>
    <w:link w:val="StyleStyle49pt"/>
    <w:rsid w:val="00CD509A"/>
    <w:rPr>
      <w:rFonts w:ascii="Calibri" w:hAnsi="Calibri"/>
      <w:u w:val="single"/>
    </w:rPr>
  </w:style>
  <w:style w:type="paragraph" w:customStyle="1" w:styleId="StyleStyle49ptBold">
    <w:name w:val="Style Style4 + 9 pt Bold"/>
    <w:basedOn w:val="Normal"/>
    <w:link w:val="StyleStyle49ptBoldChar"/>
    <w:qFormat/>
    <w:rsid w:val="00CD509A"/>
    <w:rPr>
      <w:b/>
      <w:bCs/>
      <w:u w:val="single"/>
    </w:rPr>
  </w:style>
  <w:style w:type="character" w:customStyle="1" w:styleId="StyleStyle49ptBoldChar">
    <w:name w:val="Style Style4 + 9 pt Bold Char"/>
    <w:basedOn w:val="DefaultParagraphFont"/>
    <w:link w:val="StyleStyle49ptBold"/>
    <w:rsid w:val="00CD509A"/>
    <w:rPr>
      <w:rFonts w:ascii="Calibri" w:hAnsi="Calibri"/>
      <w:b/>
      <w:bCs/>
      <w:u w:val="single"/>
    </w:rPr>
  </w:style>
  <w:style w:type="paragraph" w:customStyle="1" w:styleId="StyleStyle49ptBoldItalic">
    <w:name w:val="Style Style4 + 9 pt Bold Italic"/>
    <w:basedOn w:val="Normal"/>
    <w:link w:val="StyleStyle49ptBoldItalicChar"/>
    <w:qFormat/>
    <w:rsid w:val="00CD509A"/>
    <w:rPr>
      <w:b/>
      <w:bCs/>
      <w:i/>
      <w:iCs/>
      <w:u w:val="single"/>
    </w:rPr>
  </w:style>
  <w:style w:type="character" w:customStyle="1" w:styleId="StyleStyle49ptBoldItalicChar">
    <w:name w:val="Style Style4 + 9 pt Bold Italic Char"/>
    <w:basedOn w:val="DefaultParagraphFont"/>
    <w:link w:val="StyleStyle49ptBoldItalic"/>
    <w:rsid w:val="00CD509A"/>
    <w:rPr>
      <w:rFonts w:ascii="Calibri" w:hAnsi="Calibri"/>
      <w:b/>
      <w:bCs/>
      <w:i/>
      <w:iCs/>
      <w:u w:val="single"/>
    </w:rPr>
  </w:style>
  <w:style w:type="paragraph" w:customStyle="1" w:styleId="StyleUnderlined11ptBold">
    <w:name w:val="Style Underlined + 11 pt Bold"/>
    <w:link w:val="StyleUnderlined11ptBoldChar"/>
    <w:qFormat/>
    <w:rsid w:val="00CD509A"/>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D509A"/>
    <w:rPr>
      <w:rFonts w:ascii="Arial" w:eastAsia="Times New Roman" w:hAnsi="Arial" w:cs="Arial"/>
      <w:b/>
      <w:bCs/>
      <w:szCs w:val="24"/>
      <w:u w:val="single"/>
    </w:rPr>
  </w:style>
  <w:style w:type="paragraph" w:customStyle="1" w:styleId="StyleUnderlined11pt">
    <w:name w:val="Style Underlined + 11 pt"/>
    <w:link w:val="StyleUnderlined11ptChar"/>
    <w:qFormat/>
    <w:rsid w:val="00CD509A"/>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D509A"/>
    <w:rPr>
      <w:rFonts w:ascii="Arial" w:eastAsia="Times New Roman" w:hAnsi="Arial" w:cs="Arial"/>
      <w:szCs w:val="24"/>
      <w:u w:val="single"/>
    </w:rPr>
  </w:style>
  <w:style w:type="character" w:customStyle="1" w:styleId="newscontent">
    <w:name w:val="newscontent"/>
    <w:rsid w:val="00CD509A"/>
  </w:style>
  <w:style w:type="character" w:customStyle="1" w:styleId="StyleUnderlinePatternClearYellow">
    <w:name w:val="Style Underline Pattern: Clear (Yellow)"/>
    <w:basedOn w:val="DefaultParagraphFont"/>
    <w:rsid w:val="00CD509A"/>
    <w:rPr>
      <w:u w:val="single"/>
      <w:shd w:val="clear" w:color="auto" w:fill="00FF00"/>
    </w:rPr>
  </w:style>
  <w:style w:type="paragraph" w:customStyle="1" w:styleId="StyleUnderlineChar11pt3">
    <w:name w:val="Style Underline Char + 11 pt3"/>
    <w:link w:val="StyleUnderlineChar11pt3Char"/>
    <w:qFormat/>
    <w:rsid w:val="00CD509A"/>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D509A"/>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CD509A"/>
    <w:rPr>
      <w:b w:val="0"/>
      <w:bCs/>
      <w:u w:val="single"/>
    </w:rPr>
  </w:style>
  <w:style w:type="character" w:customStyle="1" w:styleId="date-display-single">
    <w:name w:val="date-display-single"/>
    <w:basedOn w:val="DefaultParagraphFont"/>
    <w:rsid w:val="00CD509A"/>
  </w:style>
  <w:style w:type="character" w:customStyle="1" w:styleId="CommentTextChar1">
    <w:name w:val="Comment Text Char1"/>
    <w:basedOn w:val="DefaultParagraphFont"/>
    <w:uiPriority w:val="99"/>
    <w:rsid w:val="00CD509A"/>
    <w:rPr>
      <w:rFonts w:ascii="Times New Roman" w:hAnsi="Times New Roman" w:cs="Times New Roman"/>
      <w:sz w:val="20"/>
      <w:szCs w:val="20"/>
    </w:rPr>
  </w:style>
  <w:style w:type="character" w:customStyle="1" w:styleId="BodyTextChar1">
    <w:name w:val="Body Text Char1"/>
    <w:aliases w:val="Very Small Text Char1"/>
    <w:basedOn w:val="DefaultParagraphFont"/>
    <w:rsid w:val="00CD509A"/>
    <w:rPr>
      <w:rFonts w:ascii="Times New Roman" w:hAnsi="Times New Roman" w:cs="Times New Roman"/>
      <w:sz w:val="20"/>
    </w:rPr>
  </w:style>
  <w:style w:type="paragraph" w:customStyle="1" w:styleId="Cite2">
    <w:name w:val="Cite 2"/>
    <w:basedOn w:val="Normal"/>
    <w:uiPriority w:val="99"/>
    <w:qFormat/>
    <w:rsid w:val="00CD509A"/>
    <w:rPr>
      <w:rFonts w:eastAsia="MS Mincho"/>
      <w:b/>
      <w:u w:val="single"/>
    </w:rPr>
  </w:style>
  <w:style w:type="character" w:customStyle="1" w:styleId="StyleunderlineBold">
    <w:name w:val="Style underline + Bold"/>
    <w:basedOn w:val="underline"/>
    <w:rsid w:val="00CD509A"/>
    <w:rPr>
      <w:rFonts w:ascii="Times New Roman" w:hAnsi="Times New Roman" w:cs="Times New Roman"/>
      <w:b w:val="0"/>
      <w:bCs/>
      <w:sz w:val="20"/>
      <w:u w:val="single"/>
    </w:rPr>
  </w:style>
  <w:style w:type="paragraph" w:customStyle="1" w:styleId="cards0">
    <w:name w:val="cards"/>
    <w:basedOn w:val="Cites0"/>
    <w:uiPriority w:val="99"/>
    <w:qFormat/>
    <w:rsid w:val="00CD509A"/>
    <w:pPr>
      <w:widowControl/>
      <w:jc w:val="left"/>
    </w:pPr>
    <w:rPr>
      <w:szCs w:val="22"/>
    </w:rPr>
  </w:style>
  <w:style w:type="character" w:customStyle="1" w:styleId="Style10ptUnderline">
    <w:name w:val="Style 10 pt Underline"/>
    <w:basedOn w:val="DefaultParagraphFont"/>
    <w:rsid w:val="00CD509A"/>
    <w:rPr>
      <w:sz w:val="20"/>
      <w:u w:val="single"/>
    </w:rPr>
  </w:style>
  <w:style w:type="character" w:styleId="HTMLCite">
    <w:name w:val="HTML Cite"/>
    <w:rsid w:val="00CD509A"/>
    <w:rPr>
      <w:i/>
      <w:iCs/>
    </w:rPr>
  </w:style>
  <w:style w:type="character" w:customStyle="1" w:styleId="slug-pub-date">
    <w:name w:val="slug-pub-date"/>
    <w:basedOn w:val="DefaultParagraphFont"/>
    <w:rsid w:val="00CD509A"/>
  </w:style>
  <w:style w:type="character" w:customStyle="1" w:styleId="slug-vol">
    <w:name w:val="slug-vol"/>
    <w:basedOn w:val="DefaultParagraphFont"/>
    <w:rsid w:val="00CD509A"/>
  </w:style>
  <w:style w:type="character" w:customStyle="1" w:styleId="slug-issue">
    <w:name w:val="slug-issue"/>
    <w:basedOn w:val="DefaultParagraphFont"/>
    <w:rsid w:val="00CD509A"/>
  </w:style>
  <w:style w:type="character" w:customStyle="1" w:styleId="slug-pages">
    <w:name w:val="slug-pages"/>
    <w:basedOn w:val="DefaultParagraphFont"/>
    <w:rsid w:val="00CD509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D509A"/>
    <w:rPr>
      <w:b/>
      <w:bCs/>
      <w:strike w:val="0"/>
      <w:dstrike w:val="0"/>
      <w:sz w:val="24"/>
      <w:u w:val="none"/>
      <w:effect w:val="none"/>
    </w:rPr>
  </w:style>
  <w:style w:type="paragraph" w:customStyle="1" w:styleId="Tag2">
    <w:name w:val="Tag2"/>
    <w:basedOn w:val="Normal"/>
    <w:autoRedefine/>
    <w:qFormat/>
    <w:rsid w:val="00CD509A"/>
    <w:pPr>
      <w:spacing w:before="120"/>
    </w:pPr>
    <w:rPr>
      <w:b/>
    </w:rPr>
  </w:style>
  <w:style w:type="character" w:customStyle="1" w:styleId="tagchar">
    <w:name w:val="tagchar"/>
    <w:basedOn w:val="DefaultParagraphFont"/>
    <w:rsid w:val="00CD509A"/>
  </w:style>
  <w:style w:type="paragraph" w:customStyle="1" w:styleId="NormalText">
    <w:name w:val="Normal Text"/>
    <w:basedOn w:val="Normal"/>
    <w:link w:val="NormalTextChar"/>
    <w:autoRedefine/>
    <w:qFormat/>
    <w:rsid w:val="00CD509A"/>
    <w:pPr>
      <w:jc w:val="both"/>
    </w:pPr>
    <w:rPr>
      <w:szCs w:val="26"/>
    </w:rPr>
  </w:style>
  <w:style w:type="character" w:customStyle="1" w:styleId="pmterms11">
    <w:name w:val="pmterms11"/>
    <w:basedOn w:val="DefaultParagraphFont"/>
    <w:rsid w:val="00CD509A"/>
    <w:rPr>
      <w:b/>
      <w:bCs/>
      <w:i w:val="0"/>
      <w:iCs w:val="0"/>
      <w:color w:val="000000"/>
    </w:rPr>
  </w:style>
  <w:style w:type="character" w:customStyle="1" w:styleId="StyleUnderlineChar9ptBold">
    <w:name w:val="Style Underline Char + 9 pt Bold"/>
    <w:basedOn w:val="DefaultParagraphFont"/>
    <w:rsid w:val="00CD509A"/>
    <w:rPr>
      <w:rFonts w:ascii="Times New Roman" w:hAnsi="Times New Roman"/>
      <w:b/>
      <w:bCs/>
      <w:sz w:val="20"/>
      <w:u w:val="single"/>
      <w:lang w:val="en-US" w:eastAsia="en-US" w:bidi="ar-SA"/>
    </w:rPr>
  </w:style>
  <w:style w:type="character" w:customStyle="1" w:styleId="Style8pt">
    <w:name w:val="Style 8 pt"/>
    <w:basedOn w:val="DefaultParagraphFont"/>
    <w:rsid w:val="00CD509A"/>
    <w:rPr>
      <w:sz w:val="20"/>
    </w:rPr>
  </w:style>
  <w:style w:type="character" w:customStyle="1" w:styleId="UnderlineChar5Char">
    <w:name w:val="Underline Char5 Char"/>
    <w:basedOn w:val="DefaultParagraphFont"/>
    <w:rsid w:val="00CD509A"/>
    <w:rPr>
      <w:szCs w:val="24"/>
      <w:u w:val="single"/>
      <w:lang w:val="en-US" w:eastAsia="en-US" w:bidi="ar-SA"/>
    </w:rPr>
  </w:style>
  <w:style w:type="character" w:customStyle="1" w:styleId="BoldandUnderlineChar2Char1">
    <w:name w:val="Bold and Underline Char2 Char1"/>
    <w:basedOn w:val="DefaultParagraphFont"/>
    <w:rsid w:val="00CD509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D509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D509A"/>
    <w:rPr>
      <w:szCs w:val="24"/>
      <w:u w:val="single"/>
      <w:lang w:val="en-US" w:eastAsia="en-US" w:bidi="ar-SA"/>
    </w:rPr>
  </w:style>
  <w:style w:type="paragraph" w:customStyle="1" w:styleId="Language">
    <w:name w:val="Language"/>
    <w:basedOn w:val="Normal"/>
    <w:link w:val="LanguageChar"/>
    <w:qFormat/>
    <w:rsid w:val="00CD509A"/>
    <w:rPr>
      <w:strike/>
      <w:szCs w:val="20"/>
    </w:rPr>
  </w:style>
  <w:style w:type="character" w:customStyle="1" w:styleId="LanguageChar">
    <w:name w:val="Language Char"/>
    <w:basedOn w:val="DefaultParagraphFont"/>
    <w:link w:val="Language"/>
    <w:rsid w:val="00CD509A"/>
    <w:rPr>
      <w:rFonts w:ascii="Calibri" w:hAnsi="Calibri"/>
      <w:strike/>
      <w:szCs w:val="20"/>
    </w:rPr>
  </w:style>
  <w:style w:type="paragraph" w:customStyle="1" w:styleId="UnderlineChar3">
    <w:name w:val="Underline Char3"/>
    <w:basedOn w:val="Normal"/>
    <w:link w:val="UnderlineChar3Char"/>
    <w:qFormat/>
    <w:rsid w:val="00CD509A"/>
    <w:rPr>
      <w:u w:val="single"/>
    </w:rPr>
  </w:style>
  <w:style w:type="character" w:customStyle="1" w:styleId="UnderlineChar3Char">
    <w:name w:val="Underline Char3 Char"/>
    <w:basedOn w:val="DefaultParagraphFont"/>
    <w:link w:val="UnderlineChar3"/>
    <w:rsid w:val="00CD509A"/>
    <w:rPr>
      <w:rFonts w:ascii="Calibri" w:hAnsi="Calibri"/>
      <w:u w:val="single"/>
    </w:rPr>
  </w:style>
  <w:style w:type="paragraph" w:customStyle="1" w:styleId="BoldandUnderlineChar3Char">
    <w:name w:val="Bold and Underline Char3 Char"/>
    <w:basedOn w:val="Normal"/>
    <w:link w:val="BoldandUnderlineChar3CharChar"/>
    <w:qFormat/>
    <w:rsid w:val="00CD509A"/>
    <w:rPr>
      <w:b/>
      <w:u w:val="single"/>
    </w:rPr>
  </w:style>
  <w:style w:type="character" w:customStyle="1" w:styleId="BoldandUnderlineChar3CharChar">
    <w:name w:val="Bold and Underline Char3 Char Char"/>
    <w:basedOn w:val="DefaultParagraphFont"/>
    <w:link w:val="BoldandUnderlineChar3Char"/>
    <w:rsid w:val="00CD509A"/>
    <w:rPr>
      <w:rFonts w:ascii="Calibri" w:hAnsi="Calibri"/>
      <w:b/>
      <w:u w:val="single"/>
    </w:rPr>
  </w:style>
  <w:style w:type="character" w:customStyle="1" w:styleId="UnderlineChar1">
    <w:name w:val="Underline Char1"/>
    <w:basedOn w:val="DefaultParagraphFont"/>
    <w:rsid w:val="00CD509A"/>
    <w:rPr>
      <w:szCs w:val="24"/>
      <w:u w:val="single"/>
      <w:lang w:val="en-US" w:eastAsia="en-US" w:bidi="ar-SA"/>
    </w:rPr>
  </w:style>
  <w:style w:type="character" w:customStyle="1" w:styleId="BoldandUnderlineChar1Char2Char">
    <w:name w:val="Bold and Underline Char1 Char2 Char"/>
    <w:basedOn w:val="DefaultParagraphFont"/>
    <w:rsid w:val="00CD509A"/>
    <w:rPr>
      <w:b/>
      <w:szCs w:val="24"/>
      <w:u w:val="single"/>
      <w:lang w:val="en-US" w:eastAsia="en-US" w:bidi="ar-SA"/>
    </w:rPr>
  </w:style>
  <w:style w:type="character" w:customStyle="1" w:styleId="SmalltextChar">
    <w:name w:val="Small text Char"/>
    <w:aliases w:val="Quote1 Char1"/>
    <w:link w:val="Smalltext"/>
    <w:rsid w:val="00CD509A"/>
    <w:rPr>
      <w:rFonts w:ascii="Arial Narrow" w:hAnsi="Arial Narrow"/>
    </w:rPr>
  </w:style>
  <w:style w:type="paragraph" w:customStyle="1" w:styleId="HotRoute">
    <w:name w:val="Hot Route"/>
    <w:basedOn w:val="Normal"/>
    <w:link w:val="HotRouteChar0"/>
    <w:qFormat/>
    <w:rsid w:val="00CD509A"/>
    <w:pPr>
      <w:ind w:left="144"/>
    </w:pPr>
  </w:style>
  <w:style w:type="paragraph" w:customStyle="1" w:styleId="Cardstyle0">
    <w:name w:val="Cardstyle"/>
    <w:basedOn w:val="Normal"/>
    <w:next w:val="Normal"/>
    <w:qFormat/>
    <w:rsid w:val="00CD509A"/>
  </w:style>
  <w:style w:type="character" w:customStyle="1" w:styleId="Style12ptBoldUnderline1">
    <w:name w:val="Style 12 pt Bold Underline1"/>
    <w:basedOn w:val="DefaultParagraphFont"/>
    <w:rsid w:val="00CD509A"/>
    <w:rPr>
      <w:b/>
      <w:bCs/>
      <w:sz w:val="24"/>
      <w:u w:val="single"/>
    </w:rPr>
  </w:style>
  <w:style w:type="character" w:customStyle="1" w:styleId="StyleEmphasisArial12ptBoldNotItalic">
    <w:name w:val="Style Emphasis + Arial 12 pt Bold Not Italic"/>
    <w:basedOn w:val="Emphasis"/>
    <w:rsid w:val="00CD509A"/>
    <w:rPr>
      <w:rFonts w:ascii="Arial" w:hAnsi="Arial" w:cs="Times New Roman"/>
      <w:b w:val="0"/>
      <w:bCs/>
      <w:i/>
      <w:iCs/>
      <w:sz w:val="24"/>
      <w:u w:val="single"/>
      <w:bdr w:val="single" w:sz="8" w:space="0" w:color="auto"/>
    </w:rPr>
  </w:style>
  <w:style w:type="character" w:customStyle="1" w:styleId="DebateHighlighted">
    <w:name w:val="Debate Highlighted"/>
    <w:qFormat/>
    <w:rsid w:val="00CD509A"/>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CD509A"/>
    <w:rPr>
      <w:rFonts w:ascii="SimSun" w:eastAsia="SimSun" w:hAnsi="SimSun"/>
      <w:sz w:val="15"/>
      <w:lang w:eastAsia="zh-CN"/>
    </w:rPr>
  </w:style>
  <w:style w:type="paragraph" w:customStyle="1" w:styleId="UnreadText">
    <w:name w:val="Unread Text"/>
    <w:basedOn w:val="Normal"/>
    <w:next w:val="Normal"/>
    <w:link w:val="UnreadTextChar"/>
    <w:autoRedefine/>
    <w:qFormat/>
    <w:rsid w:val="00CD509A"/>
    <w:pPr>
      <w:ind w:left="360"/>
    </w:pPr>
    <w:rPr>
      <w:rFonts w:ascii="SimSun" w:eastAsia="SimSun" w:hAnsi="SimSun"/>
      <w:sz w:val="15"/>
      <w:lang w:eastAsia="zh-CN"/>
    </w:rPr>
  </w:style>
  <w:style w:type="paragraph" w:customStyle="1" w:styleId="AuthorDate">
    <w:name w:val="AuthorDate"/>
    <w:next w:val="Normal"/>
    <w:link w:val="AuthorDateChar"/>
    <w:qFormat/>
    <w:rsid w:val="00CD509A"/>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CD509A"/>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CD509A"/>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CD509A"/>
    <w:rPr>
      <w:rFonts w:ascii="Times New Roman" w:hAnsi="Times New Roman"/>
      <w:sz w:val="20"/>
      <w:u w:val="single"/>
      <w:bdr w:val="none" w:sz="0" w:space="0" w:color="auto"/>
      <w:shd w:val="clear" w:color="auto" w:fill="C0C0C0"/>
    </w:rPr>
  </w:style>
  <w:style w:type="character" w:customStyle="1" w:styleId="smallChar">
    <w:name w:val="small Char"/>
    <w:rsid w:val="00CD509A"/>
    <w:rPr>
      <w:rFonts w:ascii="Calibri" w:eastAsia="Calibri" w:hAnsi="Calibri" w:cs="Calibri"/>
      <w:sz w:val="16"/>
      <w:szCs w:val="20"/>
      <w:lang w:val="x-none" w:eastAsia="x-none"/>
    </w:rPr>
  </w:style>
  <w:style w:type="paragraph" w:customStyle="1" w:styleId="HotRoute0">
    <w:name w:val="Hot Route!"/>
    <w:basedOn w:val="Normal"/>
    <w:uiPriority w:val="99"/>
    <w:qFormat/>
    <w:rsid w:val="00CD509A"/>
    <w:pPr>
      <w:ind w:left="144"/>
    </w:pPr>
    <w:rPr>
      <w:lang w:val="x-none" w:eastAsia="x-none"/>
    </w:rPr>
  </w:style>
  <w:style w:type="character" w:customStyle="1" w:styleId="BodyTextIndent3Char1">
    <w:name w:val="Body Text Indent 3 Char1"/>
    <w:basedOn w:val="DefaultParagraphFont"/>
    <w:uiPriority w:val="99"/>
    <w:semiHidden/>
    <w:rsid w:val="00CD509A"/>
    <w:rPr>
      <w:rFonts w:ascii="Times New Roman" w:hAnsi="Times New Roman" w:cs="Times New Roman"/>
      <w:sz w:val="16"/>
      <w:szCs w:val="16"/>
    </w:rPr>
  </w:style>
  <w:style w:type="character" w:customStyle="1" w:styleId="BodyText2Char1">
    <w:name w:val="Body Text 2 Char1"/>
    <w:basedOn w:val="DefaultParagraphFont"/>
    <w:uiPriority w:val="99"/>
    <w:semiHidden/>
    <w:rsid w:val="00CD509A"/>
    <w:rPr>
      <w:rFonts w:ascii="Times New Roman" w:hAnsi="Times New Roman" w:cs="Times New Roman"/>
      <w:sz w:val="20"/>
    </w:rPr>
  </w:style>
  <w:style w:type="character" w:customStyle="1" w:styleId="Heading2Char1CharCharCharCharCharC">
    <w:name w:val="Heading 2 Char1 Char Char Char Char Char C"/>
    <w:rsid w:val="00CD509A"/>
    <w:rPr>
      <w:rFonts w:cs="Arial"/>
      <w:b/>
      <w:bCs/>
      <w:iCs/>
      <w:sz w:val="24"/>
      <w:szCs w:val="28"/>
      <w:lang w:val="en-US" w:eastAsia="en-US" w:bidi="ar-SA"/>
    </w:rPr>
  </w:style>
  <w:style w:type="character" w:customStyle="1" w:styleId="underline1">
    <w:name w:val="underline1"/>
    <w:basedOn w:val="DefaultParagraphFont"/>
    <w:rsid w:val="00CD509A"/>
    <w:rPr>
      <w:u w:val="single"/>
    </w:rPr>
  </w:style>
  <w:style w:type="character" w:customStyle="1" w:styleId="author0">
    <w:name w:val="author"/>
    <w:basedOn w:val="DefaultParagraphFont"/>
    <w:rsid w:val="00CD509A"/>
    <w:rPr>
      <w:rFonts w:ascii="Times New Roman" w:hAnsi="Times New Roman"/>
      <w:b/>
      <w:sz w:val="24"/>
    </w:rPr>
  </w:style>
  <w:style w:type="character" w:customStyle="1" w:styleId="FontStyle291">
    <w:name w:val="Font Style291"/>
    <w:basedOn w:val="DefaultParagraphFont"/>
    <w:uiPriority w:val="99"/>
    <w:rsid w:val="00CD509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D509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D509A"/>
  </w:style>
  <w:style w:type="character" w:customStyle="1" w:styleId="StyleStyleMicroText7ptArialNarrow10ptChar">
    <w:name w:val="Style Style MicroText + 7 pt + Arial Narrow 10 pt Char"/>
    <w:basedOn w:val="DefaultParagraphFont"/>
    <w:link w:val="StyleStyleMicroText7ptArialNarrow10pt"/>
    <w:rsid w:val="00CD509A"/>
    <w:rPr>
      <w:rFonts w:ascii="Calibri" w:hAnsi="Calibri"/>
    </w:rPr>
  </w:style>
  <w:style w:type="paragraph" w:customStyle="1" w:styleId="Cards1">
    <w:name w:val="Cards1"/>
    <w:basedOn w:val="Normal"/>
    <w:link w:val="Cards1Char"/>
    <w:qFormat/>
    <w:rsid w:val="00CD509A"/>
    <w:pPr>
      <w:ind w:left="288"/>
    </w:pPr>
    <w:rPr>
      <w:u w:val="single"/>
    </w:rPr>
  </w:style>
  <w:style w:type="character" w:customStyle="1" w:styleId="Cards1Char">
    <w:name w:val="Cards1 Char"/>
    <w:basedOn w:val="DefaultParagraphFont"/>
    <w:link w:val="Cards1"/>
    <w:rsid w:val="00CD509A"/>
    <w:rPr>
      <w:rFonts w:ascii="Calibri" w:hAnsi="Calibri"/>
      <w:u w:val="single"/>
    </w:rPr>
  </w:style>
  <w:style w:type="paragraph" w:customStyle="1" w:styleId="StyleCardTextTimesNewRoman11ptUnderline">
    <w:name w:val="Style Card Text + Times New Roman 11 pt Underline"/>
    <w:link w:val="StyleCardTextTimesNewRoman11ptUnderlineChar"/>
    <w:qFormat/>
    <w:rsid w:val="00CD509A"/>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D509A"/>
    <w:rPr>
      <w:rFonts w:ascii="Arial" w:eastAsia="Calibri" w:hAnsi="Arial" w:cs="Arial"/>
      <w:u w:val="single"/>
    </w:rPr>
  </w:style>
  <w:style w:type="character" w:customStyle="1" w:styleId="EmphasizeThis">
    <w:name w:val="EmphasizeThis"/>
    <w:rsid w:val="00CD509A"/>
    <w:rPr>
      <w:rFonts w:ascii="Georgia" w:hAnsi="Georgia"/>
      <w:b/>
      <w:iCs/>
      <w:sz w:val="24"/>
      <w:u w:val="thick"/>
    </w:rPr>
  </w:style>
  <w:style w:type="paragraph" w:customStyle="1" w:styleId="Stylecard8pt">
    <w:name w:val="Style card + 8 pt"/>
    <w:basedOn w:val="Normal"/>
    <w:link w:val="Stylecard8ptChar"/>
    <w:qFormat/>
    <w:rsid w:val="00CD509A"/>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CD509A"/>
    <w:rPr>
      <w:rFonts w:ascii="Georgia" w:hAnsi="Georgia"/>
      <w:color w:val="000000"/>
      <w:u w:val="single"/>
      <w:lang w:eastAsia="ar-SA"/>
    </w:rPr>
  </w:style>
  <w:style w:type="character" w:customStyle="1" w:styleId="bhl">
    <w:name w:val="bhl"/>
    <w:basedOn w:val="DefaultParagraphFont"/>
    <w:rsid w:val="00CD509A"/>
  </w:style>
  <w:style w:type="paragraph" w:customStyle="1" w:styleId="TagGA11">
    <w:name w:val="Tag GA 11"/>
    <w:basedOn w:val="TOC1"/>
    <w:uiPriority w:val="99"/>
    <w:qFormat/>
    <w:rsid w:val="00CD509A"/>
    <w:pPr>
      <w:spacing w:before="0" w:after="160"/>
    </w:pPr>
    <w:rPr>
      <w:rFonts w:ascii="Georgia" w:eastAsia="Calibri" w:hAnsi="Georgia"/>
      <w:u w:val="none"/>
      <w:lang w:bidi="ar-SA"/>
    </w:rPr>
  </w:style>
  <w:style w:type="paragraph" w:customStyle="1" w:styleId="CiteCard">
    <w:name w:val="Cite/Card"/>
    <w:basedOn w:val="TOC2"/>
    <w:uiPriority w:val="99"/>
    <w:qFormat/>
    <w:rsid w:val="00CD509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D509A"/>
    <w:rPr>
      <w:rFonts w:ascii="Georgia" w:eastAsia="Times New Roman" w:hAnsi="Georgia" w:hint="default"/>
      <w:sz w:val="22"/>
      <w:u w:val="single"/>
      <w:lang w:eastAsia="zh-CN"/>
    </w:rPr>
  </w:style>
  <w:style w:type="character" w:styleId="CommentReference">
    <w:name w:val="annotation reference"/>
    <w:basedOn w:val="DefaultParagraphFont"/>
    <w:rsid w:val="00CD509A"/>
    <w:rPr>
      <w:sz w:val="16"/>
      <w:szCs w:val="16"/>
    </w:rPr>
  </w:style>
  <w:style w:type="character" w:customStyle="1" w:styleId="DocumentMapChar1">
    <w:name w:val="Document Map Char1"/>
    <w:basedOn w:val="DefaultParagraphFont"/>
    <w:uiPriority w:val="99"/>
    <w:rsid w:val="00CD509A"/>
    <w:rPr>
      <w:rFonts w:ascii="Tahoma" w:hAnsi="Tahoma" w:cs="Tahoma"/>
      <w:sz w:val="16"/>
      <w:szCs w:val="16"/>
    </w:rPr>
  </w:style>
  <w:style w:type="character" w:customStyle="1" w:styleId="addmd">
    <w:name w:val="addmd"/>
    <w:basedOn w:val="DefaultParagraphFont"/>
    <w:rsid w:val="00CD509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CD509A"/>
    <w:rPr>
      <w:rFonts w:ascii="Arial" w:hAnsi="Arial"/>
      <w:b/>
      <w:sz w:val="26"/>
    </w:rPr>
  </w:style>
  <w:style w:type="character" w:customStyle="1" w:styleId="UnderlinedTextCharChar">
    <w:name w:val="Underlined Text Char Char"/>
    <w:basedOn w:val="DefaultParagraphFont"/>
    <w:rsid w:val="00CD509A"/>
    <w:rPr>
      <w:rFonts w:cs="Arial"/>
      <w:bCs/>
      <w:noProof w:val="0"/>
      <w:szCs w:val="26"/>
      <w:u w:val="single"/>
      <w:lang w:val="en-US" w:eastAsia="en-US" w:bidi="ar-SA"/>
    </w:rPr>
  </w:style>
  <w:style w:type="character" w:customStyle="1" w:styleId="StyleTimesNewRoman12ptBold">
    <w:name w:val="Style Times New Roman 12 pt Bold"/>
    <w:rsid w:val="00CD509A"/>
    <w:rPr>
      <w:b/>
      <w:bCs/>
      <w:sz w:val="24"/>
    </w:rPr>
  </w:style>
  <w:style w:type="character" w:customStyle="1" w:styleId="CardText1Char">
    <w:name w:val="Card Text 1 Char"/>
    <w:rsid w:val="00CD509A"/>
    <w:rPr>
      <w:rFonts w:ascii="Georgia" w:hAnsi="Georgia"/>
      <w:color w:val="000000"/>
      <w:sz w:val="22"/>
      <w:szCs w:val="22"/>
      <w:u w:val="single"/>
    </w:rPr>
  </w:style>
  <w:style w:type="character" w:customStyle="1" w:styleId="BoldUnderlining">
    <w:name w:val="Bold Underlining"/>
    <w:rsid w:val="00CD509A"/>
    <w:rPr>
      <w:u w:val="single"/>
    </w:rPr>
  </w:style>
  <w:style w:type="character" w:customStyle="1" w:styleId="Intemphasis">
    <w:name w:val="Intemphasis"/>
    <w:uiPriority w:val="1"/>
    <w:qFormat/>
    <w:rsid w:val="00CD509A"/>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CD509A"/>
    <w:pPr>
      <w:ind w:left="288" w:right="288"/>
    </w:pPr>
    <w:rPr>
      <w:szCs w:val="16"/>
    </w:rPr>
  </w:style>
  <w:style w:type="character" w:customStyle="1" w:styleId="cardtextChar2">
    <w:name w:val="cardtext Char"/>
    <w:basedOn w:val="DefaultParagraphFont"/>
    <w:link w:val="cardtext0"/>
    <w:rsid w:val="00CD509A"/>
    <w:rPr>
      <w:rFonts w:ascii="Calibri" w:hAnsi="Calibri"/>
      <w:szCs w:val="16"/>
    </w:rPr>
  </w:style>
  <w:style w:type="character" w:customStyle="1" w:styleId="BoldUnderlineChar1">
    <w:name w:val="BoldUnderline Char1"/>
    <w:rsid w:val="00CD509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D509A"/>
    <w:pPr>
      <w:spacing w:after="200"/>
      <w:contextualSpacing/>
    </w:pPr>
    <w:rPr>
      <w:rFonts w:eastAsia="Calibri"/>
      <w:u w:val="single"/>
    </w:rPr>
  </w:style>
  <w:style w:type="character" w:customStyle="1" w:styleId="UnderlinedCardTextChar">
    <w:name w:val="Underlined Card Text Char"/>
    <w:link w:val="UnderlinedCardText"/>
    <w:rsid w:val="00CD509A"/>
    <w:rPr>
      <w:rFonts w:ascii="Calibri" w:eastAsia="Calibri" w:hAnsi="Calibri"/>
      <w:u w:val="single"/>
    </w:rPr>
  </w:style>
  <w:style w:type="character" w:customStyle="1" w:styleId="Hyperlink6">
    <w:name w:val="Hyperlink6"/>
    <w:basedOn w:val="DefaultParagraphFont"/>
    <w:rsid w:val="00CD509A"/>
    <w:rPr>
      <w:color w:val="3300CC"/>
      <w:u w:val="single"/>
    </w:rPr>
  </w:style>
  <w:style w:type="paragraph" w:customStyle="1" w:styleId="Tag12">
    <w:name w:val="Tag12"/>
    <w:basedOn w:val="Normal"/>
    <w:uiPriority w:val="99"/>
    <w:qFormat/>
    <w:rsid w:val="00CD509A"/>
    <w:pPr>
      <w:contextualSpacing/>
    </w:pPr>
    <w:rPr>
      <w:rFonts w:eastAsia="Cambria"/>
      <w:b/>
    </w:rPr>
  </w:style>
  <w:style w:type="paragraph" w:customStyle="1" w:styleId="Shrink8">
    <w:name w:val="Shrink8"/>
    <w:basedOn w:val="Normal"/>
    <w:uiPriority w:val="99"/>
    <w:qFormat/>
    <w:rsid w:val="00CD509A"/>
    <w:rPr>
      <w:rFonts w:eastAsia="Cambria"/>
    </w:rPr>
  </w:style>
  <w:style w:type="character" w:customStyle="1" w:styleId="highlight2">
    <w:name w:val="highlight2"/>
    <w:rsid w:val="00CD509A"/>
    <w:rPr>
      <w:rFonts w:ascii="Arial" w:hAnsi="Arial"/>
      <w:b/>
      <w:sz w:val="19"/>
      <w:u w:val="thick"/>
      <w:bdr w:val="none" w:sz="0" w:space="0" w:color="auto"/>
      <w:shd w:val="clear" w:color="auto" w:fill="auto"/>
    </w:rPr>
  </w:style>
  <w:style w:type="character" w:customStyle="1" w:styleId="citation">
    <w:name w:val="citation"/>
    <w:basedOn w:val="DefaultParagraphFont"/>
    <w:rsid w:val="00CD509A"/>
  </w:style>
  <w:style w:type="paragraph" w:customStyle="1" w:styleId="UnderlineText">
    <w:name w:val="Underline Text"/>
    <w:basedOn w:val="Normal"/>
    <w:link w:val="UnderlineTextChar"/>
    <w:qFormat/>
    <w:rsid w:val="00CD509A"/>
    <w:pPr>
      <w:ind w:left="288"/>
    </w:pPr>
    <w:rPr>
      <w:u w:val="single"/>
    </w:rPr>
  </w:style>
  <w:style w:type="character" w:customStyle="1" w:styleId="UnderlineTextChar">
    <w:name w:val="Underline Text Char"/>
    <w:basedOn w:val="DefaultParagraphFont"/>
    <w:link w:val="UnderlineText"/>
    <w:rsid w:val="00CD509A"/>
    <w:rPr>
      <w:rFonts w:ascii="Calibri" w:hAnsi="Calibri"/>
      <w:u w:val="single"/>
    </w:rPr>
  </w:style>
  <w:style w:type="character" w:customStyle="1" w:styleId="il">
    <w:name w:val="il"/>
    <w:basedOn w:val="DefaultParagraphFont"/>
    <w:rsid w:val="00CD509A"/>
  </w:style>
  <w:style w:type="character" w:customStyle="1" w:styleId="commentstext">
    <w:name w:val="comments_text"/>
    <w:uiPriority w:val="99"/>
    <w:rsid w:val="00CD509A"/>
    <w:rPr>
      <w:rFonts w:cs="Times New Roman"/>
    </w:rPr>
  </w:style>
  <w:style w:type="paragraph" w:customStyle="1" w:styleId="Heading42">
    <w:name w:val="Heading 42"/>
    <w:basedOn w:val="Normal"/>
    <w:uiPriority w:val="99"/>
    <w:qFormat/>
    <w:rsid w:val="00CD509A"/>
  </w:style>
  <w:style w:type="paragraph" w:customStyle="1" w:styleId="DebateNormal">
    <w:name w:val="DebateNormal"/>
    <w:basedOn w:val="Normal"/>
    <w:link w:val="DebateNormalChar"/>
    <w:qFormat/>
    <w:rsid w:val="00CD509A"/>
    <w:pPr>
      <w:spacing w:line="276" w:lineRule="auto"/>
    </w:pPr>
    <w:rPr>
      <w:rFonts w:eastAsia="Calibri"/>
      <w:szCs w:val="20"/>
    </w:rPr>
  </w:style>
  <w:style w:type="character" w:customStyle="1" w:styleId="DebateNormalChar">
    <w:name w:val="DebateNormal Char"/>
    <w:basedOn w:val="DefaultParagraphFont"/>
    <w:link w:val="DebateNormal"/>
    <w:rsid w:val="00CD509A"/>
    <w:rPr>
      <w:rFonts w:ascii="Calibri" w:eastAsia="Calibri" w:hAnsi="Calibri"/>
      <w:szCs w:val="20"/>
    </w:rPr>
  </w:style>
  <w:style w:type="paragraph" w:customStyle="1" w:styleId="DebateEmphasis">
    <w:name w:val="DebateEmphasis"/>
    <w:basedOn w:val="Normal"/>
    <w:link w:val="DebateEmphasisChar"/>
    <w:qFormat/>
    <w:rsid w:val="00CD509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D509A"/>
    <w:rPr>
      <w:rFonts w:ascii="Calibri" w:eastAsia="Calibri" w:hAnsi="Calibri"/>
      <w:b/>
      <w:szCs w:val="20"/>
      <w:u w:val="single"/>
    </w:rPr>
  </w:style>
  <w:style w:type="paragraph" w:customStyle="1" w:styleId="NormalCite">
    <w:name w:val="NormalCite"/>
    <w:link w:val="NormalCiteChar"/>
    <w:qFormat/>
    <w:rsid w:val="00CD509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D509A"/>
    <w:rPr>
      <w:rFonts w:ascii="Times New Roman" w:hAnsi="Times New Roman" w:cs="Times New Roman"/>
      <w:sz w:val="18"/>
    </w:rPr>
  </w:style>
  <w:style w:type="character" w:customStyle="1" w:styleId="articletext">
    <w:name w:val="articletext"/>
    <w:basedOn w:val="DefaultParagraphFont"/>
    <w:rsid w:val="00CD509A"/>
  </w:style>
  <w:style w:type="character" w:customStyle="1" w:styleId="grey10">
    <w:name w:val="grey10"/>
    <w:basedOn w:val="DefaultParagraphFont"/>
    <w:rsid w:val="00CD509A"/>
  </w:style>
  <w:style w:type="character" w:customStyle="1" w:styleId="navy13bd">
    <w:name w:val="navy13bd"/>
    <w:basedOn w:val="DefaultParagraphFont"/>
    <w:rsid w:val="00CD509A"/>
  </w:style>
  <w:style w:type="character" w:customStyle="1" w:styleId="Style9ptUnderline2">
    <w:name w:val="Style 9 pt Underline2"/>
    <w:basedOn w:val="DefaultParagraphFont"/>
    <w:rsid w:val="00CD509A"/>
    <w:rPr>
      <w:sz w:val="20"/>
      <w:u w:val="single"/>
    </w:rPr>
  </w:style>
  <w:style w:type="character" w:customStyle="1" w:styleId="Style9ptBoldUnderline1">
    <w:name w:val="Style 9 pt Bold Underline1"/>
    <w:basedOn w:val="DefaultParagraphFont"/>
    <w:rsid w:val="00CD509A"/>
    <w:rPr>
      <w:b/>
      <w:bCs/>
      <w:sz w:val="20"/>
      <w:u w:val="single"/>
    </w:rPr>
  </w:style>
  <w:style w:type="character" w:customStyle="1" w:styleId="TagsCharChar">
    <w:name w:val="Tags Char Char"/>
    <w:basedOn w:val="DefaultParagraphFont"/>
    <w:rsid w:val="00CD509A"/>
    <w:rPr>
      <w:rFonts w:eastAsia="SimSun"/>
      <w:b/>
      <w:sz w:val="24"/>
      <w:lang w:val="en-US" w:eastAsia="zh-CN" w:bidi="ar-SA"/>
    </w:rPr>
  </w:style>
  <w:style w:type="paragraph" w:customStyle="1" w:styleId="cardCharCharCharChar">
    <w:name w:val="card Char Char Char Char"/>
    <w:basedOn w:val="Normal"/>
    <w:qFormat/>
    <w:rsid w:val="00CD509A"/>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CD509A"/>
    <w:rPr>
      <w:rFonts w:ascii="Times" w:hAnsi="Times"/>
    </w:rPr>
  </w:style>
  <w:style w:type="paragraph" w:customStyle="1" w:styleId="CARD">
    <w:name w:val="CARD"/>
    <w:basedOn w:val="Normal"/>
    <w:link w:val="CARDChar0"/>
    <w:qFormat/>
    <w:rsid w:val="00CD509A"/>
    <w:rPr>
      <w:u w:val="single"/>
    </w:rPr>
  </w:style>
  <w:style w:type="character" w:customStyle="1" w:styleId="CARDChar0">
    <w:name w:val="CARD Char"/>
    <w:basedOn w:val="DefaultParagraphFont"/>
    <w:link w:val="CARD"/>
    <w:rsid w:val="00CD509A"/>
    <w:rPr>
      <w:rFonts w:ascii="Calibri" w:hAnsi="Calibri"/>
      <w:u w:val="single"/>
    </w:rPr>
  </w:style>
  <w:style w:type="paragraph" w:customStyle="1" w:styleId="Normal2">
    <w:name w:val="Normal2"/>
    <w:basedOn w:val="Normal"/>
    <w:qFormat/>
    <w:rsid w:val="00CD509A"/>
  </w:style>
  <w:style w:type="character" w:customStyle="1" w:styleId="Style11ptThickunderline">
    <w:name w:val="Style 11 pt Thick underline"/>
    <w:rsid w:val="00CD509A"/>
    <w:rPr>
      <w:rFonts w:ascii="Times New Roman" w:hAnsi="Times New Roman"/>
      <w:sz w:val="20"/>
      <w:u w:val="single"/>
    </w:rPr>
  </w:style>
  <w:style w:type="character" w:customStyle="1" w:styleId="Style11ptBoldThickunderline">
    <w:name w:val="Style 11 pt Bold Thick underline"/>
    <w:rsid w:val="00CD509A"/>
    <w:rPr>
      <w:rFonts w:ascii="Times New Roman" w:hAnsi="Times New Roman"/>
      <w:b/>
      <w:bCs/>
      <w:sz w:val="20"/>
      <w:u w:val="single"/>
    </w:rPr>
  </w:style>
  <w:style w:type="character" w:customStyle="1" w:styleId="CharChar5">
    <w:name w:val="Char Char5"/>
    <w:rsid w:val="00CD509A"/>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CD509A"/>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CD509A"/>
    <w:rPr>
      <w:rFonts w:ascii="Calibri" w:hAnsi="Calibri"/>
      <w:szCs w:val="20"/>
      <w:u w:val="thick"/>
    </w:rPr>
  </w:style>
  <w:style w:type="paragraph" w:customStyle="1" w:styleId="StyleUnderlineBoldIndent11pt">
    <w:name w:val="Style Underline + Bold Indent + 11 pt"/>
    <w:basedOn w:val="UnderlineBoldIndent"/>
    <w:link w:val="StyleUnderlineBoldIndent11ptChar"/>
    <w:qFormat/>
    <w:rsid w:val="00CD509A"/>
    <w:rPr>
      <w:u w:val="single"/>
    </w:rPr>
  </w:style>
  <w:style w:type="character" w:customStyle="1" w:styleId="StyleUnderlineBoldIndent11ptChar">
    <w:name w:val="Style Underline + Bold Indent + 11 pt Char"/>
    <w:link w:val="StyleUnderlineBoldIndent11pt"/>
    <w:rsid w:val="00CD509A"/>
    <w:rPr>
      <w:rFonts w:ascii="Calibri"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CD509A"/>
    <w:rPr>
      <w:b/>
      <w:bCs/>
      <w:u w:val="single"/>
    </w:rPr>
  </w:style>
  <w:style w:type="character" w:customStyle="1" w:styleId="StyleUnderlineBoldIndent11ptBoldChar">
    <w:name w:val="Style Underline + Bold Indent + 11 pt Bold Char"/>
    <w:link w:val="StyleUnderlineBoldIndent11ptBold"/>
    <w:rsid w:val="00CD509A"/>
    <w:rPr>
      <w:rFonts w:ascii="Calibri" w:hAnsi="Calibri"/>
      <w:b/>
      <w:bCs/>
      <w:szCs w:val="20"/>
      <w:u w:val="single"/>
    </w:rPr>
  </w:style>
  <w:style w:type="paragraph" w:customStyle="1" w:styleId="Normal20pt">
    <w:name w:val="Normal  + 20 pt"/>
    <w:basedOn w:val="Normal"/>
    <w:uiPriority w:val="6"/>
    <w:qFormat/>
    <w:rsid w:val="00CD509A"/>
    <w:rPr>
      <w:bCs/>
      <w:u w:val="single"/>
    </w:rPr>
  </w:style>
  <w:style w:type="character" w:customStyle="1" w:styleId="StyleStyle4CharTimesNewRoman11pt">
    <w:name w:val="Style Style4 Char + Times New Roman 11 pt"/>
    <w:basedOn w:val="DefaultParagraphFont"/>
    <w:rsid w:val="00CD509A"/>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CD509A"/>
    <w:pPr>
      <w:spacing w:before="100" w:beforeAutospacing="1" w:after="100" w:afterAutospacing="1"/>
    </w:pPr>
  </w:style>
  <w:style w:type="paragraph" w:customStyle="1" w:styleId="author-credentials">
    <w:name w:val="author-credentials"/>
    <w:basedOn w:val="Normal"/>
    <w:uiPriority w:val="99"/>
    <w:qFormat/>
    <w:rsid w:val="00CD509A"/>
    <w:pPr>
      <w:spacing w:before="100" w:beforeAutospacing="1" w:after="100" w:afterAutospacing="1"/>
    </w:pPr>
  </w:style>
  <w:style w:type="character" w:customStyle="1" w:styleId="HTMLPreformattedChar1">
    <w:name w:val="HTML Preformatted Char1"/>
    <w:basedOn w:val="DefaultParagraphFont"/>
    <w:uiPriority w:val="99"/>
    <w:semiHidden/>
    <w:rsid w:val="00CD509A"/>
    <w:rPr>
      <w:rFonts w:ascii="Consolas" w:hAnsi="Consolas" w:cs="Consolas"/>
      <w:sz w:val="20"/>
      <w:szCs w:val="20"/>
    </w:rPr>
  </w:style>
  <w:style w:type="character" w:customStyle="1" w:styleId="StyleStyle4CharTimesNewRoman11ptBold">
    <w:name w:val="Style Style4 Char + Times New Roman 11 pt Bold"/>
    <w:basedOn w:val="DefaultParagraphFont"/>
    <w:rsid w:val="00CD509A"/>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CD509A"/>
    <w:rPr>
      <w:rFonts w:ascii="Times New Roman" w:hAnsi="Times New Roman"/>
      <w:i/>
      <w:iCs/>
      <w:sz w:val="20"/>
      <w:szCs w:val="24"/>
      <w:u w:val="single"/>
      <w:lang w:val="en-US" w:eastAsia="en-US" w:bidi="ar-SA"/>
    </w:rPr>
  </w:style>
  <w:style w:type="character" w:customStyle="1" w:styleId="headline">
    <w:name w:val="headline"/>
    <w:basedOn w:val="DefaultParagraphFont"/>
    <w:rsid w:val="00CD509A"/>
  </w:style>
  <w:style w:type="character" w:customStyle="1" w:styleId="CharChar4">
    <w:name w:val="Char Char4"/>
    <w:basedOn w:val="DefaultParagraphFont"/>
    <w:rsid w:val="00CD509A"/>
    <w:rPr>
      <w:rFonts w:cs="Arial"/>
      <w:b/>
      <w:bCs/>
      <w:iCs/>
      <w:szCs w:val="28"/>
      <w:lang w:val="en-US" w:eastAsia="en-US" w:bidi="ar-SA"/>
    </w:rPr>
  </w:style>
  <w:style w:type="character" w:customStyle="1" w:styleId="yshortcuts">
    <w:name w:val="yshortcuts"/>
    <w:basedOn w:val="DefaultParagraphFont"/>
    <w:rsid w:val="00CD509A"/>
  </w:style>
  <w:style w:type="character" w:customStyle="1" w:styleId="HotRouteChar0">
    <w:name w:val="Hot Route Char"/>
    <w:link w:val="HotRoute"/>
    <w:rsid w:val="00CD509A"/>
    <w:rPr>
      <w:rFonts w:ascii="Calibri" w:hAnsi="Calibri"/>
    </w:rPr>
  </w:style>
  <w:style w:type="paragraph" w:styleId="PlainText">
    <w:name w:val="Plain Text"/>
    <w:basedOn w:val="Normal"/>
    <w:link w:val="PlainTextChar"/>
    <w:rsid w:val="00CD509A"/>
    <w:rPr>
      <w:rFonts w:ascii="Courier New" w:hAnsi="Courier New" w:cs="Courier New"/>
      <w:szCs w:val="20"/>
    </w:rPr>
  </w:style>
  <w:style w:type="character" w:customStyle="1" w:styleId="PlainTextChar">
    <w:name w:val="Plain Text Char"/>
    <w:basedOn w:val="DefaultParagraphFont"/>
    <w:link w:val="PlainText"/>
    <w:rsid w:val="00CD509A"/>
    <w:rPr>
      <w:rFonts w:ascii="Courier New" w:hAnsi="Courier New" w:cs="Courier New"/>
      <w:szCs w:val="20"/>
    </w:rPr>
  </w:style>
  <w:style w:type="character" w:customStyle="1" w:styleId="senselabelstart">
    <w:name w:val="sense_label start"/>
    <w:basedOn w:val="DefaultParagraphFont"/>
    <w:rsid w:val="00CD509A"/>
  </w:style>
  <w:style w:type="character" w:customStyle="1" w:styleId="sensecontent">
    <w:name w:val="sense_content"/>
    <w:basedOn w:val="DefaultParagraphFont"/>
    <w:rsid w:val="00CD509A"/>
  </w:style>
  <w:style w:type="character" w:customStyle="1" w:styleId="vi">
    <w:name w:val="vi"/>
    <w:basedOn w:val="DefaultParagraphFont"/>
    <w:rsid w:val="00CD509A"/>
  </w:style>
  <w:style w:type="character" w:customStyle="1" w:styleId="italic">
    <w:name w:val="italic"/>
    <w:basedOn w:val="DefaultParagraphFont"/>
    <w:rsid w:val="00CD509A"/>
  </w:style>
  <w:style w:type="paragraph" w:customStyle="1" w:styleId="Microtext0">
    <w:name w:val="Microtext"/>
    <w:basedOn w:val="Normal"/>
    <w:next w:val="Normal"/>
    <w:link w:val="MicrotextChar0"/>
    <w:qFormat/>
    <w:rsid w:val="00CD509A"/>
    <w:rPr>
      <w:sz w:val="12"/>
    </w:rPr>
  </w:style>
  <w:style w:type="character" w:customStyle="1" w:styleId="MicrotextChar0">
    <w:name w:val="Microtext Char"/>
    <w:link w:val="Microtext0"/>
    <w:rsid w:val="00CD509A"/>
    <w:rPr>
      <w:rFonts w:ascii="Calibri" w:hAnsi="Calibri"/>
      <w:sz w:val="12"/>
    </w:rPr>
  </w:style>
  <w:style w:type="character" w:customStyle="1" w:styleId="st">
    <w:name w:val="st"/>
    <w:basedOn w:val="DefaultParagraphFont"/>
    <w:rsid w:val="00CD509A"/>
  </w:style>
  <w:style w:type="paragraph" w:customStyle="1" w:styleId="Style6">
    <w:name w:val="Style6"/>
    <w:basedOn w:val="Normal"/>
    <w:link w:val="Style6Char"/>
    <w:autoRedefine/>
    <w:qFormat/>
    <w:rsid w:val="00CD509A"/>
    <w:rPr>
      <w:b/>
    </w:rPr>
  </w:style>
  <w:style w:type="character" w:customStyle="1" w:styleId="Style6Char">
    <w:name w:val="Style6 Char"/>
    <w:basedOn w:val="DefaultParagraphFont"/>
    <w:link w:val="Style6"/>
    <w:rsid w:val="00CD509A"/>
    <w:rPr>
      <w:rFonts w:ascii="Calibri" w:hAnsi="Calibri"/>
      <w:b/>
    </w:rPr>
  </w:style>
  <w:style w:type="paragraph" w:customStyle="1" w:styleId="Style11">
    <w:name w:val="Style11"/>
    <w:basedOn w:val="Normal"/>
    <w:link w:val="Style11Char"/>
    <w:qFormat/>
    <w:rsid w:val="00CD509A"/>
    <w:rPr>
      <w:b/>
      <w:szCs w:val="20"/>
      <w:u w:val="thick"/>
    </w:rPr>
  </w:style>
  <w:style w:type="paragraph" w:customStyle="1" w:styleId="Style12">
    <w:name w:val="Style12"/>
    <w:basedOn w:val="Normal"/>
    <w:link w:val="Style12Char"/>
    <w:qFormat/>
    <w:rsid w:val="00CD509A"/>
    <w:rPr>
      <w:b/>
      <w:u w:val="thick"/>
    </w:rPr>
  </w:style>
  <w:style w:type="character" w:customStyle="1" w:styleId="Style11Char">
    <w:name w:val="Style11 Char"/>
    <w:basedOn w:val="DefaultParagraphFont"/>
    <w:link w:val="Style11"/>
    <w:rsid w:val="00CD509A"/>
    <w:rPr>
      <w:rFonts w:ascii="Calibri" w:hAnsi="Calibri"/>
      <w:b/>
      <w:szCs w:val="20"/>
      <w:u w:val="thick"/>
    </w:rPr>
  </w:style>
  <w:style w:type="character" w:customStyle="1" w:styleId="Style12Char">
    <w:name w:val="Style12 Char"/>
    <w:basedOn w:val="DefaultParagraphFont"/>
    <w:link w:val="Style12"/>
    <w:rsid w:val="00CD509A"/>
    <w:rPr>
      <w:rFonts w:ascii="Calibri" w:hAnsi="Calibri"/>
      <w:b/>
      <w:u w:val="thick"/>
    </w:rPr>
  </w:style>
  <w:style w:type="character" w:customStyle="1" w:styleId="caps-label">
    <w:name w:val="caps-label"/>
    <w:basedOn w:val="DefaultParagraphFont"/>
    <w:rsid w:val="00CD509A"/>
  </w:style>
  <w:style w:type="character" w:customStyle="1" w:styleId="wikiexternallink">
    <w:name w:val="wikiexternallink"/>
    <w:basedOn w:val="DefaultParagraphFont"/>
    <w:rsid w:val="00CD509A"/>
  </w:style>
  <w:style w:type="character" w:customStyle="1" w:styleId="wikigeneratedlinkcontent">
    <w:name w:val="wikigeneratedlinkcontent"/>
    <w:basedOn w:val="DefaultParagraphFont"/>
    <w:rsid w:val="00CD509A"/>
  </w:style>
  <w:style w:type="character" w:customStyle="1" w:styleId="ShrinkChar">
    <w:name w:val="Shrink Char"/>
    <w:link w:val="Shrink"/>
    <w:locked/>
    <w:rsid w:val="00CD509A"/>
    <w:rPr>
      <w:rFonts w:ascii="Garamond" w:eastAsia="Times New Roman" w:hAnsi="Garamond"/>
      <w:sz w:val="12"/>
    </w:rPr>
  </w:style>
  <w:style w:type="paragraph" w:customStyle="1" w:styleId="Shrink">
    <w:name w:val="Shrink"/>
    <w:link w:val="ShrinkChar"/>
    <w:qFormat/>
    <w:rsid w:val="00CD509A"/>
    <w:pPr>
      <w:spacing w:after="0" w:line="240" w:lineRule="auto"/>
      <w:ind w:left="288" w:right="288"/>
    </w:pPr>
    <w:rPr>
      <w:rFonts w:ascii="Garamond" w:eastAsia="Times New Roman" w:hAnsi="Garamond"/>
      <w:sz w:val="12"/>
    </w:rPr>
  </w:style>
  <w:style w:type="character" w:customStyle="1" w:styleId="aqj">
    <w:name w:val="aqj"/>
    <w:basedOn w:val="DefaultParagraphFont"/>
    <w:rsid w:val="00CD509A"/>
  </w:style>
  <w:style w:type="character" w:customStyle="1" w:styleId="StyleStyleBoldUnderlineIntenseEmphasisUnderlineapple-style-s">
    <w:name w:val="Style Style Bold UnderlineIntense EmphasisUnderlineapple-style-s..."/>
    <w:basedOn w:val="DefaultParagraphFont"/>
    <w:rsid w:val="00CD509A"/>
    <w:rPr>
      <w:b w:val="0"/>
      <w:bCs w:val="0"/>
      <w:sz w:val="22"/>
      <w:u w:val="single"/>
      <w:bdr w:val="none" w:sz="0" w:space="0" w:color="auto"/>
    </w:rPr>
  </w:style>
  <w:style w:type="paragraph" w:customStyle="1" w:styleId="blocktitle0">
    <w:name w:val="block title"/>
    <w:basedOn w:val="Normal"/>
    <w:link w:val="blocktitleChar0"/>
    <w:autoRedefine/>
    <w:qFormat/>
    <w:rsid w:val="00CD509A"/>
    <w:pPr>
      <w:spacing w:after="240"/>
      <w:jc w:val="center"/>
      <w:outlineLvl w:val="0"/>
    </w:pPr>
    <w:rPr>
      <w:rFonts w:eastAsia="Calibri"/>
      <w:b/>
      <w:caps/>
      <w:sz w:val="28"/>
      <w:szCs w:val="28"/>
      <w:lang w:val="es-ES"/>
    </w:rPr>
  </w:style>
  <w:style w:type="character" w:customStyle="1" w:styleId="Boxed">
    <w:name w:val="Boxed"/>
    <w:qFormat/>
    <w:rsid w:val="00CD509A"/>
    <w:rPr>
      <w:rFonts w:ascii="Times New Roman" w:hAnsi="Times New Roman"/>
      <w:sz w:val="20"/>
      <w:bdr w:val="single" w:sz="6" w:space="0" w:color="auto"/>
    </w:rPr>
  </w:style>
  <w:style w:type="character" w:customStyle="1" w:styleId="UnderlineCard">
    <w:name w:val="Underline Card"/>
    <w:uiPriority w:val="6"/>
    <w:qFormat/>
    <w:rsid w:val="00CD509A"/>
    <w:rPr>
      <w:rFonts w:ascii="Arial" w:hAnsi="Arial"/>
      <w:b w:val="0"/>
      <w:bCs/>
      <w:sz w:val="20"/>
      <w:u w:val="single"/>
    </w:rPr>
  </w:style>
  <w:style w:type="character" w:customStyle="1" w:styleId="story-author">
    <w:name w:val="story-author"/>
    <w:basedOn w:val="DefaultParagraphFont"/>
    <w:rsid w:val="00CD509A"/>
  </w:style>
  <w:style w:type="paragraph" w:customStyle="1" w:styleId="type">
    <w:name w:val="type"/>
    <w:basedOn w:val="Normal"/>
    <w:qFormat/>
    <w:rsid w:val="00CD509A"/>
    <w:pPr>
      <w:spacing w:before="100" w:beforeAutospacing="1" w:after="100" w:afterAutospacing="1"/>
    </w:pPr>
  </w:style>
  <w:style w:type="character" w:customStyle="1" w:styleId="institution">
    <w:name w:val="institution"/>
    <w:basedOn w:val="DefaultParagraphFont"/>
    <w:rsid w:val="00CD509A"/>
  </w:style>
  <w:style w:type="character" w:customStyle="1" w:styleId="abodyblack3">
    <w:name w:val="abodyblack3"/>
    <w:basedOn w:val="DefaultParagraphFont"/>
    <w:rsid w:val="00CD509A"/>
  </w:style>
  <w:style w:type="paragraph" w:customStyle="1" w:styleId="UnderlineChar2CharChar">
    <w:name w:val="Underline Char2 Char Char"/>
    <w:basedOn w:val="Normal"/>
    <w:link w:val="UnderlineChar2CharCharChar"/>
    <w:qFormat/>
    <w:rsid w:val="00CD509A"/>
    <w:rPr>
      <w:rFonts w:eastAsia="MS Mincho"/>
      <w:szCs w:val="20"/>
      <w:u w:val="single"/>
    </w:rPr>
  </w:style>
  <w:style w:type="character" w:customStyle="1" w:styleId="UnderlineChar2CharCharChar">
    <w:name w:val="Underline Char2 Char Char Char"/>
    <w:link w:val="UnderlineChar2CharChar"/>
    <w:rsid w:val="00CD509A"/>
    <w:rPr>
      <w:rFonts w:ascii="Calibri" w:eastAsia="MS Mincho" w:hAnsi="Calibri"/>
      <w:szCs w:val="20"/>
      <w:u w:val="single"/>
    </w:rPr>
  </w:style>
  <w:style w:type="character" w:customStyle="1" w:styleId="CharacterStyle1">
    <w:name w:val="Character Style 1"/>
    <w:rsid w:val="00CD509A"/>
    <w:rPr>
      <w:sz w:val="20"/>
      <w:szCs w:val="20"/>
    </w:rPr>
  </w:style>
  <w:style w:type="character" w:customStyle="1" w:styleId="FontStyle177">
    <w:name w:val="Font Style177"/>
    <w:basedOn w:val="DefaultParagraphFont"/>
    <w:uiPriority w:val="99"/>
    <w:rsid w:val="00CD509A"/>
    <w:rPr>
      <w:rFonts w:ascii="Times New Roman" w:hAnsi="Times New Roman" w:cs="Times New Roman"/>
      <w:sz w:val="20"/>
      <w:szCs w:val="20"/>
    </w:rPr>
  </w:style>
  <w:style w:type="character" w:customStyle="1" w:styleId="FontStyle173">
    <w:name w:val="Font Style173"/>
    <w:basedOn w:val="DefaultParagraphFont"/>
    <w:uiPriority w:val="99"/>
    <w:rsid w:val="00CD509A"/>
    <w:rPr>
      <w:rFonts w:ascii="Times New Roman" w:hAnsi="Times New Roman" w:cs="Times New Roman"/>
      <w:sz w:val="14"/>
      <w:szCs w:val="14"/>
    </w:rPr>
  </w:style>
  <w:style w:type="character" w:customStyle="1" w:styleId="FontStyle151">
    <w:name w:val="Font Style151"/>
    <w:basedOn w:val="DefaultParagraphFont"/>
    <w:uiPriority w:val="99"/>
    <w:rsid w:val="00CD509A"/>
    <w:rPr>
      <w:rFonts w:ascii="Arial Narrow" w:hAnsi="Arial Narrow" w:cs="Arial Narrow"/>
      <w:b/>
      <w:bCs/>
      <w:sz w:val="12"/>
      <w:szCs w:val="12"/>
    </w:rPr>
  </w:style>
  <w:style w:type="character" w:customStyle="1" w:styleId="FontStyle156">
    <w:name w:val="Font Style156"/>
    <w:basedOn w:val="DefaultParagraphFont"/>
    <w:uiPriority w:val="99"/>
    <w:rsid w:val="00CD509A"/>
    <w:rPr>
      <w:rFonts w:ascii="Arial Narrow" w:hAnsi="Arial Narrow" w:cs="Arial Narrow"/>
      <w:sz w:val="8"/>
      <w:szCs w:val="8"/>
    </w:rPr>
  </w:style>
  <w:style w:type="character" w:customStyle="1" w:styleId="FontStyle160">
    <w:name w:val="Font Style160"/>
    <w:basedOn w:val="DefaultParagraphFont"/>
    <w:uiPriority w:val="99"/>
    <w:rsid w:val="00CD509A"/>
    <w:rPr>
      <w:rFonts w:ascii="Times New Roman" w:hAnsi="Times New Roman" w:cs="Times New Roman"/>
      <w:b/>
      <w:bCs/>
      <w:sz w:val="20"/>
      <w:szCs w:val="20"/>
    </w:rPr>
  </w:style>
  <w:style w:type="character" w:customStyle="1" w:styleId="FontStyle178">
    <w:name w:val="Font Style178"/>
    <w:basedOn w:val="DefaultParagraphFont"/>
    <w:uiPriority w:val="99"/>
    <w:rsid w:val="00CD509A"/>
    <w:rPr>
      <w:rFonts w:ascii="Times New Roman" w:hAnsi="Times New Roman" w:cs="Times New Roman"/>
      <w:sz w:val="18"/>
      <w:szCs w:val="18"/>
    </w:rPr>
  </w:style>
  <w:style w:type="paragraph" w:customStyle="1" w:styleId="Style14">
    <w:name w:val="Style14"/>
    <w:basedOn w:val="Normal"/>
    <w:uiPriority w:val="99"/>
    <w:qFormat/>
    <w:rsid w:val="00CD509A"/>
    <w:pPr>
      <w:widowControl w:val="0"/>
      <w:autoSpaceDE w:val="0"/>
      <w:autoSpaceDN w:val="0"/>
      <w:adjustRightInd w:val="0"/>
      <w:spacing w:line="278" w:lineRule="exact"/>
      <w:jc w:val="both"/>
    </w:pPr>
  </w:style>
  <w:style w:type="paragraph" w:customStyle="1" w:styleId="Style16">
    <w:name w:val="Style16"/>
    <w:basedOn w:val="Normal"/>
    <w:uiPriority w:val="99"/>
    <w:qFormat/>
    <w:rsid w:val="00CD509A"/>
    <w:pPr>
      <w:widowControl w:val="0"/>
      <w:autoSpaceDE w:val="0"/>
      <w:autoSpaceDN w:val="0"/>
      <w:adjustRightInd w:val="0"/>
      <w:spacing w:line="163" w:lineRule="exact"/>
    </w:pPr>
  </w:style>
  <w:style w:type="character" w:customStyle="1" w:styleId="FontStyle168">
    <w:name w:val="Font Style168"/>
    <w:basedOn w:val="DefaultParagraphFont"/>
    <w:uiPriority w:val="99"/>
    <w:rsid w:val="00CD509A"/>
    <w:rPr>
      <w:rFonts w:ascii="Times New Roman" w:hAnsi="Times New Roman" w:cs="Times New Roman"/>
      <w:sz w:val="12"/>
      <w:szCs w:val="12"/>
    </w:rPr>
  </w:style>
  <w:style w:type="paragraph" w:customStyle="1" w:styleId="Style9">
    <w:name w:val="Style9"/>
    <w:basedOn w:val="Normal"/>
    <w:uiPriority w:val="99"/>
    <w:qFormat/>
    <w:rsid w:val="00CD509A"/>
    <w:pPr>
      <w:widowControl w:val="0"/>
      <w:autoSpaceDE w:val="0"/>
      <w:autoSpaceDN w:val="0"/>
      <w:adjustRightInd w:val="0"/>
      <w:spacing w:line="134" w:lineRule="exact"/>
      <w:jc w:val="both"/>
    </w:pPr>
  </w:style>
  <w:style w:type="paragraph" w:customStyle="1" w:styleId="Style44">
    <w:name w:val="Style44"/>
    <w:basedOn w:val="Normal"/>
    <w:uiPriority w:val="99"/>
    <w:qFormat/>
    <w:rsid w:val="00CD509A"/>
    <w:pPr>
      <w:widowControl w:val="0"/>
      <w:autoSpaceDE w:val="0"/>
      <w:autoSpaceDN w:val="0"/>
      <w:adjustRightInd w:val="0"/>
      <w:spacing w:line="216" w:lineRule="exact"/>
      <w:jc w:val="both"/>
    </w:pPr>
  </w:style>
  <w:style w:type="paragraph" w:customStyle="1" w:styleId="Style19">
    <w:name w:val="Style19"/>
    <w:basedOn w:val="Normal"/>
    <w:uiPriority w:val="99"/>
    <w:qFormat/>
    <w:rsid w:val="00CD509A"/>
    <w:pPr>
      <w:widowControl w:val="0"/>
      <w:autoSpaceDE w:val="0"/>
      <w:autoSpaceDN w:val="0"/>
      <w:adjustRightInd w:val="0"/>
      <w:spacing w:line="206" w:lineRule="exact"/>
    </w:pPr>
  </w:style>
  <w:style w:type="character" w:customStyle="1" w:styleId="FontStyle176">
    <w:name w:val="Font Style176"/>
    <w:basedOn w:val="DefaultParagraphFont"/>
    <w:uiPriority w:val="99"/>
    <w:rsid w:val="00CD509A"/>
    <w:rPr>
      <w:rFonts w:ascii="Times New Roman" w:hAnsi="Times New Roman" w:cs="Times New Roman"/>
      <w:sz w:val="16"/>
      <w:szCs w:val="16"/>
    </w:rPr>
  </w:style>
  <w:style w:type="character" w:customStyle="1" w:styleId="f">
    <w:name w:val="f"/>
    <w:basedOn w:val="DefaultParagraphFont"/>
    <w:rsid w:val="00CD509A"/>
  </w:style>
  <w:style w:type="character" w:customStyle="1" w:styleId="TagsChar2">
    <w:name w:val="Tags Char2"/>
    <w:uiPriority w:val="99"/>
    <w:rsid w:val="00CD509A"/>
    <w:rPr>
      <w:b/>
      <w:sz w:val="24"/>
    </w:rPr>
  </w:style>
  <w:style w:type="paragraph" w:customStyle="1" w:styleId="CardsFont6ptChar">
    <w:name w:val="Cards + Font: 6 pt Char"/>
    <w:basedOn w:val="Normal"/>
    <w:link w:val="CardsFont6ptCharChar"/>
    <w:qFormat/>
    <w:rsid w:val="00CD509A"/>
    <w:pPr>
      <w:autoSpaceDE w:val="0"/>
      <w:autoSpaceDN w:val="0"/>
      <w:adjustRightInd w:val="0"/>
      <w:ind w:left="432" w:right="432"/>
      <w:jc w:val="both"/>
    </w:pPr>
    <w:rPr>
      <w:sz w:val="12"/>
    </w:rPr>
  </w:style>
  <w:style w:type="character" w:customStyle="1" w:styleId="CardsFont6ptCharChar">
    <w:name w:val="Cards + Font: 6 pt Char Char"/>
    <w:link w:val="CardsFont6ptChar"/>
    <w:rsid w:val="00CD509A"/>
    <w:rPr>
      <w:rFonts w:ascii="Calibri" w:hAnsi="Calibri"/>
      <w:sz w:val="12"/>
    </w:rPr>
  </w:style>
  <w:style w:type="character" w:customStyle="1" w:styleId="FontStyle172">
    <w:name w:val="Font Style172"/>
    <w:basedOn w:val="DefaultParagraphFont"/>
    <w:uiPriority w:val="99"/>
    <w:rsid w:val="00CD509A"/>
    <w:rPr>
      <w:rFonts w:ascii="Times New Roman" w:hAnsi="Times New Roman" w:cs="Times New Roman"/>
      <w:b/>
      <w:bCs/>
      <w:sz w:val="16"/>
      <w:szCs w:val="16"/>
    </w:rPr>
  </w:style>
  <w:style w:type="paragraph" w:customStyle="1" w:styleId="Style18">
    <w:name w:val="Style18"/>
    <w:basedOn w:val="Normal"/>
    <w:uiPriority w:val="99"/>
    <w:qFormat/>
    <w:rsid w:val="00CD509A"/>
    <w:pPr>
      <w:widowControl w:val="0"/>
      <w:autoSpaceDE w:val="0"/>
      <w:autoSpaceDN w:val="0"/>
      <w:adjustRightInd w:val="0"/>
      <w:spacing w:line="269" w:lineRule="exact"/>
    </w:pPr>
  </w:style>
  <w:style w:type="character" w:customStyle="1" w:styleId="FontStyle171">
    <w:name w:val="Font Style171"/>
    <w:basedOn w:val="DefaultParagraphFont"/>
    <w:uiPriority w:val="99"/>
    <w:rsid w:val="00CD509A"/>
    <w:rPr>
      <w:rFonts w:ascii="Times New Roman" w:hAnsi="Times New Roman" w:cs="Times New Roman"/>
      <w:i/>
      <w:iCs/>
      <w:sz w:val="16"/>
      <w:szCs w:val="16"/>
    </w:rPr>
  </w:style>
  <w:style w:type="character" w:customStyle="1" w:styleId="FontStyle162">
    <w:name w:val="Font Style162"/>
    <w:basedOn w:val="DefaultParagraphFont"/>
    <w:uiPriority w:val="99"/>
    <w:rsid w:val="00CD509A"/>
    <w:rPr>
      <w:rFonts w:ascii="Times New Roman" w:hAnsi="Times New Roman" w:cs="Times New Roman"/>
      <w:b/>
      <w:bCs/>
      <w:sz w:val="18"/>
      <w:szCs w:val="18"/>
    </w:rPr>
  </w:style>
  <w:style w:type="character" w:customStyle="1" w:styleId="FontStyle167">
    <w:name w:val="Font Style167"/>
    <w:basedOn w:val="DefaultParagraphFont"/>
    <w:uiPriority w:val="99"/>
    <w:rsid w:val="00CD509A"/>
    <w:rPr>
      <w:rFonts w:ascii="Times New Roman" w:hAnsi="Times New Roman" w:cs="Times New Roman"/>
      <w:sz w:val="10"/>
      <w:szCs w:val="10"/>
    </w:rPr>
  </w:style>
  <w:style w:type="character" w:customStyle="1" w:styleId="FontStyle174">
    <w:name w:val="Font Style174"/>
    <w:basedOn w:val="DefaultParagraphFont"/>
    <w:uiPriority w:val="99"/>
    <w:rsid w:val="00CD509A"/>
    <w:rPr>
      <w:rFonts w:ascii="Arial Narrow" w:hAnsi="Arial Narrow" w:cs="Arial Narrow"/>
      <w:b/>
      <w:bCs/>
      <w:sz w:val="18"/>
      <w:szCs w:val="18"/>
    </w:rPr>
  </w:style>
  <w:style w:type="paragraph" w:customStyle="1" w:styleId="Style47">
    <w:name w:val="Style47"/>
    <w:basedOn w:val="Normal"/>
    <w:uiPriority w:val="99"/>
    <w:qFormat/>
    <w:rsid w:val="00CD509A"/>
    <w:pPr>
      <w:widowControl w:val="0"/>
      <w:autoSpaceDE w:val="0"/>
      <w:autoSpaceDN w:val="0"/>
      <w:adjustRightInd w:val="0"/>
      <w:spacing w:line="490" w:lineRule="exact"/>
    </w:pPr>
  </w:style>
  <w:style w:type="character" w:customStyle="1" w:styleId="FontStyle169">
    <w:name w:val="Font Style169"/>
    <w:basedOn w:val="DefaultParagraphFont"/>
    <w:uiPriority w:val="99"/>
    <w:rsid w:val="00CD509A"/>
    <w:rPr>
      <w:rFonts w:ascii="Times New Roman" w:hAnsi="Times New Roman" w:cs="Times New Roman"/>
      <w:sz w:val="12"/>
      <w:szCs w:val="12"/>
    </w:rPr>
  </w:style>
  <w:style w:type="paragraph" w:customStyle="1" w:styleId="Style24">
    <w:name w:val="Style24"/>
    <w:basedOn w:val="Normal"/>
    <w:uiPriority w:val="99"/>
    <w:qFormat/>
    <w:rsid w:val="00CD509A"/>
    <w:pPr>
      <w:widowControl w:val="0"/>
      <w:autoSpaceDE w:val="0"/>
      <w:autoSpaceDN w:val="0"/>
      <w:adjustRightInd w:val="0"/>
      <w:spacing w:line="276" w:lineRule="exact"/>
    </w:pPr>
  </w:style>
  <w:style w:type="paragraph" w:customStyle="1" w:styleId="Style99">
    <w:name w:val="Style99"/>
    <w:basedOn w:val="Normal"/>
    <w:uiPriority w:val="99"/>
    <w:qFormat/>
    <w:rsid w:val="00CD509A"/>
    <w:pPr>
      <w:widowControl w:val="0"/>
      <w:autoSpaceDE w:val="0"/>
      <w:autoSpaceDN w:val="0"/>
      <w:adjustRightInd w:val="0"/>
      <w:spacing w:line="182" w:lineRule="exact"/>
      <w:jc w:val="both"/>
    </w:pPr>
  </w:style>
  <w:style w:type="paragraph" w:customStyle="1" w:styleId="Style26">
    <w:name w:val="Style26"/>
    <w:basedOn w:val="Normal"/>
    <w:uiPriority w:val="99"/>
    <w:qFormat/>
    <w:rsid w:val="00CD509A"/>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CD509A"/>
    <w:rPr>
      <w:rFonts w:ascii="Times New Roman" w:hAnsi="Times New Roman" w:cs="Times New Roman"/>
      <w:b/>
      <w:bCs/>
      <w:sz w:val="18"/>
      <w:szCs w:val="18"/>
    </w:rPr>
  </w:style>
  <w:style w:type="paragraph" w:customStyle="1" w:styleId="Style21">
    <w:name w:val="Style21"/>
    <w:basedOn w:val="Normal"/>
    <w:uiPriority w:val="99"/>
    <w:qFormat/>
    <w:rsid w:val="00CD509A"/>
    <w:pPr>
      <w:widowControl w:val="0"/>
      <w:autoSpaceDE w:val="0"/>
      <w:autoSpaceDN w:val="0"/>
      <w:adjustRightInd w:val="0"/>
      <w:spacing w:line="216" w:lineRule="exact"/>
      <w:jc w:val="both"/>
    </w:pPr>
  </w:style>
  <w:style w:type="paragraph" w:customStyle="1" w:styleId="Style50">
    <w:name w:val="Style50"/>
    <w:basedOn w:val="Normal"/>
    <w:uiPriority w:val="99"/>
    <w:qFormat/>
    <w:rsid w:val="00CD509A"/>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CD509A"/>
    <w:rPr>
      <w:rFonts w:ascii="Calibri" w:hAnsi="Calibri"/>
      <w:sz w:val="20"/>
      <w:szCs w:val="20"/>
    </w:rPr>
  </w:style>
  <w:style w:type="paragraph" w:customStyle="1" w:styleId="Standard">
    <w:name w:val="Standard"/>
    <w:uiPriority w:val="99"/>
    <w:qFormat/>
    <w:rsid w:val="00CD509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D509A"/>
    <w:rPr>
      <w:color w:val="000000"/>
      <w:sz w:val="32"/>
      <w:szCs w:val="32"/>
    </w:rPr>
  </w:style>
  <w:style w:type="paragraph" w:customStyle="1" w:styleId="Cardnon-underlined">
    <w:name w:val="Card non-underlined"/>
    <w:basedOn w:val="Normal"/>
    <w:link w:val="Cardnon-underlinedChar"/>
    <w:autoRedefine/>
    <w:qFormat/>
    <w:rsid w:val="00CD509A"/>
    <w:rPr>
      <w:szCs w:val="20"/>
    </w:rPr>
  </w:style>
  <w:style w:type="character" w:customStyle="1" w:styleId="Cardnon-underlinedChar">
    <w:name w:val="Card non-underlined Char"/>
    <w:basedOn w:val="DefaultParagraphFont"/>
    <w:link w:val="Cardnon-underlined"/>
    <w:rsid w:val="00CD509A"/>
    <w:rPr>
      <w:rFonts w:ascii="Calibri" w:hAnsi="Calibri"/>
      <w:szCs w:val="20"/>
    </w:rPr>
  </w:style>
  <w:style w:type="numbering" w:customStyle="1" w:styleId="NoList1">
    <w:name w:val="No List1"/>
    <w:next w:val="NoList"/>
    <w:uiPriority w:val="99"/>
    <w:semiHidden/>
    <w:unhideWhenUsed/>
    <w:rsid w:val="00CD509A"/>
  </w:style>
  <w:style w:type="character" w:customStyle="1" w:styleId="TitleChar2">
    <w:name w:val="Title Char2"/>
    <w:basedOn w:val="DefaultParagraphFont"/>
    <w:uiPriority w:val="10"/>
    <w:qFormat/>
    <w:locked/>
    <w:rsid w:val="00CD509A"/>
    <w:rPr>
      <w:b/>
      <w:bCs/>
      <w:u w:val="single"/>
    </w:rPr>
  </w:style>
  <w:style w:type="paragraph" w:styleId="TOC3">
    <w:name w:val="toc 3"/>
    <w:basedOn w:val="Normal"/>
    <w:next w:val="Normal"/>
    <w:autoRedefine/>
    <w:uiPriority w:val="39"/>
    <w:rsid w:val="00CD509A"/>
    <w:pPr>
      <w:ind w:left="400"/>
    </w:pPr>
    <w:rPr>
      <w:szCs w:val="20"/>
    </w:rPr>
  </w:style>
  <w:style w:type="paragraph" w:styleId="TOC4">
    <w:name w:val="toc 4"/>
    <w:basedOn w:val="Normal"/>
    <w:next w:val="Normal"/>
    <w:autoRedefine/>
    <w:uiPriority w:val="39"/>
    <w:rsid w:val="00CD509A"/>
    <w:pPr>
      <w:ind w:left="600"/>
    </w:pPr>
    <w:rPr>
      <w:szCs w:val="20"/>
    </w:rPr>
  </w:style>
  <w:style w:type="paragraph" w:styleId="TOC5">
    <w:name w:val="toc 5"/>
    <w:basedOn w:val="Normal"/>
    <w:next w:val="Normal"/>
    <w:autoRedefine/>
    <w:uiPriority w:val="39"/>
    <w:rsid w:val="00CD509A"/>
    <w:pPr>
      <w:ind w:left="800"/>
    </w:pPr>
    <w:rPr>
      <w:szCs w:val="20"/>
    </w:rPr>
  </w:style>
  <w:style w:type="paragraph" w:styleId="TOC6">
    <w:name w:val="toc 6"/>
    <w:basedOn w:val="Normal"/>
    <w:next w:val="Normal"/>
    <w:autoRedefine/>
    <w:uiPriority w:val="39"/>
    <w:rsid w:val="00CD509A"/>
    <w:pPr>
      <w:ind w:left="1000"/>
    </w:pPr>
    <w:rPr>
      <w:szCs w:val="20"/>
    </w:rPr>
  </w:style>
  <w:style w:type="paragraph" w:styleId="TOC7">
    <w:name w:val="toc 7"/>
    <w:basedOn w:val="Normal"/>
    <w:next w:val="Normal"/>
    <w:autoRedefine/>
    <w:uiPriority w:val="39"/>
    <w:rsid w:val="00CD509A"/>
    <w:pPr>
      <w:ind w:left="1200"/>
    </w:pPr>
    <w:rPr>
      <w:szCs w:val="20"/>
    </w:rPr>
  </w:style>
  <w:style w:type="paragraph" w:styleId="TOC8">
    <w:name w:val="toc 8"/>
    <w:basedOn w:val="Normal"/>
    <w:next w:val="Normal"/>
    <w:autoRedefine/>
    <w:uiPriority w:val="39"/>
    <w:rsid w:val="00CD509A"/>
    <w:pPr>
      <w:ind w:left="1400"/>
    </w:pPr>
    <w:rPr>
      <w:szCs w:val="20"/>
    </w:rPr>
  </w:style>
  <w:style w:type="character" w:customStyle="1" w:styleId="allocatoragentsleft">
    <w:name w:val="al_locatoragentsleft"/>
    <w:basedOn w:val="DefaultParagraphFont"/>
    <w:rsid w:val="00CD509A"/>
  </w:style>
  <w:style w:type="character" w:styleId="HTMLTypewriter">
    <w:name w:val="HTML Typewriter"/>
    <w:basedOn w:val="DefaultParagraphFont"/>
    <w:unhideWhenUsed/>
    <w:rsid w:val="00CD509A"/>
    <w:rPr>
      <w:rFonts w:ascii="Courier New" w:eastAsia="Times New Roman" w:hAnsi="Courier New" w:cs="Courier New"/>
      <w:sz w:val="20"/>
      <w:szCs w:val="20"/>
    </w:rPr>
  </w:style>
  <w:style w:type="character" w:customStyle="1" w:styleId="caps">
    <w:name w:val="caps"/>
    <w:basedOn w:val="DefaultParagraphFont"/>
    <w:rsid w:val="00CD509A"/>
  </w:style>
  <w:style w:type="character" w:customStyle="1" w:styleId="UnderlinesCharChar">
    <w:name w:val="Underlines Char Char"/>
    <w:basedOn w:val="DefaultParagraphFont"/>
    <w:rsid w:val="00CD509A"/>
    <w:rPr>
      <w:rFonts w:cs="Arial"/>
      <w:b/>
      <w:bCs/>
      <w:noProof w:val="0"/>
      <w:sz w:val="22"/>
      <w:szCs w:val="26"/>
      <w:u w:val="single"/>
      <w:lang w:val="en-US" w:eastAsia="en-US" w:bidi="ar-SA"/>
    </w:rPr>
  </w:style>
  <w:style w:type="paragraph" w:customStyle="1" w:styleId="Carding">
    <w:name w:val="Carding"/>
    <w:basedOn w:val="Normal"/>
    <w:uiPriority w:val="99"/>
    <w:qFormat/>
    <w:rsid w:val="00CD509A"/>
    <w:rPr>
      <w:sz w:val="18"/>
    </w:rPr>
  </w:style>
  <w:style w:type="character" w:customStyle="1" w:styleId="TagsChar1">
    <w:name w:val="Tags Char1"/>
    <w:aliases w:val="Super Script Char1,TagStyle Char1"/>
    <w:basedOn w:val="DefaultParagraphFont"/>
    <w:uiPriority w:val="1"/>
    <w:rsid w:val="00CD509A"/>
    <w:rPr>
      <w:rFonts w:ascii="Arial Narrow" w:hAnsi="Arial Narrow"/>
      <w:b/>
      <w:noProof w:val="0"/>
      <w:sz w:val="22"/>
      <w:szCs w:val="60"/>
      <w:lang w:val="en-US" w:eastAsia="en-US" w:bidi="ar-SA"/>
    </w:rPr>
  </w:style>
  <w:style w:type="character" w:customStyle="1" w:styleId="aunderline">
    <w:name w:val="aunderline"/>
    <w:basedOn w:val="DefaultParagraphFont"/>
    <w:qFormat/>
    <w:rsid w:val="00CD509A"/>
    <w:rPr>
      <w:rFonts w:ascii="Times New Roman" w:hAnsi="Times New Roman"/>
      <w:sz w:val="20"/>
      <w:szCs w:val="24"/>
      <w:u w:val="thick"/>
    </w:rPr>
  </w:style>
  <w:style w:type="character" w:customStyle="1" w:styleId="tagChar1">
    <w:name w:val="tag Char1"/>
    <w:basedOn w:val="DefaultParagraphFont"/>
    <w:rsid w:val="00CD509A"/>
    <w:rPr>
      <w:b/>
      <w:noProof w:val="0"/>
      <w:sz w:val="24"/>
      <w:lang w:val="en-US" w:eastAsia="en-US" w:bidi="ar-SA"/>
    </w:rPr>
  </w:style>
  <w:style w:type="character" w:customStyle="1" w:styleId="tagChar2">
    <w:name w:val="tag Char2"/>
    <w:basedOn w:val="DefaultParagraphFont"/>
    <w:uiPriority w:val="9"/>
    <w:qFormat/>
    <w:rsid w:val="00CD509A"/>
    <w:rPr>
      <w:b/>
      <w:noProof w:val="0"/>
      <w:sz w:val="24"/>
      <w:lang w:val="en-US" w:eastAsia="en-US" w:bidi="ar-SA"/>
    </w:rPr>
  </w:style>
  <w:style w:type="character" w:customStyle="1" w:styleId="Taggin-New">
    <w:name w:val="Taggin - New"/>
    <w:basedOn w:val="DefaultParagraphFont"/>
    <w:rsid w:val="00CD509A"/>
    <w:rPr>
      <w:rFonts w:ascii="Arial Narrow" w:hAnsi="Arial Narrow"/>
      <w:b/>
      <w:sz w:val="22"/>
    </w:rPr>
  </w:style>
  <w:style w:type="character" w:customStyle="1" w:styleId="Boxing-New">
    <w:name w:val="Boxing - New"/>
    <w:basedOn w:val="DefaultParagraphFont"/>
    <w:rsid w:val="00CD509A"/>
    <w:rPr>
      <w:rFonts w:ascii="Arial Narrow" w:hAnsi="Arial Narrow"/>
      <w:sz w:val="16"/>
      <w:u w:val="none"/>
      <w:bdr w:val="single" w:sz="4" w:space="0" w:color="auto"/>
    </w:rPr>
  </w:style>
  <w:style w:type="character" w:customStyle="1" w:styleId="ilad">
    <w:name w:val="il_ad"/>
    <w:rsid w:val="00CD509A"/>
  </w:style>
  <w:style w:type="paragraph" w:customStyle="1" w:styleId="CardsHighlighted">
    <w:name w:val="Cards Highlighted"/>
    <w:next w:val="Normal"/>
    <w:link w:val="CardsHighlightedChar"/>
    <w:qFormat/>
    <w:rsid w:val="00CD509A"/>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D509A"/>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D509A"/>
    <w:rPr>
      <w:rFonts w:ascii="Garamond" w:hAnsi="Garamond"/>
      <w:sz w:val="22"/>
      <w:szCs w:val="24"/>
      <w:u w:val="single"/>
      <w:lang w:val="en-US" w:eastAsia="en-US" w:bidi="ar-SA"/>
    </w:rPr>
  </w:style>
  <w:style w:type="paragraph" w:customStyle="1" w:styleId="Style2">
    <w:name w:val="Style2"/>
    <w:basedOn w:val="Heading4"/>
    <w:uiPriority w:val="99"/>
    <w:qFormat/>
    <w:rsid w:val="00CD509A"/>
    <w:pPr>
      <w:spacing w:before="0"/>
    </w:pPr>
    <w:rPr>
      <w:rFonts w:eastAsia="Times New Roman" w:cs="Times New Roman"/>
      <w:b w:val="0"/>
      <w:bCs/>
      <w:caps/>
      <w:sz w:val="24"/>
      <w:szCs w:val="20"/>
    </w:rPr>
  </w:style>
  <w:style w:type="character" w:customStyle="1" w:styleId="pagetitle">
    <w:name w:val="pagetitle"/>
    <w:basedOn w:val="DefaultParagraphFont"/>
    <w:rsid w:val="00CD509A"/>
  </w:style>
  <w:style w:type="paragraph" w:customStyle="1" w:styleId="text">
    <w:name w:val="text"/>
    <w:basedOn w:val="Normal"/>
    <w:uiPriority w:val="99"/>
    <w:qFormat/>
    <w:rsid w:val="00CD509A"/>
    <w:pPr>
      <w:spacing w:before="100" w:beforeAutospacing="1" w:after="100" w:afterAutospacing="1"/>
    </w:pPr>
  </w:style>
  <w:style w:type="character" w:customStyle="1" w:styleId="StyleUnderlineCharChar9ptBold1">
    <w:name w:val="Style Underline Char Char + 9 pt Bold1"/>
    <w:rsid w:val="00CD509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D509A"/>
    <w:rPr>
      <w:rFonts w:ascii="Times New Roman" w:hAnsi="Times New Roman"/>
      <w:sz w:val="20"/>
      <w:szCs w:val="24"/>
      <w:u w:val="single"/>
      <w:lang w:val="en-US" w:eastAsia="en-US" w:bidi="ar-SA"/>
    </w:rPr>
  </w:style>
  <w:style w:type="character" w:customStyle="1" w:styleId="Style9ptBoldUnderline">
    <w:name w:val="Style 9 pt Bold Underline"/>
    <w:rsid w:val="00CD509A"/>
    <w:rPr>
      <w:b/>
      <w:bCs/>
      <w:sz w:val="20"/>
      <w:u w:val="single"/>
    </w:rPr>
  </w:style>
  <w:style w:type="paragraph" w:customStyle="1" w:styleId="StyleUnderline9pt0">
    <w:name w:val="Style Underline + 9 pt"/>
    <w:link w:val="StyleUnderline9ptChar"/>
    <w:qFormat/>
    <w:rsid w:val="00CD509A"/>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D509A"/>
    <w:rPr>
      <w:rFonts w:ascii="Arial" w:eastAsia="Times New Roman" w:hAnsi="Arial" w:cs="Times New Roman"/>
      <w:szCs w:val="20"/>
      <w:u w:val="single"/>
    </w:rPr>
  </w:style>
  <w:style w:type="character" w:customStyle="1" w:styleId="StyleUnderlineChar1Bold">
    <w:name w:val="Style Underline Char1 + Bold"/>
    <w:rsid w:val="00CD509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D509A"/>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CD509A"/>
    <w:rPr>
      <w:rFonts w:ascii="Calibri" w:hAnsi="Calibri"/>
      <w:kern w:val="32"/>
      <w:szCs w:val="20"/>
      <w:u w:val="single"/>
      <w:lang w:eastAsia="ar-SA"/>
    </w:rPr>
  </w:style>
  <w:style w:type="character" w:customStyle="1" w:styleId="TagsCharCharChar">
    <w:name w:val="Tags Char Char Char"/>
    <w:basedOn w:val="DefaultParagraphFont"/>
    <w:rsid w:val="00CD509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D509A"/>
    <w:pPr>
      <w:spacing w:before="100" w:beforeAutospacing="1" w:after="100" w:afterAutospacing="1"/>
    </w:pPr>
    <w:rPr>
      <w:sz w:val="18"/>
      <w:szCs w:val="18"/>
    </w:rPr>
  </w:style>
  <w:style w:type="character" w:customStyle="1" w:styleId="Style11ptBlackUnderline">
    <w:name w:val="Style 11 pt Black Underline"/>
    <w:basedOn w:val="DefaultParagraphFont"/>
    <w:rsid w:val="00CD509A"/>
    <w:rPr>
      <w:color w:val="000000"/>
      <w:sz w:val="20"/>
      <w:u w:val="single"/>
    </w:rPr>
  </w:style>
  <w:style w:type="character" w:customStyle="1" w:styleId="Style11ptBlack">
    <w:name w:val="Style 11 pt Black"/>
    <w:basedOn w:val="DefaultParagraphFont"/>
    <w:rsid w:val="00CD509A"/>
    <w:rPr>
      <w:color w:val="000000"/>
      <w:sz w:val="20"/>
    </w:rPr>
  </w:style>
  <w:style w:type="character" w:customStyle="1" w:styleId="StyleUnderlineCharTimesBold">
    <w:name w:val="Style Underline Char + Times Bold"/>
    <w:basedOn w:val="DefaultParagraphFont"/>
    <w:rsid w:val="00CD509A"/>
    <w:rPr>
      <w:rFonts w:ascii="Times" w:hAnsi="Times"/>
      <w:b w:val="0"/>
      <w:bCs/>
      <w:sz w:val="20"/>
      <w:u w:val="single"/>
    </w:rPr>
  </w:style>
  <w:style w:type="character" w:customStyle="1" w:styleId="blubigktbiz">
    <w:name w:val="blubigktbiz"/>
    <w:rsid w:val="00CD509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D509A"/>
  </w:style>
  <w:style w:type="character" w:customStyle="1" w:styleId="StyleevidencetextBorderSinglesolidlineAuto05ptLChar">
    <w:name w:val="Style evidence text + Border: : (Single solid line Auto  0.5 pt L... Char"/>
    <w:link w:val="StyleevidencetextBorderSinglesolidlineAuto05ptL"/>
    <w:rsid w:val="00CD509A"/>
    <w:rPr>
      <w:rFonts w:ascii="Calibri" w:hAnsi="Calibri"/>
      <w:color w:val="000000"/>
      <w:lang w:val="x-none" w:eastAsia="x-none"/>
    </w:rPr>
  </w:style>
  <w:style w:type="character" w:customStyle="1" w:styleId="Style4CharChar">
    <w:name w:val="Style4 Char Char"/>
    <w:basedOn w:val="DefaultParagraphFont"/>
    <w:rsid w:val="00CD509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D509A"/>
    <w:rPr>
      <w:rFonts w:ascii="Times New Roman" w:hAnsi="Times New Roman" w:cs="Times New Roman"/>
      <w:sz w:val="16"/>
      <w:szCs w:val="16"/>
    </w:rPr>
  </w:style>
  <w:style w:type="character" w:customStyle="1" w:styleId="StyleEmphasisArial12ptBold">
    <w:name w:val="Style Emphasis + Arial 12 pt Bold"/>
    <w:rsid w:val="00CD509A"/>
    <w:rPr>
      <w:rFonts w:ascii="Arial" w:hAnsi="Arial"/>
      <w:b/>
      <w:bCs/>
      <w:i/>
      <w:iCs/>
      <w:sz w:val="24"/>
    </w:rPr>
  </w:style>
  <w:style w:type="character" w:customStyle="1" w:styleId="super">
    <w:name w:val="super"/>
    <w:rsid w:val="00CD509A"/>
  </w:style>
  <w:style w:type="character" w:customStyle="1" w:styleId="text30">
    <w:name w:val="text30"/>
    <w:rsid w:val="00CD509A"/>
  </w:style>
  <w:style w:type="character" w:customStyle="1" w:styleId="uppercase">
    <w:name w:val="uppercase"/>
    <w:rsid w:val="00CD509A"/>
  </w:style>
  <w:style w:type="character" w:customStyle="1" w:styleId="bodytext0">
    <w:name w:val="bodytext"/>
    <w:rsid w:val="00CD509A"/>
  </w:style>
  <w:style w:type="character" w:customStyle="1" w:styleId="entry-title">
    <w:name w:val="entry-title"/>
    <w:rsid w:val="00CD509A"/>
  </w:style>
  <w:style w:type="character" w:customStyle="1" w:styleId="BodyTextIndentChar1">
    <w:name w:val="Body Text Indent Char1"/>
    <w:basedOn w:val="DefaultParagraphFont"/>
    <w:uiPriority w:val="99"/>
    <w:semiHidden/>
    <w:rsid w:val="00CD509A"/>
    <w:rPr>
      <w:rFonts w:ascii="Times New Roman" w:hAnsi="Times New Roman" w:cs="Times New Roman"/>
      <w:sz w:val="20"/>
    </w:rPr>
  </w:style>
  <w:style w:type="character" w:customStyle="1" w:styleId="Style6pt">
    <w:name w:val="Style 6 pt"/>
    <w:basedOn w:val="DefaultParagraphFont"/>
    <w:qFormat/>
    <w:rsid w:val="00CD509A"/>
    <w:rPr>
      <w:sz w:val="12"/>
    </w:rPr>
  </w:style>
  <w:style w:type="character" w:customStyle="1" w:styleId="CiteCharCharCharCharCharChar">
    <w:name w:val="Cite Char Char Char Char Char Char"/>
    <w:basedOn w:val="DefaultParagraphFont"/>
    <w:rsid w:val="00CD509A"/>
    <w:rPr>
      <w:b/>
      <w:noProof w:val="0"/>
      <w:sz w:val="22"/>
      <w:szCs w:val="24"/>
      <w:u w:val="single"/>
      <w:lang w:val="en-US" w:eastAsia="en-US" w:bidi="ar-SA"/>
    </w:rPr>
  </w:style>
  <w:style w:type="character" w:customStyle="1" w:styleId="mainbody1">
    <w:name w:val="mainbody1"/>
    <w:basedOn w:val="DefaultParagraphFont"/>
    <w:rsid w:val="00CD509A"/>
    <w:rPr>
      <w:rFonts w:ascii="Verdana" w:hAnsi="Verdana" w:hint="default"/>
      <w:color w:val="000000"/>
      <w:sz w:val="22"/>
      <w:szCs w:val="22"/>
    </w:rPr>
  </w:style>
  <w:style w:type="character" w:customStyle="1" w:styleId="ssl4">
    <w:name w:val="ss_l4"/>
    <w:basedOn w:val="DefaultParagraphFont"/>
    <w:rsid w:val="00CD509A"/>
  </w:style>
  <w:style w:type="paragraph" w:customStyle="1" w:styleId="StyleNormalWeb11ptUnderline">
    <w:name w:val="Style Normal (Web) + 11 pt Underline"/>
    <w:basedOn w:val="NormalWeb"/>
    <w:link w:val="StyleNormalWeb11ptUnderlineChar"/>
    <w:qFormat/>
    <w:rsid w:val="00CD509A"/>
    <w:rPr>
      <w:rFonts w:eastAsia="Calibri"/>
      <w:u w:val="single"/>
    </w:rPr>
  </w:style>
  <w:style w:type="character" w:customStyle="1" w:styleId="StyleNormalWeb11ptUnderlineChar">
    <w:name w:val="Style Normal (Web) + 11 pt Underline Char"/>
    <w:basedOn w:val="DefaultParagraphFont"/>
    <w:link w:val="StyleNormalWeb11ptUnderline"/>
    <w:rsid w:val="00CD509A"/>
    <w:rPr>
      <w:rFonts w:ascii="Calibri" w:eastAsia="Calibri" w:hAnsi="Calibri"/>
      <w:u w:val="single"/>
    </w:rPr>
  </w:style>
  <w:style w:type="character" w:customStyle="1" w:styleId="cit-first-element">
    <w:name w:val="cit-first-element"/>
    <w:basedOn w:val="DefaultParagraphFont"/>
    <w:rsid w:val="00CD509A"/>
  </w:style>
  <w:style w:type="character" w:customStyle="1" w:styleId="title1">
    <w:name w:val="title1"/>
    <w:basedOn w:val="DefaultParagraphFont"/>
    <w:rsid w:val="00CD509A"/>
  </w:style>
  <w:style w:type="character" w:customStyle="1" w:styleId="StyleThickunderline1">
    <w:name w:val="Style Thick underline1"/>
    <w:basedOn w:val="DefaultParagraphFont"/>
    <w:rsid w:val="00CD509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D509A"/>
    <w:rPr>
      <w:rFonts w:ascii="Georgia" w:hAnsi="Georgia"/>
    </w:rPr>
  </w:style>
  <w:style w:type="character" w:customStyle="1" w:styleId="FooterChar1">
    <w:name w:val="Footer Char1"/>
    <w:basedOn w:val="DefaultParagraphFont"/>
    <w:uiPriority w:val="99"/>
    <w:semiHidden/>
    <w:rsid w:val="00CD509A"/>
    <w:rPr>
      <w:rFonts w:ascii="Georgia" w:hAnsi="Georgia"/>
    </w:rPr>
  </w:style>
  <w:style w:type="character" w:customStyle="1" w:styleId="UnderlineBold0">
    <w:name w:val="Underline Bold"/>
    <w:qFormat/>
    <w:rsid w:val="00CD509A"/>
    <w:rPr>
      <w:b/>
      <w:sz w:val="20"/>
      <w:u w:val="single"/>
    </w:rPr>
  </w:style>
  <w:style w:type="paragraph" w:customStyle="1" w:styleId="Underline20">
    <w:name w:val="Underline2"/>
    <w:basedOn w:val="Normal"/>
    <w:link w:val="Underline2Char"/>
    <w:autoRedefine/>
    <w:uiPriority w:val="4"/>
    <w:qFormat/>
    <w:rsid w:val="00CD509A"/>
    <w:rPr>
      <w:b/>
      <w:u w:val="single"/>
    </w:rPr>
  </w:style>
  <w:style w:type="character" w:customStyle="1" w:styleId="Underline2Char">
    <w:name w:val="Underline2 Char"/>
    <w:basedOn w:val="DefaultParagraphFont"/>
    <w:link w:val="Underline20"/>
    <w:uiPriority w:val="4"/>
    <w:rsid w:val="00CD509A"/>
    <w:rPr>
      <w:rFonts w:ascii="Calibri" w:hAnsi="Calibri"/>
      <w:b/>
      <w:u w:val="single"/>
    </w:rPr>
  </w:style>
  <w:style w:type="character" w:customStyle="1" w:styleId="NormalTextChar">
    <w:name w:val="Normal Text Char"/>
    <w:link w:val="NormalText"/>
    <w:rsid w:val="00CD509A"/>
    <w:rPr>
      <w:rFonts w:ascii="Calibri" w:hAnsi="Calibri"/>
      <w:szCs w:val="26"/>
    </w:rPr>
  </w:style>
  <w:style w:type="paragraph" w:customStyle="1" w:styleId="TableParagraph">
    <w:name w:val="Table Paragraph"/>
    <w:basedOn w:val="Normal"/>
    <w:uiPriority w:val="1"/>
    <w:qFormat/>
    <w:rsid w:val="00CD509A"/>
    <w:pPr>
      <w:widowControl w:val="0"/>
    </w:pPr>
  </w:style>
  <w:style w:type="character" w:customStyle="1" w:styleId="UnderlineChar0">
    <w:name w:val="UnderlineChar"/>
    <w:rsid w:val="00CD509A"/>
    <w:rPr>
      <w:sz w:val="24"/>
      <w:u w:val="single"/>
      <w:shd w:val="clear" w:color="auto" w:fill="auto"/>
    </w:rPr>
  </w:style>
  <w:style w:type="character" w:customStyle="1" w:styleId="foreground">
    <w:name w:val="foreground"/>
    <w:basedOn w:val="DefaultParagraphFont"/>
    <w:rsid w:val="00CD509A"/>
  </w:style>
  <w:style w:type="paragraph" w:customStyle="1" w:styleId="StyleCircled11pt">
    <w:name w:val="Style Circled + 11 pt"/>
    <w:basedOn w:val="Normal"/>
    <w:link w:val="StyleCircled11ptChar"/>
    <w:qFormat/>
    <w:rsid w:val="00CD509A"/>
    <w:rPr>
      <w:b/>
      <w:bCs/>
      <w:sz w:val="20"/>
      <w:u w:val="single"/>
    </w:rPr>
  </w:style>
  <w:style w:type="character" w:customStyle="1" w:styleId="StyleCircled11ptChar">
    <w:name w:val="Style Circled + 11 pt Char"/>
    <w:link w:val="StyleCircled11pt"/>
    <w:rsid w:val="00CD509A"/>
    <w:rPr>
      <w:rFonts w:ascii="Calibri"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D509A"/>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CD509A"/>
    <w:rPr>
      <w:rFonts w:ascii="Times" w:hAnsi="Times"/>
      <w:sz w:val="20"/>
      <w:szCs w:val="28"/>
      <w:u w:val="single"/>
    </w:rPr>
  </w:style>
  <w:style w:type="paragraph" w:customStyle="1" w:styleId="cite20">
    <w:name w:val="cite2"/>
    <w:basedOn w:val="Normal"/>
    <w:uiPriority w:val="99"/>
    <w:qFormat/>
    <w:rsid w:val="00CD509A"/>
    <w:rPr>
      <w:color w:val="000000"/>
      <w:sz w:val="20"/>
      <w:szCs w:val="20"/>
    </w:rPr>
  </w:style>
  <w:style w:type="character" w:customStyle="1" w:styleId="postby">
    <w:name w:val="post_by"/>
    <w:basedOn w:val="DefaultParagraphFont"/>
    <w:rsid w:val="00CD509A"/>
  </w:style>
  <w:style w:type="character" w:customStyle="1" w:styleId="Style11ptBorderSinglesolidlineAuto05ptLinewidth">
    <w:name w:val="Style 11 pt Border: : (Single solid line Auto  0.5 pt Line width)"/>
    <w:rsid w:val="00CD509A"/>
    <w:rPr>
      <w:sz w:val="20"/>
      <w:bdr w:val="single" w:sz="4" w:space="0" w:color="auto" w:frame="1"/>
    </w:rPr>
  </w:style>
  <w:style w:type="character" w:customStyle="1" w:styleId="StyleUnderlineChar9ptBorderSinglesolidlineAuto0">
    <w:name w:val="Style Underline Char + 9 pt Border: : (Single solid line Auto  0..."/>
    <w:rsid w:val="00CD509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D509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D509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D509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D509A"/>
    <w:rPr>
      <w:sz w:val="20"/>
      <w:szCs w:val="24"/>
      <w:u w:val="single"/>
      <w:bdr w:val="single" w:sz="4" w:space="0" w:color="auto"/>
      <w:lang w:val="en-US" w:eastAsia="en-US" w:bidi="ar-SA"/>
    </w:rPr>
  </w:style>
  <w:style w:type="character" w:customStyle="1" w:styleId="StyleLatinGaramondUnderline">
    <w:name w:val="Style (Latin) Garamond Underline"/>
    <w:rsid w:val="00CD509A"/>
    <w:rPr>
      <w:rFonts w:ascii="Times New Roman" w:hAnsi="Times New Roman"/>
      <w:sz w:val="20"/>
      <w:u w:val="single"/>
    </w:rPr>
  </w:style>
  <w:style w:type="character" w:customStyle="1" w:styleId="StyleLatinGaramond">
    <w:name w:val="Style (Latin) Garamond"/>
    <w:rsid w:val="00CD509A"/>
    <w:rPr>
      <w:rFonts w:ascii="Times New Roman" w:hAnsi="Times New Roman"/>
      <w:sz w:val="20"/>
    </w:rPr>
  </w:style>
  <w:style w:type="character" w:customStyle="1" w:styleId="styletimesnewroman12ptbold0">
    <w:name w:val="styletimesnewroman12ptbold"/>
    <w:basedOn w:val="DefaultParagraphFont"/>
    <w:rsid w:val="00CD509A"/>
  </w:style>
  <w:style w:type="character" w:customStyle="1" w:styleId="CharCharCharCharChar">
    <w:name w:val="Char Char Char Char Char"/>
    <w:aliases w:val="Char Char Char Char,Char Char Char Char Char Char Char1,Heading 2 Char1 Char Char Char Char Char Char"/>
    <w:basedOn w:val="DefaultParagraphFont"/>
    <w:rsid w:val="00CD509A"/>
    <w:rPr>
      <w:rFonts w:cs="Arial"/>
      <w:b/>
      <w:bCs/>
      <w:iCs/>
      <w:sz w:val="24"/>
      <w:szCs w:val="28"/>
      <w:lang w:val="en-US" w:eastAsia="en-US" w:bidi="ar-SA"/>
    </w:rPr>
  </w:style>
  <w:style w:type="character" w:customStyle="1" w:styleId="mainheading">
    <w:name w:val="mainheading"/>
    <w:basedOn w:val="DefaultParagraphFont"/>
    <w:rsid w:val="00CD509A"/>
  </w:style>
  <w:style w:type="paragraph" w:customStyle="1" w:styleId="BoldandUnderlineChar2CharChar">
    <w:name w:val="Bold and Underline Char2 Char Char"/>
    <w:basedOn w:val="Normal"/>
    <w:link w:val="BoldandUnderlineChar2CharCharChar"/>
    <w:qFormat/>
    <w:rsid w:val="00CD509A"/>
    <w:rPr>
      <w:b/>
      <w:u w:val="single"/>
    </w:rPr>
  </w:style>
  <w:style w:type="character" w:customStyle="1" w:styleId="BoldandUnderlineChar2CharCharChar">
    <w:name w:val="Bold and Underline Char2 Char Char Char"/>
    <w:basedOn w:val="DefaultParagraphFont"/>
    <w:link w:val="BoldandUnderlineChar2CharChar"/>
    <w:rsid w:val="00CD509A"/>
    <w:rPr>
      <w:rFonts w:ascii="Calibri" w:hAnsi="Calibri"/>
      <w:b/>
      <w:u w:val="single"/>
    </w:rPr>
  </w:style>
  <w:style w:type="character" w:customStyle="1" w:styleId="StyleUnderlineChar9ptChar">
    <w:name w:val="Style Underline Char + 9 pt Char"/>
    <w:basedOn w:val="UnderlineCharChar"/>
    <w:rsid w:val="00CD509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D509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D509A"/>
    <w:rPr>
      <w:sz w:val="16"/>
    </w:rPr>
  </w:style>
  <w:style w:type="paragraph" w:customStyle="1" w:styleId="Reduce8pt">
    <w:name w:val="Reduce 8pt"/>
    <w:basedOn w:val="Normal"/>
    <w:link w:val="Reduce8ptCharChar"/>
    <w:qFormat/>
    <w:rsid w:val="00CD509A"/>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CD509A"/>
    <w:pPr>
      <w:contextualSpacing/>
    </w:pPr>
    <w:rPr>
      <w:rFonts w:eastAsia="Calibri"/>
    </w:rPr>
  </w:style>
  <w:style w:type="character" w:customStyle="1" w:styleId="CardIndentedChar">
    <w:name w:val="Card (Indented) Char"/>
    <w:link w:val="CardIndented"/>
    <w:locked/>
    <w:rsid w:val="00CD509A"/>
    <w:rPr>
      <w:rFonts w:ascii="Calibri" w:hAnsi="Calibri"/>
    </w:rPr>
  </w:style>
  <w:style w:type="character" w:customStyle="1" w:styleId="citenon-boldChar">
    <w:name w:val="cite non-bold Char"/>
    <w:basedOn w:val="DefaultParagraphFont"/>
    <w:link w:val="citenon-bold"/>
    <w:locked/>
    <w:rsid w:val="00CD509A"/>
    <w:rPr>
      <w:rFonts w:ascii="Garamond" w:hAnsi="Garamond"/>
      <w:szCs w:val="20"/>
    </w:rPr>
  </w:style>
  <w:style w:type="character" w:customStyle="1" w:styleId="boldciteChar4">
    <w:name w:val="bold cite Char4"/>
    <w:link w:val="boldcite"/>
    <w:locked/>
    <w:rsid w:val="00CD509A"/>
    <w:rPr>
      <w:rFonts w:eastAsia="Times New Roman" w:cs="Times New Roman"/>
      <w:b/>
      <w:color w:val="000000"/>
      <w:sz w:val="20"/>
      <w:u w:val="thick" w:color="000000"/>
    </w:rPr>
  </w:style>
  <w:style w:type="paragraph" w:customStyle="1" w:styleId="boldcite">
    <w:name w:val="bold cite"/>
    <w:basedOn w:val="Normal"/>
    <w:link w:val="boldciteChar4"/>
    <w:qFormat/>
    <w:rsid w:val="00CD509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D509A"/>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CD509A"/>
    <w:rPr>
      <w:rFonts w:eastAsia="Calibri"/>
      <w:b/>
    </w:rPr>
  </w:style>
  <w:style w:type="character" w:customStyle="1" w:styleId="HeadingsBaseChar">
    <w:name w:val="Headings Base Char"/>
    <w:basedOn w:val="DefaultParagraphFont"/>
    <w:link w:val="HeadingsBase"/>
    <w:locked/>
    <w:rsid w:val="00CD509A"/>
    <w:rPr>
      <w:rFonts w:ascii="Times New Roman" w:hAnsi="Times New Roman" w:cs="Times New Roman"/>
      <w:b/>
      <w:sz w:val="32"/>
    </w:rPr>
  </w:style>
  <w:style w:type="paragraph" w:customStyle="1" w:styleId="HeadingsBase">
    <w:name w:val="Headings Base"/>
    <w:basedOn w:val="Normal"/>
    <w:link w:val="HeadingsBaseChar"/>
    <w:qFormat/>
    <w:rsid w:val="00CD509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CD509A"/>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CD509A"/>
    <w:pPr>
      <w:spacing w:line="480" w:lineRule="auto"/>
      <w:ind w:firstLine="720"/>
    </w:pPr>
    <w:rPr>
      <w:rFonts w:eastAsia="Calibri"/>
    </w:rPr>
  </w:style>
  <w:style w:type="paragraph" w:customStyle="1" w:styleId="SchoolBlockQuote">
    <w:name w:val="School Block Quote"/>
    <w:basedOn w:val="SchoolPaper"/>
    <w:uiPriority w:val="99"/>
    <w:qFormat/>
    <w:rsid w:val="00CD509A"/>
  </w:style>
  <w:style w:type="paragraph" w:customStyle="1" w:styleId="SchoolWorksCited">
    <w:name w:val="School Works Cited"/>
    <w:basedOn w:val="SchoolPaper"/>
    <w:uiPriority w:val="99"/>
    <w:qFormat/>
    <w:rsid w:val="00CD509A"/>
  </w:style>
  <w:style w:type="paragraph" w:customStyle="1" w:styleId="BlockQuote">
    <w:name w:val="Block Quote"/>
    <w:basedOn w:val="Normal"/>
    <w:uiPriority w:val="99"/>
    <w:qFormat/>
    <w:rsid w:val="00CD509A"/>
    <w:pPr>
      <w:ind w:left="720" w:right="720"/>
    </w:pPr>
    <w:rPr>
      <w:rFonts w:eastAsia="Calibri"/>
    </w:rPr>
  </w:style>
  <w:style w:type="paragraph" w:customStyle="1" w:styleId="PaperBody">
    <w:name w:val="Paper Body"/>
    <w:basedOn w:val="Normal"/>
    <w:uiPriority w:val="99"/>
    <w:qFormat/>
    <w:rsid w:val="00CD509A"/>
    <w:pPr>
      <w:spacing w:line="480" w:lineRule="auto"/>
      <w:ind w:firstLine="720"/>
    </w:pPr>
    <w:rPr>
      <w:rFonts w:eastAsia="Calibri"/>
    </w:rPr>
  </w:style>
  <w:style w:type="paragraph" w:customStyle="1" w:styleId="PaperCitation">
    <w:name w:val="Paper Citation"/>
    <w:basedOn w:val="Normal"/>
    <w:uiPriority w:val="99"/>
    <w:qFormat/>
    <w:rsid w:val="00CD509A"/>
    <w:pPr>
      <w:spacing w:line="480" w:lineRule="auto"/>
      <w:ind w:left="720" w:hanging="720"/>
    </w:pPr>
    <w:rPr>
      <w:rFonts w:eastAsia="Calibri"/>
    </w:rPr>
  </w:style>
  <w:style w:type="character" w:customStyle="1" w:styleId="hatChar">
    <w:name w:val="hat Char"/>
    <w:basedOn w:val="DefaultParagraphFont"/>
    <w:link w:val="hat"/>
    <w:locked/>
    <w:rsid w:val="00CD509A"/>
    <w:rPr>
      <w:rFonts w:ascii="Calibri" w:hAnsi="Calibri"/>
      <w:b/>
      <w:bCs/>
      <w:sz w:val="32"/>
      <w:u w:val="single"/>
      <w:lang w:bidi="en-US"/>
    </w:rPr>
  </w:style>
  <w:style w:type="paragraph" w:customStyle="1" w:styleId="WW-Default">
    <w:name w:val="WW-Default"/>
    <w:uiPriority w:val="99"/>
    <w:qFormat/>
    <w:rsid w:val="00CD509A"/>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CD509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D509A"/>
    <w:rPr>
      <w:rFonts w:ascii="Times New Roman" w:hAnsi="Times New Roman" w:cs="Times New Roman"/>
      <w:b/>
      <w:sz w:val="20"/>
    </w:rPr>
  </w:style>
  <w:style w:type="paragraph" w:customStyle="1" w:styleId="MicroText">
    <w:name w:val="MicroText"/>
    <w:basedOn w:val="Normal"/>
    <w:next w:val="Normal"/>
    <w:link w:val="MicroTextChar"/>
    <w:qFormat/>
    <w:rsid w:val="00CD509A"/>
    <w:rPr>
      <w:rFonts w:ascii="Arial Narrow" w:hAnsi="Arial Narrow"/>
      <w:sz w:val="12"/>
    </w:rPr>
  </w:style>
  <w:style w:type="character" w:customStyle="1" w:styleId="Footnote2Char">
    <w:name w:val="Footnote2 Char"/>
    <w:link w:val="Footnote2"/>
    <w:locked/>
    <w:rsid w:val="00CD509A"/>
  </w:style>
  <w:style w:type="paragraph" w:customStyle="1" w:styleId="Footnote2">
    <w:name w:val="Footnote2"/>
    <w:basedOn w:val="Normal"/>
    <w:next w:val="Normal"/>
    <w:link w:val="Footnote2Char"/>
    <w:autoRedefine/>
    <w:qFormat/>
    <w:rsid w:val="00CD509A"/>
    <w:pPr>
      <w:spacing w:after="120" w:line="480" w:lineRule="auto"/>
    </w:pPr>
    <w:rPr>
      <w:rFonts w:asciiTheme="minorHAnsi" w:hAnsiTheme="minorHAnsi"/>
    </w:rPr>
  </w:style>
  <w:style w:type="paragraph" w:customStyle="1" w:styleId="indent">
    <w:name w:val="indent"/>
    <w:basedOn w:val="Normal"/>
    <w:qFormat/>
    <w:rsid w:val="00CD509A"/>
    <w:pPr>
      <w:spacing w:before="100" w:beforeAutospacing="1" w:after="100" w:afterAutospacing="1"/>
    </w:pPr>
  </w:style>
  <w:style w:type="paragraph" w:customStyle="1" w:styleId="PageHeaderLine1">
    <w:name w:val="PageHeaderLine1"/>
    <w:basedOn w:val="Normal"/>
    <w:uiPriority w:val="99"/>
    <w:qFormat/>
    <w:rsid w:val="00CD509A"/>
    <w:pPr>
      <w:tabs>
        <w:tab w:val="right" w:pos="10800"/>
      </w:tabs>
    </w:pPr>
    <w:rPr>
      <w:rFonts w:eastAsia="Calibri"/>
      <w:b/>
    </w:rPr>
  </w:style>
  <w:style w:type="paragraph" w:customStyle="1" w:styleId="PageHeaderLine2">
    <w:name w:val="PageHeaderLine2"/>
    <w:basedOn w:val="Normal"/>
    <w:next w:val="Normal"/>
    <w:link w:val="PageHeaderLine2Char"/>
    <w:qFormat/>
    <w:rsid w:val="00CD509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CD509A"/>
    <w:rPr>
      <w:rFonts w:ascii="Times New Roman" w:hAnsi="Times New Roman" w:cs="Times New Roman"/>
      <w:sz w:val="20"/>
    </w:rPr>
  </w:style>
  <w:style w:type="paragraph" w:customStyle="1" w:styleId="CardText1">
    <w:name w:val="CardText"/>
    <w:basedOn w:val="Normal"/>
    <w:link w:val="CardTextChar3"/>
    <w:qFormat/>
    <w:rsid w:val="00CD509A"/>
    <w:pPr>
      <w:ind w:left="288"/>
    </w:pPr>
    <w:rPr>
      <w:rFonts w:ascii="Times New Roman" w:hAnsi="Times New Roman" w:cs="Times New Roman"/>
      <w:sz w:val="20"/>
    </w:rPr>
  </w:style>
  <w:style w:type="character" w:customStyle="1" w:styleId="stylestylebold12pt">
    <w:name w:val="stylestylebold12pt"/>
    <w:basedOn w:val="DefaultParagraphFont"/>
    <w:rsid w:val="00CD509A"/>
  </w:style>
  <w:style w:type="character" w:customStyle="1" w:styleId="styleboldunderline">
    <w:name w:val="styleboldunderline"/>
    <w:basedOn w:val="DefaultParagraphFont"/>
    <w:rsid w:val="00CD509A"/>
  </w:style>
  <w:style w:type="character" w:customStyle="1" w:styleId="box">
    <w:name w:val="box"/>
    <w:basedOn w:val="DefaultParagraphFont"/>
    <w:rsid w:val="00CD509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CD509A"/>
    <w:rPr>
      <w:rFonts w:ascii="Arial Narrow" w:hAnsi="Arial Narrow" w:cs="Arial Narrow" w:hint="default"/>
      <w:sz w:val="18"/>
      <w:szCs w:val="18"/>
    </w:rPr>
  </w:style>
  <w:style w:type="character" w:customStyle="1" w:styleId="FontStyle14">
    <w:name w:val="Font Style14"/>
    <w:basedOn w:val="DefaultParagraphFont"/>
    <w:uiPriority w:val="99"/>
    <w:rsid w:val="00CD509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D509A"/>
    <w:rPr>
      <w:rFonts w:ascii="Arial Narrow" w:hAnsi="Arial Narrow" w:cs="Arial Narrow" w:hint="default"/>
      <w:b/>
      <w:bCs/>
      <w:sz w:val="10"/>
      <w:szCs w:val="10"/>
    </w:rPr>
  </w:style>
  <w:style w:type="character" w:customStyle="1" w:styleId="CardTagandCiteChar">
    <w:name w:val="Card Tag and Cite Char"/>
    <w:basedOn w:val="DefaultParagraphFont"/>
    <w:rsid w:val="00CD509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CD509A"/>
    <w:rPr>
      <w:rFonts w:ascii="Arial Narrow" w:hAnsi="Arial Narrow"/>
      <w:b/>
      <w:color w:val="000000"/>
      <w:sz w:val="22"/>
      <w:szCs w:val="22"/>
      <w:u w:val="single"/>
    </w:rPr>
  </w:style>
  <w:style w:type="character" w:customStyle="1" w:styleId="SmallText0">
    <w:name w:val="SmallText"/>
    <w:rsid w:val="00CD509A"/>
    <w:rPr>
      <w:color w:val="000000"/>
    </w:rPr>
  </w:style>
  <w:style w:type="character" w:customStyle="1" w:styleId="CitesChar1">
    <w:name w:val="Cites Char1"/>
    <w:basedOn w:val="DefaultParagraphFont"/>
    <w:rsid w:val="00CD509A"/>
    <w:rPr>
      <w:b/>
      <w:bCs w:val="0"/>
      <w:szCs w:val="24"/>
      <w:u w:val="single"/>
      <w:lang w:val="en-US" w:eastAsia="en-US" w:bidi="ar-SA"/>
    </w:rPr>
  </w:style>
  <w:style w:type="character" w:customStyle="1" w:styleId="CardUnderlinedChar">
    <w:name w:val="Card Underlined Char"/>
    <w:basedOn w:val="DefaultParagraphFont"/>
    <w:rsid w:val="00CD509A"/>
    <w:rPr>
      <w:rFonts w:ascii="Arial Narrow" w:hAnsi="Arial Narrow" w:hint="default"/>
      <w:sz w:val="22"/>
      <w:szCs w:val="24"/>
      <w:u w:val="single"/>
      <w:lang w:val="en-US" w:eastAsia="en-US" w:bidi="ar-SA"/>
    </w:rPr>
  </w:style>
  <w:style w:type="character" w:customStyle="1" w:styleId="underline3">
    <w:name w:val="underline3"/>
    <w:basedOn w:val="underline2"/>
    <w:rsid w:val="00CD509A"/>
    <w:rPr>
      <w:rFonts w:ascii="Arial" w:hAnsi="Arial"/>
      <w:sz w:val="18"/>
      <w:u w:val="single"/>
      <w:bdr w:val="none" w:sz="0" w:space="0" w:color="auto" w:frame="1"/>
      <w:shd w:val="clear" w:color="auto" w:fill="FFFF00"/>
    </w:rPr>
  </w:style>
  <w:style w:type="character" w:customStyle="1" w:styleId="menu">
    <w:name w:val="menu"/>
    <w:basedOn w:val="DefaultParagraphFont"/>
    <w:rsid w:val="00CD509A"/>
  </w:style>
  <w:style w:type="character" w:customStyle="1" w:styleId="itxtrst">
    <w:name w:val="itxtrst"/>
    <w:rsid w:val="00CD509A"/>
  </w:style>
  <w:style w:type="character" w:customStyle="1" w:styleId="A-Underlining">
    <w:name w:val="A-Underlining"/>
    <w:basedOn w:val="DefaultParagraphFont"/>
    <w:rsid w:val="00CD509A"/>
    <w:rPr>
      <w:rFonts w:ascii="Garamond" w:hAnsi="Garamond" w:hint="default"/>
      <w:color w:val="auto"/>
      <w:sz w:val="24"/>
      <w:u w:val="single"/>
    </w:rPr>
  </w:style>
  <w:style w:type="character" w:customStyle="1" w:styleId="StyleUnderlineBold0">
    <w:name w:val="Style Underline + Bold"/>
    <w:rsid w:val="00CD509A"/>
    <w:rPr>
      <w:b/>
      <w:bCs/>
      <w:u w:val="single"/>
    </w:rPr>
  </w:style>
  <w:style w:type="character" w:customStyle="1" w:styleId="Underline-Highlighted">
    <w:name w:val="Underline-Highlighted"/>
    <w:uiPriority w:val="1"/>
    <w:qFormat/>
    <w:rsid w:val="00CD509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D509A"/>
  </w:style>
  <w:style w:type="character" w:customStyle="1" w:styleId="newsmain">
    <w:name w:val="news_main"/>
    <w:basedOn w:val="DefaultParagraphFont"/>
    <w:rsid w:val="00CD509A"/>
  </w:style>
  <w:style w:type="character" w:customStyle="1" w:styleId="vitstoryheadline">
    <w:name w:val="vitstoryheadline"/>
    <w:rsid w:val="00CD509A"/>
  </w:style>
  <w:style w:type="character" w:customStyle="1" w:styleId="AuthorDate0">
    <w:name w:val="Author Date"/>
    <w:rsid w:val="00CD509A"/>
    <w:rPr>
      <w:b/>
      <w:bCs w:val="0"/>
      <w:sz w:val="24"/>
      <w:u w:val="thick"/>
    </w:rPr>
  </w:style>
  <w:style w:type="character" w:customStyle="1" w:styleId="red">
    <w:name w:val="red"/>
    <w:basedOn w:val="DefaultParagraphFont"/>
    <w:rsid w:val="00CD509A"/>
  </w:style>
  <w:style w:type="character" w:customStyle="1" w:styleId="at">
    <w:name w:val="at"/>
    <w:rsid w:val="00CD509A"/>
  </w:style>
  <w:style w:type="character" w:customStyle="1" w:styleId="org">
    <w:name w:val="org"/>
    <w:rsid w:val="00CD509A"/>
  </w:style>
  <w:style w:type="character" w:customStyle="1" w:styleId="pnumber">
    <w:name w:val="pnumber"/>
    <w:rsid w:val="00CD509A"/>
  </w:style>
  <w:style w:type="character" w:customStyle="1" w:styleId="ital">
    <w:name w:val="ital"/>
    <w:rsid w:val="00CD509A"/>
  </w:style>
  <w:style w:type="character" w:customStyle="1" w:styleId="orgdiv">
    <w:name w:val="orgdiv"/>
    <w:rsid w:val="00CD509A"/>
  </w:style>
  <w:style w:type="character" w:customStyle="1" w:styleId="orgname">
    <w:name w:val="orgname"/>
    <w:rsid w:val="00CD509A"/>
  </w:style>
  <w:style w:type="character" w:customStyle="1" w:styleId="city">
    <w:name w:val="city"/>
    <w:rsid w:val="00CD509A"/>
  </w:style>
  <w:style w:type="character" w:customStyle="1" w:styleId="state">
    <w:name w:val="state"/>
    <w:rsid w:val="00CD509A"/>
  </w:style>
  <w:style w:type="character" w:customStyle="1" w:styleId="country">
    <w:name w:val="country"/>
    <w:rsid w:val="00CD509A"/>
  </w:style>
  <w:style w:type="character" w:customStyle="1" w:styleId="articletitle">
    <w:name w:val="articletitle"/>
    <w:rsid w:val="00CD509A"/>
    <w:rPr>
      <w:rFonts w:ascii="Times New Roman" w:hAnsi="Times New Roman" w:cs="Times New Roman" w:hint="default"/>
    </w:rPr>
  </w:style>
  <w:style w:type="character" w:customStyle="1" w:styleId="6pointChar">
    <w:name w:val="6 point Char"/>
    <w:rsid w:val="00CD509A"/>
    <w:rPr>
      <w:rFonts w:ascii="Times New Roman" w:hAnsi="Times New Roman" w:cs="Times New Roman" w:hint="default"/>
      <w:sz w:val="12"/>
      <w:lang w:val="en-US" w:eastAsia="en-US"/>
    </w:rPr>
  </w:style>
  <w:style w:type="character" w:customStyle="1" w:styleId="StyleThickunderline">
    <w:name w:val="Style Thick underline"/>
    <w:qFormat/>
    <w:rsid w:val="00CD509A"/>
    <w:rPr>
      <w:u w:val="thick"/>
    </w:rPr>
  </w:style>
  <w:style w:type="character" w:customStyle="1" w:styleId="Box0">
    <w:name w:val="Box!"/>
    <w:uiPriority w:val="1"/>
    <w:rsid w:val="00CD509A"/>
    <w:rPr>
      <w:rFonts w:ascii="Garamond" w:hAnsi="Garamond" w:hint="default"/>
      <w:sz w:val="24"/>
      <w:u w:val="single"/>
      <w:bdr w:val="single" w:sz="4" w:space="0" w:color="auto" w:frame="1"/>
    </w:rPr>
  </w:style>
  <w:style w:type="character" w:customStyle="1" w:styleId="citechar">
    <w:name w:val="citechar"/>
    <w:basedOn w:val="DefaultParagraphFont"/>
    <w:rsid w:val="00CD509A"/>
  </w:style>
  <w:style w:type="character" w:customStyle="1" w:styleId="underlinechar2">
    <w:name w:val="underlinechar"/>
    <w:basedOn w:val="DefaultParagraphFont"/>
    <w:rsid w:val="00CD509A"/>
  </w:style>
  <w:style w:type="character" w:customStyle="1" w:styleId="CardUnderlineChar">
    <w:name w:val="Card Underline Char"/>
    <w:rsid w:val="00CD509A"/>
    <w:rPr>
      <w:szCs w:val="24"/>
      <w:u w:val="single"/>
      <w:lang w:val="en-US" w:eastAsia="en-US" w:bidi="ar-SA"/>
    </w:rPr>
  </w:style>
  <w:style w:type="character" w:customStyle="1" w:styleId="tagciteChar">
    <w:name w:val="tag/cite Char"/>
    <w:basedOn w:val="DefaultParagraphFont"/>
    <w:rsid w:val="00CD509A"/>
    <w:rPr>
      <w:b/>
      <w:bCs w:val="0"/>
      <w:sz w:val="24"/>
      <w:lang w:val="en-US" w:eastAsia="en-US" w:bidi="ar-SA"/>
    </w:rPr>
  </w:style>
  <w:style w:type="character" w:customStyle="1" w:styleId="8pointChar">
    <w:name w:val="8 point Char"/>
    <w:basedOn w:val="DefaultParagraphFont"/>
    <w:rsid w:val="00CD509A"/>
    <w:rPr>
      <w:sz w:val="16"/>
      <w:lang w:val="en-US" w:eastAsia="en-US" w:bidi="ar-SA"/>
    </w:rPr>
  </w:style>
  <w:style w:type="character" w:customStyle="1" w:styleId="BoldText12pt">
    <w:name w:val="Bold Text 12 pt"/>
    <w:rsid w:val="00CD509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D509A"/>
  </w:style>
  <w:style w:type="table" w:styleId="TableGrid">
    <w:name w:val="Table Grid"/>
    <w:basedOn w:val="TableNormal"/>
    <w:uiPriority w:val="39"/>
    <w:rsid w:val="00CD50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D509A"/>
    <w:rPr>
      <w:b/>
      <w:bCs w:val="0"/>
      <w:sz w:val="24"/>
      <w:lang w:val="en-US" w:eastAsia="en-US" w:bidi="ar-SA"/>
    </w:rPr>
  </w:style>
  <w:style w:type="character" w:customStyle="1" w:styleId="Mention11">
    <w:name w:val="Mention11"/>
    <w:basedOn w:val="DefaultParagraphFont"/>
    <w:uiPriority w:val="99"/>
    <w:semiHidden/>
    <w:unhideWhenUsed/>
    <w:rsid w:val="00CD509A"/>
    <w:rPr>
      <w:color w:val="2B579A"/>
      <w:shd w:val="clear" w:color="auto" w:fill="E6E6E6"/>
    </w:rPr>
  </w:style>
  <w:style w:type="paragraph" w:customStyle="1" w:styleId="Emphasize">
    <w:name w:val="Emphasize"/>
    <w:basedOn w:val="Normal"/>
    <w:uiPriority w:val="7"/>
    <w:qFormat/>
    <w:rsid w:val="00CD509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CD509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D509A"/>
  </w:style>
  <w:style w:type="character" w:customStyle="1" w:styleId="Mention2">
    <w:name w:val="Mention2"/>
    <w:basedOn w:val="DefaultParagraphFont"/>
    <w:uiPriority w:val="99"/>
    <w:semiHidden/>
    <w:unhideWhenUsed/>
    <w:rsid w:val="00CD509A"/>
    <w:rPr>
      <w:color w:val="2B579A"/>
      <w:shd w:val="clear" w:color="auto" w:fill="E6E6E6"/>
    </w:rPr>
  </w:style>
  <w:style w:type="paragraph" w:customStyle="1" w:styleId="FlashTag">
    <w:name w:val="FlashTag"/>
    <w:basedOn w:val="Normal"/>
    <w:link w:val="FlashTagChar"/>
    <w:autoRedefine/>
    <w:uiPriority w:val="4"/>
    <w:qFormat/>
    <w:rsid w:val="00CD509A"/>
    <w:rPr>
      <w:rFonts w:asciiTheme="majorHAnsi" w:hAnsiTheme="majorHAnsi"/>
      <w:b/>
      <w:sz w:val="28"/>
    </w:rPr>
  </w:style>
  <w:style w:type="character" w:customStyle="1" w:styleId="FlashTagChar">
    <w:name w:val="FlashTag Char"/>
    <w:basedOn w:val="DefaultParagraphFont"/>
    <w:link w:val="FlashTag"/>
    <w:uiPriority w:val="4"/>
    <w:rsid w:val="00CD509A"/>
    <w:rPr>
      <w:rFonts w:asciiTheme="majorHAnsi" w:hAnsiTheme="majorHAnsi"/>
      <w:b/>
      <w:sz w:val="28"/>
    </w:rPr>
  </w:style>
  <w:style w:type="paragraph" w:customStyle="1" w:styleId="Warrant">
    <w:name w:val="Warrant"/>
    <w:link w:val="WarrantChar"/>
    <w:autoRedefine/>
    <w:uiPriority w:val="4"/>
    <w:qFormat/>
    <w:rsid w:val="00CD509A"/>
    <w:pPr>
      <w:ind w:left="720"/>
    </w:pPr>
    <w:rPr>
      <w:rFonts w:ascii="Calibri" w:hAnsi="Calibri" w:cs="Arial"/>
    </w:rPr>
  </w:style>
  <w:style w:type="character" w:customStyle="1" w:styleId="m-8793234324905335251gmail-style13ptbold">
    <w:name w:val="m_-8793234324905335251gmail-style13ptbold"/>
    <w:basedOn w:val="DefaultParagraphFont"/>
    <w:rsid w:val="00CD509A"/>
  </w:style>
  <w:style w:type="character" w:customStyle="1" w:styleId="m3965771245576658108gmail-styleunderline">
    <w:name w:val="m_3965771245576658108gmail-styleunderline"/>
    <w:basedOn w:val="DefaultParagraphFont"/>
    <w:rsid w:val="00CD509A"/>
  </w:style>
  <w:style w:type="paragraph" w:customStyle="1" w:styleId="Header1">
    <w:name w:val="Header1"/>
    <w:aliases w:val="Header Char Char,Header Char Char Char Char Char Char Char Cha,Header Char2,Header Char1 Char,Char Char Char Cha"/>
    <w:basedOn w:val="Normal"/>
    <w:qFormat/>
    <w:rsid w:val="00CD509A"/>
    <w:pPr>
      <w:tabs>
        <w:tab w:val="center" w:pos="4680"/>
        <w:tab w:val="right" w:pos="9360"/>
      </w:tabs>
    </w:pPr>
  </w:style>
  <w:style w:type="character" w:customStyle="1" w:styleId="EndnoteTextChar">
    <w:name w:val="Endnote Text Char"/>
    <w:basedOn w:val="DefaultParagraphFont"/>
    <w:link w:val="EndnoteText"/>
    <w:locked/>
    <w:rsid w:val="00CD509A"/>
    <w:rPr>
      <w:rFonts w:ascii="Georgia" w:eastAsia="Times New Roman" w:hAnsi="Georgia"/>
      <w:szCs w:val="20"/>
    </w:rPr>
  </w:style>
  <w:style w:type="paragraph" w:styleId="EndnoteText">
    <w:name w:val="endnote text"/>
    <w:basedOn w:val="Normal"/>
    <w:link w:val="EndnoteTextChar"/>
    <w:unhideWhenUsed/>
    <w:rsid w:val="00CD509A"/>
    <w:rPr>
      <w:rFonts w:ascii="Georgia" w:eastAsia="Times New Roman" w:hAnsi="Georgia"/>
      <w:szCs w:val="20"/>
    </w:rPr>
  </w:style>
  <w:style w:type="character" w:customStyle="1" w:styleId="EndnoteTextChar1">
    <w:name w:val="Endnote Text Char1"/>
    <w:basedOn w:val="DefaultParagraphFont"/>
    <w:semiHidden/>
    <w:rsid w:val="00CD509A"/>
    <w:rPr>
      <w:rFonts w:ascii="Calibri" w:hAnsi="Calibri"/>
      <w:sz w:val="20"/>
      <w:szCs w:val="20"/>
    </w:rPr>
  </w:style>
  <w:style w:type="character" w:customStyle="1" w:styleId="DateChar">
    <w:name w:val="Date Char"/>
    <w:aliases w:val="date Char"/>
    <w:basedOn w:val="DefaultParagraphFont"/>
    <w:link w:val="Date"/>
    <w:uiPriority w:val="99"/>
    <w:locked/>
    <w:rsid w:val="00CD509A"/>
    <w:rPr>
      <w:rFonts w:ascii="Georgia" w:eastAsia="Times New Roman" w:hAnsi="Georgia"/>
    </w:rPr>
  </w:style>
  <w:style w:type="paragraph" w:styleId="Date">
    <w:name w:val="Date"/>
    <w:aliases w:val="date"/>
    <w:basedOn w:val="Normal"/>
    <w:next w:val="Normal"/>
    <w:link w:val="DateChar"/>
    <w:uiPriority w:val="99"/>
    <w:unhideWhenUsed/>
    <w:rsid w:val="00CD509A"/>
    <w:rPr>
      <w:rFonts w:ascii="Georgia" w:eastAsia="Times New Roman" w:hAnsi="Georgia"/>
    </w:rPr>
  </w:style>
  <w:style w:type="character" w:customStyle="1" w:styleId="DateChar1">
    <w:name w:val="Date Char1"/>
    <w:basedOn w:val="DefaultParagraphFont"/>
    <w:uiPriority w:val="99"/>
    <w:semiHidden/>
    <w:rsid w:val="00CD509A"/>
    <w:rPr>
      <w:rFonts w:ascii="Calibri" w:hAnsi="Calibri"/>
    </w:rPr>
  </w:style>
  <w:style w:type="character" w:customStyle="1" w:styleId="BodyTextFirstIndentChar">
    <w:name w:val="Body Text First Indent Char"/>
    <w:basedOn w:val="BodyTextChar"/>
    <w:link w:val="BodyTextFirstIndent"/>
    <w:locked/>
    <w:rsid w:val="00CD509A"/>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CD509A"/>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D509A"/>
    <w:rPr>
      <w:rFonts w:ascii="Arial" w:hAnsi="Arial" w:cs="Arial"/>
      <w:spacing w:val="-8"/>
    </w:rPr>
  </w:style>
  <w:style w:type="character" w:customStyle="1" w:styleId="BodyTextIndent2Char1">
    <w:name w:val="Body Text Indent 2 Char1"/>
    <w:basedOn w:val="DefaultParagraphFont"/>
    <w:semiHidden/>
    <w:rsid w:val="00CD509A"/>
    <w:rPr>
      <w:rFonts w:ascii="Calibri" w:hAnsi="Calibri" w:cs="Calibri"/>
    </w:rPr>
  </w:style>
  <w:style w:type="character" w:customStyle="1" w:styleId="PlainTextChar1">
    <w:name w:val="Plain Text Char1"/>
    <w:basedOn w:val="DefaultParagraphFont"/>
    <w:semiHidden/>
    <w:rsid w:val="00CD509A"/>
    <w:rPr>
      <w:rFonts w:ascii="Consolas" w:hAnsi="Consolas" w:cs="Calibri"/>
      <w:sz w:val="21"/>
      <w:szCs w:val="21"/>
    </w:rPr>
  </w:style>
  <w:style w:type="paragraph" w:customStyle="1" w:styleId="msolistparagraphcxspfirst">
    <w:name w:val="msolistparagraphcxspfirst"/>
    <w:basedOn w:val="Normal"/>
    <w:uiPriority w:val="99"/>
    <w:qFormat/>
    <w:rsid w:val="00CD509A"/>
    <w:pPr>
      <w:spacing w:before="100" w:beforeAutospacing="1" w:after="100" w:afterAutospacing="1"/>
    </w:pPr>
  </w:style>
  <w:style w:type="paragraph" w:customStyle="1" w:styleId="msolistparagraphcxsplast">
    <w:name w:val="msolistparagraphcxsplast"/>
    <w:basedOn w:val="Normal"/>
    <w:uiPriority w:val="99"/>
    <w:qFormat/>
    <w:rsid w:val="00CD509A"/>
    <w:pPr>
      <w:spacing w:before="100" w:beforeAutospacing="1" w:after="100" w:afterAutospacing="1"/>
    </w:pPr>
  </w:style>
  <w:style w:type="character" w:customStyle="1" w:styleId="QuoteChar1">
    <w:name w:val="Quote Char1"/>
    <w:basedOn w:val="DefaultParagraphFont"/>
    <w:uiPriority w:val="29"/>
    <w:rsid w:val="00CD509A"/>
    <w:rPr>
      <w:rFonts w:ascii="Calibri" w:hAnsi="Calibri" w:cs="Calibri"/>
      <w:i/>
      <w:iCs/>
      <w:color w:val="000000" w:themeColor="text1"/>
    </w:rPr>
  </w:style>
  <w:style w:type="paragraph" w:customStyle="1" w:styleId="Heading2-NotBold">
    <w:name w:val="Heading 2 - Not Bold"/>
    <w:basedOn w:val="Heading2"/>
    <w:autoRedefine/>
    <w:uiPriority w:val="99"/>
    <w:qFormat/>
    <w:rsid w:val="00CD509A"/>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CD509A"/>
    <w:rPr>
      <w:rFonts w:ascii="Calibri" w:eastAsia="Calibri" w:hAnsi="Calibri"/>
      <w:b/>
    </w:rPr>
  </w:style>
  <w:style w:type="paragraph" w:customStyle="1" w:styleId="Heading2-Bold">
    <w:name w:val="Heading 2 - Bold"/>
    <w:basedOn w:val="Normal"/>
    <w:autoRedefine/>
    <w:uiPriority w:val="99"/>
    <w:qFormat/>
    <w:rsid w:val="00CD509A"/>
    <w:rPr>
      <w:rFonts w:ascii="Garamond" w:eastAsia="Calibri" w:hAnsi="Garamond"/>
      <w:b/>
    </w:rPr>
  </w:style>
  <w:style w:type="paragraph" w:customStyle="1" w:styleId="tag">
    <w:name w:val="%tag"/>
    <w:basedOn w:val="Normal"/>
    <w:next w:val="Normal"/>
    <w:uiPriority w:val="99"/>
    <w:qFormat/>
    <w:rsid w:val="00CD509A"/>
    <w:rPr>
      <w:rFonts w:ascii="Garamond" w:eastAsia="Calibri" w:hAnsi="Garamond"/>
      <w:bCs/>
      <w:sz w:val="18"/>
    </w:rPr>
  </w:style>
  <w:style w:type="character" w:customStyle="1" w:styleId="Style2Char">
    <w:name w:val="Style 2 Char"/>
    <w:link w:val="Style20"/>
    <w:uiPriority w:val="99"/>
    <w:locked/>
    <w:rsid w:val="00CD509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D509A"/>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D509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D509A"/>
    <w:rPr>
      <w:rFonts w:ascii="Garamond" w:eastAsia="Times New Roman" w:hAnsi="Garamond"/>
      <w:szCs w:val="20"/>
      <w:u w:val="single"/>
      <w:lang w:val="x-none" w:eastAsia="x-none"/>
    </w:rPr>
  </w:style>
  <w:style w:type="character" w:customStyle="1" w:styleId="textsmallChar0">
    <w:name w:val="textsmall Char"/>
    <w:link w:val="textsmall0"/>
    <w:locked/>
    <w:rsid w:val="00CD509A"/>
    <w:rPr>
      <w:rFonts w:ascii="Georgia" w:eastAsia="Times New Roman" w:hAnsi="Georgia"/>
      <w:sz w:val="18"/>
      <w:szCs w:val="20"/>
      <w:lang w:val="x-none" w:eastAsia="x-none"/>
    </w:rPr>
  </w:style>
  <w:style w:type="paragraph" w:customStyle="1" w:styleId="textsmall0">
    <w:name w:val="textsmall"/>
    <w:basedOn w:val="Normal"/>
    <w:link w:val="textsmallChar0"/>
    <w:qFormat/>
    <w:rsid w:val="00CD509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D509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D509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D509A"/>
    <w:rPr>
      <w:rFonts w:ascii="Arial" w:eastAsia="Times New Roman" w:hAnsi="Arial" w:cs="Arial"/>
      <w:sz w:val="12"/>
    </w:rPr>
  </w:style>
  <w:style w:type="paragraph" w:customStyle="1" w:styleId="Micro">
    <w:name w:val="Micro"/>
    <w:basedOn w:val="Normal"/>
    <w:next w:val="Normal"/>
    <w:link w:val="MicroChar"/>
    <w:qFormat/>
    <w:rsid w:val="00CD509A"/>
    <w:rPr>
      <w:rFonts w:ascii="Arial" w:eastAsia="Times New Roman" w:hAnsi="Arial" w:cs="Arial"/>
      <w:sz w:val="12"/>
    </w:rPr>
  </w:style>
  <w:style w:type="character" w:customStyle="1" w:styleId="CardNotUnderlinedChar1">
    <w:name w:val="Card Not Underlined Char1"/>
    <w:link w:val="CardNotUnderlined"/>
    <w:locked/>
    <w:rsid w:val="00CD509A"/>
    <w:rPr>
      <w:rFonts w:ascii="Bell MT" w:eastAsia="Calibri" w:hAnsi="Bell MT"/>
      <w:szCs w:val="20"/>
    </w:rPr>
  </w:style>
  <w:style w:type="paragraph" w:customStyle="1" w:styleId="CardNotUnderlined">
    <w:name w:val="Card Not Underlined"/>
    <w:basedOn w:val="Normal"/>
    <w:link w:val="CardNotUnderlinedChar1"/>
    <w:autoRedefine/>
    <w:qFormat/>
    <w:rsid w:val="00CD509A"/>
    <w:rPr>
      <w:rFonts w:ascii="Bell MT" w:eastAsia="Calibri" w:hAnsi="Bell MT"/>
      <w:szCs w:val="20"/>
    </w:rPr>
  </w:style>
  <w:style w:type="paragraph" w:customStyle="1" w:styleId="h-lead">
    <w:name w:val="h-lead"/>
    <w:basedOn w:val="Normal"/>
    <w:uiPriority w:val="99"/>
    <w:qFormat/>
    <w:rsid w:val="00CD509A"/>
    <w:pPr>
      <w:spacing w:before="100" w:beforeAutospacing="1" w:after="100" w:afterAutospacing="1"/>
    </w:pPr>
  </w:style>
  <w:style w:type="paragraph" w:customStyle="1" w:styleId="intro">
    <w:name w:val="intro"/>
    <w:basedOn w:val="Normal"/>
    <w:uiPriority w:val="99"/>
    <w:qFormat/>
    <w:rsid w:val="00CD509A"/>
    <w:pPr>
      <w:spacing w:before="100" w:beforeAutospacing="1" w:after="100" w:afterAutospacing="1"/>
    </w:pPr>
  </w:style>
  <w:style w:type="paragraph" w:customStyle="1" w:styleId="body-paragraph">
    <w:name w:val="body-paragraph"/>
    <w:basedOn w:val="Normal"/>
    <w:uiPriority w:val="99"/>
    <w:qFormat/>
    <w:rsid w:val="00CD509A"/>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CD509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D509A"/>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D509A"/>
    <w:rPr>
      <w:rFonts w:eastAsia="Calibri"/>
    </w:rPr>
  </w:style>
  <w:style w:type="paragraph" w:customStyle="1" w:styleId="F3-TagAuthor">
    <w:name w:val="F3 - Tag/Author"/>
    <w:basedOn w:val="Normal"/>
    <w:uiPriority w:val="99"/>
    <w:qFormat/>
    <w:rsid w:val="00CD509A"/>
    <w:rPr>
      <w:b/>
    </w:rPr>
  </w:style>
  <w:style w:type="paragraph" w:customStyle="1" w:styleId="F5-UnderlineNormal">
    <w:name w:val="F5 - Underline Normal"/>
    <w:basedOn w:val="Normal"/>
    <w:uiPriority w:val="99"/>
    <w:qFormat/>
    <w:rsid w:val="00CD509A"/>
    <w:rPr>
      <w:rFonts w:eastAsia="Calibri"/>
      <w:u w:val="single"/>
    </w:rPr>
  </w:style>
  <w:style w:type="paragraph" w:customStyle="1" w:styleId="Brief-PrimarySource">
    <w:name w:val="Brief - Primary Source"/>
    <w:basedOn w:val="Normal"/>
    <w:uiPriority w:val="99"/>
    <w:qFormat/>
    <w:rsid w:val="00CD509A"/>
    <w:rPr>
      <w:b/>
      <w:u w:val="single"/>
    </w:rPr>
  </w:style>
  <w:style w:type="paragraph" w:customStyle="1" w:styleId="Brief-Underline">
    <w:name w:val="Brief - Underline"/>
    <w:basedOn w:val="Normal"/>
    <w:uiPriority w:val="99"/>
    <w:qFormat/>
    <w:rsid w:val="00CD509A"/>
    <w:rPr>
      <w:u w:val="single"/>
    </w:rPr>
  </w:style>
  <w:style w:type="paragraph" w:customStyle="1" w:styleId="Brief">
    <w:name w:val="Brief"/>
    <w:basedOn w:val="Brief-PrimarySource"/>
    <w:uiPriority w:val="99"/>
    <w:qFormat/>
    <w:rsid w:val="00CD509A"/>
    <w:rPr>
      <w:b w:val="0"/>
    </w:rPr>
  </w:style>
  <w:style w:type="paragraph" w:customStyle="1" w:styleId="CM2">
    <w:name w:val="CM2"/>
    <w:basedOn w:val="Normal"/>
    <w:next w:val="Normal"/>
    <w:uiPriority w:val="99"/>
    <w:qFormat/>
    <w:rsid w:val="00CD509A"/>
    <w:pPr>
      <w:widowControl w:val="0"/>
      <w:autoSpaceDE w:val="0"/>
      <w:autoSpaceDN w:val="0"/>
      <w:adjustRightInd w:val="0"/>
      <w:spacing w:line="553" w:lineRule="atLeast"/>
    </w:pPr>
  </w:style>
  <w:style w:type="paragraph" w:customStyle="1" w:styleId="CM9">
    <w:name w:val="CM9"/>
    <w:basedOn w:val="Normal"/>
    <w:next w:val="Normal"/>
    <w:uiPriority w:val="99"/>
    <w:qFormat/>
    <w:rsid w:val="00CD509A"/>
    <w:pPr>
      <w:widowControl w:val="0"/>
      <w:autoSpaceDE w:val="0"/>
      <w:autoSpaceDN w:val="0"/>
      <w:adjustRightInd w:val="0"/>
      <w:spacing w:line="553" w:lineRule="atLeast"/>
    </w:pPr>
  </w:style>
  <w:style w:type="paragraph" w:customStyle="1" w:styleId="CM4">
    <w:name w:val="CM4"/>
    <w:basedOn w:val="Normal"/>
    <w:next w:val="Normal"/>
    <w:uiPriority w:val="99"/>
    <w:qFormat/>
    <w:rsid w:val="00CD509A"/>
    <w:pPr>
      <w:widowControl w:val="0"/>
      <w:autoSpaceDE w:val="0"/>
      <w:autoSpaceDN w:val="0"/>
      <w:adjustRightInd w:val="0"/>
      <w:spacing w:line="553" w:lineRule="atLeast"/>
    </w:pPr>
  </w:style>
  <w:style w:type="paragraph" w:customStyle="1" w:styleId="CM11">
    <w:name w:val="CM11"/>
    <w:basedOn w:val="Normal"/>
    <w:next w:val="Normal"/>
    <w:uiPriority w:val="99"/>
    <w:qFormat/>
    <w:rsid w:val="00CD509A"/>
    <w:pPr>
      <w:widowControl w:val="0"/>
      <w:autoSpaceDE w:val="0"/>
      <w:autoSpaceDN w:val="0"/>
      <w:adjustRightInd w:val="0"/>
      <w:spacing w:line="553" w:lineRule="atLeast"/>
    </w:pPr>
  </w:style>
  <w:style w:type="paragraph" w:customStyle="1" w:styleId="CM16">
    <w:name w:val="CM16"/>
    <w:basedOn w:val="Normal"/>
    <w:next w:val="Normal"/>
    <w:uiPriority w:val="99"/>
    <w:qFormat/>
    <w:rsid w:val="00CD509A"/>
    <w:pPr>
      <w:widowControl w:val="0"/>
      <w:autoSpaceDE w:val="0"/>
      <w:autoSpaceDN w:val="0"/>
      <w:adjustRightInd w:val="0"/>
      <w:spacing w:line="553" w:lineRule="atLeast"/>
    </w:pPr>
  </w:style>
  <w:style w:type="paragraph" w:customStyle="1" w:styleId="CM19">
    <w:name w:val="CM19"/>
    <w:basedOn w:val="Default"/>
    <w:next w:val="Default"/>
    <w:uiPriority w:val="99"/>
    <w:qFormat/>
    <w:rsid w:val="00CD509A"/>
    <w:pPr>
      <w:widowControl w:val="0"/>
      <w:spacing w:line="276" w:lineRule="atLeast"/>
    </w:pPr>
    <w:rPr>
      <w:color w:val="auto"/>
    </w:rPr>
  </w:style>
  <w:style w:type="paragraph" w:customStyle="1" w:styleId="CM34">
    <w:name w:val="CM34"/>
    <w:basedOn w:val="Default"/>
    <w:next w:val="Default"/>
    <w:uiPriority w:val="99"/>
    <w:qFormat/>
    <w:rsid w:val="00CD509A"/>
    <w:pPr>
      <w:widowControl w:val="0"/>
    </w:pPr>
    <w:rPr>
      <w:color w:val="auto"/>
    </w:rPr>
  </w:style>
  <w:style w:type="paragraph" w:customStyle="1" w:styleId="CM56">
    <w:name w:val="CM56"/>
    <w:basedOn w:val="Default"/>
    <w:next w:val="Default"/>
    <w:uiPriority w:val="99"/>
    <w:qFormat/>
    <w:rsid w:val="00CD509A"/>
    <w:pPr>
      <w:widowControl w:val="0"/>
    </w:pPr>
    <w:rPr>
      <w:rFonts w:eastAsia="Calibri"/>
      <w:color w:val="auto"/>
    </w:rPr>
  </w:style>
  <w:style w:type="paragraph" w:customStyle="1" w:styleId="CM58">
    <w:name w:val="CM58"/>
    <w:basedOn w:val="Default"/>
    <w:next w:val="Default"/>
    <w:uiPriority w:val="99"/>
    <w:qFormat/>
    <w:rsid w:val="00CD509A"/>
    <w:pPr>
      <w:widowControl w:val="0"/>
    </w:pPr>
    <w:rPr>
      <w:rFonts w:eastAsia="Calibri"/>
      <w:color w:val="auto"/>
    </w:rPr>
  </w:style>
  <w:style w:type="paragraph" w:customStyle="1" w:styleId="CM57">
    <w:name w:val="CM57"/>
    <w:basedOn w:val="Default"/>
    <w:next w:val="Default"/>
    <w:uiPriority w:val="99"/>
    <w:qFormat/>
    <w:rsid w:val="00CD509A"/>
    <w:pPr>
      <w:widowControl w:val="0"/>
    </w:pPr>
    <w:rPr>
      <w:rFonts w:eastAsia="Calibri"/>
      <w:color w:val="auto"/>
    </w:rPr>
  </w:style>
  <w:style w:type="paragraph" w:customStyle="1" w:styleId="CM1">
    <w:name w:val="CM1"/>
    <w:basedOn w:val="Default"/>
    <w:next w:val="Default"/>
    <w:uiPriority w:val="99"/>
    <w:qFormat/>
    <w:rsid w:val="00CD509A"/>
    <w:pPr>
      <w:widowControl w:val="0"/>
    </w:pPr>
    <w:rPr>
      <w:rFonts w:eastAsia="Calibri"/>
      <w:color w:val="auto"/>
    </w:rPr>
  </w:style>
  <w:style w:type="paragraph" w:customStyle="1" w:styleId="CM49">
    <w:name w:val="CM49"/>
    <w:basedOn w:val="Default"/>
    <w:next w:val="Default"/>
    <w:uiPriority w:val="99"/>
    <w:qFormat/>
    <w:rsid w:val="00CD509A"/>
    <w:pPr>
      <w:widowControl w:val="0"/>
    </w:pPr>
    <w:rPr>
      <w:rFonts w:eastAsia="Calibri"/>
      <w:color w:val="auto"/>
    </w:rPr>
  </w:style>
  <w:style w:type="paragraph" w:customStyle="1" w:styleId="CM41">
    <w:name w:val="CM41"/>
    <w:basedOn w:val="Default"/>
    <w:next w:val="Default"/>
    <w:uiPriority w:val="99"/>
    <w:qFormat/>
    <w:rsid w:val="00CD509A"/>
    <w:pPr>
      <w:widowControl w:val="0"/>
    </w:pPr>
    <w:rPr>
      <w:rFonts w:eastAsia="Calibri"/>
      <w:color w:val="auto"/>
    </w:rPr>
  </w:style>
  <w:style w:type="paragraph" w:customStyle="1" w:styleId="3rdOrderPara">
    <w:name w:val="3rd Order Para"/>
    <w:basedOn w:val="Default"/>
    <w:next w:val="Default"/>
    <w:uiPriority w:val="99"/>
    <w:qFormat/>
    <w:rsid w:val="00CD509A"/>
    <w:pPr>
      <w:widowControl w:val="0"/>
    </w:pPr>
    <w:rPr>
      <w:rFonts w:eastAsia="Calibri"/>
      <w:color w:val="auto"/>
    </w:rPr>
  </w:style>
  <w:style w:type="paragraph" w:customStyle="1" w:styleId="2ndOrderPara">
    <w:name w:val="2nd Order Para"/>
    <w:basedOn w:val="Default"/>
    <w:next w:val="Default"/>
    <w:uiPriority w:val="99"/>
    <w:qFormat/>
    <w:rsid w:val="00CD509A"/>
    <w:pPr>
      <w:widowControl w:val="0"/>
    </w:pPr>
    <w:rPr>
      <w:rFonts w:eastAsia="Calibri"/>
      <w:color w:val="auto"/>
    </w:rPr>
  </w:style>
  <w:style w:type="paragraph" w:customStyle="1" w:styleId="Normal-SIGN2">
    <w:name w:val="Normal-SIGN2"/>
    <w:basedOn w:val="Default"/>
    <w:next w:val="Default"/>
    <w:uiPriority w:val="99"/>
    <w:qFormat/>
    <w:rsid w:val="00CD509A"/>
    <w:pPr>
      <w:widowControl w:val="0"/>
    </w:pPr>
    <w:rPr>
      <w:rFonts w:eastAsia="Calibri"/>
      <w:color w:val="auto"/>
    </w:rPr>
  </w:style>
  <w:style w:type="paragraph" w:customStyle="1" w:styleId="Normal-SIGN1">
    <w:name w:val="Normal-SIGN1"/>
    <w:basedOn w:val="Default"/>
    <w:next w:val="Default"/>
    <w:uiPriority w:val="99"/>
    <w:qFormat/>
    <w:rsid w:val="00CD509A"/>
    <w:pPr>
      <w:widowControl w:val="0"/>
    </w:pPr>
    <w:rPr>
      <w:rFonts w:eastAsia="Calibri"/>
      <w:color w:val="auto"/>
    </w:rPr>
  </w:style>
  <w:style w:type="paragraph" w:customStyle="1" w:styleId="CM3">
    <w:name w:val="CM3"/>
    <w:basedOn w:val="Default"/>
    <w:next w:val="Default"/>
    <w:uiPriority w:val="99"/>
    <w:qFormat/>
    <w:rsid w:val="00CD509A"/>
    <w:pPr>
      <w:widowControl w:val="0"/>
      <w:spacing w:line="553" w:lineRule="atLeast"/>
    </w:pPr>
    <w:rPr>
      <w:rFonts w:eastAsia="Calibri"/>
      <w:color w:val="auto"/>
    </w:rPr>
  </w:style>
  <w:style w:type="paragraph" w:customStyle="1" w:styleId="CM33">
    <w:name w:val="CM33"/>
    <w:basedOn w:val="Default"/>
    <w:next w:val="Default"/>
    <w:uiPriority w:val="99"/>
    <w:qFormat/>
    <w:rsid w:val="00CD509A"/>
    <w:pPr>
      <w:widowControl w:val="0"/>
    </w:pPr>
    <w:rPr>
      <w:rFonts w:eastAsia="Calibri"/>
      <w:color w:val="auto"/>
    </w:rPr>
  </w:style>
  <w:style w:type="paragraph" w:customStyle="1" w:styleId="CM37">
    <w:name w:val="CM37"/>
    <w:basedOn w:val="Default"/>
    <w:next w:val="Default"/>
    <w:uiPriority w:val="99"/>
    <w:qFormat/>
    <w:rsid w:val="00CD509A"/>
    <w:pPr>
      <w:widowControl w:val="0"/>
    </w:pPr>
    <w:rPr>
      <w:rFonts w:eastAsia="Calibri"/>
      <w:color w:val="auto"/>
    </w:rPr>
  </w:style>
  <w:style w:type="paragraph" w:customStyle="1" w:styleId="CM7">
    <w:name w:val="CM7"/>
    <w:basedOn w:val="Default"/>
    <w:next w:val="Default"/>
    <w:uiPriority w:val="99"/>
    <w:qFormat/>
    <w:rsid w:val="00CD509A"/>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CD509A"/>
    <w:rPr>
      <w:sz w:val="14"/>
      <w:szCs w:val="20"/>
    </w:rPr>
  </w:style>
  <w:style w:type="paragraph" w:customStyle="1" w:styleId="Brief-Card">
    <w:name w:val="Brief - Card"/>
    <w:basedOn w:val="Normal"/>
    <w:uiPriority w:val="99"/>
    <w:qFormat/>
    <w:rsid w:val="00CD509A"/>
  </w:style>
  <w:style w:type="paragraph" w:customStyle="1" w:styleId="Pa2">
    <w:name w:val="Pa2"/>
    <w:basedOn w:val="Default"/>
    <w:next w:val="Default"/>
    <w:uiPriority w:val="99"/>
    <w:qFormat/>
    <w:rsid w:val="00CD509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D509A"/>
    <w:pPr>
      <w:widowControl w:val="0"/>
      <w:autoSpaceDE w:val="0"/>
      <w:autoSpaceDN w:val="0"/>
      <w:adjustRightInd w:val="0"/>
    </w:pPr>
  </w:style>
  <w:style w:type="paragraph" w:customStyle="1" w:styleId="Normal10">
    <w:name w:val="Normal+1"/>
    <w:basedOn w:val="Normal"/>
    <w:next w:val="Normal"/>
    <w:uiPriority w:val="99"/>
    <w:qFormat/>
    <w:rsid w:val="00CD509A"/>
    <w:pPr>
      <w:widowControl w:val="0"/>
      <w:autoSpaceDE w:val="0"/>
      <w:autoSpaceDN w:val="0"/>
      <w:adjustRightInd w:val="0"/>
    </w:pPr>
  </w:style>
  <w:style w:type="paragraph" w:customStyle="1" w:styleId="Heading23">
    <w:name w:val="Heading 2+3"/>
    <w:basedOn w:val="Normal"/>
    <w:next w:val="Normal"/>
    <w:uiPriority w:val="99"/>
    <w:qFormat/>
    <w:rsid w:val="00CD509A"/>
    <w:pPr>
      <w:widowControl w:val="0"/>
      <w:autoSpaceDE w:val="0"/>
      <w:autoSpaceDN w:val="0"/>
      <w:adjustRightInd w:val="0"/>
    </w:pPr>
  </w:style>
  <w:style w:type="paragraph" w:customStyle="1" w:styleId="Normal5">
    <w:name w:val="Normal+5"/>
    <w:basedOn w:val="Default"/>
    <w:next w:val="Default"/>
    <w:uiPriority w:val="99"/>
    <w:qFormat/>
    <w:rsid w:val="00CD509A"/>
    <w:pPr>
      <w:widowControl w:val="0"/>
    </w:pPr>
    <w:rPr>
      <w:rFonts w:ascii="Arial Black" w:hAnsi="Arial Black"/>
      <w:color w:val="auto"/>
    </w:rPr>
  </w:style>
  <w:style w:type="paragraph" w:customStyle="1" w:styleId="Cover1">
    <w:name w:val="Cover 1"/>
    <w:basedOn w:val="Normal"/>
    <w:next w:val="Normal"/>
    <w:uiPriority w:val="99"/>
    <w:qFormat/>
    <w:rsid w:val="00CD509A"/>
    <w:pPr>
      <w:widowControl w:val="0"/>
      <w:autoSpaceDE w:val="0"/>
      <w:autoSpaceDN w:val="0"/>
      <w:adjustRightInd w:val="0"/>
    </w:pPr>
  </w:style>
  <w:style w:type="paragraph" w:customStyle="1" w:styleId="Cover2">
    <w:name w:val="Cover 2"/>
    <w:basedOn w:val="Normal"/>
    <w:next w:val="Normal"/>
    <w:uiPriority w:val="99"/>
    <w:qFormat/>
    <w:rsid w:val="00CD509A"/>
    <w:pPr>
      <w:widowControl w:val="0"/>
      <w:autoSpaceDE w:val="0"/>
      <w:autoSpaceDN w:val="0"/>
      <w:adjustRightInd w:val="0"/>
    </w:pPr>
  </w:style>
  <w:style w:type="paragraph" w:customStyle="1" w:styleId="ReportDate">
    <w:name w:val="ReportDate"/>
    <w:basedOn w:val="Default"/>
    <w:next w:val="Default"/>
    <w:uiPriority w:val="99"/>
    <w:qFormat/>
    <w:rsid w:val="00CD509A"/>
    <w:pPr>
      <w:widowControl w:val="0"/>
    </w:pPr>
    <w:rPr>
      <w:color w:val="auto"/>
    </w:rPr>
  </w:style>
  <w:style w:type="paragraph" w:customStyle="1" w:styleId="Pa11">
    <w:name w:val="Pa11"/>
    <w:basedOn w:val="Normal"/>
    <w:next w:val="Normal"/>
    <w:uiPriority w:val="99"/>
    <w:qFormat/>
    <w:rsid w:val="00CD509A"/>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CD509A"/>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CD509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CD509A"/>
    <w:pPr>
      <w:widowControl w:val="0"/>
    </w:pPr>
    <w:rPr>
      <w:rFonts w:eastAsia="Calibri"/>
      <w:color w:val="auto"/>
    </w:rPr>
  </w:style>
  <w:style w:type="paragraph" w:customStyle="1" w:styleId="CM5">
    <w:name w:val="CM5"/>
    <w:basedOn w:val="Default"/>
    <w:next w:val="Default"/>
    <w:uiPriority w:val="99"/>
    <w:qFormat/>
    <w:rsid w:val="00CD509A"/>
    <w:pPr>
      <w:widowControl w:val="0"/>
      <w:spacing w:line="553" w:lineRule="atLeast"/>
    </w:pPr>
    <w:rPr>
      <w:rFonts w:eastAsia="Calibri"/>
      <w:color w:val="auto"/>
    </w:rPr>
  </w:style>
  <w:style w:type="paragraph" w:customStyle="1" w:styleId="CM28">
    <w:name w:val="CM28"/>
    <w:basedOn w:val="Default"/>
    <w:next w:val="Default"/>
    <w:uiPriority w:val="99"/>
    <w:qFormat/>
    <w:rsid w:val="00CD509A"/>
    <w:pPr>
      <w:widowControl w:val="0"/>
    </w:pPr>
    <w:rPr>
      <w:rFonts w:eastAsia="Calibri"/>
      <w:color w:val="auto"/>
    </w:rPr>
  </w:style>
  <w:style w:type="paragraph" w:customStyle="1" w:styleId="CM8">
    <w:name w:val="CM8"/>
    <w:basedOn w:val="Default"/>
    <w:next w:val="Default"/>
    <w:uiPriority w:val="99"/>
    <w:qFormat/>
    <w:rsid w:val="00CD509A"/>
    <w:pPr>
      <w:widowControl w:val="0"/>
    </w:pPr>
    <w:rPr>
      <w:rFonts w:eastAsia="Calibri"/>
      <w:color w:val="auto"/>
    </w:rPr>
  </w:style>
  <w:style w:type="paragraph" w:customStyle="1" w:styleId="CM6">
    <w:name w:val="CM6"/>
    <w:basedOn w:val="Default"/>
    <w:next w:val="Default"/>
    <w:uiPriority w:val="99"/>
    <w:qFormat/>
    <w:rsid w:val="00CD509A"/>
    <w:pPr>
      <w:widowControl w:val="0"/>
      <w:spacing w:line="553" w:lineRule="atLeast"/>
    </w:pPr>
    <w:rPr>
      <w:rFonts w:eastAsia="Calibri"/>
      <w:color w:val="auto"/>
    </w:rPr>
  </w:style>
  <w:style w:type="paragraph" w:customStyle="1" w:styleId="CM22">
    <w:name w:val="CM22"/>
    <w:basedOn w:val="Default"/>
    <w:next w:val="Default"/>
    <w:uiPriority w:val="99"/>
    <w:qFormat/>
    <w:rsid w:val="00CD509A"/>
    <w:pPr>
      <w:widowControl w:val="0"/>
    </w:pPr>
    <w:rPr>
      <w:rFonts w:eastAsia="Calibri"/>
      <w:color w:val="auto"/>
    </w:rPr>
  </w:style>
  <w:style w:type="paragraph" w:customStyle="1" w:styleId="DoubleUnderlined">
    <w:name w:val="Double Underlined"/>
    <w:basedOn w:val="Heading2"/>
    <w:autoRedefine/>
    <w:uiPriority w:val="99"/>
    <w:qFormat/>
    <w:rsid w:val="00CD509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D509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CD509A"/>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CD509A"/>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CD509A"/>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CD509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D509A"/>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uiPriority w:val="99"/>
    <w:qFormat/>
    <w:rsid w:val="00CD509A"/>
    <w:pPr>
      <w:spacing w:after="120" w:line="225" w:lineRule="atLeast"/>
      <w:ind w:right="180"/>
    </w:pPr>
    <w:rPr>
      <w:color w:val="5177C5"/>
      <w:szCs w:val="20"/>
    </w:rPr>
  </w:style>
  <w:style w:type="paragraph" w:customStyle="1" w:styleId="StyleHeading110pt">
    <w:name w:val="Style Heading 1 + 10 pt"/>
    <w:basedOn w:val="Heading1"/>
    <w:uiPriority w:val="99"/>
    <w:qFormat/>
    <w:rsid w:val="00CD509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CD509A"/>
  </w:style>
  <w:style w:type="paragraph" w:customStyle="1" w:styleId="StyleUnderliningTimesNewRomanBoldNounderlineKernat16">
    <w:name w:val="Style Underlining + Times New Roman Bold No underline Kern at 16..."/>
    <w:basedOn w:val="Normal"/>
    <w:uiPriority w:val="99"/>
    <w:qFormat/>
    <w:rsid w:val="00CD509A"/>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D509A"/>
    <w:rPr>
      <w:b/>
      <w:bCs/>
      <w:kern w:val="32"/>
      <w:sz w:val="32"/>
      <w:szCs w:val="32"/>
    </w:rPr>
  </w:style>
  <w:style w:type="paragraph" w:customStyle="1" w:styleId="StyleBoldUnderliningKernat16pt">
    <w:name w:val="Style Bold Underlining + Kern at 16 pt"/>
    <w:uiPriority w:val="99"/>
    <w:qFormat/>
    <w:rsid w:val="00CD509A"/>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D509A"/>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uiPriority w:val="99"/>
    <w:qFormat/>
    <w:rsid w:val="00CD509A"/>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CD509A"/>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D509A"/>
    <w:pPr>
      <w:ind w:left="400"/>
    </w:pPr>
    <w:rPr>
      <w:szCs w:val="20"/>
    </w:rPr>
  </w:style>
  <w:style w:type="paragraph" w:customStyle="1" w:styleId="Paste">
    <w:name w:val="Paste"/>
    <w:basedOn w:val="Normal"/>
    <w:uiPriority w:val="99"/>
    <w:qFormat/>
    <w:rsid w:val="00CD509A"/>
    <w:rPr>
      <w:rFonts w:ascii="Arial Narrow" w:hAnsi="Arial Narrow"/>
      <w:szCs w:val="20"/>
      <w:lang w:val="x-none" w:eastAsia="x-none"/>
    </w:rPr>
  </w:style>
  <w:style w:type="character" w:customStyle="1" w:styleId="UnderlineStyleChar">
    <w:name w:val="Underline Style Char"/>
    <w:link w:val="UnderlineStyle0"/>
    <w:locked/>
    <w:rsid w:val="00CD509A"/>
    <w:rPr>
      <w:rFonts w:ascii="Georgia" w:eastAsia="Times New Roman" w:hAnsi="Georgia"/>
      <w:b/>
      <w:u w:val="single"/>
    </w:rPr>
  </w:style>
  <w:style w:type="paragraph" w:customStyle="1" w:styleId="UnderlineStyle0">
    <w:name w:val="Underline Style"/>
    <w:basedOn w:val="Normal"/>
    <w:link w:val="UnderlineStyleChar"/>
    <w:qFormat/>
    <w:rsid w:val="00CD509A"/>
    <w:rPr>
      <w:rFonts w:ascii="Georgia" w:eastAsia="Times New Roman" w:hAnsi="Georgia"/>
      <w:b/>
      <w:u w:val="single"/>
    </w:rPr>
  </w:style>
  <w:style w:type="paragraph" w:customStyle="1" w:styleId="Normalization">
    <w:name w:val="Normalization"/>
    <w:basedOn w:val="Normal"/>
    <w:uiPriority w:val="99"/>
    <w:qFormat/>
    <w:rsid w:val="00CD509A"/>
    <w:rPr>
      <w:sz w:val="18"/>
    </w:rPr>
  </w:style>
  <w:style w:type="paragraph" w:customStyle="1" w:styleId="BreifTitle">
    <w:name w:val="Breif Title"/>
    <w:basedOn w:val="Normal"/>
    <w:autoRedefine/>
    <w:uiPriority w:val="99"/>
    <w:qFormat/>
    <w:rsid w:val="00CD509A"/>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CD509A"/>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CD509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D509A"/>
    <w:rPr>
      <w:color w:val="333333"/>
    </w:rPr>
  </w:style>
  <w:style w:type="paragraph" w:customStyle="1" w:styleId="StyleTagandCiteFranklinGothicDemi">
    <w:name w:val="Style Tag and Cite + Franklin Gothic Demi"/>
    <w:basedOn w:val="Normal"/>
    <w:autoRedefine/>
    <w:uiPriority w:val="99"/>
    <w:qFormat/>
    <w:rsid w:val="00CD509A"/>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CD509A"/>
    <w:rPr>
      <w:bCs/>
    </w:rPr>
  </w:style>
  <w:style w:type="paragraph" w:customStyle="1" w:styleId="tagCharCharCharCharCharCharChar">
    <w:name w:val="tag Char Char Char Char Char Char Char"/>
    <w:basedOn w:val="Normal"/>
    <w:uiPriority w:val="99"/>
    <w:qFormat/>
    <w:rsid w:val="00CD509A"/>
    <w:rPr>
      <w:b/>
      <w:szCs w:val="20"/>
    </w:rPr>
  </w:style>
  <w:style w:type="paragraph" w:customStyle="1" w:styleId="title-bold-medium">
    <w:name w:val="title-bold-medium"/>
    <w:basedOn w:val="Normal"/>
    <w:uiPriority w:val="99"/>
    <w:qFormat/>
    <w:rsid w:val="00CD509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CD509A"/>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CD509A"/>
    <w:rPr>
      <w:rFonts w:ascii="Arial Narrow" w:hAnsi="Arial Narrow"/>
      <w:b/>
    </w:rPr>
  </w:style>
  <w:style w:type="paragraph" w:customStyle="1" w:styleId="BLOCKTITLE1">
    <w:name w:val="BLOCK TITLE"/>
    <w:basedOn w:val="Heading1"/>
    <w:uiPriority w:val="99"/>
    <w:qFormat/>
    <w:rsid w:val="00CD509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CD509A"/>
    <w:pPr>
      <w:widowControl w:val="0"/>
      <w:autoSpaceDE w:val="0"/>
      <w:autoSpaceDN w:val="0"/>
      <w:adjustRightInd w:val="0"/>
    </w:pPr>
    <w:rPr>
      <w:szCs w:val="20"/>
    </w:rPr>
  </w:style>
  <w:style w:type="paragraph" w:customStyle="1" w:styleId="BriefTitle1">
    <w:name w:val="Brief Title 1"/>
    <w:basedOn w:val="Normal"/>
    <w:uiPriority w:val="99"/>
    <w:qFormat/>
    <w:rsid w:val="00CD509A"/>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CD509A"/>
    <w:pPr>
      <w:widowControl w:val="0"/>
      <w:autoSpaceDE w:val="0"/>
      <w:autoSpaceDN w:val="0"/>
      <w:adjustRightInd w:val="0"/>
    </w:pPr>
    <w:rPr>
      <w:b/>
      <w:szCs w:val="20"/>
    </w:rPr>
  </w:style>
  <w:style w:type="paragraph" w:customStyle="1" w:styleId="ShellTitles">
    <w:name w:val="ShellTitles"/>
    <w:basedOn w:val="Normal"/>
    <w:uiPriority w:val="99"/>
    <w:qFormat/>
    <w:rsid w:val="00CD509A"/>
    <w:pPr>
      <w:widowControl w:val="0"/>
      <w:autoSpaceDE w:val="0"/>
      <w:autoSpaceDN w:val="0"/>
      <w:adjustRightInd w:val="0"/>
    </w:pPr>
    <w:rPr>
      <w:b/>
      <w:szCs w:val="20"/>
    </w:rPr>
  </w:style>
  <w:style w:type="paragraph" w:customStyle="1" w:styleId="maintext">
    <w:name w:val="maintext"/>
    <w:basedOn w:val="Normal"/>
    <w:uiPriority w:val="99"/>
    <w:qFormat/>
    <w:rsid w:val="00CD509A"/>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CD509A"/>
    <w:pPr>
      <w:spacing w:before="100" w:beforeAutospacing="1" w:after="100" w:afterAutospacing="1"/>
    </w:pPr>
  </w:style>
  <w:style w:type="paragraph" w:customStyle="1" w:styleId="ToRead">
    <w:name w:val="To Read"/>
    <w:basedOn w:val="Normal"/>
    <w:uiPriority w:val="99"/>
    <w:qFormat/>
    <w:rsid w:val="00CD509A"/>
    <w:pPr>
      <w:ind w:left="720"/>
    </w:pPr>
    <w:rPr>
      <w:rFonts w:ascii="Verdana" w:hAnsi="Verdana"/>
      <w:b/>
      <w:u w:val="single"/>
    </w:rPr>
  </w:style>
  <w:style w:type="paragraph" w:customStyle="1" w:styleId="Style1">
    <w:name w:val="Style 1"/>
    <w:basedOn w:val="Normal"/>
    <w:uiPriority w:val="99"/>
    <w:qFormat/>
    <w:rsid w:val="00CD509A"/>
    <w:pPr>
      <w:widowControl w:val="0"/>
      <w:ind w:firstLine="216"/>
    </w:pPr>
    <w:rPr>
      <w:noProof/>
      <w:color w:val="000000"/>
      <w:szCs w:val="20"/>
    </w:rPr>
  </w:style>
  <w:style w:type="paragraph" w:customStyle="1" w:styleId="Style40">
    <w:name w:val="Style 4"/>
    <w:basedOn w:val="Normal"/>
    <w:uiPriority w:val="99"/>
    <w:qFormat/>
    <w:rsid w:val="00CD509A"/>
    <w:pPr>
      <w:widowControl w:val="0"/>
      <w:tabs>
        <w:tab w:val="left" w:pos="6876"/>
      </w:tabs>
      <w:ind w:left="3744"/>
    </w:pPr>
    <w:rPr>
      <w:noProof/>
      <w:color w:val="000000"/>
      <w:szCs w:val="20"/>
    </w:rPr>
  </w:style>
  <w:style w:type="paragraph" w:customStyle="1" w:styleId="listlevel1">
    <w:name w:val="list level 1"/>
    <w:basedOn w:val="Normal"/>
    <w:uiPriority w:val="99"/>
    <w:qFormat/>
    <w:rsid w:val="00CD509A"/>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CD509A"/>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CD509A"/>
    <w:pPr>
      <w:ind w:left="1660"/>
    </w:pPr>
  </w:style>
  <w:style w:type="paragraph" w:customStyle="1" w:styleId="PageNumber1">
    <w:name w:val="Page Number1"/>
    <w:basedOn w:val="Normal"/>
    <w:next w:val="Normal"/>
    <w:uiPriority w:val="99"/>
    <w:qFormat/>
    <w:rsid w:val="00CD509A"/>
  </w:style>
  <w:style w:type="paragraph" w:customStyle="1" w:styleId="Card1">
    <w:name w:val="Card1"/>
    <w:uiPriority w:val="99"/>
    <w:qFormat/>
    <w:rsid w:val="00CD509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D509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CD509A"/>
    <w:pPr>
      <w:ind w:left="288" w:right="288"/>
    </w:pPr>
  </w:style>
  <w:style w:type="paragraph" w:customStyle="1" w:styleId="CaseListNormal">
    <w:name w:val="Case List Normal"/>
    <w:basedOn w:val="Normal"/>
    <w:uiPriority w:val="99"/>
    <w:qFormat/>
    <w:rsid w:val="00CD509A"/>
    <w:rPr>
      <w:rFonts w:ascii="Times" w:hAnsi="Times"/>
      <w:szCs w:val="26"/>
    </w:rPr>
  </w:style>
  <w:style w:type="paragraph" w:customStyle="1" w:styleId="Body">
    <w:name w:val="Body"/>
    <w:basedOn w:val="Normal"/>
    <w:qFormat/>
    <w:rsid w:val="00CD509A"/>
    <w:pPr>
      <w:outlineLvl w:val="3"/>
    </w:pPr>
    <w:rPr>
      <w:szCs w:val="20"/>
    </w:rPr>
  </w:style>
  <w:style w:type="paragraph" w:customStyle="1" w:styleId="3text">
    <w:name w:val="3text"/>
    <w:basedOn w:val="Normal"/>
    <w:uiPriority w:val="99"/>
    <w:qFormat/>
    <w:rsid w:val="00CD509A"/>
    <w:pPr>
      <w:spacing w:before="100" w:beforeAutospacing="1" w:after="100" w:afterAutospacing="1"/>
    </w:pPr>
  </w:style>
  <w:style w:type="paragraph" w:customStyle="1" w:styleId="TimesNewRoman12">
    <w:name w:val="TimesNewRoman12"/>
    <w:uiPriority w:val="99"/>
    <w:qFormat/>
    <w:rsid w:val="00CD509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D509A"/>
    <w:pPr>
      <w:spacing w:before="100" w:beforeAutospacing="1" w:after="100" w:afterAutospacing="1"/>
    </w:pPr>
  </w:style>
  <w:style w:type="paragraph" w:customStyle="1" w:styleId="medium-normal">
    <w:name w:val="medium-normal"/>
    <w:basedOn w:val="Normal"/>
    <w:uiPriority w:val="99"/>
    <w:qFormat/>
    <w:rsid w:val="00CD509A"/>
    <w:pPr>
      <w:spacing w:before="100" w:beforeAutospacing="1" w:after="100" w:afterAutospacing="1"/>
    </w:pPr>
  </w:style>
  <w:style w:type="paragraph" w:customStyle="1" w:styleId="textChar">
    <w:name w:val="text Char"/>
    <w:basedOn w:val="Normal"/>
    <w:autoRedefine/>
    <w:uiPriority w:val="99"/>
    <w:qFormat/>
    <w:rsid w:val="00CD509A"/>
    <w:rPr>
      <w:color w:val="000000"/>
      <w:sz w:val="18"/>
    </w:rPr>
  </w:style>
  <w:style w:type="paragraph" w:customStyle="1" w:styleId="text1">
    <w:name w:val="text1"/>
    <w:basedOn w:val="Normal"/>
    <w:autoRedefine/>
    <w:uiPriority w:val="99"/>
    <w:qFormat/>
    <w:rsid w:val="00CD509A"/>
    <w:rPr>
      <w:szCs w:val="20"/>
    </w:rPr>
  </w:style>
  <w:style w:type="paragraph" w:customStyle="1" w:styleId="RepeatBlockHeading">
    <w:name w:val="Repeat Block Heading"/>
    <w:basedOn w:val="Normal"/>
    <w:autoRedefine/>
    <w:uiPriority w:val="99"/>
    <w:qFormat/>
    <w:rsid w:val="00CD509A"/>
    <w:pPr>
      <w:jc w:val="center"/>
    </w:pPr>
    <w:rPr>
      <w:b/>
      <w:smallCaps/>
      <w:color w:val="000000"/>
      <w:u w:val="thick"/>
    </w:rPr>
  </w:style>
  <w:style w:type="paragraph" w:customStyle="1" w:styleId="story-headline">
    <w:name w:val="story-headline"/>
    <w:basedOn w:val="Normal"/>
    <w:uiPriority w:val="99"/>
    <w:qFormat/>
    <w:rsid w:val="00CD509A"/>
    <w:pPr>
      <w:spacing w:before="72" w:after="72"/>
    </w:pPr>
    <w:rPr>
      <w:b/>
      <w:bCs/>
      <w:szCs w:val="26"/>
    </w:rPr>
  </w:style>
  <w:style w:type="paragraph" w:customStyle="1" w:styleId="story-body">
    <w:name w:val="story-body"/>
    <w:basedOn w:val="Normal"/>
    <w:uiPriority w:val="99"/>
    <w:qFormat/>
    <w:rsid w:val="00CD509A"/>
    <w:pPr>
      <w:spacing w:before="100" w:beforeAutospacing="1" w:after="100" w:afterAutospacing="1"/>
    </w:pPr>
  </w:style>
  <w:style w:type="paragraph" w:customStyle="1" w:styleId="story-dateline">
    <w:name w:val="story-dateline"/>
    <w:basedOn w:val="Normal"/>
    <w:uiPriority w:val="99"/>
    <w:qFormat/>
    <w:rsid w:val="00CD509A"/>
    <w:rPr>
      <w:b/>
      <w:bCs/>
    </w:rPr>
  </w:style>
  <w:style w:type="paragraph" w:customStyle="1" w:styleId="TextofCards">
    <w:name w:val="Text of Cards"/>
    <w:basedOn w:val="Normal"/>
    <w:uiPriority w:val="99"/>
    <w:qFormat/>
    <w:rsid w:val="00CD509A"/>
    <w:rPr>
      <w:color w:val="000000"/>
      <w:spacing w:val="6"/>
      <w:szCs w:val="23"/>
    </w:rPr>
  </w:style>
  <w:style w:type="paragraph" w:customStyle="1" w:styleId="Corpotesto">
    <w:name w:val="Corpo testo"/>
    <w:basedOn w:val="Normal"/>
    <w:uiPriority w:val="99"/>
    <w:qFormat/>
    <w:rsid w:val="00CD509A"/>
    <w:pPr>
      <w:widowControl w:val="0"/>
      <w:adjustRightInd w:val="0"/>
      <w:spacing w:after="283"/>
    </w:pPr>
    <w:rPr>
      <w:rFonts w:ascii="Times" w:hAnsi="Times"/>
    </w:rPr>
  </w:style>
  <w:style w:type="paragraph" w:customStyle="1" w:styleId="PageHeading">
    <w:name w:val="Page Heading"/>
    <w:basedOn w:val="Heading2"/>
    <w:uiPriority w:val="99"/>
    <w:qFormat/>
    <w:rsid w:val="00CD509A"/>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CD509A"/>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D509A"/>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CD509A"/>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CD509A"/>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CD509A"/>
    <w:rPr>
      <w:rFonts w:ascii="Arial" w:hAnsi="Arial"/>
      <w:b w:val="0"/>
      <w:caps w:val="0"/>
      <w:sz w:val="20"/>
    </w:rPr>
  </w:style>
  <w:style w:type="paragraph" w:customStyle="1" w:styleId="ProjectTitleLine">
    <w:name w:val="Project Title Line"/>
    <w:basedOn w:val="Normal"/>
    <w:next w:val="Normal"/>
    <w:autoRedefine/>
    <w:uiPriority w:val="99"/>
    <w:qFormat/>
    <w:rsid w:val="00CD509A"/>
    <w:pPr>
      <w:jc w:val="center"/>
    </w:pPr>
    <w:rPr>
      <w:caps/>
      <w:szCs w:val="20"/>
    </w:rPr>
  </w:style>
  <w:style w:type="paragraph" w:customStyle="1" w:styleId="LanguageStrike">
    <w:name w:val="Language Strike"/>
    <w:basedOn w:val="Normal"/>
    <w:next w:val="Normal"/>
    <w:uiPriority w:val="99"/>
    <w:qFormat/>
    <w:rsid w:val="00CD509A"/>
    <w:rPr>
      <w:rFonts w:ascii="Arial Narrow" w:hAnsi="Arial Narrow"/>
      <w:strike/>
    </w:rPr>
  </w:style>
  <w:style w:type="paragraph" w:customStyle="1" w:styleId="NormalVerdana">
    <w:name w:val="Normal + Verdana"/>
    <w:aliases w:val="10 pt,White,Normal + Arial"/>
    <w:basedOn w:val="Normal"/>
    <w:uiPriority w:val="99"/>
    <w:qFormat/>
    <w:rsid w:val="00CD509A"/>
    <w:rPr>
      <w:szCs w:val="20"/>
      <w:u w:val="single"/>
    </w:rPr>
  </w:style>
  <w:style w:type="paragraph" w:customStyle="1" w:styleId="Normal10pt">
    <w:name w:val="Normal + 10 pt"/>
    <w:basedOn w:val="Normal"/>
    <w:uiPriority w:val="99"/>
    <w:qFormat/>
    <w:rsid w:val="00CD509A"/>
    <w:rPr>
      <w:szCs w:val="20"/>
    </w:rPr>
  </w:style>
  <w:style w:type="paragraph" w:customStyle="1" w:styleId="cardChar1Char">
    <w:name w:val="card Char1 Char"/>
    <w:basedOn w:val="Normal"/>
    <w:uiPriority w:val="99"/>
    <w:qFormat/>
    <w:rsid w:val="00CD509A"/>
    <w:pPr>
      <w:ind w:left="288" w:right="288"/>
    </w:pPr>
    <w:rPr>
      <w:szCs w:val="20"/>
    </w:rPr>
  </w:style>
  <w:style w:type="paragraph" w:customStyle="1" w:styleId="CM12">
    <w:name w:val="CM12"/>
    <w:basedOn w:val="Default"/>
    <w:next w:val="Default"/>
    <w:uiPriority w:val="99"/>
    <w:qFormat/>
    <w:rsid w:val="00CD509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D509A"/>
    <w:pPr>
      <w:widowControl w:val="0"/>
      <w:spacing w:after="480"/>
    </w:pPr>
    <w:rPr>
      <w:rFonts w:ascii="Granjon LT Std" w:hAnsi="Granjon LT Std"/>
      <w:color w:val="auto"/>
    </w:rPr>
  </w:style>
  <w:style w:type="paragraph" w:customStyle="1" w:styleId="CM10">
    <w:name w:val="CM10"/>
    <w:basedOn w:val="Default"/>
    <w:next w:val="Default"/>
    <w:uiPriority w:val="99"/>
    <w:qFormat/>
    <w:rsid w:val="00CD509A"/>
    <w:pPr>
      <w:widowControl w:val="0"/>
      <w:spacing w:line="320" w:lineRule="atLeast"/>
    </w:pPr>
    <w:rPr>
      <w:rFonts w:ascii="Granjon LT Std" w:hAnsi="Granjon LT Std"/>
      <w:color w:val="auto"/>
    </w:rPr>
  </w:style>
  <w:style w:type="paragraph" w:customStyle="1" w:styleId="bold">
    <w:name w:val="bold"/>
    <w:basedOn w:val="Normal"/>
    <w:uiPriority w:val="99"/>
    <w:qFormat/>
    <w:rsid w:val="00CD509A"/>
    <w:pPr>
      <w:spacing w:before="100" w:beforeAutospacing="1" w:after="100" w:afterAutospacing="1"/>
    </w:pPr>
    <w:rPr>
      <w:b/>
      <w:bCs/>
    </w:rPr>
  </w:style>
  <w:style w:type="paragraph" w:customStyle="1" w:styleId="StrikeThrough">
    <w:name w:val="Strike Through"/>
    <w:basedOn w:val="Normal"/>
    <w:next w:val="Normal"/>
    <w:uiPriority w:val="99"/>
    <w:qFormat/>
    <w:rsid w:val="00CD509A"/>
    <w:rPr>
      <w:rFonts w:ascii="Arial Narrow" w:hAnsi="Arial Narrow"/>
      <w:strike/>
      <w:szCs w:val="20"/>
    </w:rPr>
  </w:style>
  <w:style w:type="paragraph" w:customStyle="1" w:styleId="textbodyblack">
    <w:name w:val="textbodyblack"/>
    <w:basedOn w:val="Normal"/>
    <w:uiPriority w:val="99"/>
    <w:qFormat/>
    <w:rsid w:val="00CD509A"/>
    <w:pPr>
      <w:spacing w:before="100" w:beforeAutospacing="1" w:after="100" w:afterAutospacing="1"/>
    </w:pPr>
  </w:style>
  <w:style w:type="paragraph" w:customStyle="1" w:styleId="BlockHeading1">
    <w:name w:val="Block Heading 1"/>
    <w:basedOn w:val="Normal"/>
    <w:uiPriority w:val="99"/>
    <w:qFormat/>
    <w:rsid w:val="00CD509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CD50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CD50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CD509A"/>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CD509A"/>
    <w:rPr>
      <w:rFonts w:ascii="Georgia" w:eastAsia="Times New Roman" w:hAnsi="Georgia"/>
      <w:b/>
      <w:bCs/>
      <w:szCs w:val="16"/>
      <w:u w:val="single"/>
    </w:rPr>
  </w:style>
  <w:style w:type="paragraph" w:customStyle="1" w:styleId="CiteCorrected">
    <w:name w:val="Cite Corrected"/>
    <w:basedOn w:val="Normal"/>
    <w:link w:val="CiteCorrectedChar"/>
    <w:qFormat/>
    <w:rsid w:val="00CD509A"/>
    <w:rPr>
      <w:rFonts w:ascii="Georgia" w:eastAsia="Times New Roman" w:hAnsi="Georgia"/>
      <w:b/>
      <w:bCs/>
      <w:szCs w:val="16"/>
      <w:u w:val="single"/>
    </w:rPr>
  </w:style>
  <w:style w:type="paragraph" w:customStyle="1" w:styleId="CardText2">
    <w:name w:val="Card Text 2"/>
    <w:basedOn w:val="CardText10"/>
    <w:link w:val="CardText2Char"/>
    <w:qFormat/>
    <w:rsid w:val="00CD509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rPr>
  </w:style>
  <w:style w:type="paragraph" w:customStyle="1" w:styleId="StyleLeft02">
    <w:name w:val="Style Left:  0.2&quot;"/>
    <w:basedOn w:val="Normal"/>
    <w:uiPriority w:val="99"/>
    <w:qFormat/>
    <w:rsid w:val="00CD509A"/>
    <w:pPr>
      <w:ind w:left="288"/>
    </w:pPr>
    <w:rPr>
      <w:rFonts w:eastAsia="SimSun"/>
      <w:szCs w:val="20"/>
      <w:lang w:eastAsia="zh-CN"/>
    </w:rPr>
  </w:style>
  <w:style w:type="paragraph" w:customStyle="1" w:styleId="story-body-text">
    <w:name w:val="story-body-text"/>
    <w:basedOn w:val="Normal"/>
    <w:uiPriority w:val="99"/>
    <w:qFormat/>
    <w:rsid w:val="00CD509A"/>
    <w:pPr>
      <w:spacing w:before="100" w:beforeAutospacing="1" w:after="100" w:afterAutospacing="1"/>
    </w:pPr>
  </w:style>
  <w:style w:type="paragraph" w:customStyle="1" w:styleId="BriefTitle2">
    <w:name w:val="Brief Title 2"/>
    <w:basedOn w:val="BriefTitle"/>
    <w:uiPriority w:val="99"/>
    <w:qFormat/>
    <w:rsid w:val="00CD509A"/>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D509A"/>
    <w:rPr>
      <w:u w:val="single"/>
    </w:rPr>
  </w:style>
  <w:style w:type="paragraph" w:customStyle="1" w:styleId="StyleCardText11ptUnderline">
    <w:name w:val="Style Card Text + 11 pt Underline"/>
    <w:link w:val="StyleCardText11ptUnderlineChar"/>
    <w:qFormat/>
    <w:rsid w:val="00CD509A"/>
    <w:pPr>
      <w:spacing w:line="254" w:lineRule="auto"/>
    </w:pPr>
    <w:rPr>
      <w:u w:val="single"/>
    </w:rPr>
  </w:style>
  <w:style w:type="character" w:customStyle="1" w:styleId="StyleMinimizedText11ptChar">
    <w:name w:val="Style Minimized Text + 11 pt Char"/>
    <w:basedOn w:val="DefaultParagraphFont"/>
    <w:link w:val="StyleMinimizedText11pt"/>
    <w:locked/>
    <w:rsid w:val="00CD509A"/>
    <w:rPr>
      <w:rFonts w:ascii="Georgia" w:hAnsi="Georgia"/>
      <w:sz w:val="16"/>
    </w:rPr>
  </w:style>
  <w:style w:type="paragraph" w:customStyle="1" w:styleId="StyleMinimizedText11pt">
    <w:name w:val="Style Minimized Text + 11 pt"/>
    <w:basedOn w:val="Normal"/>
    <w:link w:val="StyleMinimizedText11ptChar"/>
    <w:qFormat/>
    <w:rsid w:val="00CD509A"/>
    <w:rPr>
      <w:rFonts w:ascii="Georgia" w:hAnsi="Georgia"/>
      <w:sz w:val="16"/>
    </w:rPr>
  </w:style>
  <w:style w:type="character" w:customStyle="1" w:styleId="StyleMinimizedText11pt1Char">
    <w:name w:val="Style Minimized Text + 11 pt1 Char"/>
    <w:basedOn w:val="DefaultParagraphFont"/>
    <w:link w:val="StyleMinimizedText11pt1"/>
    <w:locked/>
    <w:rsid w:val="00CD509A"/>
    <w:rPr>
      <w:rFonts w:ascii="Georgia" w:hAnsi="Georgia"/>
      <w:sz w:val="16"/>
    </w:rPr>
  </w:style>
  <w:style w:type="paragraph" w:customStyle="1" w:styleId="StyleMinimizedText11pt1">
    <w:name w:val="Style Minimized Text + 11 pt1"/>
    <w:basedOn w:val="Normal"/>
    <w:link w:val="StyleMinimizedText11pt1Char"/>
    <w:qFormat/>
    <w:rsid w:val="00CD509A"/>
    <w:rPr>
      <w:rFonts w:ascii="Georgia" w:hAnsi="Georgia"/>
      <w:sz w:val="16"/>
    </w:rPr>
  </w:style>
  <w:style w:type="character" w:customStyle="1" w:styleId="Debate-CardSmalltextF2Char">
    <w:name w:val="Debate- Card Small text F2 Char"/>
    <w:link w:val="Debate-CardSmalltextF2"/>
    <w:locked/>
    <w:rsid w:val="00CD509A"/>
    <w:rPr>
      <w:rFonts w:ascii="Arial Narrow" w:hAnsi="Arial Narrow"/>
      <w:sz w:val="16"/>
    </w:rPr>
  </w:style>
  <w:style w:type="paragraph" w:customStyle="1" w:styleId="Debate-CardSmalltextF2">
    <w:name w:val="Debate- Card Small text F2"/>
    <w:basedOn w:val="Normal"/>
    <w:next w:val="Normal"/>
    <w:link w:val="Debate-CardSmalltextF2Char"/>
    <w:qFormat/>
    <w:rsid w:val="00CD509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D509A"/>
    <w:rPr>
      <w:rFonts w:ascii="Arial Narrow" w:hAnsi="Arial Narrow"/>
      <w:b/>
      <w:sz w:val="18"/>
      <w:u w:val="single"/>
    </w:rPr>
  </w:style>
  <w:style w:type="paragraph" w:customStyle="1" w:styleId="Debate-EmphasizedText-F5">
    <w:name w:val="Debate- Emphasized Text- F5"/>
    <w:basedOn w:val="Normal"/>
    <w:link w:val="Debate-EmphasizedText-F5Char"/>
    <w:qFormat/>
    <w:rsid w:val="00CD509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D509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D509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D509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D509A"/>
    <w:rPr>
      <w:rFonts w:ascii="Times New Roman" w:eastAsia="Times New Roman" w:hAnsi="Times New Roman" w:cs="Calibri"/>
      <w:sz w:val="16"/>
    </w:rPr>
  </w:style>
  <w:style w:type="character" w:customStyle="1" w:styleId="CardStyleChar">
    <w:name w:val="Card Style Char"/>
    <w:link w:val="CardStyle"/>
    <w:locked/>
    <w:rsid w:val="00CD509A"/>
    <w:rPr>
      <w:rFonts w:ascii="Calibri" w:hAnsi="Calibri"/>
    </w:rPr>
  </w:style>
  <w:style w:type="paragraph" w:customStyle="1" w:styleId="emactive">
    <w:name w:val="emactive"/>
    <w:basedOn w:val="Normal"/>
    <w:uiPriority w:val="99"/>
    <w:qFormat/>
    <w:rsid w:val="00CD509A"/>
    <w:pPr>
      <w:spacing w:before="100" w:beforeAutospacing="1" w:after="100" w:afterAutospacing="1"/>
    </w:pPr>
  </w:style>
  <w:style w:type="paragraph" w:customStyle="1" w:styleId="emready">
    <w:name w:val="emready"/>
    <w:basedOn w:val="Normal"/>
    <w:uiPriority w:val="99"/>
    <w:qFormat/>
    <w:rsid w:val="00CD509A"/>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CD509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D509A"/>
    <w:rPr>
      <w:rFonts w:ascii="Georgia" w:eastAsia="Times New Roman" w:hAnsi="Georgia" w:cs="Times New Roman"/>
      <w:b/>
      <w:u w:val="single"/>
    </w:rPr>
  </w:style>
  <w:style w:type="character" w:customStyle="1" w:styleId="CardHighlightChar">
    <w:name w:val="Card Highlight Char"/>
    <w:link w:val="CardHighlight"/>
    <w:locked/>
    <w:rsid w:val="00CD509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D509A"/>
    <w:pPr>
      <w:shd w:val="clear" w:color="auto" w:fill="66FFFF"/>
    </w:pPr>
    <w:rPr>
      <w:rFonts w:eastAsia="Calibri" w:cs="Calibri"/>
      <w:u w:val="single"/>
    </w:rPr>
  </w:style>
  <w:style w:type="character" w:customStyle="1" w:styleId="BlockHeaderHiddenChar">
    <w:name w:val="Block Header Hidden Char"/>
    <w:link w:val="BlockHeaderHidden"/>
    <w:locked/>
    <w:rsid w:val="00CD509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D509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D509A"/>
    <w:pPr>
      <w:spacing w:before="100" w:beforeAutospacing="1" w:after="100" w:afterAutospacing="1"/>
    </w:pPr>
  </w:style>
  <w:style w:type="paragraph" w:customStyle="1" w:styleId="norma">
    <w:name w:val="norma"/>
    <w:basedOn w:val="Heading3"/>
    <w:uiPriority w:val="99"/>
    <w:qFormat/>
    <w:rsid w:val="00CD509A"/>
    <w:rPr>
      <w:rFonts w:eastAsia="MS Gothic" w:cs="Arial"/>
      <w:bCs/>
      <w:sz w:val="24"/>
    </w:rPr>
  </w:style>
  <w:style w:type="paragraph" w:customStyle="1" w:styleId="nromal">
    <w:name w:val="nromal"/>
    <w:basedOn w:val="Normal"/>
    <w:uiPriority w:val="99"/>
    <w:qFormat/>
    <w:rsid w:val="00CD509A"/>
    <w:pPr>
      <w:keepNext/>
      <w:keepLines/>
      <w:spacing w:before="200"/>
      <w:outlineLvl w:val="3"/>
    </w:pPr>
    <w:rPr>
      <w:rFonts w:cs="Cambria"/>
      <w:b/>
      <w:iCs/>
    </w:rPr>
  </w:style>
  <w:style w:type="paragraph" w:customStyle="1" w:styleId="natural">
    <w:name w:val="natural"/>
    <w:basedOn w:val="Normal"/>
    <w:uiPriority w:val="99"/>
    <w:qFormat/>
    <w:rsid w:val="00CD509A"/>
    <w:pPr>
      <w:keepNext/>
      <w:keepLines/>
      <w:spacing w:before="200"/>
      <w:outlineLvl w:val="3"/>
    </w:pPr>
    <w:rPr>
      <w:b/>
      <w:iCs/>
    </w:rPr>
  </w:style>
  <w:style w:type="paragraph" w:customStyle="1" w:styleId="nroaml">
    <w:name w:val="nroaml"/>
    <w:basedOn w:val="Normal"/>
    <w:uiPriority w:val="99"/>
    <w:qFormat/>
    <w:rsid w:val="00CD509A"/>
    <w:pPr>
      <w:keepNext/>
      <w:keepLines/>
      <w:spacing w:before="200"/>
      <w:outlineLvl w:val="3"/>
    </w:pPr>
    <w:rPr>
      <w:b/>
      <w:iCs/>
    </w:rPr>
  </w:style>
  <w:style w:type="paragraph" w:customStyle="1" w:styleId="noraml">
    <w:name w:val="noraml"/>
    <w:basedOn w:val="Normal"/>
    <w:uiPriority w:val="99"/>
    <w:qFormat/>
    <w:rsid w:val="00CD509A"/>
    <w:pPr>
      <w:keepNext/>
      <w:keepLines/>
      <w:spacing w:before="200"/>
      <w:outlineLvl w:val="3"/>
    </w:pPr>
    <w:rPr>
      <w:b/>
      <w:iCs/>
    </w:rPr>
  </w:style>
  <w:style w:type="character" w:customStyle="1" w:styleId="SmallSizeParagraphChar">
    <w:name w:val="Small Size Paragraph Char"/>
    <w:link w:val="SmallSizeParagraph"/>
    <w:locked/>
    <w:rsid w:val="00CD509A"/>
    <w:rPr>
      <w:rFonts w:ascii="Georgia" w:eastAsia="Calibri" w:hAnsi="Georgia"/>
      <w:sz w:val="16"/>
      <w:szCs w:val="16"/>
    </w:rPr>
  </w:style>
  <w:style w:type="paragraph" w:customStyle="1" w:styleId="SmallSizeParagraph">
    <w:name w:val="Small Size Paragraph"/>
    <w:basedOn w:val="Normal"/>
    <w:link w:val="SmallSizeParagraphChar"/>
    <w:qFormat/>
    <w:rsid w:val="00CD509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D509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D509A"/>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LanguageEditingChar">
    <w:name w:val="Language Editing Char"/>
    <w:link w:val="LanguageEditing"/>
    <w:locked/>
    <w:rsid w:val="00CD509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D509A"/>
    <w:rPr>
      <w:rFonts w:ascii="Times New Roman" w:eastAsia="Times New Roman" w:hAnsi="Times New Roman" w:cs="Times New Roman"/>
      <w:strike/>
      <w:sz w:val="20"/>
    </w:rPr>
  </w:style>
  <w:style w:type="character" w:customStyle="1" w:styleId="CardT1Char">
    <w:name w:val="CardT1 Char"/>
    <w:link w:val="CardT1"/>
    <w:locked/>
    <w:rsid w:val="00CD509A"/>
    <w:rPr>
      <w:rFonts w:ascii="Arial" w:eastAsia="Calibri" w:hAnsi="Arial" w:cs="Arial"/>
      <w:kern w:val="2"/>
      <w:sz w:val="14"/>
      <w:szCs w:val="14"/>
      <w:lang w:eastAsia="zh-TW"/>
    </w:rPr>
  </w:style>
  <w:style w:type="paragraph" w:customStyle="1" w:styleId="CardT1">
    <w:name w:val="CardT1"/>
    <w:basedOn w:val="Normal"/>
    <w:link w:val="CardT1Char"/>
    <w:qFormat/>
    <w:rsid w:val="00CD509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D509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D509A"/>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D509A"/>
    <w:pPr>
      <w:spacing w:before="100" w:beforeAutospacing="1" w:after="100" w:afterAutospacing="1"/>
    </w:pPr>
  </w:style>
  <w:style w:type="paragraph" w:customStyle="1" w:styleId="CiteReal">
    <w:name w:val="Cite Real"/>
    <w:basedOn w:val="Normal"/>
    <w:next w:val="Normal"/>
    <w:uiPriority w:val="99"/>
    <w:qFormat/>
    <w:rsid w:val="00CD509A"/>
    <w:rPr>
      <w:rFonts w:eastAsia="MS Mincho"/>
      <w:b/>
      <w:u w:val="single"/>
    </w:rPr>
  </w:style>
  <w:style w:type="paragraph" w:customStyle="1" w:styleId="2909F619802848F09E01365C32F34654">
    <w:name w:val="2909F619802848F09E01365C32F34654"/>
    <w:uiPriority w:val="99"/>
    <w:qFormat/>
    <w:rsid w:val="00CD509A"/>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D509A"/>
    <w:rPr>
      <w:rFonts w:ascii="Georgia" w:eastAsia="Calibri" w:hAnsi="Georgia"/>
      <w:u w:val="single"/>
      <w:lang w:val="x-none" w:eastAsia="zh-CN"/>
    </w:rPr>
  </w:style>
  <w:style w:type="paragraph" w:customStyle="1" w:styleId="UnderlineS">
    <w:name w:val="Underline S"/>
    <w:basedOn w:val="Normal"/>
    <w:link w:val="UnderlineSChar"/>
    <w:qFormat/>
    <w:rsid w:val="00CD509A"/>
    <w:pPr>
      <w:spacing w:after="200"/>
    </w:pPr>
    <w:rPr>
      <w:rFonts w:ascii="Georgia" w:eastAsia="Calibri" w:hAnsi="Georgia"/>
      <w:u w:val="single"/>
      <w:lang w:val="x-none" w:eastAsia="zh-CN"/>
    </w:rPr>
  </w:style>
  <w:style w:type="character" w:customStyle="1" w:styleId="UnunderlinedChar">
    <w:name w:val="Ununderlined Char"/>
    <w:link w:val="Ununderlined"/>
    <w:locked/>
    <w:rsid w:val="00CD509A"/>
    <w:rPr>
      <w:rFonts w:ascii="Georgia" w:eastAsia="SimSun" w:hAnsi="Georgia"/>
      <w:sz w:val="12"/>
    </w:rPr>
  </w:style>
  <w:style w:type="paragraph" w:customStyle="1" w:styleId="Ununderlined">
    <w:name w:val="Ununderlined"/>
    <w:basedOn w:val="Normal"/>
    <w:link w:val="UnunderlinedChar"/>
    <w:qFormat/>
    <w:rsid w:val="00CD509A"/>
    <w:rPr>
      <w:rFonts w:ascii="Georgia" w:eastAsia="SimSun" w:hAnsi="Georgia"/>
      <w:sz w:val="12"/>
    </w:rPr>
  </w:style>
  <w:style w:type="character" w:customStyle="1" w:styleId="HighlightingChar">
    <w:name w:val="Highlighting Char"/>
    <w:link w:val="Highlighting"/>
    <w:locked/>
    <w:rsid w:val="00CD509A"/>
    <w:rPr>
      <w:rFonts w:ascii="Georgia" w:eastAsia="SimSun" w:hAnsi="Georgia"/>
      <w:u w:val="thick"/>
    </w:rPr>
  </w:style>
  <w:style w:type="paragraph" w:customStyle="1" w:styleId="Highlighting">
    <w:name w:val="Highlighting"/>
    <w:basedOn w:val="Normal"/>
    <w:link w:val="HighlightingChar"/>
    <w:autoRedefine/>
    <w:qFormat/>
    <w:rsid w:val="00CD509A"/>
    <w:rPr>
      <w:rFonts w:ascii="Georgia" w:eastAsia="SimSun" w:hAnsi="Georgia"/>
      <w:u w:val="thick"/>
    </w:rPr>
  </w:style>
  <w:style w:type="character" w:customStyle="1" w:styleId="CITEChar0">
    <w:name w:val="CITE Char"/>
    <w:link w:val="CITE"/>
    <w:locked/>
    <w:rsid w:val="00CD509A"/>
    <w:rPr>
      <w:rFonts w:ascii="Arial" w:eastAsia="Times New Roman" w:hAnsi="Arial" w:cs="Arial"/>
      <w:iCs/>
      <w:smallCaps/>
      <w:sz w:val="20"/>
      <w:szCs w:val="20"/>
      <w:u w:val="double"/>
    </w:rPr>
  </w:style>
  <w:style w:type="paragraph" w:customStyle="1" w:styleId="CITE">
    <w:name w:val="CITE"/>
    <w:basedOn w:val="Heading2"/>
    <w:link w:val="CITEChar0"/>
    <w:autoRedefine/>
    <w:qFormat/>
    <w:rsid w:val="00CD509A"/>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CD509A"/>
    <w:pPr>
      <w:spacing w:before="100" w:beforeAutospacing="1" w:after="100" w:afterAutospacing="1"/>
    </w:pPr>
    <w:rPr>
      <w:lang w:eastAsia="zh-CN"/>
    </w:rPr>
  </w:style>
  <w:style w:type="paragraph" w:customStyle="1" w:styleId="D345FF3D873148C5AE3FBF3267827368">
    <w:name w:val="D345FF3D873148C5AE3FBF3267827368"/>
    <w:uiPriority w:val="99"/>
    <w:qFormat/>
    <w:rsid w:val="00CD509A"/>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D509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D509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D509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D509A"/>
    <w:rPr>
      <w:b/>
      <w:sz w:val="28"/>
    </w:rPr>
  </w:style>
  <w:style w:type="character" w:customStyle="1" w:styleId="SourcenameChar">
    <w:name w:val="Source name Char"/>
    <w:link w:val="Sourcename"/>
    <w:locked/>
    <w:rsid w:val="00CD509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D509A"/>
    <w:rPr>
      <w:b/>
      <w:bCs/>
      <w:sz w:val="20"/>
    </w:rPr>
  </w:style>
  <w:style w:type="character" w:customStyle="1" w:styleId="underlinedcardChar">
    <w:name w:val="underlined card Char"/>
    <w:link w:val="underlinedcard0"/>
    <w:locked/>
    <w:rsid w:val="00CD509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D509A"/>
    <w:rPr>
      <w:sz w:val="22"/>
      <w:u w:val="single"/>
    </w:rPr>
  </w:style>
  <w:style w:type="paragraph" w:customStyle="1" w:styleId="FullText">
    <w:name w:val="Full Text"/>
    <w:basedOn w:val="Normal"/>
    <w:uiPriority w:val="99"/>
    <w:qFormat/>
    <w:rsid w:val="00CD509A"/>
  </w:style>
  <w:style w:type="character" w:customStyle="1" w:styleId="TextUnderlineChar">
    <w:name w:val="Text Underline Char"/>
    <w:link w:val="TextUnderline"/>
    <w:locked/>
    <w:rsid w:val="00CD509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D509A"/>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D509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D509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D509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D509A"/>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D509A"/>
    <w:pPr>
      <w:spacing w:before="240"/>
      <w:outlineLvl w:val="2"/>
    </w:pPr>
    <w:rPr>
      <w:b/>
    </w:rPr>
  </w:style>
  <w:style w:type="character" w:customStyle="1" w:styleId="CiteCardChar">
    <w:name w:val="Cite_Card Char"/>
    <w:link w:val="CiteCard0"/>
    <w:locked/>
    <w:rsid w:val="00CD509A"/>
    <w:rPr>
      <w:rFonts w:ascii="Times New Roman" w:eastAsia="Times New Roman" w:hAnsi="Times New Roman" w:cs="Arial"/>
      <w:bCs/>
      <w:sz w:val="20"/>
      <w:szCs w:val="20"/>
    </w:rPr>
  </w:style>
  <w:style w:type="paragraph" w:customStyle="1" w:styleId="CiteCard0">
    <w:name w:val="Cite_Card"/>
    <w:link w:val="CiteCardChar"/>
    <w:qFormat/>
    <w:rsid w:val="00CD509A"/>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D509A"/>
    <w:pPr>
      <w:widowControl w:val="0"/>
    </w:pPr>
    <w:rPr>
      <w:rFonts w:eastAsia="MS Mincho"/>
      <w:color w:val="auto"/>
    </w:rPr>
  </w:style>
  <w:style w:type="paragraph" w:customStyle="1" w:styleId="dropcap">
    <w:name w:val="dropcap"/>
    <w:basedOn w:val="Normal"/>
    <w:uiPriority w:val="99"/>
    <w:qFormat/>
    <w:rsid w:val="00CD509A"/>
    <w:pPr>
      <w:spacing w:before="100" w:beforeAutospacing="1" w:after="100" w:afterAutospacing="1"/>
    </w:pPr>
  </w:style>
  <w:style w:type="character" w:customStyle="1" w:styleId="StyleStyle49pt6Char">
    <w:name w:val="Style Style4 + 9 pt6 Char"/>
    <w:basedOn w:val="Style4Char"/>
    <w:link w:val="StyleStyle49pt6"/>
    <w:locked/>
    <w:rsid w:val="00CD509A"/>
    <w:rPr>
      <w:rFonts w:ascii="Georgia" w:hAnsi="Georgia"/>
      <w:u w:val="single"/>
    </w:rPr>
  </w:style>
  <w:style w:type="paragraph" w:customStyle="1" w:styleId="StyleStyle49pt6">
    <w:name w:val="Style Style4 + 9 pt6"/>
    <w:basedOn w:val="Style4"/>
    <w:link w:val="StyleStyle49pt6Char"/>
    <w:qFormat/>
    <w:rsid w:val="00CD509A"/>
    <w:rPr>
      <w:rFonts w:ascii="Georgia" w:hAnsi="Georgia"/>
    </w:rPr>
  </w:style>
  <w:style w:type="character" w:customStyle="1" w:styleId="UnderlineCharCharCharCharChar">
    <w:name w:val="Underline Char Char Char Char Char"/>
    <w:link w:val="UnderlineCharCharCharChar"/>
    <w:locked/>
    <w:rsid w:val="00CD509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D509A"/>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D509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D509A"/>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D509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D509A"/>
    <w:rPr>
      <w:rFonts w:ascii="Georgia" w:hAnsi="Georgia" w:cs="Calibri"/>
      <w:b/>
      <w:bCs/>
      <w:u w:val="single"/>
    </w:rPr>
  </w:style>
  <w:style w:type="character" w:customStyle="1" w:styleId="DebatenoramlChar">
    <w:name w:val="Debatenoraml Char"/>
    <w:link w:val="Debatenoraml"/>
    <w:locked/>
    <w:rsid w:val="00CD509A"/>
    <w:rPr>
      <w:rFonts w:ascii="Times New Roman" w:hAnsi="Times New Roman" w:cs="Times New Roman"/>
    </w:rPr>
  </w:style>
  <w:style w:type="paragraph" w:customStyle="1" w:styleId="Debatenoraml">
    <w:name w:val="Debatenoraml"/>
    <w:basedOn w:val="NoSpacing"/>
    <w:link w:val="DebatenoramlChar"/>
    <w:qFormat/>
    <w:rsid w:val="00CD509A"/>
    <w:pPr>
      <w:spacing w:line="240" w:lineRule="auto"/>
    </w:pPr>
    <w:rPr>
      <w:rFonts w:ascii="Times New Roman" w:hAnsi="Times New Roman" w:cs="Times New Roman"/>
    </w:rPr>
  </w:style>
  <w:style w:type="paragraph" w:customStyle="1" w:styleId="SynergyTag">
    <w:name w:val="SynergyTag"/>
    <w:basedOn w:val="Normal"/>
    <w:uiPriority w:val="99"/>
    <w:qFormat/>
    <w:rsid w:val="00CD509A"/>
    <w:rPr>
      <w:rFonts w:eastAsia="Calibri"/>
      <w:b/>
    </w:rPr>
  </w:style>
  <w:style w:type="character" w:customStyle="1" w:styleId="QualsChar">
    <w:name w:val="Quals Char"/>
    <w:link w:val="Quals"/>
    <w:locked/>
    <w:rsid w:val="00CD509A"/>
    <w:rPr>
      <w:rFonts w:ascii="Georgia" w:eastAsia="Calibri" w:hAnsi="Georgia"/>
      <w:sz w:val="18"/>
    </w:rPr>
  </w:style>
  <w:style w:type="paragraph" w:customStyle="1" w:styleId="Quals">
    <w:name w:val="Quals"/>
    <w:basedOn w:val="Normal"/>
    <w:link w:val="QualsChar"/>
    <w:qFormat/>
    <w:rsid w:val="00CD509A"/>
    <w:rPr>
      <w:rFonts w:ascii="Georgia" w:eastAsia="Calibri" w:hAnsi="Georgia"/>
      <w:sz w:val="18"/>
    </w:rPr>
  </w:style>
  <w:style w:type="paragraph" w:customStyle="1" w:styleId="times">
    <w:name w:val="times"/>
    <w:basedOn w:val="Normal"/>
    <w:uiPriority w:val="99"/>
    <w:qFormat/>
    <w:rsid w:val="00CD509A"/>
    <w:pPr>
      <w:spacing w:before="100" w:beforeAutospacing="1" w:after="100" w:afterAutospacing="1"/>
    </w:pPr>
  </w:style>
  <w:style w:type="paragraph" w:customStyle="1" w:styleId="BodyA">
    <w:name w:val="Body A"/>
    <w:uiPriority w:val="99"/>
    <w:qFormat/>
    <w:rsid w:val="00CD509A"/>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D509A"/>
    <w:rPr>
      <w:rFonts w:ascii="Georgia" w:eastAsia="Times New Roman" w:hAnsi="Georgia"/>
      <w:b/>
      <w:caps/>
      <w:szCs w:val="28"/>
      <w:u w:val="single"/>
    </w:rPr>
  </w:style>
  <w:style w:type="paragraph" w:customStyle="1" w:styleId="Starred">
    <w:name w:val="Starred"/>
    <w:basedOn w:val="Normal"/>
    <w:link w:val="StarredChar"/>
    <w:qFormat/>
    <w:rsid w:val="00CD509A"/>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D509A"/>
    <w:rPr>
      <w:rFonts w:ascii="Georgia" w:eastAsia="Times New Roman" w:hAnsi="Georgia"/>
      <w:b/>
      <w:caps/>
      <w:szCs w:val="28"/>
      <w:u w:val="single"/>
    </w:rPr>
  </w:style>
  <w:style w:type="paragraph" w:customStyle="1" w:styleId="NotStarred">
    <w:name w:val="NotStarred"/>
    <w:basedOn w:val="Normal"/>
    <w:link w:val="NotStarredChar"/>
    <w:qFormat/>
    <w:rsid w:val="00CD509A"/>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D509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D509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D509A"/>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CD509A"/>
    <w:rPr>
      <w:rFonts w:ascii="Georgia" w:eastAsia="Calibri" w:hAnsi="Georgia"/>
      <w:b/>
    </w:rPr>
  </w:style>
  <w:style w:type="paragraph" w:customStyle="1" w:styleId="H4Tag">
    <w:name w:val="H4 (Tag)"/>
    <w:basedOn w:val="Normal"/>
    <w:link w:val="H4TagChar1"/>
    <w:qFormat/>
    <w:rsid w:val="00CD509A"/>
    <w:rPr>
      <w:rFonts w:ascii="Georgia" w:eastAsia="Calibri" w:hAnsi="Georgia"/>
      <w:b/>
    </w:rPr>
  </w:style>
  <w:style w:type="paragraph" w:customStyle="1" w:styleId="CM25">
    <w:name w:val="CM25"/>
    <w:basedOn w:val="Default"/>
    <w:next w:val="Default"/>
    <w:uiPriority w:val="99"/>
    <w:qFormat/>
    <w:rsid w:val="00CD509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D509A"/>
    <w:rPr>
      <w:rFonts w:ascii="Georgia" w:hAnsi="Georgia"/>
      <w:b/>
    </w:rPr>
  </w:style>
  <w:style w:type="paragraph" w:customStyle="1" w:styleId="Debate-CardTagandCite-F6">
    <w:name w:val="Debate- Card Tag and Cite- F6"/>
    <w:basedOn w:val="Normal"/>
    <w:link w:val="Debate-CardTagandCite-F6Char"/>
    <w:qFormat/>
    <w:rsid w:val="00CD509A"/>
    <w:pPr>
      <w:contextualSpacing/>
    </w:pPr>
    <w:rPr>
      <w:rFonts w:ascii="Georgia" w:hAnsi="Georgia"/>
      <w:b/>
    </w:rPr>
  </w:style>
  <w:style w:type="character" w:customStyle="1" w:styleId="CardtextChar4">
    <w:name w:val="Card text Char"/>
    <w:link w:val="Cardtext3"/>
    <w:locked/>
    <w:rsid w:val="00CD509A"/>
    <w:rPr>
      <w:rFonts w:ascii="Arial Narrow" w:hAnsi="Arial Narrow"/>
      <w:u w:val="single"/>
    </w:rPr>
  </w:style>
  <w:style w:type="paragraph" w:customStyle="1" w:styleId="Cardtext3">
    <w:name w:val="Card text"/>
    <w:link w:val="CardtextChar4"/>
    <w:qFormat/>
    <w:rsid w:val="00CD509A"/>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CD509A"/>
    <w:rPr>
      <w:rFonts w:ascii="Georgia" w:eastAsia="Times New Roman" w:hAnsi="Georgia"/>
      <w:b/>
      <w:szCs w:val="28"/>
      <w:u w:val="single"/>
    </w:rPr>
  </w:style>
  <w:style w:type="paragraph" w:customStyle="1" w:styleId="NewHeading2">
    <w:name w:val="NewHeading2"/>
    <w:basedOn w:val="Normal"/>
    <w:link w:val="NewHeading2Char"/>
    <w:qFormat/>
    <w:rsid w:val="00CD509A"/>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D509A"/>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CD509A"/>
    <w:rPr>
      <w:rFonts w:eastAsia="Calibri"/>
    </w:rPr>
  </w:style>
  <w:style w:type="paragraph" w:customStyle="1" w:styleId="TagLine">
    <w:name w:val="Tag Line"/>
    <w:basedOn w:val="Normal"/>
    <w:next w:val="FullText"/>
    <w:uiPriority w:val="99"/>
    <w:qFormat/>
    <w:rsid w:val="00CD509A"/>
    <w:rPr>
      <w:rFonts w:ascii="Arial Narrow" w:hAnsi="Arial Narrow"/>
      <w:b/>
      <w:sz w:val="28"/>
    </w:rPr>
  </w:style>
  <w:style w:type="paragraph" w:customStyle="1" w:styleId="Card6pt">
    <w:name w:val="Card 6pt"/>
    <w:basedOn w:val="Normal"/>
    <w:uiPriority w:val="99"/>
    <w:qFormat/>
    <w:rsid w:val="00CD509A"/>
    <w:pPr>
      <w:ind w:left="288" w:right="288"/>
    </w:pPr>
    <w:rPr>
      <w:rFonts w:ascii="Georgia" w:eastAsia="Calibri" w:hAnsi="Georgia"/>
      <w:color w:val="000000"/>
      <w:sz w:val="12"/>
      <w:szCs w:val="20"/>
    </w:rPr>
  </w:style>
  <w:style w:type="character" w:customStyle="1" w:styleId="FullCiteChar">
    <w:name w:val="Full Cite Char"/>
    <w:link w:val="FullCite"/>
    <w:locked/>
    <w:rsid w:val="00CD509A"/>
    <w:rPr>
      <w:rFonts w:ascii="Garamond" w:eastAsia="Calibri" w:hAnsi="Garamond"/>
    </w:rPr>
  </w:style>
  <w:style w:type="paragraph" w:customStyle="1" w:styleId="FullCite">
    <w:name w:val="Full Cite"/>
    <w:basedOn w:val="Normal"/>
    <w:next w:val="Normal"/>
    <w:link w:val="FullCiteChar"/>
    <w:qFormat/>
    <w:rsid w:val="00CD509A"/>
    <w:rPr>
      <w:rFonts w:ascii="Garamond" w:eastAsia="Calibri" w:hAnsi="Garamond"/>
    </w:rPr>
  </w:style>
  <w:style w:type="character" w:customStyle="1" w:styleId="StyleCardStyleBlackUnderlineChar">
    <w:name w:val="Style Card Style + Black Underline Char"/>
    <w:link w:val="StyleCardStyleBlackUnderline"/>
    <w:locked/>
    <w:rsid w:val="00CD509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D509A"/>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D509A"/>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CD509A"/>
    <w:rPr>
      <w:rFonts w:ascii="Century Gothic" w:hAnsi="Century Gothic"/>
    </w:rPr>
  </w:style>
  <w:style w:type="character" w:customStyle="1" w:styleId="StylecardThickunderlineChar">
    <w:name w:val="Style card + Thick underline Char"/>
    <w:link w:val="StylecardThickunderline"/>
    <w:locked/>
    <w:rsid w:val="00CD509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D509A"/>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CD509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D509A"/>
    <w:pPr>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CD509A"/>
    <w:pPr>
      <w:spacing w:after="200" w:line="276" w:lineRule="auto"/>
    </w:pPr>
    <w:rPr>
      <w:rFonts w:eastAsia="Calibri"/>
      <w:color w:val="auto"/>
      <w:sz w:val="22"/>
    </w:rPr>
  </w:style>
  <w:style w:type="paragraph" w:customStyle="1" w:styleId="font-null">
    <w:name w:val="font-null"/>
    <w:basedOn w:val="Normal"/>
    <w:uiPriority w:val="99"/>
    <w:qFormat/>
    <w:rsid w:val="00CD509A"/>
    <w:pPr>
      <w:spacing w:before="100" w:beforeAutospacing="1" w:after="100" w:afterAutospacing="1"/>
    </w:pPr>
  </w:style>
  <w:style w:type="paragraph" w:customStyle="1" w:styleId="rteindent1">
    <w:name w:val="rteindent1"/>
    <w:basedOn w:val="Normal"/>
    <w:uiPriority w:val="99"/>
    <w:qFormat/>
    <w:rsid w:val="00CD509A"/>
    <w:pPr>
      <w:spacing w:before="100" w:beforeAutospacing="1" w:after="100" w:afterAutospacing="1"/>
    </w:pPr>
  </w:style>
  <w:style w:type="paragraph" w:customStyle="1" w:styleId="Pa12">
    <w:name w:val="Pa12"/>
    <w:basedOn w:val="Default"/>
    <w:next w:val="Default"/>
    <w:uiPriority w:val="99"/>
    <w:qFormat/>
    <w:rsid w:val="00CD509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D509A"/>
    <w:pPr>
      <w:spacing w:before="100" w:beforeAutospacing="1" w:after="100" w:afterAutospacing="1"/>
    </w:pPr>
  </w:style>
  <w:style w:type="paragraph" w:customStyle="1" w:styleId="featuretitle">
    <w:name w:val="feature_title"/>
    <w:basedOn w:val="Normal"/>
    <w:uiPriority w:val="99"/>
    <w:qFormat/>
    <w:rsid w:val="00CD509A"/>
    <w:pPr>
      <w:spacing w:before="100" w:beforeAutospacing="1" w:after="100" w:afterAutospacing="1"/>
    </w:pPr>
  </w:style>
  <w:style w:type="paragraph" w:customStyle="1" w:styleId="translatedivgrey-image">
    <w:name w:val="translatedivgrey-image"/>
    <w:basedOn w:val="Normal"/>
    <w:uiPriority w:val="99"/>
    <w:qFormat/>
    <w:rsid w:val="00CD509A"/>
    <w:pPr>
      <w:spacing w:before="100" w:beforeAutospacing="1" w:after="100" w:afterAutospacing="1"/>
    </w:pPr>
  </w:style>
  <w:style w:type="paragraph" w:customStyle="1" w:styleId="translatedivblue-image">
    <w:name w:val="translatedivblue-image"/>
    <w:basedOn w:val="Normal"/>
    <w:uiPriority w:val="99"/>
    <w:qFormat/>
    <w:rsid w:val="00CD509A"/>
    <w:pPr>
      <w:spacing w:before="100" w:beforeAutospacing="1" w:after="100" w:afterAutospacing="1"/>
    </w:pPr>
  </w:style>
  <w:style w:type="paragraph" w:customStyle="1" w:styleId="class">
    <w:name w:val="class"/>
    <w:basedOn w:val="Normal"/>
    <w:uiPriority w:val="99"/>
    <w:qFormat/>
    <w:rsid w:val="00CD509A"/>
    <w:pPr>
      <w:spacing w:before="100" w:beforeAutospacing="1" w:after="100" w:afterAutospacing="1"/>
    </w:pPr>
  </w:style>
  <w:style w:type="character" w:customStyle="1" w:styleId="blocktitleChar0">
    <w:name w:val="block title Char"/>
    <w:link w:val="blocktitle0"/>
    <w:locked/>
    <w:rsid w:val="00CD509A"/>
    <w:rPr>
      <w:rFonts w:ascii="Calibri" w:eastAsia="Calibri" w:hAnsi="Calibri"/>
      <w:b/>
      <w:caps/>
      <w:sz w:val="28"/>
      <w:szCs w:val="28"/>
      <w:lang w:val="es-ES"/>
    </w:rPr>
  </w:style>
  <w:style w:type="paragraph" w:customStyle="1" w:styleId="Pa6">
    <w:name w:val="Pa6"/>
    <w:basedOn w:val="Normal"/>
    <w:next w:val="Normal"/>
    <w:uiPriority w:val="99"/>
    <w:qFormat/>
    <w:rsid w:val="00CD509A"/>
    <w:pPr>
      <w:autoSpaceDE w:val="0"/>
      <w:autoSpaceDN w:val="0"/>
      <w:adjustRightInd w:val="0"/>
      <w:spacing w:line="221" w:lineRule="atLeast"/>
    </w:pPr>
  </w:style>
  <w:style w:type="paragraph" w:customStyle="1" w:styleId="Pa4">
    <w:name w:val="Pa4"/>
    <w:basedOn w:val="Normal"/>
    <w:next w:val="Normal"/>
    <w:uiPriority w:val="99"/>
    <w:qFormat/>
    <w:rsid w:val="00CD509A"/>
    <w:pPr>
      <w:autoSpaceDE w:val="0"/>
      <w:autoSpaceDN w:val="0"/>
      <w:adjustRightInd w:val="0"/>
      <w:spacing w:line="181" w:lineRule="atLeast"/>
    </w:pPr>
  </w:style>
  <w:style w:type="paragraph" w:customStyle="1" w:styleId="Pa5">
    <w:name w:val="Pa5"/>
    <w:basedOn w:val="Normal"/>
    <w:next w:val="Normal"/>
    <w:uiPriority w:val="99"/>
    <w:qFormat/>
    <w:rsid w:val="00CD509A"/>
    <w:pPr>
      <w:autoSpaceDE w:val="0"/>
      <w:autoSpaceDN w:val="0"/>
      <w:adjustRightInd w:val="0"/>
      <w:spacing w:line="321" w:lineRule="atLeast"/>
    </w:pPr>
  </w:style>
  <w:style w:type="paragraph" w:customStyle="1" w:styleId="attribution">
    <w:name w:val="attribution"/>
    <w:basedOn w:val="Normal"/>
    <w:uiPriority w:val="99"/>
    <w:qFormat/>
    <w:rsid w:val="00CD509A"/>
    <w:pPr>
      <w:spacing w:before="100" w:beforeAutospacing="1" w:after="100" w:afterAutospacing="1"/>
    </w:pPr>
  </w:style>
  <w:style w:type="paragraph" w:customStyle="1" w:styleId="text-textbodyhoustontexttext-dateline">
    <w:name w:val="text-textbody houstontext text-dateline"/>
    <w:basedOn w:val="Normal"/>
    <w:uiPriority w:val="99"/>
    <w:qFormat/>
    <w:rsid w:val="00CD509A"/>
    <w:pPr>
      <w:spacing w:before="100" w:beforeAutospacing="1" w:after="100" w:afterAutospacing="1"/>
    </w:pPr>
  </w:style>
  <w:style w:type="paragraph" w:customStyle="1" w:styleId="text-textbodyhoustontext">
    <w:name w:val="text-textbody houstontext"/>
    <w:basedOn w:val="Normal"/>
    <w:uiPriority w:val="99"/>
    <w:qFormat/>
    <w:rsid w:val="00CD509A"/>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CD509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D509A"/>
    <w:rPr>
      <w:rFonts w:ascii="Georgia" w:eastAsia="SimSun" w:hAnsi="Georgia"/>
      <w:b/>
      <w:bCs/>
    </w:rPr>
  </w:style>
  <w:style w:type="paragraph" w:customStyle="1" w:styleId="summary">
    <w:name w:val="summary"/>
    <w:basedOn w:val="Normal"/>
    <w:uiPriority w:val="99"/>
    <w:qFormat/>
    <w:rsid w:val="00CD509A"/>
    <w:pPr>
      <w:spacing w:before="100" w:beforeAutospacing="1" w:after="100" w:afterAutospacing="1"/>
    </w:pPr>
  </w:style>
  <w:style w:type="paragraph" w:customStyle="1" w:styleId="Caption2">
    <w:name w:val="Caption2"/>
    <w:basedOn w:val="Normal"/>
    <w:uiPriority w:val="99"/>
    <w:qFormat/>
    <w:rsid w:val="00CD509A"/>
    <w:pPr>
      <w:spacing w:before="100" w:beforeAutospacing="1" w:after="100" w:afterAutospacing="1"/>
    </w:pPr>
  </w:style>
  <w:style w:type="character" w:customStyle="1" w:styleId="MTDisplayEquationChar">
    <w:name w:val="MTDisplayEquation Char"/>
    <w:link w:val="MTDisplayEquation"/>
    <w:locked/>
    <w:rsid w:val="00CD509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D509A"/>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D509A"/>
    <w:pPr>
      <w:jc w:val="center"/>
    </w:pPr>
    <w:rPr>
      <w:rFonts w:ascii="Book Antiqua" w:hAnsi="Book Antiqua"/>
      <w:b/>
      <w:sz w:val="28"/>
    </w:rPr>
  </w:style>
  <w:style w:type="paragraph" w:customStyle="1" w:styleId="Little">
    <w:name w:val="Little"/>
    <w:basedOn w:val="Normal"/>
    <w:next w:val="Normal"/>
    <w:link w:val="LittleChar"/>
    <w:uiPriority w:val="99"/>
    <w:qFormat/>
    <w:rsid w:val="00CD509A"/>
    <w:pPr>
      <w:ind w:left="288"/>
    </w:pPr>
    <w:rPr>
      <w:rFonts w:ascii="Garamond" w:hAnsi="Garamond"/>
    </w:rPr>
  </w:style>
  <w:style w:type="paragraph" w:customStyle="1" w:styleId="AAAcard">
    <w:name w:val="AAAcard"/>
    <w:basedOn w:val="Normal"/>
    <w:uiPriority w:val="99"/>
    <w:qFormat/>
    <w:rsid w:val="00CD509A"/>
    <w:pPr>
      <w:ind w:left="288" w:right="288"/>
    </w:pPr>
  </w:style>
  <w:style w:type="paragraph" w:customStyle="1" w:styleId="Caption3">
    <w:name w:val="Caption3"/>
    <w:basedOn w:val="Normal"/>
    <w:uiPriority w:val="99"/>
    <w:qFormat/>
    <w:rsid w:val="00CD509A"/>
    <w:pPr>
      <w:spacing w:before="100" w:beforeAutospacing="1" w:after="100" w:afterAutospacing="1"/>
    </w:pPr>
  </w:style>
  <w:style w:type="paragraph" w:customStyle="1" w:styleId="body-12-5">
    <w:name w:val="body-12-5"/>
    <w:basedOn w:val="Normal"/>
    <w:uiPriority w:val="99"/>
    <w:qFormat/>
    <w:rsid w:val="00CD509A"/>
    <w:pPr>
      <w:spacing w:before="100" w:beforeAutospacing="1" w:after="100" w:afterAutospacing="1"/>
    </w:pPr>
  </w:style>
  <w:style w:type="paragraph" w:customStyle="1" w:styleId="infuse">
    <w:name w:val="infuse"/>
    <w:basedOn w:val="Normal"/>
    <w:uiPriority w:val="99"/>
    <w:qFormat/>
    <w:rsid w:val="00CD509A"/>
    <w:pPr>
      <w:spacing w:before="100" w:beforeAutospacing="1" w:after="100" w:afterAutospacing="1"/>
    </w:pPr>
  </w:style>
  <w:style w:type="paragraph" w:customStyle="1" w:styleId="fontreg">
    <w:name w:val="font_reg"/>
    <w:basedOn w:val="Normal"/>
    <w:uiPriority w:val="99"/>
    <w:qFormat/>
    <w:rsid w:val="00CD509A"/>
    <w:pPr>
      <w:spacing w:before="100" w:beforeAutospacing="1" w:after="100" w:afterAutospacing="1"/>
    </w:pPr>
  </w:style>
  <w:style w:type="paragraph" w:customStyle="1" w:styleId="CITEF3">
    <w:name w:val="CITE F3"/>
    <w:uiPriority w:val="99"/>
    <w:qFormat/>
    <w:rsid w:val="00CD509A"/>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D509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D509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D509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D509A"/>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CD509A"/>
    <w:pPr>
      <w:ind w:left="144"/>
    </w:pPr>
    <w:rPr>
      <w:rFonts w:ascii="Cambria" w:eastAsia="Calibri" w:hAnsi="Cambria"/>
    </w:rPr>
  </w:style>
  <w:style w:type="paragraph" w:customStyle="1" w:styleId="FreeFormA">
    <w:name w:val="Free Form A"/>
    <w:autoRedefine/>
    <w:uiPriority w:val="99"/>
    <w:qFormat/>
    <w:rsid w:val="00CD509A"/>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D509A"/>
    <w:pPr>
      <w:spacing w:before="100" w:beforeAutospacing="1" w:after="100" w:afterAutospacing="1"/>
    </w:pPr>
  </w:style>
  <w:style w:type="character" w:customStyle="1" w:styleId="ReallyfuckingsmallChar">
    <w:name w:val="Really fucking small Char"/>
    <w:link w:val="Reallyfuckingsmall"/>
    <w:locked/>
    <w:rsid w:val="00CD509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CD509A"/>
    <w:rPr>
      <w:rFonts w:ascii="Times New Roman" w:eastAsia="Times New Roman" w:hAnsi="Times New Roman" w:cs="Times New Roman"/>
      <w:sz w:val="10"/>
    </w:rPr>
  </w:style>
  <w:style w:type="paragraph" w:customStyle="1" w:styleId="subheader">
    <w:name w:val="subheader"/>
    <w:basedOn w:val="Normal"/>
    <w:uiPriority w:val="99"/>
    <w:qFormat/>
    <w:rsid w:val="00CD509A"/>
    <w:pPr>
      <w:spacing w:before="100" w:beforeAutospacing="1" w:after="100" w:afterAutospacing="1"/>
    </w:pPr>
  </w:style>
  <w:style w:type="paragraph" w:customStyle="1" w:styleId="firstletter">
    <w:name w:val="firstletter"/>
    <w:basedOn w:val="Normal"/>
    <w:uiPriority w:val="99"/>
    <w:qFormat/>
    <w:rsid w:val="00CD509A"/>
    <w:pPr>
      <w:spacing w:before="100" w:beforeAutospacing="1" w:after="100" w:afterAutospacing="1"/>
    </w:pPr>
  </w:style>
  <w:style w:type="paragraph" w:customStyle="1" w:styleId="more">
    <w:name w:val="more"/>
    <w:basedOn w:val="Normal"/>
    <w:uiPriority w:val="99"/>
    <w:qFormat/>
    <w:rsid w:val="00CD509A"/>
    <w:pPr>
      <w:spacing w:before="100" w:beforeAutospacing="1" w:after="100" w:afterAutospacing="1"/>
    </w:pPr>
  </w:style>
  <w:style w:type="paragraph" w:customStyle="1" w:styleId="story">
    <w:name w:val="story"/>
    <w:basedOn w:val="Normal"/>
    <w:uiPriority w:val="99"/>
    <w:qFormat/>
    <w:rsid w:val="00CD509A"/>
    <w:pPr>
      <w:spacing w:before="100" w:beforeAutospacing="1" w:after="100" w:afterAutospacing="1"/>
    </w:pPr>
  </w:style>
  <w:style w:type="paragraph" w:customStyle="1" w:styleId="H1numbered">
    <w:name w:val="H1 numbered"/>
    <w:basedOn w:val="Normal"/>
    <w:uiPriority w:val="99"/>
    <w:qFormat/>
    <w:rsid w:val="00CD509A"/>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CD509A"/>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CD509A"/>
    <w:pPr>
      <w:spacing w:before="100" w:beforeAutospacing="1" w:after="100" w:afterAutospacing="1"/>
    </w:pPr>
  </w:style>
  <w:style w:type="paragraph" w:customStyle="1" w:styleId="image-caption">
    <w:name w:val="image-caption"/>
    <w:basedOn w:val="Normal"/>
    <w:uiPriority w:val="99"/>
    <w:qFormat/>
    <w:rsid w:val="00CD509A"/>
    <w:pPr>
      <w:spacing w:before="100" w:beforeAutospacing="1" w:after="100" w:afterAutospacing="1"/>
    </w:pPr>
  </w:style>
  <w:style w:type="paragraph" w:customStyle="1" w:styleId="imagecontain">
    <w:name w:val="imagecontain"/>
    <w:basedOn w:val="Normal"/>
    <w:uiPriority w:val="99"/>
    <w:qFormat/>
    <w:rsid w:val="00CD509A"/>
    <w:pPr>
      <w:spacing w:before="100" w:beforeAutospacing="1" w:after="100" w:afterAutospacing="1"/>
    </w:pPr>
  </w:style>
  <w:style w:type="paragraph" w:customStyle="1" w:styleId="CM62">
    <w:name w:val="CM62"/>
    <w:basedOn w:val="Normal"/>
    <w:next w:val="Normal"/>
    <w:uiPriority w:val="99"/>
    <w:qFormat/>
    <w:rsid w:val="00CD509A"/>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CD509A"/>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CD509A"/>
    <w:pPr>
      <w:widowControl w:val="0"/>
      <w:spacing w:after="63"/>
    </w:pPr>
    <w:rPr>
      <w:rFonts w:ascii="Arial" w:hAnsi="Arial"/>
      <w:color w:val="auto"/>
    </w:rPr>
  </w:style>
  <w:style w:type="paragraph" w:customStyle="1" w:styleId="CM35">
    <w:name w:val="CM35"/>
    <w:basedOn w:val="Default"/>
    <w:next w:val="Default"/>
    <w:uiPriority w:val="99"/>
    <w:qFormat/>
    <w:rsid w:val="00CD509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D509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D509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D509A"/>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D509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D509A"/>
    <w:rPr>
      <w:rFonts w:ascii="Georgia" w:eastAsia="Times New Roman" w:hAnsi="Georgia" w:cs="Times New Roman"/>
      <w:sz w:val="22"/>
      <w:szCs w:val="22"/>
      <w:lang w:val="x-none" w:eastAsia="x-none"/>
    </w:rPr>
  </w:style>
  <w:style w:type="character" w:customStyle="1" w:styleId="StyleCards11ptUnderlineChar">
    <w:name w:val="Style Cards + 11 pt Underline Char"/>
    <w:link w:val="StyleCards11ptUnderline"/>
    <w:locked/>
    <w:rsid w:val="00CD509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D509A"/>
    <w:rPr>
      <w:rFonts w:ascii="Georgia" w:eastAsia="Times New Roman" w:hAnsi="Georgia" w:cs="Times New Roman"/>
      <w:sz w:val="22"/>
      <w:u w:val="single"/>
      <w:lang w:val="x-none" w:eastAsia="x-none"/>
    </w:rPr>
  </w:style>
  <w:style w:type="character" w:customStyle="1" w:styleId="StyleCards11ptBoldUnderlineChar">
    <w:name w:val="Style Cards + 11 pt Bold Underline Char"/>
    <w:link w:val="StyleCards11ptBoldUnderline"/>
    <w:locked/>
    <w:rsid w:val="00CD509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D509A"/>
    <w:rPr>
      <w:rFonts w:ascii="Georgia" w:eastAsia="Times New Roman" w:hAnsi="Georgia" w:cs="Times New Roman"/>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D509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D509A"/>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D509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D509A"/>
    <w:rPr>
      <w:rFonts w:ascii="Georgia" w:eastAsia="Times New Roman" w:hAnsi="Georgia"/>
      <w:lang w:val="x-none" w:eastAsia="x-none"/>
    </w:rPr>
  </w:style>
  <w:style w:type="character" w:customStyle="1" w:styleId="NormalFontChar">
    <w:name w:val="Normal Font Char"/>
    <w:link w:val="NormalFont"/>
    <w:locked/>
    <w:rsid w:val="00CD509A"/>
    <w:rPr>
      <w:rFonts w:ascii="Times New Roman" w:eastAsia="Times New Roman" w:hAnsi="Times New Roman" w:cs="Times New Roman"/>
      <w:sz w:val="20"/>
      <w:szCs w:val="20"/>
    </w:rPr>
  </w:style>
  <w:style w:type="paragraph" w:customStyle="1" w:styleId="NormalFont">
    <w:name w:val="Normal Font"/>
    <w:link w:val="NormalFontChar"/>
    <w:qFormat/>
    <w:rsid w:val="00CD509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D509A"/>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D509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D509A"/>
    <w:rPr>
      <w:u w:val="single"/>
      <w:lang w:val="x-none" w:eastAsia="x-none"/>
    </w:rPr>
  </w:style>
  <w:style w:type="character" w:customStyle="1" w:styleId="StyleNormalFont11ptBoldUnderlineChar">
    <w:name w:val="Style Normal Font + 11 pt Bold Underline Char"/>
    <w:link w:val="StyleNormalFont11ptBoldUnderline"/>
    <w:locked/>
    <w:rsid w:val="00CD509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D509A"/>
    <w:rPr>
      <w:b/>
      <w:bCs/>
      <w:u w:val="single"/>
      <w:lang w:val="x-none" w:eastAsia="x-none"/>
    </w:rPr>
  </w:style>
  <w:style w:type="paragraph" w:customStyle="1" w:styleId="Smallfont0">
    <w:name w:val="Smallfont"/>
    <w:basedOn w:val="Normal"/>
    <w:uiPriority w:val="99"/>
    <w:qFormat/>
    <w:rsid w:val="00CD509A"/>
    <w:rPr>
      <w:sz w:val="15"/>
    </w:rPr>
  </w:style>
  <w:style w:type="paragraph" w:customStyle="1" w:styleId="formatvorlage2">
    <w:name w:val="formatvorlage2"/>
    <w:basedOn w:val="Normal"/>
    <w:uiPriority w:val="99"/>
    <w:qFormat/>
    <w:rsid w:val="00CD509A"/>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CD509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D509A"/>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CD509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D509A"/>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CD509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D509A"/>
    <w:pPr>
      <w:ind w:left="144"/>
    </w:pPr>
    <w:rPr>
      <w:rFonts w:ascii="Georgia" w:eastAsia="Times New Roman" w:hAnsi="Georgia"/>
      <w:lang w:val="x-none" w:eastAsia="x-none"/>
    </w:rPr>
  </w:style>
  <w:style w:type="paragraph" w:customStyle="1" w:styleId="deck">
    <w:name w:val="deck"/>
    <w:basedOn w:val="Normal"/>
    <w:uiPriority w:val="99"/>
    <w:qFormat/>
    <w:rsid w:val="00CD509A"/>
    <w:pPr>
      <w:spacing w:before="100" w:beforeAutospacing="1" w:after="100" w:afterAutospacing="1"/>
    </w:pPr>
  </w:style>
  <w:style w:type="paragraph" w:customStyle="1" w:styleId="i1">
    <w:name w:val="i1"/>
    <w:basedOn w:val="Normal"/>
    <w:uiPriority w:val="99"/>
    <w:qFormat/>
    <w:rsid w:val="00CD509A"/>
    <w:pPr>
      <w:spacing w:before="100" w:beforeAutospacing="1" w:after="100" w:afterAutospacing="1"/>
    </w:pPr>
  </w:style>
  <w:style w:type="paragraph" w:customStyle="1" w:styleId="question">
    <w:name w:val="question"/>
    <w:basedOn w:val="Normal"/>
    <w:uiPriority w:val="99"/>
    <w:qFormat/>
    <w:rsid w:val="00CD509A"/>
    <w:pPr>
      <w:spacing w:before="100" w:beforeAutospacing="1" w:after="100" w:afterAutospacing="1"/>
    </w:pPr>
  </w:style>
  <w:style w:type="paragraph" w:customStyle="1" w:styleId="bodycopy">
    <w:name w:val="bodycopy"/>
    <w:basedOn w:val="Normal"/>
    <w:uiPriority w:val="99"/>
    <w:qFormat/>
    <w:rsid w:val="00CD509A"/>
    <w:pPr>
      <w:spacing w:before="100" w:beforeAutospacing="1" w:after="100" w:afterAutospacing="1"/>
    </w:pPr>
  </w:style>
  <w:style w:type="paragraph" w:customStyle="1" w:styleId="Fifth">
    <w:name w:val="Fifth"/>
    <w:basedOn w:val="Normal"/>
    <w:link w:val="FifthChar"/>
    <w:uiPriority w:val="99"/>
    <w:qFormat/>
    <w:rsid w:val="00CD509A"/>
    <w:rPr>
      <w:rFonts w:eastAsia="Calibri"/>
    </w:rPr>
  </w:style>
  <w:style w:type="paragraph" w:customStyle="1" w:styleId="NoteLevel22">
    <w:name w:val="Note Level 22"/>
    <w:basedOn w:val="Normal"/>
    <w:next w:val="Normal"/>
    <w:uiPriority w:val="99"/>
    <w:qFormat/>
    <w:rsid w:val="00CD509A"/>
    <w:pPr>
      <w:keepNext/>
      <w:ind w:left="288" w:right="288"/>
    </w:pPr>
    <w:rPr>
      <w:rFonts w:ascii="Georgia" w:eastAsia="MS Gothic" w:hAnsi="Georgia"/>
      <w:szCs w:val="20"/>
    </w:rPr>
  </w:style>
  <w:style w:type="paragraph" w:customStyle="1" w:styleId="wp-caption-text">
    <w:name w:val="wp-caption-text"/>
    <w:basedOn w:val="Normal"/>
    <w:qFormat/>
    <w:rsid w:val="00CD509A"/>
    <w:pPr>
      <w:spacing w:before="100" w:beforeAutospacing="1" w:after="100" w:afterAutospacing="1"/>
    </w:pPr>
  </w:style>
  <w:style w:type="paragraph" w:customStyle="1" w:styleId="svarticle">
    <w:name w:val="svarticle"/>
    <w:basedOn w:val="Normal"/>
    <w:uiPriority w:val="99"/>
    <w:qFormat/>
    <w:rsid w:val="00CD509A"/>
    <w:pPr>
      <w:spacing w:before="100" w:beforeAutospacing="1" w:after="100" w:afterAutospacing="1"/>
    </w:pPr>
  </w:style>
  <w:style w:type="paragraph" w:customStyle="1" w:styleId="canvas-atom">
    <w:name w:val="canvas-atom"/>
    <w:basedOn w:val="Normal"/>
    <w:uiPriority w:val="99"/>
    <w:qFormat/>
    <w:rsid w:val="00CD509A"/>
    <w:pPr>
      <w:spacing w:before="100" w:beforeAutospacing="1" w:after="100" w:afterAutospacing="1"/>
    </w:pPr>
  </w:style>
  <w:style w:type="paragraph" w:customStyle="1" w:styleId="tweet-text">
    <w:name w:val="tweet-text"/>
    <w:basedOn w:val="Normal"/>
    <w:uiPriority w:val="99"/>
    <w:qFormat/>
    <w:rsid w:val="00CD509A"/>
    <w:pPr>
      <w:spacing w:before="100" w:beforeAutospacing="1" w:after="100" w:afterAutospacing="1"/>
    </w:pPr>
  </w:style>
  <w:style w:type="paragraph" w:customStyle="1" w:styleId="description">
    <w:name w:val="description"/>
    <w:basedOn w:val="Normal"/>
    <w:uiPriority w:val="99"/>
    <w:qFormat/>
    <w:rsid w:val="00CD509A"/>
    <w:pPr>
      <w:spacing w:before="100" w:beforeAutospacing="1" w:after="100" w:afterAutospacing="1"/>
    </w:pPr>
  </w:style>
  <w:style w:type="paragraph" w:customStyle="1" w:styleId="graf">
    <w:name w:val="graf"/>
    <w:basedOn w:val="Normal"/>
    <w:uiPriority w:val="99"/>
    <w:qFormat/>
    <w:rsid w:val="00CD509A"/>
    <w:pPr>
      <w:spacing w:before="100" w:beforeAutospacing="1" w:after="100" w:afterAutospacing="1"/>
    </w:pPr>
  </w:style>
  <w:style w:type="paragraph" w:customStyle="1" w:styleId="column">
    <w:name w:val="column"/>
    <w:basedOn w:val="Normal"/>
    <w:uiPriority w:val="99"/>
    <w:qFormat/>
    <w:rsid w:val="00CD509A"/>
    <w:pPr>
      <w:spacing w:before="100" w:beforeAutospacing="1" w:after="100" w:afterAutospacing="1"/>
    </w:pPr>
  </w:style>
  <w:style w:type="paragraph" w:customStyle="1" w:styleId="recirc-container">
    <w:name w:val="recirc-container"/>
    <w:basedOn w:val="Normal"/>
    <w:uiPriority w:val="99"/>
    <w:qFormat/>
    <w:rsid w:val="00CD509A"/>
    <w:pPr>
      <w:spacing w:before="100" w:beforeAutospacing="1" w:after="100" w:afterAutospacing="1"/>
    </w:pPr>
  </w:style>
  <w:style w:type="paragraph" w:customStyle="1" w:styleId="selectionshareable">
    <w:name w:val="selectionshareable"/>
    <w:basedOn w:val="Normal"/>
    <w:uiPriority w:val="99"/>
    <w:qFormat/>
    <w:rsid w:val="00CD509A"/>
    <w:pPr>
      <w:spacing w:before="100" w:beforeAutospacing="1" w:after="100" w:afterAutospacing="1"/>
    </w:pPr>
  </w:style>
  <w:style w:type="paragraph" w:customStyle="1" w:styleId="interstitial-link">
    <w:name w:val="interstitial-link"/>
    <w:basedOn w:val="Normal"/>
    <w:uiPriority w:val="99"/>
    <w:qFormat/>
    <w:rsid w:val="00CD509A"/>
    <w:pPr>
      <w:spacing w:before="100" w:beforeAutospacing="1" w:after="100" w:afterAutospacing="1"/>
    </w:pPr>
  </w:style>
  <w:style w:type="paragraph" w:customStyle="1" w:styleId="see-also">
    <w:name w:val="see-also"/>
    <w:basedOn w:val="Normal"/>
    <w:uiPriority w:val="99"/>
    <w:qFormat/>
    <w:rsid w:val="00CD509A"/>
    <w:pPr>
      <w:spacing w:before="100" w:beforeAutospacing="1" w:after="100" w:afterAutospacing="1"/>
    </w:pPr>
  </w:style>
  <w:style w:type="character" w:styleId="SubtleEmphasis">
    <w:name w:val="Subtle Emphasis"/>
    <w:uiPriority w:val="19"/>
    <w:qFormat/>
    <w:rsid w:val="00CD509A"/>
    <w:rPr>
      <w:rFonts w:ascii="Georgia" w:hAnsi="Georgia" w:hint="default"/>
      <w:i/>
      <w:iCs/>
      <w:color w:val="808080"/>
    </w:rPr>
  </w:style>
  <w:style w:type="character" w:customStyle="1" w:styleId="cardchar00">
    <w:name w:val="cardchar0"/>
    <w:basedOn w:val="DefaultParagraphFont"/>
    <w:rsid w:val="00CD509A"/>
  </w:style>
  <w:style w:type="character" w:customStyle="1" w:styleId="UnderlineNon-bold">
    <w:name w:val="Underline Non - bold"/>
    <w:rsid w:val="00CD509A"/>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CD509A"/>
  </w:style>
  <w:style w:type="character" w:customStyle="1" w:styleId="StyleHeading4UnderlinedsmalltextGaramondChar">
    <w:name w:val="Style Heading 4Underlinedsmall text + Garamond Char"/>
    <w:link w:val="StyleHeading4UnderlinedsmalltextGaramond"/>
    <w:locked/>
    <w:rsid w:val="00CD509A"/>
    <w:rPr>
      <w:rFonts w:ascii="Calibri" w:hAnsi="Calibri"/>
    </w:rPr>
  </w:style>
  <w:style w:type="character" w:customStyle="1" w:styleId="Heading5Char2">
    <w:name w:val="Heading 5 Char2"/>
    <w:rsid w:val="00CD509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D509A"/>
    <w:rPr>
      <w:rFonts w:ascii="Arial" w:hAnsi="Arial" w:cs="Arial"/>
      <w:vanish/>
      <w:sz w:val="16"/>
      <w:szCs w:val="16"/>
    </w:rPr>
  </w:style>
  <w:style w:type="paragraph" w:styleId="z-TopofForm">
    <w:name w:val="HTML Top of Form"/>
    <w:basedOn w:val="Normal"/>
    <w:next w:val="Normal"/>
    <w:link w:val="z-TopofFormChar"/>
    <w:hidden/>
    <w:uiPriority w:val="99"/>
    <w:unhideWhenUsed/>
    <w:rsid w:val="00CD509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D509A"/>
    <w:rPr>
      <w:rFonts w:ascii="Arial" w:hAnsi="Arial" w:cs="Arial"/>
      <w:vanish/>
      <w:sz w:val="16"/>
      <w:szCs w:val="16"/>
    </w:rPr>
  </w:style>
  <w:style w:type="character" w:customStyle="1" w:styleId="z-BottomofFormChar">
    <w:name w:val="z-Bottom of Form Char"/>
    <w:basedOn w:val="DefaultParagraphFont"/>
    <w:link w:val="z-BottomofForm"/>
    <w:uiPriority w:val="99"/>
    <w:rsid w:val="00CD509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D509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D509A"/>
    <w:rPr>
      <w:rFonts w:ascii="Arial" w:hAnsi="Arial" w:cs="Arial"/>
      <w:vanish/>
      <w:sz w:val="16"/>
      <w:szCs w:val="16"/>
    </w:rPr>
  </w:style>
  <w:style w:type="character" w:customStyle="1" w:styleId="Style2CharChar">
    <w:name w:val="Style2 Char Char"/>
    <w:rsid w:val="00CD509A"/>
    <w:rPr>
      <w:u w:val="thick"/>
      <w:lang w:val="en-US" w:eastAsia="en-US" w:bidi="ar-SA"/>
    </w:rPr>
  </w:style>
  <w:style w:type="character" w:customStyle="1" w:styleId="authordate1">
    <w:name w:val="authordate"/>
    <w:rsid w:val="00CD509A"/>
  </w:style>
  <w:style w:type="character" w:customStyle="1" w:styleId="underline0">
    <w:name w:val="%underline"/>
    <w:qFormat/>
    <w:rsid w:val="00CD509A"/>
    <w:rPr>
      <w:rFonts w:ascii="Times New Roman" w:hAnsi="Times New Roman" w:cs="Times New Roman" w:hint="default"/>
      <w:strike w:val="0"/>
      <w:dstrike w:val="0"/>
      <w:sz w:val="16"/>
      <w:u w:val="none"/>
      <w:effect w:val="none"/>
    </w:rPr>
  </w:style>
  <w:style w:type="character" w:customStyle="1" w:styleId="AUNDERLINE0">
    <w:name w:val="AUNDERLINE"/>
    <w:qFormat/>
    <w:rsid w:val="00CD509A"/>
    <w:rPr>
      <w:rFonts w:ascii="Times New Roman" w:hAnsi="Times New Roman" w:cs="Times New Roman" w:hint="default"/>
      <w:sz w:val="20"/>
      <w:u w:val="single"/>
    </w:rPr>
  </w:style>
  <w:style w:type="character" w:customStyle="1" w:styleId="UnderlinedCharChar">
    <w:name w:val="Underlined Char Char"/>
    <w:rsid w:val="00CD509A"/>
    <w:rPr>
      <w:rFonts w:ascii="Garamond" w:hAnsi="Garamond" w:hint="default"/>
      <w:szCs w:val="28"/>
      <w:u w:val="single"/>
      <w:lang w:val="en-US" w:eastAsia="en-US" w:bidi="ar-SA"/>
    </w:rPr>
  </w:style>
  <w:style w:type="character" w:customStyle="1" w:styleId="slug-doi">
    <w:name w:val="slug-doi"/>
    <w:basedOn w:val="DefaultParagraphFont"/>
    <w:rsid w:val="00CD509A"/>
  </w:style>
  <w:style w:type="character" w:customStyle="1" w:styleId="af">
    <w:name w:val="af"/>
    <w:basedOn w:val="DefaultParagraphFont"/>
    <w:rsid w:val="00CD509A"/>
  </w:style>
  <w:style w:type="character" w:customStyle="1" w:styleId="ab">
    <w:name w:val="ab"/>
    <w:basedOn w:val="DefaultParagraphFont"/>
    <w:rsid w:val="00CD509A"/>
  </w:style>
  <w:style w:type="character" w:customStyle="1" w:styleId="em">
    <w:name w:val="em"/>
    <w:basedOn w:val="DefaultParagraphFont"/>
    <w:rsid w:val="00CD509A"/>
  </w:style>
  <w:style w:type="character" w:customStyle="1" w:styleId="au">
    <w:name w:val="au"/>
    <w:basedOn w:val="DefaultParagraphFont"/>
    <w:rsid w:val="00CD509A"/>
  </w:style>
  <w:style w:type="character" w:customStyle="1" w:styleId="ti">
    <w:name w:val="ti"/>
    <w:basedOn w:val="DefaultParagraphFont"/>
    <w:rsid w:val="00CD509A"/>
  </w:style>
  <w:style w:type="character" w:customStyle="1" w:styleId="subheadblue">
    <w:name w:val="subhead_blue"/>
    <w:basedOn w:val="DefaultParagraphFont"/>
    <w:rsid w:val="00CD509A"/>
  </w:style>
  <w:style w:type="character" w:customStyle="1" w:styleId="affiliation">
    <w:name w:val="affiliation"/>
    <w:basedOn w:val="DefaultParagraphFont"/>
    <w:rsid w:val="00CD509A"/>
  </w:style>
  <w:style w:type="character" w:customStyle="1" w:styleId="slug-doi-wrapper">
    <w:name w:val="slug-doi-wrapper"/>
    <w:basedOn w:val="DefaultParagraphFont"/>
    <w:rsid w:val="00CD509A"/>
  </w:style>
  <w:style w:type="character" w:customStyle="1" w:styleId="slug-metadata-noteahead-of-print">
    <w:name w:val="slug-metadata-note ahead-of-print"/>
    <w:basedOn w:val="DefaultParagraphFont"/>
    <w:rsid w:val="00CD509A"/>
  </w:style>
  <w:style w:type="character" w:customStyle="1" w:styleId="slug-ahead-of-print-date">
    <w:name w:val="slug-ahead-of-print-date"/>
    <w:basedOn w:val="DefaultParagraphFont"/>
    <w:rsid w:val="00CD509A"/>
  </w:style>
  <w:style w:type="character" w:customStyle="1" w:styleId="medium-bold">
    <w:name w:val="medium-bold"/>
    <w:basedOn w:val="DefaultParagraphFont"/>
    <w:rsid w:val="00CD509A"/>
  </w:style>
  <w:style w:type="character" w:customStyle="1" w:styleId="updated-short-citation">
    <w:name w:val="updated-short-citation"/>
    <w:basedOn w:val="DefaultParagraphFont"/>
    <w:rsid w:val="00CD509A"/>
  </w:style>
  <w:style w:type="character" w:customStyle="1" w:styleId="goohl0">
    <w:name w:val="goohl0"/>
    <w:basedOn w:val="DefaultParagraphFont"/>
    <w:rsid w:val="00CD509A"/>
  </w:style>
  <w:style w:type="character" w:customStyle="1" w:styleId="CharChar6">
    <w:name w:val="Char Char6"/>
    <w:rsid w:val="00CD509A"/>
    <w:rPr>
      <w:rFonts w:ascii="Arial" w:hAnsi="Arial" w:cs="Arial" w:hint="default"/>
      <w:bCs/>
      <w:sz w:val="16"/>
      <w:szCs w:val="26"/>
      <w:lang w:val="en-US" w:eastAsia="en-US" w:bidi="ar-SA"/>
    </w:rPr>
  </w:style>
  <w:style w:type="character" w:customStyle="1" w:styleId="TagCharChar1">
    <w:name w:val="Tag Char Char1"/>
    <w:rsid w:val="00CD509A"/>
    <w:rPr>
      <w:b/>
      <w:bCs w:val="0"/>
      <w:sz w:val="24"/>
      <w:szCs w:val="24"/>
      <w:lang w:val="en-US" w:eastAsia="en-US" w:bidi="ar-SA"/>
    </w:rPr>
  </w:style>
  <w:style w:type="character" w:customStyle="1" w:styleId="12TimesNewRoman">
    <w:name w:val="12 Times New Roman"/>
    <w:rsid w:val="00CD509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D509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D509A"/>
    <w:rPr>
      <w:rFonts w:ascii="Times New Roman" w:hAnsi="Times New Roman" w:cs="Times New Roman" w:hint="default"/>
      <w:strike w:val="0"/>
      <w:dstrike w:val="0"/>
      <w:sz w:val="14"/>
      <w:u w:val="none"/>
      <w:effect w:val="none"/>
    </w:rPr>
  </w:style>
  <w:style w:type="character" w:customStyle="1" w:styleId="F8-UnderlineBold">
    <w:name w:val="F8 - Underline/Bold"/>
    <w:rsid w:val="00CD509A"/>
    <w:rPr>
      <w:rFonts w:ascii="Times New Roman" w:hAnsi="Times New Roman" w:cs="Times New Roman" w:hint="default"/>
      <w:b/>
      <w:bCs w:val="0"/>
      <w:sz w:val="20"/>
      <w:u w:val="single"/>
    </w:rPr>
  </w:style>
  <w:style w:type="character" w:customStyle="1" w:styleId="F7-SmallFont">
    <w:name w:val="F7 - Small Font"/>
    <w:rsid w:val="00CD509A"/>
    <w:rPr>
      <w:rFonts w:ascii="Times New Roman" w:hAnsi="Times New Roman" w:cs="Times New Roman" w:hint="default"/>
      <w:sz w:val="14"/>
    </w:rPr>
  </w:style>
  <w:style w:type="character" w:customStyle="1" w:styleId="Brief-Bold">
    <w:name w:val="Brief - Bold"/>
    <w:rsid w:val="00CD509A"/>
    <w:rPr>
      <w:rFonts w:ascii="Times New Roman" w:hAnsi="Times New Roman" w:cs="Times New Roman" w:hint="default"/>
      <w:b/>
      <w:bCs w:val="0"/>
    </w:rPr>
  </w:style>
  <w:style w:type="character" w:customStyle="1" w:styleId="Card-Underline">
    <w:name w:val="Card - Underline"/>
    <w:rsid w:val="00CD509A"/>
    <w:rPr>
      <w:rFonts w:ascii="Times New Roman" w:hAnsi="Times New Roman" w:cs="Times New Roman" w:hint="default"/>
      <w:u w:val="single"/>
    </w:rPr>
  </w:style>
  <w:style w:type="character" w:customStyle="1" w:styleId="beriefunderline">
    <w:name w:val="berief = underline"/>
    <w:rsid w:val="00CD509A"/>
    <w:rPr>
      <w:rFonts w:ascii="Times New Roman" w:eastAsia="Times New Roman" w:hAnsi="Times New Roman" w:cs="Times New Roman" w:hint="default"/>
      <w:sz w:val="20"/>
      <w:u w:val="single"/>
    </w:rPr>
  </w:style>
  <w:style w:type="character" w:customStyle="1" w:styleId="BoldText10pt">
    <w:name w:val="Bold Text 10 pt"/>
    <w:rsid w:val="00CD509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CD509A"/>
    <w:rPr>
      <w:i/>
      <w:iCs w:val="0"/>
    </w:rPr>
  </w:style>
  <w:style w:type="character" w:customStyle="1" w:styleId="eoeaheader">
    <w:name w:val="eoea_header"/>
    <w:basedOn w:val="DefaultParagraphFont"/>
    <w:rsid w:val="00CD509A"/>
  </w:style>
  <w:style w:type="character" w:customStyle="1" w:styleId="SC4208902">
    <w:name w:val="SC.4.208902"/>
    <w:rsid w:val="00CD509A"/>
    <w:rPr>
      <w:rFonts w:ascii="Century" w:hAnsi="Century" w:cs="Century" w:hint="default"/>
      <w:color w:val="000000"/>
      <w:sz w:val="22"/>
      <w:szCs w:val="22"/>
    </w:rPr>
  </w:style>
  <w:style w:type="character" w:customStyle="1" w:styleId="SC4208915">
    <w:name w:val="SC.4.208915"/>
    <w:rsid w:val="00CD509A"/>
    <w:rPr>
      <w:rFonts w:ascii="Century" w:hAnsi="Century" w:cs="Century" w:hint="default"/>
      <w:color w:val="000000"/>
      <w:sz w:val="13"/>
      <w:szCs w:val="13"/>
    </w:rPr>
  </w:style>
  <w:style w:type="character" w:customStyle="1" w:styleId="SC273764">
    <w:name w:val="SC.2.73764"/>
    <w:rsid w:val="00CD509A"/>
    <w:rPr>
      <w:rFonts w:ascii="Century" w:hAnsi="Century" w:cs="Century" w:hint="default"/>
      <w:color w:val="000000"/>
      <w:sz w:val="72"/>
      <w:szCs w:val="72"/>
    </w:rPr>
  </w:style>
  <w:style w:type="character" w:customStyle="1" w:styleId="SC273779">
    <w:name w:val="SC.2.73779"/>
    <w:rsid w:val="00CD509A"/>
    <w:rPr>
      <w:rFonts w:ascii="Century" w:hAnsi="Century" w:cs="Century" w:hint="default"/>
      <w:color w:val="000000"/>
      <w:sz w:val="40"/>
      <w:szCs w:val="40"/>
    </w:rPr>
  </w:style>
  <w:style w:type="character" w:customStyle="1" w:styleId="SC273763">
    <w:name w:val="SC.2.73763"/>
    <w:rsid w:val="00CD509A"/>
    <w:rPr>
      <w:rFonts w:ascii="Century" w:hAnsi="Century" w:cs="Century" w:hint="default"/>
      <w:b/>
      <w:bCs/>
      <w:color w:val="000000"/>
    </w:rPr>
  </w:style>
  <w:style w:type="character" w:customStyle="1" w:styleId="SC4208910">
    <w:name w:val="SC.4.208910"/>
    <w:rsid w:val="00CD509A"/>
    <w:rPr>
      <w:rFonts w:ascii="Century" w:hAnsi="Century" w:cs="Century" w:hint="default"/>
      <w:color w:val="000000"/>
      <w:sz w:val="28"/>
      <w:szCs w:val="28"/>
    </w:rPr>
  </w:style>
  <w:style w:type="character" w:customStyle="1" w:styleId="SC4208911">
    <w:name w:val="SC.4.208911"/>
    <w:rsid w:val="00CD509A"/>
    <w:rPr>
      <w:rFonts w:ascii="Century" w:hAnsi="Century" w:cs="Century" w:hint="default"/>
      <w:color w:val="000000"/>
    </w:rPr>
  </w:style>
  <w:style w:type="character" w:customStyle="1" w:styleId="articlesubtitle">
    <w:name w:val="article_sub_title"/>
    <w:basedOn w:val="DefaultParagraphFont"/>
    <w:rsid w:val="00CD509A"/>
  </w:style>
  <w:style w:type="character" w:customStyle="1" w:styleId="newsdate2">
    <w:name w:val="news_date2"/>
    <w:basedOn w:val="DefaultParagraphFont"/>
    <w:rsid w:val="00CD509A"/>
  </w:style>
  <w:style w:type="character" w:customStyle="1" w:styleId="readarticleheader">
    <w:name w:val="readarticleheader"/>
    <w:basedOn w:val="DefaultParagraphFont"/>
    <w:rsid w:val="00CD509A"/>
  </w:style>
  <w:style w:type="character" w:customStyle="1" w:styleId="UnderlineChar20">
    <w:name w:val="Underline Char2"/>
    <w:rsid w:val="00CD509A"/>
    <w:rPr>
      <w:rFonts w:ascii="Trebuchet MS" w:hAnsi="Trebuchet MS" w:hint="default"/>
      <w:u w:val="thick"/>
      <w:lang w:val="en-US" w:eastAsia="zh-CN" w:bidi="ar-SA"/>
    </w:rPr>
  </w:style>
  <w:style w:type="character" w:customStyle="1" w:styleId="BoldUnderliningChar">
    <w:name w:val="Bold Underlining Char"/>
    <w:rsid w:val="00CD509A"/>
    <w:rPr>
      <w:rFonts w:ascii="Arial Narrow" w:eastAsia="Times New Roman" w:hAnsi="Arial Narrow" w:hint="default"/>
      <w:b/>
      <w:bCs w:val="0"/>
      <w:szCs w:val="24"/>
      <w:u w:val="single"/>
      <w:lang w:val="en-GB" w:eastAsia="en-US" w:bidi="ar-SA"/>
    </w:rPr>
  </w:style>
  <w:style w:type="character" w:customStyle="1" w:styleId="medium-normal1">
    <w:name w:val="medium-normal1"/>
    <w:rsid w:val="00CD509A"/>
    <w:rPr>
      <w:rFonts w:ascii="Arial" w:hAnsi="Arial" w:cs="Arial" w:hint="default"/>
      <w:b w:val="0"/>
      <w:bCs w:val="0"/>
      <w:i w:val="0"/>
      <w:iCs w:val="0"/>
      <w:sz w:val="20"/>
      <w:szCs w:val="20"/>
    </w:rPr>
  </w:style>
  <w:style w:type="character" w:customStyle="1" w:styleId="UnderlinedCardChar0">
    <w:name w:val="Underlined Card Char"/>
    <w:rsid w:val="00CD509A"/>
    <w:rPr>
      <w:rFonts w:ascii="Palatino Linotype" w:hAnsi="Palatino Linotype" w:hint="default"/>
      <w:u w:val="single"/>
      <w:lang w:val="en-US" w:eastAsia="en-US" w:bidi="ar-SA"/>
    </w:rPr>
  </w:style>
  <w:style w:type="character" w:customStyle="1" w:styleId="char">
    <w:name w:val="char"/>
    <w:basedOn w:val="DefaultParagraphFont"/>
    <w:rsid w:val="00CD509A"/>
  </w:style>
  <w:style w:type="character" w:customStyle="1" w:styleId="UnderlineCharCharCharCharCharChar">
    <w:name w:val="Underline Char Char Char Char Char Char"/>
    <w:rsid w:val="00CD509A"/>
    <w:rPr>
      <w:rFonts w:ascii="Arial Narrow" w:hAnsi="Arial Narrow" w:hint="default"/>
      <w:szCs w:val="24"/>
      <w:u w:val="single"/>
      <w:lang w:val="en-US" w:eastAsia="en-US" w:bidi="ar-SA"/>
    </w:rPr>
  </w:style>
  <w:style w:type="character" w:customStyle="1" w:styleId="klink">
    <w:name w:val="klink"/>
    <w:basedOn w:val="DefaultParagraphFont"/>
    <w:rsid w:val="00CD509A"/>
  </w:style>
  <w:style w:type="character" w:customStyle="1" w:styleId="date10">
    <w:name w:val="date1"/>
    <w:basedOn w:val="DefaultParagraphFont"/>
    <w:rsid w:val="00CD509A"/>
  </w:style>
  <w:style w:type="character" w:customStyle="1" w:styleId="bolding1">
    <w:name w:val="bolding1"/>
    <w:rsid w:val="00CD509A"/>
    <w:rPr>
      <w:b/>
      <w:bCs/>
    </w:rPr>
  </w:style>
  <w:style w:type="character" w:customStyle="1" w:styleId="bookoptions1">
    <w:name w:val="book_options1"/>
    <w:rsid w:val="00CD509A"/>
    <w:rPr>
      <w:b/>
      <w:bCs/>
      <w:color w:val="333366"/>
    </w:rPr>
  </w:style>
  <w:style w:type="character" w:customStyle="1" w:styleId="descriptionblock">
    <w:name w:val="description block"/>
    <w:basedOn w:val="DefaultParagraphFont"/>
    <w:rsid w:val="00CD509A"/>
  </w:style>
  <w:style w:type="character" w:customStyle="1" w:styleId="detailsboxblock">
    <w:name w:val="detailsbox block"/>
    <w:basedOn w:val="DefaultParagraphFont"/>
    <w:rsid w:val="00CD509A"/>
  </w:style>
  <w:style w:type="character" w:customStyle="1" w:styleId="Char3">
    <w:name w:val="Char3"/>
    <w:rsid w:val="00CD509A"/>
    <w:rPr>
      <w:rFonts w:ascii="Arial" w:hAnsi="Arial" w:cs="Arial" w:hint="default"/>
      <w:bCs/>
      <w:u w:val="thick"/>
      <w:lang w:val="en-US" w:eastAsia="en-US" w:bidi="ar-SA"/>
    </w:rPr>
  </w:style>
  <w:style w:type="character" w:customStyle="1" w:styleId="texto11">
    <w:name w:val="texto11"/>
    <w:rsid w:val="00CD509A"/>
    <w:rPr>
      <w:rFonts w:ascii="Arial" w:hAnsi="Arial" w:cs="Arial" w:hint="default"/>
      <w:b w:val="0"/>
      <w:bCs w:val="0"/>
      <w:i w:val="0"/>
      <w:iCs w:val="0"/>
      <w:caps w:val="0"/>
      <w:color w:val="000000"/>
      <w:sz w:val="26"/>
      <w:szCs w:val="26"/>
    </w:rPr>
  </w:style>
  <w:style w:type="character" w:customStyle="1" w:styleId="CardTagChar">
    <w:name w:val="Card Tag Char"/>
    <w:rsid w:val="00CD509A"/>
    <w:rPr>
      <w:rFonts w:ascii="Arial Narrow" w:hAnsi="Arial Narrow" w:hint="default"/>
      <w:b/>
      <w:bCs w:val="0"/>
      <w:sz w:val="24"/>
      <w:szCs w:val="24"/>
      <w:lang w:val="en-US" w:eastAsia="en-US" w:bidi="ar-SA"/>
    </w:rPr>
  </w:style>
  <w:style w:type="character" w:customStyle="1" w:styleId="DebateCiteCharCharChar">
    <w:name w:val="Debate Cite Char Char Char"/>
    <w:rsid w:val="00CD509A"/>
    <w:rPr>
      <w:b/>
      <w:bCs w:val="0"/>
      <w:sz w:val="32"/>
      <w:szCs w:val="32"/>
      <w:lang w:val="en-US" w:eastAsia="en-US" w:bidi="ar-SA"/>
    </w:rPr>
  </w:style>
  <w:style w:type="character" w:customStyle="1" w:styleId="TagChar3">
    <w:name w:val="Tag Char3"/>
    <w:rsid w:val="00CD509A"/>
    <w:rPr>
      <w:rFonts w:ascii="Palatino Linotype" w:hAnsi="Palatino Linotype" w:hint="default"/>
      <w:b/>
      <w:bCs w:val="0"/>
      <w:sz w:val="24"/>
      <w:szCs w:val="24"/>
      <w:lang w:val="en-US" w:eastAsia="en-US" w:bidi="ar-SA"/>
    </w:rPr>
  </w:style>
  <w:style w:type="character" w:customStyle="1" w:styleId="Style10ptBold">
    <w:name w:val="Style 10 pt Bold"/>
    <w:rsid w:val="00CD509A"/>
    <w:rPr>
      <w:b/>
      <w:bCs/>
      <w:sz w:val="20"/>
    </w:rPr>
  </w:style>
  <w:style w:type="character" w:customStyle="1" w:styleId="text9">
    <w:name w:val="text9"/>
    <w:basedOn w:val="DefaultParagraphFont"/>
    <w:rsid w:val="00CD509A"/>
  </w:style>
  <w:style w:type="character" w:customStyle="1" w:styleId="text21">
    <w:name w:val="text21"/>
    <w:basedOn w:val="DefaultParagraphFont"/>
    <w:rsid w:val="00CD509A"/>
  </w:style>
  <w:style w:type="character" w:customStyle="1" w:styleId="text19">
    <w:name w:val="text19"/>
    <w:basedOn w:val="DefaultParagraphFont"/>
    <w:rsid w:val="00CD509A"/>
  </w:style>
  <w:style w:type="character" w:customStyle="1" w:styleId="term2">
    <w:name w:val="term2"/>
    <w:rsid w:val="00CD509A"/>
    <w:rPr>
      <w:b/>
      <w:bCs/>
    </w:rPr>
  </w:style>
  <w:style w:type="character" w:customStyle="1" w:styleId="pmterms12">
    <w:name w:val="pmterms12"/>
    <w:rsid w:val="00CD509A"/>
    <w:rPr>
      <w:b/>
      <w:bCs/>
      <w:i w:val="0"/>
      <w:iCs w:val="0"/>
      <w:color w:val="000000"/>
    </w:rPr>
  </w:style>
  <w:style w:type="character" w:customStyle="1" w:styleId="ToReadChar">
    <w:name w:val="To Read Char"/>
    <w:rsid w:val="00CD509A"/>
    <w:rPr>
      <w:rFonts w:ascii="Verdana" w:hAnsi="Verdana" w:hint="default"/>
      <w:b/>
      <w:bCs w:val="0"/>
      <w:szCs w:val="24"/>
      <w:u w:val="single"/>
      <w:lang w:val="en-US" w:eastAsia="en-US" w:bidi="ar-SA"/>
    </w:rPr>
  </w:style>
  <w:style w:type="character" w:customStyle="1" w:styleId="ToReadCharChar">
    <w:name w:val="To Read Char Char"/>
    <w:rsid w:val="00CD509A"/>
    <w:rPr>
      <w:rFonts w:ascii="Verdana" w:hAnsi="Verdana" w:hint="default"/>
      <w:b/>
      <w:bCs w:val="0"/>
      <w:szCs w:val="24"/>
      <w:u w:val="single"/>
      <w:lang w:val="en-US" w:eastAsia="en-US" w:bidi="ar-SA"/>
    </w:rPr>
  </w:style>
  <w:style w:type="character" w:customStyle="1" w:styleId="bio">
    <w:name w:val="bio"/>
    <w:basedOn w:val="DefaultParagraphFont"/>
    <w:rsid w:val="00CD509A"/>
  </w:style>
  <w:style w:type="character" w:customStyle="1" w:styleId="storytextstyle">
    <w:name w:val="storytextstyle"/>
    <w:basedOn w:val="DefaultParagraphFont"/>
    <w:rsid w:val="00CD509A"/>
  </w:style>
  <w:style w:type="character" w:customStyle="1" w:styleId="cardunderlinedCharChar">
    <w:name w:val="card underlined Char Char"/>
    <w:rsid w:val="00CD509A"/>
    <w:rPr>
      <w:rFonts w:ascii="Arial" w:hAnsi="Arial" w:cs="Arial" w:hint="default"/>
      <w:sz w:val="22"/>
      <w:szCs w:val="24"/>
      <w:u w:val="single"/>
      <w:lang w:val="en-US" w:eastAsia="en-US" w:bidi="ar-SA"/>
    </w:rPr>
  </w:style>
  <w:style w:type="character" w:customStyle="1" w:styleId="Style2Char0">
    <w:name w:val="Style2 Char"/>
    <w:rsid w:val="00CD509A"/>
    <w:rPr>
      <w:rFonts w:ascii="Book Antiqua" w:hAnsi="Book Antiqua" w:hint="default"/>
      <w:u w:val="thick"/>
      <w:lang w:val="en-US" w:eastAsia="en-US" w:bidi="ar-SA"/>
    </w:rPr>
  </w:style>
  <w:style w:type="character" w:customStyle="1" w:styleId="Style2Char1">
    <w:name w:val="Style2 Char1"/>
    <w:rsid w:val="00CD509A"/>
    <w:rPr>
      <w:rFonts w:ascii="Book Antiqua" w:hAnsi="Book Antiqua" w:hint="default"/>
      <w:szCs w:val="24"/>
      <w:u w:val="thick"/>
      <w:lang w:val="en-US" w:eastAsia="en-US" w:bidi="ar-SA"/>
    </w:rPr>
  </w:style>
  <w:style w:type="character" w:customStyle="1" w:styleId="articlehead21">
    <w:name w:val="articlehead21"/>
    <w:rsid w:val="00CD509A"/>
    <w:rPr>
      <w:rFonts w:ascii="Arial" w:hAnsi="Arial" w:cs="Arial" w:hint="default"/>
      <w:b/>
      <w:bCs/>
      <w:color w:val="660000"/>
      <w:sz w:val="20"/>
      <w:szCs w:val="20"/>
    </w:rPr>
  </w:style>
  <w:style w:type="character" w:customStyle="1" w:styleId="TagCiteChar1">
    <w:name w:val="Tag/Cite Char1"/>
    <w:rsid w:val="00CD509A"/>
    <w:rPr>
      <w:b/>
      <w:bCs w:val="0"/>
      <w:lang w:val="en-US" w:eastAsia="en-US" w:bidi="ar-SA"/>
    </w:rPr>
  </w:style>
  <w:style w:type="character" w:customStyle="1" w:styleId="goohl2">
    <w:name w:val="goohl2"/>
    <w:basedOn w:val="DefaultParagraphFont"/>
    <w:rsid w:val="00CD509A"/>
  </w:style>
  <w:style w:type="character" w:customStyle="1" w:styleId="CardCharChar0">
    <w:name w:val="Card Char Char"/>
    <w:rsid w:val="00CD509A"/>
    <w:rPr>
      <w:lang w:val="en-US" w:eastAsia="en-US" w:bidi="ar-SA"/>
    </w:rPr>
  </w:style>
  <w:style w:type="character" w:customStyle="1" w:styleId="BriefTitle1Char">
    <w:name w:val="Brief Title 1 Char"/>
    <w:rsid w:val="00CD509A"/>
    <w:rPr>
      <w:b/>
      <w:bCs w:val="0"/>
      <w:u w:val="single"/>
      <w:lang w:val="en-US" w:eastAsia="en-US" w:bidi="ar-SA"/>
    </w:rPr>
  </w:style>
  <w:style w:type="character" w:customStyle="1" w:styleId="TagCiteCharChar">
    <w:name w:val="Tag/Cite Char Char"/>
    <w:rsid w:val="00CD509A"/>
    <w:rPr>
      <w:b/>
      <w:bCs w:val="0"/>
      <w:lang w:val="en-US" w:eastAsia="en-US" w:bidi="ar-SA"/>
    </w:rPr>
  </w:style>
  <w:style w:type="character" w:customStyle="1" w:styleId="btx">
    <w:name w:val="btx"/>
    <w:basedOn w:val="DefaultParagraphFont"/>
    <w:rsid w:val="00CD509A"/>
  </w:style>
  <w:style w:type="character" w:customStyle="1" w:styleId="prodgeneral1">
    <w:name w:val="prodgeneral1"/>
    <w:rsid w:val="00CD509A"/>
    <w:rPr>
      <w:rFonts w:ascii="Verdana" w:hAnsi="Verdana" w:hint="default"/>
      <w:b w:val="0"/>
      <w:bCs w:val="0"/>
      <w:caps w:val="0"/>
      <w:color w:val="000000"/>
      <w:spacing w:val="0"/>
      <w:sz w:val="16"/>
      <w:szCs w:val="16"/>
    </w:rPr>
  </w:style>
  <w:style w:type="character" w:customStyle="1" w:styleId="summary1">
    <w:name w:val="summary1"/>
    <w:rsid w:val="00CD509A"/>
    <w:rPr>
      <w:rFonts w:ascii="Arial" w:hAnsi="Arial" w:cs="Arial" w:hint="default"/>
      <w:sz w:val="18"/>
      <w:szCs w:val="18"/>
    </w:rPr>
  </w:style>
  <w:style w:type="character" w:customStyle="1" w:styleId="text3">
    <w:name w:val="text3"/>
    <w:basedOn w:val="DefaultParagraphFont"/>
    <w:rsid w:val="00CD509A"/>
  </w:style>
  <w:style w:type="character" w:customStyle="1" w:styleId="cardtextsmallChar">
    <w:name w:val="card text small Char"/>
    <w:rsid w:val="00CD509A"/>
    <w:rPr>
      <w:rFonts w:ascii="Arial Narrow" w:hAnsi="Arial Narrow" w:hint="default"/>
      <w:sz w:val="16"/>
      <w:szCs w:val="24"/>
      <w:lang w:val="en-US" w:eastAsia="en-US" w:bidi="ar-SA"/>
    </w:rPr>
  </w:style>
  <w:style w:type="character" w:customStyle="1" w:styleId="countrytitle1">
    <w:name w:val="countrytitle1"/>
    <w:rsid w:val="00CD509A"/>
    <w:rPr>
      <w:rFonts w:ascii="Verdana" w:hAnsi="Verdana" w:hint="default"/>
      <w:b/>
      <w:bCs/>
      <w:color w:val="293643"/>
      <w:sz w:val="24"/>
      <w:szCs w:val="24"/>
    </w:rPr>
  </w:style>
  <w:style w:type="character" w:customStyle="1" w:styleId="storyheader1">
    <w:name w:val="storyheader1"/>
    <w:rsid w:val="00CD509A"/>
    <w:rPr>
      <w:rFonts w:ascii="Verdana" w:hAnsi="Verdana" w:hint="default"/>
      <w:b/>
      <w:bCs/>
      <w:color w:val="000000"/>
      <w:sz w:val="21"/>
      <w:szCs w:val="21"/>
    </w:rPr>
  </w:style>
  <w:style w:type="character" w:customStyle="1" w:styleId="cardunderlinedChar0">
    <w:name w:val="card underlined Char"/>
    <w:rsid w:val="00CD509A"/>
    <w:rPr>
      <w:rFonts w:ascii="Arial" w:hAnsi="Arial" w:cs="Arial" w:hint="default"/>
      <w:sz w:val="22"/>
      <w:szCs w:val="24"/>
      <w:u w:val="single"/>
      <w:lang w:val="en-US" w:eastAsia="en-US" w:bidi="ar-SA"/>
    </w:rPr>
  </w:style>
  <w:style w:type="character" w:customStyle="1" w:styleId="article1">
    <w:name w:val="article1"/>
    <w:rsid w:val="00CD509A"/>
    <w:rPr>
      <w:rFonts w:ascii="Verdana" w:hAnsi="Verdana" w:hint="default"/>
      <w:color w:val="333333"/>
      <w:sz w:val="16"/>
      <w:szCs w:val="16"/>
    </w:rPr>
  </w:style>
  <w:style w:type="character" w:customStyle="1" w:styleId="story-posted-date1">
    <w:name w:val="story-posted-date1"/>
    <w:rsid w:val="00CD509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D509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D509A"/>
  </w:style>
  <w:style w:type="character" w:customStyle="1" w:styleId="textmedium">
    <w:name w:val="textmedium"/>
    <w:basedOn w:val="DefaultParagraphFont"/>
    <w:rsid w:val="00CD509A"/>
  </w:style>
  <w:style w:type="character" w:customStyle="1" w:styleId="citation1">
    <w:name w:val="citation1"/>
    <w:rsid w:val="00CD509A"/>
    <w:rPr>
      <w:rFonts w:ascii="Verdana" w:hAnsi="Verdana" w:hint="default"/>
      <w:sz w:val="17"/>
      <w:szCs w:val="17"/>
    </w:rPr>
  </w:style>
  <w:style w:type="character" w:customStyle="1" w:styleId="hithighlite">
    <w:name w:val="hithighlite"/>
    <w:basedOn w:val="DefaultParagraphFont"/>
    <w:rsid w:val="00CD509A"/>
  </w:style>
  <w:style w:type="character" w:customStyle="1" w:styleId="articlecontent">
    <w:name w:val="articlecontent"/>
    <w:basedOn w:val="DefaultParagraphFont"/>
    <w:rsid w:val="00CD509A"/>
  </w:style>
  <w:style w:type="character" w:customStyle="1" w:styleId="fource1">
    <w:name w:val="fource1"/>
    <w:rsid w:val="00CD509A"/>
    <w:rPr>
      <w:sz w:val="34"/>
      <w:szCs w:val="34"/>
    </w:rPr>
  </w:style>
  <w:style w:type="character" w:customStyle="1" w:styleId="LanguageStrikeChar">
    <w:name w:val="Language Strike Char"/>
    <w:rsid w:val="00CD509A"/>
    <w:rPr>
      <w:rFonts w:ascii="Arial Narrow" w:hAnsi="Arial Narrow" w:hint="default"/>
      <w:strike/>
      <w:szCs w:val="24"/>
      <w:lang w:val="en-US" w:eastAsia="en-US" w:bidi="ar-SA"/>
    </w:rPr>
  </w:style>
  <w:style w:type="character" w:customStyle="1" w:styleId="normal11">
    <w:name w:val="normal1"/>
    <w:basedOn w:val="DefaultParagraphFont"/>
    <w:rsid w:val="00CD509A"/>
  </w:style>
  <w:style w:type="character" w:customStyle="1" w:styleId="ds">
    <w:name w:val="ds"/>
    <w:basedOn w:val="DefaultParagraphFont"/>
    <w:rsid w:val="00CD509A"/>
  </w:style>
  <w:style w:type="character" w:customStyle="1" w:styleId="UnderliningChar1">
    <w:name w:val="Underlining Char1"/>
    <w:rsid w:val="00CD509A"/>
    <w:rPr>
      <w:rFonts w:ascii="Arial Narrow" w:hAnsi="Arial Narrow" w:hint="default"/>
      <w:szCs w:val="24"/>
      <w:u w:val="single"/>
      <w:lang w:val="en-US" w:eastAsia="en-US" w:bidi="ar-SA"/>
    </w:rPr>
  </w:style>
  <w:style w:type="character" w:customStyle="1" w:styleId="UnderliningChar2">
    <w:name w:val="Underlining Char2"/>
    <w:rsid w:val="00CD509A"/>
    <w:rPr>
      <w:rFonts w:ascii="Arial Narrow" w:hAnsi="Arial Narrow" w:hint="default"/>
      <w:szCs w:val="24"/>
      <w:u w:val="single"/>
      <w:lang w:val="en-US" w:eastAsia="en-US" w:bidi="ar-SA"/>
    </w:rPr>
  </w:style>
  <w:style w:type="character" w:customStyle="1" w:styleId="MicroTextChar1">
    <w:name w:val="MicroText Char1"/>
    <w:rsid w:val="00CD509A"/>
    <w:rPr>
      <w:rFonts w:ascii="Arial Narrow" w:hAnsi="Arial Narrow" w:hint="default"/>
      <w:sz w:val="12"/>
      <w:szCs w:val="24"/>
      <w:lang w:val="en-US" w:eastAsia="en-US" w:bidi="ar-SA"/>
    </w:rPr>
  </w:style>
  <w:style w:type="character" w:customStyle="1" w:styleId="DefaultPara">
    <w:name w:val="Default Para"/>
    <w:rsid w:val="00CD509A"/>
    <w:rPr>
      <w:sz w:val="20"/>
    </w:rPr>
  </w:style>
  <w:style w:type="character" w:customStyle="1" w:styleId="SYSHYPERTEXT">
    <w:name w:val="SYS_HYPERTEXT"/>
    <w:rsid w:val="00CD509A"/>
    <w:rPr>
      <w:color w:val="0000FF"/>
      <w:u w:val="single"/>
    </w:rPr>
  </w:style>
  <w:style w:type="character" w:customStyle="1" w:styleId="Hyperlink1">
    <w:name w:val="Hyperlink1"/>
    <w:rsid w:val="00CD509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D509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D509A"/>
    <w:rPr>
      <w:rFonts w:ascii="Arial Narrow" w:hAnsi="Arial Narrow" w:hint="default"/>
      <w:noProof w:val="0"/>
      <w:szCs w:val="24"/>
      <w:u w:val="single"/>
      <w:lang w:val="en-US" w:eastAsia="en-US" w:bidi="ar-SA"/>
    </w:rPr>
  </w:style>
  <w:style w:type="character" w:customStyle="1" w:styleId="BlockHeading1Char">
    <w:name w:val="Block Heading 1 Char"/>
    <w:rsid w:val="00CD509A"/>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CD509A"/>
    <w:rPr>
      <w:b/>
      <w:bCs w:val="0"/>
      <w:sz w:val="24"/>
      <w:szCs w:val="24"/>
      <w:u w:val="single"/>
      <w:lang w:val="en-US" w:eastAsia="en-US" w:bidi="ar-SA"/>
    </w:rPr>
  </w:style>
  <w:style w:type="character" w:customStyle="1" w:styleId="StyleTagTimesNewRomanChar">
    <w:name w:val="Style Tag + Times New Roman Char"/>
    <w:rsid w:val="00CD509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D509A"/>
    <w:rPr>
      <w:rFonts w:ascii="Arial Narrow" w:hAnsi="Arial Narrow" w:cs="Arial" w:hint="default"/>
      <w:b/>
      <w:bCs/>
      <w:iCs/>
      <w:sz w:val="24"/>
      <w:szCs w:val="28"/>
      <w:lang w:val="en-US" w:eastAsia="en-US" w:bidi="ar-SA"/>
    </w:rPr>
  </w:style>
  <w:style w:type="character" w:customStyle="1" w:styleId="UnderliningCharChar">
    <w:name w:val="Underlining Char Char"/>
    <w:rsid w:val="00CD509A"/>
    <w:rPr>
      <w:rFonts w:ascii="Arial Narrow" w:hAnsi="Arial Narrow" w:hint="default"/>
      <w:szCs w:val="24"/>
      <w:u w:val="single"/>
      <w:lang w:val="en-US" w:eastAsia="en-US" w:bidi="ar-SA"/>
    </w:rPr>
  </w:style>
  <w:style w:type="character" w:customStyle="1" w:styleId="StyleArialNarrow12ptBold">
    <w:name w:val="Style Arial Narrow 12 pt Bold"/>
    <w:rsid w:val="00CD509A"/>
    <w:rPr>
      <w:rFonts w:ascii="Arial Narrow" w:hAnsi="Arial Narrow" w:hint="default"/>
      <w:b/>
      <w:bCs/>
      <w:sz w:val="24"/>
    </w:rPr>
  </w:style>
  <w:style w:type="character" w:customStyle="1" w:styleId="Style1CharChar">
    <w:name w:val="Style1 Char Char"/>
    <w:rsid w:val="00CD509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CD509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D509A"/>
    <w:rPr>
      <w:noProof w:val="0"/>
      <w:u w:val="single"/>
      <w:lang w:val="en-US" w:eastAsia="en-US" w:bidi="ar-SA"/>
    </w:rPr>
  </w:style>
  <w:style w:type="character" w:customStyle="1" w:styleId="UnderlinedCharChar1">
    <w:name w:val="Underlined Char Char1"/>
    <w:rsid w:val="00CD509A"/>
    <w:rPr>
      <w:rFonts w:ascii="Bell MT" w:eastAsia="Times New Roman" w:hAnsi="Bell MT" w:hint="default"/>
      <w:bCs/>
      <w:iCs/>
      <w:sz w:val="22"/>
      <w:u w:val="single"/>
    </w:rPr>
  </w:style>
  <w:style w:type="character" w:customStyle="1" w:styleId="Heading2CharChar2">
    <w:name w:val="Heading 2 Char Char2"/>
    <w:rsid w:val="00CD509A"/>
    <w:rPr>
      <w:rFonts w:ascii="Arial" w:hAnsi="Arial" w:cs="Arial" w:hint="default"/>
      <w:b/>
      <w:bCs/>
      <w:iCs/>
      <w:sz w:val="22"/>
      <w:szCs w:val="28"/>
      <w:lang w:val="en-US" w:eastAsia="en-US" w:bidi="ar-SA"/>
    </w:rPr>
  </w:style>
  <w:style w:type="character" w:customStyle="1" w:styleId="doctitle">
    <w:name w:val="doctitle"/>
    <w:rsid w:val="00CD509A"/>
  </w:style>
  <w:style w:type="character" w:customStyle="1" w:styleId="cardtext-underlined0">
    <w:name w:val="card text- underlined"/>
    <w:rsid w:val="00CD509A"/>
    <w:rPr>
      <w:rFonts w:ascii="Garamond" w:hAnsi="Garamond" w:hint="default"/>
      <w:u w:val="single"/>
    </w:rPr>
  </w:style>
  <w:style w:type="character" w:customStyle="1" w:styleId="BodyText1">
    <w:name w:val="Body Text1"/>
    <w:basedOn w:val="DefaultParagraphFont"/>
    <w:rsid w:val="00CD509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D509A"/>
  </w:style>
  <w:style w:type="character" w:customStyle="1" w:styleId="BriefTitleChar">
    <w:name w:val="Brief Title Char"/>
    <w:basedOn w:val="DefaultParagraphFont"/>
    <w:rsid w:val="00CD509A"/>
    <w:rPr>
      <w:b/>
      <w:bCs w:val="0"/>
      <w:sz w:val="24"/>
      <w:szCs w:val="24"/>
      <w:u w:val="single"/>
      <w:lang w:val="en-US" w:eastAsia="en-US" w:bidi="ar-SA"/>
    </w:rPr>
  </w:style>
  <w:style w:type="character" w:customStyle="1" w:styleId="BriefTitle2Char">
    <w:name w:val="Brief Title 2 Char"/>
    <w:basedOn w:val="BriefTitleChar"/>
    <w:rsid w:val="00CD509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D509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CD509A"/>
    <w:rPr>
      <w:rFonts w:ascii="Georgia" w:hAnsi="Georgia" w:hint="default"/>
      <w:b/>
      <w:bCs w:val="0"/>
      <w:sz w:val="24"/>
    </w:rPr>
  </w:style>
  <w:style w:type="character" w:customStyle="1" w:styleId="Emphasis20">
    <w:name w:val="Emphasis 2"/>
    <w:uiPriority w:val="1"/>
    <w:qFormat/>
    <w:rsid w:val="00CD509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D509A"/>
    <w:rPr>
      <w:rFonts w:ascii="AGaramond" w:hAnsi="AGaramond" w:cs="AGaramond" w:hint="default"/>
      <w:color w:val="211D1E"/>
      <w:sz w:val="14"/>
      <w:szCs w:val="14"/>
    </w:rPr>
  </w:style>
  <w:style w:type="character" w:customStyle="1" w:styleId="CharacterStyle2">
    <w:name w:val="Character Style 2"/>
    <w:uiPriority w:val="99"/>
    <w:rsid w:val="00CD509A"/>
    <w:rPr>
      <w:sz w:val="20"/>
      <w:szCs w:val="20"/>
    </w:rPr>
  </w:style>
  <w:style w:type="character" w:customStyle="1" w:styleId="cross-head">
    <w:name w:val="cross-head"/>
    <w:rsid w:val="00CD509A"/>
  </w:style>
  <w:style w:type="character" w:customStyle="1" w:styleId="dateline">
    <w:name w:val="dateline"/>
    <w:rsid w:val="00CD509A"/>
  </w:style>
  <w:style w:type="character" w:customStyle="1" w:styleId="Subtitle1">
    <w:name w:val="Subtitle1"/>
    <w:rsid w:val="00CD509A"/>
  </w:style>
  <w:style w:type="character" w:customStyle="1" w:styleId="metaorigin">
    <w:name w:val="meta_origin"/>
    <w:rsid w:val="00CD509A"/>
  </w:style>
  <w:style w:type="character" w:customStyle="1" w:styleId="mandelbrotrefrag">
    <w:name w:val="mandelbrot_refrag"/>
    <w:rsid w:val="00CD509A"/>
  </w:style>
  <w:style w:type="character" w:customStyle="1" w:styleId="eminfo">
    <w:name w:val="eminfo"/>
    <w:rsid w:val="00CD509A"/>
  </w:style>
  <w:style w:type="character" w:customStyle="1" w:styleId="emhighlight">
    <w:name w:val="emhighlight"/>
    <w:rsid w:val="00CD509A"/>
  </w:style>
  <w:style w:type="character" w:customStyle="1" w:styleId="name">
    <w:name w:val="name"/>
    <w:rsid w:val="00CD509A"/>
  </w:style>
  <w:style w:type="character" w:customStyle="1" w:styleId="tkrname">
    <w:name w:val="tkrname"/>
    <w:rsid w:val="00CD509A"/>
  </w:style>
  <w:style w:type="character" w:customStyle="1" w:styleId="tkrchange">
    <w:name w:val="tkrchange"/>
    <w:rsid w:val="00CD509A"/>
  </w:style>
  <w:style w:type="character" w:customStyle="1" w:styleId="source-org">
    <w:name w:val="source-org"/>
    <w:rsid w:val="00CD509A"/>
  </w:style>
  <w:style w:type="character" w:customStyle="1" w:styleId="updated">
    <w:name w:val="updated"/>
    <w:rsid w:val="00CD509A"/>
  </w:style>
  <w:style w:type="character" w:customStyle="1" w:styleId="last">
    <w:name w:val="last"/>
    <w:rsid w:val="00CD509A"/>
  </w:style>
  <w:style w:type="character" w:customStyle="1" w:styleId="Style11ptBoldUnderline1">
    <w:name w:val="Style 11 pt Bold Underline1"/>
    <w:rsid w:val="00CD509A"/>
    <w:rPr>
      <w:b/>
      <w:bCs/>
      <w:sz w:val="20"/>
      <w:u w:val="single"/>
    </w:rPr>
  </w:style>
  <w:style w:type="character" w:customStyle="1" w:styleId="StyleStyleunderlineBold11pt">
    <w:name w:val="Style Style underline + Bold + 11 pt"/>
    <w:rsid w:val="00CD509A"/>
    <w:rPr>
      <w:bCs/>
      <w:sz w:val="20"/>
      <w:u w:val="single"/>
    </w:rPr>
  </w:style>
  <w:style w:type="character" w:customStyle="1" w:styleId="StyleunderlineAsianTimesNewRomanBold">
    <w:name w:val="Style underline + (Asian) Times New Roman Bold"/>
    <w:rsid w:val="00CD509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D509A"/>
    <w:rPr>
      <w:b/>
      <w:bCs/>
      <w:sz w:val="20"/>
      <w:u w:val="single"/>
      <w:bdr w:val="single" w:sz="4" w:space="0" w:color="auto" w:frame="1"/>
    </w:rPr>
  </w:style>
  <w:style w:type="character" w:customStyle="1" w:styleId="A5">
    <w:name w:val="A5"/>
    <w:uiPriority w:val="99"/>
    <w:rsid w:val="00CD509A"/>
    <w:rPr>
      <w:rFonts w:ascii="Times New Roman" w:hAnsi="Times New Roman" w:cs="Times New Roman" w:hint="default"/>
      <w:color w:val="000000"/>
      <w:sz w:val="13"/>
      <w:szCs w:val="13"/>
    </w:rPr>
  </w:style>
  <w:style w:type="character" w:customStyle="1" w:styleId="quotepeekbase">
    <w:name w:val="quotepeekbase"/>
    <w:rsid w:val="00CD509A"/>
  </w:style>
  <w:style w:type="character" w:customStyle="1" w:styleId="cardChar1">
    <w:name w:val="card Char1"/>
    <w:rsid w:val="00CD509A"/>
    <w:rPr>
      <w:rFonts w:ascii="Calibri" w:eastAsia="Calibri" w:hAnsi="Calibri" w:cs="Calibri" w:hint="default"/>
      <w:sz w:val="24"/>
      <w:szCs w:val="22"/>
      <w:lang w:val="x-none" w:eastAsia="x-none"/>
    </w:rPr>
  </w:style>
  <w:style w:type="character" w:customStyle="1" w:styleId="NormalCard">
    <w:name w:val="Normal Card"/>
    <w:uiPriority w:val="1"/>
    <w:qFormat/>
    <w:rsid w:val="00CD509A"/>
    <w:rPr>
      <w:rFonts w:ascii="Times New Roman" w:hAnsi="Times New Roman" w:cs="Times New Roman" w:hint="default"/>
      <w:sz w:val="24"/>
    </w:rPr>
  </w:style>
  <w:style w:type="character" w:customStyle="1" w:styleId="HighlightedUnderline0">
    <w:name w:val="Highlighted Underline"/>
    <w:uiPriority w:val="1"/>
    <w:qFormat/>
    <w:rsid w:val="00CD509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D509A"/>
    <w:rPr>
      <w:rFonts w:ascii="Times New Roman" w:hAnsi="Times New Roman" w:cs="Times New Roman" w:hint="default"/>
      <w:sz w:val="16"/>
      <w:szCs w:val="16"/>
    </w:rPr>
  </w:style>
  <w:style w:type="character" w:customStyle="1" w:styleId="timebox">
    <w:name w:val="timebox"/>
    <w:rsid w:val="00CD509A"/>
  </w:style>
  <w:style w:type="character" w:customStyle="1" w:styleId="Heading2Subtext">
    <w:name w:val="Heading 2 Subtext"/>
    <w:rsid w:val="00CD509A"/>
    <w:rPr>
      <w:rFonts w:ascii="Times New Roman" w:hAnsi="Times New Roman" w:cs="Times New Roman" w:hint="default"/>
      <w:sz w:val="16"/>
    </w:rPr>
  </w:style>
  <w:style w:type="character" w:customStyle="1" w:styleId="-SmallText-">
    <w:name w:val="-Small Text-"/>
    <w:rsid w:val="00CD509A"/>
    <w:rPr>
      <w:rFonts w:ascii="Garamond" w:hAnsi="Garamond" w:hint="default"/>
      <w:sz w:val="16"/>
    </w:rPr>
  </w:style>
  <w:style w:type="character" w:customStyle="1" w:styleId="label">
    <w:name w:val="label"/>
    <w:rsid w:val="00CD509A"/>
  </w:style>
  <w:style w:type="character" w:customStyle="1" w:styleId="BoldUnderlineCharChar">
    <w:name w:val="BoldUnderline Char Char"/>
    <w:rsid w:val="00CD509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D509A"/>
  </w:style>
  <w:style w:type="character" w:customStyle="1" w:styleId="FontStyle477">
    <w:name w:val="Font Style477"/>
    <w:basedOn w:val="DefaultParagraphFont"/>
    <w:uiPriority w:val="99"/>
    <w:rsid w:val="00CD509A"/>
    <w:rPr>
      <w:rFonts w:ascii="Times New Roman" w:hAnsi="Times New Roman" w:cs="Times New Roman" w:hint="default"/>
      <w:sz w:val="18"/>
      <w:szCs w:val="18"/>
    </w:rPr>
  </w:style>
  <w:style w:type="character" w:customStyle="1" w:styleId="FontStyle505">
    <w:name w:val="Font Style505"/>
    <w:basedOn w:val="DefaultParagraphFont"/>
    <w:uiPriority w:val="99"/>
    <w:rsid w:val="00CD509A"/>
    <w:rPr>
      <w:rFonts w:ascii="Times New Roman" w:hAnsi="Times New Roman" w:cs="Times New Roman" w:hint="default"/>
      <w:sz w:val="18"/>
      <w:szCs w:val="18"/>
    </w:rPr>
  </w:style>
  <w:style w:type="character" w:customStyle="1" w:styleId="FontStyle514">
    <w:name w:val="Font Style514"/>
    <w:basedOn w:val="DefaultParagraphFont"/>
    <w:uiPriority w:val="99"/>
    <w:rsid w:val="00CD509A"/>
    <w:rPr>
      <w:rFonts w:ascii="Times New Roman" w:hAnsi="Times New Roman" w:cs="Times New Roman" w:hint="default"/>
      <w:sz w:val="14"/>
      <w:szCs w:val="14"/>
    </w:rPr>
  </w:style>
  <w:style w:type="character" w:customStyle="1" w:styleId="FontStyle500">
    <w:name w:val="Font Style500"/>
    <w:basedOn w:val="DefaultParagraphFont"/>
    <w:uiPriority w:val="99"/>
    <w:rsid w:val="00CD509A"/>
    <w:rPr>
      <w:rFonts w:ascii="Times New Roman" w:hAnsi="Times New Roman" w:cs="Times New Roman" w:hint="default"/>
      <w:b/>
      <w:bCs/>
      <w:sz w:val="16"/>
      <w:szCs w:val="16"/>
    </w:rPr>
  </w:style>
  <w:style w:type="character" w:customStyle="1" w:styleId="CardCite1">
    <w:name w:val="CardCite1"/>
    <w:qFormat/>
    <w:rsid w:val="00CD509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D509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D509A"/>
    <w:rPr>
      <w:rFonts w:ascii="Times New Roman" w:hAnsi="Times New Roman" w:cs="Times New Roman" w:hint="default"/>
      <w:b/>
      <w:bCs/>
      <w:sz w:val="22"/>
      <w:szCs w:val="22"/>
    </w:rPr>
  </w:style>
  <w:style w:type="character" w:customStyle="1" w:styleId="CharacterStyle3">
    <w:name w:val="Character Style 3"/>
    <w:uiPriority w:val="99"/>
    <w:rsid w:val="00CD509A"/>
    <w:rPr>
      <w:rFonts w:ascii="Bookman Old Style" w:hAnsi="Bookman Old Style" w:cs="Bookman Old Style" w:hint="default"/>
      <w:spacing w:val="-5"/>
      <w:sz w:val="18"/>
      <w:szCs w:val="18"/>
    </w:rPr>
  </w:style>
  <w:style w:type="character" w:customStyle="1" w:styleId="Style8pt1">
    <w:name w:val="Style 8 pt1"/>
    <w:rsid w:val="00CD509A"/>
    <w:rPr>
      <w:rFonts w:ascii="Georgia" w:hAnsi="Georgia" w:hint="default"/>
      <w:sz w:val="16"/>
    </w:rPr>
  </w:style>
  <w:style w:type="character" w:customStyle="1" w:styleId="UnderlineStyleChar7">
    <w:name w:val="Underline Style Char7"/>
    <w:rsid w:val="00CD509A"/>
    <w:rPr>
      <w:rFonts w:ascii="Garamond" w:hAnsi="Garamond" w:hint="default"/>
      <w:sz w:val="22"/>
      <w:szCs w:val="24"/>
      <w:u w:val="single"/>
      <w:lang w:val="en-US" w:eastAsia="en-US" w:bidi="ar-SA"/>
    </w:rPr>
  </w:style>
  <w:style w:type="character" w:customStyle="1" w:styleId="StyleArial6ptBold">
    <w:name w:val="Style Arial 6 pt Bold"/>
    <w:rsid w:val="00CD509A"/>
    <w:rPr>
      <w:rFonts w:ascii="Arial" w:hAnsi="Arial" w:cs="Arial" w:hint="default"/>
      <w:bCs/>
      <w:sz w:val="12"/>
    </w:rPr>
  </w:style>
  <w:style w:type="character" w:customStyle="1" w:styleId="Heading2Char5">
    <w:name w:val="Heading 2 Char5"/>
    <w:rsid w:val="00CD509A"/>
    <w:rPr>
      <w:rFonts w:ascii="Garamond" w:hAnsi="Garamond" w:cs="Arial" w:hint="default"/>
      <w:b/>
      <w:bCs/>
      <w:iCs/>
      <w:sz w:val="24"/>
      <w:szCs w:val="28"/>
      <w:lang w:val="en-US" w:eastAsia="en-US" w:bidi="ar-SA"/>
    </w:rPr>
  </w:style>
  <w:style w:type="character" w:customStyle="1" w:styleId="TagGreg">
    <w:name w:val="TagGreg"/>
    <w:uiPriority w:val="1"/>
    <w:qFormat/>
    <w:rsid w:val="00CD509A"/>
    <w:rPr>
      <w:b/>
      <w:bCs w:val="0"/>
      <w:sz w:val="24"/>
    </w:rPr>
  </w:style>
  <w:style w:type="character" w:customStyle="1" w:styleId="StyleDebateUnderline10pt">
    <w:name w:val="Style Debate Underline + 10 pt"/>
    <w:rsid w:val="00CD509A"/>
    <w:rPr>
      <w:rFonts w:ascii="Times New Roman" w:hAnsi="Times New Roman" w:cs="Times New Roman" w:hint="default"/>
      <w:sz w:val="20"/>
      <w:szCs w:val="20"/>
      <w:u w:val="single"/>
    </w:rPr>
  </w:style>
  <w:style w:type="character" w:customStyle="1" w:styleId="underlinedCharChar0">
    <w:name w:val="underlined Char Char"/>
    <w:locked/>
    <w:rsid w:val="00CD509A"/>
    <w:rPr>
      <w:u w:val="single"/>
    </w:rPr>
  </w:style>
  <w:style w:type="character" w:customStyle="1" w:styleId="SourceBold">
    <w:name w:val="Source Bold"/>
    <w:rsid w:val="00CD509A"/>
    <w:rPr>
      <w:rFonts w:ascii="Arial Narrow" w:hAnsi="Arial Narrow" w:hint="default"/>
      <w:b/>
      <w:bCs w:val="0"/>
      <w:strike w:val="0"/>
      <w:dstrike w:val="0"/>
      <w:sz w:val="24"/>
      <w:u w:val="none"/>
      <w:effect w:val="none"/>
    </w:rPr>
  </w:style>
  <w:style w:type="character" w:customStyle="1" w:styleId="2xBoldUnderline">
    <w:name w:val="2x_Bold_Underline"/>
    <w:rsid w:val="00CD509A"/>
    <w:rPr>
      <w:b/>
      <w:bCs/>
      <w:sz w:val="24"/>
      <w:u w:val="thick"/>
    </w:rPr>
  </w:style>
  <w:style w:type="character" w:customStyle="1" w:styleId="Dottedunderline">
    <w:name w:val="Dotted underline"/>
    <w:rsid w:val="00CD509A"/>
    <w:rPr>
      <w:u w:val="dotted"/>
    </w:rPr>
  </w:style>
  <w:style w:type="character" w:customStyle="1" w:styleId="readChar">
    <w:name w:val="read Char"/>
    <w:rsid w:val="00CD509A"/>
    <w:rPr>
      <w:szCs w:val="22"/>
      <w:u w:val="single"/>
      <w:lang w:val="en-US" w:eastAsia="en-US" w:bidi="ar-SA"/>
    </w:rPr>
  </w:style>
  <w:style w:type="character" w:customStyle="1" w:styleId="underlining0">
    <w:name w:val="underlining"/>
    <w:rsid w:val="00CD509A"/>
    <w:rPr>
      <w:u w:val="single"/>
    </w:rPr>
  </w:style>
  <w:style w:type="character" w:customStyle="1" w:styleId="btitle">
    <w:name w:val="btitle"/>
    <w:rsid w:val="00CD509A"/>
  </w:style>
  <w:style w:type="character" w:customStyle="1" w:styleId="green">
    <w:name w:val="green"/>
    <w:rsid w:val="00CD509A"/>
  </w:style>
  <w:style w:type="character" w:customStyle="1" w:styleId="BodyText20">
    <w:name w:val="Body Text2"/>
    <w:rsid w:val="00CD50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CD509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D50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D509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D509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D509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D509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D509A"/>
    <w:rPr>
      <w:rFonts w:ascii="Sylfaen" w:hAnsi="Sylfaen" w:cs="Sylfaen" w:hint="default"/>
      <w:i/>
      <w:iCs/>
      <w:strike w:val="0"/>
      <w:dstrike w:val="0"/>
      <w:sz w:val="19"/>
      <w:szCs w:val="19"/>
      <w:u w:val="none"/>
      <w:effect w:val="none"/>
      <w:shd w:val="clear" w:color="auto" w:fill="FFFFFF"/>
    </w:rPr>
  </w:style>
  <w:style w:type="character" w:customStyle="1" w:styleId="1">
    <w:name w:val="1"/>
    <w:rsid w:val="00CD509A"/>
    <w:rPr>
      <w:rFonts w:ascii="Arial" w:hAnsi="Arial" w:cs="Arial" w:hint="default"/>
      <w:bCs/>
      <w:sz w:val="20"/>
      <w:u w:val="single"/>
      <w:lang w:val="en-US" w:eastAsia="en-US" w:bidi="ar-SA"/>
    </w:rPr>
  </w:style>
  <w:style w:type="character" w:customStyle="1" w:styleId="CharChar31">
    <w:name w:val="Char Char31"/>
    <w:rsid w:val="00CD509A"/>
    <w:rPr>
      <w:rFonts w:ascii="Arial" w:hAnsi="Arial" w:cs="Arial" w:hint="default"/>
      <w:b/>
      <w:bCs/>
      <w:iCs/>
      <w:lang w:val="en-US" w:eastAsia="en-US" w:bidi="ar-SA"/>
    </w:rPr>
  </w:style>
  <w:style w:type="character" w:customStyle="1" w:styleId="Subtitle2">
    <w:name w:val="Subtitle2"/>
    <w:rsid w:val="00CD509A"/>
  </w:style>
  <w:style w:type="character" w:customStyle="1" w:styleId="drop">
    <w:name w:val="drop"/>
    <w:rsid w:val="00CD509A"/>
  </w:style>
  <w:style w:type="character" w:customStyle="1" w:styleId="bioline">
    <w:name w:val="bioline"/>
    <w:rsid w:val="00CD509A"/>
  </w:style>
  <w:style w:type="character" w:customStyle="1" w:styleId="articletitle0">
    <w:name w:val="article_title"/>
    <w:rsid w:val="00CD509A"/>
  </w:style>
  <w:style w:type="character" w:customStyle="1" w:styleId="A4">
    <w:name w:val="A4"/>
    <w:uiPriority w:val="99"/>
    <w:rsid w:val="00CD509A"/>
    <w:rPr>
      <w:color w:val="000000"/>
    </w:rPr>
  </w:style>
  <w:style w:type="character" w:customStyle="1" w:styleId="s2">
    <w:name w:val="s2"/>
    <w:rsid w:val="00CD509A"/>
  </w:style>
  <w:style w:type="character" w:customStyle="1" w:styleId="s4">
    <w:name w:val="s4"/>
    <w:rsid w:val="00CD509A"/>
  </w:style>
  <w:style w:type="character" w:customStyle="1" w:styleId="s5">
    <w:name w:val="s5"/>
    <w:rsid w:val="00CD509A"/>
  </w:style>
  <w:style w:type="character" w:customStyle="1" w:styleId="cap">
    <w:name w:val="cap"/>
    <w:rsid w:val="00CD509A"/>
  </w:style>
  <w:style w:type="character" w:customStyle="1" w:styleId="rightsnotice">
    <w:name w:val="rightsnotice"/>
    <w:rsid w:val="00CD509A"/>
  </w:style>
  <w:style w:type="character" w:customStyle="1" w:styleId="Caption1">
    <w:name w:val="Caption1"/>
    <w:rsid w:val="00CD509A"/>
  </w:style>
  <w:style w:type="character" w:customStyle="1" w:styleId="credit">
    <w:name w:val="credit"/>
    <w:rsid w:val="00CD509A"/>
  </w:style>
  <w:style w:type="character" w:customStyle="1" w:styleId="scaps">
    <w:name w:val="scaps"/>
    <w:rsid w:val="00CD509A"/>
  </w:style>
  <w:style w:type="character" w:customStyle="1" w:styleId="current-article">
    <w:name w:val="current-article"/>
    <w:rsid w:val="00CD509A"/>
  </w:style>
  <w:style w:type="character" w:customStyle="1" w:styleId="related-current-indicator">
    <w:name w:val="related-current-indicator"/>
    <w:rsid w:val="00CD509A"/>
  </w:style>
  <w:style w:type="character" w:customStyle="1" w:styleId="bylclear">
    <w:name w:val="bylclear"/>
    <w:rsid w:val="00CD509A"/>
  </w:style>
  <w:style w:type="character" w:customStyle="1" w:styleId="timestamp">
    <w:name w:val="timestamp"/>
    <w:rsid w:val="00CD509A"/>
  </w:style>
  <w:style w:type="character" w:customStyle="1" w:styleId="comments">
    <w:name w:val="comments"/>
    <w:rsid w:val="00CD509A"/>
  </w:style>
  <w:style w:type="character" w:customStyle="1" w:styleId="essaytext">
    <w:name w:val="essaytext"/>
    <w:rsid w:val="00CD509A"/>
  </w:style>
  <w:style w:type="character" w:customStyle="1" w:styleId="username">
    <w:name w:val="username"/>
    <w:rsid w:val="00CD509A"/>
  </w:style>
  <w:style w:type="character" w:customStyle="1" w:styleId="toplinks">
    <w:name w:val="toplinks"/>
    <w:rsid w:val="00CD509A"/>
  </w:style>
  <w:style w:type="character" w:customStyle="1" w:styleId="A3">
    <w:name w:val="A3"/>
    <w:rsid w:val="00CD509A"/>
    <w:rPr>
      <w:rFonts w:ascii="Perpetua" w:hAnsi="Perpetua" w:cs="Perpetua" w:hint="default"/>
      <w:color w:val="000000"/>
      <w:sz w:val="15"/>
      <w:szCs w:val="15"/>
    </w:rPr>
  </w:style>
  <w:style w:type="character" w:customStyle="1" w:styleId="see">
    <w:name w:val="see"/>
    <w:rsid w:val="00CD509A"/>
  </w:style>
  <w:style w:type="character" w:customStyle="1" w:styleId="first-letter">
    <w:name w:val="first-letter"/>
    <w:rsid w:val="00CD509A"/>
  </w:style>
  <w:style w:type="character" w:customStyle="1" w:styleId="focusparagraph">
    <w:name w:val="focusparagraph"/>
    <w:rsid w:val="00CD509A"/>
  </w:style>
  <w:style w:type="character" w:customStyle="1" w:styleId="lightblue">
    <w:name w:val="lightblue"/>
    <w:rsid w:val="00CD509A"/>
  </w:style>
  <w:style w:type="character" w:customStyle="1" w:styleId="StyleUnderlineCharChar9pt">
    <w:name w:val="Style Underline Char Char + 9 pt"/>
    <w:rsid w:val="00CD509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D509A"/>
  </w:style>
  <w:style w:type="character" w:customStyle="1" w:styleId="Title10">
    <w:name w:val="Title1"/>
    <w:rsid w:val="00CD509A"/>
  </w:style>
  <w:style w:type="character" w:customStyle="1" w:styleId="BoldandUnderlineCharCharCharChar">
    <w:name w:val="Bold and Underline Char Char Char Char"/>
    <w:rsid w:val="00CD509A"/>
    <w:rPr>
      <w:b/>
      <w:bCs w:val="0"/>
      <w:noProof w:val="0"/>
      <w:u w:val="single"/>
      <w:lang w:val="en-US" w:eastAsia="en-US" w:bidi="ar-SA"/>
    </w:rPr>
  </w:style>
  <w:style w:type="character" w:customStyle="1" w:styleId="FontStyle29">
    <w:name w:val="Font Style29"/>
    <w:uiPriority w:val="99"/>
    <w:rsid w:val="00CD509A"/>
    <w:rPr>
      <w:rFonts w:ascii="Arial" w:hAnsi="Arial" w:cs="Arial" w:hint="default"/>
      <w:sz w:val="14"/>
      <w:szCs w:val="14"/>
    </w:rPr>
  </w:style>
  <w:style w:type="character" w:customStyle="1" w:styleId="CardsUnderlined">
    <w:name w:val="Cards Underlined"/>
    <w:rsid w:val="00CD509A"/>
    <w:rPr>
      <w:rFonts w:ascii="Helvetica" w:hAnsi="Helvetica" w:cs="Helvetica" w:hint="default"/>
      <w:sz w:val="22"/>
      <w:szCs w:val="24"/>
      <w:u w:val="thick"/>
    </w:rPr>
  </w:style>
  <w:style w:type="character" w:customStyle="1" w:styleId="titles">
    <w:name w:val="titles"/>
    <w:rsid w:val="00CD509A"/>
  </w:style>
  <w:style w:type="character" w:customStyle="1" w:styleId="articletext0">
    <w:name w:val="article_text"/>
    <w:rsid w:val="00CD509A"/>
  </w:style>
  <w:style w:type="character" w:customStyle="1" w:styleId="contentauthor">
    <w:name w:val="contentauthor"/>
    <w:rsid w:val="00CD509A"/>
  </w:style>
  <w:style w:type="character" w:customStyle="1" w:styleId="subarticleheader">
    <w:name w:val="subarticleheader"/>
    <w:rsid w:val="00CD509A"/>
  </w:style>
  <w:style w:type="character" w:customStyle="1" w:styleId="spelle">
    <w:name w:val="spelle"/>
    <w:rsid w:val="00CD509A"/>
  </w:style>
  <w:style w:type="character" w:customStyle="1" w:styleId="grame">
    <w:name w:val="grame"/>
    <w:rsid w:val="00CD509A"/>
  </w:style>
  <w:style w:type="character" w:customStyle="1" w:styleId="newstitle1">
    <w:name w:val="newstitle1"/>
    <w:rsid w:val="00CD509A"/>
  </w:style>
  <w:style w:type="character" w:customStyle="1" w:styleId="copy">
    <w:name w:val="copy"/>
    <w:rsid w:val="00CD509A"/>
  </w:style>
  <w:style w:type="character" w:customStyle="1" w:styleId="topheadline">
    <w:name w:val="topheadline"/>
    <w:rsid w:val="00CD509A"/>
  </w:style>
  <w:style w:type="character" w:customStyle="1" w:styleId="Stylereduce27pt">
    <w:name w:val="Style reduce2 + 7 pt"/>
    <w:rsid w:val="00CD509A"/>
    <w:rPr>
      <w:rFonts w:ascii="Times New Roman" w:hAnsi="Times New Roman" w:cs="Arial" w:hint="default"/>
      <w:color w:val="000000"/>
      <w:sz w:val="14"/>
      <w:szCs w:val="22"/>
    </w:rPr>
  </w:style>
  <w:style w:type="character" w:customStyle="1" w:styleId="srtitle">
    <w:name w:val="srtitle"/>
    <w:rsid w:val="00CD509A"/>
  </w:style>
  <w:style w:type="character" w:customStyle="1" w:styleId="st1">
    <w:name w:val="st1"/>
    <w:rsid w:val="00CD509A"/>
  </w:style>
  <w:style w:type="character" w:customStyle="1" w:styleId="StyleStyleGaramond">
    <w:name w:val="Style Style Garamond +"/>
    <w:rsid w:val="00CD509A"/>
    <w:rPr>
      <w:rFonts w:ascii="Garamond" w:hAnsi="Garamond" w:cs="Times New Roman" w:hint="default"/>
      <w:sz w:val="20"/>
    </w:rPr>
  </w:style>
  <w:style w:type="character" w:customStyle="1" w:styleId="quotechar0">
    <w:name w:val="quotechar"/>
    <w:rsid w:val="00CD509A"/>
  </w:style>
  <w:style w:type="character" w:customStyle="1" w:styleId="boldunderline0">
    <w:name w:val="boldunderline"/>
    <w:rsid w:val="00CD509A"/>
  </w:style>
  <w:style w:type="character" w:customStyle="1" w:styleId="A8">
    <w:name w:val="A8"/>
    <w:rsid w:val="00CD509A"/>
    <w:rPr>
      <w:rFonts w:ascii="Scala" w:hAnsi="Scala" w:cs="Scala" w:hint="default"/>
      <w:color w:val="000000"/>
      <w:sz w:val="15"/>
      <w:szCs w:val="15"/>
    </w:rPr>
  </w:style>
  <w:style w:type="character" w:customStyle="1" w:styleId="A0">
    <w:name w:val="A0"/>
    <w:uiPriority w:val="99"/>
    <w:rsid w:val="00CD509A"/>
    <w:rPr>
      <w:rFonts w:ascii="Scala" w:hAnsi="Scala" w:cs="Scala" w:hint="default"/>
      <w:color w:val="000000"/>
      <w:sz w:val="16"/>
      <w:szCs w:val="16"/>
    </w:rPr>
  </w:style>
  <w:style w:type="character" w:customStyle="1" w:styleId="Date11">
    <w:name w:val="Date11"/>
    <w:rsid w:val="00CD509A"/>
  </w:style>
  <w:style w:type="character" w:customStyle="1" w:styleId="Boxout">
    <w:name w:val="Box out"/>
    <w:uiPriority w:val="1"/>
    <w:qFormat/>
    <w:rsid w:val="00CD509A"/>
    <w:rPr>
      <w:rFonts w:ascii="Tahoma" w:hAnsi="Tahoma" w:cs="Tahoma" w:hint="default"/>
      <w:b/>
      <w:bCs w:val="0"/>
      <w:sz w:val="20"/>
      <w:u w:val="single"/>
      <w:bdr w:val="none" w:sz="0" w:space="0" w:color="auto" w:frame="1"/>
      <w:shd w:val="clear" w:color="auto" w:fill="A9E8F5"/>
    </w:rPr>
  </w:style>
  <w:style w:type="character" w:customStyle="1" w:styleId="metad">
    <w:name w:val="metad"/>
    <w:rsid w:val="00CD509A"/>
  </w:style>
  <w:style w:type="character" w:customStyle="1" w:styleId="sifr-alternate">
    <w:name w:val="sifr-alternate"/>
    <w:rsid w:val="00CD509A"/>
  </w:style>
  <w:style w:type="character" w:customStyle="1" w:styleId="justify1">
    <w:name w:val="justify1"/>
    <w:rsid w:val="00CD509A"/>
  </w:style>
  <w:style w:type="character" w:customStyle="1" w:styleId="artbody1">
    <w:name w:val="art_body1"/>
    <w:rsid w:val="00CD509A"/>
    <w:rPr>
      <w:rFonts w:ascii="Arial" w:hAnsi="Arial" w:cs="Arial" w:hint="default"/>
    </w:rPr>
  </w:style>
  <w:style w:type="character" w:customStyle="1" w:styleId="A1">
    <w:name w:val="A1"/>
    <w:uiPriority w:val="99"/>
    <w:rsid w:val="00CD509A"/>
    <w:rPr>
      <w:rFonts w:ascii="Book Antiqua" w:hAnsi="Book Antiqua" w:cs="Book Antiqua" w:hint="default"/>
      <w:color w:val="221E1F"/>
      <w:sz w:val="22"/>
      <w:szCs w:val="22"/>
    </w:rPr>
  </w:style>
  <w:style w:type="character" w:customStyle="1" w:styleId="reality">
    <w:name w:val="reality"/>
    <w:rsid w:val="00CD509A"/>
  </w:style>
  <w:style w:type="character" w:customStyle="1" w:styleId="text2">
    <w:name w:val="text2"/>
    <w:rsid w:val="00CD509A"/>
  </w:style>
  <w:style w:type="character" w:customStyle="1" w:styleId="StyleUnderlineChar2CharChar11pt">
    <w:name w:val="Style Underline Char2 Char Char + 11 pt"/>
    <w:rsid w:val="00CD509A"/>
    <w:rPr>
      <w:rFonts w:ascii="Times New Roman" w:hAnsi="Times New Roman" w:cs="Times New Roman" w:hint="default"/>
      <w:sz w:val="20"/>
      <w:u w:val="single"/>
    </w:rPr>
  </w:style>
  <w:style w:type="character" w:customStyle="1" w:styleId="StyleStyleBoldUnderline11pt">
    <w:name w:val="Style Style Bold Underline + 11 pt"/>
    <w:rsid w:val="00CD509A"/>
    <w:rPr>
      <w:b/>
      <w:bCs/>
      <w:sz w:val="20"/>
      <w:u w:val="single"/>
    </w:rPr>
  </w:style>
  <w:style w:type="character" w:customStyle="1" w:styleId="articlehead2">
    <w:name w:val="articlehead2"/>
    <w:rsid w:val="00CD509A"/>
  </w:style>
  <w:style w:type="character" w:customStyle="1" w:styleId="pronset">
    <w:name w:val="pronset"/>
    <w:rsid w:val="00CD509A"/>
  </w:style>
  <w:style w:type="character" w:customStyle="1" w:styleId="prondelim">
    <w:name w:val="prondelim"/>
    <w:rsid w:val="00CD509A"/>
  </w:style>
  <w:style w:type="character" w:customStyle="1" w:styleId="prontoggle">
    <w:name w:val="pron_toggle"/>
    <w:rsid w:val="00CD509A"/>
  </w:style>
  <w:style w:type="character" w:customStyle="1" w:styleId="boldface">
    <w:name w:val="boldface"/>
    <w:rsid w:val="00CD509A"/>
  </w:style>
  <w:style w:type="character" w:customStyle="1" w:styleId="secondary-bf">
    <w:name w:val="secondary-bf"/>
    <w:rsid w:val="00CD509A"/>
  </w:style>
  <w:style w:type="table" w:styleId="ColorfulGrid-Accent1">
    <w:name w:val="Colorful Grid Accent 1"/>
    <w:basedOn w:val="TableNormal"/>
    <w:link w:val="ColorfulGrid-Accent1Char"/>
    <w:uiPriority w:val="29"/>
    <w:unhideWhenUsed/>
    <w:rsid w:val="00CD509A"/>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D509A"/>
    <w:rPr>
      <w:rFonts w:ascii="Times New Roman" w:hAnsi="Times New Roman" w:cs="Times New Roman" w:hint="default"/>
      <w:iCs/>
      <w:color w:val="000000"/>
      <w:sz w:val="16"/>
    </w:rPr>
  </w:style>
  <w:style w:type="character" w:customStyle="1" w:styleId="Boxout0">
    <w:name w:val="Boxout"/>
    <w:uiPriority w:val="1"/>
    <w:qFormat/>
    <w:rsid w:val="00CD509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D509A"/>
  </w:style>
  <w:style w:type="character" w:customStyle="1" w:styleId="pg">
    <w:name w:val="pg"/>
    <w:rsid w:val="00CD509A"/>
  </w:style>
  <w:style w:type="character" w:customStyle="1" w:styleId="detailtitle">
    <w:name w:val="detailtitle"/>
    <w:rsid w:val="00CD509A"/>
  </w:style>
  <w:style w:type="character" w:customStyle="1" w:styleId="storydate">
    <w:name w:val="storydate"/>
    <w:rsid w:val="00CD509A"/>
  </w:style>
  <w:style w:type="character" w:customStyle="1" w:styleId="preloadwrap">
    <w:name w:val="preloadwrap"/>
    <w:rsid w:val="00CD509A"/>
  </w:style>
  <w:style w:type="character" w:customStyle="1" w:styleId="creditwrap">
    <w:name w:val="creditwrap"/>
    <w:rsid w:val="00CD509A"/>
  </w:style>
  <w:style w:type="character" w:customStyle="1" w:styleId="DefaultChar1">
    <w:name w:val="Default Char1"/>
    <w:rsid w:val="00CD509A"/>
    <w:rPr>
      <w:noProof w:val="0"/>
      <w:color w:val="000000"/>
      <w:lang w:val="en-US" w:eastAsia="en-US" w:bidi="ar-SA"/>
    </w:rPr>
  </w:style>
  <w:style w:type="character" w:customStyle="1" w:styleId="textunderlineChar0">
    <w:name w:val="text underline Char"/>
    <w:rsid w:val="00CD509A"/>
    <w:rPr>
      <w:sz w:val="24"/>
      <w:szCs w:val="22"/>
      <w:u w:val="thick"/>
      <w:lang w:val="en-US" w:eastAsia="en-US" w:bidi="ar-SA"/>
    </w:rPr>
  </w:style>
  <w:style w:type="character" w:customStyle="1" w:styleId="BoldChar">
    <w:name w:val="Bold Char"/>
    <w:rsid w:val="00CD509A"/>
    <w:rPr>
      <w:rFonts w:ascii="Times New Roman" w:eastAsia="Times New Roman" w:hAnsi="Times New Roman" w:cs="Times New Roman" w:hint="default"/>
      <w:b/>
      <w:bCs w:val="0"/>
      <w:szCs w:val="24"/>
    </w:rPr>
  </w:style>
  <w:style w:type="character" w:customStyle="1" w:styleId="pmterms31">
    <w:name w:val="pmterms31"/>
    <w:rsid w:val="00CD509A"/>
    <w:rPr>
      <w:b/>
      <w:bCs/>
      <w:i w:val="0"/>
      <w:iCs w:val="0"/>
      <w:color w:val="000000"/>
    </w:rPr>
  </w:style>
  <w:style w:type="character" w:customStyle="1" w:styleId="copyrightdescription">
    <w:name w:val="copyrightdescription"/>
    <w:rsid w:val="00CD509A"/>
  </w:style>
  <w:style w:type="character" w:customStyle="1" w:styleId="ft01">
    <w:name w:val="ft01"/>
    <w:rsid w:val="00CD509A"/>
    <w:rPr>
      <w:rFonts w:ascii="Times" w:hAnsi="Times" w:cs="Times" w:hint="default"/>
      <w:color w:val="000000"/>
      <w:sz w:val="14"/>
      <w:szCs w:val="14"/>
    </w:rPr>
  </w:style>
  <w:style w:type="character" w:customStyle="1" w:styleId="ft11">
    <w:name w:val="ft11"/>
    <w:rsid w:val="00CD509A"/>
    <w:rPr>
      <w:rFonts w:ascii="Times" w:hAnsi="Times" w:cs="Times" w:hint="default"/>
      <w:color w:val="000000"/>
      <w:sz w:val="17"/>
      <w:szCs w:val="17"/>
    </w:rPr>
  </w:style>
  <w:style w:type="character" w:customStyle="1" w:styleId="ft21">
    <w:name w:val="ft21"/>
    <w:rsid w:val="00CD509A"/>
    <w:rPr>
      <w:rFonts w:ascii="Times" w:hAnsi="Times" w:cs="Times" w:hint="default"/>
      <w:color w:val="000000"/>
      <w:sz w:val="15"/>
      <w:szCs w:val="15"/>
    </w:rPr>
  </w:style>
  <w:style w:type="character" w:customStyle="1" w:styleId="ft31">
    <w:name w:val="ft31"/>
    <w:rsid w:val="00CD509A"/>
    <w:rPr>
      <w:rFonts w:ascii="Times" w:hAnsi="Times" w:cs="Times" w:hint="default"/>
      <w:color w:val="000000"/>
      <w:sz w:val="15"/>
      <w:szCs w:val="15"/>
    </w:rPr>
  </w:style>
  <w:style w:type="character" w:customStyle="1" w:styleId="dquo">
    <w:name w:val="dquo"/>
    <w:rsid w:val="00CD509A"/>
  </w:style>
  <w:style w:type="character" w:customStyle="1" w:styleId="caps2">
    <w:name w:val="caps2"/>
    <w:rsid w:val="00CD509A"/>
  </w:style>
  <w:style w:type="character" w:customStyle="1" w:styleId="CardsFont12ptCharCharCharChar">
    <w:name w:val="Cards + Font: 12 pt Char Char Char Char"/>
    <w:rsid w:val="00CD509A"/>
    <w:rPr>
      <w:sz w:val="24"/>
      <w:szCs w:val="24"/>
      <w:u w:val="thick"/>
      <w:lang w:val="en-US" w:eastAsia="en-US" w:bidi="ar-SA"/>
    </w:rPr>
  </w:style>
  <w:style w:type="character" w:customStyle="1" w:styleId="ccs">
    <w:name w:val="c cs"/>
    <w:rsid w:val="00CD509A"/>
  </w:style>
  <w:style w:type="character" w:customStyle="1" w:styleId="UnderlinedEvChar">
    <w:name w:val="Underlined Ev Char"/>
    <w:rsid w:val="00CD509A"/>
    <w:rPr>
      <w:rFonts w:ascii="Times New Roman" w:eastAsia="Times New Roman" w:hAnsi="Times New Roman" w:cs="Times New Roman" w:hint="default"/>
      <w:szCs w:val="24"/>
      <w:u w:val="single"/>
    </w:rPr>
  </w:style>
  <w:style w:type="character" w:customStyle="1" w:styleId="dropshadow">
    <w:name w:val="dropshadow"/>
    <w:rsid w:val="00CD509A"/>
  </w:style>
  <w:style w:type="character" w:customStyle="1" w:styleId="d05ws">
    <w:name w:val="d05ws"/>
    <w:rsid w:val="00CD509A"/>
  </w:style>
  <w:style w:type="character" w:customStyle="1" w:styleId="rzibod">
    <w:name w:val="rzibod"/>
    <w:rsid w:val="00CD509A"/>
  </w:style>
  <w:style w:type="character" w:customStyle="1" w:styleId="StyleBold1">
    <w:name w:val="Style Bold1"/>
    <w:rsid w:val="00CD509A"/>
    <w:rPr>
      <w:rFonts w:ascii="Georgia" w:hAnsi="Georgia" w:hint="default"/>
      <w:b/>
      <w:bCs/>
      <w:sz w:val="22"/>
    </w:rPr>
  </w:style>
  <w:style w:type="character" w:customStyle="1" w:styleId="headertext">
    <w:name w:val="headertext"/>
    <w:rsid w:val="00CD509A"/>
  </w:style>
  <w:style w:type="character" w:customStyle="1" w:styleId="endnote-reference">
    <w:name w:val="endnote-reference"/>
    <w:rsid w:val="00CD509A"/>
  </w:style>
  <w:style w:type="character" w:customStyle="1" w:styleId="officialsname">
    <w:name w:val="official_s_name"/>
    <w:rsid w:val="00CD509A"/>
  </w:style>
  <w:style w:type="character" w:customStyle="1" w:styleId="audience">
    <w:name w:val="audience"/>
    <w:rsid w:val="00CD509A"/>
  </w:style>
  <w:style w:type="character" w:customStyle="1" w:styleId="A7">
    <w:name w:val="A7"/>
    <w:uiPriority w:val="99"/>
    <w:rsid w:val="00CD509A"/>
    <w:rPr>
      <w:rFonts w:ascii="Myriad Pro" w:hAnsi="Myriad Pro" w:cs="Myriad Pro" w:hint="default"/>
      <w:color w:val="0066B1"/>
      <w:sz w:val="22"/>
      <w:szCs w:val="22"/>
    </w:rPr>
  </w:style>
  <w:style w:type="character" w:customStyle="1" w:styleId="normalchar">
    <w:name w:val="normal__char"/>
    <w:rsid w:val="00CD509A"/>
  </w:style>
  <w:style w:type="character" w:customStyle="1" w:styleId="hyperlink002cheading0020100200028block0020title0029char">
    <w:name w:val="hyperlink_002cheading_00201_0020_0028block_0020title_0029__char"/>
    <w:rsid w:val="00CD509A"/>
  </w:style>
  <w:style w:type="character" w:customStyle="1" w:styleId="underline002cstyle0020bold0020underlinechar">
    <w:name w:val="underline_002cstyle_0020bold_0020underline__char"/>
    <w:rsid w:val="00CD509A"/>
  </w:style>
  <w:style w:type="character" w:customStyle="1" w:styleId="copyboldblack">
    <w:name w:val="copyboldblack"/>
    <w:rsid w:val="00CD509A"/>
  </w:style>
  <w:style w:type="character" w:customStyle="1" w:styleId="copybold">
    <w:name w:val="copybold"/>
    <w:rsid w:val="00CD509A"/>
  </w:style>
  <w:style w:type="character" w:customStyle="1" w:styleId="author-date0">
    <w:name w:val="author-date"/>
    <w:rsid w:val="00CD509A"/>
  </w:style>
  <w:style w:type="character" w:customStyle="1" w:styleId="hidden">
    <w:name w:val="hidden"/>
    <w:rsid w:val="00CD509A"/>
  </w:style>
  <w:style w:type="character" w:customStyle="1" w:styleId="articlebegin">
    <w:name w:val="articlebegin"/>
    <w:rsid w:val="00CD509A"/>
  </w:style>
  <w:style w:type="character" w:customStyle="1" w:styleId="mediaoverlay">
    <w:name w:val="mediaoverlay"/>
    <w:rsid w:val="00CD509A"/>
  </w:style>
  <w:style w:type="character" w:customStyle="1" w:styleId="blogcaption">
    <w:name w:val="blog_caption"/>
    <w:rsid w:val="00CD509A"/>
  </w:style>
  <w:style w:type="character" w:customStyle="1" w:styleId="commnet-abuzz">
    <w:name w:val="commnet-abuzz"/>
    <w:rsid w:val="00CD509A"/>
  </w:style>
  <w:style w:type="character" w:customStyle="1" w:styleId="fbconnectbuttontext">
    <w:name w:val="fbconnectbutton_text"/>
    <w:rsid w:val="00CD509A"/>
  </w:style>
  <w:style w:type="character" w:customStyle="1" w:styleId="fbsharecountinner">
    <w:name w:val="fb_share_count_inner"/>
    <w:rsid w:val="00CD509A"/>
  </w:style>
  <w:style w:type="character" w:customStyle="1" w:styleId="stbuttontext">
    <w:name w:val="stbuttontext"/>
    <w:rsid w:val="00CD509A"/>
  </w:style>
  <w:style w:type="character" w:customStyle="1" w:styleId="source">
    <w:name w:val="source"/>
    <w:rsid w:val="00CD509A"/>
  </w:style>
  <w:style w:type="character" w:customStyle="1" w:styleId="pubdate">
    <w:name w:val="pubdate"/>
    <w:rsid w:val="00CD509A"/>
  </w:style>
  <w:style w:type="character" w:customStyle="1" w:styleId="grey">
    <w:name w:val="grey"/>
    <w:rsid w:val="00CD509A"/>
  </w:style>
  <w:style w:type="character" w:customStyle="1" w:styleId="postdate">
    <w:name w:val="post_date"/>
    <w:rsid w:val="00CD509A"/>
  </w:style>
  <w:style w:type="character" w:customStyle="1" w:styleId="bdx">
    <w:name w:val="bdx"/>
    <w:rsid w:val="00CD509A"/>
  </w:style>
  <w:style w:type="character" w:customStyle="1" w:styleId="bdl">
    <w:name w:val="bdl"/>
    <w:rsid w:val="00CD509A"/>
  </w:style>
  <w:style w:type="character" w:customStyle="1" w:styleId="breadcrumbitemcurrent">
    <w:name w:val="breadcrumbitemcurrent"/>
    <w:rsid w:val="00CD509A"/>
  </w:style>
  <w:style w:type="character" w:customStyle="1" w:styleId="bbl">
    <w:name w:val="bbl"/>
    <w:rsid w:val="00CD509A"/>
  </w:style>
  <w:style w:type="character" w:customStyle="1" w:styleId="Date2">
    <w:name w:val="Date2"/>
    <w:rsid w:val="00CD509A"/>
  </w:style>
  <w:style w:type="character" w:customStyle="1" w:styleId="company">
    <w:name w:val="company"/>
    <w:rsid w:val="00CD509A"/>
  </w:style>
  <w:style w:type="character" w:customStyle="1" w:styleId="itxtnewhookspan">
    <w:name w:val="itxtnewhookspan"/>
    <w:rsid w:val="00CD509A"/>
  </w:style>
  <w:style w:type="character" w:customStyle="1" w:styleId="gstxthlt">
    <w:name w:val="gstxt_hlt"/>
    <w:rsid w:val="00CD509A"/>
  </w:style>
  <w:style w:type="character" w:customStyle="1" w:styleId="SubtleEmphasis1">
    <w:name w:val="Subtle Emphasis1"/>
    <w:uiPriority w:val="19"/>
    <w:qFormat/>
    <w:rsid w:val="00CD509A"/>
    <w:rPr>
      <w:rFonts w:ascii="Times New Roman" w:hAnsi="Times New Roman" w:cs="Times New Roman" w:hint="default"/>
      <w:b/>
      <w:bCs w:val="0"/>
      <w:iCs/>
      <w:color w:val="auto"/>
      <w:sz w:val="22"/>
    </w:rPr>
  </w:style>
  <w:style w:type="character" w:customStyle="1" w:styleId="StyleBoldRed">
    <w:name w:val="Style Bold Red"/>
    <w:rsid w:val="00CD509A"/>
    <w:rPr>
      <w:b/>
      <w:bCs/>
      <w:color w:val="auto"/>
    </w:rPr>
  </w:style>
  <w:style w:type="character" w:customStyle="1" w:styleId="StyleTimesNewRoman8pt">
    <w:name w:val="Style Times New Roman 8 pt"/>
    <w:rsid w:val="00CD509A"/>
    <w:rPr>
      <w:rFonts w:ascii="Georgia" w:hAnsi="Georgia" w:hint="default"/>
      <w:sz w:val="16"/>
    </w:rPr>
  </w:style>
  <w:style w:type="character" w:customStyle="1" w:styleId="StyleStyle7pt8pt">
    <w:name w:val="Style Style 7 pt + 8 pt"/>
    <w:rsid w:val="00CD509A"/>
    <w:rPr>
      <w:sz w:val="16"/>
    </w:rPr>
  </w:style>
  <w:style w:type="character" w:customStyle="1" w:styleId="StyleStyleThickunderlineBold1">
    <w:name w:val="Style Style Thick underline + Bold1"/>
    <w:rsid w:val="00CD509A"/>
    <w:rPr>
      <w:b/>
      <w:bCs/>
      <w:u w:val="thick"/>
    </w:rPr>
  </w:style>
  <w:style w:type="character" w:customStyle="1" w:styleId="StyleUnderline2">
    <w:name w:val="Style Underline2"/>
    <w:rsid w:val="00CD509A"/>
    <w:rPr>
      <w:u w:val="single"/>
    </w:rPr>
  </w:style>
  <w:style w:type="character" w:customStyle="1" w:styleId="ShrinkText">
    <w:name w:val="Shrink Text"/>
    <w:rsid w:val="00CD509A"/>
    <w:rPr>
      <w:sz w:val="16"/>
    </w:rPr>
  </w:style>
  <w:style w:type="character" w:customStyle="1" w:styleId="smallcaps">
    <w:name w:val="smallcaps"/>
    <w:rsid w:val="00CD509A"/>
  </w:style>
  <w:style w:type="character" w:customStyle="1" w:styleId="goldbldtext">
    <w:name w:val="goldbldtext"/>
    <w:rsid w:val="00CD509A"/>
  </w:style>
  <w:style w:type="character" w:customStyle="1" w:styleId="cardshighlight0">
    <w:name w:val="cardshighlight"/>
    <w:rsid w:val="00CD509A"/>
  </w:style>
  <w:style w:type="character" w:customStyle="1" w:styleId="cardsfont12pt1">
    <w:name w:val="cardsfont12pt"/>
    <w:rsid w:val="00CD509A"/>
  </w:style>
  <w:style w:type="character" w:customStyle="1" w:styleId="ft1">
    <w:name w:val="ft1"/>
    <w:rsid w:val="00CD509A"/>
  </w:style>
  <w:style w:type="character" w:customStyle="1" w:styleId="ft6">
    <w:name w:val="ft6"/>
    <w:rsid w:val="00CD509A"/>
  </w:style>
  <w:style w:type="character" w:customStyle="1" w:styleId="kicker">
    <w:name w:val="kicker"/>
    <w:rsid w:val="00CD509A"/>
  </w:style>
  <w:style w:type="character" w:customStyle="1" w:styleId="backcontent">
    <w:name w:val="backcontent"/>
    <w:rsid w:val="00CD509A"/>
  </w:style>
  <w:style w:type="character" w:customStyle="1" w:styleId="daystmp">
    <w:name w:val="daystmp"/>
    <w:rsid w:val="00CD509A"/>
  </w:style>
  <w:style w:type="character" w:customStyle="1" w:styleId="cardsfont12ptchar">
    <w:name w:val="cardsfont12ptchar"/>
    <w:rsid w:val="00CD509A"/>
  </w:style>
  <w:style w:type="character" w:customStyle="1" w:styleId="gal">
    <w:name w:val="gal"/>
    <w:rsid w:val="00CD509A"/>
  </w:style>
  <w:style w:type="character" w:customStyle="1" w:styleId="submitted">
    <w:name w:val="submitted"/>
    <w:rsid w:val="00CD509A"/>
  </w:style>
  <w:style w:type="character" w:customStyle="1" w:styleId="imagedateline">
    <w:name w:val="image_dateline"/>
    <w:rsid w:val="00CD509A"/>
  </w:style>
  <w:style w:type="character" w:customStyle="1" w:styleId="authordatecharchar">
    <w:name w:val="authordatecharchar"/>
    <w:rsid w:val="00CD509A"/>
  </w:style>
  <w:style w:type="character" w:customStyle="1" w:styleId="style1char0">
    <w:name w:val="style1char"/>
    <w:rsid w:val="00CD509A"/>
  </w:style>
  <w:style w:type="character" w:customStyle="1" w:styleId="tagcharchar0">
    <w:name w:val="tagcharchar"/>
    <w:rsid w:val="00CD509A"/>
  </w:style>
  <w:style w:type="character" w:customStyle="1" w:styleId="underlinedcharchar2">
    <w:name w:val="underlinedcharchar"/>
    <w:rsid w:val="00CD509A"/>
  </w:style>
  <w:style w:type="character" w:customStyle="1" w:styleId="BoxedChar">
    <w:name w:val="Boxed Char"/>
    <w:rsid w:val="00CD509A"/>
    <w:rPr>
      <w:rFonts w:ascii="Arial Narrow" w:hAnsi="Arial Narrow" w:hint="default"/>
      <w:b/>
      <w:bCs w:val="0"/>
      <w:sz w:val="18"/>
      <w:bdr w:val="single" w:sz="6" w:space="0" w:color="auto" w:frame="1"/>
    </w:rPr>
  </w:style>
  <w:style w:type="character" w:customStyle="1" w:styleId="Style11ptUnderline2">
    <w:name w:val="Style 11 pt Underline2"/>
    <w:rsid w:val="00CD509A"/>
    <w:rPr>
      <w:sz w:val="20"/>
      <w:u w:val="single"/>
    </w:rPr>
  </w:style>
  <w:style w:type="character" w:customStyle="1" w:styleId="Style11ptBoldUnderline2">
    <w:name w:val="Style 11 pt Bold Underline2"/>
    <w:rsid w:val="00CD509A"/>
    <w:rPr>
      <w:b/>
      <w:bCs/>
      <w:sz w:val="20"/>
      <w:u w:val="single"/>
    </w:rPr>
  </w:style>
  <w:style w:type="character" w:customStyle="1" w:styleId="nw">
    <w:name w:val="nw"/>
    <w:rsid w:val="00CD509A"/>
  </w:style>
  <w:style w:type="character" w:customStyle="1" w:styleId="Styleunderline11ptBoldBorderSinglesolidlineAuto">
    <w:name w:val="Style underline + 11 pt Bold Border: : (Single solid line Auto ..."/>
    <w:rsid w:val="00CD509A"/>
    <w:rPr>
      <w:b/>
      <w:bCs/>
      <w:sz w:val="20"/>
      <w:u w:val="single"/>
      <w:bdr w:val="single" w:sz="4" w:space="0" w:color="auto" w:frame="1"/>
    </w:rPr>
  </w:style>
  <w:style w:type="character" w:customStyle="1" w:styleId="cardCharCharChar1">
    <w:name w:val="card Char Char Char1"/>
    <w:rsid w:val="00CD509A"/>
    <w:rPr>
      <w:lang w:val="en-US" w:eastAsia="en-US" w:bidi="ar-SA"/>
    </w:rPr>
  </w:style>
  <w:style w:type="character" w:customStyle="1" w:styleId="authors1">
    <w:name w:val="authors1"/>
    <w:rsid w:val="00CD509A"/>
    <w:rPr>
      <w:rFonts w:ascii="Verdana" w:hAnsi="Verdana" w:hint="default"/>
      <w:b/>
      <w:bCs/>
      <w:color w:val="006699"/>
      <w:sz w:val="20"/>
      <w:szCs w:val="20"/>
    </w:rPr>
  </w:style>
  <w:style w:type="character" w:customStyle="1" w:styleId="headlinesectionlarge">
    <w:name w:val="headline_section_large"/>
    <w:rsid w:val="00CD509A"/>
  </w:style>
  <w:style w:type="character" w:customStyle="1" w:styleId="Styleunderline11ptBlack">
    <w:name w:val="Style underline + 11 pt Black"/>
    <w:rsid w:val="00CD509A"/>
    <w:rPr>
      <w:color w:val="000000"/>
      <w:sz w:val="20"/>
      <w:u w:val="single"/>
    </w:rPr>
  </w:style>
  <w:style w:type="character" w:customStyle="1" w:styleId="Styleunderline11ptBoldBlack">
    <w:name w:val="Style underline + 11 pt Bold Black"/>
    <w:rsid w:val="00CD509A"/>
    <w:rPr>
      <w:b/>
      <w:bCs/>
      <w:color w:val="000000"/>
      <w:sz w:val="20"/>
      <w:u w:val="single"/>
    </w:rPr>
  </w:style>
  <w:style w:type="character" w:customStyle="1" w:styleId="Style11ptBoldBlackUnderline">
    <w:name w:val="Style 11 pt Bold Black Underline"/>
    <w:rsid w:val="00CD509A"/>
    <w:rPr>
      <w:b/>
      <w:bCs/>
      <w:color w:val="000000"/>
      <w:sz w:val="20"/>
      <w:u w:val="single"/>
    </w:rPr>
  </w:style>
  <w:style w:type="character" w:customStyle="1" w:styleId="Style11ptBoldBlackUnderlineBorderSinglesolidline">
    <w:name w:val="Style 11 pt Bold Black Underline Border: : (Single solid line ..."/>
    <w:rsid w:val="00CD509A"/>
    <w:rPr>
      <w:b/>
      <w:bCs/>
      <w:color w:val="000000"/>
      <w:sz w:val="20"/>
      <w:u w:val="single"/>
      <w:bdr w:val="single" w:sz="4" w:space="0" w:color="auto" w:frame="1"/>
    </w:rPr>
  </w:style>
  <w:style w:type="character" w:customStyle="1" w:styleId="StyleLatinMeridien-Italic11ptItalicUnderline">
    <w:name w:val="Style (Latin) Meridien-Italic 11 pt Italic Underline"/>
    <w:rsid w:val="00CD509A"/>
    <w:rPr>
      <w:rFonts w:ascii="Meridien-Italic" w:hAnsi="Meridien-Italic" w:hint="default"/>
      <w:i/>
      <w:iCs/>
      <w:sz w:val="20"/>
      <w:u w:val="single"/>
    </w:rPr>
  </w:style>
  <w:style w:type="character" w:customStyle="1" w:styleId="Citation-AuthorDate">
    <w:name w:val="Citation - Author/Date"/>
    <w:rsid w:val="00CD509A"/>
    <w:rPr>
      <w:b/>
      <w:bCs w:val="0"/>
      <w:smallCaps/>
      <w:sz w:val="24"/>
      <w:u w:val="single"/>
    </w:rPr>
  </w:style>
  <w:style w:type="character" w:customStyle="1" w:styleId="underlinestylechar0">
    <w:name w:val="underlinestylechar"/>
    <w:rsid w:val="00CD509A"/>
  </w:style>
  <w:style w:type="character" w:customStyle="1" w:styleId="highlight">
    <w:name w:val="highlight"/>
    <w:rsid w:val="00CD509A"/>
  </w:style>
  <w:style w:type="character" w:customStyle="1" w:styleId="DottedUnderline0">
    <w:name w:val="Dotted Underline"/>
    <w:rsid w:val="00CD509A"/>
    <w:rPr>
      <w:rFonts w:ascii="Times New Roman" w:hAnsi="Times New Roman" w:cs="Times New Roman" w:hint="default"/>
      <w:sz w:val="20"/>
      <w:u w:val="dottedHeavy"/>
    </w:rPr>
  </w:style>
  <w:style w:type="character" w:customStyle="1" w:styleId="titleauthoretc">
    <w:name w:val="titleauthoretc"/>
    <w:rsid w:val="00CD509A"/>
  </w:style>
  <w:style w:type="character" w:customStyle="1" w:styleId="labeltext">
    <w:name w:val="labeltext"/>
    <w:rsid w:val="00CD509A"/>
  </w:style>
  <w:style w:type="character" w:customStyle="1" w:styleId="viewlink">
    <w:name w:val="viewlink"/>
    <w:rsid w:val="00CD509A"/>
  </w:style>
  <w:style w:type="character" w:customStyle="1" w:styleId="share">
    <w:name w:val="share"/>
    <w:rsid w:val="00CD509A"/>
  </w:style>
  <w:style w:type="character" w:customStyle="1" w:styleId="inlinkchart">
    <w:name w:val="inlink_chart"/>
    <w:rsid w:val="00CD509A"/>
  </w:style>
  <w:style w:type="character" w:customStyle="1" w:styleId="underLight">
    <w:name w:val="underLight"/>
    <w:uiPriority w:val="1"/>
    <w:qFormat/>
    <w:rsid w:val="00CD509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D509A"/>
  </w:style>
  <w:style w:type="character" w:customStyle="1" w:styleId="author-rss">
    <w:name w:val="author-rss"/>
    <w:rsid w:val="00CD509A"/>
  </w:style>
  <w:style w:type="character" w:customStyle="1" w:styleId="fbsharecountwrapper">
    <w:name w:val="fb_share_count_wrapper"/>
    <w:rsid w:val="00CD509A"/>
  </w:style>
  <w:style w:type="character" w:customStyle="1" w:styleId="fbbuttontext">
    <w:name w:val="fb_button_text"/>
    <w:rsid w:val="00CD509A"/>
  </w:style>
  <w:style w:type="character" w:customStyle="1" w:styleId="hw">
    <w:name w:val="hw"/>
    <w:rsid w:val="00CD509A"/>
  </w:style>
  <w:style w:type="character" w:customStyle="1" w:styleId="linktotop">
    <w:name w:val="linktotop"/>
    <w:rsid w:val="00CD509A"/>
  </w:style>
  <w:style w:type="character" w:customStyle="1" w:styleId="maintextbldleft">
    <w:name w:val="maintextbldleft"/>
    <w:rsid w:val="00CD509A"/>
  </w:style>
  <w:style w:type="character" w:customStyle="1" w:styleId="maintextleft">
    <w:name w:val="maintextleft"/>
    <w:rsid w:val="00CD509A"/>
  </w:style>
  <w:style w:type="character" w:customStyle="1" w:styleId="descriptionstyle1block">
    <w:name w:val="description style1 block"/>
    <w:rsid w:val="00CD509A"/>
  </w:style>
  <w:style w:type="character" w:customStyle="1" w:styleId="gutter-right-1">
    <w:name w:val="gutter-right-1"/>
    <w:basedOn w:val="DefaultParagraphFont"/>
    <w:rsid w:val="00CD509A"/>
  </w:style>
  <w:style w:type="character" w:customStyle="1" w:styleId="ssl3">
    <w:name w:val="ss_l3"/>
    <w:rsid w:val="00CD509A"/>
  </w:style>
  <w:style w:type="character" w:customStyle="1" w:styleId="FontStyle39">
    <w:name w:val="Font Style39"/>
    <w:uiPriority w:val="99"/>
    <w:rsid w:val="00CD509A"/>
    <w:rPr>
      <w:rFonts w:ascii="Constantia" w:hAnsi="Constantia" w:cs="Constantia" w:hint="default"/>
      <w:b/>
      <w:bCs/>
      <w:sz w:val="18"/>
      <w:szCs w:val="18"/>
    </w:rPr>
  </w:style>
  <w:style w:type="character" w:customStyle="1" w:styleId="6">
    <w:name w:val="6"/>
    <w:rsid w:val="00CD509A"/>
    <w:rPr>
      <w:rFonts w:ascii="Arial" w:hAnsi="Arial" w:cs="Arial" w:hint="default"/>
      <w:bCs/>
      <w:sz w:val="20"/>
      <w:u w:val="single"/>
      <w:lang w:val="en-US" w:eastAsia="en-US" w:bidi="ar-SA"/>
    </w:rPr>
  </w:style>
  <w:style w:type="character" w:customStyle="1" w:styleId="Header11">
    <w:name w:val="Header11"/>
    <w:rsid w:val="00CD509A"/>
  </w:style>
  <w:style w:type="character" w:customStyle="1" w:styleId="posa">
    <w:name w:val="pos(a)"/>
    <w:basedOn w:val="DefaultParagraphFont"/>
    <w:rsid w:val="00CD509A"/>
  </w:style>
  <w:style w:type="character" w:customStyle="1" w:styleId="u-hiddeninnarrowenv">
    <w:name w:val="u-hiddeninnarrowenv"/>
    <w:basedOn w:val="DefaultParagraphFont"/>
    <w:rsid w:val="00CD509A"/>
  </w:style>
  <w:style w:type="character" w:customStyle="1" w:styleId="followbutton-bird">
    <w:name w:val="followbutton-bird"/>
    <w:basedOn w:val="DefaultParagraphFont"/>
    <w:rsid w:val="00CD509A"/>
  </w:style>
  <w:style w:type="character" w:customStyle="1" w:styleId="tweetauthor-name">
    <w:name w:val="tweetauthor-name"/>
    <w:basedOn w:val="DefaultParagraphFont"/>
    <w:rsid w:val="00CD509A"/>
  </w:style>
  <w:style w:type="character" w:customStyle="1" w:styleId="tweetauthor-verifiedbadge">
    <w:name w:val="tweetauthor-verifiedbadge"/>
    <w:basedOn w:val="DefaultParagraphFont"/>
    <w:rsid w:val="00CD509A"/>
  </w:style>
  <w:style w:type="character" w:customStyle="1" w:styleId="tweetauthor-screenname">
    <w:name w:val="tweetauthor-screenname"/>
    <w:basedOn w:val="DefaultParagraphFont"/>
    <w:rsid w:val="00CD509A"/>
  </w:style>
  <w:style w:type="character" w:customStyle="1" w:styleId="u-hiddenvisually">
    <w:name w:val="u-hiddenvisually"/>
    <w:basedOn w:val="DefaultParagraphFont"/>
    <w:rsid w:val="00CD509A"/>
  </w:style>
  <w:style w:type="character" w:customStyle="1" w:styleId="tweetaction-stat">
    <w:name w:val="tweetaction-stat"/>
    <w:basedOn w:val="DefaultParagraphFont"/>
    <w:rsid w:val="00CD509A"/>
  </w:style>
  <w:style w:type="character" w:customStyle="1" w:styleId="related">
    <w:name w:val="related"/>
    <w:basedOn w:val="DefaultParagraphFont"/>
    <w:rsid w:val="00CD509A"/>
  </w:style>
  <w:style w:type="character" w:customStyle="1" w:styleId="related-content">
    <w:name w:val="related-content"/>
    <w:basedOn w:val="DefaultParagraphFont"/>
    <w:rsid w:val="00CD509A"/>
  </w:style>
  <w:style w:type="character" w:customStyle="1" w:styleId="name-of-author">
    <w:name w:val="name-of-author"/>
    <w:basedOn w:val="DefaultParagraphFont"/>
    <w:rsid w:val="00CD509A"/>
  </w:style>
  <w:style w:type="character" w:customStyle="1" w:styleId="first-name">
    <w:name w:val="first-name"/>
    <w:basedOn w:val="DefaultParagraphFont"/>
    <w:rsid w:val="00CD509A"/>
  </w:style>
  <w:style w:type="character" w:customStyle="1" w:styleId="last-name">
    <w:name w:val="last-name"/>
    <w:basedOn w:val="DefaultParagraphFont"/>
    <w:rsid w:val="00CD509A"/>
  </w:style>
  <w:style w:type="character" w:customStyle="1" w:styleId="caption10">
    <w:name w:val="caption1"/>
    <w:basedOn w:val="DefaultParagraphFont"/>
    <w:rsid w:val="00CD509A"/>
  </w:style>
  <w:style w:type="character" w:customStyle="1" w:styleId="recirc-text">
    <w:name w:val="&quot;recirc-text”"/>
    <w:basedOn w:val="DefaultParagraphFont"/>
    <w:rsid w:val="00CD509A"/>
  </w:style>
  <w:style w:type="character" w:customStyle="1" w:styleId="video-icon">
    <w:name w:val="video-icon"/>
    <w:basedOn w:val="DefaultParagraphFont"/>
    <w:rsid w:val="00CD509A"/>
  </w:style>
  <w:style w:type="character" w:customStyle="1" w:styleId="powa-shot-play-btn-text">
    <w:name w:val="powa-shot-play-btn-text"/>
    <w:basedOn w:val="DefaultParagraphFont"/>
    <w:rsid w:val="00CD509A"/>
  </w:style>
  <w:style w:type="character" w:customStyle="1" w:styleId="powa-shot-click">
    <w:name w:val="powa-shot-click"/>
    <w:basedOn w:val="DefaultParagraphFont"/>
    <w:rsid w:val="00CD509A"/>
  </w:style>
  <w:style w:type="character" w:customStyle="1" w:styleId="wpv-blurb">
    <w:name w:val="wpv-blurb"/>
    <w:basedOn w:val="DefaultParagraphFont"/>
    <w:rsid w:val="00CD509A"/>
  </w:style>
  <w:style w:type="character" w:customStyle="1" w:styleId="pb-caption">
    <w:name w:val="pb-caption"/>
    <w:basedOn w:val="DefaultParagraphFont"/>
    <w:rsid w:val="00CD509A"/>
  </w:style>
  <w:style w:type="character" w:customStyle="1" w:styleId="Heading5Char1">
    <w:name w:val="Heading 5 Char1"/>
    <w:aliases w:val="Text Char1"/>
    <w:basedOn w:val="DefaultParagraphFont"/>
    <w:semiHidden/>
    <w:rsid w:val="00CD509A"/>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D509A"/>
    <w:rPr>
      <w:vertAlign w:val="baseline"/>
    </w:rPr>
  </w:style>
  <w:style w:type="character" w:customStyle="1" w:styleId="Heading7Char1">
    <w:name w:val="Heading 7 Char1"/>
    <w:basedOn w:val="DefaultParagraphFont"/>
    <w:semiHidden/>
    <w:rsid w:val="00CD509A"/>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D509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D509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D509A"/>
    <w:rPr>
      <w:rFonts w:ascii="Calibri" w:hAnsi="Calibri" w:cs="Calibri"/>
    </w:rPr>
  </w:style>
  <w:style w:type="numbering" w:customStyle="1" w:styleId="NoList2">
    <w:name w:val="No List2"/>
    <w:next w:val="NoList"/>
    <w:uiPriority w:val="99"/>
    <w:semiHidden/>
    <w:unhideWhenUsed/>
    <w:rsid w:val="00CD509A"/>
  </w:style>
  <w:style w:type="numbering" w:customStyle="1" w:styleId="NoList3">
    <w:name w:val="No List3"/>
    <w:next w:val="NoList"/>
    <w:uiPriority w:val="99"/>
    <w:semiHidden/>
    <w:unhideWhenUsed/>
    <w:rsid w:val="00CD509A"/>
  </w:style>
  <w:style w:type="numbering" w:customStyle="1" w:styleId="NoList4">
    <w:name w:val="No List4"/>
    <w:next w:val="NoList"/>
    <w:uiPriority w:val="99"/>
    <w:semiHidden/>
    <w:unhideWhenUsed/>
    <w:rsid w:val="00CD509A"/>
  </w:style>
  <w:style w:type="numbering" w:customStyle="1" w:styleId="NoList5">
    <w:name w:val="No List5"/>
    <w:next w:val="NoList"/>
    <w:semiHidden/>
    <w:unhideWhenUsed/>
    <w:rsid w:val="00CD509A"/>
  </w:style>
  <w:style w:type="paragraph" w:styleId="BlockText">
    <w:name w:val="Block Text"/>
    <w:basedOn w:val="Normal"/>
    <w:rsid w:val="00CD509A"/>
    <w:pPr>
      <w:ind w:left="229" w:right="229"/>
    </w:pPr>
    <w:rPr>
      <w:rFonts w:ascii="Verdana" w:hAnsi="Verdana"/>
      <w:szCs w:val="20"/>
    </w:rPr>
  </w:style>
  <w:style w:type="paragraph" w:styleId="NormalIndent">
    <w:name w:val="Normal Indent"/>
    <w:basedOn w:val="Normal"/>
    <w:rsid w:val="00CD509A"/>
    <w:pPr>
      <w:ind w:left="720"/>
    </w:pPr>
    <w:rPr>
      <w:szCs w:val="20"/>
    </w:rPr>
  </w:style>
  <w:style w:type="paragraph" w:styleId="EnvelopeReturn">
    <w:name w:val="envelope return"/>
    <w:basedOn w:val="Normal"/>
    <w:rsid w:val="00CD509A"/>
    <w:rPr>
      <w:szCs w:val="20"/>
    </w:rPr>
  </w:style>
  <w:style w:type="paragraph" w:styleId="EnvelopeAddress">
    <w:name w:val="envelope address"/>
    <w:basedOn w:val="Normal"/>
    <w:rsid w:val="00CD509A"/>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CD509A"/>
  </w:style>
  <w:style w:type="numbering" w:customStyle="1" w:styleId="NoList7">
    <w:name w:val="No List7"/>
    <w:next w:val="NoList"/>
    <w:semiHidden/>
    <w:unhideWhenUsed/>
    <w:rsid w:val="00CD509A"/>
  </w:style>
  <w:style w:type="paragraph" w:styleId="ListBullet">
    <w:name w:val="List Bullet"/>
    <w:basedOn w:val="Normal"/>
    <w:link w:val="ListBulletChar"/>
    <w:uiPriority w:val="99"/>
    <w:unhideWhenUsed/>
    <w:rsid w:val="00CD509A"/>
    <w:pPr>
      <w:tabs>
        <w:tab w:val="num" w:pos="360"/>
      </w:tabs>
      <w:ind w:left="360" w:hanging="360"/>
      <w:contextualSpacing/>
    </w:pPr>
    <w:rPr>
      <w:rFonts w:eastAsia="Calibri"/>
    </w:rPr>
  </w:style>
  <w:style w:type="table" w:styleId="MediumGrid1">
    <w:name w:val="Medium Grid 1"/>
    <w:basedOn w:val="TableNormal"/>
    <w:uiPriority w:val="67"/>
    <w:rsid w:val="00CD509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CD509A"/>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CD509A"/>
  </w:style>
  <w:style w:type="numbering" w:customStyle="1" w:styleId="NoList111">
    <w:name w:val="No List111"/>
    <w:next w:val="NoList"/>
    <w:uiPriority w:val="99"/>
    <w:semiHidden/>
    <w:unhideWhenUsed/>
    <w:rsid w:val="00CD509A"/>
  </w:style>
  <w:style w:type="numbering" w:customStyle="1" w:styleId="NoList1111">
    <w:name w:val="No List1111"/>
    <w:next w:val="NoList"/>
    <w:uiPriority w:val="99"/>
    <w:semiHidden/>
    <w:unhideWhenUsed/>
    <w:rsid w:val="00CD509A"/>
  </w:style>
  <w:style w:type="numbering" w:customStyle="1" w:styleId="NoList11111">
    <w:name w:val="No List11111"/>
    <w:next w:val="NoList"/>
    <w:uiPriority w:val="99"/>
    <w:semiHidden/>
    <w:unhideWhenUsed/>
    <w:rsid w:val="00CD509A"/>
  </w:style>
  <w:style w:type="numbering" w:customStyle="1" w:styleId="NoList111111">
    <w:name w:val="No List111111"/>
    <w:next w:val="NoList"/>
    <w:uiPriority w:val="99"/>
    <w:semiHidden/>
    <w:unhideWhenUsed/>
    <w:rsid w:val="00CD509A"/>
  </w:style>
  <w:style w:type="numbering" w:customStyle="1" w:styleId="NoList1111111">
    <w:name w:val="No List1111111"/>
    <w:next w:val="NoList"/>
    <w:uiPriority w:val="99"/>
    <w:semiHidden/>
    <w:unhideWhenUsed/>
    <w:rsid w:val="00CD509A"/>
  </w:style>
  <w:style w:type="numbering" w:customStyle="1" w:styleId="NoList11111111">
    <w:name w:val="No List11111111"/>
    <w:next w:val="NoList"/>
    <w:uiPriority w:val="99"/>
    <w:semiHidden/>
    <w:unhideWhenUsed/>
    <w:rsid w:val="00CD509A"/>
  </w:style>
  <w:style w:type="numbering" w:customStyle="1" w:styleId="NoList111111111">
    <w:name w:val="No List111111111"/>
    <w:next w:val="NoList"/>
    <w:uiPriority w:val="99"/>
    <w:semiHidden/>
    <w:unhideWhenUsed/>
    <w:rsid w:val="00CD509A"/>
  </w:style>
  <w:style w:type="numbering" w:customStyle="1" w:styleId="NoList1111111111">
    <w:name w:val="No List1111111111"/>
    <w:next w:val="NoList"/>
    <w:uiPriority w:val="99"/>
    <w:semiHidden/>
    <w:unhideWhenUsed/>
    <w:rsid w:val="00CD509A"/>
  </w:style>
  <w:style w:type="numbering" w:customStyle="1" w:styleId="NoList11111111111">
    <w:name w:val="No List11111111111"/>
    <w:next w:val="NoList"/>
    <w:uiPriority w:val="99"/>
    <w:semiHidden/>
    <w:unhideWhenUsed/>
    <w:rsid w:val="00CD509A"/>
  </w:style>
  <w:style w:type="numbering" w:customStyle="1" w:styleId="NoList111111111111">
    <w:name w:val="No List111111111111"/>
    <w:next w:val="NoList"/>
    <w:uiPriority w:val="99"/>
    <w:semiHidden/>
    <w:unhideWhenUsed/>
    <w:rsid w:val="00CD509A"/>
  </w:style>
  <w:style w:type="numbering" w:customStyle="1" w:styleId="NoList1111111111111">
    <w:name w:val="No List1111111111111"/>
    <w:next w:val="NoList"/>
    <w:uiPriority w:val="99"/>
    <w:semiHidden/>
    <w:unhideWhenUsed/>
    <w:rsid w:val="00CD509A"/>
  </w:style>
  <w:style w:type="numbering" w:customStyle="1" w:styleId="NoList11111111111111">
    <w:name w:val="No List11111111111111"/>
    <w:next w:val="NoList"/>
    <w:uiPriority w:val="99"/>
    <w:semiHidden/>
    <w:unhideWhenUsed/>
    <w:rsid w:val="00CD509A"/>
  </w:style>
  <w:style w:type="numbering" w:customStyle="1" w:styleId="NoList111111111111111">
    <w:name w:val="No List111111111111111"/>
    <w:next w:val="NoList"/>
    <w:uiPriority w:val="99"/>
    <w:semiHidden/>
    <w:unhideWhenUsed/>
    <w:rsid w:val="00CD509A"/>
  </w:style>
  <w:style w:type="numbering" w:customStyle="1" w:styleId="NoList1111111111111111">
    <w:name w:val="No List1111111111111111"/>
    <w:next w:val="NoList"/>
    <w:uiPriority w:val="99"/>
    <w:semiHidden/>
    <w:unhideWhenUsed/>
    <w:rsid w:val="00CD509A"/>
  </w:style>
  <w:style w:type="numbering" w:customStyle="1" w:styleId="NoList11111111111111111">
    <w:name w:val="No List11111111111111111"/>
    <w:next w:val="NoList"/>
    <w:uiPriority w:val="99"/>
    <w:semiHidden/>
    <w:unhideWhenUsed/>
    <w:rsid w:val="00CD509A"/>
  </w:style>
  <w:style w:type="character" w:customStyle="1" w:styleId="FontStyle220">
    <w:name w:val="Font Style220"/>
    <w:basedOn w:val="DefaultParagraphFont"/>
    <w:uiPriority w:val="99"/>
    <w:rsid w:val="00CD509A"/>
    <w:rPr>
      <w:rFonts w:ascii="Candara" w:hAnsi="Candara" w:cs="Candara" w:hint="default"/>
      <w:i/>
      <w:iCs/>
      <w:sz w:val="18"/>
      <w:szCs w:val="18"/>
    </w:rPr>
  </w:style>
  <w:style w:type="character" w:customStyle="1" w:styleId="FontStyle290">
    <w:name w:val="Font Style290"/>
    <w:basedOn w:val="DefaultParagraphFont"/>
    <w:uiPriority w:val="99"/>
    <w:rsid w:val="00CD509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D509A"/>
    <w:rPr>
      <w:rFonts w:ascii="Arial" w:hAnsi="Arial" w:cs="Arial"/>
      <w:b/>
      <w:bCs/>
      <w:sz w:val="16"/>
      <w:szCs w:val="16"/>
    </w:rPr>
  </w:style>
  <w:style w:type="paragraph" w:customStyle="1" w:styleId="analytic0">
    <w:name w:val="analytic"/>
    <w:basedOn w:val="Normal"/>
    <w:link w:val="analyticChar0"/>
    <w:uiPriority w:val="4"/>
    <w:qFormat/>
    <w:rsid w:val="00CD509A"/>
    <w:pPr>
      <w:spacing w:before="120"/>
    </w:pPr>
    <w:rPr>
      <w:b/>
      <w:sz w:val="20"/>
    </w:rPr>
  </w:style>
  <w:style w:type="character" w:customStyle="1" w:styleId="analyticChar0">
    <w:name w:val="analytic Char"/>
    <w:basedOn w:val="DefaultParagraphFont"/>
    <w:link w:val="analytic0"/>
    <w:uiPriority w:val="4"/>
    <w:rsid w:val="00CD509A"/>
    <w:rPr>
      <w:rFonts w:ascii="Calibri" w:hAnsi="Calibri"/>
      <w:b/>
      <w:sz w:val="20"/>
    </w:rPr>
  </w:style>
  <w:style w:type="character" w:customStyle="1" w:styleId="m-5498913268213319940gmail-styleunderline">
    <w:name w:val="m_-5498913268213319940gmail-styleunderline"/>
    <w:basedOn w:val="DefaultParagraphFont"/>
    <w:rsid w:val="00CD509A"/>
  </w:style>
  <w:style w:type="paragraph" w:customStyle="1" w:styleId="speakable">
    <w:name w:val="speakable"/>
    <w:basedOn w:val="Normal"/>
    <w:uiPriority w:val="99"/>
    <w:qFormat/>
    <w:rsid w:val="00CD509A"/>
    <w:pPr>
      <w:spacing w:before="100" w:beforeAutospacing="1" w:after="100" w:afterAutospacing="1"/>
    </w:pPr>
  </w:style>
  <w:style w:type="character" w:customStyle="1" w:styleId="overlay">
    <w:name w:val="overlay"/>
    <w:basedOn w:val="DefaultParagraphFont"/>
    <w:rsid w:val="00CD509A"/>
  </w:style>
  <w:style w:type="character" w:customStyle="1" w:styleId="copyright">
    <w:name w:val="copyright"/>
    <w:basedOn w:val="DefaultParagraphFont"/>
    <w:rsid w:val="00CD509A"/>
  </w:style>
  <w:style w:type="character" w:customStyle="1" w:styleId="TagCharCharCharChar">
    <w:name w:val="Tag Char Char Char Char"/>
    <w:basedOn w:val="DefaultParagraphFont"/>
    <w:rsid w:val="00CD509A"/>
    <w:rPr>
      <w:rFonts w:ascii="Calibri" w:hAnsi="Calibri" w:cs="Calibri"/>
      <w:b/>
      <w:sz w:val="24"/>
    </w:rPr>
  </w:style>
  <w:style w:type="paragraph" w:customStyle="1" w:styleId="g-body">
    <w:name w:val="g-body"/>
    <w:basedOn w:val="Normal"/>
    <w:uiPriority w:val="99"/>
    <w:qFormat/>
    <w:rsid w:val="00CD509A"/>
    <w:pPr>
      <w:spacing w:before="100" w:beforeAutospacing="1" w:after="100" w:afterAutospacing="1"/>
    </w:pPr>
  </w:style>
  <w:style w:type="paragraph" w:customStyle="1" w:styleId="g-pstyle0">
    <w:name w:val="g-pstyle0"/>
    <w:basedOn w:val="Normal"/>
    <w:uiPriority w:val="99"/>
    <w:qFormat/>
    <w:rsid w:val="00CD509A"/>
    <w:pPr>
      <w:spacing w:before="100" w:beforeAutospacing="1" w:after="100" w:afterAutospacing="1"/>
    </w:pPr>
  </w:style>
  <w:style w:type="paragraph" w:customStyle="1" w:styleId="g-pstyle1">
    <w:name w:val="g-pstyle1"/>
    <w:basedOn w:val="Normal"/>
    <w:uiPriority w:val="99"/>
    <w:qFormat/>
    <w:rsid w:val="00CD509A"/>
    <w:pPr>
      <w:spacing w:before="100" w:beforeAutospacing="1" w:after="100" w:afterAutospacing="1"/>
    </w:pPr>
  </w:style>
  <w:style w:type="paragraph" w:customStyle="1" w:styleId="g-asset-hed">
    <w:name w:val="g-asset-hed"/>
    <w:basedOn w:val="Normal"/>
    <w:uiPriority w:val="99"/>
    <w:qFormat/>
    <w:rsid w:val="00CD509A"/>
    <w:pPr>
      <w:spacing w:before="100" w:beforeAutospacing="1" w:after="100" w:afterAutospacing="1"/>
    </w:pPr>
  </w:style>
  <w:style w:type="paragraph" w:customStyle="1" w:styleId="js-tweet-text">
    <w:name w:val="js-tweet-text"/>
    <w:basedOn w:val="Normal"/>
    <w:uiPriority w:val="99"/>
    <w:qFormat/>
    <w:rsid w:val="00CD509A"/>
    <w:pPr>
      <w:spacing w:before="100" w:beforeAutospacing="1" w:after="100" w:afterAutospacing="1"/>
    </w:pPr>
  </w:style>
  <w:style w:type="paragraph" w:customStyle="1" w:styleId="style41">
    <w:name w:val="style4"/>
    <w:basedOn w:val="Normal"/>
    <w:uiPriority w:val="99"/>
    <w:qFormat/>
    <w:rsid w:val="00CD509A"/>
    <w:pPr>
      <w:spacing w:before="100" w:beforeAutospacing="1" w:after="100" w:afterAutospacing="1"/>
    </w:pPr>
  </w:style>
  <w:style w:type="paragraph" w:customStyle="1" w:styleId="speech">
    <w:name w:val="speech"/>
    <w:basedOn w:val="Normal"/>
    <w:uiPriority w:val="99"/>
    <w:qFormat/>
    <w:rsid w:val="00CD509A"/>
    <w:pPr>
      <w:spacing w:before="100" w:beforeAutospacing="1" w:after="100" w:afterAutospacing="1"/>
    </w:pPr>
  </w:style>
  <w:style w:type="character" w:customStyle="1" w:styleId="adtext">
    <w:name w:val="adtext"/>
    <w:basedOn w:val="DefaultParagraphFont"/>
    <w:rsid w:val="00CD509A"/>
  </w:style>
  <w:style w:type="character" w:customStyle="1" w:styleId="UL-Bold">
    <w:name w:val="UL-Bold"/>
    <w:basedOn w:val="DefaultParagraphFont"/>
    <w:rsid w:val="00CD509A"/>
    <w:rPr>
      <w:u w:val="thick"/>
    </w:rPr>
  </w:style>
  <w:style w:type="character" w:customStyle="1" w:styleId="UL-None">
    <w:name w:val="UL-None"/>
    <w:basedOn w:val="DefaultParagraphFont"/>
    <w:rsid w:val="00CD509A"/>
    <w:rPr>
      <w:strike w:val="0"/>
      <w:dstrike w:val="0"/>
      <w:u w:val="none"/>
      <w:effect w:val="none"/>
    </w:rPr>
  </w:style>
  <w:style w:type="character" w:customStyle="1" w:styleId="gl">
    <w:name w:val="gl"/>
    <w:basedOn w:val="DefaultParagraphFont"/>
    <w:rsid w:val="00CD509A"/>
  </w:style>
  <w:style w:type="character" w:customStyle="1" w:styleId="qu730rj69h">
    <w:name w:val="qu730rj69h"/>
    <w:basedOn w:val="DefaultParagraphFont"/>
    <w:rsid w:val="00CD509A"/>
  </w:style>
  <w:style w:type="paragraph" w:customStyle="1" w:styleId="optext">
    <w:name w:val="optext"/>
    <w:basedOn w:val="Normal"/>
    <w:uiPriority w:val="99"/>
    <w:qFormat/>
    <w:rsid w:val="00CD509A"/>
    <w:pPr>
      <w:spacing w:before="100" w:beforeAutospacing="1" w:after="100" w:afterAutospacing="1"/>
    </w:pPr>
  </w:style>
  <w:style w:type="character" w:customStyle="1" w:styleId="lmy74qr12z">
    <w:name w:val="lmy74qr12z"/>
    <w:basedOn w:val="DefaultParagraphFont"/>
    <w:rsid w:val="00CD509A"/>
  </w:style>
  <w:style w:type="character" w:customStyle="1" w:styleId="icr880">
    <w:name w:val="icr880"/>
    <w:basedOn w:val="DefaultParagraphFont"/>
    <w:rsid w:val="00CD509A"/>
  </w:style>
  <w:style w:type="character" w:customStyle="1" w:styleId="hx23q54">
    <w:name w:val="hx23q54"/>
    <w:basedOn w:val="DefaultParagraphFont"/>
    <w:rsid w:val="00CD509A"/>
  </w:style>
  <w:style w:type="character" w:customStyle="1" w:styleId="m-5348258726587825636gmail-style13ptbold">
    <w:name w:val="m_-5348258726587825636gmail-style13ptbold"/>
    <w:basedOn w:val="DefaultParagraphFont"/>
    <w:rsid w:val="00CD509A"/>
  </w:style>
  <w:style w:type="character" w:customStyle="1" w:styleId="m-5348258726587825636gmail-styleunderline">
    <w:name w:val="m_-5348258726587825636gmail-styleunderline"/>
    <w:basedOn w:val="DefaultParagraphFont"/>
    <w:rsid w:val="00CD509A"/>
  </w:style>
  <w:style w:type="character" w:customStyle="1" w:styleId="UnderlineCharChar1">
    <w:name w:val="Underline Char Char1"/>
    <w:basedOn w:val="DefaultParagraphFont"/>
    <w:rsid w:val="00CD509A"/>
    <w:rPr>
      <w:u w:val="single"/>
      <w:lang w:val="en-US" w:eastAsia="en-US" w:bidi="ar-SA"/>
    </w:rPr>
  </w:style>
  <w:style w:type="character" w:customStyle="1" w:styleId="m4385445901877740177gmail-styleunderline">
    <w:name w:val="m_4385445901877740177gmail-styleunderline"/>
    <w:basedOn w:val="DefaultParagraphFont"/>
    <w:rsid w:val="00CD509A"/>
  </w:style>
  <w:style w:type="character" w:customStyle="1" w:styleId="CardsFont12ptCharChar">
    <w:name w:val="Cards + Font: 12 pt Char Char"/>
    <w:basedOn w:val="DefaultParagraphFont"/>
    <w:rsid w:val="00CD509A"/>
    <w:rPr>
      <w:sz w:val="24"/>
      <w:szCs w:val="24"/>
      <w:u w:val="thick"/>
      <w:lang w:val="en-US" w:eastAsia="en-US" w:bidi="ar-SA"/>
    </w:rPr>
  </w:style>
  <w:style w:type="character" w:customStyle="1" w:styleId="NothingChar1">
    <w:name w:val="Nothing Char1"/>
    <w:basedOn w:val="DefaultParagraphFont"/>
    <w:rsid w:val="00CD509A"/>
    <w:rPr>
      <w:lang w:val="en-US" w:eastAsia="en-US" w:bidi="ar-SA"/>
    </w:rPr>
  </w:style>
  <w:style w:type="paragraph" w:customStyle="1" w:styleId="useless">
    <w:name w:val="useless"/>
    <w:basedOn w:val="Normal"/>
    <w:uiPriority w:val="99"/>
    <w:qFormat/>
    <w:rsid w:val="00CD509A"/>
    <w:rPr>
      <w:sz w:val="12"/>
    </w:rPr>
  </w:style>
  <w:style w:type="character" w:customStyle="1" w:styleId="DDIUnderline">
    <w:name w:val="DDI Underline"/>
    <w:qFormat/>
    <w:rsid w:val="00CD509A"/>
    <w:rPr>
      <w:rFonts w:ascii="Times New Roman" w:hAnsi="Times New Roman"/>
      <w:sz w:val="24"/>
      <w:u w:val="single"/>
    </w:rPr>
  </w:style>
  <w:style w:type="character" w:customStyle="1" w:styleId="Char1">
    <w:name w:val="Char1"/>
    <w:basedOn w:val="DefaultParagraphFont"/>
    <w:rsid w:val="00CD509A"/>
    <w:rPr>
      <w:rFonts w:cs="Arial"/>
      <w:b/>
      <w:bCs/>
      <w:iCs/>
      <w:sz w:val="24"/>
      <w:szCs w:val="28"/>
      <w:lang w:val="en-US" w:eastAsia="en-US" w:bidi="ar-SA"/>
    </w:rPr>
  </w:style>
  <w:style w:type="paragraph" w:customStyle="1" w:styleId="ALLCAPS">
    <w:name w:val="ALL CAPS"/>
    <w:basedOn w:val="Normal"/>
    <w:link w:val="ALLCAPSChar"/>
    <w:qFormat/>
    <w:rsid w:val="00CD509A"/>
    <w:rPr>
      <w:b/>
      <w:caps/>
    </w:rPr>
  </w:style>
  <w:style w:type="character" w:customStyle="1" w:styleId="ALLCAPSChar">
    <w:name w:val="ALL CAPS Char"/>
    <w:basedOn w:val="DefaultParagraphFont"/>
    <w:link w:val="ALLCAPS"/>
    <w:rsid w:val="00CD509A"/>
    <w:rPr>
      <w:rFonts w:ascii="Calibri" w:hAnsi="Calibri"/>
      <w:b/>
      <w:caps/>
    </w:rPr>
  </w:style>
  <w:style w:type="paragraph" w:customStyle="1" w:styleId="TagCharCharCharCharCharCharChar0">
    <w:name w:val="Tag Char Char Char Char Char Char Char"/>
    <w:basedOn w:val="Normal"/>
    <w:link w:val="TagCharCharCharCharCharCharCharChar"/>
    <w:qFormat/>
    <w:rsid w:val="00CD509A"/>
    <w:rPr>
      <w:b/>
    </w:rPr>
  </w:style>
  <w:style w:type="character" w:customStyle="1" w:styleId="TagCharCharCharCharCharCharCharChar">
    <w:name w:val="Tag Char Char Char Char Char Char Char Char"/>
    <w:basedOn w:val="DefaultParagraphFont"/>
    <w:link w:val="TagCharCharCharCharCharCharChar0"/>
    <w:rsid w:val="00CD509A"/>
    <w:rPr>
      <w:rFonts w:ascii="Calibri" w:hAnsi="Calibri"/>
      <w:b/>
    </w:rPr>
  </w:style>
  <w:style w:type="character" w:customStyle="1" w:styleId="10ptnotbold">
    <w:name w:val="10ptnotbold"/>
    <w:basedOn w:val="DefaultParagraphFont"/>
    <w:rsid w:val="00CD509A"/>
    <w:rPr>
      <w:sz w:val="20"/>
    </w:rPr>
  </w:style>
  <w:style w:type="character" w:customStyle="1" w:styleId="Cites-AuthorDate">
    <w:name w:val="Cites-Author/Date"/>
    <w:rsid w:val="00CD509A"/>
    <w:rPr>
      <w:rFonts w:ascii="Helvetica" w:hAnsi="Helvetica"/>
      <w:b/>
      <w:sz w:val="22"/>
      <w:szCs w:val="24"/>
      <w:u w:val="thick"/>
    </w:rPr>
  </w:style>
  <w:style w:type="paragraph" w:customStyle="1" w:styleId="CiteTag">
    <w:name w:val="Cite/Tag"/>
    <w:basedOn w:val="Normal"/>
    <w:uiPriority w:val="99"/>
    <w:qFormat/>
    <w:rsid w:val="00CD509A"/>
    <w:rPr>
      <w:rFonts w:eastAsia="Cambria"/>
      <w:b/>
    </w:rPr>
  </w:style>
  <w:style w:type="character" w:customStyle="1" w:styleId="CardsFont6ptChar1">
    <w:name w:val="Cards + Font: 6 pt Char1"/>
    <w:basedOn w:val="CardsChar"/>
    <w:link w:val="CardsFont6pt"/>
    <w:uiPriority w:val="99"/>
    <w:rsid w:val="00CD509A"/>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CD509A"/>
  </w:style>
  <w:style w:type="character" w:customStyle="1" w:styleId="m489902567989944824gmail-styleunderline">
    <w:name w:val="m_489902567989944824gmail-styleunderline"/>
    <w:basedOn w:val="DefaultParagraphFont"/>
    <w:rsid w:val="00CD509A"/>
  </w:style>
  <w:style w:type="character" w:customStyle="1" w:styleId="UnresolvedMention2">
    <w:name w:val="Unresolved Mention2"/>
    <w:basedOn w:val="DefaultParagraphFont"/>
    <w:uiPriority w:val="99"/>
    <w:rsid w:val="00CD509A"/>
    <w:rPr>
      <w:color w:val="808080"/>
      <w:shd w:val="clear" w:color="auto" w:fill="E6E6E6"/>
    </w:rPr>
  </w:style>
  <w:style w:type="character" w:customStyle="1" w:styleId="swauthor">
    <w:name w:val="sw_author"/>
    <w:rsid w:val="00CD509A"/>
  </w:style>
  <w:style w:type="character" w:customStyle="1" w:styleId="UnderlineCharChar3">
    <w:name w:val="Underline Char Char3"/>
    <w:rsid w:val="00CD509A"/>
    <w:rPr>
      <w:szCs w:val="24"/>
      <w:u w:val="single"/>
      <w:lang w:val="en-US" w:eastAsia="en-US" w:bidi="ar-SA"/>
    </w:rPr>
  </w:style>
  <w:style w:type="character" w:customStyle="1" w:styleId="tl8wme">
    <w:name w:val="tl8wme"/>
    <w:basedOn w:val="DefaultParagraphFont"/>
    <w:rsid w:val="00CD509A"/>
  </w:style>
  <w:style w:type="character" w:customStyle="1" w:styleId="Mention3">
    <w:name w:val="Mention3"/>
    <w:basedOn w:val="DefaultParagraphFont"/>
    <w:uiPriority w:val="99"/>
    <w:semiHidden/>
    <w:unhideWhenUsed/>
    <w:rsid w:val="00CD509A"/>
    <w:rPr>
      <w:color w:val="2B579A"/>
      <w:shd w:val="clear" w:color="auto" w:fill="E6E6E6"/>
    </w:rPr>
  </w:style>
  <w:style w:type="character" w:customStyle="1" w:styleId="m-5251091010484660064gmail-style13ptbold">
    <w:name w:val="m_-5251091010484660064gmail-style13ptbold"/>
    <w:basedOn w:val="DefaultParagraphFont"/>
    <w:rsid w:val="00CD509A"/>
  </w:style>
  <w:style w:type="character" w:customStyle="1" w:styleId="m-5251091010484660064gmail-styleunderline">
    <w:name w:val="m_-5251091010484660064gmail-styleunderline"/>
    <w:basedOn w:val="DefaultParagraphFont"/>
    <w:rsid w:val="00CD509A"/>
  </w:style>
  <w:style w:type="character" w:customStyle="1" w:styleId="tablecaption">
    <w:name w:val="tablecaption"/>
    <w:basedOn w:val="DefaultParagraphFont"/>
    <w:rsid w:val="00CD509A"/>
  </w:style>
  <w:style w:type="character" w:customStyle="1" w:styleId="StyleLatinHelvetica105ptBlack">
    <w:name w:val="Style (Latin) Helvetica 10.5 pt Black"/>
    <w:basedOn w:val="DefaultParagraphFont"/>
    <w:rsid w:val="00CD509A"/>
    <w:rPr>
      <w:rFonts w:ascii="Times New Roman" w:hAnsi="Times New Roman"/>
      <w:color w:val="000000"/>
      <w:sz w:val="21"/>
    </w:rPr>
  </w:style>
  <w:style w:type="character" w:customStyle="1" w:styleId="m-413333960618644972gmail-style13ptbold">
    <w:name w:val="m_-413333960618644972gmail-style13ptbold"/>
    <w:basedOn w:val="DefaultParagraphFont"/>
    <w:rsid w:val="00CD509A"/>
  </w:style>
  <w:style w:type="character" w:customStyle="1" w:styleId="m-413333960618644972gmail-styleunderline">
    <w:name w:val="m_-413333960618644972gmail-styleunderline"/>
    <w:basedOn w:val="DefaultParagraphFont"/>
    <w:rsid w:val="00CD509A"/>
  </w:style>
  <w:style w:type="character" w:customStyle="1" w:styleId="m8314098763611656848gmail-stylestylebold12pt">
    <w:name w:val="m_8314098763611656848gmail-stylestylebold12pt"/>
    <w:basedOn w:val="DefaultParagraphFont"/>
    <w:rsid w:val="00CD509A"/>
  </w:style>
  <w:style w:type="character" w:customStyle="1" w:styleId="m8314098763611656848gmail-styleboldunderline">
    <w:name w:val="m_8314098763611656848gmail-styleboldunderline"/>
    <w:basedOn w:val="DefaultParagraphFont"/>
    <w:rsid w:val="00CD509A"/>
  </w:style>
  <w:style w:type="paragraph" w:customStyle="1" w:styleId="Spacer">
    <w:name w:val="Spacer"/>
    <w:basedOn w:val="Heading1"/>
    <w:link w:val="SpacerChar"/>
    <w:autoRedefine/>
    <w:uiPriority w:val="4"/>
    <w:qFormat/>
    <w:rsid w:val="00CD509A"/>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CD509A"/>
    <w:rPr>
      <w:rFonts w:ascii="Georgia" w:eastAsiaTheme="majorEastAsia" w:hAnsi="Georgia" w:cstheme="majorBidi"/>
      <w:b/>
      <w:bCs/>
      <w:sz w:val="24"/>
      <w:szCs w:val="32"/>
    </w:rPr>
  </w:style>
  <w:style w:type="paragraph" w:customStyle="1" w:styleId="msonormal0">
    <w:name w:val="msonormal"/>
    <w:basedOn w:val="Normal"/>
    <w:rsid w:val="00CD509A"/>
    <w:pPr>
      <w:spacing w:before="100" w:beforeAutospacing="1" w:after="100" w:afterAutospacing="1"/>
    </w:pPr>
  </w:style>
  <w:style w:type="paragraph" w:customStyle="1" w:styleId="TxBr41p1">
    <w:name w:val="TxBr_41p1"/>
    <w:basedOn w:val="Normal"/>
    <w:qFormat/>
    <w:rsid w:val="00CD509A"/>
    <w:pPr>
      <w:tabs>
        <w:tab w:val="left" w:pos="204"/>
      </w:tabs>
      <w:autoSpaceDE w:val="0"/>
      <w:autoSpaceDN w:val="0"/>
      <w:adjustRightInd w:val="0"/>
      <w:spacing w:line="238" w:lineRule="atLeast"/>
      <w:jc w:val="both"/>
    </w:pPr>
  </w:style>
  <w:style w:type="character" w:customStyle="1" w:styleId="BlockTitleCharChar">
    <w:name w:val="Block Title Char Char"/>
    <w:rsid w:val="00CD509A"/>
    <w:rPr>
      <w:rFonts w:ascii="Georgia" w:eastAsia="Times New Roman" w:hAnsi="Georgia" w:cs="Arial" w:hint="default"/>
      <w:b/>
      <w:bCs/>
      <w:kern w:val="32"/>
      <w:sz w:val="28"/>
      <w:szCs w:val="32"/>
    </w:rPr>
  </w:style>
  <w:style w:type="character" w:customStyle="1" w:styleId="CiteReal0">
    <w:name w:val="CiteReal"/>
    <w:uiPriority w:val="1"/>
    <w:qFormat/>
    <w:rsid w:val="00CD509A"/>
    <w:rPr>
      <w:rFonts w:ascii="Arial" w:hAnsi="Arial"/>
      <w:b/>
      <w:sz w:val="24"/>
      <w:u w:val="single"/>
    </w:rPr>
  </w:style>
  <w:style w:type="character" w:customStyle="1" w:styleId="dropcap1">
    <w:name w:val="dropcap1"/>
    <w:rsid w:val="00CD509A"/>
  </w:style>
  <w:style w:type="paragraph" w:customStyle="1" w:styleId="Style31">
    <w:name w:val="Style31"/>
    <w:basedOn w:val="Normal"/>
    <w:uiPriority w:val="99"/>
    <w:rsid w:val="00CD509A"/>
    <w:pPr>
      <w:spacing w:line="197" w:lineRule="exact"/>
      <w:jc w:val="both"/>
    </w:pPr>
    <w:rPr>
      <w:rFonts w:ascii="Palatino Linotype" w:hAnsi="Palatino Linotype" w:cs="Palatino Linotype"/>
    </w:rPr>
  </w:style>
  <w:style w:type="paragraph" w:customStyle="1" w:styleId="Style42">
    <w:name w:val="Style42"/>
    <w:basedOn w:val="Normal"/>
    <w:uiPriority w:val="99"/>
    <w:rsid w:val="00CD509A"/>
    <w:pPr>
      <w:spacing w:line="202" w:lineRule="exact"/>
      <w:jc w:val="both"/>
    </w:pPr>
    <w:rPr>
      <w:rFonts w:ascii="Palatino Linotype" w:hAnsi="Palatino Linotype" w:cs="Palatino Linotype"/>
    </w:rPr>
  </w:style>
  <w:style w:type="paragraph" w:customStyle="1" w:styleId="Style51">
    <w:name w:val="Style51"/>
    <w:basedOn w:val="Normal"/>
    <w:uiPriority w:val="99"/>
    <w:rsid w:val="00CD509A"/>
    <w:pPr>
      <w:spacing w:line="200" w:lineRule="exact"/>
      <w:jc w:val="both"/>
    </w:pPr>
    <w:rPr>
      <w:rFonts w:ascii="Palatino Linotype" w:hAnsi="Palatino Linotype" w:cs="Palatino Linotype"/>
    </w:rPr>
  </w:style>
  <w:style w:type="character" w:customStyle="1" w:styleId="FontStyle72">
    <w:name w:val="Font Style72"/>
    <w:uiPriority w:val="99"/>
    <w:rsid w:val="00CD509A"/>
    <w:rPr>
      <w:rFonts w:ascii="Cambria" w:hAnsi="Cambria" w:cs="Cambria" w:hint="default"/>
      <w:sz w:val="16"/>
      <w:szCs w:val="16"/>
    </w:rPr>
  </w:style>
  <w:style w:type="character" w:customStyle="1" w:styleId="FontStyle73">
    <w:name w:val="Font Style73"/>
    <w:uiPriority w:val="99"/>
    <w:rsid w:val="00CD509A"/>
    <w:rPr>
      <w:rFonts w:ascii="Cambria" w:hAnsi="Cambria" w:cs="Cambria" w:hint="default"/>
      <w:i/>
      <w:iCs/>
      <w:sz w:val="16"/>
      <w:szCs w:val="16"/>
    </w:rPr>
  </w:style>
  <w:style w:type="character" w:customStyle="1" w:styleId="UnderlinestyleChar2">
    <w:name w:val="Underline style Char2"/>
    <w:rsid w:val="00CD509A"/>
    <w:rPr>
      <w:sz w:val="22"/>
      <w:szCs w:val="24"/>
      <w:u w:val="single"/>
      <w:lang w:val="en-US" w:eastAsia="en-US" w:bidi="ar-SA"/>
    </w:rPr>
  </w:style>
  <w:style w:type="paragraph" w:customStyle="1" w:styleId="CitationCharChar">
    <w:name w:val="Citation Char Char"/>
    <w:basedOn w:val="Normal"/>
    <w:uiPriority w:val="6"/>
    <w:qFormat/>
    <w:rsid w:val="00CD509A"/>
    <w:pPr>
      <w:ind w:left="1440" w:right="1440"/>
    </w:pPr>
    <w:rPr>
      <w:rFonts w:ascii="Cambria" w:eastAsia="Verdana" w:hAnsi="Cambria" w:cs="Cambria"/>
      <w:szCs w:val="20"/>
      <w:u w:val="single"/>
    </w:rPr>
  </w:style>
  <w:style w:type="character" w:customStyle="1" w:styleId="FontStyle49">
    <w:name w:val="Font Style49"/>
    <w:uiPriority w:val="99"/>
    <w:rsid w:val="00CD509A"/>
    <w:rPr>
      <w:rFonts w:ascii="Cambria" w:hAnsi="Cambria" w:cs="Cambria"/>
      <w:sz w:val="20"/>
      <w:szCs w:val="20"/>
    </w:rPr>
  </w:style>
  <w:style w:type="character" w:customStyle="1" w:styleId="FontStyle50">
    <w:name w:val="Font Style50"/>
    <w:uiPriority w:val="99"/>
    <w:rsid w:val="00CD509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D509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D509A"/>
    <w:rPr>
      <w:rFonts w:ascii="Cambria" w:eastAsia="Cambria" w:hAnsi="Cambria" w:cs="Cambria"/>
      <w:spacing w:val="-3"/>
      <w:szCs w:val="20"/>
    </w:rPr>
  </w:style>
  <w:style w:type="character" w:customStyle="1" w:styleId="kn">
    <w:name w:val="kn"/>
    <w:basedOn w:val="DefaultParagraphFont"/>
    <w:rsid w:val="00CD509A"/>
  </w:style>
  <w:style w:type="character" w:customStyle="1" w:styleId="StyleStyleUnderlineUnderlineStyleBoldUnderlineIntenseEmphas">
    <w:name w:val="Style Style UnderlineUnderlineStyle Bold UnderlineIntense Emphas..."/>
    <w:basedOn w:val="DefaultParagraphFont"/>
    <w:rsid w:val="00CD509A"/>
    <w:rPr>
      <w:b/>
      <w:bCs/>
      <w:sz w:val="26"/>
      <w:u w:val="single"/>
    </w:rPr>
  </w:style>
  <w:style w:type="character" w:customStyle="1" w:styleId="articoloinside">
    <w:name w:val="articolo_inside"/>
    <w:rsid w:val="00CD509A"/>
  </w:style>
  <w:style w:type="paragraph" w:customStyle="1" w:styleId="pagetools">
    <w:name w:val="pagetools"/>
    <w:basedOn w:val="Normal"/>
    <w:rsid w:val="00CD509A"/>
    <w:pPr>
      <w:spacing w:before="100" w:beforeAutospacing="1" w:after="100" w:afterAutospacing="1"/>
    </w:pPr>
    <w:rPr>
      <w:rFonts w:ascii="Cambria" w:eastAsia="Cambria" w:hAnsi="Cambria"/>
    </w:rPr>
  </w:style>
  <w:style w:type="character" w:customStyle="1" w:styleId="desc">
    <w:name w:val="desc"/>
    <w:basedOn w:val="DefaultParagraphFont"/>
    <w:rsid w:val="00CD509A"/>
  </w:style>
  <w:style w:type="character" w:customStyle="1" w:styleId="job">
    <w:name w:val="job"/>
    <w:basedOn w:val="DefaultParagraphFont"/>
    <w:rsid w:val="00CD509A"/>
  </w:style>
  <w:style w:type="character" w:customStyle="1" w:styleId="publisher">
    <w:name w:val="publisher"/>
    <w:basedOn w:val="DefaultParagraphFont"/>
    <w:rsid w:val="00CD509A"/>
  </w:style>
  <w:style w:type="character" w:customStyle="1" w:styleId="pubyear">
    <w:name w:val="pubyear"/>
    <w:basedOn w:val="DefaultParagraphFont"/>
    <w:rsid w:val="00CD509A"/>
  </w:style>
  <w:style w:type="character" w:customStyle="1" w:styleId="pubcity">
    <w:name w:val="pubcity"/>
    <w:basedOn w:val="DefaultParagraphFont"/>
    <w:rsid w:val="00CD509A"/>
  </w:style>
  <w:style w:type="character" w:customStyle="1" w:styleId="bodycontentlink">
    <w:name w:val="bodycontentlink"/>
    <w:basedOn w:val="DefaultParagraphFont"/>
    <w:rsid w:val="00CD509A"/>
  </w:style>
  <w:style w:type="paragraph" w:customStyle="1" w:styleId="C-Text">
    <w:name w:val="C-Text"/>
    <w:basedOn w:val="Normal"/>
    <w:rsid w:val="00CD509A"/>
    <w:pPr>
      <w:tabs>
        <w:tab w:val="num" w:pos="720"/>
      </w:tabs>
      <w:ind w:left="720" w:hanging="360"/>
    </w:pPr>
    <w:rPr>
      <w:rFonts w:ascii="Book Antiqua" w:hAnsi="Book Antiqua"/>
    </w:rPr>
  </w:style>
  <w:style w:type="character" w:customStyle="1" w:styleId="ecdate">
    <w:name w:val="ec_date"/>
    <w:basedOn w:val="DefaultParagraphFont"/>
    <w:rsid w:val="00CD509A"/>
    <w:rPr>
      <w:rFonts w:ascii="Symbol" w:hAnsi="Symbol" w:hint="default"/>
      <w:sz w:val="20"/>
      <w:szCs w:val="20"/>
      <w:shd w:val="clear" w:color="auto" w:fill="FFFFFF"/>
    </w:rPr>
  </w:style>
  <w:style w:type="paragraph" w:customStyle="1" w:styleId="ecmsonormal">
    <w:name w:val="ec_msonormal"/>
    <w:basedOn w:val="Normal"/>
    <w:rsid w:val="00CD509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D509A"/>
  </w:style>
  <w:style w:type="character" w:customStyle="1" w:styleId="articleheadline">
    <w:name w:val="articleheadline"/>
    <w:basedOn w:val="DefaultParagraphFont"/>
    <w:rsid w:val="00CD509A"/>
  </w:style>
  <w:style w:type="paragraph" w:customStyle="1" w:styleId="u-intro">
    <w:name w:val="u-intro"/>
    <w:basedOn w:val="Normal"/>
    <w:rsid w:val="00CD509A"/>
    <w:pPr>
      <w:spacing w:before="100" w:beforeAutospacing="1" w:after="100" w:afterAutospacing="1"/>
    </w:pPr>
    <w:rPr>
      <w:rFonts w:ascii="Georgia" w:hAnsi="Georgia"/>
    </w:rPr>
  </w:style>
  <w:style w:type="character" w:customStyle="1" w:styleId="u-byline">
    <w:name w:val="u-byline"/>
    <w:basedOn w:val="DefaultParagraphFont"/>
    <w:rsid w:val="00CD509A"/>
  </w:style>
  <w:style w:type="character" w:customStyle="1" w:styleId="articlebya">
    <w:name w:val="articleby_a"/>
    <w:basedOn w:val="DefaultParagraphFont"/>
    <w:rsid w:val="00CD509A"/>
  </w:style>
  <w:style w:type="character" w:customStyle="1" w:styleId="popupwinby">
    <w:name w:val="popupwinby"/>
    <w:basedOn w:val="DefaultParagraphFont"/>
    <w:rsid w:val="00CD509A"/>
  </w:style>
  <w:style w:type="character" w:customStyle="1" w:styleId="storyheader">
    <w:name w:val="storyheader"/>
    <w:basedOn w:val="DefaultParagraphFont"/>
    <w:rsid w:val="00CD509A"/>
  </w:style>
  <w:style w:type="character" w:customStyle="1" w:styleId="marron">
    <w:name w:val="marron"/>
    <w:basedOn w:val="DefaultParagraphFont"/>
    <w:rsid w:val="00CD509A"/>
  </w:style>
  <w:style w:type="paragraph" w:customStyle="1" w:styleId="StyleNormalWeb10pt">
    <w:name w:val="Style Normal (Web) + 10 pt"/>
    <w:basedOn w:val="NormalWeb"/>
    <w:next w:val="Normal"/>
    <w:rsid w:val="00CD509A"/>
    <w:rPr>
      <w:rFonts w:ascii="Bookman Old Style" w:hAnsi="Bookman Old Style"/>
      <w:sz w:val="20"/>
    </w:rPr>
  </w:style>
  <w:style w:type="character" w:customStyle="1" w:styleId="StyleNormalWeb10ptChar">
    <w:name w:val="Style Normal (Web) + 10 pt Char"/>
    <w:basedOn w:val="DefaultParagraphFont"/>
    <w:rsid w:val="00CD509A"/>
    <w:rPr>
      <w:szCs w:val="24"/>
      <w:lang w:val="en-US" w:eastAsia="en-US" w:bidi="ar-SA"/>
    </w:rPr>
  </w:style>
  <w:style w:type="paragraph" w:customStyle="1" w:styleId="TagCiteShells">
    <w:name w:val="Tag/Cite/Shells"/>
    <w:basedOn w:val="Normal"/>
    <w:rsid w:val="00CD509A"/>
    <w:rPr>
      <w:rFonts w:ascii="Georgia" w:hAnsi="Georgia"/>
      <w:b/>
    </w:rPr>
  </w:style>
  <w:style w:type="paragraph" w:customStyle="1" w:styleId="DefinitionTerm">
    <w:name w:val="Definition Term"/>
    <w:basedOn w:val="Normal"/>
    <w:next w:val="Normal"/>
    <w:rsid w:val="00CD509A"/>
    <w:rPr>
      <w:rFonts w:ascii="Georgia" w:hAnsi="Georgia"/>
      <w:snapToGrid w:val="0"/>
    </w:rPr>
  </w:style>
  <w:style w:type="character" w:customStyle="1" w:styleId="Style3CharChar">
    <w:name w:val="Style3 Char Char"/>
    <w:basedOn w:val="DefaultParagraphFont"/>
    <w:rsid w:val="00CD509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D509A"/>
    <w:pPr>
      <w:spacing w:after="60"/>
    </w:pPr>
    <w:rPr>
      <w:rFonts w:ascii="Georgia" w:eastAsia="Segoe UI" w:hAnsi="Georgia" w:cs="Cambria"/>
      <w:bCs/>
      <w:caps/>
      <w:sz w:val="20"/>
      <w:lang w:eastAsia="zh-CN"/>
    </w:rPr>
  </w:style>
  <w:style w:type="character" w:customStyle="1" w:styleId="NormalChar0">
    <w:name w:val="Normal Char"/>
    <w:basedOn w:val="DefaultParagraphFont"/>
    <w:rsid w:val="00CD509A"/>
    <w:rPr>
      <w:lang w:eastAsia="en-US"/>
    </w:rPr>
  </w:style>
  <w:style w:type="character" w:customStyle="1" w:styleId="BoldUnderlineChar2">
    <w:name w:val="Bold + Underline Char"/>
    <w:basedOn w:val="DefaultParagraphFont"/>
    <w:rsid w:val="00CD509A"/>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CD509A"/>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CD509A"/>
  </w:style>
  <w:style w:type="character" w:customStyle="1" w:styleId="CharacterStyle7">
    <w:name w:val="Character Style 7"/>
    <w:rsid w:val="00CD509A"/>
    <w:rPr>
      <w:rFonts w:ascii="Trebuchet MS" w:hAnsi="Trebuchet MS" w:cs="Trebuchet MS"/>
      <w:sz w:val="20"/>
      <w:szCs w:val="20"/>
      <w:u w:val="single"/>
    </w:rPr>
  </w:style>
  <w:style w:type="character" w:customStyle="1" w:styleId="StyleStyle4Char">
    <w:name w:val="Style Style4 + Char"/>
    <w:basedOn w:val="DefaultParagraphFont"/>
    <w:rsid w:val="00CD509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D509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D509A"/>
    <w:rPr>
      <w:rFonts w:ascii="Symbol" w:hAnsi="Symbol"/>
      <w:sz w:val="21"/>
      <w:szCs w:val="21"/>
      <w:u w:val="thick"/>
    </w:rPr>
  </w:style>
  <w:style w:type="character" w:customStyle="1" w:styleId="UnderlinedEvidenceCharChar">
    <w:name w:val="Underlined Evidence Char Char"/>
    <w:basedOn w:val="DefaultParagraphFont"/>
    <w:rsid w:val="00CD509A"/>
    <w:rPr>
      <w:rFonts w:ascii="Symbol" w:hAnsi="Symbol"/>
      <w:sz w:val="21"/>
      <w:szCs w:val="21"/>
      <w:u w:val="thick"/>
      <w:lang w:val="en-US" w:eastAsia="en-US" w:bidi="ar-SA"/>
    </w:rPr>
  </w:style>
  <w:style w:type="character" w:styleId="PlaceholderText">
    <w:name w:val="Placeholder Text"/>
    <w:basedOn w:val="DefaultParagraphFont"/>
    <w:uiPriority w:val="99"/>
    <w:rsid w:val="00CD509A"/>
    <w:rPr>
      <w:color w:val="808080"/>
    </w:rPr>
  </w:style>
  <w:style w:type="paragraph" w:customStyle="1" w:styleId="Cite8">
    <w:name w:val="Cite8"/>
    <w:basedOn w:val="Normal"/>
    <w:autoRedefine/>
    <w:qFormat/>
    <w:rsid w:val="00CD509A"/>
    <w:rPr>
      <w:rFonts w:ascii="Trebuchet MS" w:eastAsia="Verdana" w:hAnsi="Trebuchet MS" w:cs="Cambria"/>
    </w:rPr>
  </w:style>
  <w:style w:type="paragraph" w:customStyle="1" w:styleId="8font">
    <w:name w:val="8font"/>
    <w:basedOn w:val="Normal"/>
    <w:next w:val="Normal"/>
    <w:autoRedefine/>
    <w:qFormat/>
    <w:rsid w:val="00CD509A"/>
    <w:rPr>
      <w:rFonts w:ascii="Georgia" w:eastAsia="Cambria Math" w:hAnsi="Georgia" w:cs="Cambria"/>
      <w:szCs w:val="16"/>
    </w:rPr>
  </w:style>
  <w:style w:type="character" w:customStyle="1" w:styleId="NoterefInText">
    <w:name w:val="_NoterefInText"/>
    <w:uiPriority w:val="99"/>
    <w:rsid w:val="00CD509A"/>
    <w:rPr>
      <w:rFonts w:cs="AKDPE C+ Utopia"/>
      <w:color w:val="000000"/>
    </w:rPr>
  </w:style>
  <w:style w:type="character" w:customStyle="1" w:styleId="postauthor">
    <w:name w:val="postauthor"/>
    <w:basedOn w:val="DefaultParagraphFont"/>
    <w:rsid w:val="00CD509A"/>
  </w:style>
  <w:style w:type="paragraph" w:customStyle="1" w:styleId="notes-source-hasnotes">
    <w:name w:val="notes-source-hasnotes"/>
    <w:basedOn w:val="Normal"/>
    <w:rsid w:val="00CD509A"/>
    <w:pPr>
      <w:spacing w:before="100" w:beforeAutospacing="1" w:after="100" w:afterAutospacing="1"/>
    </w:pPr>
    <w:rPr>
      <w:rFonts w:ascii="Tahoma" w:hAnsi="Tahoma"/>
      <w:szCs w:val="20"/>
    </w:rPr>
  </w:style>
  <w:style w:type="character" w:customStyle="1" w:styleId="span">
    <w:name w:val="span"/>
    <w:basedOn w:val="DefaultParagraphFont"/>
    <w:rsid w:val="00CD509A"/>
  </w:style>
  <w:style w:type="character" w:customStyle="1" w:styleId="maintitle">
    <w:name w:val="maintitle"/>
    <w:basedOn w:val="DefaultParagraphFont"/>
    <w:rsid w:val="00CD509A"/>
  </w:style>
  <w:style w:type="character" w:customStyle="1" w:styleId="thirdparty-logo">
    <w:name w:val="thirdparty-logo"/>
    <w:basedOn w:val="DefaultParagraphFont"/>
    <w:rsid w:val="00CD509A"/>
  </w:style>
  <w:style w:type="character" w:customStyle="1" w:styleId="posted">
    <w:name w:val="posted"/>
    <w:basedOn w:val="DefaultParagraphFont"/>
    <w:rsid w:val="00CD509A"/>
  </w:style>
  <w:style w:type="character" w:customStyle="1" w:styleId="ticker">
    <w:name w:val="ticker"/>
    <w:basedOn w:val="DefaultParagraphFont"/>
    <w:rsid w:val="00CD509A"/>
  </w:style>
  <w:style w:type="paragraph" w:customStyle="1" w:styleId="articlemeta">
    <w:name w:val="articlemeta"/>
    <w:basedOn w:val="Normal"/>
    <w:rsid w:val="00CD509A"/>
    <w:pPr>
      <w:spacing w:before="100" w:beforeAutospacing="1" w:after="100" w:afterAutospacing="1"/>
    </w:pPr>
    <w:rPr>
      <w:rFonts w:ascii="Tahoma" w:hAnsi="Tahoma"/>
      <w:szCs w:val="20"/>
    </w:rPr>
  </w:style>
  <w:style w:type="character" w:customStyle="1" w:styleId="vcard">
    <w:name w:val="vcard"/>
    <w:basedOn w:val="DefaultParagraphFont"/>
    <w:rsid w:val="00CD509A"/>
  </w:style>
  <w:style w:type="character" w:customStyle="1" w:styleId="print-footnote">
    <w:name w:val="print-footnote"/>
    <w:basedOn w:val="DefaultParagraphFont"/>
    <w:rsid w:val="00CD509A"/>
  </w:style>
  <w:style w:type="character" w:customStyle="1" w:styleId="datestring">
    <w:name w:val="datestring"/>
    <w:basedOn w:val="DefaultParagraphFont"/>
    <w:rsid w:val="00CD509A"/>
  </w:style>
  <w:style w:type="paragraph" w:customStyle="1" w:styleId="noindent0">
    <w:name w:val="no_indent"/>
    <w:basedOn w:val="Normal"/>
    <w:rsid w:val="00CD509A"/>
    <w:pPr>
      <w:spacing w:before="100" w:beforeAutospacing="1" w:after="100" w:afterAutospacing="1"/>
    </w:pPr>
    <w:rPr>
      <w:rFonts w:ascii="Tahoma" w:hAnsi="Tahoma"/>
      <w:szCs w:val="20"/>
    </w:rPr>
  </w:style>
  <w:style w:type="character" w:customStyle="1" w:styleId="email">
    <w:name w:val="email"/>
    <w:basedOn w:val="DefaultParagraphFont"/>
    <w:rsid w:val="00CD509A"/>
  </w:style>
  <w:style w:type="paragraph" w:customStyle="1" w:styleId="left">
    <w:name w:val="left"/>
    <w:basedOn w:val="Normal"/>
    <w:rsid w:val="00CD509A"/>
    <w:pPr>
      <w:spacing w:before="100" w:beforeAutospacing="1" w:after="100" w:afterAutospacing="1"/>
    </w:pPr>
    <w:rPr>
      <w:rFonts w:ascii="Tahoma" w:hAnsi="Tahoma"/>
      <w:szCs w:val="20"/>
    </w:rPr>
  </w:style>
  <w:style w:type="paragraph" w:customStyle="1" w:styleId="right">
    <w:name w:val="right"/>
    <w:basedOn w:val="Normal"/>
    <w:rsid w:val="00CD509A"/>
    <w:pPr>
      <w:spacing w:before="100" w:beforeAutospacing="1" w:after="100" w:afterAutospacing="1"/>
    </w:pPr>
    <w:rPr>
      <w:rFonts w:ascii="Tahoma" w:hAnsi="Tahoma"/>
      <w:szCs w:val="20"/>
    </w:rPr>
  </w:style>
  <w:style w:type="character" w:customStyle="1" w:styleId="gptad">
    <w:name w:val="gptad"/>
    <w:basedOn w:val="DefaultParagraphFont"/>
    <w:rsid w:val="00CD509A"/>
  </w:style>
  <w:style w:type="paragraph" w:customStyle="1" w:styleId="creditpostedmodified">
    <w:name w:val="credit_posted_modified"/>
    <w:basedOn w:val="Normal"/>
    <w:rsid w:val="00CD509A"/>
    <w:pPr>
      <w:spacing w:before="100" w:beforeAutospacing="1" w:after="100" w:afterAutospacing="1"/>
    </w:pPr>
    <w:rPr>
      <w:rFonts w:ascii="Tahoma" w:hAnsi="Tahoma"/>
      <w:szCs w:val="20"/>
    </w:rPr>
  </w:style>
  <w:style w:type="character" w:customStyle="1" w:styleId="creditline">
    <w:name w:val="creditline"/>
    <w:basedOn w:val="DefaultParagraphFont"/>
    <w:rsid w:val="00CD509A"/>
  </w:style>
  <w:style w:type="character" w:customStyle="1" w:styleId="grd">
    <w:name w:val="grd"/>
    <w:basedOn w:val="DefaultParagraphFont"/>
    <w:rsid w:val="00CD509A"/>
  </w:style>
  <w:style w:type="paragraph" w:customStyle="1" w:styleId="hs-text-container">
    <w:name w:val="hs-text-container"/>
    <w:basedOn w:val="Normal"/>
    <w:rsid w:val="00CD509A"/>
    <w:pPr>
      <w:spacing w:before="100" w:beforeAutospacing="1" w:after="100" w:afterAutospacing="1"/>
    </w:pPr>
    <w:rPr>
      <w:rFonts w:ascii="Tahoma" w:hAnsi="Tahoma"/>
      <w:szCs w:val="20"/>
    </w:rPr>
  </w:style>
  <w:style w:type="character" w:customStyle="1" w:styleId="created">
    <w:name w:val="created"/>
    <w:basedOn w:val="DefaultParagraphFont"/>
    <w:rsid w:val="00CD509A"/>
  </w:style>
  <w:style w:type="character" w:customStyle="1" w:styleId="changed">
    <w:name w:val="changed"/>
    <w:basedOn w:val="DefaultParagraphFont"/>
    <w:rsid w:val="00CD509A"/>
  </w:style>
  <w:style w:type="character" w:customStyle="1" w:styleId="article-author-name">
    <w:name w:val="article-author-name"/>
    <w:basedOn w:val="DefaultParagraphFont"/>
    <w:rsid w:val="00CD509A"/>
  </w:style>
  <w:style w:type="character" w:customStyle="1" w:styleId="bioexcerpt">
    <w:name w:val="bio_excerpt"/>
    <w:basedOn w:val="DefaultParagraphFont"/>
    <w:rsid w:val="00CD509A"/>
  </w:style>
  <w:style w:type="character" w:customStyle="1" w:styleId="commentcount">
    <w:name w:val="comment_count"/>
    <w:basedOn w:val="DefaultParagraphFont"/>
    <w:rsid w:val="00CD509A"/>
  </w:style>
  <w:style w:type="character" w:customStyle="1" w:styleId="searchtermshighlighted">
    <w:name w:val="searchtermshighlighted"/>
    <w:basedOn w:val="DefaultParagraphFont"/>
    <w:rsid w:val="00CD509A"/>
  </w:style>
  <w:style w:type="character" w:customStyle="1" w:styleId="contributornametrigger">
    <w:name w:val="contributornametrigger"/>
    <w:basedOn w:val="DefaultParagraphFont"/>
    <w:rsid w:val="00CD509A"/>
  </w:style>
  <w:style w:type="character" w:customStyle="1" w:styleId="bylinepipe">
    <w:name w:val="bylinepipe"/>
    <w:basedOn w:val="DefaultParagraphFont"/>
    <w:rsid w:val="00CD509A"/>
  </w:style>
  <w:style w:type="character" w:customStyle="1" w:styleId="lucenesearchresulturlb">
    <w:name w:val="lucene_search_result_url_b"/>
    <w:basedOn w:val="DefaultParagraphFont"/>
    <w:rsid w:val="00CD509A"/>
  </w:style>
  <w:style w:type="character" w:customStyle="1" w:styleId="faculty-title">
    <w:name w:val="faculty-title"/>
    <w:basedOn w:val="DefaultParagraphFont"/>
    <w:rsid w:val="00CD509A"/>
  </w:style>
  <w:style w:type="character" w:customStyle="1" w:styleId="count">
    <w:name w:val="count"/>
    <w:basedOn w:val="DefaultParagraphFont"/>
    <w:rsid w:val="00CD509A"/>
  </w:style>
  <w:style w:type="character" w:customStyle="1" w:styleId="volume">
    <w:name w:val="volume"/>
    <w:basedOn w:val="DefaultParagraphFont"/>
    <w:rsid w:val="00CD509A"/>
  </w:style>
  <w:style w:type="character" w:customStyle="1" w:styleId="issue">
    <w:name w:val="issue"/>
    <w:basedOn w:val="DefaultParagraphFont"/>
    <w:rsid w:val="00CD509A"/>
  </w:style>
  <w:style w:type="character" w:customStyle="1" w:styleId="pages">
    <w:name w:val="pages"/>
    <w:basedOn w:val="DefaultParagraphFont"/>
    <w:rsid w:val="00CD509A"/>
  </w:style>
  <w:style w:type="character" w:customStyle="1" w:styleId="field-content">
    <w:name w:val="field-content"/>
    <w:basedOn w:val="DefaultParagraphFont"/>
    <w:rsid w:val="00CD509A"/>
  </w:style>
  <w:style w:type="character" w:customStyle="1" w:styleId="person">
    <w:name w:val="person"/>
    <w:basedOn w:val="DefaultParagraphFont"/>
    <w:rsid w:val="00CD509A"/>
  </w:style>
  <w:style w:type="character" w:customStyle="1" w:styleId="corresponding">
    <w:name w:val="corresponding"/>
    <w:basedOn w:val="DefaultParagraphFont"/>
    <w:rsid w:val="00CD509A"/>
  </w:style>
  <w:style w:type="character" w:customStyle="1" w:styleId="entry-date">
    <w:name w:val="entry-date"/>
    <w:basedOn w:val="DefaultParagraphFont"/>
    <w:rsid w:val="00CD509A"/>
  </w:style>
  <w:style w:type="paragraph" w:customStyle="1" w:styleId="entry-meta">
    <w:name w:val="entry-meta"/>
    <w:basedOn w:val="Normal"/>
    <w:rsid w:val="00CD509A"/>
    <w:pPr>
      <w:spacing w:before="100" w:beforeAutospacing="1" w:after="100" w:afterAutospacing="1"/>
    </w:pPr>
    <w:rPr>
      <w:rFonts w:ascii="Tahoma" w:hAnsi="Tahoma"/>
      <w:szCs w:val="20"/>
    </w:rPr>
  </w:style>
  <w:style w:type="character" w:customStyle="1" w:styleId="post-time">
    <w:name w:val="post-time"/>
    <w:basedOn w:val="DefaultParagraphFont"/>
    <w:rsid w:val="00CD509A"/>
  </w:style>
  <w:style w:type="character" w:customStyle="1" w:styleId="post-category">
    <w:name w:val="post-category"/>
    <w:basedOn w:val="DefaultParagraphFont"/>
    <w:rsid w:val="00CD509A"/>
  </w:style>
  <w:style w:type="character" w:customStyle="1" w:styleId="post-author">
    <w:name w:val="post-author"/>
    <w:basedOn w:val="DefaultParagraphFont"/>
    <w:rsid w:val="00CD509A"/>
  </w:style>
  <w:style w:type="character" w:customStyle="1" w:styleId="A10">
    <w:name w:val="A10"/>
    <w:uiPriority w:val="99"/>
    <w:rsid w:val="00CD509A"/>
    <w:rPr>
      <w:rFonts w:cs="MS Mincho"/>
      <w:color w:val="000000"/>
      <w:sz w:val="11"/>
      <w:szCs w:val="11"/>
    </w:rPr>
  </w:style>
  <w:style w:type="paragraph" w:customStyle="1" w:styleId="Pa10">
    <w:name w:val="Pa10"/>
    <w:basedOn w:val="Default"/>
    <w:next w:val="Default"/>
    <w:uiPriority w:val="99"/>
    <w:rsid w:val="00CD509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CD509A"/>
    <w:pPr>
      <w:widowControl w:val="0"/>
      <w:spacing w:line="241" w:lineRule="atLeast"/>
    </w:pPr>
    <w:rPr>
      <w:rFonts w:ascii="Verdana" w:eastAsiaTheme="minorEastAsia" w:hAnsi="Verdana" w:cs="Cambria"/>
      <w:color w:val="auto"/>
    </w:rPr>
  </w:style>
  <w:style w:type="character" w:customStyle="1" w:styleId="A9">
    <w:name w:val="A9"/>
    <w:uiPriority w:val="99"/>
    <w:rsid w:val="00CD509A"/>
    <w:rPr>
      <w:rFonts w:cs="MS Mincho"/>
      <w:color w:val="000000"/>
      <w:sz w:val="14"/>
      <w:szCs w:val="14"/>
    </w:rPr>
  </w:style>
  <w:style w:type="paragraph" w:customStyle="1" w:styleId="articledetails">
    <w:name w:val="articledetails"/>
    <w:basedOn w:val="Normal"/>
    <w:rsid w:val="00CD509A"/>
    <w:pPr>
      <w:spacing w:before="100" w:beforeAutospacing="1" w:after="100" w:afterAutospacing="1"/>
    </w:pPr>
    <w:rPr>
      <w:rFonts w:ascii="Tahoma" w:hAnsi="Tahoma"/>
      <w:szCs w:val="20"/>
    </w:rPr>
  </w:style>
  <w:style w:type="character" w:customStyle="1" w:styleId="posted-and-updated">
    <w:name w:val="posted-and-updated"/>
    <w:basedOn w:val="DefaultParagraphFont"/>
    <w:rsid w:val="00CD509A"/>
  </w:style>
  <w:style w:type="paragraph" w:customStyle="1" w:styleId="aff">
    <w:name w:val="aff"/>
    <w:basedOn w:val="Normal"/>
    <w:rsid w:val="00CD509A"/>
    <w:pPr>
      <w:spacing w:before="100" w:beforeAutospacing="1" w:after="100" w:afterAutospacing="1"/>
    </w:pPr>
    <w:rPr>
      <w:rFonts w:ascii="Tahoma" w:hAnsi="Tahoma"/>
      <w:szCs w:val="20"/>
    </w:rPr>
  </w:style>
  <w:style w:type="character" w:customStyle="1" w:styleId="entry-author">
    <w:name w:val="entry-author"/>
    <w:basedOn w:val="DefaultParagraphFont"/>
    <w:rsid w:val="00CD509A"/>
  </w:style>
  <w:style w:type="character" w:customStyle="1" w:styleId="entry-author-name">
    <w:name w:val="entry-author-name"/>
    <w:basedOn w:val="DefaultParagraphFont"/>
    <w:rsid w:val="00CD509A"/>
  </w:style>
  <w:style w:type="character" w:customStyle="1" w:styleId="arial11">
    <w:name w:val="arial_11"/>
    <w:basedOn w:val="DefaultParagraphFont"/>
    <w:rsid w:val="00CD509A"/>
  </w:style>
  <w:style w:type="character" w:customStyle="1" w:styleId="contrib-degrees">
    <w:name w:val="contrib-degrees"/>
    <w:basedOn w:val="DefaultParagraphFont"/>
    <w:rsid w:val="00CD509A"/>
  </w:style>
  <w:style w:type="character" w:customStyle="1" w:styleId="contrib-on-behalf-of">
    <w:name w:val="contrib-on-behalf-of"/>
    <w:basedOn w:val="DefaultParagraphFont"/>
    <w:rsid w:val="00CD509A"/>
  </w:style>
  <w:style w:type="character" w:customStyle="1" w:styleId="pubtime">
    <w:name w:val="pubtime"/>
    <w:basedOn w:val="DefaultParagraphFont"/>
    <w:rsid w:val="00CD509A"/>
  </w:style>
  <w:style w:type="character" w:customStyle="1" w:styleId="time">
    <w:name w:val="time"/>
    <w:basedOn w:val="DefaultParagraphFont"/>
    <w:rsid w:val="00CD509A"/>
  </w:style>
  <w:style w:type="character" w:customStyle="1" w:styleId="fbcommentscount">
    <w:name w:val="fb_comments_count"/>
    <w:basedOn w:val="DefaultParagraphFont"/>
    <w:rsid w:val="00CD509A"/>
  </w:style>
  <w:style w:type="character" w:customStyle="1" w:styleId="stsharethiscustom">
    <w:name w:val="st_sharethis_custom"/>
    <w:basedOn w:val="DefaultParagraphFont"/>
    <w:rsid w:val="00CD509A"/>
  </w:style>
  <w:style w:type="paragraph" w:customStyle="1" w:styleId="permalinkable">
    <w:name w:val="permalinkable"/>
    <w:basedOn w:val="Normal"/>
    <w:rsid w:val="00CD509A"/>
    <w:pPr>
      <w:spacing w:before="100" w:beforeAutospacing="1" w:after="100" w:afterAutospacing="1"/>
    </w:pPr>
    <w:rPr>
      <w:rFonts w:ascii="Tahoma" w:hAnsi="Tahoma"/>
      <w:szCs w:val="20"/>
    </w:rPr>
  </w:style>
  <w:style w:type="character" w:customStyle="1" w:styleId="post-date">
    <w:name w:val="post-date"/>
    <w:basedOn w:val="DefaultParagraphFont"/>
    <w:rsid w:val="00CD509A"/>
  </w:style>
  <w:style w:type="character" w:customStyle="1" w:styleId="link-external">
    <w:name w:val="link-external"/>
    <w:basedOn w:val="DefaultParagraphFont"/>
    <w:rsid w:val="00CD509A"/>
  </w:style>
  <w:style w:type="character" w:customStyle="1" w:styleId="articleauthor">
    <w:name w:val="article_author"/>
    <w:basedOn w:val="DefaultParagraphFont"/>
    <w:rsid w:val="00CD509A"/>
  </w:style>
  <w:style w:type="character" w:customStyle="1" w:styleId="articleissue">
    <w:name w:val="article_issue"/>
    <w:basedOn w:val="DefaultParagraphFont"/>
    <w:rsid w:val="00CD509A"/>
  </w:style>
  <w:style w:type="character" w:customStyle="1" w:styleId="a-size-large">
    <w:name w:val="a-size-large"/>
    <w:basedOn w:val="DefaultParagraphFont"/>
    <w:rsid w:val="00CD509A"/>
  </w:style>
  <w:style w:type="character" w:customStyle="1" w:styleId="a-size-medium">
    <w:name w:val="a-size-medium"/>
    <w:basedOn w:val="DefaultParagraphFont"/>
    <w:rsid w:val="00CD509A"/>
  </w:style>
  <w:style w:type="character" w:customStyle="1" w:styleId="contribution">
    <w:name w:val="contribution"/>
    <w:basedOn w:val="DefaultParagraphFont"/>
    <w:rsid w:val="00CD509A"/>
  </w:style>
  <w:style w:type="character" w:customStyle="1" w:styleId="a-color-secondary">
    <w:name w:val="a-color-secondary"/>
    <w:basedOn w:val="DefaultParagraphFont"/>
    <w:rsid w:val="00CD509A"/>
  </w:style>
  <w:style w:type="paragraph" w:customStyle="1" w:styleId="sbyline">
    <w:name w:val="sbyline"/>
    <w:basedOn w:val="Normal"/>
    <w:rsid w:val="00CD509A"/>
    <w:pPr>
      <w:spacing w:before="100" w:beforeAutospacing="1" w:after="100" w:afterAutospacing="1"/>
    </w:pPr>
    <w:rPr>
      <w:rFonts w:ascii="Tahoma" w:hAnsi="Tahoma"/>
      <w:szCs w:val="20"/>
    </w:rPr>
  </w:style>
  <w:style w:type="character" w:customStyle="1" w:styleId="ui-author">
    <w:name w:val="ui-author"/>
    <w:basedOn w:val="DefaultParagraphFont"/>
    <w:rsid w:val="00CD509A"/>
  </w:style>
  <w:style w:type="character" w:customStyle="1" w:styleId="ui-staffline">
    <w:name w:val="ui-staffline"/>
    <w:basedOn w:val="DefaultParagraphFont"/>
    <w:rsid w:val="00CD509A"/>
  </w:style>
  <w:style w:type="paragraph" w:customStyle="1" w:styleId="promotion-tag-p">
    <w:name w:val="promotion-tag-p"/>
    <w:basedOn w:val="Normal"/>
    <w:rsid w:val="00CD509A"/>
    <w:pPr>
      <w:spacing w:before="100" w:beforeAutospacing="1" w:after="100" w:afterAutospacing="1"/>
    </w:pPr>
    <w:rPr>
      <w:rFonts w:ascii="Tahoma" w:hAnsi="Tahoma"/>
      <w:szCs w:val="20"/>
    </w:rPr>
  </w:style>
  <w:style w:type="paragraph" w:customStyle="1" w:styleId="heading">
    <w:name w:val="heading"/>
    <w:basedOn w:val="Normal"/>
    <w:rsid w:val="00CD509A"/>
    <w:pPr>
      <w:spacing w:before="100" w:beforeAutospacing="1" w:after="100" w:afterAutospacing="1"/>
    </w:pPr>
    <w:rPr>
      <w:rFonts w:ascii="Tahoma" w:hAnsi="Tahoma"/>
      <w:szCs w:val="20"/>
    </w:rPr>
  </w:style>
  <w:style w:type="character" w:customStyle="1" w:styleId="value">
    <w:name w:val="value"/>
    <w:basedOn w:val="DefaultParagraphFont"/>
    <w:rsid w:val="00CD509A"/>
  </w:style>
  <w:style w:type="character" w:customStyle="1" w:styleId="specialissuelabel">
    <w:name w:val="specialissuelabel"/>
    <w:basedOn w:val="DefaultParagraphFont"/>
    <w:rsid w:val="00CD509A"/>
  </w:style>
  <w:style w:type="character" w:customStyle="1" w:styleId="referencediv">
    <w:name w:val="referencediv"/>
    <w:basedOn w:val="DefaultParagraphFont"/>
    <w:rsid w:val="00CD509A"/>
  </w:style>
  <w:style w:type="character" w:customStyle="1" w:styleId="wp-smiley">
    <w:name w:val="wp-smiley"/>
    <w:basedOn w:val="DefaultParagraphFont"/>
    <w:rsid w:val="00CD509A"/>
  </w:style>
  <w:style w:type="character" w:customStyle="1" w:styleId="meta-prep">
    <w:name w:val="meta-prep"/>
    <w:basedOn w:val="DefaultParagraphFont"/>
    <w:rsid w:val="00CD509A"/>
  </w:style>
  <w:style w:type="character" w:customStyle="1" w:styleId="artjournal">
    <w:name w:val="art_journal"/>
    <w:basedOn w:val="DefaultParagraphFont"/>
    <w:rsid w:val="00CD509A"/>
  </w:style>
  <w:style w:type="character" w:customStyle="1" w:styleId="artdatevolumeissuepart">
    <w:name w:val="art_datevolumeissuepart"/>
    <w:basedOn w:val="DefaultParagraphFont"/>
    <w:rsid w:val="00CD509A"/>
  </w:style>
  <w:style w:type="character" w:customStyle="1" w:styleId="artpages">
    <w:name w:val="art_pages"/>
    <w:basedOn w:val="DefaultParagraphFont"/>
    <w:rsid w:val="00CD509A"/>
  </w:style>
  <w:style w:type="character" w:customStyle="1" w:styleId="singlehighlightclass">
    <w:name w:val="single_highlight_class"/>
    <w:basedOn w:val="DefaultParagraphFont"/>
    <w:rsid w:val="00CD509A"/>
  </w:style>
  <w:style w:type="character" w:customStyle="1" w:styleId="degree">
    <w:name w:val="degree"/>
    <w:basedOn w:val="DefaultParagraphFont"/>
    <w:rsid w:val="00CD509A"/>
  </w:style>
  <w:style w:type="character" w:customStyle="1" w:styleId="major">
    <w:name w:val="major"/>
    <w:basedOn w:val="DefaultParagraphFont"/>
    <w:rsid w:val="00CD509A"/>
  </w:style>
  <w:style w:type="character" w:customStyle="1" w:styleId="authors">
    <w:name w:val="authors"/>
    <w:basedOn w:val="DefaultParagraphFont"/>
    <w:rsid w:val="00CD509A"/>
  </w:style>
  <w:style w:type="character" w:customStyle="1" w:styleId="views">
    <w:name w:val="views"/>
    <w:basedOn w:val="DefaultParagraphFont"/>
    <w:rsid w:val="00CD509A"/>
  </w:style>
  <w:style w:type="character" w:customStyle="1" w:styleId="stmainservices">
    <w:name w:val="stmainservices"/>
    <w:basedOn w:val="DefaultParagraphFont"/>
    <w:rsid w:val="00CD509A"/>
  </w:style>
  <w:style w:type="character" w:customStyle="1" w:styleId="stbubblehcount">
    <w:name w:val="stbubble_hcount"/>
    <w:basedOn w:val="DefaultParagraphFont"/>
    <w:rsid w:val="00CD509A"/>
  </w:style>
  <w:style w:type="paragraph" w:customStyle="1" w:styleId="Document">
    <w:name w:val="_Document"/>
    <w:basedOn w:val="Default"/>
    <w:next w:val="Default"/>
    <w:uiPriority w:val="99"/>
    <w:rsid w:val="00CD509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CD509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CD509A"/>
    <w:pPr>
      <w:widowControl w:val="0"/>
    </w:pPr>
    <w:rPr>
      <w:rFonts w:ascii="AKDPE C+ Utopia" w:eastAsiaTheme="minorEastAsia" w:hAnsi="AKDPE C+ Utopia" w:cs="Cambria"/>
      <w:color w:val="auto"/>
    </w:rPr>
  </w:style>
  <w:style w:type="paragraph" w:customStyle="1" w:styleId="collapsed-hide">
    <w:name w:val="collapsed-hide"/>
    <w:basedOn w:val="Normal"/>
    <w:rsid w:val="00CD509A"/>
    <w:pPr>
      <w:spacing w:before="100" w:beforeAutospacing="1" w:after="100" w:afterAutospacing="1"/>
    </w:pPr>
    <w:rPr>
      <w:rFonts w:ascii="Tahoma" w:hAnsi="Tahoma"/>
      <w:szCs w:val="20"/>
    </w:rPr>
  </w:style>
  <w:style w:type="paragraph" w:customStyle="1" w:styleId="Pa7">
    <w:name w:val="Pa7"/>
    <w:basedOn w:val="Default"/>
    <w:next w:val="Default"/>
    <w:uiPriority w:val="99"/>
    <w:rsid w:val="00CD509A"/>
    <w:pPr>
      <w:widowControl w:val="0"/>
      <w:spacing w:line="211" w:lineRule="atLeast"/>
    </w:pPr>
    <w:rPr>
      <w:rFonts w:ascii="Courier New" w:eastAsiaTheme="minorEastAsia" w:hAnsi="Courier New" w:cs="Cambria"/>
      <w:color w:val="auto"/>
    </w:rPr>
  </w:style>
  <w:style w:type="paragraph" w:customStyle="1" w:styleId="odd">
    <w:name w:val="odd"/>
    <w:basedOn w:val="Normal"/>
    <w:rsid w:val="00CD509A"/>
    <w:pPr>
      <w:spacing w:before="100" w:beforeAutospacing="1" w:after="100" w:afterAutospacing="1"/>
    </w:pPr>
    <w:rPr>
      <w:rFonts w:ascii="Tahoma" w:hAnsi="Tahoma"/>
      <w:szCs w:val="20"/>
    </w:rPr>
  </w:style>
  <w:style w:type="character" w:customStyle="1" w:styleId="article-date">
    <w:name w:val="article-date"/>
    <w:basedOn w:val="DefaultParagraphFont"/>
    <w:rsid w:val="00CD509A"/>
  </w:style>
  <w:style w:type="character" w:customStyle="1" w:styleId="article-author">
    <w:name w:val="article-author"/>
    <w:basedOn w:val="DefaultParagraphFont"/>
    <w:rsid w:val="00CD509A"/>
  </w:style>
  <w:style w:type="character" w:customStyle="1" w:styleId="tolocaltime">
    <w:name w:val="tolocaltime"/>
    <w:basedOn w:val="DefaultParagraphFont"/>
    <w:rsid w:val="00CD509A"/>
  </w:style>
  <w:style w:type="character" w:customStyle="1" w:styleId="pb-byline">
    <w:name w:val="pb-byline"/>
    <w:basedOn w:val="DefaultParagraphFont"/>
    <w:rsid w:val="00CD509A"/>
  </w:style>
  <w:style w:type="character" w:customStyle="1" w:styleId="pb-timestamp">
    <w:name w:val="pb-timestamp"/>
    <w:basedOn w:val="DefaultParagraphFont"/>
    <w:rsid w:val="00CD509A"/>
  </w:style>
  <w:style w:type="paragraph" w:customStyle="1" w:styleId="Pa8">
    <w:name w:val="Pa8"/>
    <w:basedOn w:val="Default"/>
    <w:next w:val="Default"/>
    <w:uiPriority w:val="99"/>
    <w:rsid w:val="00CD509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CD509A"/>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CD509A"/>
  </w:style>
  <w:style w:type="character" w:customStyle="1" w:styleId="even">
    <w:name w:val="even"/>
    <w:basedOn w:val="DefaultParagraphFont"/>
    <w:rsid w:val="00CD509A"/>
  </w:style>
  <w:style w:type="paragraph" w:customStyle="1" w:styleId="volissue">
    <w:name w:val="volissue"/>
    <w:basedOn w:val="Normal"/>
    <w:rsid w:val="00CD509A"/>
    <w:pPr>
      <w:spacing w:before="100" w:beforeAutospacing="1" w:after="100" w:afterAutospacing="1"/>
    </w:pPr>
    <w:rPr>
      <w:rFonts w:ascii="Tahoma" w:hAnsi="Tahoma"/>
      <w:szCs w:val="20"/>
    </w:rPr>
  </w:style>
  <w:style w:type="character" w:customStyle="1" w:styleId="view-count">
    <w:name w:val="view-count"/>
    <w:basedOn w:val="DefaultParagraphFont"/>
    <w:rsid w:val="00CD509A"/>
  </w:style>
  <w:style w:type="paragraph" w:customStyle="1" w:styleId="BoldUnderlineChar20">
    <w:name w:val="BoldUnderline Char2"/>
    <w:link w:val="BoldUnderlineChar2Char"/>
    <w:rsid w:val="00CD509A"/>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D509A"/>
    <w:rPr>
      <w:rFonts w:ascii="Times New Roman" w:eastAsia="Times New Roman" w:hAnsi="Times New Roman" w:cs="Times New Roman"/>
      <w:b/>
      <w:sz w:val="20"/>
      <w:szCs w:val="24"/>
      <w:u w:val="single"/>
    </w:rPr>
  </w:style>
  <w:style w:type="character" w:customStyle="1" w:styleId="UnderlineCharChar4">
    <w:name w:val="Underline Char Char4"/>
    <w:rsid w:val="00CD509A"/>
    <w:rPr>
      <w:szCs w:val="24"/>
      <w:u w:val="single"/>
      <w:lang w:val="en-US" w:eastAsia="en-US" w:bidi="ar-SA"/>
    </w:rPr>
  </w:style>
  <w:style w:type="character" w:customStyle="1" w:styleId="BoldUnderlineCharChar3">
    <w:name w:val="BoldUnderline Char Char3"/>
    <w:rsid w:val="00CD509A"/>
    <w:rPr>
      <w:b/>
      <w:szCs w:val="24"/>
      <w:u w:val="single"/>
      <w:lang w:val="en-US" w:eastAsia="en-US" w:bidi="ar-SA"/>
    </w:rPr>
  </w:style>
  <w:style w:type="character" w:customStyle="1" w:styleId="BoldUnderlineCharChar2">
    <w:name w:val="BoldUnderline Char Char2"/>
    <w:rsid w:val="00CD509A"/>
    <w:rPr>
      <w:b/>
      <w:szCs w:val="24"/>
      <w:u w:val="single"/>
      <w:lang w:val="en-US" w:eastAsia="en-US" w:bidi="ar-SA"/>
    </w:rPr>
  </w:style>
  <w:style w:type="paragraph" w:customStyle="1" w:styleId="UnderlineCard0">
    <w:name w:val="UnderlineCard"/>
    <w:basedOn w:val="Heading3"/>
    <w:link w:val="UnderlineCardChar"/>
    <w:qFormat/>
    <w:rsid w:val="00CD509A"/>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CD509A"/>
    <w:rPr>
      <w:rFonts w:ascii="Georgia" w:eastAsia="Calibri" w:hAnsi="Georgia" w:cs="Times New Roman"/>
      <w:sz w:val="20"/>
      <w:szCs w:val="20"/>
      <w:u w:val="single"/>
      <w:lang w:val="x-none" w:eastAsia="x-none"/>
    </w:rPr>
  </w:style>
  <w:style w:type="character" w:customStyle="1" w:styleId="5Notunderlined">
    <w:name w:val="5 Not underlined"/>
    <w:rsid w:val="00CD509A"/>
    <w:rPr>
      <w:rFonts w:ascii="Times New Roman" w:hAnsi="Times New Roman"/>
      <w:sz w:val="16"/>
    </w:rPr>
  </w:style>
  <w:style w:type="character" w:customStyle="1" w:styleId="volume-issue">
    <w:name w:val="volume-issue"/>
    <w:rsid w:val="00CD509A"/>
    <w:rPr>
      <w:rFonts w:cs="Times New Roman"/>
    </w:rPr>
  </w:style>
  <w:style w:type="character" w:customStyle="1" w:styleId="i">
    <w:name w:val="i"/>
    <w:basedOn w:val="DefaultParagraphFont"/>
    <w:uiPriority w:val="99"/>
    <w:rsid w:val="00CD509A"/>
  </w:style>
  <w:style w:type="character" w:customStyle="1" w:styleId="storytext">
    <w:name w:val="storytext"/>
    <w:basedOn w:val="DefaultParagraphFont"/>
    <w:rsid w:val="00CD509A"/>
  </w:style>
  <w:style w:type="character" w:customStyle="1" w:styleId="heading3char0">
    <w:name w:val="heading3char"/>
    <w:rsid w:val="00CD509A"/>
  </w:style>
  <w:style w:type="character" w:customStyle="1" w:styleId="boldness1">
    <w:name w:val="boldness1"/>
    <w:rsid w:val="00CD509A"/>
  </w:style>
  <w:style w:type="paragraph" w:customStyle="1" w:styleId="Cardd">
    <w:name w:val="Cardd"/>
    <w:basedOn w:val="Normal"/>
    <w:uiPriority w:val="4"/>
    <w:qFormat/>
    <w:rsid w:val="00CD509A"/>
    <w:pPr>
      <w:ind w:left="288" w:right="288"/>
    </w:pPr>
    <w:rPr>
      <w:rFonts w:ascii="Georgia" w:hAnsi="Georgia"/>
    </w:rPr>
  </w:style>
  <w:style w:type="paragraph" w:customStyle="1" w:styleId="document0">
    <w:name w:val="document"/>
    <w:basedOn w:val="Normal"/>
    <w:rsid w:val="00CD509A"/>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CD509A"/>
    <w:rPr>
      <w:rFonts w:cs="Arial"/>
      <w:bCs/>
      <w:szCs w:val="26"/>
      <w:u w:val="single"/>
      <w:lang w:val="en-US" w:eastAsia="en-US" w:bidi="ar-SA"/>
    </w:rPr>
  </w:style>
  <w:style w:type="character" w:customStyle="1" w:styleId="current-selection">
    <w:name w:val="current-selection"/>
    <w:basedOn w:val="DefaultParagraphFont"/>
    <w:rsid w:val="00CD509A"/>
  </w:style>
  <w:style w:type="character" w:customStyle="1" w:styleId="a2">
    <w:name w:val="_"/>
    <w:basedOn w:val="DefaultParagraphFont"/>
    <w:rsid w:val="00CD509A"/>
  </w:style>
  <w:style w:type="paragraph" w:customStyle="1" w:styleId="Shrink6">
    <w:name w:val="Shrink 6"/>
    <w:basedOn w:val="Normal"/>
    <w:qFormat/>
    <w:rsid w:val="00CD509A"/>
    <w:rPr>
      <w:rFonts w:ascii="Georgia" w:eastAsia="Calibri" w:hAnsi="Georgia"/>
      <w:sz w:val="12"/>
    </w:rPr>
  </w:style>
  <w:style w:type="character" w:customStyle="1" w:styleId="messagecontent">
    <w:name w:val="message_content"/>
    <w:rsid w:val="00CD509A"/>
  </w:style>
  <w:style w:type="character" w:customStyle="1" w:styleId="StyleUnderlineChar">
    <w:name w:val="Style Underline Char"/>
    <w:basedOn w:val="DefaultParagraphFont"/>
    <w:rsid w:val="00CD509A"/>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CD509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CD509A"/>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CD509A"/>
    <w:rPr>
      <w:rFonts w:ascii="Verdana" w:hAnsi="Verdana" w:hint="default"/>
      <w:color w:val="000000"/>
      <w:sz w:val="16"/>
      <w:szCs w:val="16"/>
    </w:rPr>
  </w:style>
  <w:style w:type="character" w:customStyle="1" w:styleId="Heading3CharCharCharChar1">
    <w:name w:val="Heading 3 Char Char Char Char1"/>
    <w:rsid w:val="00CD509A"/>
    <w:rPr>
      <w:rFonts w:cs="Arial"/>
      <w:bCs/>
      <w:szCs w:val="26"/>
      <w:u w:val="single"/>
      <w:lang w:val="en-US" w:eastAsia="en-US" w:bidi="ar-SA"/>
    </w:rPr>
  </w:style>
  <w:style w:type="paragraph" w:customStyle="1" w:styleId="conintrotext">
    <w:name w:val="conintrotext"/>
    <w:basedOn w:val="Normal"/>
    <w:uiPriority w:val="99"/>
    <w:rsid w:val="00CD509A"/>
    <w:pPr>
      <w:spacing w:before="100" w:beforeAutospacing="1" w:after="100" w:afterAutospacing="1"/>
    </w:pPr>
    <w:rPr>
      <w:rFonts w:ascii="Georgia" w:hAnsi="Georgia"/>
    </w:rPr>
  </w:style>
  <w:style w:type="character" w:customStyle="1" w:styleId="comment-body">
    <w:name w:val="comment-body"/>
    <w:rsid w:val="00CD509A"/>
  </w:style>
  <w:style w:type="character" w:customStyle="1" w:styleId="UnderlineCharCharChar1">
    <w:name w:val="Underline Char Char Char1"/>
    <w:rsid w:val="00CD509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D509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D509A"/>
    <w:rPr>
      <w:rFonts w:asciiTheme="minorHAnsi" w:eastAsia="MS Mincho" w:hAnsiTheme="minorHAnsi"/>
      <w:b/>
      <w:u w:val="single"/>
    </w:rPr>
  </w:style>
  <w:style w:type="character" w:customStyle="1" w:styleId="mw-headline">
    <w:name w:val="mw-headline"/>
    <w:rsid w:val="00CD509A"/>
  </w:style>
  <w:style w:type="character" w:customStyle="1" w:styleId="flagicon">
    <w:name w:val="flagicon"/>
    <w:rsid w:val="00CD509A"/>
  </w:style>
  <w:style w:type="paragraph" w:customStyle="1" w:styleId="assert">
    <w:name w:val="assert"/>
    <w:basedOn w:val="Normal"/>
    <w:uiPriority w:val="99"/>
    <w:rsid w:val="00CD509A"/>
    <w:pPr>
      <w:spacing w:before="100" w:beforeAutospacing="1" w:after="100" w:afterAutospacing="1"/>
    </w:pPr>
    <w:rPr>
      <w:rFonts w:ascii="Georgia" w:hAnsi="Georgia"/>
    </w:rPr>
  </w:style>
  <w:style w:type="character" w:customStyle="1" w:styleId="apturelink">
    <w:name w:val="apturelink"/>
    <w:rsid w:val="00CD509A"/>
  </w:style>
  <w:style w:type="character" w:customStyle="1" w:styleId="apturelinkicon">
    <w:name w:val="apturelinkicon"/>
    <w:rsid w:val="00CD509A"/>
  </w:style>
  <w:style w:type="paragraph" w:customStyle="1" w:styleId="Default1">
    <w:name w:val="Default1"/>
    <w:basedOn w:val="Default"/>
    <w:next w:val="Default"/>
    <w:uiPriority w:val="99"/>
    <w:rsid w:val="00CD509A"/>
    <w:rPr>
      <w:color w:val="auto"/>
    </w:rPr>
  </w:style>
  <w:style w:type="paragraph" w:customStyle="1" w:styleId="center">
    <w:name w:val="center"/>
    <w:basedOn w:val="Normal"/>
    <w:uiPriority w:val="99"/>
    <w:rsid w:val="00CD509A"/>
    <w:pPr>
      <w:spacing w:before="100" w:beforeAutospacing="1" w:after="100" w:afterAutospacing="1"/>
    </w:pPr>
    <w:rPr>
      <w:rFonts w:ascii="Georgia" w:hAnsi="Georgia"/>
    </w:rPr>
  </w:style>
  <w:style w:type="character" w:customStyle="1" w:styleId="LittleChar">
    <w:name w:val="Little Char"/>
    <w:link w:val="Little"/>
    <w:uiPriority w:val="99"/>
    <w:rsid w:val="00CD509A"/>
    <w:rPr>
      <w:rFonts w:ascii="Garamond" w:hAnsi="Garamond"/>
    </w:rPr>
  </w:style>
  <w:style w:type="character" w:customStyle="1" w:styleId="UnderlineChar1Char">
    <w:name w:val="Underline Char1 Char"/>
    <w:rsid w:val="00CD509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D509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D509A"/>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D509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D509A"/>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D509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D509A"/>
    <w:rPr>
      <w:rFonts w:asciiTheme="minorHAnsi" w:eastAsia="MS Mincho" w:hAnsiTheme="minorHAnsi"/>
      <w:b/>
      <w:u w:val="single"/>
    </w:rPr>
  </w:style>
  <w:style w:type="paragraph" w:customStyle="1" w:styleId="CardBody">
    <w:name w:val="Card Body"/>
    <w:basedOn w:val="Normal"/>
    <w:link w:val="CardBodyChar"/>
    <w:qFormat/>
    <w:rsid w:val="00CD509A"/>
    <w:rPr>
      <w:rFonts w:ascii="Georgia" w:hAnsi="Georgia"/>
    </w:rPr>
  </w:style>
  <w:style w:type="character" w:customStyle="1" w:styleId="CardBodyChar">
    <w:name w:val="Card Body Char"/>
    <w:link w:val="CardBody"/>
    <w:rsid w:val="00CD509A"/>
    <w:rPr>
      <w:rFonts w:ascii="Georgia" w:hAnsi="Georgia"/>
    </w:rPr>
  </w:style>
  <w:style w:type="character" w:customStyle="1" w:styleId="ptitleinside">
    <w:name w:val="p_title_inside"/>
    <w:rsid w:val="00CD509A"/>
  </w:style>
  <w:style w:type="paragraph" w:customStyle="1" w:styleId="StyleBoldandUnderlineChar11ptBorderSinglesolidline">
    <w:name w:val="Style Bold and Underline Char + 11 pt Border: : (Single solid line..."/>
    <w:link w:val="StyleBoldandUnderlineChar11ptBorderSinglesolidlineChar"/>
    <w:rsid w:val="00CD509A"/>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D509A"/>
    <w:rPr>
      <w:rFonts w:eastAsia="Times New Roman"/>
      <w:b/>
      <w:bCs/>
      <w:szCs w:val="20"/>
      <w:u w:val="single"/>
      <w:bdr w:val="single" w:sz="4" w:space="0" w:color="auto"/>
    </w:rPr>
  </w:style>
  <w:style w:type="character" w:customStyle="1" w:styleId="Heading1CharChar1">
    <w:name w:val="Heading 1 Char Char1"/>
    <w:rsid w:val="00CD509A"/>
    <w:rPr>
      <w:rFonts w:cs="Arial"/>
      <w:b/>
      <w:bCs/>
      <w:szCs w:val="32"/>
      <w:lang w:val="en-US" w:eastAsia="en-US" w:bidi="ar-SA"/>
    </w:rPr>
  </w:style>
  <w:style w:type="paragraph" w:customStyle="1" w:styleId="Indentation">
    <w:name w:val="Indentation"/>
    <w:basedOn w:val="Normal"/>
    <w:uiPriority w:val="99"/>
    <w:rsid w:val="00CD509A"/>
    <w:pPr>
      <w:ind w:left="288" w:right="288"/>
    </w:pPr>
    <w:rPr>
      <w:rFonts w:ascii="Georgia" w:hAnsi="Georgia"/>
    </w:rPr>
  </w:style>
  <w:style w:type="character" w:customStyle="1" w:styleId="StyleUnderlineCharChar9ptBold">
    <w:name w:val="Style Underline Char Char + 9 pt Bold"/>
    <w:rsid w:val="00CD509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D509A"/>
    <w:rPr>
      <w:rFonts w:ascii="Georgia" w:hAnsi="Georgia"/>
      <w:u w:val="single"/>
    </w:rPr>
  </w:style>
  <w:style w:type="character" w:customStyle="1" w:styleId="StyleStyle4ArialNarrow9ptChar">
    <w:name w:val="Style Style4 + Arial Narrow 9 pt Char"/>
    <w:link w:val="StyleStyle4ArialNarrow9pt"/>
    <w:rsid w:val="00CD509A"/>
    <w:rPr>
      <w:rFonts w:ascii="Georgia" w:hAnsi="Georgia"/>
      <w:u w:val="single"/>
    </w:rPr>
  </w:style>
  <w:style w:type="paragraph" w:customStyle="1" w:styleId="StyleStyle4ArialNarrow9ptBold">
    <w:name w:val="Style Style4 + Arial Narrow 9 pt Bold"/>
    <w:basedOn w:val="Normal"/>
    <w:link w:val="StyleStyle4ArialNarrow9ptBoldChar"/>
    <w:rsid w:val="00CD509A"/>
    <w:rPr>
      <w:rFonts w:ascii="Georgia" w:hAnsi="Georgia"/>
      <w:b/>
      <w:bCs/>
      <w:u w:val="single"/>
    </w:rPr>
  </w:style>
  <w:style w:type="character" w:customStyle="1" w:styleId="StyleStyle4ArialNarrow9ptBoldChar">
    <w:name w:val="Style Style4 + Arial Narrow 9 pt Bold Char"/>
    <w:link w:val="StyleStyle4ArialNarrow9ptBold"/>
    <w:rsid w:val="00CD509A"/>
    <w:rPr>
      <w:rFonts w:ascii="Georgia" w:hAnsi="Georgia"/>
      <w:b/>
      <w:bCs/>
      <w:u w:val="single"/>
    </w:rPr>
  </w:style>
  <w:style w:type="character" w:customStyle="1" w:styleId="StyleBoldandUnderlineCharChar29pt">
    <w:name w:val="Style Bold and Underline Char Char2 + 9 pt"/>
    <w:rsid w:val="00CD509A"/>
    <w:rPr>
      <w:rFonts w:ascii="Times New Roman" w:hAnsi="Times New Roman"/>
      <w:b/>
      <w:bCs/>
      <w:noProof w:val="0"/>
      <w:sz w:val="20"/>
      <w:u w:val="single"/>
    </w:rPr>
  </w:style>
  <w:style w:type="character" w:customStyle="1" w:styleId="StyleUnderlineCharChar19pt">
    <w:name w:val="Style Underline Char Char1 + 9 pt"/>
    <w:rsid w:val="00CD509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D509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D509A"/>
    <w:rPr>
      <w:rFonts w:ascii="Georgia" w:eastAsia="Times New Roman" w:hAnsi="Georgia"/>
      <w:b/>
      <w:smallCaps/>
      <w:sz w:val="24"/>
      <w:szCs w:val="24"/>
      <w:u w:val="single"/>
    </w:rPr>
  </w:style>
  <w:style w:type="character" w:customStyle="1" w:styleId="CardTextCharChar">
    <w:name w:val="Card Text Char Char"/>
    <w:rsid w:val="00CD509A"/>
    <w:rPr>
      <w:rFonts w:ascii="Times New Roman" w:eastAsia="Times New Roman" w:hAnsi="Times New Roman" w:cs="Times New Roman"/>
      <w:sz w:val="20"/>
      <w:szCs w:val="20"/>
    </w:rPr>
  </w:style>
  <w:style w:type="character" w:customStyle="1" w:styleId="citeChar1">
    <w:name w:val="cite Char"/>
    <w:locked/>
    <w:rsid w:val="00CD509A"/>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CD509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D509A"/>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CD509A"/>
    <w:rPr>
      <w:i/>
      <w:iCs/>
      <w:sz w:val="20"/>
      <w:u w:val="single"/>
    </w:rPr>
  </w:style>
  <w:style w:type="character" w:customStyle="1" w:styleId="HIGHLIGHT0">
    <w:name w:val="HIGHLIGHT"/>
    <w:uiPriority w:val="1"/>
    <w:rsid w:val="00CD509A"/>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CD509A"/>
    <w:pPr>
      <w:widowControl w:val="0"/>
      <w:autoSpaceDE/>
      <w:autoSpaceDN/>
      <w:adjustRightInd/>
      <w:outlineLvl w:val="9"/>
    </w:pPr>
    <w:rPr>
      <w:sz w:val="28"/>
      <w:szCs w:val="24"/>
    </w:rPr>
  </w:style>
  <w:style w:type="character" w:customStyle="1" w:styleId="HiddenBlockHeaderChar">
    <w:name w:val="Hidden Block Header Char"/>
    <w:link w:val="HiddenBlockHeader"/>
    <w:rsid w:val="00CD509A"/>
    <w:rPr>
      <w:rFonts w:ascii="Calibri" w:hAnsi="Calibri"/>
      <w:b/>
      <w:sz w:val="28"/>
      <w:szCs w:val="24"/>
    </w:rPr>
  </w:style>
  <w:style w:type="character" w:customStyle="1" w:styleId="FifthChar">
    <w:name w:val="Fifth Char"/>
    <w:link w:val="Fifth"/>
    <w:uiPriority w:val="99"/>
    <w:rsid w:val="00CD509A"/>
    <w:rPr>
      <w:rFonts w:ascii="Calibri" w:eastAsia="Calibri" w:hAnsi="Calibri"/>
    </w:rPr>
  </w:style>
  <w:style w:type="paragraph" w:customStyle="1" w:styleId="Third">
    <w:name w:val="Third"/>
    <w:basedOn w:val="Normal"/>
    <w:link w:val="ThirdChar"/>
    <w:rsid w:val="00CD509A"/>
    <w:rPr>
      <w:rFonts w:ascii="Georgia" w:hAnsi="Georgia"/>
      <w:b/>
      <w:u w:val="single"/>
      <w:lang w:val="x-none" w:eastAsia="x-none"/>
    </w:rPr>
  </w:style>
  <w:style w:type="character" w:customStyle="1" w:styleId="ThirdChar">
    <w:name w:val="Third Char"/>
    <w:link w:val="Third"/>
    <w:rsid w:val="00CD509A"/>
    <w:rPr>
      <w:rFonts w:ascii="Georgia"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CD509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CD509A"/>
    <w:rPr>
      <w:rFonts w:ascii="Times New Roman" w:eastAsia="Times New Roman" w:hAnsi="Times New Roman"/>
      <w:szCs w:val="24"/>
    </w:rPr>
  </w:style>
  <w:style w:type="character" w:customStyle="1" w:styleId="article-record-publication-volume-issue">
    <w:name w:val="article-record-publication-volume-issue"/>
    <w:rsid w:val="00CD509A"/>
  </w:style>
  <w:style w:type="character" w:customStyle="1" w:styleId="NothingCharChar">
    <w:name w:val="Nothing Char Char"/>
    <w:link w:val="NothingCharCharChar"/>
    <w:rsid w:val="00CD509A"/>
  </w:style>
  <w:style w:type="paragraph" w:customStyle="1" w:styleId="DebateUnderlineBoldChar">
    <w:name w:val="Debate Underline Bold Char"/>
    <w:basedOn w:val="Normal"/>
    <w:link w:val="DebateUnderlineBoldCharChar"/>
    <w:rsid w:val="00CD509A"/>
    <w:pPr>
      <w:jc w:val="both"/>
    </w:pPr>
    <w:rPr>
      <w:rFonts w:ascii="Georgia" w:hAnsi="Georgia"/>
      <w:b/>
      <w:u w:val="thick"/>
    </w:rPr>
  </w:style>
  <w:style w:type="character" w:customStyle="1" w:styleId="DebateUnderlineBoldCharChar">
    <w:name w:val="Debate Underline Bold Char Char"/>
    <w:link w:val="DebateUnderlineBoldChar"/>
    <w:rsid w:val="00CD509A"/>
    <w:rPr>
      <w:rFonts w:ascii="Georgia" w:hAnsi="Georgia"/>
      <w:b/>
      <w:u w:val="thick"/>
    </w:rPr>
  </w:style>
  <w:style w:type="character" w:customStyle="1" w:styleId="resultbodyblack">
    <w:name w:val="resultbodyblack"/>
    <w:rsid w:val="00CD509A"/>
    <w:rPr>
      <w:rFonts w:cs="Times New Roman"/>
    </w:rPr>
  </w:style>
  <w:style w:type="paragraph" w:customStyle="1" w:styleId="bloctitles">
    <w:name w:val="bloc titles"/>
    <w:basedOn w:val="Heading1"/>
    <w:next w:val="Normal"/>
    <w:link w:val="bloctitlesChar"/>
    <w:autoRedefine/>
    <w:rsid w:val="00CD509A"/>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CD509A"/>
    <w:rPr>
      <w:rFonts w:ascii="Georgia" w:eastAsia="Malgun Gothic" w:hAnsi="Georgia" w:cs="Arial"/>
      <w:b/>
      <w:bCs/>
      <w:sz w:val="28"/>
      <w:szCs w:val="32"/>
      <w:u w:val="single"/>
    </w:rPr>
  </w:style>
  <w:style w:type="paragraph" w:customStyle="1" w:styleId="CiteSmallText">
    <w:name w:val="Cite Small Text"/>
    <w:basedOn w:val="Normal"/>
    <w:uiPriority w:val="99"/>
    <w:rsid w:val="00CD509A"/>
    <w:pPr>
      <w:widowControl w:val="0"/>
      <w:spacing w:after="200"/>
    </w:pPr>
    <w:rPr>
      <w:rFonts w:ascii="Helvetica Neue" w:hAnsi="Helvetica Neue"/>
      <w:b/>
      <w:sz w:val="18"/>
    </w:rPr>
  </w:style>
  <w:style w:type="character" w:customStyle="1" w:styleId="3TagCite">
    <w:name w:val="3 Tag/Cite"/>
    <w:rsid w:val="00CD509A"/>
    <w:rPr>
      <w:rFonts w:ascii="Times New Roman" w:hAnsi="Times New Roman"/>
      <w:b/>
    </w:rPr>
  </w:style>
  <w:style w:type="character" w:customStyle="1" w:styleId="4Qualifications">
    <w:name w:val="4 Qualifications"/>
    <w:rsid w:val="00CD509A"/>
    <w:rPr>
      <w:rFonts w:ascii="Times New Roman" w:hAnsi="Times New Roman"/>
      <w:sz w:val="19"/>
    </w:rPr>
  </w:style>
  <w:style w:type="character" w:customStyle="1" w:styleId="6Underlined">
    <w:name w:val="6 Underlined"/>
    <w:rsid w:val="00CD509A"/>
    <w:rPr>
      <w:rFonts w:ascii="Times New Roman" w:hAnsi="Times New Roman"/>
      <w:b/>
      <w:sz w:val="21"/>
      <w:u w:val="single"/>
    </w:rPr>
  </w:style>
  <w:style w:type="paragraph" w:customStyle="1" w:styleId="Cards1CharChar">
    <w:name w:val="Cards1 Char Char"/>
    <w:basedOn w:val="Normal"/>
    <w:link w:val="Cards1CharCharChar"/>
    <w:rsid w:val="00CD509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D509A"/>
    <w:rPr>
      <w:rFonts w:ascii="Georgia" w:hAnsi="Georgia"/>
      <w:lang w:val="x-none"/>
    </w:rPr>
  </w:style>
  <w:style w:type="character" w:customStyle="1" w:styleId="UnderlineCharCharCharCharCharCharCharChar">
    <w:name w:val="Underline Char Char Char Char Char Char Char Char"/>
    <w:link w:val="UnderlineCharCharCharCharCharCharChar"/>
    <w:rsid w:val="00CD509A"/>
    <w:rPr>
      <w:u w:val="single"/>
    </w:rPr>
  </w:style>
  <w:style w:type="paragraph" w:customStyle="1" w:styleId="UnderlineCharCharCharCharCharCharChar">
    <w:name w:val="Underline Char Char Char Char Char Char Char"/>
    <w:basedOn w:val="Normal"/>
    <w:link w:val="UnderlineCharCharCharCharCharCharCharChar"/>
    <w:rsid w:val="00CD509A"/>
    <w:rPr>
      <w:rFonts w:asciiTheme="minorHAnsi" w:hAnsiTheme="minorHAnsi"/>
      <w:u w:val="single"/>
    </w:rPr>
  </w:style>
  <w:style w:type="paragraph" w:customStyle="1" w:styleId="CitesCharChar">
    <w:name w:val="Cites Char Char"/>
    <w:next w:val="Normal"/>
    <w:link w:val="CitesCharCharChar"/>
    <w:rsid w:val="00CD509A"/>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CD509A"/>
    <w:rPr>
      <w:rFonts w:ascii="Times New Roman" w:eastAsia="Times New Roman" w:hAnsi="Times New Roman" w:cs="Times New Roman"/>
      <w:sz w:val="20"/>
      <w:szCs w:val="24"/>
    </w:rPr>
  </w:style>
  <w:style w:type="character" w:customStyle="1" w:styleId="nohighlighting">
    <w:name w:val="no highlighting"/>
    <w:rsid w:val="00CD509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D509A"/>
    <w:rPr>
      <w:rFonts w:ascii="Cambria" w:hAnsi="Cambria" w:hint="default"/>
      <w:sz w:val="21"/>
      <w:u w:val="single"/>
    </w:rPr>
  </w:style>
  <w:style w:type="paragraph" w:customStyle="1" w:styleId="Swag">
    <w:name w:val="Swag"/>
    <w:basedOn w:val="Normal"/>
    <w:link w:val="SwagChar"/>
    <w:qFormat/>
    <w:rsid w:val="00CD509A"/>
    <w:rPr>
      <w:rFonts w:ascii="Georgia" w:hAnsi="Georgia"/>
      <w:color w:val="0000FF"/>
      <w:sz w:val="12"/>
      <w:u w:val="single"/>
    </w:rPr>
  </w:style>
  <w:style w:type="character" w:customStyle="1" w:styleId="SwagChar">
    <w:name w:val="Swag Char"/>
    <w:link w:val="Swag"/>
    <w:rsid w:val="00CD509A"/>
    <w:rPr>
      <w:rFonts w:ascii="Georgia" w:hAnsi="Georgia"/>
      <w:color w:val="0000FF"/>
      <w:sz w:val="12"/>
      <w:u w:val="single"/>
    </w:rPr>
  </w:style>
  <w:style w:type="paragraph" w:customStyle="1" w:styleId="StyleUnderlineTimesNewRoman1">
    <w:name w:val="Style Underline + Times New Roman1"/>
    <w:link w:val="StyleUnderlineTimesNewRoman1Char"/>
    <w:rsid w:val="00CD509A"/>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D509A"/>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D509A"/>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D509A"/>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D509A"/>
    <w:rPr>
      <w:rFonts w:ascii="Garamond" w:eastAsia="MS Mincho" w:hAnsi="Garamond"/>
    </w:rPr>
  </w:style>
  <w:style w:type="character" w:customStyle="1" w:styleId="StyleStyleCardTextLeft-075Right0Char">
    <w:name w:val="Style Style Card Text + Left:  -0.75&quot; + Right:  0&quot; Char"/>
    <w:link w:val="StyleStyleCardTextLeft-075Right0"/>
    <w:rsid w:val="00CD509A"/>
    <w:rPr>
      <w:rFonts w:ascii="Garamond" w:eastAsia="MS Mincho" w:hAnsi="Garamond"/>
    </w:rPr>
  </w:style>
  <w:style w:type="character" w:customStyle="1" w:styleId="CharChar61">
    <w:name w:val="Char Char61"/>
    <w:rsid w:val="00CD509A"/>
    <w:rPr>
      <w:rFonts w:cs="Arial"/>
      <w:bCs/>
      <w:sz w:val="16"/>
      <w:szCs w:val="26"/>
      <w:lang w:val="en-US" w:eastAsia="en-US" w:bidi="ar-SA"/>
    </w:rPr>
  </w:style>
  <w:style w:type="character" w:customStyle="1" w:styleId="ListBulletChar">
    <w:name w:val="List Bullet Char"/>
    <w:link w:val="ListBullet"/>
    <w:uiPriority w:val="99"/>
    <w:rsid w:val="00CD509A"/>
    <w:rPr>
      <w:rFonts w:ascii="Calibri" w:eastAsia="Calibri" w:hAnsi="Calibri"/>
    </w:rPr>
  </w:style>
  <w:style w:type="paragraph" w:customStyle="1" w:styleId="subhead10">
    <w:name w:val="subhead1"/>
    <w:basedOn w:val="Normal"/>
    <w:uiPriority w:val="99"/>
    <w:rsid w:val="00CD509A"/>
    <w:pPr>
      <w:spacing w:before="100" w:beforeAutospacing="1" w:after="100" w:afterAutospacing="1"/>
    </w:pPr>
    <w:rPr>
      <w:rFonts w:ascii="Georgia" w:hAnsi="Georgia"/>
    </w:rPr>
  </w:style>
  <w:style w:type="character" w:customStyle="1" w:styleId="styledate">
    <w:name w:val="styledate"/>
    <w:rsid w:val="00CD509A"/>
  </w:style>
  <w:style w:type="character" w:customStyle="1" w:styleId="BoldandUnderlineChar1">
    <w:name w:val="Bold and Underline Char1"/>
    <w:rsid w:val="00CD509A"/>
    <w:rPr>
      <w:b/>
      <w:szCs w:val="24"/>
      <w:u w:val="single"/>
      <w:lang w:val="en-US" w:eastAsia="en-US" w:bidi="ar-SA"/>
    </w:rPr>
  </w:style>
  <w:style w:type="character" w:customStyle="1" w:styleId="BoldandUnderlineChar1Char2">
    <w:name w:val="Bold and Underline Char1 Char2"/>
    <w:rsid w:val="00CD509A"/>
    <w:rPr>
      <w:b/>
      <w:szCs w:val="24"/>
      <w:u w:val="single"/>
      <w:lang w:val="en-US" w:eastAsia="en-US" w:bidi="ar-SA"/>
    </w:rPr>
  </w:style>
  <w:style w:type="character" w:customStyle="1" w:styleId="BoldandUnderlineCharChar1">
    <w:name w:val="Bold and Underline Char Char1"/>
    <w:rsid w:val="00CD509A"/>
    <w:rPr>
      <w:b/>
      <w:szCs w:val="24"/>
      <w:u w:val="single"/>
      <w:lang w:val="en-US" w:eastAsia="en-US" w:bidi="ar-SA"/>
    </w:rPr>
  </w:style>
  <w:style w:type="character" w:customStyle="1" w:styleId="BoldandUnderlineChar6">
    <w:name w:val="Bold and Underline Char6"/>
    <w:rsid w:val="00CD509A"/>
    <w:rPr>
      <w:b/>
      <w:szCs w:val="24"/>
      <w:u w:val="single"/>
      <w:lang w:val="en-US" w:eastAsia="en-US" w:bidi="ar-SA"/>
    </w:rPr>
  </w:style>
  <w:style w:type="character" w:customStyle="1" w:styleId="title-link-wrapper">
    <w:name w:val="title-link-wrapper"/>
    <w:rsid w:val="00CD509A"/>
  </w:style>
  <w:style w:type="character" w:customStyle="1" w:styleId="medium-font">
    <w:name w:val="medium-font"/>
    <w:rsid w:val="00CD509A"/>
  </w:style>
  <w:style w:type="paragraph" w:customStyle="1" w:styleId="abstract">
    <w:name w:val="abstract"/>
    <w:basedOn w:val="Normal"/>
    <w:uiPriority w:val="99"/>
    <w:rsid w:val="00CD509A"/>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CD509A"/>
    <w:rPr>
      <w:rFonts w:ascii="Georgia" w:hAnsi="Georgia"/>
      <w:b/>
      <w:bCs/>
      <w:u w:val="single"/>
    </w:rPr>
  </w:style>
  <w:style w:type="character" w:customStyle="1" w:styleId="StyleUnderlineChar11ptBold2Char">
    <w:name w:val="Style Underline Char + 11 pt Bold2 Char"/>
    <w:link w:val="StyleUnderlineChar11ptBold2"/>
    <w:rsid w:val="00CD509A"/>
    <w:rPr>
      <w:rFonts w:ascii="Georgia" w:hAnsi="Georgia"/>
      <w:b/>
      <w:bCs/>
      <w:u w:val="single"/>
    </w:rPr>
  </w:style>
  <w:style w:type="character" w:customStyle="1" w:styleId="ReallySamllTextChar">
    <w:name w:val="ReallySamllText Char"/>
    <w:rsid w:val="00CD509A"/>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CD509A"/>
    <w:rPr>
      <w:rFonts w:ascii="Georgia" w:hAnsi="Georgia"/>
      <w:u w:val="single"/>
    </w:rPr>
  </w:style>
  <w:style w:type="character" w:customStyle="1" w:styleId="StyleStyleUnderlineTimesNewRoman11ptChar">
    <w:name w:val="Style Style Underline + Times New Roman + 11 pt Char"/>
    <w:link w:val="StyleStyleUnderlineTimesNewRoman11pt"/>
    <w:rsid w:val="00CD509A"/>
    <w:rPr>
      <w:rFonts w:ascii="Georgia"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D509A"/>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D509A"/>
    <w:rPr>
      <w:rFonts w:ascii="Georgia" w:hAnsi="Georgia"/>
      <w:u w:val="single"/>
    </w:rPr>
  </w:style>
  <w:style w:type="character" w:customStyle="1" w:styleId="style10">
    <w:name w:val="style1"/>
    <w:rsid w:val="00CD509A"/>
  </w:style>
  <w:style w:type="character" w:customStyle="1" w:styleId="pmtermsel">
    <w:name w:val="pmtermsel"/>
    <w:rsid w:val="00CD509A"/>
  </w:style>
  <w:style w:type="character" w:customStyle="1" w:styleId="showipapr">
    <w:name w:val="show_ipapr"/>
    <w:rsid w:val="00CD509A"/>
  </w:style>
  <w:style w:type="character" w:customStyle="1" w:styleId="dnindex">
    <w:name w:val="dnindex"/>
    <w:rsid w:val="00CD509A"/>
  </w:style>
  <w:style w:type="character" w:customStyle="1" w:styleId="23">
    <w:name w:val="23"/>
    <w:rsid w:val="00CD509A"/>
    <w:rPr>
      <w:rFonts w:ascii="Times New Roman" w:hAnsi="Times New Roman" w:cs="Arial"/>
      <w:bCs/>
      <w:sz w:val="20"/>
      <w:u w:val="single"/>
      <w:lang w:val="en-US" w:eastAsia="en-US" w:bidi="ar-SA"/>
    </w:rPr>
  </w:style>
  <w:style w:type="character" w:customStyle="1" w:styleId="33">
    <w:name w:val="33"/>
    <w:rsid w:val="00CD509A"/>
    <w:rPr>
      <w:rFonts w:ascii="Times New Roman" w:hAnsi="Times New Roman" w:cs="Arial"/>
      <w:b/>
      <w:bCs/>
      <w:sz w:val="20"/>
      <w:u w:val="single"/>
      <w:lang w:val="en-US" w:eastAsia="en-US" w:bidi="ar-SA"/>
    </w:rPr>
  </w:style>
  <w:style w:type="character" w:customStyle="1" w:styleId="55">
    <w:name w:val="55"/>
    <w:rsid w:val="00CD509A"/>
    <w:rPr>
      <w:rFonts w:cs="Arial"/>
      <w:bCs/>
      <w:sz w:val="20"/>
      <w:u w:val="single"/>
      <w:lang w:val="en-US" w:eastAsia="en-US" w:bidi="ar-SA"/>
    </w:rPr>
  </w:style>
  <w:style w:type="character" w:customStyle="1" w:styleId="authoraffil">
    <w:name w:val="authoraffil"/>
    <w:rsid w:val="00CD509A"/>
  </w:style>
  <w:style w:type="character" w:customStyle="1" w:styleId="CharChar8">
    <w:name w:val="Char Char8"/>
    <w:rsid w:val="00CD509A"/>
    <w:rPr>
      <w:rFonts w:ascii="Georgia" w:eastAsia="Times New Roman" w:hAnsi="Georgia"/>
      <w:b/>
      <w:bCs/>
      <w:sz w:val="30"/>
      <w:szCs w:val="28"/>
      <w:u w:val="single"/>
    </w:rPr>
  </w:style>
  <w:style w:type="character" w:customStyle="1" w:styleId="FontStyle13">
    <w:name w:val="Font Style13"/>
    <w:uiPriority w:val="99"/>
    <w:rsid w:val="00CD509A"/>
    <w:rPr>
      <w:rFonts w:ascii="Constantia" w:hAnsi="Constantia" w:cs="Constantia"/>
      <w:sz w:val="18"/>
      <w:szCs w:val="18"/>
    </w:rPr>
  </w:style>
  <w:style w:type="character" w:customStyle="1" w:styleId="TagsCharCharCharChar">
    <w:name w:val="Tags Char Char Char Char"/>
    <w:rsid w:val="00CD509A"/>
    <w:rPr>
      <w:rFonts w:ascii="Times New Roman" w:eastAsia="Times New Roman" w:hAnsi="Times New Roman" w:cs="Times New Roman"/>
      <w:b/>
      <w:sz w:val="24"/>
      <w:szCs w:val="24"/>
    </w:rPr>
  </w:style>
  <w:style w:type="character" w:customStyle="1" w:styleId="Citation1Char">
    <w:name w:val="Citation1 Char"/>
    <w:link w:val="Citation10"/>
    <w:locked/>
    <w:rsid w:val="00CD509A"/>
    <w:rPr>
      <w:rFonts w:ascii="Georgia" w:hAnsi="Georgia"/>
      <w:b/>
      <w:u w:val="single"/>
    </w:rPr>
  </w:style>
  <w:style w:type="paragraph" w:customStyle="1" w:styleId="Citation10">
    <w:name w:val="Citation1"/>
    <w:basedOn w:val="Normal"/>
    <w:link w:val="Citation1Char"/>
    <w:qFormat/>
    <w:rsid w:val="00CD509A"/>
    <w:rPr>
      <w:rFonts w:ascii="Georgia" w:hAnsi="Georgia"/>
      <w:b/>
      <w:u w:val="single"/>
    </w:rPr>
  </w:style>
  <w:style w:type="character" w:customStyle="1" w:styleId="TaglineChar">
    <w:name w:val="Tagline Char"/>
    <w:link w:val="Tagline0"/>
    <w:locked/>
    <w:rsid w:val="00CD509A"/>
    <w:rPr>
      <w:rFonts w:ascii="Georgia" w:hAnsi="Georgia"/>
      <w:b/>
    </w:rPr>
  </w:style>
  <w:style w:type="paragraph" w:customStyle="1" w:styleId="Tagline0">
    <w:name w:val="Tagline"/>
    <w:basedOn w:val="Normal"/>
    <w:link w:val="TaglineChar"/>
    <w:qFormat/>
    <w:rsid w:val="00CD509A"/>
    <w:rPr>
      <w:rFonts w:ascii="Georgia" w:hAnsi="Georgia"/>
      <w:b/>
    </w:rPr>
  </w:style>
  <w:style w:type="paragraph" w:customStyle="1" w:styleId="NothingCharCharChar">
    <w:name w:val="Nothing Char Char Char"/>
    <w:link w:val="NothingCharChar"/>
    <w:rsid w:val="00CD509A"/>
    <w:pPr>
      <w:spacing w:after="0" w:line="240" w:lineRule="auto"/>
      <w:jc w:val="both"/>
    </w:pPr>
  </w:style>
  <w:style w:type="paragraph" w:customStyle="1" w:styleId="StyleLeft021">
    <w:name w:val="Style Left:  0.2&quot;1"/>
    <w:basedOn w:val="Normal"/>
    <w:uiPriority w:val="99"/>
    <w:rsid w:val="00CD509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D509A"/>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D509A"/>
    <w:rPr>
      <w:rFonts w:ascii="Georgia"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D509A"/>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D509A"/>
    <w:rPr>
      <w:rFonts w:ascii="Georgia" w:hAnsi="Georgia"/>
      <w:u w:val="single"/>
      <w:bdr w:val="single" w:sz="4" w:space="0" w:color="auto"/>
    </w:rPr>
  </w:style>
  <w:style w:type="character" w:customStyle="1" w:styleId="boldcitationChar">
    <w:name w:val="bold citation Char"/>
    <w:rsid w:val="00CD509A"/>
    <w:rPr>
      <w:rFonts w:ascii="Arial" w:hAnsi="Arial"/>
      <w:b/>
      <w:sz w:val="28"/>
      <w:szCs w:val="24"/>
      <w:u w:val="thick"/>
      <w:lang w:val="en-US" w:eastAsia="en-US" w:bidi="ar-SA"/>
    </w:rPr>
  </w:style>
  <w:style w:type="paragraph" w:customStyle="1" w:styleId="BlockTitle20">
    <w:name w:val="Block Title #2"/>
    <w:basedOn w:val="Normal"/>
    <w:uiPriority w:val="99"/>
    <w:rsid w:val="00CD509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CD509A"/>
    <w:rPr>
      <w:rFonts w:ascii="Georgia" w:hAnsi="Georgia"/>
      <w:b/>
    </w:rPr>
  </w:style>
  <w:style w:type="character" w:customStyle="1" w:styleId="BoldunderlineChar3">
    <w:name w:val="Bold/underline Char"/>
    <w:rsid w:val="00CD509A"/>
    <w:rPr>
      <w:rFonts w:eastAsia="SimSun"/>
      <w:b/>
      <w:noProof w:val="0"/>
      <w:sz w:val="24"/>
      <w:szCs w:val="24"/>
      <w:u w:val="single"/>
      <w:lang w:val="en-US" w:eastAsia="zh-CN" w:bidi="ar-SA"/>
    </w:rPr>
  </w:style>
  <w:style w:type="character" w:customStyle="1" w:styleId="underlinetextchar0">
    <w:name w:val="underlinetextchar"/>
    <w:rsid w:val="00CD509A"/>
  </w:style>
  <w:style w:type="character" w:customStyle="1" w:styleId="boldciteChar1">
    <w:name w:val="bold cite Char1"/>
    <w:rsid w:val="00CD509A"/>
    <w:rPr>
      <w:b/>
      <w:sz w:val="28"/>
      <w:u w:val="thick" w:color="000000"/>
    </w:rPr>
  </w:style>
  <w:style w:type="character" w:customStyle="1" w:styleId="tagCharCharChar1">
    <w:name w:val="tag Char Char Char1"/>
    <w:rsid w:val="00CD509A"/>
    <w:rPr>
      <w:b/>
      <w:sz w:val="24"/>
      <w:lang w:val="en-US" w:eastAsia="en-US" w:bidi="ar-SA"/>
    </w:rPr>
  </w:style>
  <w:style w:type="character" w:customStyle="1" w:styleId="underlinecardChar0">
    <w:name w:val="underline card Char"/>
    <w:rsid w:val="00CD509A"/>
    <w:rPr>
      <w:rFonts w:ascii="Arial" w:hAnsi="Arial"/>
      <w:sz w:val="18"/>
      <w:szCs w:val="24"/>
      <w:u w:val="single"/>
      <w:lang w:val="en-US" w:eastAsia="en-US" w:bidi="ar-SA"/>
    </w:rPr>
  </w:style>
  <w:style w:type="paragraph" w:customStyle="1" w:styleId="date-comments">
    <w:name w:val="date-comments"/>
    <w:basedOn w:val="Normal"/>
    <w:uiPriority w:val="99"/>
    <w:rsid w:val="00CD509A"/>
    <w:pPr>
      <w:spacing w:before="100" w:beforeAutospacing="1" w:after="100" w:afterAutospacing="1"/>
    </w:pPr>
    <w:rPr>
      <w:rFonts w:ascii="Times" w:hAnsi="Times"/>
      <w:szCs w:val="20"/>
    </w:rPr>
  </w:style>
  <w:style w:type="character" w:customStyle="1" w:styleId="articleauthor0">
    <w:name w:val="articleauthor"/>
    <w:rsid w:val="00CD509A"/>
  </w:style>
  <w:style w:type="character" w:customStyle="1" w:styleId="bodysubtoc">
    <w:name w:val="bodysubtoc"/>
    <w:rsid w:val="00CD509A"/>
  </w:style>
  <w:style w:type="character" w:customStyle="1" w:styleId="lefttitlesmaller">
    <w:name w:val="lefttitlesmaller"/>
    <w:rsid w:val="00CD509A"/>
  </w:style>
  <w:style w:type="character" w:customStyle="1" w:styleId="mb">
    <w:name w:val="mb"/>
    <w:rsid w:val="00CD509A"/>
  </w:style>
  <w:style w:type="character" w:customStyle="1" w:styleId="submitted-date">
    <w:name w:val="submitted-date"/>
    <w:rsid w:val="00CD509A"/>
  </w:style>
  <w:style w:type="character" w:customStyle="1" w:styleId="submitted-time">
    <w:name w:val="submitted-time"/>
    <w:rsid w:val="00CD509A"/>
  </w:style>
  <w:style w:type="character" w:customStyle="1" w:styleId="A20">
    <w:name w:val="A2"/>
    <w:uiPriority w:val="99"/>
    <w:rsid w:val="00CD509A"/>
    <w:rPr>
      <w:rFonts w:ascii="Sabon LT Std" w:hAnsi="Sabon LT Std" w:cs="Sabon LT Std" w:hint="default"/>
      <w:color w:val="000000"/>
      <w:sz w:val="15"/>
      <w:szCs w:val="15"/>
    </w:rPr>
  </w:style>
  <w:style w:type="character" w:customStyle="1" w:styleId="searchword">
    <w:name w:val="searchword"/>
    <w:rsid w:val="00CD509A"/>
  </w:style>
  <w:style w:type="paragraph" w:customStyle="1" w:styleId="Heading2Char2CharChar12">
    <w:name w:val="Heading 2 Char2 Char Char12"/>
    <w:aliases w:val="Char Char Char Char Char Char1 Char Char Char Char Char1,Char Char22"/>
    <w:next w:val="Normal"/>
    <w:uiPriority w:val="99"/>
    <w:rsid w:val="00CD509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D509A"/>
    <w:rPr>
      <w:rFonts w:ascii="Times New Roman" w:hAnsi="Times New Roman" w:cs="Times New Roman"/>
      <w:sz w:val="18"/>
      <w:szCs w:val="18"/>
    </w:rPr>
  </w:style>
  <w:style w:type="character" w:customStyle="1" w:styleId="bylines">
    <w:name w:val="bylines"/>
    <w:basedOn w:val="DefaultParagraphFont"/>
    <w:rsid w:val="00CD509A"/>
  </w:style>
  <w:style w:type="character" w:customStyle="1" w:styleId="StyleStyleBoldUnderlineUnderlineIntenseEmphasis1apple-style-2">
    <w:name w:val="Style Style Bold UnderlineUnderlineIntense Emphasis1apple-style-...2"/>
    <w:basedOn w:val="DefaultParagraphFont"/>
    <w:rsid w:val="00CD509A"/>
    <w:rPr>
      <w:b w:val="0"/>
      <w:bCs/>
      <w:sz w:val="22"/>
      <w:u w:val="single"/>
    </w:rPr>
  </w:style>
  <w:style w:type="character" w:customStyle="1" w:styleId="FontStyle57">
    <w:name w:val="Font Style57"/>
    <w:rsid w:val="00CD509A"/>
    <w:rPr>
      <w:rFonts w:ascii="Georgia" w:hAnsi="Georgia" w:cs="Georgia"/>
      <w:b/>
      <w:bCs/>
      <w:sz w:val="14"/>
      <w:szCs w:val="14"/>
    </w:rPr>
  </w:style>
  <w:style w:type="character" w:customStyle="1" w:styleId="FontStyle89">
    <w:name w:val="Font Style89"/>
    <w:rsid w:val="00CD509A"/>
    <w:rPr>
      <w:rFonts w:ascii="Times New Roman" w:hAnsi="Times New Roman" w:cs="Times New Roman"/>
      <w:b/>
      <w:bCs/>
      <w:smallCaps/>
      <w:spacing w:val="40"/>
      <w:sz w:val="16"/>
      <w:szCs w:val="16"/>
    </w:rPr>
  </w:style>
  <w:style w:type="character" w:customStyle="1" w:styleId="style3Char0">
    <w:name w:val="style 3 Char"/>
    <w:rsid w:val="00CD509A"/>
    <w:rPr>
      <w:sz w:val="18"/>
      <w:szCs w:val="24"/>
      <w:lang w:val="en-US" w:eastAsia="en-US" w:bidi="ar-SA"/>
    </w:rPr>
  </w:style>
  <w:style w:type="paragraph" w:customStyle="1" w:styleId="003Cite">
    <w:name w:val="003Cite"/>
    <w:basedOn w:val="Normal"/>
    <w:qFormat/>
    <w:rsid w:val="00CD509A"/>
    <w:rPr>
      <w:rFonts w:eastAsia="Calibri"/>
      <w:szCs w:val="16"/>
    </w:rPr>
  </w:style>
  <w:style w:type="paragraph" w:customStyle="1" w:styleId="NormalBold">
    <w:name w:val="Normal + Bold"/>
    <w:aliases w:val="Double Underline"/>
    <w:basedOn w:val="Normal"/>
    <w:link w:val="NormalBoldChar"/>
    <w:rsid w:val="00CD509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D509A"/>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CD509A"/>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CD509A"/>
    <w:rPr>
      <w:rFonts w:ascii="Calibri" w:hAnsi="Calibri"/>
      <w:u w:val="thick"/>
      <w:lang w:val="x-none" w:eastAsia="x-none"/>
    </w:rPr>
  </w:style>
  <w:style w:type="character" w:customStyle="1" w:styleId="BlockHeadingsChar1">
    <w:name w:val="Block Headings Char1"/>
    <w:rsid w:val="00CD509A"/>
    <w:rPr>
      <w:b/>
      <w:caps/>
    </w:rPr>
  </w:style>
  <w:style w:type="character" w:customStyle="1" w:styleId="Longcite">
    <w:name w:val="Longcite"/>
    <w:rsid w:val="00CD509A"/>
    <w:rPr>
      <w:sz w:val="16"/>
    </w:rPr>
  </w:style>
  <w:style w:type="paragraph" w:customStyle="1" w:styleId="NormalUnderline0">
    <w:name w:val="Normal + Underline"/>
    <w:basedOn w:val="Normal"/>
    <w:link w:val="NormalUnderlineChar0"/>
    <w:rsid w:val="00CD509A"/>
    <w:pPr>
      <w:ind w:left="720"/>
    </w:pPr>
    <w:rPr>
      <w:b/>
      <w:u w:val="single"/>
      <w:lang w:val="x-none" w:eastAsia="x-none"/>
    </w:rPr>
  </w:style>
  <w:style w:type="character" w:customStyle="1" w:styleId="NormalUnderlineChar0">
    <w:name w:val="Normal + Underline Char"/>
    <w:link w:val="NormalUnderline0"/>
    <w:rsid w:val="00CD509A"/>
    <w:rPr>
      <w:rFonts w:ascii="Calibri" w:hAnsi="Calibri"/>
      <w:b/>
      <w:u w:val="single"/>
      <w:lang w:val="x-none" w:eastAsia="x-none"/>
    </w:rPr>
  </w:style>
  <w:style w:type="character" w:customStyle="1" w:styleId="FontStyle170">
    <w:name w:val="Font Style170"/>
    <w:uiPriority w:val="99"/>
    <w:rsid w:val="00CD509A"/>
    <w:rPr>
      <w:rFonts w:ascii="Bookman Old Style" w:hAnsi="Bookman Old Style" w:cs="Bookman Old Style"/>
      <w:sz w:val="16"/>
      <w:szCs w:val="16"/>
    </w:rPr>
  </w:style>
  <w:style w:type="character" w:customStyle="1" w:styleId="FontStyle17">
    <w:name w:val="Font Style17"/>
    <w:uiPriority w:val="99"/>
    <w:rsid w:val="00CD509A"/>
    <w:rPr>
      <w:rFonts w:ascii="Book Antiqua" w:hAnsi="Book Antiqua" w:cs="Book Antiqua"/>
      <w:i/>
      <w:iCs/>
      <w:spacing w:val="10"/>
      <w:sz w:val="22"/>
      <w:szCs w:val="22"/>
    </w:rPr>
  </w:style>
  <w:style w:type="character" w:customStyle="1" w:styleId="FontStyle329">
    <w:name w:val="Font Style329"/>
    <w:basedOn w:val="DefaultParagraphFont"/>
    <w:uiPriority w:val="99"/>
    <w:rsid w:val="00CD509A"/>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CD509A"/>
    <w:rPr>
      <w:color w:val="2B579A"/>
      <w:shd w:val="clear" w:color="auto" w:fill="E6E6E6"/>
    </w:rPr>
  </w:style>
  <w:style w:type="character" w:customStyle="1" w:styleId="UnresolvedMention3">
    <w:name w:val="Unresolved Mention3"/>
    <w:basedOn w:val="DefaultParagraphFont"/>
    <w:uiPriority w:val="99"/>
    <w:unhideWhenUsed/>
    <w:rsid w:val="00CD509A"/>
    <w:rPr>
      <w:color w:val="808080"/>
      <w:shd w:val="clear" w:color="auto" w:fill="E6E6E6"/>
    </w:rPr>
  </w:style>
  <w:style w:type="character" w:customStyle="1" w:styleId="m-895152127622952443gmail-style13ptbold">
    <w:name w:val="m_-895152127622952443gmail-style13ptbold"/>
    <w:basedOn w:val="DefaultParagraphFont"/>
    <w:rsid w:val="00CD509A"/>
  </w:style>
  <w:style w:type="character" w:customStyle="1" w:styleId="m4133802843404377303gmail-style13ptbold">
    <w:name w:val="m_4133802843404377303gmail-style13ptbold"/>
    <w:basedOn w:val="DefaultParagraphFont"/>
    <w:rsid w:val="00CD509A"/>
  </w:style>
  <w:style w:type="character" w:customStyle="1" w:styleId="m4133802843404377303gmail-styleunderline">
    <w:name w:val="m_4133802843404377303gmail-styleunderline"/>
    <w:basedOn w:val="DefaultParagraphFont"/>
    <w:rsid w:val="00CD509A"/>
  </w:style>
  <w:style w:type="character" w:customStyle="1" w:styleId="m1864609289044096952gmail-style13ptbold">
    <w:name w:val="m_1864609289044096952gmail-style13ptbold"/>
    <w:basedOn w:val="DefaultParagraphFont"/>
    <w:rsid w:val="00CD509A"/>
  </w:style>
  <w:style w:type="character" w:customStyle="1" w:styleId="m-2434640214339110092gmail-style13ptbold">
    <w:name w:val="m_-2434640214339110092gmail-style13ptbold"/>
    <w:basedOn w:val="DefaultParagraphFont"/>
    <w:rsid w:val="00CD509A"/>
  </w:style>
  <w:style w:type="character" w:customStyle="1" w:styleId="m-2434640214339110092gmail-styleunderline">
    <w:name w:val="m_-2434640214339110092gmail-styleunderline"/>
    <w:basedOn w:val="DefaultParagraphFont"/>
    <w:rsid w:val="00CD509A"/>
  </w:style>
  <w:style w:type="character" w:customStyle="1" w:styleId="hvr">
    <w:name w:val="hvr"/>
    <w:basedOn w:val="DefaultParagraphFont"/>
    <w:rsid w:val="00CD509A"/>
  </w:style>
  <w:style w:type="character" w:customStyle="1" w:styleId="m-3350902899047358468gmail-styleunderline">
    <w:name w:val="m_-3350902899047358468gmail-styleunderline"/>
    <w:basedOn w:val="DefaultParagraphFont"/>
    <w:rsid w:val="00CD509A"/>
  </w:style>
  <w:style w:type="paragraph" w:customStyle="1" w:styleId="Style5pt">
    <w:name w:val="Style 5 pt"/>
    <w:basedOn w:val="Normal"/>
    <w:link w:val="Style5ptChar"/>
    <w:rsid w:val="00CD509A"/>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CD509A"/>
    <w:rPr>
      <w:rFonts w:ascii="Calibri" w:hAnsi="Calibri"/>
      <w:sz w:val="10"/>
      <w:szCs w:val="10"/>
    </w:rPr>
  </w:style>
  <w:style w:type="character" w:customStyle="1" w:styleId="m462447500549623171gmail-style13ptbold">
    <w:name w:val="m_462447500549623171gmail-style13ptbold"/>
    <w:basedOn w:val="DefaultParagraphFont"/>
    <w:rsid w:val="00CD509A"/>
  </w:style>
  <w:style w:type="paragraph" w:customStyle="1" w:styleId="m462447500549623171gmail-msonormal">
    <w:name w:val="m_462447500549623171gmail-msonormal"/>
    <w:basedOn w:val="Normal"/>
    <w:uiPriority w:val="99"/>
    <w:rsid w:val="00CD509A"/>
    <w:pPr>
      <w:spacing w:before="100" w:beforeAutospacing="1" w:after="100" w:afterAutospacing="1"/>
    </w:pPr>
  </w:style>
  <w:style w:type="character" w:customStyle="1" w:styleId="m462447500549623171gmail-styleunderline">
    <w:name w:val="m_462447500549623171gmail-styleunderline"/>
    <w:basedOn w:val="DefaultParagraphFont"/>
    <w:rsid w:val="00CD509A"/>
  </w:style>
  <w:style w:type="character" w:customStyle="1" w:styleId="SmallerReal">
    <w:name w:val="SmallerReal"/>
    <w:basedOn w:val="DefaultParagraphFont"/>
    <w:uiPriority w:val="1"/>
    <w:qFormat/>
    <w:rsid w:val="00CD509A"/>
    <w:rPr>
      <w:rFonts w:ascii="Garamond" w:hAnsi="Garamond" w:hint="default"/>
      <w:sz w:val="16"/>
    </w:rPr>
  </w:style>
  <w:style w:type="paragraph" w:styleId="HTMLAddress">
    <w:name w:val="HTML Address"/>
    <w:basedOn w:val="Normal"/>
    <w:link w:val="HTMLAddressChar"/>
    <w:uiPriority w:val="99"/>
    <w:semiHidden/>
    <w:unhideWhenUsed/>
    <w:rsid w:val="00CD509A"/>
    <w:rPr>
      <w:i/>
      <w:iCs/>
    </w:rPr>
  </w:style>
  <w:style w:type="character" w:customStyle="1" w:styleId="HTMLAddressChar">
    <w:name w:val="HTML Address Char"/>
    <w:basedOn w:val="DefaultParagraphFont"/>
    <w:link w:val="HTMLAddress"/>
    <w:uiPriority w:val="99"/>
    <w:semiHidden/>
    <w:rsid w:val="00CD509A"/>
    <w:rPr>
      <w:rFonts w:ascii="Calibri" w:hAnsi="Calibri"/>
      <w:i/>
      <w:iCs/>
    </w:rPr>
  </w:style>
  <w:style w:type="character" w:customStyle="1" w:styleId="separator">
    <w:name w:val="separator"/>
    <w:basedOn w:val="DefaultParagraphFont"/>
    <w:rsid w:val="00CD509A"/>
  </w:style>
  <w:style w:type="paragraph" w:customStyle="1" w:styleId="dek">
    <w:name w:val="dek"/>
    <w:basedOn w:val="Normal"/>
    <w:uiPriority w:val="99"/>
    <w:rsid w:val="00CD509A"/>
    <w:pPr>
      <w:spacing w:before="100" w:beforeAutospacing="1" w:after="100" w:afterAutospacing="1"/>
    </w:pPr>
  </w:style>
  <w:style w:type="character" w:customStyle="1" w:styleId="arttitle">
    <w:name w:val="art_title"/>
    <w:basedOn w:val="DefaultParagraphFont"/>
    <w:rsid w:val="00CD509A"/>
  </w:style>
  <w:style w:type="character" w:customStyle="1" w:styleId="serialtitle">
    <w:name w:val="serial_title"/>
    <w:basedOn w:val="DefaultParagraphFont"/>
    <w:rsid w:val="00CD509A"/>
  </w:style>
  <w:style w:type="character" w:customStyle="1" w:styleId="volumeissue">
    <w:name w:val="volume_issue"/>
    <w:basedOn w:val="DefaultParagraphFont"/>
    <w:rsid w:val="00CD509A"/>
  </w:style>
  <w:style w:type="character" w:customStyle="1" w:styleId="pagerange">
    <w:name w:val="page_range"/>
    <w:basedOn w:val="DefaultParagraphFont"/>
    <w:rsid w:val="00CD509A"/>
  </w:style>
  <w:style w:type="character" w:customStyle="1" w:styleId="doilink">
    <w:name w:val="doi_link"/>
    <w:basedOn w:val="DefaultParagraphFont"/>
    <w:rsid w:val="00CD509A"/>
  </w:style>
  <w:style w:type="paragraph" w:customStyle="1" w:styleId="para">
    <w:name w:val="para"/>
    <w:basedOn w:val="Normal"/>
    <w:rsid w:val="00CD509A"/>
    <w:pPr>
      <w:spacing w:before="100" w:beforeAutospacing="1" w:after="100" w:afterAutospacing="1" w:line="256" w:lineRule="auto"/>
    </w:pPr>
  </w:style>
  <w:style w:type="character" w:customStyle="1" w:styleId="headingnumber">
    <w:name w:val="headingnumber"/>
    <w:basedOn w:val="DefaultParagraphFont"/>
    <w:rsid w:val="00CD509A"/>
  </w:style>
  <w:style w:type="character" w:customStyle="1" w:styleId="internalref">
    <w:name w:val="internalref"/>
    <w:basedOn w:val="DefaultParagraphFont"/>
    <w:rsid w:val="00CD509A"/>
  </w:style>
  <w:style w:type="character" w:customStyle="1" w:styleId="articlepage-articlebody-firstletter">
    <w:name w:val="articlepage-articlebody-firstletter"/>
    <w:basedOn w:val="DefaultParagraphFont"/>
    <w:rsid w:val="00CD509A"/>
  </w:style>
  <w:style w:type="character" w:customStyle="1" w:styleId="m-2745674872889869693gmail-style13ptbold">
    <w:name w:val="m_-2745674872889869693gmail-style13ptbold"/>
    <w:basedOn w:val="DefaultParagraphFont"/>
    <w:rsid w:val="00CD509A"/>
  </w:style>
  <w:style w:type="character" w:customStyle="1" w:styleId="m-2745674872889869693gmail-styleunderline">
    <w:name w:val="m_-2745674872889869693gmail-styleunderline"/>
    <w:basedOn w:val="DefaultParagraphFont"/>
    <w:rsid w:val="00CD509A"/>
  </w:style>
  <w:style w:type="character" w:customStyle="1" w:styleId="UnresolvedMention31">
    <w:name w:val="Unresolved Mention31"/>
    <w:basedOn w:val="DefaultParagraphFont"/>
    <w:uiPriority w:val="99"/>
    <w:semiHidden/>
    <w:unhideWhenUsed/>
    <w:rsid w:val="00CD509A"/>
    <w:rPr>
      <w:color w:val="808080"/>
      <w:shd w:val="clear" w:color="auto" w:fill="E6E6E6"/>
    </w:rPr>
  </w:style>
  <w:style w:type="character" w:customStyle="1" w:styleId="UnresolvedMention4">
    <w:name w:val="Unresolved Mention4"/>
    <w:basedOn w:val="DefaultParagraphFont"/>
    <w:uiPriority w:val="99"/>
    <w:semiHidden/>
    <w:unhideWhenUsed/>
    <w:rsid w:val="00CD509A"/>
    <w:rPr>
      <w:color w:val="808080"/>
      <w:shd w:val="clear" w:color="auto" w:fill="E6E6E6"/>
    </w:rPr>
  </w:style>
  <w:style w:type="character" w:customStyle="1" w:styleId="m-8082899869479211226gmail-styleunderline">
    <w:name w:val="m_-8082899869479211226gmail-styleunderline"/>
    <w:basedOn w:val="DefaultParagraphFont"/>
    <w:rsid w:val="00CD509A"/>
  </w:style>
  <w:style w:type="paragraph" w:customStyle="1" w:styleId="NoteLevel23">
    <w:name w:val="Note Level 23"/>
    <w:basedOn w:val="Normal"/>
    <w:next w:val="Normal"/>
    <w:uiPriority w:val="99"/>
    <w:qFormat/>
    <w:rsid w:val="00CD509A"/>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CD509A"/>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CD509A"/>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CD509A"/>
    <w:rPr>
      <w:color w:val="605E5C"/>
      <w:shd w:val="clear" w:color="auto" w:fill="E1DFDD"/>
    </w:rPr>
  </w:style>
  <w:style w:type="character" w:customStyle="1" w:styleId="UnresolvedMention6">
    <w:name w:val="Unresolved Mention6"/>
    <w:basedOn w:val="DefaultParagraphFont"/>
    <w:uiPriority w:val="99"/>
    <w:semiHidden/>
    <w:unhideWhenUsed/>
    <w:rsid w:val="00CD509A"/>
    <w:rPr>
      <w:color w:val="605E5C"/>
      <w:shd w:val="clear" w:color="auto" w:fill="E1DFDD"/>
    </w:rPr>
  </w:style>
  <w:style w:type="character" w:customStyle="1" w:styleId="footnote">
    <w:name w:val="footnote"/>
    <w:basedOn w:val="DefaultParagraphFont"/>
    <w:rsid w:val="00CD509A"/>
  </w:style>
  <w:style w:type="character" w:customStyle="1" w:styleId="hubidentifier">
    <w:name w:val="hub_identifier"/>
    <w:basedOn w:val="DefaultParagraphFont"/>
    <w:rsid w:val="00CD509A"/>
  </w:style>
  <w:style w:type="paragraph" w:customStyle="1" w:styleId="standardeinzug">
    <w:name w:val="standardeinzug"/>
    <w:basedOn w:val="Normal"/>
    <w:rsid w:val="00CD509A"/>
    <w:pPr>
      <w:spacing w:before="100" w:beforeAutospacing="1" w:after="100" w:afterAutospacing="1"/>
    </w:pPr>
  </w:style>
  <w:style w:type="paragraph" w:customStyle="1" w:styleId="aufzhlungnormal">
    <w:name w:val="aufzhlungnormal"/>
    <w:basedOn w:val="Normal"/>
    <w:rsid w:val="00CD509A"/>
    <w:pPr>
      <w:spacing w:before="100" w:beforeAutospacing="1" w:after="100" w:afterAutospacing="1"/>
    </w:pPr>
  </w:style>
  <w:style w:type="character" w:customStyle="1" w:styleId="auszeichnungkursiv">
    <w:name w:val="auszeichnungkursiv"/>
    <w:basedOn w:val="DefaultParagraphFont"/>
    <w:rsid w:val="00CD509A"/>
  </w:style>
  <w:style w:type="paragraph" w:customStyle="1" w:styleId="entrefilet">
    <w:name w:val="entrefilet"/>
    <w:basedOn w:val="Normal"/>
    <w:rsid w:val="00CD509A"/>
    <w:pPr>
      <w:spacing w:before="100" w:beforeAutospacing="1" w:after="100" w:afterAutospacing="1"/>
    </w:pPr>
  </w:style>
  <w:style w:type="paragraph" w:customStyle="1" w:styleId="kapitelreferenzkopf">
    <w:name w:val="kapitelreferenzkopf"/>
    <w:basedOn w:val="Normal"/>
    <w:rsid w:val="00CD509A"/>
    <w:pPr>
      <w:spacing w:before="100" w:beforeAutospacing="1" w:after="100" w:afterAutospacing="1"/>
    </w:pPr>
  </w:style>
  <w:style w:type="paragraph" w:customStyle="1" w:styleId="tabberschrift">
    <w:name w:val="tabberschrift"/>
    <w:basedOn w:val="Normal"/>
    <w:rsid w:val="00CD509A"/>
    <w:pPr>
      <w:spacing w:before="100" w:beforeAutospacing="1" w:after="100" w:afterAutospacing="1"/>
    </w:pPr>
  </w:style>
  <w:style w:type="character" w:customStyle="1" w:styleId="tabgrafikformalbezeichnungnr">
    <w:name w:val="tabgrafikformalbezeichnungnr"/>
    <w:basedOn w:val="DefaultParagraphFont"/>
    <w:rsid w:val="00CD509A"/>
  </w:style>
  <w:style w:type="character" w:customStyle="1" w:styleId="m-268162420547309261gmail-stylestylebold12pt">
    <w:name w:val="m_-268162420547309261gmail-stylestylebold12pt"/>
    <w:basedOn w:val="DefaultParagraphFont"/>
    <w:rsid w:val="00CD509A"/>
  </w:style>
  <w:style w:type="character" w:customStyle="1" w:styleId="m-268162420547309261gmail-styleboldunderline">
    <w:name w:val="m_-268162420547309261gmail-styleboldunderline"/>
    <w:basedOn w:val="DefaultParagraphFont"/>
    <w:rsid w:val="00CD509A"/>
  </w:style>
  <w:style w:type="character" w:customStyle="1" w:styleId="m-5621139387307470627gmail-style13ptbold">
    <w:name w:val="m_-5621139387307470627gmail-style13ptbold"/>
    <w:basedOn w:val="DefaultParagraphFont"/>
    <w:rsid w:val="00CD509A"/>
  </w:style>
  <w:style w:type="character" w:customStyle="1" w:styleId="m-5621139387307470627gmail-styleunderline">
    <w:name w:val="m_-5621139387307470627gmail-styleunderline"/>
    <w:basedOn w:val="DefaultParagraphFont"/>
    <w:rsid w:val="00CD509A"/>
  </w:style>
  <w:style w:type="character" w:customStyle="1" w:styleId="m-4930835733434609408gmail-style13ptbold">
    <w:name w:val="m_-4930835733434609408gmail-style13ptbold"/>
    <w:basedOn w:val="DefaultParagraphFont"/>
    <w:rsid w:val="00CD509A"/>
  </w:style>
  <w:style w:type="character" w:customStyle="1" w:styleId="m-4930835733434609408gmail-styleunderline">
    <w:name w:val="m_-4930835733434609408gmail-styleunderline"/>
    <w:basedOn w:val="DefaultParagraphFont"/>
    <w:rsid w:val="00CD509A"/>
  </w:style>
  <w:style w:type="character" w:customStyle="1" w:styleId="m-2456650549122369157gmail-style13ptbold">
    <w:name w:val="m_-2456650549122369157gmail-style13ptbold"/>
    <w:basedOn w:val="DefaultParagraphFont"/>
    <w:rsid w:val="00CD509A"/>
  </w:style>
  <w:style w:type="character" w:customStyle="1" w:styleId="m-2456650549122369157gmail-styleunderline">
    <w:name w:val="m_-2456650549122369157gmail-styleunderline"/>
    <w:basedOn w:val="DefaultParagraphFont"/>
    <w:rsid w:val="00CD509A"/>
  </w:style>
  <w:style w:type="paragraph" w:customStyle="1" w:styleId="paragraph">
    <w:name w:val="paragraph"/>
    <w:basedOn w:val="Normal"/>
    <w:rsid w:val="00CD509A"/>
    <w:pPr>
      <w:spacing w:before="100" w:beforeAutospacing="1" w:after="100" w:afterAutospacing="1"/>
    </w:pPr>
  </w:style>
  <w:style w:type="character" w:customStyle="1" w:styleId="normaltextrun">
    <w:name w:val="normaltextrun"/>
    <w:basedOn w:val="DefaultParagraphFont"/>
    <w:rsid w:val="00CD509A"/>
  </w:style>
  <w:style w:type="character" w:customStyle="1" w:styleId="eop">
    <w:name w:val="eop"/>
    <w:basedOn w:val="DefaultParagraphFont"/>
    <w:rsid w:val="00CD509A"/>
  </w:style>
  <w:style w:type="character" w:customStyle="1" w:styleId="spellingerror">
    <w:name w:val="spellingerror"/>
    <w:basedOn w:val="DefaultParagraphFont"/>
    <w:rsid w:val="00CD509A"/>
  </w:style>
  <w:style w:type="character" w:customStyle="1" w:styleId="credit-label">
    <w:name w:val="credit-label"/>
    <w:basedOn w:val="DefaultParagraphFont"/>
    <w:rsid w:val="00CD509A"/>
  </w:style>
  <w:style w:type="character" w:customStyle="1" w:styleId="credit-text">
    <w:name w:val="credit-text"/>
    <w:basedOn w:val="DefaultParagraphFont"/>
    <w:rsid w:val="00CD509A"/>
  </w:style>
  <w:style w:type="character" w:customStyle="1" w:styleId="s1">
    <w:name w:val="s1"/>
    <w:basedOn w:val="DefaultParagraphFont"/>
    <w:rsid w:val="00CD509A"/>
  </w:style>
  <w:style w:type="paragraph" w:customStyle="1" w:styleId="p3">
    <w:name w:val="p3"/>
    <w:basedOn w:val="Normal"/>
    <w:rsid w:val="00CD509A"/>
    <w:pPr>
      <w:spacing w:before="100" w:beforeAutospacing="1" w:after="100" w:afterAutospacing="1"/>
    </w:pPr>
  </w:style>
  <w:style w:type="paragraph" w:customStyle="1" w:styleId="p4">
    <w:name w:val="p4"/>
    <w:basedOn w:val="Normal"/>
    <w:rsid w:val="00CD509A"/>
    <w:pPr>
      <w:spacing w:before="100" w:beforeAutospacing="1" w:after="100" w:afterAutospacing="1"/>
    </w:pPr>
  </w:style>
  <w:style w:type="paragraph" w:customStyle="1" w:styleId="p5">
    <w:name w:val="p5"/>
    <w:basedOn w:val="Normal"/>
    <w:rsid w:val="00CD509A"/>
    <w:pPr>
      <w:spacing w:before="100" w:beforeAutospacing="1" w:after="100" w:afterAutospacing="1"/>
    </w:pPr>
  </w:style>
  <w:style w:type="paragraph" w:customStyle="1" w:styleId="p2">
    <w:name w:val="p2"/>
    <w:basedOn w:val="Normal"/>
    <w:rsid w:val="00CD509A"/>
    <w:pPr>
      <w:spacing w:before="100" w:beforeAutospacing="1" w:after="100" w:afterAutospacing="1"/>
    </w:pPr>
  </w:style>
  <w:style w:type="character" w:customStyle="1" w:styleId="pull-quote">
    <w:name w:val="pull-quote"/>
    <w:basedOn w:val="DefaultParagraphFont"/>
    <w:rsid w:val="00CD509A"/>
  </w:style>
  <w:style w:type="character" w:customStyle="1" w:styleId="a-size-base-plus">
    <w:name w:val="a-size-base-plus"/>
    <w:basedOn w:val="DefaultParagraphFont"/>
    <w:rsid w:val="00CD509A"/>
  </w:style>
  <w:style w:type="character" w:customStyle="1" w:styleId="title-text">
    <w:name w:val="title-text"/>
    <w:basedOn w:val="DefaultParagraphFont"/>
    <w:rsid w:val="00CD509A"/>
  </w:style>
  <w:style w:type="character" w:customStyle="1" w:styleId="contribdegrees">
    <w:name w:val="contribdegrees"/>
    <w:basedOn w:val="DefaultParagraphFont"/>
    <w:rsid w:val="00CD509A"/>
  </w:style>
  <w:style w:type="character" w:customStyle="1" w:styleId="facultytitle">
    <w:name w:val="faculty_title"/>
    <w:basedOn w:val="DefaultParagraphFont"/>
    <w:rsid w:val="00CD509A"/>
  </w:style>
  <w:style w:type="character" w:customStyle="1" w:styleId="textexposedshow">
    <w:name w:val="text_exposed_show"/>
    <w:basedOn w:val="DefaultParagraphFont"/>
    <w:rsid w:val="00CD509A"/>
  </w:style>
  <w:style w:type="character" w:customStyle="1" w:styleId="nlmattrib">
    <w:name w:val="nlm_attrib"/>
    <w:basedOn w:val="DefaultParagraphFont"/>
    <w:rsid w:val="00CD509A"/>
  </w:style>
  <w:style w:type="character" w:customStyle="1" w:styleId="ref-lnk">
    <w:name w:val="ref-lnk"/>
    <w:basedOn w:val="DefaultParagraphFont"/>
    <w:rsid w:val="00CD509A"/>
  </w:style>
  <w:style w:type="character" w:customStyle="1" w:styleId="ref-overlay">
    <w:name w:val="ref-overlay"/>
    <w:basedOn w:val="DefaultParagraphFont"/>
    <w:rsid w:val="00CD509A"/>
  </w:style>
  <w:style w:type="character" w:customStyle="1" w:styleId="ref-fn-p">
    <w:name w:val="ref-fn-p"/>
    <w:basedOn w:val="DefaultParagraphFont"/>
    <w:rsid w:val="00CD509A"/>
  </w:style>
  <w:style w:type="character" w:customStyle="1" w:styleId="nlmarticle-title">
    <w:name w:val="nlm_article-title"/>
    <w:basedOn w:val="DefaultParagraphFont"/>
    <w:rsid w:val="00CD509A"/>
  </w:style>
  <w:style w:type="character" w:customStyle="1" w:styleId="specialtitle">
    <w:name w:val="specialtitle"/>
    <w:basedOn w:val="DefaultParagraphFont"/>
    <w:rsid w:val="00CD509A"/>
  </w:style>
  <w:style w:type="paragraph" w:customStyle="1" w:styleId="ng-scope">
    <w:name w:val="ng-scope"/>
    <w:basedOn w:val="Normal"/>
    <w:rsid w:val="00CD509A"/>
    <w:pPr>
      <w:spacing w:before="100" w:beforeAutospacing="1" w:after="100" w:afterAutospacing="1"/>
    </w:pPr>
  </w:style>
  <w:style w:type="character" w:customStyle="1" w:styleId="hlfld-contribauthor">
    <w:name w:val="hlfld-contribauthor"/>
    <w:basedOn w:val="DefaultParagraphFont"/>
    <w:rsid w:val="00CD509A"/>
  </w:style>
  <w:style w:type="character" w:customStyle="1" w:styleId="nlmgiven-names">
    <w:name w:val="nlm_given-names"/>
    <w:basedOn w:val="DefaultParagraphFont"/>
    <w:rsid w:val="00CD509A"/>
  </w:style>
  <w:style w:type="character" w:customStyle="1" w:styleId="nlmyear">
    <w:name w:val="nlm_year"/>
    <w:basedOn w:val="DefaultParagraphFont"/>
    <w:rsid w:val="00CD509A"/>
  </w:style>
  <w:style w:type="character" w:customStyle="1" w:styleId="nlmpublisher-loc">
    <w:name w:val="nlm_publisher-loc"/>
    <w:basedOn w:val="DefaultParagraphFont"/>
    <w:rsid w:val="00CD509A"/>
  </w:style>
  <w:style w:type="character" w:customStyle="1" w:styleId="nlmpublisher-name">
    <w:name w:val="nlm_publisher-name"/>
    <w:basedOn w:val="DefaultParagraphFont"/>
    <w:rsid w:val="00CD509A"/>
  </w:style>
  <w:style w:type="character" w:customStyle="1" w:styleId="ref-links">
    <w:name w:val="ref-links"/>
    <w:basedOn w:val="DefaultParagraphFont"/>
    <w:rsid w:val="00CD509A"/>
  </w:style>
  <w:style w:type="character" w:customStyle="1" w:styleId="xlinks-container">
    <w:name w:val="xlinks-container"/>
    <w:basedOn w:val="DefaultParagraphFont"/>
    <w:rsid w:val="00CD509A"/>
  </w:style>
  <w:style w:type="character" w:customStyle="1" w:styleId="googlescholar-container">
    <w:name w:val="googlescholar-container"/>
    <w:basedOn w:val="DefaultParagraphFont"/>
    <w:rsid w:val="00CD509A"/>
  </w:style>
  <w:style w:type="character" w:customStyle="1" w:styleId="nlmfpage">
    <w:name w:val="nlm_fpage"/>
    <w:basedOn w:val="DefaultParagraphFont"/>
    <w:rsid w:val="00CD509A"/>
  </w:style>
  <w:style w:type="character" w:customStyle="1" w:styleId="nlmlpage">
    <w:name w:val="nlm_lpage"/>
    <w:basedOn w:val="DefaultParagraphFont"/>
    <w:rsid w:val="00CD509A"/>
  </w:style>
  <w:style w:type="character" w:customStyle="1" w:styleId="supnum">
    <w:name w:val="supnum"/>
    <w:basedOn w:val="DefaultParagraphFont"/>
    <w:rsid w:val="00CD509A"/>
  </w:style>
  <w:style w:type="character" w:customStyle="1" w:styleId="pre">
    <w:name w:val="pre"/>
    <w:basedOn w:val="DefaultParagraphFont"/>
    <w:rsid w:val="00CD509A"/>
  </w:style>
  <w:style w:type="paragraph" w:customStyle="1" w:styleId="kp">
    <w:name w:val="kp"/>
    <w:basedOn w:val="Normal"/>
    <w:rsid w:val="00CD509A"/>
    <w:pPr>
      <w:spacing w:before="100" w:beforeAutospacing="1" w:after="100" w:afterAutospacing="1"/>
    </w:pPr>
  </w:style>
  <w:style w:type="paragraph" w:customStyle="1" w:styleId="footnotedescription">
    <w:name w:val="footnote description"/>
    <w:next w:val="Normal"/>
    <w:link w:val="footnotedescriptionChar"/>
    <w:hidden/>
    <w:rsid w:val="00CD509A"/>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sid w:val="00CD509A"/>
    <w:rPr>
      <w:rFonts w:ascii="Times New Roman" w:eastAsia="Times New Roman" w:hAnsi="Times New Roman" w:cs="Times New Roman"/>
      <w:color w:val="000000"/>
      <w:sz w:val="16"/>
    </w:rPr>
  </w:style>
  <w:style w:type="character" w:customStyle="1" w:styleId="footnotemark">
    <w:name w:val="footnote mark"/>
    <w:hidden/>
    <w:rsid w:val="00CD509A"/>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CD509A"/>
    <w:rPr>
      <w:rFonts w:ascii="Calibri" w:hAnsi="Calibri" w:cs="Arial"/>
    </w:rPr>
  </w:style>
  <w:style w:type="character" w:customStyle="1" w:styleId="m-8497948306993107372gmail-style13ptbold">
    <w:name w:val="m_-8497948306993107372gmail-style13ptbold"/>
    <w:basedOn w:val="DefaultParagraphFont"/>
    <w:rsid w:val="00CD509A"/>
  </w:style>
  <w:style w:type="character" w:customStyle="1" w:styleId="FontStyle40">
    <w:name w:val="Font Style40"/>
    <w:basedOn w:val="DefaultParagraphFont"/>
    <w:uiPriority w:val="99"/>
    <w:rsid w:val="00CD509A"/>
    <w:rPr>
      <w:rFonts w:ascii="Cambria" w:hAnsi="Cambria" w:cs="Cambria"/>
      <w:i/>
      <w:iCs/>
      <w:sz w:val="22"/>
      <w:szCs w:val="22"/>
    </w:rPr>
  </w:style>
  <w:style w:type="character" w:customStyle="1" w:styleId="FontStyle42">
    <w:name w:val="Font Style42"/>
    <w:basedOn w:val="DefaultParagraphFont"/>
    <w:uiPriority w:val="99"/>
    <w:rsid w:val="00CD509A"/>
    <w:rPr>
      <w:rFonts w:ascii="Cambria" w:hAnsi="Cambria" w:cs="Cambria"/>
      <w:sz w:val="22"/>
      <w:szCs w:val="22"/>
    </w:rPr>
  </w:style>
  <w:style w:type="paragraph" w:customStyle="1" w:styleId="Style17">
    <w:name w:val="Style17"/>
    <w:basedOn w:val="Normal"/>
    <w:uiPriority w:val="99"/>
    <w:rsid w:val="00CD509A"/>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CD509A"/>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CD509A"/>
    <w:rPr>
      <w:rFonts w:cs="Times New Roman"/>
      <w:sz w:val="24"/>
      <w:u w:val="single"/>
    </w:rPr>
  </w:style>
  <w:style w:type="character" w:customStyle="1" w:styleId="CardChar10">
    <w:name w:val="Card Char1"/>
    <w:rsid w:val="00CD509A"/>
    <w:rPr>
      <w:lang w:val="en-US" w:eastAsia="en-US" w:bidi="ar-SA"/>
    </w:rPr>
  </w:style>
  <w:style w:type="character" w:customStyle="1" w:styleId="tChar">
    <w:name w:val="t Char"/>
    <w:rsid w:val="00CD509A"/>
    <w:rPr>
      <w:rFonts w:ascii="Georgia" w:eastAsia="Times New Roman" w:hAnsi="Georgia" w:cs="Calibri"/>
      <w:b/>
      <w:lang w:val="x-none" w:eastAsia="x-none"/>
    </w:rPr>
  </w:style>
  <w:style w:type="character" w:customStyle="1" w:styleId="m-2054744658166780348cite">
    <w:name w:val="m_-2054744658166780348cite"/>
    <w:rsid w:val="00CD509A"/>
  </w:style>
  <w:style w:type="paragraph" w:customStyle="1" w:styleId="Second">
    <w:name w:val="Second"/>
    <w:basedOn w:val="Normal"/>
    <w:rsid w:val="00CD509A"/>
    <w:rPr>
      <w:rFonts w:eastAsia="Calibri"/>
      <w:b/>
      <w:caps/>
      <w:szCs w:val="20"/>
    </w:rPr>
  </w:style>
  <w:style w:type="character" w:customStyle="1" w:styleId="gmail-m5226785990326652285gmail-style13ptbold">
    <w:name w:val="gmail-m_5226785990326652285gmail-style13ptbold"/>
    <w:basedOn w:val="DefaultParagraphFont"/>
    <w:rsid w:val="00CD509A"/>
  </w:style>
  <w:style w:type="character" w:customStyle="1" w:styleId="gmail-m5226785990326652285gmail-styleunderline">
    <w:name w:val="gmail-m_5226785990326652285gmail-styleunderline"/>
    <w:basedOn w:val="DefaultParagraphFont"/>
    <w:rsid w:val="00CD509A"/>
  </w:style>
  <w:style w:type="character" w:customStyle="1" w:styleId="balancedheadline">
    <w:name w:val="balancedheadline"/>
    <w:basedOn w:val="DefaultParagraphFont"/>
    <w:rsid w:val="00CD509A"/>
  </w:style>
  <w:style w:type="character" w:customStyle="1" w:styleId="author-ref">
    <w:name w:val="author-ref"/>
    <w:basedOn w:val="DefaultParagraphFont"/>
    <w:rsid w:val="00CD509A"/>
  </w:style>
  <w:style w:type="paragraph" w:customStyle="1" w:styleId="u-mb-2">
    <w:name w:val="u-mb-2"/>
    <w:basedOn w:val="Normal"/>
    <w:rsid w:val="00CD509A"/>
    <w:pPr>
      <w:spacing w:before="100" w:beforeAutospacing="1" w:after="100" w:afterAutospacing="1"/>
    </w:pPr>
  </w:style>
  <w:style w:type="character" w:customStyle="1" w:styleId="authorsname">
    <w:name w:val="authors__name"/>
    <w:basedOn w:val="DefaultParagraphFont"/>
    <w:rsid w:val="00CD509A"/>
  </w:style>
  <w:style w:type="character" w:customStyle="1" w:styleId="authorscontact">
    <w:name w:val="authors__contact"/>
    <w:basedOn w:val="DefaultParagraphFont"/>
    <w:rsid w:val="00CD509A"/>
  </w:style>
  <w:style w:type="character" w:customStyle="1" w:styleId="affiliationdepartment">
    <w:name w:val="affiliation__department"/>
    <w:basedOn w:val="DefaultParagraphFont"/>
    <w:rsid w:val="00CD509A"/>
  </w:style>
  <w:style w:type="character" w:customStyle="1" w:styleId="affiliationname">
    <w:name w:val="affiliation__name"/>
    <w:basedOn w:val="DefaultParagraphFont"/>
    <w:rsid w:val="00CD509A"/>
  </w:style>
  <w:style w:type="character" w:customStyle="1" w:styleId="affiliationcity">
    <w:name w:val="affiliation__city"/>
    <w:basedOn w:val="DefaultParagraphFont"/>
    <w:rsid w:val="00CD509A"/>
  </w:style>
  <w:style w:type="character" w:customStyle="1" w:styleId="affiliationcountry">
    <w:name w:val="affiliation__country"/>
    <w:basedOn w:val="DefaultParagraphFont"/>
    <w:rsid w:val="00CD509A"/>
  </w:style>
  <w:style w:type="character" w:customStyle="1" w:styleId="journaltitle">
    <w:name w:val="journaltitle"/>
    <w:basedOn w:val="DefaultParagraphFont"/>
    <w:rsid w:val="00CD509A"/>
  </w:style>
  <w:style w:type="paragraph" w:customStyle="1" w:styleId="nav-linksstylessectiontitle-sc-1tike8v-3">
    <w:name w:val="nav-linksstyles__sectiontitle-sc-1tike8v-3"/>
    <w:basedOn w:val="Normal"/>
    <w:rsid w:val="00CD509A"/>
    <w:pPr>
      <w:spacing w:before="100" w:beforeAutospacing="1" w:after="100" w:afterAutospacing="1"/>
    </w:pPr>
  </w:style>
  <w:style w:type="character" w:customStyle="1" w:styleId="text-sc-1amvtpj-0-span">
    <w:name w:val="text-sc-1amvtpj-0-span"/>
    <w:basedOn w:val="DefaultParagraphFont"/>
    <w:rsid w:val="00CD509A"/>
  </w:style>
  <w:style w:type="character" w:customStyle="1" w:styleId="section-front-header-modulesubtitle">
    <w:name w:val="section-front-header-module__subtitle"/>
    <w:basedOn w:val="DefaultParagraphFont"/>
    <w:rsid w:val="00CD509A"/>
  </w:style>
  <w:style w:type="character" w:customStyle="1" w:styleId="article-classifiergap">
    <w:name w:val="article-classifier__gap"/>
    <w:basedOn w:val="DefaultParagraphFont"/>
    <w:rsid w:val="00CD509A"/>
  </w:style>
  <w:style w:type="character" w:customStyle="1" w:styleId="a-size-extra-large">
    <w:name w:val="a-size-extra-large"/>
    <w:basedOn w:val="DefaultParagraphFont"/>
    <w:rsid w:val="00CD509A"/>
  </w:style>
  <w:style w:type="paragraph" w:customStyle="1" w:styleId="generic-articlebody">
    <w:name w:val="generic-article__body"/>
    <w:basedOn w:val="Normal"/>
    <w:rsid w:val="00CD509A"/>
    <w:pPr>
      <w:spacing w:before="100" w:beforeAutospacing="1" w:after="100" w:afterAutospacing="1"/>
    </w:pPr>
  </w:style>
  <w:style w:type="character" w:customStyle="1" w:styleId="m-3219784662334730384gmail-style13ptbold">
    <w:name w:val="m_-3219784662334730384gmail-style13ptbold"/>
    <w:basedOn w:val="DefaultParagraphFont"/>
    <w:rsid w:val="00CD509A"/>
  </w:style>
  <w:style w:type="character" w:customStyle="1" w:styleId="m-6919561637539550718gmail-style13ptbold">
    <w:name w:val="m_-6919561637539550718gmail-style13ptbold"/>
    <w:basedOn w:val="DefaultParagraphFont"/>
    <w:rsid w:val="00CD509A"/>
  </w:style>
  <w:style w:type="character" w:customStyle="1" w:styleId="m-6919561637539550718gmail-styleunderline">
    <w:name w:val="m_-6919561637539550718gmail-styleunderline"/>
    <w:basedOn w:val="DefaultParagraphFont"/>
    <w:rsid w:val="00CD509A"/>
  </w:style>
  <w:style w:type="paragraph" w:customStyle="1" w:styleId="element">
    <w:name w:val="element"/>
    <w:basedOn w:val="Normal"/>
    <w:rsid w:val="00CD509A"/>
    <w:pPr>
      <w:spacing w:before="100" w:beforeAutospacing="1" w:after="100" w:afterAutospacing="1"/>
    </w:pPr>
  </w:style>
  <w:style w:type="character" w:customStyle="1" w:styleId="creditlabel">
    <w:name w:val="credit_label"/>
    <w:basedOn w:val="DefaultParagraphFont"/>
    <w:rsid w:val="00CD509A"/>
  </w:style>
  <w:style w:type="paragraph" w:customStyle="1" w:styleId="speakable-paragraph">
    <w:name w:val="speakable-paragraph"/>
    <w:basedOn w:val="Normal"/>
    <w:rsid w:val="00CD509A"/>
    <w:pPr>
      <w:spacing w:before="100" w:beforeAutospacing="1" w:after="100" w:afterAutospacing="1"/>
    </w:pPr>
  </w:style>
  <w:style w:type="paragraph" w:customStyle="1" w:styleId="excerpt">
    <w:name w:val="excerpt"/>
    <w:basedOn w:val="Normal"/>
    <w:rsid w:val="00CD509A"/>
    <w:pPr>
      <w:spacing w:before="100" w:beforeAutospacing="1" w:after="100" w:afterAutospacing="1"/>
    </w:pPr>
  </w:style>
  <w:style w:type="character" w:customStyle="1" w:styleId="by">
    <w:name w:val="by"/>
    <w:basedOn w:val="DefaultParagraphFont"/>
    <w:rsid w:val="00CD509A"/>
  </w:style>
  <w:style w:type="paragraph" w:customStyle="1" w:styleId="cardbody0">
    <w:name w:val="cardbody"/>
    <w:basedOn w:val="Normal"/>
    <w:rsid w:val="00CD509A"/>
    <w:pPr>
      <w:spacing w:before="100" w:beforeAutospacing="1" w:after="100" w:afterAutospacing="1"/>
    </w:pPr>
  </w:style>
  <w:style w:type="paragraph" w:customStyle="1" w:styleId="Textbody">
    <w:name w:val="Text body"/>
    <w:basedOn w:val="Normal"/>
    <w:rsid w:val="00CD509A"/>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CD509A"/>
  </w:style>
  <w:style w:type="character" w:customStyle="1" w:styleId="xn-location">
    <w:name w:val="xn-location"/>
    <w:basedOn w:val="DefaultParagraphFont"/>
    <w:rsid w:val="00CD509A"/>
  </w:style>
  <w:style w:type="character" w:customStyle="1" w:styleId="xn-chron">
    <w:name w:val="xn-chron"/>
    <w:basedOn w:val="DefaultParagraphFont"/>
    <w:rsid w:val="00CD509A"/>
  </w:style>
  <w:style w:type="character" w:customStyle="1" w:styleId="xn-money">
    <w:name w:val="xn-money"/>
    <w:basedOn w:val="DefaultParagraphFont"/>
    <w:rsid w:val="00CD509A"/>
  </w:style>
  <w:style w:type="character" w:customStyle="1" w:styleId="xn-person">
    <w:name w:val="xn-person"/>
    <w:basedOn w:val="DefaultParagraphFont"/>
    <w:rsid w:val="00CD5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why-unions-are-good-for-workers-especially-in-a-crisis-like-covid-19-12-policies-that-would-boost-worker-rights-safety-and-wages/" TargetMode="External"/><Relationship Id="rId18" Type="http://schemas.openxmlformats.org/officeDocument/2006/relationships/hyperlink" Target="https://www.economist.com/open-future/2018/09/26/we-need-a-post-liberal-order-now" TargetMode="External"/><Relationship Id="rId26" Type="http://schemas.openxmlformats.org/officeDocument/2006/relationships/hyperlink" Target="https://www.jstor.org/stable/2669299?seq=1" TargetMode="External"/><Relationship Id="rId39" Type="http://schemas.openxmlformats.org/officeDocument/2006/relationships/hyperlink" Target="https://electionsmith.files.wordpress.com/2015/06/convenience-voting-and-turnout_mit.pdf" TargetMode="External"/><Relationship Id="rId21" Type="http://schemas.openxmlformats.org/officeDocument/2006/relationships/hyperlink" Target="https://www.nber.org/papers/w24587" TargetMode="External"/><Relationship Id="rId34" Type="http://schemas.openxmlformats.org/officeDocument/2006/relationships/hyperlink" Target="http://apr.sagepub.com/content/43/2/283.abstract" TargetMode="External"/><Relationship Id="rId42" Type="http://schemas.openxmlformats.org/officeDocument/2006/relationships/hyperlink" Target="http://prospect.org/article/one-big-reason-voter-turnout-decline-and-income-inequality-smaller-unions" TargetMode="External"/><Relationship Id="rId7" Type="http://schemas.openxmlformats.org/officeDocument/2006/relationships/hyperlink" Target="https://www.bls.gov/news.release/pdf/union2.pdf" TargetMode="External"/><Relationship Id="rId2" Type="http://schemas.openxmlformats.org/officeDocument/2006/relationships/numbering" Target="numbering.xml"/><Relationship Id="rId16" Type="http://schemas.openxmlformats.org/officeDocument/2006/relationships/hyperlink" Target="https://www.newstatesman.com/international-politics/democracy-international-politics/2021/11/liberal-democracy-is-still-under-threat" TargetMode="External"/><Relationship Id="rId29" Type="http://schemas.openxmlformats.org/officeDocument/2006/relationships/hyperlink" Target="http://www.jstor.org/stable/1953597?seq=1" TargetMode="External"/><Relationship Id="rId1" Type="http://schemas.openxmlformats.org/officeDocument/2006/relationships/customXml" Target="../customXml/item1.xml"/><Relationship Id="rId6" Type="http://schemas.openxmlformats.org/officeDocument/2006/relationships/hyperlink" Target="https://www.bls.gov/news.release/pdf/union2.pdf" TargetMode="External"/><Relationship Id="rId11" Type="http://schemas.openxmlformats.org/officeDocument/2006/relationships/hyperlink" Target="https://www.asanet.org/sites/default/files/savvy/images/journals/docs/pdf/asr/WesternandRosenfeld.pdf" TargetMode="External"/><Relationship Id="rId24" Type="http://schemas.openxmlformats.org/officeDocument/2006/relationships/hyperlink" Target="https://investorsforhumanrights.org/corporate-capture" TargetMode="External"/><Relationship Id="rId32" Type="http://schemas.openxmlformats.org/officeDocument/2006/relationships/hyperlink" Target="http://www.jstor.org/stable/40421537" TargetMode="External"/><Relationship Id="rId37" Type="http://schemas.openxmlformats.org/officeDocument/2006/relationships/hyperlink" Target="http://www.demos.org/blog/5/18/15/racism-destroying-right-vote" TargetMode="External"/><Relationship Id="rId40" Type="http://schemas.openxmlformats.org/officeDocument/2006/relationships/hyperlink" Target="http://sf.oxfordjournals.org/content/91/3/895.abstract"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equitablegrowth.org/understanding-the-importance-of-monopsony-power-in-the-u-s-labor-market/" TargetMode="External"/><Relationship Id="rId28" Type="http://schemas.openxmlformats.org/officeDocument/2006/relationships/hyperlink" Target="https://www.theatlantic.com/politics/archive/2015/09/why-non-voters-matter/405250/" TargetMode="External"/><Relationship Id="rId36" Type="http://schemas.openxmlformats.org/officeDocument/2006/relationships/hyperlink" Target="http://polisci2.ucsd.edu/ps100da/McDonald%20%26%20Popkin%20%20APSR%20Myth%20vanishing%20Voter.pdf" TargetMode="External"/><Relationship Id="rId10" Type="http://schemas.openxmlformats.org/officeDocument/2006/relationships/hyperlink" Target="https://www.epi.org/publication/charting-wage-stagnation/" TargetMode="External"/><Relationship Id="rId19" Type="http://schemas.openxmlformats.org/officeDocument/2006/relationships/hyperlink" Target="https://www.nber.org/papers/w24587" TargetMode="External"/><Relationship Id="rId31" Type="http://schemas.openxmlformats.org/officeDocument/2006/relationships/hyperlink" Target="http://pan.oxfordjournals.org/content/14/1/83.abstract" TargetMode="External"/><Relationship Id="rId44" Type="http://schemas.openxmlformats.org/officeDocument/2006/relationships/hyperlink" Target="https://www.fhi.ox.ac.uk/wp-content/uploads/Existential-Risks-2017-01-23.pdf" TargetMode="External"/><Relationship Id="rId4" Type="http://schemas.openxmlformats.org/officeDocument/2006/relationships/settings" Target="settings.xml"/><Relationship Id="rId9" Type="http://schemas.openxmlformats.org/officeDocument/2006/relationships/hyperlink" Target="https://www.nber.org/papers/w24587" TargetMode="External"/><Relationship Id="rId14" Type="http://schemas.openxmlformats.org/officeDocument/2006/relationships/hyperlink" Target="https://www.epi.org/publication/why-unions-are-good-for-workers-especially-in-a-crisis-like-covid-19-12-policies-that-would-boost-worker-rights-safety-and-wages/" TargetMode="External"/><Relationship Id="rId22" Type="http://schemas.openxmlformats.org/officeDocument/2006/relationships/hyperlink" Target="https://equitablegrowth.org/factsheet-the-pro-act-addresses-income-inequality-by-boosting-the-organizing-power-of-u-s-workers/" TargetMode="External"/><Relationship Id="rId27" Type="http://schemas.openxmlformats.org/officeDocument/2006/relationships/hyperlink" Target="https://prospect.org/labor/unions-boost-democratic-participation/" TargetMode="External"/><Relationship Id="rId30" Type="http://schemas.openxmlformats.org/officeDocument/2006/relationships/hyperlink" Target="http://www.jstor.org/stable/1957082?seq=1" TargetMode="External"/><Relationship Id="rId35" Type="http://schemas.openxmlformats.org/officeDocument/2006/relationships/hyperlink" Target="http://sociology.as.nyu.edu/docs/IO/3858/Democratic_Contraction.pdf" TargetMode="External"/><Relationship Id="rId43" Type="http://schemas.openxmlformats.org/officeDocument/2006/relationships/hyperlink" Target="http://journals.cambridge.org/action/displayAbstract?fromPage=online&amp;aid=8543003&amp;fileId=S0022381611001666" TargetMode="External"/><Relationship Id="rId8" Type="http://schemas.openxmlformats.org/officeDocument/2006/relationships/hyperlink" Target="https://www.nber.org/papers/w24587" TargetMode="External"/><Relationship Id="rId3" Type="http://schemas.openxmlformats.org/officeDocument/2006/relationships/styles" Target="styles.xml"/><Relationship Id="rId12" Type="http://schemas.openxmlformats.org/officeDocument/2006/relationships/hyperlink" Target="https://www.epi.org/publication/why-unions-are-good-for-workers-especially-in-a-crisis-like-covid-19-12-policies-that-would-boost-worker-rights-safety-and-wages/" TargetMode="External"/><Relationship Id="rId17" Type="http://schemas.openxmlformats.org/officeDocument/2006/relationships/hyperlink" Target="https://www.newstatesman.com/world/2021/04/joe-biden-s-first-100-days-have-been-action-packed-foreign-policy-he" TargetMode="External"/><Relationship Id="rId25" Type="http://schemas.openxmlformats.org/officeDocument/2006/relationships/hyperlink" Target="https://people.duke.edu/~ds381/papers/Stegmueller_Becher_UnionsRepresentation_Jan2019.pdf" TargetMode="External"/><Relationship Id="rId33" Type="http://schemas.openxmlformats.org/officeDocument/2006/relationships/hyperlink" Target="http://www.demos.org/blog/6/4/15/two-year-anniversary-blow-vra-new-evidence-voter-id-laws-are-racially-biased" TargetMode="External"/><Relationship Id="rId38" Type="http://schemas.openxmlformats.org/officeDocument/2006/relationships/hyperlink" Target="http://www.demos.org/blog/5/18/15/racism-destroying-right-vote" TargetMode="External"/><Relationship Id="rId46" Type="http://schemas.openxmlformats.org/officeDocument/2006/relationships/theme" Target="theme/theme1.xml"/><Relationship Id="rId20" Type="http://schemas.openxmlformats.org/officeDocument/2006/relationships/hyperlink" Target="https://equitablegrowth.org/the-wage-divide-for-black-and-latinx-workers-goes-deeper-than-a-skills-gap-or-requiring-more-credentials/" TargetMode="External"/><Relationship Id="rId41" Type="http://schemas.openxmlformats.org/officeDocument/2006/relationships/hyperlink" Target="http://prospect.org/article/one-big-reason-voter-turnout-decline-and-income-inequality-smaller-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20</Pages>
  <Words>12401</Words>
  <Characters>70692</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9</cp:revision>
  <dcterms:created xsi:type="dcterms:W3CDTF">2021-11-20T14:40:00Z</dcterms:created>
  <dcterms:modified xsi:type="dcterms:W3CDTF">2021-11-20T16:06:00Z</dcterms:modified>
</cp:coreProperties>
</file>