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AFFEE" w14:textId="447D19D9" w:rsidR="00EE0480" w:rsidRDefault="00EE0480" w:rsidP="00EE0480">
      <w:pPr>
        <w:pStyle w:val="Heading2"/>
      </w:pPr>
      <w:r>
        <w:t>1ac</w:t>
      </w:r>
    </w:p>
    <w:p w14:paraId="6ADE467F" w14:textId="48568CF9" w:rsidR="00EE0480" w:rsidRPr="003010D8" w:rsidRDefault="00EE0480" w:rsidP="00EE0480">
      <w:pPr>
        <w:pStyle w:val="Heading4"/>
      </w:pPr>
      <w:r>
        <w:t>Plan- The United States ought to recognize an unconditional right to strike for workers.</w:t>
      </w:r>
    </w:p>
    <w:p w14:paraId="6C43634E" w14:textId="77777777" w:rsidR="00EE0480" w:rsidRDefault="00EE0480" w:rsidP="00EE0480">
      <w:pPr>
        <w:pStyle w:val="Heading3"/>
      </w:pPr>
      <w:r>
        <w:lastRenderedPageBreak/>
        <w:t xml:space="preserve">Advantage   </w:t>
      </w:r>
    </w:p>
    <w:p w14:paraId="70459A33" w14:textId="77777777" w:rsidR="00EE0480" w:rsidRDefault="00EE0480" w:rsidP="00EE0480">
      <w:pPr>
        <w:pStyle w:val="Heading4"/>
      </w:pPr>
      <w:r>
        <w:t xml:space="preserve">The Advantage is Unions </w:t>
      </w:r>
    </w:p>
    <w:p w14:paraId="393981E6" w14:textId="77777777" w:rsidR="00EE0480" w:rsidRDefault="00EE0480" w:rsidP="00EE0480">
      <w:pPr>
        <w:pStyle w:val="Heading4"/>
      </w:pPr>
      <w:r>
        <w:t>Scenario 1 is Innovation</w:t>
      </w:r>
    </w:p>
    <w:p w14:paraId="6E3939A1" w14:textId="77777777" w:rsidR="00EE0480" w:rsidRDefault="00EE0480" w:rsidP="00EE0480">
      <w:pPr>
        <w:pStyle w:val="Heading4"/>
      </w:pPr>
      <w:r>
        <w:t xml:space="preserve">Unionization percentages in the US are declining. </w:t>
      </w:r>
    </w:p>
    <w:p w14:paraId="2464D6F7" w14:textId="77777777" w:rsidR="00EE0480" w:rsidRPr="002F4EF0" w:rsidRDefault="00EE0480" w:rsidP="00EE0480">
      <w:r w:rsidRPr="002F4EF0">
        <w:t>Human Rights Watch, 4-29-2021, "Why the US PRO Act Matters for the Right to Unionize: Questions and Answers," https://www.hrw.org/news/2021/04/29/why-us-pro-act-matters-right-unionize-questions-and-answers</w:t>
      </w:r>
    </w:p>
    <w:p w14:paraId="4B9796C6" w14:textId="77777777" w:rsidR="00EE0480" w:rsidRPr="002F4EF0" w:rsidRDefault="00EE0480" w:rsidP="00EE0480">
      <w:r w:rsidRPr="002F4EF0">
        <w:t>What is the state of union membership in the United States?</w:t>
      </w:r>
      <w:r>
        <w:t xml:space="preserve"> (Loyola IB)</w:t>
      </w:r>
    </w:p>
    <w:p w14:paraId="118009FE" w14:textId="77777777" w:rsidR="00EE0480" w:rsidRPr="002F4EF0" w:rsidRDefault="00EE0480" w:rsidP="00EE0480">
      <w:r w:rsidRPr="002F4EF0">
        <w:t xml:space="preserve">In </w:t>
      </w:r>
      <w:r w:rsidRPr="002240F2">
        <w:rPr>
          <w:rStyle w:val="Emphasis"/>
          <w:highlight w:val="cyan"/>
        </w:rPr>
        <w:t>2020</w:t>
      </w:r>
      <w:r w:rsidRPr="00AB483B">
        <w:rPr>
          <w:rStyle w:val="StyleUnderline"/>
        </w:rPr>
        <w:t>, after a period of steady decline, union membership</w:t>
      </w:r>
      <w:r w:rsidRPr="002F4EF0">
        <w:t xml:space="preserve"> (the share of workers who are members of a union, also referred to as union density) in </w:t>
      </w:r>
      <w:r w:rsidRPr="002240F2">
        <w:rPr>
          <w:rStyle w:val="Emphasis"/>
          <w:highlight w:val="cyan"/>
        </w:rPr>
        <w:t>the U</w:t>
      </w:r>
      <w:r w:rsidRPr="00AB483B">
        <w:rPr>
          <w:rStyle w:val="Emphasis"/>
        </w:rPr>
        <w:t xml:space="preserve">nited </w:t>
      </w:r>
      <w:r w:rsidRPr="002240F2">
        <w:rPr>
          <w:rStyle w:val="Emphasis"/>
          <w:highlight w:val="cyan"/>
        </w:rPr>
        <w:t>S</w:t>
      </w:r>
      <w:r w:rsidRPr="002240F2">
        <w:rPr>
          <w:rStyle w:val="Emphasis"/>
        </w:rPr>
        <w:t>t</w:t>
      </w:r>
      <w:r w:rsidRPr="00AB483B">
        <w:rPr>
          <w:rStyle w:val="Emphasis"/>
        </w:rPr>
        <w:t xml:space="preserve">ates </w:t>
      </w:r>
      <w:r w:rsidRPr="002240F2">
        <w:rPr>
          <w:rStyle w:val="Emphasis"/>
          <w:highlight w:val="cyan"/>
        </w:rPr>
        <w:t>stood at a very low </w:t>
      </w:r>
      <w:hyperlink r:id="rId9" w:tgtFrame="_blank" w:history="1">
        <w:r w:rsidRPr="002240F2">
          <w:rPr>
            <w:rStyle w:val="Emphasis"/>
            <w:rFonts w:eastAsiaTheme="majorEastAsia"/>
            <w:highlight w:val="cyan"/>
          </w:rPr>
          <w:t>10.8 percent</w:t>
        </w:r>
      </w:hyperlink>
      <w:r w:rsidRPr="002F4EF0">
        <w:t xml:space="preserve">. The share of US workers with </w:t>
      </w:r>
      <w:r w:rsidRPr="00AB483B">
        <w:rPr>
          <w:rStyle w:val="StyleUnderline"/>
        </w:rPr>
        <w:t>collective bargaining coverage</w:t>
      </w:r>
      <w:r w:rsidRPr="002F4EF0">
        <w:t xml:space="preserve"> (those represented by a union, including nonunion members) </w:t>
      </w:r>
      <w:r w:rsidRPr="002240F2">
        <w:rPr>
          <w:rStyle w:val="Emphasis"/>
          <w:highlight w:val="cyan"/>
        </w:rPr>
        <w:t>was similarly low, at </w:t>
      </w:r>
      <w:hyperlink r:id="rId10" w:tgtFrame="_blank" w:history="1">
        <w:r w:rsidRPr="002240F2">
          <w:rPr>
            <w:rStyle w:val="Emphasis"/>
            <w:rFonts w:eastAsiaTheme="majorEastAsia"/>
            <w:highlight w:val="cyan"/>
          </w:rPr>
          <w:t>12.1 percent</w:t>
        </w:r>
      </w:hyperlink>
      <w:r w:rsidRPr="00AB483B">
        <w:rPr>
          <w:rStyle w:val="Emphasis"/>
        </w:rPr>
        <w:t xml:space="preserve">. </w:t>
      </w:r>
      <w:r w:rsidRPr="002F4EF0">
        <w:t>Union membership was significantly higher in the 1950s through the 1970s with about a third of workers being part of, or protected by, a union, but after 1973, union membership in the private sector became the target of antiworker politicians and corporations.</w:t>
      </w:r>
    </w:p>
    <w:p w14:paraId="780C0380" w14:textId="77777777" w:rsidR="00EE0480" w:rsidRDefault="00EE0480" w:rsidP="00EE0480">
      <w:r w:rsidRPr="002F4EF0">
        <w:t>Historical </w:t>
      </w:r>
      <w:hyperlink r:id="rId11" w:tgtFrame="_blank" w:history="1">
        <w:r w:rsidRPr="002F4EF0">
          <w:rPr>
            <w:rStyle w:val="Hyperlink"/>
            <w:rFonts w:eastAsiaTheme="majorEastAsia"/>
          </w:rPr>
          <w:t>data</w:t>
        </w:r>
      </w:hyperlink>
      <w:r w:rsidRPr="002F4EF0">
        <w:t xml:space="preserve"> show that the </w:t>
      </w:r>
      <w:r w:rsidRPr="002240F2">
        <w:rPr>
          <w:rStyle w:val="StyleUnderline"/>
          <w:highlight w:val="cyan"/>
        </w:rPr>
        <w:t>decline in </w:t>
      </w:r>
      <w:hyperlink r:id="rId12" w:tgtFrame="_blank" w:history="1">
        <w:r w:rsidRPr="002240F2">
          <w:rPr>
            <w:rStyle w:val="StyleUnderline"/>
            <w:rFonts w:eastAsiaTheme="majorEastAsia"/>
            <w:highlight w:val="cyan"/>
          </w:rPr>
          <w:t>bargaining</w:t>
        </w:r>
      </w:hyperlink>
      <w:r w:rsidRPr="002240F2">
        <w:rPr>
          <w:rStyle w:val="StyleUnderline"/>
          <w:highlight w:val="cyan"/>
        </w:rPr>
        <w:t> power coincided with stagnating </w:t>
      </w:r>
      <w:hyperlink r:id="rId13" w:tgtFrame="_blank" w:history="1">
        <w:r w:rsidRPr="002240F2">
          <w:rPr>
            <w:rStyle w:val="StyleUnderline"/>
            <w:rFonts w:eastAsiaTheme="majorEastAsia"/>
            <w:highlight w:val="cyan"/>
          </w:rPr>
          <w:t xml:space="preserve">wages </w:t>
        </w:r>
        <w:r w:rsidRPr="002240F2">
          <w:rPr>
            <w:rStyle w:val="StyleUnderline"/>
            <w:rFonts w:eastAsiaTheme="majorEastAsia"/>
          </w:rPr>
          <w:t>for lower income workers and growing</w:t>
        </w:r>
      </w:hyperlink>
      <w:r w:rsidRPr="00AB483B">
        <w:rPr>
          <w:rStyle w:val="StyleUnderline"/>
        </w:rPr>
        <w:t> income inequality.</w:t>
      </w:r>
      <w:r w:rsidRPr="002F4EF0">
        <w:t xml:space="preserve"> Researchers at Harvard University and the University of Washington found that the drop in union density may have accounted for as much as </w:t>
      </w:r>
      <w:hyperlink r:id="rId14" w:tgtFrame="_blank" w:history="1">
        <w:r w:rsidRPr="002F4EF0">
          <w:rPr>
            <w:rStyle w:val="Hyperlink"/>
            <w:rFonts w:eastAsiaTheme="majorEastAsia"/>
          </w:rPr>
          <w:t>40 percent of rising inequality</w:t>
        </w:r>
      </w:hyperlink>
      <w:r w:rsidRPr="002F4EF0">
        <w:t>.</w:t>
      </w:r>
    </w:p>
    <w:p w14:paraId="7FEF4879" w14:textId="77777777" w:rsidR="00EE0480" w:rsidRDefault="00EE0480" w:rsidP="00EE0480">
      <w:r w:rsidRPr="002F4EF0">
        <w:t xml:space="preserve">Presently, </w:t>
      </w:r>
      <w:r w:rsidRPr="002240F2">
        <w:rPr>
          <w:rStyle w:val="Emphasis"/>
          <w:highlight w:val="cyan"/>
        </w:rPr>
        <w:t>a worker covered by a collective bargaining agreement in the U</w:t>
      </w:r>
      <w:r w:rsidRPr="00AB483B">
        <w:rPr>
          <w:rStyle w:val="Emphasis"/>
        </w:rPr>
        <w:t xml:space="preserve">nited </w:t>
      </w:r>
      <w:r w:rsidRPr="002240F2">
        <w:rPr>
          <w:rStyle w:val="Emphasis"/>
          <w:highlight w:val="cyan"/>
        </w:rPr>
        <w:t>S</w:t>
      </w:r>
      <w:r w:rsidRPr="00AB483B">
        <w:rPr>
          <w:rStyle w:val="Emphasis"/>
        </w:rPr>
        <w:t>tates </w:t>
      </w:r>
      <w:hyperlink r:id="rId15" w:tgtFrame="_blank" w:history="1">
        <w:r w:rsidRPr="002240F2">
          <w:rPr>
            <w:rStyle w:val="Emphasis"/>
            <w:rFonts w:eastAsiaTheme="majorEastAsia"/>
            <w:highlight w:val="cyan"/>
          </w:rPr>
          <w:t>on average earns about 11.2 percent more</w:t>
        </w:r>
      </w:hyperlink>
      <w:r w:rsidRPr="00AB483B">
        <w:rPr>
          <w:rStyle w:val="StyleUnderline"/>
        </w:rPr>
        <w:t> than a worker with a similar education</w:t>
      </w:r>
      <w:r w:rsidRPr="002F4EF0">
        <w:t xml:space="preserve">, occupation, </w:t>
      </w:r>
      <w:r w:rsidRPr="002240F2">
        <w:rPr>
          <w:highlight w:val="cyan"/>
        </w:rPr>
        <w:t xml:space="preserve">and </w:t>
      </w:r>
      <w:r w:rsidRPr="002240F2">
        <w:rPr>
          <w:rStyle w:val="Emphasis"/>
          <w:highlight w:val="cyan"/>
        </w:rPr>
        <w:t>experience in a nonunionized</w:t>
      </w:r>
      <w:r w:rsidRPr="00AB483B">
        <w:rPr>
          <w:rStyle w:val="Emphasis"/>
        </w:rPr>
        <w:t xml:space="preserve"> </w:t>
      </w:r>
      <w:r w:rsidRPr="002240F2">
        <w:rPr>
          <w:rStyle w:val="Emphasis"/>
          <w:highlight w:val="cyan"/>
        </w:rPr>
        <w:t>workplace in the same sector</w:t>
      </w:r>
      <w:r w:rsidRPr="00AB483B">
        <w:rPr>
          <w:rStyle w:val="Emphasis"/>
        </w:rPr>
        <w:t xml:space="preserve">. </w:t>
      </w:r>
      <w:r w:rsidRPr="002F4EF0">
        <w:t xml:space="preserve">This difference is more pronounced for Black and Hispanic workers, which suggests that </w:t>
      </w:r>
      <w:r w:rsidRPr="00AB483B">
        <w:rPr>
          <w:rStyle w:val="StyleUnderline"/>
        </w:rPr>
        <w:t>unions can help to reduce the racial wage gap</w:t>
      </w:r>
      <w:r w:rsidRPr="002F4EF0">
        <w:t>. On average, Black workers represented by a union earn </w:t>
      </w:r>
      <w:hyperlink r:id="rId16" w:tgtFrame="_blank" w:history="1">
        <w:r w:rsidRPr="002F4EF0">
          <w:rPr>
            <w:rStyle w:val="Hyperlink"/>
            <w:rFonts w:eastAsiaTheme="majorEastAsia"/>
          </w:rPr>
          <w:t>13.7 percent more</w:t>
        </w:r>
      </w:hyperlink>
      <w:r w:rsidRPr="002F4EF0">
        <w:t> than their nonunionized peers, and </w:t>
      </w:r>
      <w:hyperlink r:id="rId17" w:tgtFrame="_blank" w:history="1">
        <w:r w:rsidRPr="002F4EF0">
          <w:rPr>
            <w:rStyle w:val="Hyperlink"/>
            <w:rFonts w:eastAsiaTheme="majorEastAsia"/>
          </w:rPr>
          <w:t>Hispanic workers</w:t>
        </w:r>
      </w:hyperlink>
      <w:r w:rsidRPr="002F4EF0">
        <w:t> represented by a union earn </w:t>
      </w:r>
      <w:hyperlink r:id="rId18" w:tgtFrame="_blank" w:history="1">
        <w:r w:rsidRPr="002F4EF0">
          <w:rPr>
            <w:rStyle w:val="Hyperlink"/>
            <w:rFonts w:eastAsiaTheme="majorEastAsia"/>
          </w:rPr>
          <w:t>20.1 percent more</w:t>
        </w:r>
      </w:hyperlink>
      <w:r w:rsidRPr="002F4EF0">
        <w:t>.</w:t>
      </w:r>
    </w:p>
    <w:p w14:paraId="19BC3748" w14:textId="77777777" w:rsidR="00EE0480" w:rsidRDefault="00EE0480" w:rsidP="00EE0480">
      <w:pPr>
        <w:pStyle w:val="Heading4"/>
      </w:pPr>
      <w:r>
        <w:t>Strikes generate support for unions – its critical to their power</w:t>
      </w:r>
    </w:p>
    <w:p w14:paraId="64A1793B" w14:textId="77777777" w:rsidR="00EE0480" w:rsidRDefault="00EE0480" w:rsidP="00EE0480">
      <w:r w:rsidRPr="00463DA2">
        <w:rPr>
          <w:rStyle w:val="Style13ptBold"/>
        </w:rPr>
        <w:t>Reich</w:t>
      </w:r>
      <w:r>
        <w:rPr>
          <w:rStyle w:val="Style13ptBold"/>
        </w:rPr>
        <w:t xml:space="preserve"> et al, </w:t>
      </w:r>
      <w:r w:rsidRPr="00463DA2">
        <w:rPr>
          <w:rStyle w:val="Style13ptBold"/>
        </w:rPr>
        <w:t>2021</w:t>
      </w:r>
      <w:r>
        <w:rPr>
          <w:rStyle w:val="Style13ptBold"/>
        </w:rPr>
        <w:t xml:space="preserve">. </w:t>
      </w:r>
      <w:r>
        <w:t xml:space="preserve">Alexander </w:t>
      </w:r>
      <w:r w:rsidRPr="00463DA2">
        <w:t xml:space="preserve">Hertel-Fernandez et </w:t>
      </w:r>
      <w:proofErr w:type="gramStart"/>
      <w:r w:rsidRPr="00463DA2">
        <w:t>al,</w:t>
      </w:r>
      <w:r>
        <w:rPr>
          <w:rStyle w:val="Style13ptBold"/>
        </w:rPr>
        <w:t>.</w:t>
      </w:r>
      <w:proofErr w:type="gramEnd"/>
      <w:r>
        <w:t xml:space="preserve"> Suresh Naidu, and </w:t>
      </w:r>
      <w:r w:rsidRPr="00463DA2">
        <w:t>Adam Reich et al, 2021.</w:t>
      </w:r>
      <w:r>
        <w:t xml:space="preserve"> Alexander Hertel-Fernandez is an associate professor of public affairs at Columbia University, where he studies American political economy, with a focus on the politics of business, labor, wealthy donors, and policy. Adam Reich is an associate professor of sociology at Columbia University, Naidu is a professor of economics and public affairs at Columbia University. “Schooled by Strikes? The Effects of Large-Scale Labor Unrest on Mass Attitudes toward the Labor Movement.” </w:t>
      </w:r>
      <w:r>
        <w:rPr>
          <w:i/>
          <w:iCs/>
        </w:rPr>
        <w:t xml:space="preserve">Perspectives on </w:t>
      </w:r>
      <w:r w:rsidRPr="009937CE">
        <w:rPr>
          <w:i/>
          <w:iCs/>
        </w:rPr>
        <w:t>Politics</w:t>
      </w:r>
      <w:r>
        <w:t xml:space="preserve">, </w:t>
      </w:r>
      <w:r w:rsidRPr="009937CE">
        <w:t>American</w:t>
      </w:r>
      <w:r>
        <w:t xml:space="preserve"> Political Science Association, March 2021 Vol 19 No. 1. doi:10.1017/S1537592720001279</w:t>
      </w:r>
    </w:p>
    <w:p w14:paraId="21B4AF7E" w14:textId="77777777" w:rsidR="00EE0480" w:rsidRDefault="00EE0480" w:rsidP="00EE0480">
      <w:r>
        <w:t xml:space="preserve">We examined </w:t>
      </w:r>
      <w:r w:rsidRPr="006E2394">
        <w:rPr>
          <w:rStyle w:val="Emphasis"/>
          <w:highlight w:val="cyan"/>
        </w:rPr>
        <w:t>the political consequences</w:t>
      </w:r>
      <w:r w:rsidRPr="006E2394">
        <w:rPr>
          <w:rStyle w:val="Emphasis"/>
        </w:rPr>
        <w:t xml:space="preserve"> </w:t>
      </w:r>
      <w:r w:rsidRPr="006E2394">
        <w:t xml:space="preserve">of large-scale teacher </w:t>
      </w:r>
      <w:r w:rsidRPr="006E2394">
        <w:rPr>
          <w:highlight w:val="cyan"/>
        </w:rPr>
        <w:t>strikes,</w:t>
      </w:r>
      <w:r>
        <w:t xml:space="preserve"> studying how firsthand exposure changed mass attitudes and public preferences. Across a range of specifications and approaches, we find that increased </w:t>
      </w:r>
      <w:r w:rsidRPr="006E2394">
        <w:rPr>
          <w:highlight w:val="cyan"/>
        </w:rPr>
        <w:t xml:space="preserve">exposure to the strikes </w:t>
      </w:r>
      <w:r w:rsidRPr="006E2394">
        <w:rPr>
          <w:rStyle w:val="Emphasis"/>
          <w:highlight w:val="cyan"/>
        </w:rPr>
        <w:t>led to greater support for the walkouts</w:t>
      </w:r>
      <w:r>
        <w:t xml:space="preserve">, </w:t>
      </w:r>
      <w:r w:rsidRPr="00463DA2">
        <w:rPr>
          <w:rStyle w:val="StyleUnderline"/>
        </w:rPr>
        <w:t xml:space="preserve">more support for legal rights for teachers and unions, and, especially, greater personal interest in labor action at people’s own jobs, though not necessarily through traditional </w:t>
      </w:r>
      <w:r w:rsidRPr="00463DA2">
        <w:rPr>
          <w:rStyle w:val="StyleUnderline"/>
        </w:rPr>
        <w:lastRenderedPageBreak/>
        <w:t>unions.</w:t>
      </w:r>
      <w:r>
        <w:t xml:space="preserve"> Returning to the theoretical expectations we outlined earlier, the teacher strikes appear to have changed the ways that parents think about the labor movement</w:t>
      </w:r>
      <w:r w:rsidRPr="006E2394">
        <w:rPr>
          <w:highlight w:val="cyan"/>
        </w:rPr>
        <w:t xml:space="preserve">, </w:t>
      </w:r>
      <w:r w:rsidRPr="006E2394">
        <w:rPr>
          <w:rStyle w:val="Emphasis"/>
          <w:highlight w:val="cyan"/>
        </w:rPr>
        <w:t>generating greater public support</w:t>
      </w:r>
      <w:r>
        <w:t xml:space="preserve">. The results regarding workers’ interest in undertaking labor action in their own jobs also suggests evidence in favor of the public inspiration and imitation hypothesis, underscoring the role </w:t>
      </w:r>
      <w:proofErr w:type="gramStart"/>
      <w:r w:rsidRPr="00463DA2">
        <w:rPr>
          <w:rStyle w:val="StyleUnderline"/>
        </w:rPr>
        <w:t xml:space="preserve">that </w:t>
      </w:r>
      <w:r w:rsidRPr="006E2394">
        <w:rPr>
          <w:rStyle w:val="StyleUnderline"/>
          <w:highlight w:val="cyan"/>
        </w:rPr>
        <w:t>social movements and mobilizations</w:t>
      </w:r>
      <w:proofErr w:type="gramEnd"/>
      <w:r w:rsidRPr="006E2394">
        <w:rPr>
          <w:rStyle w:val="StyleUnderline"/>
          <w:highlight w:val="cyan"/>
        </w:rPr>
        <w:t xml:space="preserve"> can play in teaching noninvolved members about the movement and tactics</w:t>
      </w:r>
      <w:r>
        <w:t xml:space="preserve">.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t>
      </w:r>
      <w:r w:rsidRPr="006E2394">
        <w:rPr>
          <w:rStyle w:val="StyleUnderline"/>
          <w:highlight w:val="cyan"/>
        </w:rPr>
        <w:t>We therefore think that our results represent more durable changes in opinion</w:t>
      </w:r>
      <w:r w:rsidRPr="00463DA2">
        <w:rPr>
          <w:rStyle w:val="StyleUnderline"/>
        </w:rPr>
        <w:t xml:space="preserve"> as a result of the strikes, in line with other studies of </w:t>
      </w:r>
      <w:r w:rsidRPr="006E2394">
        <w:rPr>
          <w:rStyle w:val="StyleUnderline"/>
          <w:highlight w:val="cyan"/>
        </w:rPr>
        <w:t>historical mobilizations and long-term changes in attitudes</w:t>
      </w:r>
      <w:r w:rsidRPr="00463DA2">
        <w:rPr>
          <w:rStyle w:val="StyleUnderline"/>
        </w:rPr>
        <w:t xml:space="preserve"> (</w:t>
      </w:r>
      <w:proofErr w:type="spellStart"/>
      <w:r w:rsidRPr="00463DA2">
        <w:rPr>
          <w:rStyle w:val="StyleUnderline"/>
        </w:rPr>
        <w:t>Mazumder</w:t>
      </w:r>
      <w:proofErr w:type="spellEnd"/>
      <w:r w:rsidRPr="00463DA2">
        <w:rPr>
          <w:rStyle w:val="StyleUnderline"/>
        </w:rPr>
        <w:t xml:space="preserve"> 2018</w:t>
      </w:r>
      <w:r>
        <w:t xml:space="preserve">). The AFL-CIO time-series polling data, moreover, further suggest that there were </w:t>
      </w:r>
      <w:r w:rsidRPr="00463DA2">
        <w:rPr>
          <w:rStyle w:val="StyleUnderline"/>
        </w:rPr>
        <w:t>increases in aggregate public support for unions in the strike states after the strikes occurred</w:t>
      </w:r>
      <w: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t>all of</w:t>
      </w:r>
      <w:proofErr w:type="gramEnd"/>
      <w:r>
        <w:t xml:space="preserve"> our survey outcomes. Future studies ought to consider alternative designs with the power to probe the individual outcomes that were not considered in this study.</w:t>
      </w:r>
    </w:p>
    <w:p w14:paraId="2BBD2D32" w14:textId="77777777" w:rsidR="00EE0480" w:rsidRDefault="00EE0480" w:rsidP="00EE0480">
      <w:r>
        <w:t xml:space="preserve">Another question is how to generalize from our results to other strikes and labor actions. Although it is beyond the scope of this article to develop and test a more general theory of strike action, there are factors that suggest that the </w:t>
      </w:r>
      <w:r w:rsidRPr="00463DA2">
        <w:rPr>
          <w:rStyle w:val="StyleUnderline"/>
        </w:rPr>
        <w:t xml:space="preserve">teacher </w:t>
      </w:r>
      <w:r w:rsidRPr="006E2394">
        <w:rPr>
          <w:rStyle w:val="StyleUnderline"/>
          <w:highlight w:val="cyan"/>
        </w:rPr>
        <w:t>strikes we study here represent a hard test for building public support</w:t>
      </w:r>
      <w:r w:rsidRPr="00463DA2">
        <w:rPr>
          <w:rStyle w:val="StyleUnderline"/>
        </w:rPr>
        <w:t xml:space="preserve">. The affected states had relatively weak public sector labor movements, meaning that few individuals had personal connections to unions; most were also generally conservative and Republican leaning, further </w:t>
      </w:r>
      <w:r w:rsidRPr="006E2394">
        <w:rPr>
          <w:rStyle w:val="StyleUnderline"/>
          <w:highlight w:val="cyan"/>
        </w:rPr>
        <w:t>potentially reducing the receptivity of the public to the teachers’ demands</w:t>
      </w:r>
      <w:r w:rsidRPr="006E2394">
        <w:rPr>
          <w:highlight w:val="cyan"/>
        </w:rPr>
        <w:t>.</w:t>
      </w:r>
      <w:r>
        <w:t xml:space="preserve">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w:t>
      </w:r>
      <w:r w:rsidRPr="00463DA2">
        <w:rPr>
          <w:rStyle w:val="StyleUnderline"/>
        </w:rPr>
        <w:t xml:space="preserve">Considering these factors together, we feel comfortable arguing that </w:t>
      </w:r>
      <w:r w:rsidRPr="006E2394">
        <w:rPr>
          <w:rStyle w:val="StyleUnderline"/>
          <w:highlight w:val="cyan"/>
        </w:rPr>
        <w:t xml:space="preserve">strikes are </w:t>
      </w:r>
      <w:r w:rsidRPr="006122FC">
        <w:rPr>
          <w:rStyle w:val="StyleUnderline"/>
        </w:rPr>
        <w:t>likely t</w:t>
      </w:r>
      <w:r w:rsidRPr="006E2394">
        <w:rPr>
          <w:rStyle w:val="StyleUnderline"/>
          <w:highlight w:val="cyan"/>
        </w:rPr>
        <w:t xml:space="preserve">o be successful in other contexts where involved employees can successfully leverage close connections to the clients and customers they serve and connect their grievances to the </w:t>
      </w:r>
      <w:r w:rsidRPr="006E2394">
        <w:rPr>
          <w:rStyle w:val="StyleUnderline"/>
          <w:highlight w:val="cyan"/>
        </w:rPr>
        <w:lastRenderedPageBreak/>
        <w:t>interests</w:t>
      </w:r>
      <w:r w:rsidRPr="00463DA2">
        <w:rPr>
          <w:rStyle w:val="StyleUnderline"/>
        </w:rPr>
        <w:t xml:space="preserve"> of the broader community</w:t>
      </w:r>
      <w:r>
        <w:t xml:space="preserve">. This is likely to be especially true in cases where individuals feel they are not receiving the level of quality service they deserve from businesses or governments. The flip side of our argument is that strikes are less likely to be successful—and may produce backlash—when </w:t>
      </w:r>
      <w:r w:rsidRPr="006122FC">
        <w:rPr>
          <w:highlight w:val="cyan"/>
        </w:rPr>
        <w:t>the mass public views striking workers’ demands as illegitimate or opposed to their own interests</w:t>
      </w:r>
      <w:r>
        <w:t xml:space="preserve">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t>a number of</w:t>
      </w:r>
      <w:proofErr w:type="gramEnd"/>
      <w: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w:t>
      </w:r>
      <w:r w:rsidRPr="006122FC">
        <w:rPr>
          <w:highlight w:val="cyan"/>
        </w:rPr>
        <w:t>analysis of the mechanisms driving our results suggests that it was not necessarily information</w:t>
      </w:r>
      <w:r>
        <w:t xml:space="preserve"> about poor school quality or the strikes themselves that changed parents’ minds, but perhaps the fact that the teachers were discussing the public goods they were seeking for the broader community. We anticipate </w:t>
      </w:r>
      <w:r w:rsidRPr="006122FC">
        <w:rPr>
          <w:highlight w:val="cyan"/>
        </w:rPr>
        <w:t>that strikes or walkouts that adopt a similar strategy</w:t>
      </w:r>
      <w:r>
        <w:t>—</w:t>
      </w:r>
      <w:proofErr w:type="gramStart"/>
      <w:r>
        <w:t>similar to</w:t>
      </w:r>
      <w:proofErr w:type="gramEnd"/>
      <w:r>
        <w:t xml:space="preserve"> the </w:t>
      </w:r>
      <w:r w:rsidRPr="006122FC">
        <w:rPr>
          <w:highlight w:val="cyan"/>
        </w:rPr>
        <w:t>notion of “bargaining for the common good”—</w:t>
      </w:r>
      <w:r>
        <w:t>would be most likely to register effects like ours in the future (</w:t>
      </w:r>
      <w:proofErr w:type="spellStart"/>
      <w:r>
        <w:t>McCartin</w:t>
      </w:r>
      <w:proofErr w:type="spellEnd"/>
      <w: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t>McAlevey</w:t>
      </w:r>
      <w:proofErr w:type="spellEnd"/>
      <w:r>
        <w:t xml:space="preserve"> 2019). In all, our results complement a long line of work arguing for the primacy of the strike as a tactic for labor influence (</w:t>
      </w:r>
      <w:proofErr w:type="gramStart"/>
      <w:r>
        <w:t>e.g.</w:t>
      </w:r>
      <w:proofErr w:type="gramEnd"/>
      <w:r>
        <w:t xml:space="preserve"> Burns 2011; Rosenfeld 2006; Rubin 1986). Although this literature generally has focused on the economic consequences of strikes, we have shown that strikes can also have significant effects on public opinion. Even though </w:t>
      </w:r>
      <w:r w:rsidRPr="006122FC">
        <w:rPr>
          <w:rStyle w:val="Emphasis"/>
          <w:highlight w:val="cyan"/>
        </w:rPr>
        <w:t>private sector strikes have long sought to</w:t>
      </w:r>
      <w:r w:rsidRPr="006122FC">
        <w:rPr>
          <w:rStyle w:val="Emphasis"/>
        </w:rPr>
        <w:t xml:space="preserve"> </w:t>
      </w:r>
      <w:r w:rsidRPr="006122FC">
        <w:rPr>
          <w:rStyle w:val="Emphasis"/>
          <w:highlight w:val="cyan"/>
        </w:rPr>
        <w:t>amass public support</w:t>
      </w:r>
      <w:r>
        <w:t xml:space="preserve">, public-facing </w:t>
      </w:r>
      <w:r w:rsidRPr="006122FC">
        <w:rPr>
          <w:rStyle w:val="Emphasis"/>
          <w:highlight w:val="cyan"/>
        </w:rPr>
        <w:t>strikes are even more important for public sector labor unions</w:t>
      </w:r>
      <w:r>
        <w:t xml:space="preserve">, given their </w:t>
      </w:r>
      <w:r w:rsidRPr="006122FC">
        <w:rPr>
          <w:rStyle w:val="Emphasis"/>
          <w:highlight w:val="cyan"/>
        </w:rPr>
        <w:t>structure of production</w:t>
      </w:r>
      <w:r>
        <w:t xml:space="preserve"> and the fact that </w:t>
      </w:r>
      <w:proofErr w:type="spellStart"/>
      <w:proofErr w:type="gramStart"/>
      <w:r>
        <w:t>their“</w:t>
      </w:r>
      <w:proofErr w:type="gramEnd"/>
      <w:r>
        <w:t>managers”are</w:t>
      </w:r>
      <w:proofErr w:type="spellEnd"/>
      <w:r>
        <w:t xml:space="preserve"> ultimately elected officials. But how should we view strikes relative to the other strategies that </w:t>
      </w:r>
      <w:r w:rsidRPr="006122FC">
        <w:rPr>
          <w:rStyle w:val="Emphasis"/>
          <w:highlight w:val="cyan"/>
        </w:rPr>
        <w:t>public sector unions might deploy in politics</w:t>
      </w:r>
      <w:r>
        <w:t xml:space="preserve">,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t>are</w:t>
      </w:r>
      <w:proofErr w:type="gramEnd"/>
      <w:r>
        <w:t xml:space="preserve"> unsuccessful and when their demands are popular in the mass public.</w:t>
      </w:r>
    </w:p>
    <w:p w14:paraId="137BA864" w14:textId="77777777" w:rsidR="00EE0480" w:rsidRPr="00A540C2" w:rsidRDefault="00EE0480" w:rsidP="00EE0480">
      <w:pPr>
        <w:rPr>
          <w:u w:val="single"/>
        </w:rPr>
      </w:pPr>
      <w:r>
        <w:t xml:space="preserve">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t>Kollman</w:t>
      </w:r>
      <w:proofErr w:type="spellEnd"/>
      <w: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t>smovement</w:t>
      </w:r>
      <w:proofErr w:type="spellEnd"/>
      <w:r>
        <w:t xml:space="preserve">: suggest that the decline of strikes we tracked in Figure 1 may form a vicious cycle for the long-term political power of labor. </w:t>
      </w:r>
      <w:r w:rsidRPr="00586372">
        <w:rPr>
          <w:rStyle w:val="StyleUnderline"/>
        </w:rPr>
        <w:t xml:space="preserve">As we have documented, </w:t>
      </w:r>
      <w:r w:rsidRPr="006122FC">
        <w:rPr>
          <w:rStyle w:val="Emphasis"/>
        </w:rPr>
        <w:t>strikes seem to be an important way that people form opinions about unions and develop interest in labor action</w:t>
      </w:r>
      <w:r w:rsidRPr="00586372">
        <w:rPr>
          <w:rStyle w:val="StyleUnderline"/>
        </w:rPr>
        <w:t xml:space="preserve">. </w:t>
      </w:r>
      <w:r w:rsidRPr="00586372">
        <w:rPr>
          <w:rStyle w:val="StyleUnderline"/>
        </w:rPr>
        <w:lastRenderedPageBreak/>
        <w:t xml:space="preserve">As both strikes and union membership have declined precipitously over the past decades, few members of the public have had opportunities to gain firsthand knowledge and interest in unions. Moreover, </w:t>
      </w:r>
      <w:r w:rsidRPr="006122FC">
        <w:rPr>
          <w:rStyle w:val="StyleUnderline"/>
        </w:rPr>
        <w:t>strikes appear to foster greater interest in further strikes</w:t>
      </w:r>
      <w:r w:rsidRPr="00586372">
        <w:rPr>
          <w:rStyle w:val="StyleUnderline"/>
        </w:rPr>
        <w:t>, feeding on one another. If unions are to regain any economic or political clout in the coming years, our study suggests that the strike must be a central strategy of the labor movement.</w:t>
      </w:r>
    </w:p>
    <w:p w14:paraId="09F7B3E9" w14:textId="77777777" w:rsidR="00EE0480" w:rsidRDefault="00EE0480" w:rsidP="00EE0480">
      <w:pPr>
        <w:pStyle w:val="Heading4"/>
      </w:pPr>
      <w:r>
        <w:t>Right to Strike mobilizes socio-economic inequality.</w:t>
      </w:r>
    </w:p>
    <w:p w14:paraId="7EBDB23B" w14:textId="77777777" w:rsidR="00EE0480" w:rsidRPr="005915E7" w:rsidRDefault="00EE0480" w:rsidP="00EE0480">
      <w:r w:rsidRPr="005915E7">
        <w:t>Human Rights Watch, 4-29-2021, "Why the US PRO Act Matters for the Right to Unionize: Questions and Answers," https://www.hrw.org/news/2021/04/29/why-us-pro-act-matters-right-unionize-questions-and-answers</w:t>
      </w:r>
    </w:p>
    <w:p w14:paraId="4E6B714D" w14:textId="77777777" w:rsidR="00EE0480" w:rsidRPr="005915E7" w:rsidRDefault="00EE0480" w:rsidP="00EE0480">
      <w:r w:rsidRPr="005915E7">
        <w:t>How does the right to organize affect economic and social inequality?</w:t>
      </w:r>
      <w:r>
        <w:t xml:space="preserve"> (Loyola IB)</w:t>
      </w:r>
    </w:p>
    <w:p w14:paraId="0AE67829" w14:textId="77777777" w:rsidR="00EE0480" w:rsidRPr="005915E7" w:rsidRDefault="00EE0480" w:rsidP="00EE0480">
      <w:r w:rsidRPr="00222D7B">
        <w:rPr>
          <w:rStyle w:val="StyleUnderline"/>
          <w:highlight w:val="cyan"/>
        </w:rPr>
        <w:t>Protecting</w:t>
      </w:r>
      <w:r w:rsidRPr="00AB483B">
        <w:rPr>
          <w:rStyle w:val="StyleUnderline"/>
        </w:rPr>
        <w:t xml:space="preserve"> the </w:t>
      </w:r>
      <w:r w:rsidRPr="00222D7B">
        <w:rPr>
          <w:rStyle w:val="StyleUnderline"/>
          <w:highlight w:val="cyan"/>
        </w:rPr>
        <w:t>rights to organize and bargain</w:t>
      </w:r>
      <w:r w:rsidRPr="00AB483B">
        <w:rPr>
          <w:rStyle w:val="StyleUnderline"/>
        </w:rPr>
        <w:t xml:space="preserve"> collectively </w:t>
      </w:r>
      <w:r w:rsidRPr="00222D7B">
        <w:rPr>
          <w:rStyle w:val="StyleUnderline"/>
          <w:highlight w:val="cyan"/>
        </w:rPr>
        <w:t>can play a key role in </w:t>
      </w:r>
      <w:hyperlink r:id="rId19" w:tgtFrame="_blank" w:history="1">
        <w:r w:rsidRPr="00222D7B">
          <w:rPr>
            <w:rStyle w:val="StyleUnderline"/>
            <w:rFonts w:eastAsiaTheme="majorEastAsia"/>
            <w:highlight w:val="cyan"/>
          </w:rPr>
          <w:t>reducing economic and social inequality</w:t>
        </w:r>
      </w:hyperlink>
      <w:r w:rsidRPr="00AB483B">
        <w:rPr>
          <w:rStyle w:val="StyleUnderline"/>
        </w:rPr>
        <w:t>.</w:t>
      </w:r>
      <w:r w:rsidRPr="005915E7">
        <w:t xml:space="preserve"> </w:t>
      </w:r>
      <w:r w:rsidRPr="00AB483B">
        <w:rPr>
          <w:rStyle w:val="StyleUnderline"/>
        </w:rPr>
        <w:t xml:space="preserve">These </w:t>
      </w:r>
      <w:r w:rsidRPr="00222D7B">
        <w:rPr>
          <w:rStyle w:val="StyleUnderline"/>
          <w:highlight w:val="cyan"/>
        </w:rPr>
        <w:t>rights allow workers to stand together and bargain for fair wages</w:t>
      </w:r>
      <w:r w:rsidRPr="005915E7">
        <w:t>, adequate benefits, and safe working conditions, and they protect against unjustified job loss and discriminatory or unfair employer behavior, which can help to narrow the racial and gender wage gap.</w:t>
      </w:r>
    </w:p>
    <w:p w14:paraId="469C608F" w14:textId="77777777" w:rsidR="00EE0480" w:rsidRPr="005915E7" w:rsidRDefault="00EE0480" w:rsidP="00EE0480">
      <w:r w:rsidRPr="005915E7">
        <w:t>Many policymakers and commentators have long promoted hard work and </w:t>
      </w:r>
      <w:hyperlink r:id="rId20" w:tgtFrame="_blank" w:history="1">
        <w:r w:rsidRPr="005915E7">
          <w:rPr>
            <w:rStyle w:val="Hyperlink"/>
            <w:rFonts w:eastAsiaTheme="majorEastAsia"/>
          </w:rPr>
          <w:t>academic success</w:t>
        </w:r>
      </w:hyperlink>
      <w:r w:rsidRPr="005915E7">
        <w:t xml:space="preserve"> as primary tools for overcoming a precarious economic existence, but </w:t>
      </w:r>
      <w:r w:rsidRPr="00AB483B">
        <w:rPr>
          <w:rStyle w:val="StyleUnderline"/>
        </w:rPr>
        <w:t>research published in 2018 for the </w:t>
      </w:r>
      <w:hyperlink r:id="rId21" w:tgtFrame="_blank" w:history="1">
        <w:r w:rsidRPr="00AB483B">
          <w:rPr>
            <w:rStyle w:val="StyleUnderline"/>
            <w:rFonts w:eastAsiaTheme="majorEastAsia"/>
          </w:rPr>
          <w:t>National Bureau of Economic Research</w:t>
        </w:r>
      </w:hyperlink>
      <w:r w:rsidRPr="00AB483B">
        <w:rPr>
          <w:rStyle w:val="StyleUnderline"/>
        </w:rPr>
        <w:t xml:space="preserve"> in the </w:t>
      </w:r>
      <w:r w:rsidRPr="00222D7B">
        <w:rPr>
          <w:rStyle w:val="StyleUnderline"/>
          <w:highlight w:val="cyan"/>
        </w:rPr>
        <w:t>US shows that this approach overemphasizes the ability of individuals</w:t>
      </w:r>
      <w:r w:rsidRPr="00AB483B">
        <w:rPr>
          <w:rStyle w:val="StyleUnderline"/>
        </w:rPr>
        <w:t xml:space="preserve"> to pull themselves up by their bootstraps and </w:t>
      </w:r>
      <w:r w:rsidRPr="00222D7B">
        <w:rPr>
          <w:rStyle w:val="StyleUnderline"/>
          <w:highlight w:val="cyan"/>
        </w:rPr>
        <w:t>neglects the many structural barriers</w:t>
      </w:r>
      <w:r w:rsidRPr="005915E7">
        <w:t xml:space="preserve"> that limit economic opportunity or </w:t>
      </w:r>
      <w:r w:rsidRPr="00AB483B">
        <w:rPr>
          <w:rStyle w:val="StyleUnderline"/>
        </w:rPr>
        <w:t xml:space="preserve">keep people trapped in poverty. </w:t>
      </w:r>
      <w:r w:rsidRPr="005915E7">
        <w:t>Labor movements and unions are tools of workers to overcome these barriers collectively and to </w:t>
      </w:r>
      <w:hyperlink r:id="rId22" w:tgtFrame="_blank" w:history="1">
        <w:r w:rsidRPr="005915E7">
          <w:rPr>
            <w:rStyle w:val="Hyperlink"/>
            <w:rFonts w:eastAsiaTheme="majorEastAsia"/>
          </w:rPr>
          <w:t>address power imbalances</w:t>
        </w:r>
      </w:hyperlink>
      <w:r w:rsidRPr="005915E7">
        <w:t> between workers and employers in a labor market. They can also play a critical role in tempering exploitation through </w:t>
      </w:r>
      <w:hyperlink r:id="rId23" w:tgtFrame="_blank" w:history="1">
        <w:r w:rsidRPr="005915E7">
          <w:rPr>
            <w:rStyle w:val="Hyperlink"/>
            <w:rFonts w:eastAsiaTheme="majorEastAsia"/>
          </w:rPr>
          <w:t>monopsony</w:t>
        </w:r>
      </w:hyperlink>
      <w:r w:rsidRPr="005915E7">
        <w:t>, a situation in which a few powerful employers depress workers’ wages by dominating the labor market.</w:t>
      </w:r>
    </w:p>
    <w:p w14:paraId="78313978" w14:textId="77777777" w:rsidR="00EE0480" w:rsidRDefault="00EE0480" w:rsidP="00EE0480">
      <w:pPr>
        <w:rPr>
          <w:rStyle w:val="Emphasis"/>
        </w:rPr>
      </w:pPr>
      <w:r w:rsidRPr="00AB483B">
        <w:rPr>
          <w:rStyle w:val="StyleUnderline"/>
        </w:rPr>
        <w:t>Protecting the right to organize may also limit the </w:t>
      </w:r>
      <w:hyperlink r:id="rId24" w:anchor=":~:text=Corporate%20capture%20refers%20to%20the%20means%20by%20which,or%20remove%2Fundermine%20relevant%20regulations%20that%20seek%20to%20" w:tgtFrame="_blank" w:history="1">
        <w:r w:rsidRPr="00AB483B">
          <w:rPr>
            <w:rStyle w:val="StyleUnderline"/>
            <w:rFonts w:eastAsiaTheme="majorEastAsia"/>
          </w:rPr>
          <w:t>corporate capture</w:t>
        </w:r>
      </w:hyperlink>
      <w:r w:rsidRPr="00AB483B">
        <w:rPr>
          <w:rStyle w:val="StyleUnderline"/>
        </w:rPr>
        <w:t> of public institutions.</w:t>
      </w:r>
      <w:r w:rsidRPr="005915E7">
        <w:t xml:space="preserve"> Companies regularly lobby and pressure legislatures, </w:t>
      </w:r>
      <w:r w:rsidRPr="00222D7B">
        <w:rPr>
          <w:rStyle w:val="StyleUnderline"/>
          <w:highlight w:val="cyan"/>
        </w:rPr>
        <w:t>policymakers and government agencies to weaken workers’ rights</w:t>
      </w:r>
      <w:r w:rsidRPr="00AB483B">
        <w:rPr>
          <w:rStyle w:val="StyleUnderline"/>
        </w:rPr>
        <w:t xml:space="preserve"> </w:t>
      </w:r>
      <w:r w:rsidRPr="00222D7B">
        <w:rPr>
          <w:rStyle w:val="StyleUnderline"/>
          <w:highlight w:val="cyan"/>
        </w:rPr>
        <w:t>protections that the companies perceive to be detrimental to their business interests</w:t>
      </w:r>
      <w:r w:rsidRPr="00AB483B">
        <w:rPr>
          <w:rStyle w:val="StyleUnderline"/>
        </w:rPr>
        <w:t>.</w:t>
      </w:r>
      <w:r w:rsidRPr="005915E7">
        <w:t xml:space="preserve"> The </w:t>
      </w:r>
      <w:r w:rsidRPr="00222D7B">
        <w:rPr>
          <w:highlight w:val="cyan"/>
        </w:rPr>
        <w:t>co</w:t>
      </w:r>
      <w:r w:rsidRPr="00222D7B">
        <w:rPr>
          <w:rStyle w:val="Emphasis"/>
          <w:highlight w:val="cyan"/>
        </w:rPr>
        <w:t>llective power of unions and other labor groups serves as a critical check on this influence</w:t>
      </w:r>
      <w:r w:rsidRPr="00AB483B">
        <w:rPr>
          <w:rStyle w:val="Emphasis"/>
        </w:rPr>
        <w:t>.</w:t>
      </w:r>
      <w:r w:rsidRPr="005915E7">
        <w:t xml:space="preserve"> In a 2019 study, researchers at </w:t>
      </w:r>
      <w:hyperlink r:id="rId25" w:tgtFrame="_blank" w:history="1">
        <w:r w:rsidRPr="005915E7">
          <w:rPr>
            <w:rStyle w:val="Hyperlink"/>
            <w:rFonts w:eastAsiaTheme="majorEastAsia"/>
          </w:rPr>
          <w:t>Duke University and the University of Toulouse</w:t>
        </w:r>
      </w:hyperlink>
      <w:r w:rsidRPr="005915E7">
        <w:t> found that w</w:t>
      </w:r>
      <w:r w:rsidRPr="00AB483B">
        <w:rPr>
          <w:rStyle w:val="StyleUnderline"/>
        </w:rPr>
        <w:t xml:space="preserve">here unions are weaker, politicians tend to be less responsive to the preferences of low-income earners and more attentive to the interests of the elites. </w:t>
      </w:r>
      <w:r w:rsidRPr="00222D7B">
        <w:rPr>
          <w:rStyle w:val="Emphasis"/>
          <w:highlight w:val="cyan"/>
        </w:rPr>
        <w:t>Participation in unions also </w:t>
      </w:r>
      <w:hyperlink r:id="rId26" w:tgtFrame="_blank" w:history="1">
        <w:r w:rsidRPr="00222D7B">
          <w:rPr>
            <w:rStyle w:val="Emphasis"/>
            <w:rFonts w:eastAsiaTheme="majorEastAsia"/>
            <w:highlight w:val="cyan"/>
          </w:rPr>
          <w:t>appears</w:t>
        </w:r>
      </w:hyperlink>
      <w:r w:rsidRPr="00222D7B">
        <w:rPr>
          <w:rStyle w:val="Emphasis"/>
          <w:highlight w:val="cyan"/>
        </w:rPr>
        <w:t> to </w:t>
      </w:r>
      <w:hyperlink r:id="rId27" w:tgtFrame="_blank" w:history="1">
        <w:r w:rsidRPr="00222D7B">
          <w:rPr>
            <w:rStyle w:val="Emphasis"/>
            <w:rFonts w:eastAsiaTheme="majorEastAsia"/>
            <w:highlight w:val="cyan"/>
          </w:rPr>
          <w:t>promote voter participation</w:t>
        </w:r>
      </w:hyperlink>
      <w:r w:rsidRPr="00222D7B">
        <w:rPr>
          <w:rStyle w:val="Emphasis"/>
          <w:highlight w:val="cyan"/>
        </w:rPr>
        <w:t> in elections.</w:t>
      </w:r>
    </w:p>
    <w:p w14:paraId="1376A389" w14:textId="77777777" w:rsidR="00EE0480" w:rsidRDefault="00EE0480" w:rsidP="00EE0480">
      <w:pPr>
        <w:pStyle w:val="Heading4"/>
      </w:pPr>
      <w:r>
        <w:t>Unionization uniquely increases biopharma innovation.</w:t>
      </w:r>
    </w:p>
    <w:p w14:paraId="496C8AD2" w14:textId="77777777" w:rsidR="00EE0480" w:rsidRPr="00496ACF" w:rsidRDefault="00EE0480" w:rsidP="00EE0480">
      <w:pPr>
        <w:spacing w:after="0" w:line="240" w:lineRule="auto"/>
        <w:rPr>
          <w:rFonts w:ascii="Times New Roman" w:eastAsia="Times New Roman" w:hAnsi="Times New Roman" w:cs="Times New Roman"/>
          <w:sz w:val="24"/>
        </w:rPr>
      </w:pPr>
      <w:proofErr w:type="spellStart"/>
      <w:r w:rsidRPr="006A52CB">
        <w:rPr>
          <w:rStyle w:val="Style13ptBold"/>
        </w:rPr>
        <w:t>Pilma</w:t>
      </w:r>
      <w:proofErr w:type="spellEnd"/>
      <w:r w:rsidRPr="006A52CB">
        <w:rPr>
          <w:rStyle w:val="Style13ptBold"/>
        </w:rPr>
        <w:t>, 8-16-2021</w:t>
      </w:r>
      <w:r w:rsidRPr="006A52CB">
        <w:t xml:space="preserve">, </w:t>
      </w:r>
      <w:r w:rsidRPr="00496ACF">
        <w:t>( Pharmaceutical Industry Labor-Management Association)</w:t>
      </w:r>
      <w:r>
        <w:t xml:space="preserve"> </w:t>
      </w:r>
      <w:r w:rsidRPr="006A52CB">
        <w:t xml:space="preserve">"New Study Shows Partnership Between New York's Skilled Craft Unions And The Biopharmaceutical Industry Resulted In Nearly $3 Billion In Investment Over Six Years," No Publication, </w:t>
      </w:r>
      <w:hyperlink r:id="rId28" w:history="1">
        <w:r w:rsidRPr="006A52CB">
          <w:rPr>
            <w:rStyle w:val="Hyperlink"/>
          </w:rPr>
          <w:t>https://www.prnewswire.com/news-releases/new-study-shows-partnership-between-new-yorks-skilled-craft-unions-and-the-biopharmaceutical-industry-resulted-in-nearly-3-billion-in-investment-over-six-years-301355420.html</w:t>
        </w:r>
      </w:hyperlink>
      <w:r>
        <w:t xml:space="preserve"> (Loyola IB)</w:t>
      </w:r>
    </w:p>
    <w:p w14:paraId="64168223" w14:textId="77777777" w:rsidR="00EE0480" w:rsidRPr="006A52CB" w:rsidRDefault="00EE0480" w:rsidP="00EE0480">
      <w:r w:rsidRPr="006A52CB">
        <w:t xml:space="preserve">NEW YORK, Aug. 16, 2021 /PRNewswire/ -- The </w:t>
      </w:r>
      <w:r w:rsidRPr="002126A2">
        <w:rPr>
          <w:rStyle w:val="StyleUnderline"/>
          <w:highlight w:val="cyan"/>
        </w:rPr>
        <w:t>Pharma</w:t>
      </w:r>
      <w:r w:rsidRPr="00834473">
        <w:rPr>
          <w:rStyle w:val="StyleUnderline"/>
        </w:rPr>
        <w:t xml:space="preserve">ceutical </w:t>
      </w:r>
      <w:r w:rsidRPr="002126A2">
        <w:rPr>
          <w:rStyle w:val="StyleUnderline"/>
          <w:highlight w:val="cyan"/>
        </w:rPr>
        <w:t>Industry Labor-Management Association</w:t>
      </w:r>
      <w:r w:rsidRPr="006A52CB">
        <w:t xml:space="preserve"> released an update to its </w:t>
      </w:r>
      <w:r w:rsidRPr="002126A2">
        <w:rPr>
          <w:rStyle w:val="StyleUnderline"/>
          <w:highlight w:val="cyan"/>
        </w:rPr>
        <w:t>first-of-its-kind report on the econ</w:t>
      </w:r>
      <w:r w:rsidRPr="00834473">
        <w:rPr>
          <w:rStyle w:val="StyleUnderline"/>
        </w:rPr>
        <w:t xml:space="preserve">omic impact </w:t>
      </w:r>
      <w:r w:rsidRPr="002126A2">
        <w:rPr>
          <w:rStyle w:val="StyleUnderline"/>
          <w:highlight w:val="cyan"/>
        </w:rPr>
        <w:t>of the long-</w:t>
      </w:r>
      <w:r w:rsidRPr="002126A2">
        <w:rPr>
          <w:rStyle w:val="StyleUnderline"/>
          <w:highlight w:val="cyan"/>
        </w:rPr>
        <w:lastRenderedPageBreak/>
        <w:t xml:space="preserve">standing partnership between </w:t>
      </w:r>
      <w:r w:rsidRPr="002126A2">
        <w:rPr>
          <w:rStyle w:val="StyleUnderline"/>
        </w:rPr>
        <w:t xml:space="preserve">skilled craft </w:t>
      </w:r>
      <w:r w:rsidRPr="002126A2">
        <w:rPr>
          <w:rStyle w:val="StyleUnderline"/>
          <w:highlight w:val="cyan"/>
        </w:rPr>
        <w:t>unions</w:t>
      </w:r>
      <w:r w:rsidRPr="00834473">
        <w:rPr>
          <w:rStyle w:val="StyleUnderline"/>
        </w:rPr>
        <w:t xml:space="preserve"> </w:t>
      </w:r>
      <w:r w:rsidRPr="002126A2">
        <w:rPr>
          <w:rStyle w:val="StyleUnderline"/>
          <w:highlight w:val="cyan"/>
        </w:rPr>
        <w:t>and the biopharmaceutical industry</w:t>
      </w:r>
      <w:r w:rsidRPr="006A52CB">
        <w:t xml:space="preserve"> in New York and 13 other states. The report found that New York building </w:t>
      </w:r>
      <w:r w:rsidRPr="002126A2">
        <w:rPr>
          <w:rStyle w:val="StyleUnderline"/>
          <w:highlight w:val="cyan"/>
        </w:rPr>
        <w:t>trades helped drive $2.93 billion in investment on major construction projects</w:t>
      </w:r>
      <w:r w:rsidRPr="006A52CB">
        <w:t xml:space="preserve"> (over $5 million) active at any point between 2015 and 2021. During the same time period, </w:t>
      </w:r>
      <w:r w:rsidRPr="002126A2">
        <w:rPr>
          <w:rStyle w:val="StyleUnderline"/>
          <w:highlight w:val="cyan"/>
        </w:rPr>
        <w:t>skilled craft union worker earnings</w:t>
      </w:r>
      <w:r w:rsidRPr="00834473">
        <w:rPr>
          <w:rStyle w:val="StyleUnderline"/>
        </w:rPr>
        <w:t xml:space="preserve"> in New York reached </w:t>
      </w:r>
      <w:r w:rsidRPr="002126A2">
        <w:rPr>
          <w:rStyle w:val="StyleUnderline"/>
          <w:highlight w:val="cyan"/>
        </w:rPr>
        <w:t>nearly $112.5 million</w:t>
      </w:r>
      <w:r w:rsidRPr="006A52CB">
        <w:t xml:space="preserve"> – </w:t>
      </w:r>
      <w:r w:rsidRPr="002126A2">
        <w:rPr>
          <w:highlight w:val="cyan"/>
        </w:rPr>
        <w:t>representing more than 3 million hours of work</w:t>
      </w:r>
      <w:r w:rsidRPr="006A52CB">
        <w:t xml:space="preserve"> – in addition </w:t>
      </w:r>
      <w:r w:rsidRPr="00F42FBF">
        <w:rPr>
          <w:highlight w:val="cyan"/>
        </w:rPr>
        <w:t xml:space="preserve">to </w:t>
      </w:r>
      <w:r w:rsidRPr="00F42FBF">
        <w:rPr>
          <w:rStyle w:val="StyleUnderline"/>
          <w:highlight w:val="cyan"/>
        </w:rPr>
        <w:t>significant funding for union</w:t>
      </w:r>
      <w:r w:rsidRPr="00834473">
        <w:rPr>
          <w:rStyle w:val="StyleUnderline"/>
        </w:rPr>
        <w:t xml:space="preserve"> health insurance and pension benefits.</w:t>
      </w:r>
      <w:r w:rsidRPr="006A52CB">
        <w:t xml:space="preserve"> Updated from a study between 2012 and 2017, the study shows a steady growth in investment from the biopharmaceutical industry both in New York and in the US – with the investment and earnings growing every year since 2015.</w:t>
      </w:r>
    </w:p>
    <w:p w14:paraId="4E8B6F7A" w14:textId="77777777" w:rsidR="00EE0480" w:rsidRPr="006A52CB" w:rsidRDefault="00EE0480" w:rsidP="00EE0480">
      <w:r w:rsidRPr="006A52CB">
        <w:t xml:space="preserve">"This </w:t>
      </w:r>
      <w:r w:rsidRPr="00F42FBF">
        <w:rPr>
          <w:rStyle w:val="StyleUnderline"/>
          <w:highlight w:val="cyan"/>
        </w:rPr>
        <w:t>study demonstrates the value of the critical partnership between</w:t>
      </w:r>
      <w:r w:rsidRPr="00834473">
        <w:rPr>
          <w:rStyle w:val="StyleUnderline"/>
        </w:rPr>
        <w:t xml:space="preserve"> the </w:t>
      </w:r>
      <w:r w:rsidRPr="00F42FBF">
        <w:rPr>
          <w:rStyle w:val="StyleUnderline"/>
          <w:highlight w:val="cyan"/>
        </w:rPr>
        <w:t>biopharmaceutical industry</w:t>
      </w:r>
      <w:r w:rsidRPr="00834473">
        <w:rPr>
          <w:rStyle w:val="StyleUnderline"/>
        </w:rPr>
        <w:t xml:space="preserve"> and the </w:t>
      </w:r>
      <w:r w:rsidRPr="00F42FBF">
        <w:rPr>
          <w:rStyle w:val="StyleUnderline"/>
          <w:highlight w:val="cyan"/>
        </w:rPr>
        <w:t>skilled</w:t>
      </w:r>
      <w:r w:rsidRPr="00834473">
        <w:rPr>
          <w:rStyle w:val="StyleUnderline"/>
        </w:rPr>
        <w:t xml:space="preserve"> construction craft </w:t>
      </w:r>
      <w:r w:rsidRPr="00F42FBF">
        <w:rPr>
          <w:rStyle w:val="StyleUnderline"/>
          <w:highlight w:val="cyan"/>
        </w:rPr>
        <w:t>union</w:t>
      </w:r>
      <w:r w:rsidRPr="006A52CB">
        <w:t xml:space="preserve"> workers in New York," said Matthew </w:t>
      </w:r>
      <w:proofErr w:type="spellStart"/>
      <w:r w:rsidRPr="006A52CB">
        <w:t>Aracich</w:t>
      </w:r>
      <w:proofErr w:type="spellEnd"/>
      <w:r w:rsidRPr="006A52CB">
        <w:t xml:space="preserve">, President, Building and Construction Trades Council of Nassau &amp; Suffolk Counties. "As New York looks to recover from the human and economic losses of the COVID-19 pandemic, the biopharmaceutical industry – and the skilled union craft workers that work on industry jobsites– led in developing a path to recovery. Our </w:t>
      </w:r>
      <w:r w:rsidRPr="00F42FBF">
        <w:rPr>
          <w:rStyle w:val="Emphasis"/>
          <w:highlight w:val="cyan"/>
        </w:rPr>
        <w:t>members are proud of the work</w:t>
      </w:r>
      <w:r w:rsidRPr="00F42FBF">
        <w:rPr>
          <w:rStyle w:val="StyleUnderline"/>
        </w:rPr>
        <w:t xml:space="preserve"> </w:t>
      </w:r>
      <w:r w:rsidRPr="00F42FBF">
        <w:rPr>
          <w:rStyle w:val="Emphasis"/>
        </w:rPr>
        <w:t xml:space="preserve">they </w:t>
      </w:r>
      <w:r w:rsidRPr="00F42FBF">
        <w:rPr>
          <w:rStyle w:val="Emphasis"/>
          <w:highlight w:val="cyan"/>
        </w:rPr>
        <w:t>provided to help bring an end to the pandemic</w:t>
      </w:r>
      <w:r w:rsidRPr="006A52CB">
        <w:t>. Here in New York, the biopharmaceutical industry relies on high quality training, skills and safety of our members in both building and retrofitting complex facilities."</w:t>
      </w:r>
    </w:p>
    <w:p w14:paraId="56407156" w14:textId="77777777" w:rsidR="00EE0480" w:rsidRPr="006A52CB" w:rsidRDefault="00EE0480" w:rsidP="00EE0480">
      <w:r w:rsidRPr="006A52CB">
        <w:t>The study was conducted by the Institute for Construction Economic Research (</w:t>
      </w:r>
      <w:r w:rsidRPr="00834473">
        <w:rPr>
          <w:rStyle w:val="StyleUnderline"/>
        </w:rPr>
        <w:t>ICERES</w:t>
      </w:r>
      <w:r w:rsidRPr="006A52CB">
        <w:t xml:space="preserve">), a non-partisan network of academic </w:t>
      </w:r>
      <w:r w:rsidRPr="00F42FBF">
        <w:rPr>
          <w:highlight w:val="cyan"/>
        </w:rPr>
        <w:t xml:space="preserve">researchers </w:t>
      </w:r>
      <w:r w:rsidRPr="00F42FBF">
        <w:rPr>
          <w:rStyle w:val="StyleUnderline"/>
          <w:highlight w:val="cyan"/>
        </w:rPr>
        <w:t>whose goal is to find pragmatic solution</w:t>
      </w:r>
      <w:r w:rsidRPr="00834473">
        <w:rPr>
          <w:rStyle w:val="StyleUnderline"/>
        </w:rPr>
        <w:t xml:space="preserve">s </w:t>
      </w:r>
      <w:r w:rsidRPr="00F42FBF">
        <w:rPr>
          <w:rStyle w:val="StyleUnderline"/>
          <w:highlight w:val="cyan"/>
        </w:rPr>
        <w:t>to workplace and labor market issues</w:t>
      </w:r>
      <w:r w:rsidRPr="006A52CB">
        <w:t xml:space="preserve"> in the construction industry. Data for the study were provided by Industrial Information Resources (IIR), a global consulting firm specializing in market data on major power, energy, and industrial infrastructure projects in the United States.</w:t>
      </w:r>
    </w:p>
    <w:p w14:paraId="0148DE2B" w14:textId="77777777" w:rsidR="00EE0480" w:rsidRPr="006A52CB" w:rsidRDefault="00EE0480" w:rsidP="00EE0480">
      <w:r w:rsidRPr="006A52CB">
        <w:t>Additional key findings of the report include:</w:t>
      </w:r>
    </w:p>
    <w:p w14:paraId="637FB6A4" w14:textId="77777777" w:rsidR="00EE0480" w:rsidRPr="006A52CB" w:rsidRDefault="00EE0480" w:rsidP="00EE0480">
      <w:r w:rsidRPr="006A52CB">
        <w:t xml:space="preserve">41 </w:t>
      </w:r>
      <w:r w:rsidRPr="00834473">
        <w:rPr>
          <w:rStyle w:val="StyleUnderline"/>
        </w:rPr>
        <w:t>major construction projects were active</w:t>
      </w:r>
      <w:r w:rsidRPr="006A52CB">
        <w:t xml:space="preserve"> in New York at any point during the six-year time period analyzed.</w:t>
      </w:r>
    </w:p>
    <w:p w14:paraId="358E9310" w14:textId="77777777" w:rsidR="00EE0480" w:rsidRPr="006A52CB" w:rsidRDefault="00EE0480" w:rsidP="00EE0480">
      <w:r w:rsidRPr="006A52CB">
        <w:t xml:space="preserve">14 skilled New York craft </w:t>
      </w:r>
      <w:r w:rsidRPr="00F42FBF">
        <w:rPr>
          <w:rStyle w:val="Emphasis"/>
          <w:highlight w:val="cyan"/>
        </w:rPr>
        <w:t>unions contributed an estimated 3,090,661 labor hours to biopharmaceutical industry construction projects</w:t>
      </w:r>
      <w:r w:rsidRPr="00834473">
        <w:rPr>
          <w:rStyle w:val="Emphasis"/>
        </w:rPr>
        <w:t xml:space="preserve"> over the six years</w:t>
      </w:r>
      <w:r w:rsidRPr="006A52CB">
        <w:t>, earning $112,469,159.</w:t>
      </w:r>
    </w:p>
    <w:p w14:paraId="39AC97D1" w14:textId="77777777" w:rsidR="00EE0480" w:rsidRPr="006A52CB" w:rsidRDefault="00EE0480" w:rsidP="00EE0480">
      <w:r w:rsidRPr="006A52CB">
        <w:t>Electricians, instrumentation technicians, plumbers and pipefitters, and carpenters had the highest number of labor hours among the New York trades.</w:t>
      </w:r>
    </w:p>
    <w:p w14:paraId="2D48FFF3" w14:textId="77777777" w:rsidR="00EE0480" w:rsidRPr="006A52CB" w:rsidRDefault="00EE0480" w:rsidP="00EE0480">
      <w:r w:rsidRPr="006A52CB">
        <w:t>"</w:t>
      </w:r>
      <w:r w:rsidRPr="00834473">
        <w:rPr>
          <w:rStyle w:val="StyleUnderline"/>
        </w:rPr>
        <w:t>Skilled construction trades people have been integral to Pfizer's global R&amp;D facility</w:t>
      </w:r>
      <w:r w:rsidRPr="006A52CB">
        <w:t xml:space="preserve"> in Pearl River, NY, </w:t>
      </w:r>
      <w:r w:rsidRPr="00F42FBF">
        <w:rPr>
          <w:rStyle w:val="Emphasis"/>
          <w:highlight w:val="cyan"/>
        </w:rPr>
        <w:t>helping to enable the research, development, and delivery of our vaccines portfolio</w:t>
      </w:r>
      <w:r w:rsidRPr="006A52CB">
        <w:t>," said Steve Bjornson, Vice President and Chief Operating Officer, Vaccine Research and Development, Pfizer Inc.</w:t>
      </w:r>
    </w:p>
    <w:p w14:paraId="648FCAA4" w14:textId="77777777" w:rsidR="00EE0480" w:rsidRPr="006A52CB" w:rsidRDefault="00EE0480" w:rsidP="00EE0480">
      <w:r w:rsidRPr="006A52CB">
        <w:t xml:space="preserve">The </w:t>
      </w:r>
      <w:r w:rsidRPr="00834473">
        <w:rPr>
          <w:rStyle w:val="StyleUnderline"/>
        </w:rPr>
        <w:t>biopharmaceutical sector in New York turns to union contractors and their workers because of their long-established and highly effective training and apprenticeship programs</w:t>
      </w:r>
      <w:r w:rsidRPr="006A52CB">
        <w:t>. Building, refurbishing, and retrofitting biopharmaceutical facilities to handle next-generation research and development requires an educated, skilled, and experienced labor force.</w:t>
      </w:r>
    </w:p>
    <w:p w14:paraId="7B5DECB6" w14:textId="77777777" w:rsidR="00EE0480" w:rsidRPr="006A52CB" w:rsidRDefault="00EE0480" w:rsidP="00EE0480">
      <w:r w:rsidRPr="006A52CB">
        <w:lastRenderedPageBreak/>
        <w:t xml:space="preserve">North America's Building Trades Unions spend more than $1.6 billion a year on apprentice and education programs throughout the country without imposing a nickel of student debt or requiring a dime of taxpayer money. Workers develop skills while on the jobsite and participate in classroom learning in the evenings. North America's Building Trades Unions (NABTU) sponsors comprehensive apprenticeship readiness programs (ARPs) throughout the U.S. These programs provide a gateway for </w:t>
      </w:r>
      <w:proofErr w:type="gramStart"/>
      <w:r w:rsidRPr="006A52CB">
        <w:t>local residents</w:t>
      </w:r>
      <w:proofErr w:type="gramEnd"/>
      <w:r w:rsidRPr="006A52CB">
        <w:t xml:space="preserve"> – focusing on women, people of color, and transitioning veterans – to gain access to Building Trades' registered apprenticeship programs.</w:t>
      </w:r>
    </w:p>
    <w:p w14:paraId="5D4EFAFA" w14:textId="77777777" w:rsidR="00EE0480" w:rsidRPr="006A52CB" w:rsidRDefault="00EE0480" w:rsidP="00EE0480">
      <w:r w:rsidRPr="006A52CB">
        <w:t>The full report is available at </w:t>
      </w:r>
      <w:hyperlink r:id="rId29" w:tgtFrame="_blank" w:history="1">
        <w:r w:rsidRPr="006A52CB">
          <w:rPr>
            <w:rStyle w:val="Hyperlink"/>
          </w:rPr>
          <w:t>www.pilma.org/unionjobs</w:t>
        </w:r>
      </w:hyperlink>
      <w:r w:rsidRPr="006A52CB">
        <w:t>.</w:t>
      </w:r>
    </w:p>
    <w:p w14:paraId="39FF2236" w14:textId="77777777" w:rsidR="00EE0480" w:rsidRPr="006A52CB" w:rsidRDefault="00EE0480" w:rsidP="00EE0480">
      <w:r w:rsidRPr="006A52CB">
        <w:t>Study Methodology</w:t>
      </w:r>
    </w:p>
    <w:p w14:paraId="0BD03FD9" w14:textId="77777777" w:rsidR="00EE0480" w:rsidRPr="006A52CB" w:rsidRDefault="00EE0480" w:rsidP="00EE0480">
      <w:r w:rsidRPr="006A52CB">
        <w:t>The report examined private-sector biopharmaceutical construction projects active at any time between 2015 and 2020 in 14 states (CA, CO, CT, DE, IL, MA, MD, MI, NJ, NY, OH, OR, PA, and WA). The states included in this report were selected by PILMA. The report relies extensively on data from Industrial Information Resources (IIR), a global consulting firm specializing in market data on major power, energy, and industrial infrastructure projects in the U.S. The study team identified major private-sector projects in each state and made estimates of total industry construction spending and labor demand based on IIR data. Projects that were co-developed with academic institutions, government (</w:t>
      </w:r>
      <w:proofErr w:type="gramStart"/>
      <w:r w:rsidRPr="006A52CB">
        <w:t>e.g.</w:t>
      </w:r>
      <w:proofErr w:type="gramEnd"/>
      <w:r w:rsidRPr="006A52CB">
        <w:t xml:space="preserve"> NIH), and hospital systems were not included in the analysis. The second part of the study integrated data from IIR and the U.S. Census Bureau to examine the economic impact of the partnership between the pharmaceutical and biotech industry and construction trades unions.</w:t>
      </w:r>
    </w:p>
    <w:p w14:paraId="4F2E0D38" w14:textId="77777777" w:rsidR="00EE0480" w:rsidRPr="006A52CB" w:rsidRDefault="00EE0480" w:rsidP="00EE0480">
      <w:r w:rsidRPr="006A52CB">
        <w:t>About Pharmaceutical Industry Labor-Management Association</w:t>
      </w:r>
    </w:p>
    <w:p w14:paraId="34BE0FAF" w14:textId="77777777" w:rsidR="00EE0480" w:rsidRPr="006A52CB" w:rsidRDefault="00EE0480" w:rsidP="00EE0480">
      <w:r w:rsidRPr="006A52CB">
        <w:t>PILMA is a coalition of labor organizations and companies in the pharmaceutical industry who have joined forces to grow this important sector in our economy, create high-quality jobs, and promote medical innovations to cure disease. More information is available at </w:t>
      </w:r>
      <w:hyperlink r:id="rId30" w:tgtFrame="_blank" w:history="1">
        <w:r w:rsidRPr="006A52CB">
          <w:rPr>
            <w:rStyle w:val="Hyperlink"/>
          </w:rPr>
          <w:t>www.pilma.org</w:t>
        </w:r>
      </w:hyperlink>
      <w:r w:rsidRPr="006A52CB">
        <w:t>.</w:t>
      </w:r>
    </w:p>
    <w:p w14:paraId="7A6C8D74" w14:textId="77777777" w:rsidR="00EE0480" w:rsidRPr="006A52CB" w:rsidRDefault="00EE0480" w:rsidP="00EE0480">
      <w:r w:rsidRPr="006A52CB">
        <w:t>The Institute for Construction Economics Research (ICERES)</w:t>
      </w:r>
    </w:p>
    <w:p w14:paraId="317B9606" w14:textId="77777777" w:rsidR="00EE0480" w:rsidRPr="006A52CB" w:rsidRDefault="00EE0480" w:rsidP="00EE0480">
      <w:r w:rsidRPr="006A52CB">
        <w:t>The Institute for Construction Economics Research (ICERES) is a non-partisan network of academic researchers whose goal is to find pragmatic solutions to workplace and labor market issues in the construction industry.</w:t>
      </w:r>
    </w:p>
    <w:p w14:paraId="6D3739D2" w14:textId="77777777" w:rsidR="00EE0480" w:rsidRPr="00600555" w:rsidRDefault="00EE0480" w:rsidP="00EE0480">
      <w:pPr>
        <w:rPr>
          <w:rStyle w:val="Emphasis"/>
          <w:b w:val="0"/>
          <w:iCs w:val="0"/>
          <w:u w:val="none"/>
        </w:rPr>
      </w:pPr>
      <w:r w:rsidRPr="006A52CB">
        <w:t>SOURCE PILMA</w:t>
      </w:r>
    </w:p>
    <w:p w14:paraId="7AB21EBA" w14:textId="77777777" w:rsidR="00EE0480" w:rsidRDefault="00EE0480" w:rsidP="00EE0480">
      <w:pPr>
        <w:pStyle w:val="Heading4"/>
      </w:pPr>
      <w:r>
        <w:t xml:space="preserve">Disruptive innovation in healthcare </w:t>
      </w:r>
      <w:r w:rsidRPr="00984A50">
        <w:rPr>
          <w:u w:val="single"/>
        </w:rPr>
        <w:t>solves pandemics</w:t>
      </w:r>
    </w:p>
    <w:p w14:paraId="1E51C613" w14:textId="77777777" w:rsidR="00EE0480" w:rsidRPr="00805D8F" w:rsidRDefault="00EE0480" w:rsidP="00EE0480">
      <w:r w:rsidRPr="00642FA8">
        <w:rPr>
          <w:rStyle w:val="Style13ptBold"/>
        </w:rPr>
        <w:t>Shaikh 15</w:t>
      </w:r>
      <w:r>
        <w:t xml:space="preserve"> (</w:t>
      </w:r>
      <w:proofErr w:type="spellStart"/>
      <w:r>
        <w:t>Affan</w:t>
      </w:r>
      <w:proofErr w:type="spellEnd"/>
      <w:r>
        <w:t xml:space="preserve"> T. Shaikh, Professor at Emory’s school of public health Lisa </w:t>
      </w:r>
      <w:proofErr w:type="spellStart"/>
      <w:r>
        <w:t>Ferland</w:t>
      </w:r>
      <w:proofErr w:type="spellEnd"/>
      <w:r>
        <w:t>, Robert Hood-Cree, Loren Shaffer, and Scott J. N. McNabb, September 23</w:t>
      </w:r>
      <w:r w:rsidRPr="00642FA8">
        <w:rPr>
          <w:vertAlign w:val="superscript"/>
        </w:rPr>
        <w:t>rd</w:t>
      </w:r>
      <w:r>
        <w:t xml:space="preserve"> 2015, “</w:t>
      </w:r>
      <w:r w:rsidRPr="00E73C94">
        <w:rPr>
          <w:rStyle w:val="Emphasis"/>
          <w:highlight w:val="cyan"/>
        </w:rPr>
        <w:t>Disruptive Innovation Can Prevent the Next Pandemic</w:t>
      </w:r>
      <w:r>
        <w:t xml:space="preserve">” NCBI </w:t>
      </w:r>
      <w:hyperlink r:id="rId31" w:history="1">
        <w:r w:rsidRPr="00320953">
          <w:rPr>
            <w:rStyle w:val="Hyperlink"/>
          </w:rPr>
          <w:t>https://www.ncbi.nlm.nih.gov/pmc/articles/PMC4585064/</w:t>
        </w:r>
      </w:hyperlink>
      <w:r>
        <w:t>) MULCH</w:t>
      </w:r>
    </w:p>
    <w:p w14:paraId="42288E29" w14:textId="77777777" w:rsidR="00EE0480" w:rsidRPr="00695775" w:rsidRDefault="00EE0480" w:rsidP="00EE0480">
      <w:pPr>
        <w:rPr>
          <w:rStyle w:val="Emphasis"/>
        </w:rPr>
      </w:pPr>
      <w:r w:rsidRPr="00F522E9">
        <w:rPr>
          <w:rStyle w:val="StyleUnderline"/>
        </w:rPr>
        <w:t xml:space="preserve">Public health surveillance </w:t>
      </w:r>
      <w:r w:rsidRPr="00E73C94">
        <w:rPr>
          <w:rStyle w:val="StyleUnderline"/>
          <w:highlight w:val="cyan"/>
        </w:rPr>
        <w:t>(PHS</w:t>
      </w:r>
      <w:r w:rsidRPr="00F522E9">
        <w:rPr>
          <w:rStyle w:val="StyleUnderline"/>
        </w:rPr>
        <w:t xml:space="preserve">) </w:t>
      </w:r>
      <w:r w:rsidRPr="00E73C94">
        <w:rPr>
          <w:rStyle w:val="StyleUnderline"/>
          <w:highlight w:val="cyan"/>
        </w:rPr>
        <w:t>is at a tipping point,</w:t>
      </w:r>
      <w:r w:rsidRPr="00F522E9">
        <w:rPr>
          <w:rStyle w:val="StyleUnderline"/>
        </w:rPr>
        <w:t xml:space="preserve"> where the application </w:t>
      </w:r>
      <w:r w:rsidRPr="009B752E">
        <w:rPr>
          <w:rStyle w:val="StyleUnderline"/>
        </w:rPr>
        <w:t xml:space="preserve">of </w:t>
      </w:r>
      <w:r w:rsidRPr="00E73C94">
        <w:rPr>
          <w:rStyle w:val="StyleUnderline"/>
          <w:highlight w:val="cyan"/>
        </w:rPr>
        <w:t>novel processes,</w:t>
      </w:r>
      <w:r w:rsidRPr="00F522E9">
        <w:rPr>
          <w:rStyle w:val="StyleUnderline"/>
        </w:rPr>
        <w:t xml:space="preserve"> technologies, and tools promise to </w:t>
      </w:r>
      <w:r w:rsidRPr="00E73C94">
        <w:rPr>
          <w:rStyle w:val="StyleUnderline"/>
          <w:highlight w:val="cyan"/>
        </w:rPr>
        <w:t xml:space="preserve">vastly improve </w:t>
      </w:r>
      <w:r w:rsidRPr="009B752E">
        <w:rPr>
          <w:rStyle w:val="StyleUnderline"/>
        </w:rPr>
        <w:t>efficiency</w:t>
      </w:r>
      <w:r w:rsidRPr="00F522E9">
        <w:rPr>
          <w:rStyle w:val="StyleUnderline"/>
        </w:rPr>
        <w:t xml:space="preserve"> and </w:t>
      </w:r>
      <w:r w:rsidRPr="00E73C94">
        <w:rPr>
          <w:rStyle w:val="StyleUnderline"/>
          <w:highlight w:val="cyan"/>
        </w:rPr>
        <w:t>effectiveness.</w:t>
      </w:r>
      <w:r w:rsidRPr="00F522E9">
        <w:rPr>
          <w:rStyle w:val="StyleUnderline"/>
        </w:rPr>
        <w:t xml:space="preserve"> Yet twentieth century, entrenched ideology and lack of training results in slow uptake and resistance to change</w:t>
      </w:r>
      <w:r w:rsidRPr="001858A9">
        <w:rPr>
          <w:sz w:val="16"/>
        </w:rPr>
        <w:t xml:space="preserve">. The term </w:t>
      </w:r>
      <w:r w:rsidRPr="00F522E9">
        <w:rPr>
          <w:rStyle w:val="Emphasis"/>
        </w:rPr>
        <w:t>disruptive innovation</w:t>
      </w:r>
      <w:r w:rsidRPr="001858A9">
        <w:rPr>
          <w:sz w:val="16"/>
        </w:rPr>
        <w:t xml:space="preserve"> – used to describe advances in technology and processes that change existing </w:t>
      </w:r>
      <w:r w:rsidRPr="001858A9">
        <w:rPr>
          <w:sz w:val="16"/>
        </w:rPr>
        <w:lastRenderedPageBreak/>
        <w:t xml:space="preserve">markets </w:t>
      </w:r>
      <w:r w:rsidRPr="00F522E9">
        <w:rPr>
          <w:rStyle w:val="StyleUnderline"/>
        </w:rPr>
        <w:t>– is useful to describe the transformation of PHS</w:t>
      </w:r>
      <w:r w:rsidRPr="00F94D53">
        <w:rPr>
          <w:rStyle w:val="StyleUnderline"/>
        </w:rPr>
        <w:t>. Past disruptive innovations used in PHS, such as distance learning, the smart phone, and field-based laboratory testing have outpaced older services, practices, and technologies used in the traditional classroom, governmental offices, and personal communication, respectively</w:t>
      </w:r>
      <w:r w:rsidRPr="001858A9">
        <w:rPr>
          <w:sz w:val="16"/>
        </w:rPr>
        <w:t xml:space="preserve">. Arguably, the greatest of these is the Internet – an infrastructural innovation that continues to enable exponential benefits in seemingly limitless ways. Considering the Global Health Security Agenda and facing emerging and reemerging infectious disease threats, evolving environmental and behavioral risks, and </w:t>
      </w:r>
      <w:proofErr w:type="gramStart"/>
      <w:r w:rsidRPr="001858A9">
        <w:rPr>
          <w:sz w:val="16"/>
        </w:rPr>
        <w:t>ever changing</w:t>
      </w:r>
      <w:proofErr w:type="gramEnd"/>
      <w:r w:rsidRPr="001858A9">
        <w:rPr>
          <w:sz w:val="16"/>
        </w:rPr>
        <w:t xml:space="preserve"> epidemiologic trends, PHS must transform</w:t>
      </w:r>
      <w:r w:rsidRPr="00695775">
        <w:rPr>
          <w:rStyle w:val="StyleUnderline"/>
        </w:rPr>
        <w:t xml:space="preserve">. Embracing </w:t>
      </w:r>
      <w:r w:rsidRPr="00E73C94">
        <w:rPr>
          <w:rStyle w:val="StyleUnderline"/>
          <w:highlight w:val="cyan"/>
        </w:rPr>
        <w:t>disruptive innovation in</w:t>
      </w:r>
      <w:r w:rsidRPr="00695775">
        <w:rPr>
          <w:rStyle w:val="StyleUnderline"/>
        </w:rPr>
        <w:t xml:space="preserve"> the structures and processes of </w:t>
      </w:r>
      <w:r w:rsidRPr="00E73C94">
        <w:rPr>
          <w:rStyle w:val="StyleUnderline"/>
          <w:highlight w:val="cyan"/>
        </w:rPr>
        <w:t>PHS</w:t>
      </w:r>
      <w:r w:rsidRPr="00695775">
        <w:rPr>
          <w:rStyle w:val="StyleUnderline"/>
        </w:rPr>
        <w:t xml:space="preserve"> can be unpredictable. However, it </w:t>
      </w:r>
      <w:r w:rsidRPr="00E73C94">
        <w:rPr>
          <w:rStyle w:val="StyleUnderline"/>
          <w:highlight w:val="cyan"/>
        </w:rPr>
        <w:t xml:space="preserve">is </w:t>
      </w:r>
      <w:r w:rsidRPr="00E73C94">
        <w:rPr>
          <w:rStyle w:val="Emphasis"/>
          <w:highlight w:val="cyan"/>
        </w:rPr>
        <w:t>necessary to</w:t>
      </w:r>
      <w:r w:rsidRPr="00695775">
        <w:rPr>
          <w:rStyle w:val="Emphasis"/>
        </w:rPr>
        <w:t xml:space="preserve"> strengthen and unlock the potential to </w:t>
      </w:r>
      <w:r w:rsidRPr="00E73C94">
        <w:rPr>
          <w:rStyle w:val="Emphasis"/>
          <w:highlight w:val="cyan"/>
        </w:rPr>
        <w:t>prevent, detect, and respond</w:t>
      </w:r>
      <w:r w:rsidRPr="00695775">
        <w:rPr>
          <w:rStyle w:val="Emphasis"/>
        </w:rPr>
        <w:t>.</w:t>
      </w:r>
    </w:p>
    <w:p w14:paraId="28E28AC5" w14:textId="77777777" w:rsidR="00EE0480" w:rsidRPr="0032197C" w:rsidRDefault="00EE0480" w:rsidP="00EE0480">
      <w:r>
        <w:t xml:space="preserve">Introduction </w:t>
      </w:r>
      <w:r w:rsidRPr="001858A9">
        <w:rPr>
          <w:sz w:val="16"/>
        </w:rPr>
        <w:t xml:space="preserve">Fifty-two years ago, Alexander Langmuir articulated our modern understanding of public health surveillance (PHS) – the systematic collection, consolidation and evaluation, and dissemination of data (1). In this workflow process, public health provides epidemiologic intelligence to assess and track conditions of public health importance, define public health priorities, evaluate programs, and conduct public health research (2). </w:t>
      </w:r>
      <w:r w:rsidRPr="001858A9">
        <w:rPr>
          <w:rStyle w:val="StyleUnderline"/>
        </w:rPr>
        <w:t xml:space="preserve">However, </w:t>
      </w:r>
      <w:r w:rsidRPr="00E73C94">
        <w:rPr>
          <w:rStyle w:val="StyleUnderline"/>
          <w:highlight w:val="cyan"/>
        </w:rPr>
        <w:t>amid</w:t>
      </w:r>
      <w:r w:rsidRPr="001858A9">
        <w:rPr>
          <w:rStyle w:val="StyleUnderline"/>
        </w:rPr>
        <w:t xml:space="preserve"> this </w:t>
      </w:r>
      <w:r w:rsidRPr="00E73C94">
        <w:rPr>
          <w:rStyle w:val="StyleUnderline"/>
          <w:highlight w:val="cyan"/>
        </w:rPr>
        <w:t>rapidly changing world, PHS</w:t>
      </w:r>
      <w:r w:rsidRPr="001858A9">
        <w:rPr>
          <w:rStyle w:val="StyleUnderline"/>
        </w:rPr>
        <w:t xml:space="preserve"> has </w:t>
      </w:r>
      <w:r w:rsidRPr="00E73C94">
        <w:rPr>
          <w:rStyle w:val="StyleUnderline"/>
          <w:highlight w:val="cyan"/>
        </w:rPr>
        <w:t>remained sluggish</w:t>
      </w:r>
      <w:r w:rsidRPr="001858A9">
        <w:rPr>
          <w:rStyle w:val="StyleUnderline"/>
        </w:rPr>
        <w:t xml:space="preserve"> and hindered by the impediments of siloed, vertical</w:t>
      </w:r>
      <w:r w:rsidRPr="001858A9">
        <w:rPr>
          <w:sz w:val="16"/>
        </w:rPr>
        <w:t xml:space="preserve"> (outcome-specific) systems, inadequate training and technical expertise, different information and communication technology (ICT) standards, concerns over data sharing and confidentiality, poor interoperability, and inadequate analytical approaches and tools (3–7).</w:t>
      </w:r>
    </w:p>
    <w:p w14:paraId="15F2732C" w14:textId="77777777" w:rsidR="00EE0480" w:rsidRPr="001858A9" w:rsidRDefault="00EE0480" w:rsidP="00EE0480">
      <w:pPr>
        <w:rPr>
          <w:sz w:val="16"/>
        </w:rPr>
      </w:pPr>
      <w:r w:rsidRPr="00E73C94">
        <w:rPr>
          <w:rStyle w:val="StyleUnderline"/>
          <w:highlight w:val="cyan"/>
        </w:rPr>
        <w:t>Gaps</w:t>
      </w:r>
      <w:r w:rsidRPr="001858A9">
        <w:rPr>
          <w:rStyle w:val="StyleUnderline"/>
        </w:rPr>
        <w:t xml:space="preserve"> and impediments </w:t>
      </w:r>
      <w:r w:rsidRPr="00E73C94">
        <w:rPr>
          <w:rStyle w:val="StyleUnderline"/>
          <w:highlight w:val="cyan"/>
        </w:rPr>
        <w:t>in PHS</w:t>
      </w:r>
      <w:r w:rsidRPr="001858A9">
        <w:rPr>
          <w:rStyle w:val="StyleUnderline"/>
        </w:rPr>
        <w:t xml:space="preserve"> </w:t>
      </w:r>
      <w:r w:rsidRPr="00E73C94">
        <w:rPr>
          <w:rStyle w:val="StyleUnderline"/>
          <w:highlight w:val="cyan"/>
        </w:rPr>
        <w:t>have become increasingly evident</w:t>
      </w:r>
      <w:r w:rsidRPr="001858A9">
        <w:rPr>
          <w:rStyle w:val="StyleUnderline"/>
        </w:rPr>
        <w:t xml:space="preserve"> to the world in the wake of the largest Ebola epidemic ever – in which these challenges impacted our ability to prevent, detect, and respond</w:t>
      </w:r>
      <w:r w:rsidRPr="001858A9">
        <w:rPr>
          <w:sz w:val="16"/>
        </w:rPr>
        <w:t>. Under the looming threat of MERS-</w:t>
      </w:r>
      <w:proofErr w:type="spellStart"/>
      <w:r w:rsidRPr="001858A9">
        <w:rPr>
          <w:sz w:val="16"/>
        </w:rPr>
        <w:t>CoV</w:t>
      </w:r>
      <w:proofErr w:type="spellEnd"/>
      <w:r w:rsidRPr="001858A9">
        <w:rPr>
          <w:sz w:val="16"/>
        </w:rPr>
        <w:t>, leishmaniasis, influenza, multidrug-resistant tuberculosis, and plague</w:t>
      </w:r>
      <w:r w:rsidRPr="001858A9">
        <w:rPr>
          <w:rStyle w:val="Emphasis"/>
        </w:rPr>
        <w:t xml:space="preserve">, the global public health community now realizes the urgent need to address shortcomings in PHS. </w:t>
      </w:r>
      <w:r w:rsidRPr="001858A9">
        <w:rPr>
          <w:rStyle w:val="StyleUnderline"/>
        </w:rPr>
        <w:t xml:space="preserve">Properly </w:t>
      </w:r>
      <w:r w:rsidRPr="00E73C94">
        <w:rPr>
          <w:rStyle w:val="StyleUnderline"/>
          <w:highlight w:val="cyan"/>
        </w:rPr>
        <w:t>preparing for the next</w:t>
      </w:r>
      <w:r w:rsidRPr="001858A9">
        <w:rPr>
          <w:rStyle w:val="StyleUnderline"/>
        </w:rPr>
        <w:t xml:space="preserve"> major </w:t>
      </w:r>
      <w:r w:rsidRPr="00E73C94">
        <w:rPr>
          <w:rStyle w:val="StyleUnderline"/>
          <w:highlight w:val="cyan"/>
        </w:rPr>
        <w:t xml:space="preserve">outbreak hinges on </w:t>
      </w:r>
      <w:r w:rsidRPr="009B752E">
        <w:rPr>
          <w:rStyle w:val="StyleUnderline"/>
        </w:rPr>
        <w:t>our willingness to transform</w:t>
      </w:r>
      <w:r w:rsidRPr="001858A9">
        <w:rPr>
          <w:rStyle w:val="StyleUnderline"/>
        </w:rPr>
        <w:t>; the consequences of not doing so are dire.</w:t>
      </w:r>
    </w:p>
    <w:p w14:paraId="11391D07" w14:textId="77777777" w:rsidR="00EE0480" w:rsidRPr="00984A50" w:rsidRDefault="00EE0480" w:rsidP="00EE0480">
      <w:pPr>
        <w:rPr>
          <w:sz w:val="16"/>
        </w:rPr>
      </w:pPr>
      <w:r w:rsidRPr="009B752E">
        <w:rPr>
          <w:rStyle w:val="Emphasis"/>
        </w:rPr>
        <w:t>Transforming PHS</w:t>
      </w:r>
      <w:r w:rsidRPr="001858A9">
        <w:rPr>
          <w:rStyle w:val="Emphasis"/>
        </w:rPr>
        <w:t xml:space="preserve"> to meet the needs of the twenty-first century requires </w:t>
      </w:r>
      <w:r w:rsidRPr="00E73C94">
        <w:rPr>
          <w:rStyle w:val="Emphasis"/>
          <w:highlight w:val="cyan"/>
        </w:rPr>
        <w:t>novel approaches</w:t>
      </w:r>
      <w:r w:rsidRPr="001858A9">
        <w:rPr>
          <w:sz w:val="16"/>
        </w:rPr>
        <w:t xml:space="preserve">. A helpful concept to understand and chart this future is </w:t>
      </w:r>
      <w:r w:rsidRPr="00E73C94">
        <w:rPr>
          <w:rStyle w:val="StyleUnderline"/>
          <w:highlight w:val="cyan"/>
        </w:rPr>
        <w:t>disruptive innovation</w:t>
      </w:r>
      <w:r w:rsidRPr="001858A9">
        <w:rPr>
          <w:sz w:val="16"/>
        </w:rPr>
        <w:t xml:space="preserve"> – a term first introduced by Clayton Christensen to describe </w:t>
      </w:r>
      <w:r w:rsidRPr="001858A9">
        <w:rPr>
          <w:rStyle w:val="StyleUnderline"/>
        </w:rPr>
        <w:t xml:space="preserve">innovations </w:t>
      </w:r>
      <w:r w:rsidRPr="00E73C94">
        <w:rPr>
          <w:rStyle w:val="StyleUnderline"/>
          <w:highlight w:val="cyan"/>
        </w:rPr>
        <w:t>in tech</w:t>
      </w:r>
      <w:r w:rsidRPr="001858A9">
        <w:rPr>
          <w:rStyle w:val="StyleUnderline"/>
        </w:rPr>
        <w:t xml:space="preserve">nology </w:t>
      </w:r>
      <w:r w:rsidRPr="00E73C94">
        <w:rPr>
          <w:rStyle w:val="StyleUnderline"/>
          <w:highlight w:val="cyan"/>
        </w:rPr>
        <w:t>and process</w:t>
      </w:r>
      <w:r w:rsidRPr="001858A9">
        <w:rPr>
          <w:rStyle w:val="StyleUnderline"/>
        </w:rPr>
        <w:t>es that disrupt existing markets</w:t>
      </w:r>
      <w:r w:rsidRPr="001858A9">
        <w:rPr>
          <w:sz w:val="16"/>
        </w:rPr>
        <w:t xml:space="preserve"> (8). </w:t>
      </w:r>
      <w:r w:rsidRPr="001858A9">
        <w:rPr>
          <w:rStyle w:val="StyleUnderline"/>
        </w:rPr>
        <w:t xml:space="preserve">Disruptive innovations occur when advances in technologies or processes create markets in existing industries. This </w:t>
      </w:r>
      <w:r w:rsidRPr="00E73C94">
        <w:rPr>
          <w:rStyle w:val="StyleUnderline"/>
          <w:highlight w:val="cyan"/>
        </w:rPr>
        <w:t>differs from</w:t>
      </w:r>
      <w:r w:rsidRPr="001858A9">
        <w:rPr>
          <w:rStyle w:val="StyleUnderline"/>
        </w:rPr>
        <w:t xml:space="preserve"> </w:t>
      </w:r>
      <w:r w:rsidRPr="00E73C94">
        <w:rPr>
          <w:rStyle w:val="StyleUnderline"/>
          <w:highlight w:val="cyan"/>
        </w:rPr>
        <w:t>sustaining innovation</w:t>
      </w:r>
      <w:r w:rsidRPr="001858A9">
        <w:rPr>
          <w:rStyle w:val="StyleUnderline"/>
        </w:rPr>
        <w:t>s</w:t>
      </w:r>
      <w:r w:rsidRPr="00E73C94">
        <w:rPr>
          <w:rStyle w:val="StyleUnderline"/>
          <w:highlight w:val="cyan"/>
        </w:rPr>
        <w:t>, where</w:t>
      </w:r>
      <w:r w:rsidRPr="001858A9">
        <w:rPr>
          <w:rStyle w:val="StyleUnderline"/>
        </w:rPr>
        <w:t xml:space="preserve"> existing </w:t>
      </w:r>
      <w:r w:rsidRPr="00E73C94">
        <w:rPr>
          <w:rStyle w:val="StyleUnderline"/>
          <w:highlight w:val="cyan"/>
        </w:rPr>
        <w:t>practices are incrementally improved</w:t>
      </w:r>
      <w:r w:rsidRPr="001858A9">
        <w:rPr>
          <w:rStyle w:val="StyleUnderline"/>
        </w:rPr>
        <w:t xml:space="preserve"> to meet the demands of existing customers; in contrast, newly introduced innovations with </w:t>
      </w:r>
      <w:r w:rsidRPr="00E73C94">
        <w:rPr>
          <w:rStyle w:val="StyleUnderline"/>
          <w:highlight w:val="cyan"/>
        </w:rPr>
        <w:t>disruptive</w:t>
      </w:r>
      <w:r w:rsidRPr="001858A9">
        <w:rPr>
          <w:rStyle w:val="StyleUnderline"/>
        </w:rPr>
        <w:t xml:space="preserve"> potential (typically unrefined, simple, and affordable in character) target lower-end market needs or </w:t>
      </w:r>
      <w:r w:rsidRPr="00E73C94">
        <w:rPr>
          <w:rStyle w:val="StyleUnderline"/>
          <w:highlight w:val="cyan"/>
        </w:rPr>
        <w:t>create entirely new market segments</w:t>
      </w:r>
      <w:r w:rsidRPr="001858A9">
        <w:rPr>
          <w:sz w:val="16"/>
        </w:rPr>
        <w:t xml:space="preserve">. As sustaining innovations improve </w:t>
      </w:r>
      <w:r w:rsidRPr="00E73C94">
        <w:rPr>
          <w:rStyle w:val="StyleUnderline"/>
          <w:highlight w:val="cyan"/>
        </w:rPr>
        <w:t>disrupting tech</w:t>
      </w:r>
      <w:r w:rsidRPr="009B752E">
        <w:rPr>
          <w:rStyle w:val="StyleUnderline"/>
        </w:rPr>
        <w:t>nologies or processes</w:t>
      </w:r>
      <w:r w:rsidRPr="001858A9">
        <w:rPr>
          <w:sz w:val="16"/>
        </w:rPr>
        <w:t xml:space="preserve">, </w:t>
      </w:r>
      <w:r w:rsidRPr="001858A9">
        <w:rPr>
          <w:rStyle w:val="Emphasis"/>
        </w:rPr>
        <w:t xml:space="preserve">these new innovations </w:t>
      </w:r>
      <w:r w:rsidRPr="00E73C94">
        <w:rPr>
          <w:rStyle w:val="Emphasis"/>
          <w:highlight w:val="cyan"/>
        </w:rPr>
        <w:t>will meet</w:t>
      </w:r>
      <w:r w:rsidRPr="001858A9">
        <w:rPr>
          <w:rStyle w:val="Emphasis"/>
        </w:rPr>
        <w:t xml:space="preserve"> increasingly </w:t>
      </w:r>
      <w:r w:rsidRPr="00E73C94">
        <w:rPr>
          <w:rStyle w:val="Emphasis"/>
          <w:highlight w:val="cyan"/>
        </w:rPr>
        <w:t>greater needs,</w:t>
      </w:r>
      <w:r w:rsidRPr="001858A9">
        <w:rPr>
          <w:rStyle w:val="Emphasis"/>
        </w:rPr>
        <w:t xml:space="preserve"> capture </w:t>
      </w:r>
      <w:r w:rsidRPr="00E73C94">
        <w:rPr>
          <w:rStyle w:val="Emphasis"/>
          <w:highlight w:val="cyan"/>
        </w:rPr>
        <w:t>greater market share, and</w:t>
      </w:r>
      <w:r w:rsidRPr="001858A9">
        <w:rPr>
          <w:rStyle w:val="Emphasis"/>
        </w:rPr>
        <w:t xml:space="preserve"> eventually </w:t>
      </w:r>
      <w:r w:rsidRPr="00E73C94">
        <w:rPr>
          <w:rStyle w:val="Emphasis"/>
          <w:highlight w:val="cyan"/>
        </w:rPr>
        <w:t>reshape the industry</w:t>
      </w:r>
      <w:r w:rsidRPr="001858A9">
        <w:rPr>
          <w:rStyle w:val="Emphasis"/>
        </w:rPr>
        <w:t>.</w:t>
      </w:r>
      <w:r w:rsidRPr="001858A9">
        <w:rPr>
          <w:sz w:val="16"/>
        </w:rPr>
        <w:t xml:space="preserve"> Christensen uses the example of increasingly smaller disk sizes in the hard disk drive industry, the introduction of hydraulic technology in the mechanical excavator industry, and the rise of </w:t>
      </w:r>
      <w:proofErr w:type="spellStart"/>
      <w:r w:rsidRPr="001858A9">
        <w:rPr>
          <w:sz w:val="16"/>
        </w:rPr>
        <w:t>minimills</w:t>
      </w:r>
      <w:proofErr w:type="spellEnd"/>
      <w:r w:rsidRPr="001858A9">
        <w:rPr>
          <w:sz w:val="16"/>
        </w:rPr>
        <w:t xml:space="preserve"> in the steel industry to demonstrate the impact of disruptive innovations (8</w:t>
      </w:r>
      <w:r w:rsidRPr="001858A9">
        <w:rPr>
          <w:rStyle w:val="StyleUnderline"/>
        </w:rPr>
        <w:t>). Here, we describe the need for disruptive innovation in PHS and identify opportunities for disruption in PHS structures and processes</w:t>
      </w:r>
      <w:r w:rsidRPr="001858A9">
        <w:rPr>
          <w:sz w:val="16"/>
        </w:rPr>
        <w:t>.</w:t>
      </w:r>
    </w:p>
    <w:p w14:paraId="571B584E" w14:textId="77777777" w:rsidR="00EE0480" w:rsidRDefault="00EE0480" w:rsidP="00EE0480">
      <w:pPr>
        <w:pStyle w:val="Heading4"/>
      </w:pPr>
      <w:r>
        <w:t xml:space="preserve">New pandemics </w:t>
      </w:r>
      <w:r w:rsidRPr="00984A50">
        <w:rPr>
          <w:u w:val="single"/>
        </w:rPr>
        <w:t>are coming</w:t>
      </w:r>
      <w:r>
        <w:t xml:space="preserve"> and cause </w:t>
      </w:r>
      <w:r w:rsidRPr="00984A50">
        <w:rPr>
          <w:u w:val="single"/>
        </w:rPr>
        <w:t>extinction</w:t>
      </w:r>
      <w:r>
        <w:t xml:space="preserve"> – preventative measures solve</w:t>
      </w:r>
    </w:p>
    <w:p w14:paraId="4F177C1B" w14:textId="77777777" w:rsidR="00EE0480" w:rsidRPr="00DD1EA5" w:rsidRDefault="00EE0480" w:rsidP="00EE0480">
      <w:r>
        <w:rPr>
          <w:rStyle w:val="Style13ptBold"/>
        </w:rPr>
        <w:t xml:space="preserve">Diamandis 21 </w:t>
      </w:r>
      <w:r>
        <w:t>(</w:t>
      </w:r>
      <w:proofErr w:type="spellStart"/>
      <w:r>
        <w:t>Eleftherios</w:t>
      </w:r>
      <w:proofErr w:type="spellEnd"/>
      <w:r>
        <w:t xml:space="preserve"> P. Diamandis, Division Head of Clinical Biochemistry at Mount Sinai Hospital and Biochemist-in-Chief at the University Health Network and is Professor &amp; Head, Clinical Biochemistry, Department of Laboratory Medicine and Pathobiology, University of Toronto, Ontario, Canada, April 14</w:t>
      </w:r>
      <w:r w:rsidRPr="00BB6BA5">
        <w:rPr>
          <w:vertAlign w:val="superscript"/>
        </w:rPr>
        <w:t>th</w:t>
      </w:r>
      <w:proofErr w:type="gramStart"/>
      <w:r>
        <w:t xml:space="preserve"> 2021</w:t>
      </w:r>
      <w:proofErr w:type="gramEnd"/>
      <w:r>
        <w:t xml:space="preserve">, “The Mother of All Battles: Viruses vs. Humans. Can Humans Avoid Extinction in 50-100 Years?” modified to fix author typo [“could result </w:t>
      </w:r>
      <w:proofErr w:type="spellStart"/>
      <w:r>
        <w:t>n</w:t>
      </w:r>
      <w:proofErr w:type="spellEnd"/>
      <w:r>
        <w:t xml:space="preserve">” </w:t>
      </w:r>
      <w:r>
        <w:sym w:font="Wingdings" w:char="F0E0"/>
      </w:r>
      <w:r>
        <w:t xml:space="preserve"> “could result in” </w:t>
      </w:r>
      <w:hyperlink r:id="rId32" w:history="1">
        <w:r w:rsidRPr="00D81E01">
          <w:rPr>
            <w:rStyle w:val="Hyperlink"/>
          </w:rPr>
          <w:t>https://www.preprints.org/manuscript/202104.0397/v1</w:t>
        </w:r>
      </w:hyperlink>
      <w:r>
        <w:t>) MULCH</w:t>
      </w:r>
    </w:p>
    <w:p w14:paraId="7F26740A" w14:textId="68482AF6" w:rsidR="00EE0480" w:rsidRPr="0092382D" w:rsidRDefault="00EE0480" w:rsidP="00EE0480">
      <w:pPr>
        <w:rPr>
          <w:u w:val="single"/>
        </w:rPr>
      </w:pPr>
      <w:r w:rsidRPr="00D1393A">
        <w:rPr>
          <w:rStyle w:val="StyleUnderline"/>
        </w:rPr>
        <w:lastRenderedPageBreak/>
        <w:t>The recent SARS-CoV-2 pandemic,</w:t>
      </w:r>
      <w:r w:rsidRPr="007661A1">
        <w:rPr>
          <w:rStyle w:val="StyleUnderline"/>
        </w:rPr>
        <w:t xml:space="preserve"> which is causing </w:t>
      </w:r>
      <w:r w:rsidRPr="00E73C94">
        <w:rPr>
          <w:rStyle w:val="StyleUnderline"/>
          <w:highlight w:val="cyan"/>
        </w:rPr>
        <w:t>COVID</w:t>
      </w:r>
      <w:r w:rsidRPr="007661A1">
        <w:rPr>
          <w:rStyle w:val="StyleUnderline"/>
        </w:rPr>
        <w:t xml:space="preserve"> 19 disease, </w:t>
      </w:r>
      <w:r w:rsidRPr="00F522E9">
        <w:rPr>
          <w:rStyle w:val="StyleUnderline"/>
        </w:rPr>
        <w:t>has</w:t>
      </w:r>
      <w:r w:rsidRPr="00E73C94">
        <w:rPr>
          <w:rStyle w:val="StyleUnderline"/>
          <w:highlight w:val="cyan"/>
        </w:rPr>
        <w:t xml:space="preserve"> taught us</w:t>
      </w:r>
      <w:r w:rsidRPr="007661A1">
        <w:rPr>
          <w:rStyle w:val="StyleUnderline"/>
        </w:rPr>
        <w:t xml:space="preserve"> unexpected lessons </w:t>
      </w:r>
      <w:r w:rsidRPr="00E73C94">
        <w:rPr>
          <w:rStyle w:val="StyleUnderline"/>
          <w:highlight w:val="cyan"/>
        </w:rPr>
        <w:t>about</w:t>
      </w:r>
      <w:r w:rsidRPr="007661A1">
        <w:rPr>
          <w:rStyle w:val="StyleUnderline"/>
        </w:rPr>
        <w:t xml:space="preserve"> the </w:t>
      </w:r>
      <w:r w:rsidRPr="00E73C94">
        <w:rPr>
          <w:rStyle w:val="Emphasis"/>
          <w:highlight w:val="cyan"/>
        </w:rPr>
        <w:t>dangers of</w:t>
      </w:r>
      <w:r w:rsidRPr="007661A1">
        <w:rPr>
          <w:rStyle w:val="Emphasis"/>
        </w:rPr>
        <w:t xml:space="preserve"> human </w:t>
      </w:r>
      <w:r w:rsidRPr="00E73C94">
        <w:rPr>
          <w:rStyle w:val="Emphasis"/>
          <w:highlight w:val="cyan"/>
        </w:rPr>
        <w:t>extinction through</w:t>
      </w:r>
      <w:r w:rsidRPr="007661A1">
        <w:rPr>
          <w:rStyle w:val="Emphasis"/>
        </w:rPr>
        <w:t xml:space="preserve"> highly contagious and lethal </w:t>
      </w:r>
      <w:r w:rsidRPr="00E73C94">
        <w:rPr>
          <w:rStyle w:val="Emphasis"/>
          <w:highlight w:val="cyan"/>
        </w:rPr>
        <w:t>diseases</w:t>
      </w:r>
      <w:r w:rsidRPr="007661A1">
        <w:rPr>
          <w:rStyle w:val="Emphasis"/>
        </w:rPr>
        <w:t>.</w:t>
      </w:r>
      <w:r w:rsidRPr="007661A1">
        <w:rPr>
          <w:sz w:val="16"/>
        </w:rPr>
        <w:t xml:space="preserve"> As the </w:t>
      </w:r>
      <w:r w:rsidRPr="007661A1">
        <w:rPr>
          <w:rStyle w:val="StyleUnderline"/>
        </w:rPr>
        <w:t xml:space="preserve">COVID 19 pandemic is now being controlled by various isolation measures, therapeutics and vaccines, it became clear that </w:t>
      </w:r>
      <w:r w:rsidRPr="00E73C94">
        <w:rPr>
          <w:rStyle w:val="StyleUnderline"/>
          <w:highlight w:val="cyan"/>
        </w:rPr>
        <w:t>our current lifestyle</w:t>
      </w:r>
      <w:r w:rsidRPr="00D1393A">
        <w:rPr>
          <w:rStyle w:val="StyleUnderline"/>
        </w:rPr>
        <w:t xml:space="preserve"> and</w:t>
      </w:r>
      <w:r w:rsidRPr="007661A1">
        <w:rPr>
          <w:rStyle w:val="StyleUnderline"/>
        </w:rPr>
        <w:t xml:space="preserve"> societal functions </w:t>
      </w:r>
      <w:r w:rsidRPr="00E73C94">
        <w:rPr>
          <w:rStyle w:val="StyleUnderline"/>
          <w:highlight w:val="cyan"/>
        </w:rPr>
        <w:t>may not be sustainable</w:t>
      </w:r>
      <w:r w:rsidRPr="007661A1">
        <w:rPr>
          <w:rStyle w:val="StyleUnderline"/>
        </w:rPr>
        <w:t xml:space="preserve"> in the long term.</w:t>
      </w:r>
      <w:r w:rsidRPr="007661A1">
        <w:rPr>
          <w:sz w:val="16"/>
        </w:rPr>
        <w:t xml:space="preserve"> </w:t>
      </w:r>
      <w:r w:rsidRPr="00E73C94">
        <w:rPr>
          <w:rStyle w:val="Emphasis"/>
          <w:highlight w:val="cyan"/>
        </w:rPr>
        <w:t>We</w:t>
      </w:r>
      <w:r w:rsidRPr="007661A1">
        <w:rPr>
          <w:rStyle w:val="Emphasis"/>
        </w:rPr>
        <w:t xml:space="preserve"> now </w:t>
      </w:r>
      <w:proofErr w:type="gramStart"/>
      <w:r w:rsidRPr="00E73C94">
        <w:rPr>
          <w:rStyle w:val="Emphasis"/>
          <w:highlight w:val="cyan"/>
        </w:rPr>
        <w:t>have to</w:t>
      </w:r>
      <w:proofErr w:type="gramEnd"/>
      <w:r w:rsidRPr="00E73C94">
        <w:rPr>
          <w:rStyle w:val="Emphasis"/>
          <w:highlight w:val="cyan"/>
        </w:rPr>
        <w:t xml:space="preserve"> start </w:t>
      </w:r>
      <w:r w:rsidRPr="00D1393A">
        <w:rPr>
          <w:rStyle w:val="Emphasis"/>
        </w:rPr>
        <w:t>thinking</w:t>
      </w:r>
      <w:r w:rsidRPr="007661A1">
        <w:rPr>
          <w:rStyle w:val="Emphasis"/>
        </w:rPr>
        <w:t xml:space="preserve"> and </w:t>
      </w:r>
      <w:r w:rsidRPr="00E73C94">
        <w:rPr>
          <w:rStyle w:val="Emphasis"/>
          <w:highlight w:val="cyan"/>
        </w:rPr>
        <w:t>planning on</w:t>
      </w:r>
      <w:r w:rsidRPr="007661A1">
        <w:rPr>
          <w:rStyle w:val="Emphasis"/>
        </w:rPr>
        <w:t xml:space="preserve"> how to face </w:t>
      </w:r>
      <w:r w:rsidRPr="00E73C94">
        <w:rPr>
          <w:rStyle w:val="Emphasis"/>
          <w:highlight w:val="cyan"/>
        </w:rPr>
        <w:t>the next</w:t>
      </w:r>
      <w:r w:rsidRPr="007661A1">
        <w:rPr>
          <w:rStyle w:val="Emphasis"/>
        </w:rPr>
        <w:t xml:space="preserve"> dangerous </w:t>
      </w:r>
      <w:r w:rsidRPr="00E73C94">
        <w:rPr>
          <w:rStyle w:val="Emphasis"/>
          <w:highlight w:val="cyan"/>
        </w:rPr>
        <w:t>pandemic,</w:t>
      </w:r>
      <w:r w:rsidRPr="007661A1">
        <w:rPr>
          <w:sz w:val="16"/>
        </w:rPr>
        <w:t xml:space="preserve"> not just overcoming the one that is upon us now</w:t>
      </w:r>
      <w:r w:rsidRPr="007661A1">
        <w:rPr>
          <w:rStyle w:val="StyleUnderline"/>
        </w:rPr>
        <w:t xml:space="preserve">. </w:t>
      </w:r>
      <w:r w:rsidRPr="00E73C94">
        <w:rPr>
          <w:rStyle w:val="StyleUnderline"/>
          <w:highlight w:val="cyan"/>
        </w:rPr>
        <w:t>Is there</w:t>
      </w:r>
      <w:r w:rsidRPr="007661A1">
        <w:rPr>
          <w:rStyle w:val="StyleUnderline"/>
        </w:rPr>
        <w:t xml:space="preserve"> any </w:t>
      </w:r>
      <w:r w:rsidRPr="00E73C94">
        <w:rPr>
          <w:rStyle w:val="StyleUnderline"/>
          <w:highlight w:val="cyan"/>
        </w:rPr>
        <w:t>evi</w:t>
      </w:r>
      <w:r w:rsidRPr="007661A1">
        <w:rPr>
          <w:rStyle w:val="StyleUnderline"/>
        </w:rPr>
        <w:t xml:space="preserve">dence that even </w:t>
      </w:r>
      <w:r w:rsidRPr="00E73C94">
        <w:rPr>
          <w:rStyle w:val="StyleUnderline"/>
          <w:highlight w:val="cyan"/>
        </w:rPr>
        <w:t xml:space="preserve">worse pandemics </w:t>
      </w:r>
      <w:r w:rsidRPr="00D1393A">
        <w:rPr>
          <w:rStyle w:val="StyleUnderline"/>
        </w:rPr>
        <w:t xml:space="preserve">could </w:t>
      </w:r>
      <w:r w:rsidRPr="00E73C94">
        <w:rPr>
          <w:rStyle w:val="StyleUnderline"/>
          <w:highlight w:val="cyan"/>
        </w:rPr>
        <w:t>strike</w:t>
      </w:r>
      <w:r w:rsidRPr="007661A1">
        <w:rPr>
          <w:rStyle w:val="StyleUnderline"/>
        </w:rPr>
        <w:t xml:space="preserve"> us </w:t>
      </w:r>
      <w:proofErr w:type="gramStart"/>
      <w:r w:rsidRPr="00E73C94">
        <w:rPr>
          <w:rStyle w:val="StyleUnderline"/>
          <w:highlight w:val="cyan"/>
        </w:rPr>
        <w:t>in the</w:t>
      </w:r>
      <w:r w:rsidRPr="007661A1">
        <w:rPr>
          <w:rStyle w:val="StyleUnderline"/>
        </w:rPr>
        <w:t xml:space="preserve"> </w:t>
      </w:r>
      <w:r w:rsidRPr="00E73C94">
        <w:rPr>
          <w:rStyle w:val="Emphasis"/>
          <w:highlight w:val="cyan"/>
        </w:rPr>
        <w:t>near future</w:t>
      </w:r>
      <w:proofErr w:type="gramEnd"/>
      <w:r w:rsidRPr="00E73C94">
        <w:rPr>
          <w:rStyle w:val="StyleUnderline"/>
          <w:highlight w:val="cyan"/>
        </w:rPr>
        <w:t xml:space="preserve"> and threaten the </w:t>
      </w:r>
      <w:r w:rsidRPr="00E73C94">
        <w:rPr>
          <w:rStyle w:val="Emphasis"/>
          <w:highlight w:val="cyan"/>
        </w:rPr>
        <w:t>existence of the human race</w:t>
      </w:r>
      <w:r w:rsidRPr="00E73C94">
        <w:rPr>
          <w:rStyle w:val="StyleUnderline"/>
          <w:highlight w:val="cyan"/>
        </w:rPr>
        <w:t>?</w:t>
      </w:r>
      <w:r w:rsidRPr="007661A1">
        <w:rPr>
          <w:rStyle w:val="StyleUnderline"/>
        </w:rPr>
        <w:t xml:space="preserve"> The answer is</w:t>
      </w:r>
      <w:r w:rsidRPr="007661A1">
        <w:rPr>
          <w:rStyle w:val="Emphasis"/>
          <w:sz w:val="28"/>
          <w:szCs w:val="28"/>
        </w:rPr>
        <w:t xml:space="preserve"> </w:t>
      </w:r>
      <w:r w:rsidRPr="00E73C94">
        <w:rPr>
          <w:rStyle w:val="Emphasis"/>
          <w:sz w:val="28"/>
          <w:szCs w:val="28"/>
          <w:highlight w:val="cyan"/>
        </w:rPr>
        <w:t>unequivocally yes</w:t>
      </w:r>
      <w:r w:rsidRPr="007661A1">
        <w:rPr>
          <w:rStyle w:val="Emphasis"/>
          <w:sz w:val="28"/>
          <w:szCs w:val="28"/>
        </w:rPr>
        <w:t>.</w:t>
      </w:r>
      <w:r w:rsidRPr="007661A1">
        <w:rPr>
          <w:sz w:val="16"/>
          <w:szCs w:val="28"/>
        </w:rPr>
        <w:t xml:space="preserve"> </w:t>
      </w:r>
      <w:r w:rsidRPr="007661A1">
        <w:rPr>
          <w:rStyle w:val="StyleUnderline"/>
        </w:rPr>
        <w:t xml:space="preserve">It is not necessary to get infected by viruses of bats, pangolins and other exotic animals that live in remote forests in order to be in danger. Creditable scientific evidence indicates that </w:t>
      </w:r>
      <w:r w:rsidRPr="00E73C94">
        <w:rPr>
          <w:rStyle w:val="StyleUnderline"/>
          <w:highlight w:val="cyan"/>
        </w:rPr>
        <w:t>the human gut</w:t>
      </w:r>
      <w:r w:rsidRPr="007661A1">
        <w:rPr>
          <w:rStyle w:val="StyleUnderline"/>
        </w:rPr>
        <w:t xml:space="preserve"> microbiota </w:t>
      </w:r>
      <w:r w:rsidRPr="00E73C94">
        <w:rPr>
          <w:rStyle w:val="Emphasis"/>
          <w:highlight w:val="cyan"/>
        </w:rPr>
        <w:t>harbor billions of viruses</w:t>
      </w:r>
      <w:r w:rsidRPr="007661A1">
        <w:rPr>
          <w:rStyle w:val="StyleUnderline"/>
        </w:rPr>
        <w:t xml:space="preserve"> which </w:t>
      </w:r>
      <w:proofErr w:type="gramStart"/>
      <w:r w:rsidRPr="007661A1">
        <w:rPr>
          <w:rStyle w:val="StyleUnderline"/>
        </w:rPr>
        <w:t xml:space="preserve">are </w:t>
      </w:r>
      <w:r w:rsidRPr="00E73C94">
        <w:rPr>
          <w:rStyle w:val="StyleUnderline"/>
          <w:highlight w:val="cyan"/>
        </w:rPr>
        <w:t>capable of affecting</w:t>
      </w:r>
      <w:proofErr w:type="gramEnd"/>
      <w:r w:rsidRPr="007661A1">
        <w:rPr>
          <w:rStyle w:val="StyleUnderline"/>
        </w:rPr>
        <w:t xml:space="preserve"> the function of </w:t>
      </w:r>
      <w:r w:rsidRPr="00E73C94">
        <w:rPr>
          <w:rStyle w:val="StyleUnderline"/>
          <w:highlight w:val="cyan"/>
        </w:rPr>
        <w:t>vital</w:t>
      </w:r>
      <w:r w:rsidRPr="007661A1">
        <w:rPr>
          <w:rStyle w:val="StyleUnderline"/>
        </w:rPr>
        <w:t xml:space="preserve"> human </w:t>
      </w:r>
      <w:r w:rsidRPr="00E73C94">
        <w:rPr>
          <w:rStyle w:val="StyleUnderline"/>
          <w:highlight w:val="cyan"/>
        </w:rPr>
        <w:t>organs</w:t>
      </w:r>
      <w:r w:rsidRPr="007661A1">
        <w:rPr>
          <w:rStyle w:val="StyleUnderline"/>
        </w:rPr>
        <w:t xml:space="preserve"> such as the immune system, lung, brain, liver, kidney, heart etc.</w:t>
      </w:r>
      <w:r w:rsidRPr="007661A1">
        <w:rPr>
          <w:sz w:val="16"/>
        </w:rPr>
        <w:t xml:space="preserve"> It is possible that the development of pathogenic variants in the gut can lead to contagious viruses which can cause pandemics, leading to destruction of vital organs, causing death or various debilitating diseases such as blindness, respiratory, liver, heart and kidney failures. </w:t>
      </w:r>
      <w:r w:rsidRPr="007661A1">
        <w:rPr>
          <w:rStyle w:val="Emphasis"/>
        </w:rPr>
        <w:t xml:space="preserve">These </w:t>
      </w:r>
      <w:r w:rsidRPr="00E73C94">
        <w:rPr>
          <w:rStyle w:val="Emphasis"/>
          <w:highlight w:val="cyan"/>
        </w:rPr>
        <w:t>diseases could result [in]</w:t>
      </w:r>
      <w:r w:rsidRPr="007661A1">
        <w:rPr>
          <w:rStyle w:val="Emphasis"/>
        </w:rPr>
        <w:t xml:space="preserve"> the complete </w:t>
      </w:r>
      <w:r w:rsidRPr="00E73C94">
        <w:rPr>
          <w:rStyle w:val="Emphasis"/>
          <w:highlight w:val="cyan"/>
        </w:rPr>
        <w:t>shutdown</w:t>
      </w:r>
      <w:r w:rsidRPr="007661A1">
        <w:rPr>
          <w:rStyle w:val="Emphasis"/>
        </w:rPr>
        <w:t xml:space="preserve"> </w:t>
      </w:r>
      <w:r w:rsidRPr="00E73C94">
        <w:rPr>
          <w:rStyle w:val="Emphasis"/>
          <w:highlight w:val="cyan"/>
        </w:rPr>
        <w:t>of</w:t>
      </w:r>
      <w:r w:rsidRPr="007661A1">
        <w:rPr>
          <w:rStyle w:val="Emphasis"/>
        </w:rPr>
        <w:t xml:space="preserve"> our </w:t>
      </w:r>
      <w:r w:rsidRPr="00E73C94">
        <w:rPr>
          <w:rStyle w:val="Emphasis"/>
          <w:highlight w:val="cyan"/>
        </w:rPr>
        <w:t>civilization and probably</w:t>
      </w:r>
      <w:r w:rsidRPr="007661A1">
        <w:rPr>
          <w:rStyle w:val="Emphasis"/>
        </w:rPr>
        <w:t xml:space="preserve"> the </w:t>
      </w:r>
      <w:r w:rsidRPr="00E73C94">
        <w:rPr>
          <w:rStyle w:val="Emphasis"/>
          <w:highlight w:val="cyan"/>
        </w:rPr>
        <w:t>extinction</w:t>
      </w:r>
      <w:r w:rsidRPr="007661A1">
        <w:rPr>
          <w:rStyle w:val="Emphasis"/>
        </w:rPr>
        <w:t xml:space="preserve"> of human race</w:t>
      </w:r>
      <w:r w:rsidRPr="007661A1">
        <w:rPr>
          <w:sz w:val="16"/>
        </w:rPr>
        <w:t xml:space="preserve">. In this essay, </w:t>
      </w:r>
      <w:r w:rsidRPr="007661A1">
        <w:rPr>
          <w:rStyle w:val="StyleUnderline"/>
        </w:rPr>
        <w:t>I will first provide a few independent pieces of scientific facts and then combine this information to come up with some (but certainly not all) hypothetical scenarios that could cause human race misery, even extinction.</w:t>
      </w:r>
      <w:r w:rsidRPr="007661A1">
        <w:rPr>
          <w:sz w:val="16"/>
        </w:rPr>
        <w:t xml:space="preserve"> </w:t>
      </w:r>
      <w:r w:rsidRPr="007661A1">
        <w:rPr>
          <w:rStyle w:val="StyleUnderline"/>
        </w:rPr>
        <w:t xml:space="preserve">I hope that these scary scenarios will trigger </w:t>
      </w:r>
      <w:r w:rsidRPr="00E73C94">
        <w:rPr>
          <w:rStyle w:val="StyleUnderline"/>
          <w:highlight w:val="cyan"/>
        </w:rPr>
        <w:t>preventative measures</w:t>
      </w:r>
      <w:r w:rsidRPr="007661A1">
        <w:rPr>
          <w:rStyle w:val="StyleUnderline"/>
        </w:rPr>
        <w:t xml:space="preserve"> that </w:t>
      </w:r>
      <w:r w:rsidRPr="00E73C94">
        <w:rPr>
          <w:rStyle w:val="StyleUnderline"/>
          <w:highlight w:val="cyan"/>
        </w:rPr>
        <w:t>could reverse or delay</w:t>
      </w:r>
      <w:r w:rsidRPr="007661A1">
        <w:rPr>
          <w:rStyle w:val="StyleUnderline"/>
        </w:rPr>
        <w:t xml:space="preserve"> the projected </w:t>
      </w:r>
      <w:r w:rsidRPr="00E73C94">
        <w:rPr>
          <w:rStyle w:val="StyleUnderline"/>
          <w:highlight w:val="cyan"/>
        </w:rPr>
        <w:t>adverse outcomes</w:t>
      </w:r>
      <w:r w:rsidRPr="007661A1">
        <w:rPr>
          <w:rStyle w:val="StyleUnderline"/>
        </w:rPr>
        <w:t>.</w:t>
      </w:r>
      <w:r>
        <w:t xml:space="preserve"> </w:t>
      </w:r>
    </w:p>
    <w:p w14:paraId="013E95C1" w14:textId="77777777" w:rsidR="00EE0480" w:rsidRDefault="00EE0480" w:rsidP="00EE0480">
      <w:pPr>
        <w:pStyle w:val="Heading3"/>
      </w:pPr>
      <w:r>
        <w:lastRenderedPageBreak/>
        <w:t xml:space="preserve">Solvency </w:t>
      </w:r>
    </w:p>
    <w:p w14:paraId="5903B2CD" w14:textId="77777777" w:rsidR="00EE0480" w:rsidRDefault="00EE0480" w:rsidP="00EE0480">
      <w:pPr>
        <w:pStyle w:val="Heading4"/>
      </w:pPr>
      <w:r>
        <w:t>Under the National Labor Relations Act, the US right to strike has become meaningless with a laundry list of exceptions and loopholes that prevents effective strikes</w:t>
      </w:r>
    </w:p>
    <w:p w14:paraId="7DEF4A52" w14:textId="77777777" w:rsidR="00EE0480" w:rsidRDefault="00EE0480" w:rsidP="00EE0480">
      <w:r w:rsidRPr="003956E2">
        <w:rPr>
          <w:rStyle w:val="Heading4Char"/>
        </w:rPr>
        <w:t>Reddy 21</w:t>
      </w:r>
      <w:r>
        <w:t xml:space="preserve"> [Diana S. Reddy, Doctoral Fellow at the Law, Economics, and Politics Center at UC Berkeley Law, PhD candidate in UCB's Jurisprudence and Social Policy Program and former Fellow in the General Counsel's Office of the AFL-CIO, “There Is No Such Thing as an Illegal Strike”: Reconceptualizing the Strike in Law and Political Economy,” Yale Law Journal, https://www.yalelawjournal.org/forum/there-is-no-such-thing-as-an-illegal-strike-reconceptualizing-the-strike-in-law-and-political-economy]/Kankee</w:t>
      </w:r>
    </w:p>
    <w:p w14:paraId="60032E03" w14:textId="77777777" w:rsidR="00EE0480" w:rsidRPr="00D72039" w:rsidRDefault="00EE0480" w:rsidP="00EE0480">
      <w:pPr>
        <w:rPr>
          <w:sz w:val="16"/>
        </w:rPr>
      </w:pPr>
      <w:r w:rsidRPr="00D72039">
        <w:rPr>
          <w:sz w:val="16"/>
        </w:rPr>
        <w:t xml:space="preserve">The “Right” to Strike </w:t>
      </w:r>
      <w:r w:rsidRPr="003956E2">
        <w:rPr>
          <w:rStyle w:val="StyleUnderline"/>
        </w:rPr>
        <w:t>Under the NLRA</w:t>
      </w:r>
      <w:r w:rsidRPr="00D72039">
        <w:rPr>
          <w:sz w:val="16"/>
        </w:rPr>
        <w:t xml:space="preserve">, </w:t>
      </w:r>
      <w:r w:rsidRPr="003956E2">
        <w:rPr>
          <w:rStyle w:val="StyleUnderline"/>
        </w:rPr>
        <w:t xml:space="preserve">workers are </w:t>
      </w:r>
      <w:r w:rsidRPr="00D72039">
        <w:rPr>
          <w:sz w:val="16"/>
        </w:rPr>
        <w:t xml:space="preserve">generally </w:t>
      </w:r>
      <w:r w:rsidRPr="003956E2">
        <w:rPr>
          <w:rStyle w:val="StyleUnderline"/>
        </w:rPr>
        <w:t>understood to have a “right” to strike.</w:t>
      </w:r>
      <w:r w:rsidRPr="00D72039">
        <w:rPr>
          <w:sz w:val="16"/>
        </w:rPr>
        <w:t xml:space="preserve"> </w:t>
      </w:r>
      <w:r w:rsidRPr="003956E2">
        <w:rPr>
          <w:rStyle w:val="StyleUnderline"/>
        </w:rPr>
        <w:t>Section 7</w:t>
      </w:r>
      <w:r w:rsidRPr="00D72039">
        <w:rPr>
          <w:sz w:val="16"/>
        </w:rPr>
        <w:t xml:space="preserve"> of the Act </w:t>
      </w:r>
      <w:r w:rsidRPr="003956E2">
        <w:rPr>
          <w:rStyle w:val="StyleUnderline"/>
        </w:rPr>
        <w:t>states</w:t>
      </w:r>
      <w:r w:rsidRPr="00D72039">
        <w:rPr>
          <w:sz w:val="16"/>
        </w:rPr>
        <w:t xml:space="preserve"> that em</w:t>
      </w:r>
      <w:r w:rsidRPr="003956E2">
        <w:rPr>
          <w:rStyle w:val="StyleUnderline"/>
        </w:rPr>
        <w:t>ployees have the right to engage in “concerted activities for . . . mutual aid or protection,”</w:t>
      </w:r>
      <w:r w:rsidRPr="00D72039">
        <w:rPr>
          <w:sz w:val="16"/>
        </w:rPr>
        <w:t xml:space="preserve">79 </w:t>
      </w:r>
      <w:r w:rsidRPr="003956E2">
        <w:rPr>
          <w:rStyle w:val="StyleUnderline"/>
        </w:rPr>
        <w:t>which includes striking</w:t>
      </w:r>
      <w:r w:rsidRPr="00D72039">
        <w:rPr>
          <w:sz w:val="16"/>
        </w:rPr>
        <w:t xml:space="preserve">. To drive this point home, </w:t>
      </w:r>
      <w:r w:rsidRPr="003956E2">
        <w:rPr>
          <w:rStyle w:val="StyleUnderline"/>
        </w:rPr>
        <w:t>section 13</w:t>
      </w:r>
      <w:r w:rsidRPr="00D72039">
        <w:rPr>
          <w:sz w:val="16"/>
        </w:rPr>
        <w:t xml:space="preserve"> of the NLRA </w:t>
      </w:r>
      <w:r w:rsidRPr="003956E2">
        <w:rPr>
          <w:rStyle w:val="StyleUnderline"/>
        </w:rPr>
        <w:t>specifies</w:t>
      </w:r>
      <w:r w:rsidRPr="00D72039">
        <w:rPr>
          <w:sz w:val="16"/>
        </w:rPr>
        <w:t>, “</w:t>
      </w:r>
      <w:r w:rsidRPr="003956E2">
        <w:rPr>
          <w:rStyle w:val="StyleUnderline"/>
        </w:rPr>
        <w:t>Nothing in this [Act] . . . shall be construed so as</w:t>
      </w:r>
      <w:r w:rsidRPr="00D72039">
        <w:rPr>
          <w:sz w:val="16"/>
        </w:rPr>
        <w:t xml:space="preserve"> either </w:t>
      </w:r>
      <w:r w:rsidRPr="003956E2">
        <w:rPr>
          <w:rStyle w:val="StyleUnderline"/>
        </w:rPr>
        <w:t>to interfere with or impede</w:t>
      </w:r>
      <w:r w:rsidRPr="00D72039">
        <w:rPr>
          <w:sz w:val="16"/>
        </w:rPr>
        <w:t xml:space="preserve"> or diminish </w:t>
      </w:r>
      <w:r w:rsidRPr="003956E2">
        <w:rPr>
          <w:rStyle w:val="StyleUnderline"/>
        </w:rPr>
        <w:t>in any way the right to strike</w:t>
      </w:r>
      <w:r w:rsidRPr="00D72039">
        <w:rPr>
          <w:sz w:val="16"/>
        </w:rPr>
        <w:t xml:space="preserv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w:t>
      </w:r>
      <w:r w:rsidRPr="00D72039">
        <w:rPr>
          <w:sz w:val="16"/>
          <w:szCs w:val="16"/>
        </w:rPr>
        <w:t>exist.81</w:t>
      </w:r>
      <w:r w:rsidRPr="003956E2">
        <w:rPr>
          <w:rStyle w:val="StyleUnderline"/>
        </w:rPr>
        <w:t xml:space="preserve"> </w:t>
      </w:r>
      <w:r w:rsidRPr="00D72039">
        <w:rPr>
          <w:rStyle w:val="StyleUnderline"/>
          <w:highlight w:val="green"/>
        </w:rPr>
        <w:t>To say</w:t>
      </w:r>
      <w:r w:rsidRPr="003956E2">
        <w:rPr>
          <w:rStyle w:val="StyleUnderline"/>
        </w:rPr>
        <w:t xml:space="preserve"> that </w:t>
      </w:r>
      <w:r w:rsidRPr="00D72039">
        <w:rPr>
          <w:rStyle w:val="StyleUnderline"/>
          <w:highlight w:val="green"/>
        </w:rPr>
        <w:t>a strike is</w:t>
      </w:r>
      <w:r w:rsidRPr="003956E2">
        <w:rPr>
          <w:rStyle w:val="StyleUnderline"/>
        </w:rPr>
        <w:t xml:space="preserve"> ostensibly </w:t>
      </w:r>
      <w:r w:rsidRPr="00D72039">
        <w:rPr>
          <w:rStyle w:val="Emphasis"/>
          <w:highlight w:val="green"/>
        </w:rPr>
        <w:t>legal</w:t>
      </w:r>
      <w:r w:rsidRPr="00D72039">
        <w:rPr>
          <w:sz w:val="16"/>
        </w:rPr>
        <w:t xml:space="preserve">, though, </w:t>
      </w:r>
      <w:r w:rsidRPr="00D72039">
        <w:rPr>
          <w:rStyle w:val="StyleUnderline"/>
          <w:highlight w:val="green"/>
        </w:rPr>
        <w:t>is not to say whether it is</w:t>
      </w:r>
      <w:r w:rsidRPr="003956E2">
        <w:rPr>
          <w:rStyle w:val="StyleUnderline"/>
        </w:rPr>
        <w:t xml:space="preserve"> </w:t>
      </w:r>
      <w:r w:rsidRPr="00D72039">
        <w:rPr>
          <w:rStyle w:val="Emphasis"/>
          <w:highlight w:val="green"/>
        </w:rPr>
        <w:t>sufficiently protected</w:t>
      </w:r>
      <w:r w:rsidRPr="003956E2">
        <w:rPr>
          <w:rStyle w:val="StyleUnderline"/>
        </w:rPr>
        <w:t xml:space="preserve"> as </w:t>
      </w:r>
      <w:r w:rsidRPr="00D72039">
        <w:rPr>
          <w:rStyle w:val="StyleUnderline"/>
          <w:highlight w:val="green"/>
        </w:rPr>
        <w:t xml:space="preserve">to make it </w:t>
      </w:r>
      <w:r w:rsidRPr="00D72039">
        <w:rPr>
          <w:rStyle w:val="Emphasis"/>
          <w:highlight w:val="green"/>
        </w:rPr>
        <w:t>practicable</w:t>
      </w:r>
      <w:r w:rsidRPr="003956E2">
        <w:rPr>
          <w:rStyle w:val="StyleUnderline"/>
        </w:rPr>
        <w:t xml:space="preserve"> for working</w:t>
      </w:r>
      <w:r w:rsidRPr="00D72039">
        <w:rPr>
          <w:sz w:val="16"/>
        </w:rPr>
        <w:t xml:space="preserve"> </w:t>
      </w:r>
      <w:r w:rsidRPr="003956E2">
        <w:rPr>
          <w:rStyle w:val="StyleUnderline"/>
        </w:rPr>
        <w:t>people</w:t>
      </w:r>
      <w:r w:rsidRPr="00D72039">
        <w:rPr>
          <w:sz w:val="16"/>
        </w:rPr>
        <w:t xml:space="preserve">. Within the world of labor law, this distinction is often framed as the difference between whether an activity is legal and whether it is protected. </w:t>
      </w:r>
      <w:r w:rsidRPr="003956E2">
        <w:rPr>
          <w:rStyle w:val="StyleUnderline"/>
        </w:rPr>
        <w:t>So long as the state-as-regulator will not punish you for engaging in a strike, that strike is legal</w:t>
      </w:r>
      <w:r w:rsidRPr="00D72039">
        <w:rPr>
          <w:sz w:val="16"/>
        </w:rPr>
        <w:t xml:space="preserve">. But </w:t>
      </w:r>
      <w:r w:rsidRPr="00D72039">
        <w:rPr>
          <w:rStyle w:val="StyleUnderline"/>
          <w:highlight w:val="green"/>
        </w:rPr>
        <w:t>given</w:t>
      </w:r>
      <w:r w:rsidRPr="003956E2">
        <w:rPr>
          <w:rStyle w:val="StyleUnderline"/>
        </w:rPr>
        <w:t xml:space="preserve"> that </w:t>
      </w:r>
      <w:r w:rsidRPr="00D72039">
        <w:rPr>
          <w:rStyle w:val="StyleUnderline"/>
          <w:highlight w:val="green"/>
        </w:rPr>
        <w:t xml:space="preserve">striking is </w:t>
      </w:r>
      <w:proofErr w:type="gramStart"/>
      <w:r w:rsidRPr="00D72039">
        <w:rPr>
          <w:rStyle w:val="StyleUnderline"/>
          <w:highlight w:val="green"/>
        </w:rPr>
        <w:t>protest against</w:t>
      </w:r>
      <w:proofErr w:type="gramEnd"/>
      <w:r w:rsidRPr="00D72039">
        <w:rPr>
          <w:rStyle w:val="StyleUnderline"/>
          <w:highlight w:val="green"/>
        </w:rPr>
        <w:t xml:space="preserve"> an employer</w:t>
      </w:r>
      <w:r w:rsidRPr="003956E2">
        <w:rPr>
          <w:rStyle w:val="StyleUnderline"/>
        </w:rPr>
        <w:t xml:space="preserve">, rather than against the state-as-regulator, </w:t>
      </w:r>
      <w:r w:rsidRPr="00D72039">
        <w:rPr>
          <w:rStyle w:val="StyleUnderline"/>
          <w:highlight w:val="green"/>
        </w:rPr>
        <w:t xml:space="preserve">being legal is </w:t>
      </w:r>
      <w:r w:rsidRPr="00D72039">
        <w:rPr>
          <w:rStyle w:val="Emphasis"/>
          <w:highlight w:val="green"/>
        </w:rPr>
        <w:t>insufficient protection</w:t>
      </w:r>
      <w:r w:rsidRPr="00D72039">
        <w:rPr>
          <w:sz w:val="16"/>
        </w:rPr>
        <w:t xml:space="preserve"> </w:t>
      </w:r>
      <w:r w:rsidRPr="00D72039">
        <w:rPr>
          <w:rStyle w:val="StyleUnderline"/>
          <w:highlight w:val="green"/>
        </w:rPr>
        <w:t xml:space="preserve">from </w:t>
      </w:r>
      <w:r w:rsidRPr="003956E2">
        <w:rPr>
          <w:rStyle w:val="StyleUnderline"/>
        </w:rPr>
        <w:t xml:space="preserve">the </w:t>
      </w:r>
      <w:r w:rsidRPr="00D72039">
        <w:rPr>
          <w:rStyle w:val="Emphasis"/>
          <w:highlight w:val="green"/>
        </w:rPr>
        <w:t>repercussion</w:t>
      </w:r>
      <w:r w:rsidRPr="00D72039">
        <w:rPr>
          <w:sz w:val="16"/>
        </w:rPr>
        <w:t xml:space="preserve"> </w:t>
      </w:r>
      <w:r w:rsidRPr="003956E2">
        <w:rPr>
          <w:rStyle w:val="StyleUnderline"/>
        </w:rPr>
        <w:t xml:space="preserve">most likely to </w:t>
      </w:r>
      <w:r w:rsidRPr="003956E2">
        <w:rPr>
          <w:rStyle w:val="Emphasis"/>
        </w:rPr>
        <w:t>deter</w:t>
      </w:r>
      <w:r w:rsidRPr="003956E2">
        <w:rPr>
          <w:rStyle w:val="StyleUnderline"/>
        </w:rPr>
        <w:t xml:space="preserve"> it—</w:t>
      </w:r>
      <w:r w:rsidRPr="003956E2">
        <w:rPr>
          <w:rStyle w:val="Emphasis"/>
        </w:rPr>
        <w:t>job loss</w:t>
      </w:r>
      <w:r w:rsidRPr="003956E2">
        <w:rPr>
          <w:rStyle w:val="StyleUnderline"/>
        </w:rPr>
        <w:t>.</w:t>
      </w:r>
      <w:r>
        <w:rPr>
          <w:rStyle w:val="StyleUnderline"/>
        </w:rPr>
        <w:t xml:space="preserve"> </w:t>
      </w:r>
      <w:r w:rsidRPr="00D72039">
        <w:rPr>
          <w:rStyle w:val="StyleUnderline"/>
          <w:highlight w:val="green"/>
        </w:rPr>
        <w:t xml:space="preserve">Employees </w:t>
      </w:r>
      <w:r w:rsidRPr="00D72039">
        <w:rPr>
          <w:rStyle w:val="Emphasis"/>
          <w:highlight w:val="green"/>
        </w:rPr>
        <w:t>technically</w:t>
      </w:r>
      <w:r w:rsidRPr="00D72039">
        <w:rPr>
          <w:rStyle w:val="StyleUnderline"/>
          <w:highlight w:val="green"/>
        </w:rPr>
        <w:t xml:space="preserve"> cannot be</w:t>
      </w:r>
      <w:r w:rsidRPr="003956E2">
        <w:rPr>
          <w:rStyle w:val="StyleUnderline"/>
        </w:rPr>
        <w:t xml:space="preserve"> </w:t>
      </w:r>
      <w:r w:rsidRPr="00D72039">
        <w:rPr>
          <w:rStyle w:val="StyleUnderline"/>
          <w:highlight w:val="green"/>
        </w:rPr>
        <w:t>fired for</w:t>
      </w:r>
      <w:r w:rsidRPr="003956E2">
        <w:rPr>
          <w:rStyle w:val="StyleUnderline"/>
        </w:rPr>
        <w:t xml:space="preserve"> protected concerted activity under the NLRA, including protected </w:t>
      </w:r>
      <w:r w:rsidRPr="00D72039">
        <w:rPr>
          <w:rStyle w:val="StyleUnderline"/>
          <w:highlight w:val="green"/>
        </w:rPr>
        <w:t>strikes</w:t>
      </w:r>
      <w:r w:rsidRPr="00D72039">
        <w:rPr>
          <w:sz w:val="16"/>
        </w:rPr>
        <w:t xml:space="preserve">. But in a distinction that </w:t>
      </w:r>
      <w:proofErr w:type="spellStart"/>
      <w:r w:rsidRPr="00D72039">
        <w:rPr>
          <w:sz w:val="16"/>
        </w:rPr>
        <w:t>Getman</w:t>
      </w:r>
      <w:proofErr w:type="spellEnd"/>
      <w:r w:rsidRPr="00D72039">
        <w:rPr>
          <w:sz w:val="16"/>
        </w:rPr>
        <w:t xml:space="preserve"> and Kohler note “only a lawyer could love—or even have imagined,”82, </w:t>
      </w:r>
      <w:r w:rsidRPr="003956E2">
        <w:rPr>
          <w:rStyle w:val="StyleUnderline"/>
        </w:rPr>
        <w:t xml:space="preserve">judicial construction of </w:t>
      </w:r>
      <w:r w:rsidRPr="00D72039">
        <w:rPr>
          <w:rStyle w:val="StyleUnderline"/>
          <w:highlight w:val="green"/>
        </w:rPr>
        <w:t xml:space="preserve">the NLRA permits employers to </w:t>
      </w:r>
      <w:r w:rsidRPr="00D72039">
        <w:rPr>
          <w:rStyle w:val="Emphasis"/>
          <w:highlight w:val="green"/>
        </w:rPr>
        <w:t>permanently replace</w:t>
      </w:r>
      <w:r w:rsidRPr="003956E2">
        <w:rPr>
          <w:rStyle w:val="StyleUnderline"/>
        </w:rPr>
        <w:t xml:space="preserve"> </w:t>
      </w:r>
      <w:r w:rsidRPr="00D72039">
        <w:rPr>
          <w:rStyle w:val="StyleUnderline"/>
          <w:highlight w:val="green"/>
        </w:rPr>
        <w:t>them</w:t>
      </w:r>
      <w:r w:rsidRPr="00D72039">
        <w:rPr>
          <w:sz w:val="16"/>
        </w:rPr>
        <w:t xml:space="preserve"> in many cases. Consequently, </w:t>
      </w:r>
      <w:r w:rsidRPr="003956E2">
        <w:rPr>
          <w:rStyle w:val="StyleUnderline"/>
        </w:rPr>
        <w:t xml:space="preserve">under the </w:t>
      </w:r>
      <w:r w:rsidRPr="003956E2">
        <w:rPr>
          <w:rStyle w:val="Emphasis"/>
        </w:rPr>
        <w:t>perverse incentives</w:t>
      </w:r>
      <w:r w:rsidRPr="003956E2">
        <w:rPr>
          <w:rStyle w:val="StyleUnderline"/>
        </w:rPr>
        <w:t xml:space="preserve"> of this</w:t>
      </w:r>
      <w:r w:rsidRPr="00D72039">
        <w:rPr>
          <w:sz w:val="16"/>
        </w:rPr>
        <w:t xml:space="preserve"> </w:t>
      </w:r>
      <w:r w:rsidRPr="003956E2">
        <w:rPr>
          <w:rStyle w:val="StyleUnderline"/>
        </w:rPr>
        <w:t>regime</w:t>
      </w:r>
      <w:r w:rsidRPr="00D72039">
        <w:rPr>
          <w:sz w:val="16"/>
        </w:rPr>
        <w:t xml:space="preserve">, </w:t>
      </w:r>
      <w:r w:rsidRPr="00D72039">
        <w:rPr>
          <w:rStyle w:val="StyleUnderline"/>
          <w:highlight w:val="green"/>
        </w:rPr>
        <w:t xml:space="preserve">strikes can facilitate </w:t>
      </w:r>
      <w:proofErr w:type="spellStart"/>
      <w:r w:rsidRPr="00D72039">
        <w:rPr>
          <w:rStyle w:val="Emphasis"/>
          <w:highlight w:val="green"/>
        </w:rPr>
        <w:t>deunionization</w:t>
      </w:r>
      <w:proofErr w:type="spellEnd"/>
      <w:r w:rsidRPr="00D72039">
        <w:rPr>
          <w:sz w:val="16"/>
        </w:rPr>
        <w:t xml:space="preserve">. </w:t>
      </w:r>
      <w:r w:rsidRPr="003956E2">
        <w:rPr>
          <w:rStyle w:val="StyleUnderline"/>
        </w:rPr>
        <w:t xml:space="preserve">Strikes provide </w:t>
      </w:r>
      <w:r w:rsidRPr="00D72039">
        <w:rPr>
          <w:rStyle w:val="StyleUnderline"/>
          <w:highlight w:val="green"/>
        </w:rPr>
        <w:t>employers</w:t>
      </w:r>
      <w:r w:rsidRPr="003956E2">
        <w:rPr>
          <w:rStyle w:val="StyleUnderline"/>
        </w:rPr>
        <w:t xml:space="preserve"> an opportunity, unavailable at any other point in the employment relationship, to </w:t>
      </w:r>
      <w:r w:rsidRPr="00D72039">
        <w:rPr>
          <w:rStyle w:val="StyleUnderline"/>
          <w:highlight w:val="green"/>
        </w:rPr>
        <w:t>replace</w:t>
      </w:r>
      <w:r w:rsidRPr="003956E2">
        <w:rPr>
          <w:rStyle w:val="StyleUnderline"/>
        </w:rPr>
        <w:t xml:space="preserve"> those </w:t>
      </w:r>
      <w:r w:rsidRPr="00D72039">
        <w:rPr>
          <w:rStyle w:val="StyleUnderline"/>
          <w:highlight w:val="green"/>
        </w:rPr>
        <w:t>employees who most support the union</w:t>
      </w:r>
      <w:r w:rsidRPr="003956E2">
        <w:rPr>
          <w:rStyle w:val="StyleUnderline"/>
        </w:rPr>
        <w:t>—those who go out on strike—in o</w:t>
      </w:r>
      <w:r w:rsidRPr="003956E2">
        <w:rPr>
          <w:rStyle w:val="Emphasis"/>
        </w:rPr>
        <w:t>ne fell swoop</w:t>
      </w:r>
      <w:r w:rsidRPr="00D72039">
        <w:rPr>
          <w:sz w:val="16"/>
        </w:rPr>
        <w:t xml:space="preserve">. As </w:t>
      </w:r>
      <w:r w:rsidRPr="003956E2">
        <w:rPr>
          <w:rStyle w:val="StyleUnderline"/>
        </w:rPr>
        <w:t>employers</w:t>
      </w:r>
      <w:r w:rsidRPr="00D72039">
        <w:rPr>
          <w:sz w:val="16"/>
        </w:rPr>
        <w:t xml:space="preserve"> have </w:t>
      </w:r>
      <w:r w:rsidRPr="003956E2">
        <w:rPr>
          <w:rStyle w:val="StyleUnderline"/>
        </w:rPr>
        <w:t>increasingly turned to permanent replacement of strikers</w:t>
      </w:r>
      <w:r w:rsidRPr="00D72039">
        <w:rPr>
          <w:sz w:val="16"/>
        </w:rPr>
        <w:t xml:space="preserve"> in recent decades, </w:t>
      </w:r>
      <w:r w:rsidRPr="003956E2">
        <w:rPr>
          <w:rStyle w:val="StyleUnderline"/>
        </w:rPr>
        <w:t xml:space="preserve">strikes have </w:t>
      </w:r>
      <w:r w:rsidRPr="003956E2">
        <w:rPr>
          <w:rStyle w:val="Emphasis"/>
        </w:rPr>
        <w:t>decreased</w:t>
      </w:r>
      <w:r w:rsidRPr="00D72039">
        <w:rPr>
          <w:sz w:val="16"/>
        </w:rPr>
        <w:t xml:space="preserve">.83 </w:t>
      </w:r>
      <w:r w:rsidRPr="003956E2">
        <w:rPr>
          <w:rStyle w:val="StyleUnderline"/>
        </w:rPr>
        <w:t>A law with a stated policy of giving workers “full freedom of association [and] actual liberty of contract” offers a</w:t>
      </w:r>
      <w:r w:rsidRPr="00D72039">
        <w:rPr>
          <w:sz w:val="16"/>
        </w:rPr>
        <w:t xml:space="preserve"> “</w:t>
      </w:r>
      <w:r w:rsidRPr="003956E2">
        <w:rPr>
          <w:rStyle w:val="StyleUnderline"/>
        </w:rPr>
        <w:t>right</w:t>
      </w:r>
      <w:r w:rsidRPr="00D72039">
        <w:rPr>
          <w:sz w:val="16"/>
        </w:rPr>
        <w:t xml:space="preserve">” which too many </w:t>
      </w:r>
      <w:r w:rsidRPr="003956E2">
        <w:rPr>
          <w:rStyle w:val="StyleUnderline"/>
        </w:rPr>
        <w:t>workers cannot afford to invoke</w:t>
      </w:r>
      <w:r w:rsidRPr="00D72039">
        <w:rPr>
          <w:sz w:val="16"/>
        </w:rPr>
        <w:t xml:space="preserve">.84 It is not just that </w:t>
      </w:r>
      <w:r w:rsidRPr="00D72039">
        <w:rPr>
          <w:rStyle w:val="StyleUnderline"/>
          <w:highlight w:val="green"/>
        </w:rPr>
        <w:t>the right</w:t>
      </w:r>
      <w:r w:rsidRPr="00D72039">
        <w:rPr>
          <w:sz w:val="16"/>
        </w:rPr>
        <w:t xml:space="preserve"> is too “expensive,” however; it is that its scope </w:t>
      </w:r>
      <w:r w:rsidRPr="00D72039">
        <w:rPr>
          <w:rStyle w:val="StyleUnderline"/>
          <w:highlight w:val="green"/>
        </w:rPr>
        <w:t xml:space="preserve">is </w:t>
      </w:r>
      <w:r w:rsidRPr="00D72039">
        <w:rPr>
          <w:rStyle w:val="Emphasis"/>
          <w:highlight w:val="green"/>
        </w:rPr>
        <w:t>too narrow</w:t>
      </w:r>
      <w:r w:rsidRPr="00D72039">
        <w:rPr>
          <w:sz w:val="16"/>
        </w:rPr>
        <w:t xml:space="preserve">, particularly </w:t>
      </w:r>
      <w:r w:rsidRPr="003956E2">
        <w:rPr>
          <w:rStyle w:val="StyleUnderline"/>
        </w:rPr>
        <w:t>following the Taft-Hartley Amendments.</w:t>
      </w:r>
      <w:r w:rsidRPr="00D72039">
        <w:rPr>
          <w:sz w:val="16"/>
        </w:rPr>
        <w:t xml:space="preserve"> </w:t>
      </w:r>
      <w:r w:rsidRPr="003956E2">
        <w:rPr>
          <w:rStyle w:val="StyleUnderline"/>
        </w:rPr>
        <w:t xml:space="preserve">Law cabins legitimate strike activity, </w:t>
      </w:r>
      <w:r w:rsidRPr="00D72039">
        <w:rPr>
          <w:rStyle w:val="StyleUnderline"/>
          <w:highlight w:val="green"/>
        </w:rPr>
        <w:t xml:space="preserve">based on </w:t>
      </w:r>
      <w:r w:rsidRPr="003956E2">
        <w:rPr>
          <w:rStyle w:val="StyleUnderline"/>
        </w:rPr>
        <w:t xml:space="preserve">employees’ </w:t>
      </w:r>
      <w:r w:rsidRPr="00D72039">
        <w:rPr>
          <w:rStyle w:val="StyleUnderline"/>
          <w:highlight w:val="green"/>
        </w:rPr>
        <w:t>motivation</w:t>
      </w:r>
      <w:r w:rsidRPr="003956E2">
        <w:rPr>
          <w:rStyle w:val="StyleUnderline"/>
        </w:rPr>
        <w:t xml:space="preserve">, their </w:t>
      </w:r>
      <w:r w:rsidRPr="00D72039">
        <w:rPr>
          <w:rStyle w:val="StyleUnderline"/>
          <w:highlight w:val="green"/>
        </w:rPr>
        <w:t>conduct</w:t>
      </w:r>
      <w:r w:rsidRPr="003956E2">
        <w:rPr>
          <w:rStyle w:val="StyleUnderline"/>
        </w:rPr>
        <w:t xml:space="preserve">, </w:t>
      </w:r>
      <w:r w:rsidRPr="00D72039">
        <w:rPr>
          <w:rStyle w:val="StyleUnderline"/>
          <w:highlight w:val="green"/>
        </w:rPr>
        <w:t xml:space="preserve">and </w:t>
      </w:r>
      <w:r w:rsidRPr="003956E2">
        <w:rPr>
          <w:rStyle w:val="StyleUnderline"/>
        </w:rPr>
        <w:t xml:space="preserve">their </w:t>
      </w:r>
      <w:r w:rsidRPr="00D72039">
        <w:rPr>
          <w:rStyle w:val="StyleUnderline"/>
          <w:highlight w:val="green"/>
        </w:rPr>
        <w:t>targets</w:t>
      </w:r>
      <w:r w:rsidRPr="00D72039">
        <w:rPr>
          <w:sz w:val="16"/>
        </w:rPr>
        <w:t xml:space="preserve">. The </w:t>
      </w:r>
      <w:r w:rsidRPr="003956E2">
        <w:rPr>
          <w:rStyle w:val="StyleUnderline"/>
        </w:rPr>
        <w:t>legitimate purposes are largely bifurcated</w:t>
      </w:r>
      <w:r w:rsidRPr="00D72039">
        <w:rPr>
          <w:sz w:val="16"/>
        </w:rPr>
        <w:t xml:space="preserve">, </w:t>
      </w:r>
      <w:r w:rsidRPr="003956E2">
        <w:rPr>
          <w:rStyle w:val="StyleUnderline"/>
        </w:rPr>
        <w:t>either</w:t>
      </w:r>
      <w:r w:rsidRPr="00D72039">
        <w:rPr>
          <w:sz w:val="16"/>
        </w:rPr>
        <w:t xml:space="preserve"> “</w:t>
      </w:r>
      <w:r w:rsidRPr="003956E2">
        <w:rPr>
          <w:rStyle w:val="StyleUnderline"/>
        </w:rPr>
        <w:t>economic</w:t>
      </w:r>
      <w:r w:rsidRPr="00D72039">
        <w:rPr>
          <w:sz w:val="16"/>
        </w:rPr>
        <w:t xml:space="preserve">,” that is to provide workers with leverage in a bargain with their employer, </w:t>
      </w:r>
      <w:r w:rsidRPr="003956E2">
        <w:rPr>
          <w:rStyle w:val="StyleUnderline"/>
        </w:rPr>
        <w:t>or</w:t>
      </w:r>
      <w:r w:rsidRPr="00D72039">
        <w:rPr>
          <w:sz w:val="16"/>
        </w:rPr>
        <w:t xml:space="preserve"> to punish an employer’s “</w:t>
      </w:r>
      <w:r w:rsidRPr="003956E2">
        <w:rPr>
          <w:rStyle w:val="StyleUnderline"/>
        </w:rPr>
        <w:t>unfair labor practice</w:t>
      </w:r>
      <w:r w:rsidRPr="00D72039">
        <w:rPr>
          <w:sz w:val="16"/>
        </w:rPr>
        <w:t xml:space="preserve">,” its violation of labor law (but not other laws). A host of reasons that workers might want to protest are unprotected—Minneapolis bus drivers not wanting their labor to be used to “shut down calls for justice,” for instance. </w:t>
      </w:r>
      <w:r w:rsidRPr="003956E2">
        <w:rPr>
          <w:rStyle w:val="StyleUnderline"/>
        </w:rPr>
        <w:t>Striking employees</w:t>
      </w:r>
      <w:r w:rsidRPr="00D72039">
        <w:rPr>
          <w:sz w:val="16"/>
        </w:rPr>
        <w:t xml:space="preserve"> also </w:t>
      </w:r>
      <w:r w:rsidRPr="003956E2">
        <w:rPr>
          <w:rStyle w:val="StyleUnderline"/>
        </w:rPr>
        <w:t>lose their</w:t>
      </w:r>
      <w:r w:rsidRPr="00D72039">
        <w:rPr>
          <w:sz w:val="16"/>
        </w:rPr>
        <w:t xml:space="preserve"> limited </w:t>
      </w:r>
      <w:r w:rsidRPr="003956E2">
        <w:rPr>
          <w:rStyle w:val="StyleUnderline"/>
        </w:rPr>
        <w:t>protection if they act in ways that are deemed</w:t>
      </w:r>
      <w:r w:rsidRPr="00D72039">
        <w:rPr>
          <w:sz w:val="16"/>
        </w:rPr>
        <w:t xml:space="preserve"> “</w:t>
      </w:r>
      <w:r w:rsidRPr="003956E2">
        <w:rPr>
          <w:rStyle w:val="StyleUnderline"/>
        </w:rPr>
        <w:t>disloyal to their</w:t>
      </w:r>
      <w:r w:rsidRPr="00D72039">
        <w:rPr>
          <w:sz w:val="16"/>
        </w:rPr>
        <w:t xml:space="preserve">” </w:t>
      </w:r>
      <w:r w:rsidRPr="003956E2">
        <w:rPr>
          <w:rStyle w:val="StyleUnderline"/>
        </w:rPr>
        <w:t>employer</w:t>
      </w:r>
      <w:r w:rsidRPr="00D72039">
        <w:rPr>
          <w:sz w:val="16"/>
        </w:rPr>
        <w:t xml:space="preserve">,85 </w:t>
      </w:r>
      <w:r w:rsidRPr="003956E2">
        <w:rPr>
          <w:rStyle w:val="StyleUnderline"/>
        </w:rPr>
        <w:t>or if they engage in</w:t>
      </w:r>
      <w:r w:rsidRPr="00D72039">
        <w:rPr>
          <w:sz w:val="16"/>
        </w:rPr>
        <w:t xml:space="preserve"> the broad swath of non-violent activity construed to involve “violence,” such as </w:t>
      </w:r>
      <w:r w:rsidRPr="003956E2">
        <w:rPr>
          <w:rStyle w:val="StyleUnderline"/>
        </w:rPr>
        <w:t>mass picketing</w:t>
      </w:r>
      <w:r w:rsidRPr="00D72039">
        <w:rPr>
          <w:sz w:val="16"/>
        </w:rPr>
        <w:t xml:space="preserve">.86 Tactically, </w:t>
      </w:r>
      <w:r w:rsidRPr="003956E2">
        <w:rPr>
          <w:rStyle w:val="StyleUnderline"/>
        </w:rPr>
        <w:t>intermittent strikes, slow-downs, secondary strikes, and sit-down strikes are unprotected.</w:t>
      </w:r>
      <w:r w:rsidRPr="00D72039">
        <w:rPr>
          <w:sz w:val="16"/>
        </w:rPr>
        <w:t xml:space="preserve">87 </w:t>
      </w:r>
      <w:r w:rsidRPr="003956E2">
        <w:rPr>
          <w:rStyle w:val="StyleUnderline"/>
        </w:rPr>
        <w:t>Strikes</w:t>
      </w:r>
      <w:r w:rsidRPr="00D72039">
        <w:rPr>
          <w:sz w:val="16"/>
        </w:rPr>
        <w:t xml:space="preserve"> </w:t>
      </w:r>
      <w:r w:rsidRPr="003956E2">
        <w:rPr>
          <w:rStyle w:val="StyleUnderline"/>
        </w:rPr>
        <w:t>are</w:t>
      </w:r>
      <w:r w:rsidRPr="00D72039">
        <w:rPr>
          <w:sz w:val="16"/>
        </w:rPr>
        <w:t xml:space="preserve"> also </w:t>
      </w:r>
      <w:r w:rsidRPr="003956E2">
        <w:rPr>
          <w:rStyle w:val="StyleUnderline"/>
        </w:rPr>
        <w:t>unprotected if unionized workers engage in them without their union’s approval</w:t>
      </w:r>
      <w:r w:rsidRPr="00D72039">
        <w:rPr>
          <w:sz w:val="16"/>
        </w:rPr>
        <w:t xml:space="preserve">,88 </w:t>
      </w:r>
      <w:r w:rsidRPr="003956E2">
        <w:rPr>
          <w:rStyle w:val="StyleUnderline"/>
        </w:rPr>
        <w:t xml:space="preserve">if they concern </w:t>
      </w:r>
      <w:r w:rsidRPr="003956E2">
        <w:rPr>
          <w:rStyle w:val="StyleUnderline"/>
        </w:rPr>
        <w:lastRenderedPageBreak/>
        <w:t>nonmandatory subjects of bargaining</w:t>
      </w:r>
      <w:r w:rsidRPr="00D72039">
        <w:rPr>
          <w:sz w:val="16"/>
        </w:rPr>
        <w:t xml:space="preserve">,89 </w:t>
      </w:r>
      <w:r w:rsidRPr="003956E2">
        <w:rPr>
          <w:rStyle w:val="StyleUnderline"/>
        </w:rPr>
        <w:t>or if they are inconsistent with a no-strike</w:t>
      </w:r>
      <w:r w:rsidRPr="00D72039">
        <w:rPr>
          <w:sz w:val="16"/>
        </w:rPr>
        <w:t xml:space="preserve"> </w:t>
      </w:r>
      <w:r w:rsidRPr="003956E2">
        <w:rPr>
          <w:rStyle w:val="StyleUnderline"/>
        </w:rPr>
        <w:t>clause</w:t>
      </w:r>
      <w:r w:rsidRPr="00D72039">
        <w:rPr>
          <w:sz w:val="16"/>
        </w:rPr>
        <w:t xml:space="preserve">.90 </w:t>
      </w:r>
      <w:r w:rsidRPr="003956E2">
        <w:rPr>
          <w:rStyle w:val="StyleUnderline"/>
        </w:rPr>
        <w:t>Independent contractors who engage in strikes face antitrust</w:t>
      </w:r>
      <w:r w:rsidRPr="00D72039">
        <w:rPr>
          <w:sz w:val="16"/>
        </w:rPr>
        <w:t xml:space="preserve"> </w:t>
      </w:r>
      <w:r w:rsidRPr="003956E2">
        <w:rPr>
          <w:rStyle w:val="StyleUnderline"/>
        </w:rPr>
        <w:t>actions</w:t>
      </w:r>
      <w:r w:rsidRPr="00D72039">
        <w:rPr>
          <w:sz w:val="16"/>
        </w:rPr>
        <w:t xml:space="preserve">.91 </w:t>
      </w:r>
      <w:r w:rsidRPr="003956E2">
        <w:rPr>
          <w:rStyle w:val="StyleUnderline"/>
        </w:rPr>
        <w:t xml:space="preserve">Labor unions who sanction unprotected strikes face </w:t>
      </w:r>
      <w:r w:rsidRPr="00D72039">
        <w:rPr>
          <w:sz w:val="16"/>
        </w:rPr>
        <w:t xml:space="preserve">potentially bankrupting </w:t>
      </w:r>
      <w:r w:rsidRPr="003956E2">
        <w:rPr>
          <w:rStyle w:val="StyleUnderline"/>
        </w:rPr>
        <w:t>liability</w:t>
      </w:r>
      <w:r w:rsidRPr="00D72039">
        <w:rPr>
          <w:sz w:val="16"/>
        </w:rPr>
        <w:t xml:space="preserve">.92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D72039">
        <w:rPr>
          <w:sz w:val="16"/>
        </w:rPr>
        <w:t>have to</w:t>
      </w:r>
      <w:proofErr w:type="gramEnd"/>
      <w:r w:rsidRPr="00D72039">
        <w:rPr>
          <w:sz w:val="16"/>
        </w:rPr>
        <w:t xml:space="preserve"> be decided by the National Labor Relations Board. The consequences can be severe to striking employees and struck employers, involving as they do questions of reinstatement and backpay.93 </w:t>
      </w:r>
      <w:r w:rsidRPr="00D72039">
        <w:rPr>
          <w:rStyle w:val="StyleUnderline"/>
          <w:highlight w:val="green"/>
        </w:rPr>
        <w:t>The</w:t>
      </w:r>
      <w:r w:rsidRPr="003956E2">
        <w:rPr>
          <w:rStyle w:val="StyleUnderline"/>
        </w:rPr>
        <w:t xml:space="preserve"> “</w:t>
      </w:r>
      <w:r w:rsidRPr="00D72039">
        <w:rPr>
          <w:rStyle w:val="StyleUnderline"/>
          <w:highlight w:val="green"/>
        </w:rPr>
        <w:t>right</w:t>
      </w:r>
      <w:r w:rsidRPr="003956E2">
        <w:rPr>
          <w:rStyle w:val="StyleUnderline"/>
        </w:rPr>
        <w:t xml:space="preserve">” </w:t>
      </w:r>
      <w:r w:rsidRPr="00D72039">
        <w:rPr>
          <w:rStyle w:val="StyleUnderline"/>
          <w:highlight w:val="green"/>
        </w:rPr>
        <w:t>to strike</w:t>
      </w:r>
      <w:r w:rsidRPr="00D72039">
        <w:rPr>
          <w:sz w:val="16"/>
        </w:rPr>
        <w:t xml:space="preserve">, it seems, </w:t>
      </w:r>
      <w:r w:rsidRPr="00D72039">
        <w:rPr>
          <w:rStyle w:val="StyleUnderline"/>
          <w:highlight w:val="green"/>
        </w:rPr>
        <w:t>is filled with</w:t>
      </w:r>
      <w:r w:rsidRPr="003956E2">
        <w:rPr>
          <w:rStyle w:val="StyleUnderline"/>
        </w:rPr>
        <w:t xml:space="preserve"> </w:t>
      </w:r>
      <w:r w:rsidRPr="00D72039">
        <w:rPr>
          <w:rStyle w:val="Emphasis"/>
          <w:highlight w:val="green"/>
        </w:rPr>
        <w:t>uncertainty and peril</w:t>
      </w:r>
      <w:r w:rsidRPr="00D72039">
        <w:rPr>
          <w:sz w:val="16"/>
        </w:rPr>
        <w:t xml:space="preserve">. Collectively, </w:t>
      </w:r>
      <w:r w:rsidRPr="003956E2">
        <w:rPr>
          <w:rStyle w:val="StyleUnderline"/>
        </w:rPr>
        <w:t xml:space="preserve">these </w:t>
      </w:r>
      <w:r w:rsidRPr="00D72039">
        <w:rPr>
          <w:rStyle w:val="StyleUnderline"/>
          <w:highlight w:val="green"/>
        </w:rPr>
        <w:t>rules</w:t>
      </w:r>
      <w:r w:rsidRPr="003956E2">
        <w:rPr>
          <w:rStyle w:val="StyleUnderline"/>
        </w:rPr>
        <w:t xml:space="preserve"> </w:t>
      </w:r>
      <w:r w:rsidRPr="00D72039">
        <w:rPr>
          <w:rStyle w:val="Emphasis"/>
          <w:highlight w:val="green"/>
        </w:rPr>
        <w:t>prohibit</w:t>
      </w:r>
      <w:r w:rsidRPr="00D72039">
        <w:rPr>
          <w:sz w:val="16"/>
        </w:rPr>
        <w:t xml:space="preserve"> many of the </w:t>
      </w:r>
      <w:r w:rsidRPr="00D72039">
        <w:rPr>
          <w:rStyle w:val="StyleUnderline"/>
          <w:highlight w:val="green"/>
        </w:rPr>
        <w:t>strikes which</w:t>
      </w:r>
      <w:r w:rsidRPr="003956E2">
        <w:rPr>
          <w:rStyle w:val="StyleUnderline"/>
        </w:rPr>
        <w:t xml:space="preserve"> </w:t>
      </w:r>
      <w:r w:rsidRPr="00D72039">
        <w:rPr>
          <w:rStyle w:val="StyleUnderline"/>
          <w:highlight w:val="green"/>
        </w:rPr>
        <w:t xml:space="preserve">helped build the </w:t>
      </w:r>
      <w:r w:rsidRPr="00D72039">
        <w:rPr>
          <w:rStyle w:val="Emphasis"/>
          <w:highlight w:val="green"/>
        </w:rPr>
        <w:t>labor movement</w:t>
      </w:r>
      <w:r w:rsidRPr="00D72039">
        <w:rPr>
          <w:sz w:val="16"/>
        </w:rPr>
        <w:t xml:space="preserve"> in its current form. Ahmed White accordingly argues </w:t>
      </w:r>
      <w:r w:rsidRPr="003956E2">
        <w:rPr>
          <w:rStyle w:val="StyleUnderline"/>
        </w:rPr>
        <w:t xml:space="preserve">that </w:t>
      </w:r>
      <w:r w:rsidRPr="00D72039">
        <w:rPr>
          <w:rStyle w:val="StyleUnderline"/>
          <w:highlight w:val="green"/>
        </w:rPr>
        <w:t xml:space="preserve">law prohibits </w:t>
      </w:r>
      <w:r w:rsidRPr="00D72039">
        <w:rPr>
          <w:rStyle w:val="Emphasis"/>
          <w:highlight w:val="green"/>
        </w:rPr>
        <w:t>effective strikes</w:t>
      </w:r>
      <w:r w:rsidRPr="00D72039">
        <w:rPr>
          <w:sz w:val="16"/>
        </w:rPr>
        <w:t xml:space="preserve">, strikes </w:t>
      </w:r>
      <w:r w:rsidRPr="00D72039">
        <w:rPr>
          <w:rStyle w:val="StyleUnderline"/>
          <w:highlight w:val="green"/>
        </w:rPr>
        <w:t>which could</w:t>
      </w:r>
      <w:r w:rsidRPr="00D72039">
        <w:rPr>
          <w:sz w:val="16"/>
        </w:rPr>
        <w:t xml:space="preserve"> </w:t>
      </w:r>
      <w:proofErr w:type="gramStart"/>
      <w:r w:rsidRPr="00D72039">
        <w:rPr>
          <w:sz w:val="16"/>
        </w:rPr>
        <w:t xml:space="preserve">actually </w:t>
      </w:r>
      <w:r w:rsidRPr="00D72039">
        <w:rPr>
          <w:rStyle w:val="StyleUnderline"/>
          <w:highlight w:val="green"/>
        </w:rPr>
        <w:t>change</w:t>
      </w:r>
      <w:proofErr w:type="gramEnd"/>
      <w:r w:rsidRPr="00D72039">
        <w:rPr>
          <w:rStyle w:val="StyleUnderline"/>
          <w:highlight w:val="green"/>
        </w:rPr>
        <w:t xml:space="preserve"> employer</w:t>
      </w:r>
      <w:r w:rsidRPr="003956E2">
        <w:rPr>
          <w:rStyle w:val="StyleUnderline"/>
        </w:rPr>
        <w:t xml:space="preserve"> </w:t>
      </w:r>
      <w:r w:rsidRPr="00D72039">
        <w:rPr>
          <w:rStyle w:val="StyleUnderline"/>
          <w:highlight w:val="green"/>
        </w:rPr>
        <w:t>behavior</w:t>
      </w:r>
      <w:r w:rsidRPr="00D72039">
        <w:rPr>
          <w:sz w:val="16"/>
        </w:rPr>
        <w:t>: “</w:t>
      </w:r>
      <w:r w:rsidRPr="003956E2">
        <w:rPr>
          <w:rStyle w:val="StyleUnderline"/>
        </w:rPr>
        <w:t>Their inherent affronts to property and public order place them well beyond the purview of what could ever constitute a viable legal right in liberal society</w:t>
      </w:r>
      <w:r w:rsidRPr="00D72039">
        <w:rPr>
          <w:sz w:val="16"/>
        </w:rPr>
        <w:t>; and they have been treated accordingly by courts, Congress, and other elite authorities.”94 B. The Limits of Legal Categories</w:t>
      </w:r>
    </w:p>
    <w:p w14:paraId="75091D9A" w14:textId="77777777" w:rsidR="00EE0480" w:rsidRPr="001D4DEF" w:rsidRDefault="00EE0480" w:rsidP="00EE0480">
      <w:pPr>
        <w:pStyle w:val="Heading4"/>
      </w:pPr>
      <w:r>
        <w:t xml:space="preserve">The right to </w:t>
      </w:r>
      <w:r>
        <w:rPr>
          <w:u w:val="single"/>
        </w:rPr>
        <w:t>strike</w:t>
      </w:r>
      <w:r>
        <w:t xml:space="preserve"> is key to </w:t>
      </w:r>
      <w:r>
        <w:rPr>
          <w:u w:val="single"/>
        </w:rPr>
        <w:t>democracy</w:t>
      </w:r>
      <w:r>
        <w:t xml:space="preserve"> – organized and </w:t>
      </w:r>
      <w:r>
        <w:rPr>
          <w:u w:val="single"/>
        </w:rPr>
        <w:t>empowered</w:t>
      </w:r>
      <w:r>
        <w:t xml:space="preserve"> labor secures reforms in </w:t>
      </w:r>
      <w:r>
        <w:rPr>
          <w:u w:val="single"/>
        </w:rPr>
        <w:t>every area</w:t>
      </w:r>
      <w:r>
        <w:t xml:space="preserve"> </w:t>
      </w:r>
    </w:p>
    <w:p w14:paraId="79C18817" w14:textId="77777777" w:rsidR="00EE0480" w:rsidRPr="006861E1" w:rsidRDefault="00EE0480" w:rsidP="00EE0480">
      <w:proofErr w:type="spellStart"/>
      <w:r w:rsidRPr="006861E1">
        <w:rPr>
          <w:rStyle w:val="Style13ptBold"/>
        </w:rPr>
        <w:t>Puddington</w:t>
      </w:r>
      <w:proofErr w:type="spellEnd"/>
      <w:r w:rsidRPr="006861E1">
        <w:rPr>
          <w:rStyle w:val="Style13ptBold"/>
        </w:rPr>
        <w:t xml:space="preserve"> 10</w:t>
      </w:r>
      <w:r w:rsidRPr="006861E1">
        <w:t xml:space="preserve"> [Arch </w:t>
      </w:r>
      <w:proofErr w:type="spellStart"/>
      <w:r w:rsidRPr="006861E1">
        <w:t>Puddington</w:t>
      </w:r>
      <w:proofErr w:type="spellEnd"/>
      <w:r w:rsidRPr="006861E1">
        <w:t xml:space="preserve">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108ED0F8" w14:textId="77777777" w:rsidR="00EE0480" w:rsidRPr="00E01159" w:rsidRDefault="00EE0480" w:rsidP="00EE0480">
      <w:pPr>
        <w:rPr>
          <w:u w:val="singl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51F38240" w14:textId="77777777" w:rsidR="00EE0480" w:rsidRPr="001D4DEF" w:rsidRDefault="00EE0480" w:rsidP="00EE0480">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05D8A805" w14:textId="77777777" w:rsidR="00EE0480" w:rsidRPr="00FB670C" w:rsidRDefault="00EE0480" w:rsidP="00EE0480">
      <w:pPr>
        <w:rPr>
          <w:rStyle w:val="StyleUnderline"/>
        </w:rPr>
      </w:pPr>
      <w:r w:rsidRPr="00D267C2">
        <w:rPr>
          <w:rStyle w:val="StyleUnderline"/>
          <w:highlight w:val="cyan"/>
        </w:rPr>
        <w:lastRenderedPageBreak/>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63B28854" w14:textId="77777777" w:rsidR="00EE0480" w:rsidRPr="00FB670C" w:rsidRDefault="00EE0480" w:rsidP="00EE0480">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5324E76A" w14:textId="77777777" w:rsidR="00EE0480" w:rsidRPr="001D4DEF" w:rsidRDefault="00EE0480" w:rsidP="00EE0480">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49CEB2BC" w14:textId="77777777" w:rsidR="00EE0480" w:rsidRPr="00E77215" w:rsidRDefault="00EE0480" w:rsidP="00EE0480">
      <w:pPr>
        <w:rPr>
          <w:rStyle w:val="StyleUnderline"/>
        </w:rPr>
      </w:pPr>
      <w:proofErr w:type="gramStart"/>
      <w:r w:rsidRPr="001D4DEF">
        <w:rPr>
          <w:sz w:val="16"/>
        </w:rPr>
        <w:t>A number of</w:t>
      </w:r>
      <w:proofErr w:type="gramEnd"/>
      <w:r w:rsidRPr="001D4DEF">
        <w:rPr>
          <w:sz w:val="16"/>
        </w:rPr>
        <w:t xml:space="preserve">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w:t>
      </w:r>
      <w:r w:rsidRPr="00E77215">
        <w:rPr>
          <w:rStyle w:val="StyleUnderline"/>
        </w:rPr>
        <w:t>union offices</w:t>
      </w:r>
      <w:r w:rsidRPr="00E77215">
        <w:rPr>
          <w:sz w:val="16"/>
        </w:rPr>
        <w:t xml:space="preserve">. </w:t>
      </w:r>
      <w:r w:rsidRPr="00E77215">
        <w:rPr>
          <w:rStyle w:val="StyleUnderline"/>
        </w:rPr>
        <w:t xml:space="preserve">And third, trade unions are one of the few NGOs that operate simultaneously in the </w:t>
      </w:r>
      <w:r w:rsidRPr="00E77215">
        <w:rPr>
          <w:rStyle w:val="Emphasis"/>
        </w:rPr>
        <w:t>social</w:t>
      </w:r>
      <w:r w:rsidRPr="00E77215">
        <w:rPr>
          <w:rStyle w:val="StyleUnderline"/>
        </w:rPr>
        <w:t>,</w:t>
      </w:r>
      <w:r w:rsidRPr="00E77215">
        <w:rPr>
          <w:sz w:val="16"/>
        </w:rPr>
        <w:t xml:space="preserve"> </w:t>
      </w:r>
      <w:r w:rsidRPr="00E77215">
        <w:rPr>
          <w:rStyle w:val="Emphasis"/>
        </w:rPr>
        <w:t>economic</w:t>
      </w:r>
      <w:r w:rsidRPr="00E77215">
        <w:rPr>
          <w:sz w:val="16"/>
        </w:rPr>
        <w:t xml:space="preserve">, </w:t>
      </w:r>
      <w:r w:rsidRPr="00E77215">
        <w:rPr>
          <w:rStyle w:val="StyleUnderline"/>
        </w:rPr>
        <w:t>and</w:t>
      </w:r>
      <w:r w:rsidRPr="00E77215">
        <w:rPr>
          <w:sz w:val="16"/>
        </w:rPr>
        <w:t xml:space="preserve"> </w:t>
      </w:r>
      <w:r w:rsidRPr="00E77215">
        <w:rPr>
          <w:rStyle w:val="Emphasis"/>
        </w:rPr>
        <w:t>political</w:t>
      </w:r>
      <w:r w:rsidRPr="00E77215">
        <w:rPr>
          <w:sz w:val="16"/>
        </w:rPr>
        <w:t xml:space="preserve"> </w:t>
      </w:r>
      <w:r w:rsidRPr="00E77215">
        <w:rPr>
          <w:rStyle w:val="StyleUnderline"/>
        </w:rPr>
        <w:t xml:space="preserve">spheres, making them a potential </w:t>
      </w:r>
      <w:r w:rsidRPr="00E77215">
        <w:rPr>
          <w:rStyle w:val="Emphasis"/>
        </w:rPr>
        <w:t>counterweight</w:t>
      </w:r>
      <w:r w:rsidRPr="00E77215">
        <w:rPr>
          <w:rStyle w:val="StyleUnderline"/>
        </w:rPr>
        <w:t xml:space="preserve"> to the </w:t>
      </w:r>
      <w:r w:rsidRPr="00E77215">
        <w:rPr>
          <w:rStyle w:val="Emphasis"/>
        </w:rPr>
        <w:t>concentrated</w:t>
      </w:r>
      <w:r w:rsidRPr="00E77215">
        <w:rPr>
          <w:rStyle w:val="StyleUnderline"/>
        </w:rPr>
        <w:t xml:space="preserve"> power of economic and political elites. </w:t>
      </w:r>
    </w:p>
    <w:p w14:paraId="19ABBF59" w14:textId="77777777" w:rsidR="00EE0480" w:rsidRPr="001D4DEF" w:rsidRDefault="00EE0480" w:rsidP="00EE0480">
      <w:pPr>
        <w:rPr>
          <w:rStyle w:val="StyleUnderline"/>
        </w:rPr>
      </w:pPr>
      <w:r w:rsidRPr="00E77215">
        <w:rPr>
          <w:rStyle w:val="StyleUnderline"/>
        </w:rPr>
        <w:t xml:space="preserve">It is no surprise, then, that a principal </w:t>
      </w:r>
      <w:r w:rsidRPr="00E77215">
        <w:rPr>
          <w:rStyle w:val="Emphasis"/>
        </w:rPr>
        <w:t>goal of totalitarians</w:t>
      </w:r>
      <w:r w:rsidRPr="00E77215">
        <w:rPr>
          <w:rStyle w:val="StyleUnderline"/>
        </w:rPr>
        <w:t xml:space="preserve"> and </w:t>
      </w:r>
      <w:r w:rsidRPr="00E77215">
        <w:rPr>
          <w:rStyle w:val="Emphasis"/>
        </w:rPr>
        <w:t>dictators</w:t>
      </w:r>
      <w:r w:rsidRPr="00E77215">
        <w:rPr>
          <w:sz w:val="16"/>
        </w:rPr>
        <w:t xml:space="preserve"> </w:t>
      </w:r>
      <w:r w:rsidRPr="00E77215">
        <w:rPr>
          <w:rStyle w:val="StyleUnderline"/>
        </w:rPr>
        <w:t xml:space="preserve">of both the right and the left has been to secure absolute </w:t>
      </w:r>
      <w:r w:rsidRPr="00E77215">
        <w:rPr>
          <w:rStyle w:val="Emphasis"/>
        </w:rPr>
        <w:t>control</w:t>
      </w:r>
      <w:r w:rsidRPr="00E77215">
        <w:rPr>
          <w:rStyle w:val="StyleUnderline"/>
        </w:rPr>
        <w:t xml:space="preserve"> over organized </w:t>
      </w:r>
      <w:r w:rsidRPr="00E77215">
        <w:rPr>
          <w:rStyle w:val="Emphasis"/>
        </w:rPr>
        <w:t>labor</w:t>
      </w:r>
      <w:r w:rsidRPr="00E77215">
        <w:rPr>
          <w:rStyle w:val="StyleUnderline"/>
        </w:rPr>
        <w:t xml:space="preserve"> and transform unions into pliant instruments of the </w:t>
      </w:r>
      <w:r w:rsidRPr="00E77215">
        <w:rPr>
          <w:rStyle w:val="Emphasis"/>
        </w:rPr>
        <w:t>party-state</w:t>
      </w:r>
      <w:r w:rsidRPr="00E77215">
        <w:rPr>
          <w:rStyle w:val="StyleUnderline"/>
        </w:rPr>
        <w:t>. Communist movements of the past</w:t>
      </w:r>
      <w:r w:rsidRPr="001D4DEF">
        <w:rPr>
          <w:rStyle w:val="StyleUnderline"/>
        </w:rPr>
        <w:t xml:space="preserve">, which claimed to draw legitimacy from the working classes, were particularly eager to capture and destroy independent labor organizations. </w:t>
      </w:r>
    </w:p>
    <w:p w14:paraId="6CD88622" w14:textId="77777777" w:rsidR="00EE0480" w:rsidRPr="001D4DEF" w:rsidRDefault="00EE0480" w:rsidP="00EE0480">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w:t>
      </w:r>
      <w:proofErr w:type="gramStart"/>
      <w:r w:rsidRPr="001D4DEF">
        <w:rPr>
          <w:sz w:val="16"/>
        </w:rPr>
        <w:t>a number of</w:t>
      </w:r>
      <w:proofErr w:type="gramEnd"/>
      <w:r w:rsidRPr="001D4DEF">
        <w:rPr>
          <w:sz w:val="16"/>
        </w:rPr>
        <w:t xml:space="preserve">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w:t>
      </w:r>
      <w:proofErr w:type="spellStart"/>
      <w:r w:rsidRPr="001D4DEF">
        <w:rPr>
          <w:sz w:val="16"/>
        </w:rPr>
        <w:t>Mbeke</w:t>
      </w:r>
      <w:proofErr w:type="spellEnd"/>
      <w:r w:rsidRPr="001D4DEF">
        <w:rPr>
          <w:sz w:val="16"/>
        </w:rPr>
        <w:t xml:space="preserv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499EA729" w14:textId="77777777" w:rsidR="00EE0480" w:rsidRPr="001D4DEF" w:rsidRDefault="00EE0480" w:rsidP="00EE0480">
      <w:pPr>
        <w:rPr>
          <w:sz w:val="16"/>
        </w:rPr>
      </w:pPr>
      <w:r w:rsidRPr="00D267C2">
        <w:rPr>
          <w:rStyle w:val="StyleUnderline"/>
          <w:highlight w:val="cyan"/>
        </w:rPr>
        <w:lastRenderedPageBreak/>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667F9D71" w14:textId="77777777" w:rsidR="00EE0480" w:rsidRPr="001D4DEF" w:rsidRDefault="00EE0480" w:rsidP="00EE0480">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48C7F82E" w14:textId="77777777" w:rsidR="00EE0480" w:rsidRDefault="00EE0480" w:rsidP="00EE0480">
      <w:pPr>
        <w:rPr>
          <w:rStyle w:val="StyleUnderline"/>
        </w:rPr>
      </w:pPr>
      <w:r w:rsidRPr="001D4DEF">
        <w:rPr>
          <w:rStyle w:val="StyleUnderline"/>
        </w:rPr>
        <w:t xml:space="preserve">The status of </w:t>
      </w:r>
      <w:proofErr w:type="gramStart"/>
      <w:r w:rsidRPr="00D267C2">
        <w:rPr>
          <w:rStyle w:val="StyleUnderline"/>
          <w:highlight w:val="cyan"/>
        </w:rPr>
        <w:t>workers‘ rights</w:t>
      </w:r>
      <w:proofErr w:type="gramEnd"/>
      <w:r w:rsidRPr="00D267C2">
        <w:rPr>
          <w:rStyle w:val="StyleUnderline"/>
          <w:highlight w:val="cyan"/>
        </w:rPr>
        <w:t xml:space="preserve">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3A88C76A" w14:textId="77777777" w:rsidR="00EE0480" w:rsidRPr="006109DE" w:rsidRDefault="00EE0480" w:rsidP="00EE0480">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2C570B05" w14:textId="77777777" w:rsidR="00EE0480" w:rsidRPr="00471777" w:rsidRDefault="00EE0480" w:rsidP="00EE0480">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224E8CAB" w14:textId="77777777" w:rsidR="00EE0480" w:rsidRPr="00E03BEC" w:rsidRDefault="00EE0480" w:rsidP="00EE0480">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in order to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3A774B65" w14:textId="77777777" w:rsidR="00EE0480" w:rsidRPr="00E03BEC" w:rsidRDefault="00EE0480" w:rsidP="00EE0480">
      <w:pPr>
        <w:rPr>
          <w:sz w:val="16"/>
        </w:rPr>
      </w:pPr>
      <w:r w:rsidRPr="00E03BEC">
        <w:rPr>
          <w:sz w:val="16"/>
        </w:rPr>
        <w:lastRenderedPageBreak/>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0D944247" w14:textId="77777777" w:rsidR="00EE0480" w:rsidRPr="00E03BEC" w:rsidRDefault="00EE0480" w:rsidP="00EE0480">
      <w:pPr>
        <w:rPr>
          <w:sz w:val="16"/>
        </w:rPr>
      </w:pP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0BBF5671" w14:textId="77777777" w:rsidR="00EE0480" w:rsidRPr="00E03BEC" w:rsidRDefault="00EE0480" w:rsidP="00EE0480">
      <w:pPr>
        <w:rPr>
          <w:sz w:val="16"/>
        </w:rPr>
      </w:pPr>
      <w:r w:rsidRPr="00E03BEC">
        <w:rPr>
          <w:sz w:val="16"/>
        </w:rPr>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4663ECD1" w14:textId="77777777" w:rsidR="00EE0480" w:rsidRPr="00E03BEC" w:rsidRDefault="00EE0480" w:rsidP="00EE0480">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0280D782" w14:textId="77777777" w:rsidR="00EE0480" w:rsidRPr="004214F7" w:rsidRDefault="00EE0480" w:rsidP="00EE0480">
      <w:pPr>
        <w:rPr>
          <w:sz w:val="16"/>
          <w:szCs w:val="16"/>
        </w:rPr>
      </w:pPr>
      <w:proofErr w:type="spellStart"/>
      <w:r w:rsidRPr="004214F7">
        <w:rPr>
          <w:sz w:val="16"/>
          <w:szCs w:val="16"/>
        </w:rPr>
        <w:t>Samuelsen’s</w:t>
      </w:r>
      <w:proofErr w:type="spellEnd"/>
      <w:r w:rsidRPr="004214F7">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4214F7">
        <w:rPr>
          <w:sz w:val="16"/>
          <w:szCs w:val="16"/>
        </w:rPr>
        <w:t>Samuelsen</w:t>
      </w:r>
      <w:proofErr w:type="spellEnd"/>
      <w:r w:rsidRPr="004214F7">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4214F7">
        <w:rPr>
          <w:sz w:val="16"/>
          <w:szCs w:val="16"/>
        </w:rPr>
        <w:t>Samuelsen</w:t>
      </w:r>
      <w:proofErr w:type="spellEnd"/>
      <w:r w:rsidRPr="004214F7">
        <w:rPr>
          <w:sz w:val="16"/>
          <w:szCs w:val="16"/>
        </w:rPr>
        <w:t xml:space="preserve"> quietly redirected the union’s strategy away from striking and toward less confrontational mobilizations and political deal-making.</w:t>
      </w:r>
    </w:p>
    <w:p w14:paraId="23D857F1" w14:textId="77777777" w:rsidR="00EE0480" w:rsidRPr="004214F7" w:rsidRDefault="00EE0480" w:rsidP="00EE0480">
      <w:pPr>
        <w:rPr>
          <w:sz w:val="16"/>
          <w:szCs w:val="16"/>
        </w:rPr>
      </w:pPr>
      <w:r w:rsidRPr="004214F7">
        <w:rPr>
          <w:sz w:val="16"/>
          <w:szCs w:val="16"/>
        </w:rPr>
        <w:t>A WAY FORWARD</w:t>
      </w:r>
    </w:p>
    <w:p w14:paraId="3DB2777E" w14:textId="77777777" w:rsidR="00EE0480" w:rsidRDefault="00EE0480" w:rsidP="00EE0480">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w:t>
      </w:r>
      <w:proofErr w:type="gramStart"/>
      <w:r w:rsidRPr="00E03BEC">
        <w:rPr>
          <w:rStyle w:val="StyleUnderline"/>
        </w:rPr>
        <w:t xml:space="preserve">absolutely </w:t>
      </w:r>
      <w:r w:rsidRPr="00D267C2">
        <w:rPr>
          <w:rStyle w:val="Emphasis"/>
          <w:highlight w:val="cya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w:t>
      </w:r>
      <w:proofErr w:type="spellStart"/>
      <w:r w:rsidRPr="00E03BEC">
        <w:rPr>
          <w:sz w:val="16"/>
        </w:rPr>
        <w:t>Trumka</w:t>
      </w:r>
      <w:proofErr w:type="spellEnd"/>
      <w:r w:rsidRPr="00E03BEC">
        <w:rPr>
          <w:sz w:val="16"/>
        </w:rPr>
        <w:t xml:space="preserve">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Democrats and labor leaders celebrate their example, or will they follow Cuomo, de Blasio and the Republicans down the path of suppression?</w:t>
      </w:r>
    </w:p>
    <w:p w14:paraId="21B733BB" w14:textId="77777777" w:rsidR="0092382D" w:rsidRDefault="0092382D" w:rsidP="0092382D">
      <w:pPr>
        <w:pStyle w:val="Heading3"/>
      </w:pPr>
      <w:r>
        <w:lastRenderedPageBreak/>
        <w:t>UV</w:t>
      </w:r>
    </w:p>
    <w:p w14:paraId="0C48504C" w14:textId="77777777" w:rsidR="0092382D" w:rsidRDefault="0092382D" w:rsidP="0092382D">
      <w:pPr>
        <w:pStyle w:val="Heading4"/>
      </w:pPr>
      <w:r>
        <w:t xml:space="preserve">1] </w:t>
      </w:r>
      <w:proofErr w:type="spellStart"/>
      <w:r w:rsidRPr="00394AF8">
        <w:rPr>
          <w:rFonts w:cs="Calibri"/>
        </w:rPr>
        <w:t>Aff</w:t>
      </w:r>
      <w:proofErr w:type="spellEnd"/>
      <w:r w:rsidRPr="00394AF8">
        <w:rPr>
          <w:rFonts w:cs="Calibri"/>
        </w:rPr>
        <w:t xml:space="preserve"> gets </w:t>
      </w:r>
      <w:r w:rsidRPr="00394AF8">
        <w:t>1AR theory since the neg can be infinitely abusive and I can’t check back</w:t>
      </w:r>
    </w:p>
    <w:p w14:paraId="4D3D3266" w14:textId="77777777" w:rsidR="0092382D" w:rsidRDefault="0092382D" w:rsidP="0092382D">
      <w:pPr>
        <w:pStyle w:val="Heading4"/>
      </w:pPr>
      <w:r w:rsidRPr="00394AF8">
        <w:t xml:space="preserve">It’s </w:t>
      </w:r>
      <w:proofErr w:type="gramStart"/>
      <w:r w:rsidRPr="00394AF8">
        <w:t>drop</w:t>
      </w:r>
      <w:proofErr w:type="gramEnd"/>
      <w:r w:rsidRPr="00394AF8">
        <w:t xml:space="preserve"> the debater since the 1ar is too short to win both theory and substance. </w:t>
      </w:r>
    </w:p>
    <w:p w14:paraId="3FC35523" w14:textId="77777777" w:rsidR="0092382D" w:rsidRDefault="0092382D" w:rsidP="0092382D">
      <w:pPr>
        <w:pStyle w:val="Heading4"/>
      </w:pPr>
      <w:r w:rsidRPr="00394AF8">
        <w:t xml:space="preserve">No RVI or 2NR paradigm issues since they’d dump on it for 6 minutes and my 3-minute 2AR is spread too thin. </w:t>
      </w:r>
    </w:p>
    <w:p w14:paraId="43A5F0A3" w14:textId="77777777" w:rsidR="0092382D" w:rsidRDefault="0092382D" w:rsidP="0092382D">
      <w:pPr>
        <w:pStyle w:val="Heading4"/>
      </w:pPr>
      <w:r w:rsidRPr="00394AF8">
        <w:t xml:space="preserve">Competing </w:t>
      </w:r>
      <w:proofErr w:type="spellStart"/>
      <w:r w:rsidRPr="00394AF8">
        <w:t>interps</w:t>
      </w:r>
      <w:proofErr w:type="spellEnd"/>
      <w:r w:rsidRPr="00394AF8">
        <w:t xml:space="preserve"> since reasonability is arbitrary and bites judge intervention.</w:t>
      </w:r>
    </w:p>
    <w:p w14:paraId="500D7DA6" w14:textId="77777777" w:rsidR="0092382D" w:rsidRPr="00F05C31" w:rsidRDefault="0092382D" w:rsidP="0092382D">
      <w:pPr>
        <w:rPr>
          <w:b/>
          <w:bCs/>
          <w:sz w:val="26"/>
          <w:szCs w:val="26"/>
        </w:rPr>
      </w:pPr>
      <w:r>
        <w:rPr>
          <w:b/>
          <w:bCs/>
          <w:sz w:val="26"/>
          <w:szCs w:val="26"/>
        </w:rPr>
        <w:t>2</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p>
    <w:p w14:paraId="309A1A61" w14:textId="77777777" w:rsidR="0092382D" w:rsidRPr="002C4482" w:rsidRDefault="0092382D" w:rsidP="0092382D">
      <w:pPr>
        <w:pStyle w:val="Heading4"/>
      </w:pPr>
      <w:r>
        <w:t>3</w:t>
      </w:r>
      <w:r w:rsidRPr="002C4482">
        <w:t xml:space="preserve">] Policy education is key to advocacy – that outweighs on portable skills. </w:t>
      </w:r>
    </w:p>
    <w:p w14:paraId="22F2C33F" w14:textId="77777777" w:rsidR="0092382D" w:rsidRPr="00394AF8" w:rsidRDefault="0092382D" w:rsidP="0092382D">
      <w:pPr>
        <w:pStyle w:val="Body"/>
        <w:widowControl w:val="0"/>
        <w:suppressAutoHyphens/>
        <w:rPr>
          <w:rFonts w:cstheme="minorHAnsi"/>
          <w:color w:val="000000" w:themeColor="text1"/>
          <w:sz w:val="18"/>
          <w:szCs w:val="16"/>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cstheme="minorHAnsi"/>
          <w:color w:val="000000" w:themeColor="text1"/>
          <w:sz w:val="16"/>
          <w:szCs w:val="16"/>
          <w:lang w:val="fr-FR"/>
        </w:rPr>
        <w:t>Colorlines</w:t>
      </w:r>
      <w:proofErr w:type="spellEnd"/>
      <w:r w:rsidRPr="00394AF8">
        <w:rPr>
          <w:rFonts w:cstheme="minorHAnsi"/>
          <w:color w:val="000000" w:themeColor="text1"/>
          <w:sz w:val="16"/>
          <w:szCs w:val="16"/>
          <w:lang w:val="fr-FR"/>
        </w:rPr>
        <w:t xml:space="preserve"> 3.2</w:t>
      </w:r>
      <w:r w:rsidRPr="00394AF8">
        <w:rPr>
          <w:rFonts w:cstheme="minorHAnsi"/>
          <w:color w:val="000000" w:themeColor="text1"/>
          <w:sz w:val="16"/>
          <w:szCs w:val="16"/>
        </w:rPr>
        <w:t xml:space="preserve">, 2000. </w:t>
      </w:r>
    </w:p>
    <w:p w14:paraId="563910B7" w14:textId="77777777" w:rsidR="0092382D" w:rsidRPr="00394AF8" w:rsidRDefault="0092382D" w:rsidP="0092382D">
      <w:pPr>
        <w:pStyle w:val="Body"/>
        <w:widowControl w:val="0"/>
        <w:suppressAutoHyphens/>
        <w:rPr>
          <w:rFonts w:cstheme="minorHAnsi"/>
          <w:color w:val="000000" w:themeColor="text1"/>
          <w:sz w:val="12"/>
          <w:szCs w:val="12"/>
        </w:rPr>
      </w:pP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technical language, and</w:t>
      </w:r>
      <w:r w:rsidRPr="00394AF8">
        <w:rPr>
          <w:rFonts w:cstheme="minorHAnsi"/>
          <w:color w:val="000000" w:themeColor="text1"/>
        </w:rPr>
        <w:t xml:space="preserve"> </w:t>
      </w:r>
      <w:r w:rsidRPr="00394AF8">
        <w:rPr>
          <w:rFonts w:cstheme="minorHAnsi"/>
          <w:color w:val="000000" w:themeColor="text1"/>
          <w:sz w:val="12"/>
          <w:szCs w:val="12"/>
        </w:rPr>
        <w:t>the all-too-common</w:t>
      </w:r>
      <w:r w:rsidRPr="00394AF8">
        <w:rPr>
          <w:rFonts w:cstheme="minorHAnsi"/>
          <w:color w:val="000000" w:themeColor="text1"/>
        </w:rPr>
        <w:t xml:space="preserve"> </w:t>
      </w:r>
      <w:r w:rsidRPr="00394AF8">
        <w:rPr>
          <w:rStyle w:val="Emphasis"/>
          <w:color w:val="000000" w:themeColor="text1"/>
          <w:highlight w:val="green"/>
        </w:rPr>
        <w:t>resistance by decision makers</w:t>
      </w:r>
      <w:r w:rsidRPr="00394AF8">
        <w:rPr>
          <w:rFonts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cstheme="minorHAnsi"/>
          <w:color w:val="000000" w:themeColor="text1"/>
        </w:rPr>
        <w:t xml:space="preserve"> </w:t>
      </w:r>
      <w:r w:rsidRPr="00394AF8">
        <w:rPr>
          <w:rStyle w:val="Emphasis"/>
          <w:color w:val="000000" w:themeColor="text1"/>
          <w:highlight w:val="green"/>
        </w:rPr>
        <w:t>policy work</w:t>
      </w:r>
      <w:r w:rsidRPr="00394AF8">
        <w:rPr>
          <w:rFonts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cstheme="minorHAnsi"/>
          <w:color w:val="000000" w:themeColor="text1"/>
        </w:rPr>
        <w:t xml:space="preserve"> </w:t>
      </w:r>
      <w:r w:rsidRPr="00394AF8">
        <w:rPr>
          <w:rFonts w:cstheme="minorHAnsi"/>
          <w:color w:val="000000" w:themeColor="text1"/>
          <w:sz w:val="12"/>
          <w:szCs w:val="12"/>
        </w:rPr>
        <w:t xml:space="preserve">simply </w:t>
      </w:r>
      <w:r w:rsidRPr="00394AF8">
        <w:rPr>
          <w:rStyle w:val="Emphasis"/>
          <w:color w:val="000000" w:themeColor="text1"/>
          <w:highlight w:val="green"/>
        </w:rPr>
        <w:t>can't</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afford to </w:t>
      </w:r>
      <w:r w:rsidRPr="00394AF8">
        <w:rPr>
          <w:rStyle w:val="Emphasis"/>
          <w:color w:val="000000" w:themeColor="text1"/>
          <w:highlight w:val="green"/>
        </w:rPr>
        <w:t>ignore</w:t>
      </w:r>
      <w:r w:rsidRPr="00394AF8">
        <w:rPr>
          <w:rFonts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cstheme="minorHAnsi"/>
          <w:color w:val="000000" w:themeColor="text1"/>
          <w:sz w:val="12"/>
          <w:szCs w:val="12"/>
        </w:rPr>
        <w:t xml:space="preserve"> will</w:t>
      </w:r>
      <w:r w:rsidRPr="00394AF8">
        <w:rPr>
          <w:rFonts w:cstheme="minorHAnsi"/>
          <w:color w:val="000000" w:themeColor="text1"/>
        </w:rPr>
        <w:t xml:space="preserve"> </w:t>
      </w:r>
      <w:r w:rsidRPr="00394AF8">
        <w:rPr>
          <w:rStyle w:val="Emphasis"/>
          <w:color w:val="000000" w:themeColor="text1"/>
          <w:highlight w:val="green"/>
        </w:rPr>
        <w:t>need</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cstheme="minorHAnsi"/>
          <w:color w:val="000000" w:themeColor="text1"/>
          <w:highlight w:val="green"/>
        </w:rPr>
        <w:t xml:space="preserve"> </w:t>
      </w:r>
      <w:r w:rsidRPr="00394AF8">
        <w:rPr>
          <w:rFonts w:cstheme="minorHAnsi"/>
          <w:color w:val="000000" w:themeColor="text1"/>
          <w:sz w:val="12"/>
          <w:szCs w:val="12"/>
        </w:rPr>
        <w:t>our</w:t>
      </w:r>
      <w:r w:rsidRPr="00394AF8">
        <w:rPr>
          <w:rFonts w:cstheme="minorHAnsi"/>
          <w:color w:val="000000" w:themeColor="text1"/>
        </w:rPr>
        <w:t xml:space="preserve"> </w:t>
      </w:r>
      <w:r w:rsidRPr="00394AF8">
        <w:rPr>
          <w:rStyle w:val="Emphasis"/>
          <w:color w:val="000000" w:themeColor="text1"/>
          <w:highlight w:val="green"/>
        </w:rPr>
        <w:t>information</w:t>
      </w:r>
      <w:r w:rsidRPr="00394AF8">
        <w:rPr>
          <w:rFonts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color w:val="000000" w:themeColor="text1"/>
          <w:sz w:val="16"/>
          <w:szCs w:val="16"/>
        </w:rPr>
        <w:t>.</w:t>
      </w:r>
      <w:r w:rsidRPr="00394AF8">
        <w:rPr>
          <w:rFonts w:cstheme="minorHAnsi"/>
          <w:color w:val="000000" w:themeColor="text1"/>
        </w:rPr>
        <w:t xml:space="preserve"> </w:t>
      </w:r>
      <w:r w:rsidRPr="00394AF8">
        <w:rPr>
          <w:rFonts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that bring us closer to our vision </w:t>
      </w:r>
    </w:p>
    <w:p w14:paraId="66432B99" w14:textId="77777777" w:rsidR="0092382D" w:rsidRDefault="0092382D" w:rsidP="0092382D">
      <w:pPr>
        <w:pStyle w:val="Body"/>
        <w:widowControl w:val="0"/>
        <w:suppressAutoHyphens/>
        <w:rPr>
          <w:rFonts w:cstheme="minorHAnsi"/>
          <w:color w:val="000000" w:themeColor="text1"/>
          <w:sz w:val="12"/>
          <w:szCs w:val="12"/>
        </w:rPr>
      </w:pPr>
      <w:r w:rsidRPr="00394AF8">
        <w:rPr>
          <w:rFonts w:cstheme="minorHAnsi"/>
          <w:color w:val="000000" w:themeColor="text1"/>
          <w:sz w:val="12"/>
          <w:szCs w:val="12"/>
        </w:rPr>
        <w:t>of how things should be. And then we must be committed to making it so.</w:t>
      </w:r>
    </w:p>
    <w:p w14:paraId="39EC74BC" w14:textId="77777777" w:rsidR="0092382D" w:rsidRDefault="0092382D" w:rsidP="0092382D">
      <w:pPr>
        <w:pStyle w:val="Heading4"/>
      </w:pPr>
      <w:r>
        <w:t xml:space="preserve">4] Youth participatory action research enables </w:t>
      </w:r>
      <w:r>
        <w:rPr>
          <w:i/>
        </w:rPr>
        <w:t>transformative resistance</w:t>
      </w:r>
      <w:r>
        <w:t xml:space="preserve"> and is crucial to make activism work</w:t>
      </w:r>
    </w:p>
    <w:p w14:paraId="3F471635" w14:textId="77777777" w:rsidR="0092382D" w:rsidRPr="000661AC" w:rsidRDefault="0092382D" w:rsidP="0092382D">
      <w:pPr>
        <w:rPr>
          <w:rStyle w:val="Style13ptBold"/>
        </w:rPr>
      </w:pPr>
      <w:proofErr w:type="spellStart"/>
      <w:r w:rsidRPr="000661AC">
        <w:rPr>
          <w:rStyle w:val="Style13ptBold"/>
        </w:rPr>
        <w:t>Cammarota</w:t>
      </w:r>
      <w:proofErr w:type="spellEnd"/>
      <w:r w:rsidRPr="000661AC">
        <w:rPr>
          <w:rStyle w:val="Style13ptBold"/>
        </w:rPr>
        <w:t xml:space="preserve"> and Fine 08 </w:t>
      </w:r>
    </w:p>
    <w:p w14:paraId="252BB4CA" w14:textId="77777777" w:rsidR="0092382D" w:rsidRPr="000661AC" w:rsidRDefault="0092382D" w:rsidP="0092382D">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18C37271" w14:textId="77777777" w:rsidR="0092382D" w:rsidRPr="002C0502" w:rsidRDefault="0092382D" w:rsidP="0092382D">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w:t>
      </w:r>
      <w:r w:rsidRPr="001F0493">
        <w:rPr>
          <w:sz w:val="16"/>
        </w:rPr>
        <w:lastRenderedPageBreak/>
        <w:t xml:space="preserve">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proofErr w:type="gramStart"/>
      <w:r w:rsidRPr="00CC2696">
        <w:rPr>
          <w:rStyle w:val="StyleUnderline"/>
        </w:rPr>
        <w:t>at the same time that</w:t>
      </w:r>
      <w:proofErr w:type="gramEnd"/>
      <w:r w:rsidRPr="00CC2696">
        <w:rPr>
          <w:rStyle w:val="StyleUnderline"/>
        </w:rPr>
        <w:t xml:space="preserve">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proofErr w:type="gramStart"/>
      <w:r w:rsidRPr="00CC2696">
        <w:rPr>
          <w:rStyle w:val="StyleUnderline"/>
        </w:rPr>
        <w:t>Similar to</w:t>
      </w:r>
      <w:proofErr w:type="gramEnd"/>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 xml:space="preserve">any </w:t>
      </w:r>
      <w:r w:rsidRPr="00CC2696">
        <w:rPr>
          <w:rStyle w:val="Emphasis"/>
        </w:rPr>
        <w:lastRenderedPageBreak/>
        <w:t>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proofErr w:type="gramStart"/>
      <w:r w:rsidRPr="001F0493">
        <w:rPr>
          <w:sz w:val="16"/>
        </w:rPr>
        <w:t>ey</w:t>
      </w:r>
      <w:proofErr w:type="spellEnd"/>
      <w:proofErr w:type="gramEnd"/>
      <w:r w:rsidRPr="001F0493">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drug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represents not only a formal pedagogy of resistance but also the means by</w:t>
      </w:r>
      <w:r>
        <w:rPr>
          <w:rStyle w:val="Emphasis"/>
        </w:rPr>
        <w:t xml:space="preserve"> </w:t>
      </w:r>
      <w:r w:rsidRPr="005A26A1">
        <w:rPr>
          <w:rStyle w:val="Emphasis"/>
        </w:rPr>
        <w:t>which young people engage transformational resistance</w:t>
      </w:r>
      <w:r w:rsidRPr="001F0493">
        <w:rPr>
          <w:sz w:val="16"/>
        </w:rPr>
        <w:t>. (1-4)</w:t>
      </w:r>
    </w:p>
    <w:p w14:paraId="405FC57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E6BDF"/>
    <w:multiLevelType w:val="hybridMultilevel"/>
    <w:tmpl w:val="11DA3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C776C"/>
    <w:multiLevelType w:val="multilevel"/>
    <w:tmpl w:val="7A3A9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DC40D3"/>
    <w:multiLevelType w:val="hybridMultilevel"/>
    <w:tmpl w:val="663A3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D26895"/>
    <w:multiLevelType w:val="hybridMultilevel"/>
    <w:tmpl w:val="F8AEE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732CEE"/>
    <w:multiLevelType w:val="hybridMultilevel"/>
    <w:tmpl w:val="8B4673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943842"/>
    <w:multiLevelType w:val="hybridMultilevel"/>
    <w:tmpl w:val="C0040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F3805"/>
    <w:multiLevelType w:val="hybridMultilevel"/>
    <w:tmpl w:val="31F8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7293D12"/>
    <w:multiLevelType w:val="hybridMultilevel"/>
    <w:tmpl w:val="B090F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A20925"/>
    <w:multiLevelType w:val="hybridMultilevel"/>
    <w:tmpl w:val="49ACB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3814C7"/>
    <w:multiLevelType w:val="hybridMultilevel"/>
    <w:tmpl w:val="511C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C0486"/>
    <w:multiLevelType w:val="hybridMultilevel"/>
    <w:tmpl w:val="00D43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66E5A"/>
    <w:multiLevelType w:val="hybridMultilevel"/>
    <w:tmpl w:val="063EC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2F04FD"/>
    <w:multiLevelType w:val="hybridMultilevel"/>
    <w:tmpl w:val="2C3C527C"/>
    <w:lvl w:ilvl="0" w:tplc="D46E2B1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CF12D9"/>
    <w:multiLevelType w:val="hybridMultilevel"/>
    <w:tmpl w:val="60062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E75BA9"/>
    <w:multiLevelType w:val="hybridMultilevel"/>
    <w:tmpl w:val="CBFAE57C"/>
    <w:lvl w:ilvl="0" w:tplc="A3CE8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F23F41"/>
    <w:multiLevelType w:val="hybridMultilevel"/>
    <w:tmpl w:val="1E38B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E50391"/>
    <w:multiLevelType w:val="hybridMultilevel"/>
    <w:tmpl w:val="F08C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665A7E"/>
    <w:multiLevelType w:val="hybridMultilevel"/>
    <w:tmpl w:val="C59EB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BA6C7E"/>
    <w:multiLevelType w:val="hybridMultilevel"/>
    <w:tmpl w:val="78DAA962"/>
    <w:lvl w:ilvl="0" w:tplc="E3AE3B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D151A8"/>
    <w:multiLevelType w:val="hybridMultilevel"/>
    <w:tmpl w:val="8B364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09367D"/>
    <w:multiLevelType w:val="hybridMultilevel"/>
    <w:tmpl w:val="8B4673B4"/>
    <w:lvl w:ilvl="0" w:tplc="5720F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A04E0B"/>
    <w:multiLevelType w:val="hybridMultilevel"/>
    <w:tmpl w:val="177C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0"/>
  </w:num>
  <w:num w:numId="13">
    <w:abstractNumId w:val="18"/>
  </w:num>
  <w:num w:numId="14">
    <w:abstractNumId w:val="23"/>
  </w:num>
  <w:num w:numId="15">
    <w:abstractNumId w:val="22"/>
  </w:num>
  <w:num w:numId="16">
    <w:abstractNumId w:val="33"/>
  </w:num>
  <w:num w:numId="17">
    <w:abstractNumId w:val="28"/>
  </w:num>
  <w:num w:numId="18">
    <w:abstractNumId w:val="25"/>
  </w:num>
  <w:num w:numId="19">
    <w:abstractNumId w:val="16"/>
  </w:num>
  <w:num w:numId="20">
    <w:abstractNumId w:val="31"/>
  </w:num>
  <w:num w:numId="21">
    <w:abstractNumId w:val="11"/>
  </w:num>
  <w:num w:numId="22">
    <w:abstractNumId w:val="29"/>
  </w:num>
  <w:num w:numId="23">
    <w:abstractNumId w:val="20"/>
  </w:num>
  <w:num w:numId="24">
    <w:abstractNumId w:val="17"/>
  </w:num>
  <w:num w:numId="25">
    <w:abstractNumId w:val="14"/>
  </w:num>
  <w:num w:numId="26">
    <w:abstractNumId w:val="21"/>
  </w:num>
  <w:num w:numId="27">
    <w:abstractNumId w:val="13"/>
  </w:num>
  <w:num w:numId="28">
    <w:abstractNumId w:val="27"/>
  </w:num>
  <w:num w:numId="29">
    <w:abstractNumId w:val="19"/>
  </w:num>
  <w:num w:numId="30">
    <w:abstractNumId w:val="26"/>
  </w:num>
  <w:num w:numId="31">
    <w:abstractNumId w:val="32"/>
  </w:num>
  <w:num w:numId="32">
    <w:abstractNumId w:val="15"/>
  </w:num>
  <w:num w:numId="33">
    <w:abstractNumId w:val="12"/>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40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05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15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82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BAC"/>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480"/>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674"/>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7BE7A9"/>
  <w14:defaultImageDpi w14:val="300"/>
  <w15:docId w15:val="{4A5DB140-7E41-6D43-922A-FEA5350F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7BAC"/>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C67B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C67B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1,Heading 3 Char Char,Char,Foldover,3: Cite,Heading 3 Char1 Char Char,Citation Char Char Char Char,Citation Char1 Char Char,Bold Cite,Citation,Tag Char Char,Cite 1,Read Char,Heading 3 Char Char1 Char Char,Read Char Ch,Text 7,no"/>
    <w:basedOn w:val="Normal"/>
    <w:next w:val="Normal"/>
    <w:link w:val="Heading3Char"/>
    <w:uiPriority w:val="9"/>
    <w:unhideWhenUsed/>
    <w:qFormat/>
    <w:rsid w:val="00C67B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
    <w:unhideWhenUsed/>
    <w:qFormat/>
    <w:rsid w:val="00C67BAC"/>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EE0480"/>
    <w:pPr>
      <w:spacing w:before="280" w:line="360" w:lineRule="auto"/>
      <w:outlineLvl w:val="4"/>
    </w:pPr>
    <w:rPr>
      <w:rFonts w:ascii="Cambria" w:hAnsi="Cambria"/>
      <w:b/>
      <w:bCs/>
      <w:i/>
      <w:iCs/>
      <w:sz w:val="20"/>
      <w:lang w:bidi="en-US"/>
    </w:rPr>
  </w:style>
  <w:style w:type="paragraph" w:styleId="Heading6">
    <w:name w:val="heading 6"/>
    <w:basedOn w:val="Normal"/>
    <w:next w:val="Normal"/>
    <w:link w:val="Heading6Char"/>
    <w:uiPriority w:val="9"/>
    <w:qFormat/>
    <w:rsid w:val="00EE0480"/>
    <w:pPr>
      <w:spacing w:before="280" w:after="80" w:line="360" w:lineRule="auto"/>
      <w:outlineLvl w:val="5"/>
    </w:pPr>
    <w:rPr>
      <w:rFonts w:ascii="Cambria" w:hAnsi="Cambria"/>
      <w:b/>
      <w:bCs/>
      <w:i/>
      <w:iCs/>
      <w:sz w:val="20"/>
      <w:lang w:bidi="en-US"/>
    </w:rPr>
  </w:style>
  <w:style w:type="paragraph" w:styleId="Heading7">
    <w:name w:val="heading 7"/>
    <w:basedOn w:val="Normal"/>
    <w:next w:val="Normal"/>
    <w:link w:val="Heading7Char"/>
    <w:qFormat/>
    <w:rsid w:val="00EE0480"/>
    <w:pPr>
      <w:spacing w:before="280" w:line="360" w:lineRule="auto"/>
      <w:outlineLvl w:val="6"/>
    </w:pPr>
    <w:rPr>
      <w:rFonts w:ascii="Cambria" w:hAnsi="Cambria"/>
      <w:b/>
      <w:bCs/>
      <w:i/>
      <w:iCs/>
      <w:sz w:val="20"/>
      <w:szCs w:val="20"/>
      <w:lang w:bidi="en-US"/>
    </w:rPr>
  </w:style>
  <w:style w:type="paragraph" w:styleId="Heading8">
    <w:name w:val="heading 8"/>
    <w:basedOn w:val="Normal"/>
    <w:next w:val="Normal"/>
    <w:link w:val="Heading8Char"/>
    <w:qFormat/>
    <w:rsid w:val="00EE0480"/>
    <w:pPr>
      <w:spacing w:before="280" w:line="360" w:lineRule="auto"/>
      <w:outlineLvl w:val="7"/>
    </w:pPr>
    <w:rPr>
      <w:rFonts w:ascii="Cambria" w:hAnsi="Cambria"/>
      <w:b/>
      <w:bCs/>
      <w:i/>
      <w:iCs/>
      <w:sz w:val="18"/>
      <w:szCs w:val="18"/>
      <w:lang w:bidi="en-US"/>
    </w:rPr>
  </w:style>
  <w:style w:type="paragraph" w:styleId="Heading9">
    <w:name w:val="heading 9"/>
    <w:basedOn w:val="Normal"/>
    <w:next w:val="Normal"/>
    <w:link w:val="Heading9Char"/>
    <w:qFormat/>
    <w:rsid w:val="00EE0480"/>
    <w:pPr>
      <w:spacing w:before="280" w:line="360" w:lineRule="auto"/>
      <w:outlineLvl w:val="8"/>
    </w:pPr>
    <w:rPr>
      <w:rFonts w:ascii="Cambria" w:hAnsi="Cambria"/>
      <w:i/>
      <w:iCs/>
      <w:sz w:val="18"/>
      <w:szCs w:val="18"/>
      <w:lang w:bidi="en-US"/>
    </w:rPr>
  </w:style>
  <w:style w:type="character" w:default="1" w:styleId="DefaultParagraphFont">
    <w:name w:val="Default Paragraph Font"/>
    <w:uiPriority w:val="1"/>
    <w:semiHidden/>
    <w:unhideWhenUsed/>
    <w:rsid w:val="00C67B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7BAC"/>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C67BAC"/>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C67BAC"/>
    <w:rPr>
      <w:rFonts w:ascii="Calibri" w:eastAsiaTheme="majorEastAsia" w:hAnsi="Calibri" w:cstheme="majorBidi"/>
      <w:b/>
      <w:bCs/>
      <w:sz w:val="44"/>
      <w:szCs w:val="44"/>
      <w:u w:val="double"/>
    </w:rPr>
  </w:style>
  <w:style w:type="character" w:customStyle="1" w:styleId="Heading3Char">
    <w:name w:val="Heading 3 Char"/>
    <w:aliases w:val="Block Char,Heading 31 Char,Heading 3 Char Char Char,Char Char,Foldover Char,3: Cite Char,Heading 3 Char1 Char Char Char,Citation Char Char Char Char Char,Citation Char1 Char Char Char,Bold Cite Char1,Citation Char,Tag Char Char Char"/>
    <w:basedOn w:val="DefaultParagraphFont"/>
    <w:link w:val="Heading3"/>
    <w:uiPriority w:val="9"/>
    <w:rsid w:val="00C67BA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C67B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C67BAC"/>
    <w:rPr>
      <w:b/>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B,S"/>
    <w:basedOn w:val="DefaultParagraphFont"/>
    <w:uiPriority w:val="1"/>
    <w:qFormat/>
    <w:rsid w:val="00C67BAC"/>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C67BAC"/>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67BAC"/>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C67BAC"/>
    <w:rPr>
      <w:color w:val="auto"/>
      <w:u w:val="none"/>
    </w:rPr>
  </w:style>
  <w:style w:type="paragraph" w:styleId="DocumentMap">
    <w:name w:val="Document Map"/>
    <w:basedOn w:val="Normal"/>
    <w:link w:val="DocumentMapChar"/>
    <w:uiPriority w:val="99"/>
    <w:unhideWhenUsed/>
    <w:rsid w:val="00C67B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67BAC"/>
    <w:rPr>
      <w:rFonts w:ascii="Lucida Grande" w:hAnsi="Lucida Grande" w:cs="Lucida Grande"/>
    </w:rPr>
  </w:style>
  <w:style w:type="character" w:customStyle="1" w:styleId="Heading5Char">
    <w:name w:val="Heading 5 Char"/>
    <w:aliases w:val="Text Char"/>
    <w:basedOn w:val="DefaultParagraphFont"/>
    <w:link w:val="Heading5"/>
    <w:uiPriority w:val="99"/>
    <w:rsid w:val="00EE0480"/>
    <w:rPr>
      <w:rFonts w:ascii="Cambria" w:hAnsi="Cambria"/>
      <w:b/>
      <w:bCs/>
      <w:i/>
      <w:iCs/>
      <w:sz w:val="20"/>
      <w:lang w:bidi="en-US"/>
    </w:rPr>
  </w:style>
  <w:style w:type="character" w:customStyle="1" w:styleId="Heading6Char">
    <w:name w:val="Heading 6 Char"/>
    <w:basedOn w:val="DefaultParagraphFont"/>
    <w:link w:val="Heading6"/>
    <w:uiPriority w:val="9"/>
    <w:rsid w:val="00EE0480"/>
    <w:rPr>
      <w:rFonts w:ascii="Cambria" w:hAnsi="Cambria"/>
      <w:b/>
      <w:bCs/>
      <w:i/>
      <w:iCs/>
      <w:sz w:val="20"/>
      <w:lang w:bidi="en-US"/>
    </w:rPr>
  </w:style>
  <w:style w:type="character" w:customStyle="1" w:styleId="Heading7Char">
    <w:name w:val="Heading 7 Char"/>
    <w:basedOn w:val="DefaultParagraphFont"/>
    <w:link w:val="Heading7"/>
    <w:rsid w:val="00EE0480"/>
    <w:rPr>
      <w:rFonts w:ascii="Cambria" w:hAnsi="Cambria"/>
      <w:b/>
      <w:bCs/>
      <w:i/>
      <w:iCs/>
      <w:sz w:val="20"/>
      <w:szCs w:val="20"/>
      <w:lang w:bidi="en-US"/>
    </w:rPr>
  </w:style>
  <w:style w:type="character" w:customStyle="1" w:styleId="Heading8Char">
    <w:name w:val="Heading 8 Char"/>
    <w:basedOn w:val="DefaultParagraphFont"/>
    <w:link w:val="Heading8"/>
    <w:rsid w:val="00EE0480"/>
    <w:rPr>
      <w:rFonts w:ascii="Cambria" w:hAnsi="Cambria"/>
      <w:b/>
      <w:bCs/>
      <w:i/>
      <w:iCs/>
      <w:sz w:val="18"/>
      <w:szCs w:val="18"/>
      <w:lang w:bidi="en-US"/>
    </w:rPr>
  </w:style>
  <w:style w:type="character" w:customStyle="1" w:styleId="Heading9Char">
    <w:name w:val="Heading 9 Char"/>
    <w:basedOn w:val="DefaultParagraphFont"/>
    <w:link w:val="Heading9"/>
    <w:rsid w:val="00EE0480"/>
    <w:rPr>
      <w:rFonts w:ascii="Cambria" w:hAnsi="Cambria"/>
      <w:i/>
      <w:iCs/>
      <w:sz w:val="18"/>
      <w:szCs w:val="18"/>
      <w:lang w:bidi="en-US"/>
    </w:rPr>
  </w:style>
  <w:style w:type="paragraph" w:customStyle="1" w:styleId="textbold">
    <w:name w:val="text bold"/>
    <w:basedOn w:val="Normal"/>
    <w:link w:val="Emphasis"/>
    <w:uiPriority w:val="20"/>
    <w:qFormat/>
    <w:rsid w:val="00EE048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No Spacing41"/>
    <w:basedOn w:val="Heading1"/>
    <w:link w:val="Hyperlink"/>
    <w:autoRedefine/>
    <w:uiPriority w:val="99"/>
    <w:qFormat/>
    <w:rsid w:val="00EE048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E0480"/>
    <w:pPr>
      <w:spacing w:before="100" w:beforeAutospacing="1" w:after="100" w:afterAutospacing="1"/>
    </w:pPr>
  </w:style>
  <w:style w:type="character" w:customStyle="1" w:styleId="sr-only">
    <w:name w:val="sr-only"/>
    <w:basedOn w:val="DefaultParagraphFont"/>
    <w:rsid w:val="00EE0480"/>
  </w:style>
  <w:style w:type="character" w:customStyle="1" w:styleId="figurecredit">
    <w:name w:val="figure__credit"/>
    <w:basedOn w:val="DefaultParagraphFont"/>
    <w:rsid w:val="00EE0480"/>
  </w:style>
  <w:style w:type="paragraph" w:customStyle="1" w:styleId="Emphasis1">
    <w:name w:val="Emphasis1"/>
    <w:basedOn w:val="Normal"/>
    <w:uiPriority w:val="20"/>
    <w:qFormat/>
    <w:rsid w:val="00EE0480"/>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UnresolvedMention">
    <w:name w:val="Unresolved Mention"/>
    <w:basedOn w:val="DefaultParagraphFont"/>
    <w:uiPriority w:val="99"/>
    <w:semiHidden/>
    <w:unhideWhenUsed/>
    <w:rsid w:val="00EE0480"/>
    <w:rPr>
      <w:color w:val="605E5C"/>
      <w:shd w:val="clear" w:color="auto" w:fill="E1DFDD"/>
    </w:rPr>
  </w:style>
  <w:style w:type="paragraph" w:customStyle="1" w:styleId="kd">
    <w:name w:val="kd"/>
    <w:basedOn w:val="Normal"/>
    <w:rsid w:val="00EE0480"/>
    <w:pPr>
      <w:spacing w:before="100" w:beforeAutospacing="1" w:after="100" w:afterAutospacing="1"/>
    </w:pPr>
  </w:style>
  <w:style w:type="character" w:styleId="Strong">
    <w:name w:val="Strong"/>
    <w:aliases w:val="8 pt font,Citation Char Char1 Char Char Char Char Char,Cut,Small 1"/>
    <w:basedOn w:val="DefaultParagraphFont"/>
    <w:uiPriority w:val="22"/>
    <w:qFormat/>
    <w:rsid w:val="00EE0480"/>
    <w:rPr>
      <w:b/>
      <w:bCs/>
    </w:rPr>
  </w:style>
  <w:style w:type="paragraph" w:customStyle="1" w:styleId="css-axufdj">
    <w:name w:val="css-axufdj"/>
    <w:basedOn w:val="Normal"/>
    <w:rsid w:val="00EE0480"/>
    <w:pPr>
      <w:spacing w:before="100" w:beforeAutospacing="1" w:after="100" w:afterAutospacing="1"/>
    </w:pPr>
  </w:style>
  <w:style w:type="character" w:customStyle="1" w:styleId="css-2ep15g">
    <w:name w:val="css-2ep15g"/>
    <w:basedOn w:val="DefaultParagraphFont"/>
    <w:rsid w:val="00EE0480"/>
  </w:style>
  <w:style w:type="character" w:customStyle="1" w:styleId="css-1rhhdjb">
    <w:name w:val="css-1rhhdjb"/>
    <w:basedOn w:val="DefaultParagraphFont"/>
    <w:rsid w:val="00EE0480"/>
  </w:style>
  <w:style w:type="character" w:customStyle="1" w:styleId="css-u32m0k">
    <w:name w:val="css-u32m0k"/>
    <w:basedOn w:val="DefaultParagraphFont"/>
    <w:rsid w:val="00EE0480"/>
  </w:style>
  <w:style w:type="paragraph" w:styleId="ListParagraph">
    <w:name w:val="List Paragraph"/>
    <w:aliases w:val="6 font"/>
    <w:basedOn w:val="Normal"/>
    <w:uiPriority w:val="34"/>
    <w:qFormat/>
    <w:rsid w:val="00EE0480"/>
    <w:pPr>
      <w:ind w:left="720"/>
      <w:contextualSpacing/>
    </w:pPr>
  </w:style>
  <w:style w:type="character" w:customStyle="1" w:styleId="TitleChar">
    <w:name w:val="Title Char"/>
    <w:aliases w:val="Bold Underlined Char,Cites and Cards Char,UNDERLINE Char,title Char,Block Heading Char,Read This Char"/>
    <w:link w:val="Title"/>
    <w:uiPriority w:val="6"/>
    <w:qFormat/>
    <w:rsid w:val="00EE0480"/>
    <w:rPr>
      <w:rFonts w:ascii="Georgia" w:hAnsi="Georgia"/>
      <w:bCs/>
      <w:u w:val="single"/>
    </w:rPr>
  </w:style>
  <w:style w:type="paragraph" w:styleId="Title">
    <w:name w:val="Title"/>
    <w:aliases w:val="Bold Underlined,Cites and Cards,UNDERLINE,title,Block Heading,Read This"/>
    <w:basedOn w:val="Normal"/>
    <w:next w:val="Normal"/>
    <w:link w:val="TitleChar"/>
    <w:uiPriority w:val="6"/>
    <w:qFormat/>
    <w:rsid w:val="00EE0480"/>
    <w:pPr>
      <w:outlineLvl w:val="0"/>
    </w:pPr>
    <w:rPr>
      <w:rFonts w:ascii="Georgia" w:hAnsi="Georgia"/>
      <w:bCs/>
      <w:sz w:val="24"/>
      <w:u w:val="single"/>
    </w:rPr>
  </w:style>
  <w:style w:type="character" w:customStyle="1" w:styleId="TitleChar1">
    <w:name w:val="Title Char1"/>
    <w:basedOn w:val="DefaultParagraphFont"/>
    <w:uiPriority w:val="99"/>
    <w:rsid w:val="00EE0480"/>
    <w:rPr>
      <w:rFonts w:asciiTheme="majorHAnsi" w:eastAsiaTheme="majorEastAsia" w:hAnsiTheme="majorHAnsi" w:cstheme="majorBidi"/>
      <w:spacing w:val="-10"/>
      <w:kern w:val="28"/>
      <w:sz w:val="56"/>
      <w:szCs w:val="56"/>
    </w:rPr>
  </w:style>
  <w:style w:type="character" w:styleId="IntenseEmphasis">
    <w:name w:val="Intense Emphasis"/>
    <w:aliases w:val="cites Char Ch,9.5 pt,Intense Emphasi,Box Out,Intense Emphasis5,Char Char Char1,Sty,Style Underli,cites Char Char,Underlined Text Char,cite,Intense Emphasis6,Block Writing Char,Citation Char Char Char1, Char Char Char,ALEX Cha"/>
    <w:qFormat/>
    <w:rsid w:val="00EE0480"/>
    <w:rPr>
      <w:b/>
      <w:bCs/>
      <w:u w:val="single"/>
    </w:rPr>
  </w:style>
  <w:style w:type="paragraph" w:customStyle="1" w:styleId="UnderlinePara">
    <w:name w:val="Underline Para"/>
    <w:basedOn w:val="Normal"/>
    <w:uiPriority w:val="1"/>
    <w:qFormat/>
    <w:rsid w:val="00EE0480"/>
    <w:pPr>
      <w:widowControl w:val="0"/>
      <w:suppressAutoHyphens/>
      <w:spacing w:after="200"/>
      <w:contextualSpacing/>
    </w:pPr>
    <w:rPr>
      <w:rFonts w:asciiTheme="minorHAnsi" w:eastAsiaTheme="minorHAnsi" w:hAnsiTheme="minorHAnsi"/>
      <w:szCs w:val="22"/>
      <w:u w:val="single"/>
    </w:rPr>
  </w:style>
  <w:style w:type="paragraph" w:customStyle="1" w:styleId="has-drop-cap">
    <w:name w:val="has-drop-cap"/>
    <w:basedOn w:val="Normal"/>
    <w:rsid w:val="00EE0480"/>
    <w:pPr>
      <w:spacing w:before="100" w:beforeAutospacing="1" w:after="100" w:afterAutospacing="1"/>
    </w:pPr>
  </w:style>
  <w:style w:type="paragraph" w:customStyle="1" w:styleId="articleparagraphroot2qm08">
    <w:name w:val="articleparagraph_root__2qm08"/>
    <w:basedOn w:val="Normal"/>
    <w:rsid w:val="00EE0480"/>
    <w:pPr>
      <w:spacing w:before="100" w:beforeAutospacing="1" w:after="100" w:afterAutospacing="1"/>
    </w:pPr>
  </w:style>
  <w:style w:type="paragraph" w:customStyle="1" w:styleId="p">
    <w:name w:val="p"/>
    <w:basedOn w:val="Normal"/>
    <w:rsid w:val="00EE0480"/>
    <w:pPr>
      <w:spacing w:before="100" w:beforeAutospacing="1" w:after="100" w:afterAutospacing="1" w:line="240" w:lineRule="auto"/>
    </w:pPr>
    <w:rPr>
      <w:rFonts w:ascii="Times New Roman" w:eastAsia="Times New Roman" w:hAnsi="Times New Roman" w:cs="Times New Roman"/>
      <w:sz w:val="24"/>
    </w:rPr>
  </w:style>
  <w:style w:type="paragraph" w:customStyle="1" w:styleId="active">
    <w:name w:val="active"/>
    <w:basedOn w:val="Normal"/>
    <w:rsid w:val="00EE0480"/>
    <w:pPr>
      <w:spacing w:before="100" w:beforeAutospacing="1" w:after="100" w:afterAutospacing="1" w:line="240" w:lineRule="auto"/>
    </w:pPr>
    <w:rPr>
      <w:rFonts w:ascii="Times New Roman" w:eastAsia="Times New Roman" w:hAnsi="Times New Roman" w:cs="Times New Roman"/>
      <w:sz w:val="24"/>
    </w:rPr>
  </w:style>
  <w:style w:type="paragraph" w:customStyle="1" w:styleId="CiteSpacing">
    <w:name w:val="Cite Spacing"/>
    <w:basedOn w:val="Normal"/>
    <w:uiPriority w:val="4"/>
    <w:qFormat/>
    <w:rsid w:val="00EE0480"/>
    <w:pPr>
      <w:spacing w:before="60" w:after="60" w:line="256" w:lineRule="auto"/>
    </w:pPr>
    <w:rPr>
      <w:spacing w:val="-8"/>
    </w:rPr>
  </w:style>
  <w:style w:type="paragraph" w:styleId="BodyText">
    <w:name w:val="Body Text"/>
    <w:basedOn w:val="Normal"/>
    <w:link w:val="BodyTextChar"/>
    <w:unhideWhenUsed/>
    <w:qFormat/>
    <w:rsid w:val="00EE0480"/>
    <w:pPr>
      <w:spacing w:after="120"/>
    </w:pPr>
    <w:rPr>
      <w:rFonts w:ascii="Arial" w:hAnsi="Arial" w:cs="Arial"/>
      <w:spacing w:val="-8"/>
    </w:rPr>
  </w:style>
  <w:style w:type="character" w:customStyle="1" w:styleId="BodyTextChar">
    <w:name w:val="Body Text Char"/>
    <w:basedOn w:val="DefaultParagraphFont"/>
    <w:link w:val="BodyText"/>
    <w:rsid w:val="00EE0480"/>
    <w:rPr>
      <w:rFonts w:ascii="Arial" w:hAnsi="Arial" w:cs="Arial"/>
      <w:spacing w:val="-8"/>
      <w:sz w:val="22"/>
    </w:rPr>
  </w:style>
  <w:style w:type="paragraph" w:customStyle="1" w:styleId="Analytics">
    <w:name w:val="Analytics"/>
    <w:basedOn w:val="Normal"/>
    <w:link w:val="AnalyticsChar"/>
    <w:autoRedefine/>
    <w:uiPriority w:val="4"/>
    <w:qFormat/>
    <w:rsid w:val="00EE0480"/>
    <w:rPr>
      <w:b/>
      <w:color w:val="00B050"/>
      <w:sz w:val="26"/>
    </w:rPr>
  </w:style>
  <w:style w:type="character" w:customStyle="1" w:styleId="AnalyticsChar">
    <w:name w:val="Analytics Char"/>
    <w:basedOn w:val="DefaultParagraphFont"/>
    <w:link w:val="Analytics"/>
    <w:uiPriority w:val="4"/>
    <w:rsid w:val="00EE0480"/>
    <w:rPr>
      <w:rFonts w:ascii="Calibri" w:hAnsi="Calibri"/>
      <w:b/>
      <w:color w:val="00B050"/>
      <w:sz w:val="26"/>
    </w:rPr>
  </w:style>
  <w:style w:type="paragraph" w:customStyle="1" w:styleId="Analytic">
    <w:name w:val="Analytic"/>
    <w:basedOn w:val="Normal"/>
    <w:link w:val="AnalyticChar"/>
    <w:autoRedefine/>
    <w:uiPriority w:val="4"/>
    <w:qFormat/>
    <w:rsid w:val="00EE0480"/>
    <w:rPr>
      <w:rFonts w:ascii="Arial" w:hAnsi="Arial" w:cs="Arial"/>
      <w:b/>
      <w:spacing w:val="-8"/>
    </w:rPr>
  </w:style>
  <w:style w:type="character" w:customStyle="1" w:styleId="AnalyticChar">
    <w:name w:val="Analytic Char"/>
    <w:basedOn w:val="DefaultParagraphFont"/>
    <w:link w:val="Analytic"/>
    <w:uiPriority w:val="4"/>
    <w:rsid w:val="00EE0480"/>
    <w:rPr>
      <w:rFonts w:ascii="Arial" w:hAnsi="Arial" w:cs="Arial"/>
      <w:b/>
      <w:spacing w:val="-8"/>
      <w:sz w:val="22"/>
    </w:rPr>
  </w:style>
  <w:style w:type="paragraph" w:customStyle="1" w:styleId="DateTime">
    <w:name w:val="DateTime"/>
    <w:basedOn w:val="Normal"/>
    <w:link w:val="DateTimeChar"/>
    <w:autoRedefine/>
    <w:uiPriority w:val="4"/>
    <w:qFormat/>
    <w:rsid w:val="00EE0480"/>
    <w:rPr>
      <w:rFonts w:ascii="Arial" w:hAnsi="Arial" w:cs="Arial"/>
      <w:spacing w:val="-8"/>
    </w:rPr>
  </w:style>
  <w:style w:type="character" w:customStyle="1" w:styleId="DateTimeChar">
    <w:name w:val="DateTime Char"/>
    <w:basedOn w:val="DefaultParagraphFont"/>
    <w:link w:val="DateTime"/>
    <w:uiPriority w:val="4"/>
    <w:rsid w:val="00EE0480"/>
    <w:rPr>
      <w:rFonts w:ascii="Arial" w:hAnsi="Arial" w:cs="Arial"/>
      <w:spacing w:val="-8"/>
      <w:sz w:val="22"/>
    </w:rPr>
  </w:style>
  <w:style w:type="paragraph" w:customStyle="1" w:styleId="Lecture">
    <w:name w:val="Lecture"/>
    <w:next w:val="BodyText"/>
    <w:link w:val="LectureChar"/>
    <w:autoRedefine/>
    <w:uiPriority w:val="4"/>
    <w:qFormat/>
    <w:rsid w:val="00EE048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EE0480"/>
    <w:rPr>
      <w:rFonts w:ascii="Arial" w:eastAsiaTheme="minorHAnsi" w:hAnsi="Arial" w:cs="Arial"/>
      <w:spacing w:val="-10"/>
      <w:sz w:val="22"/>
      <w:szCs w:val="22"/>
    </w:rPr>
  </w:style>
  <w:style w:type="character" w:customStyle="1" w:styleId="underline">
    <w:name w:val="underline"/>
    <w:basedOn w:val="DefaultParagraphFont"/>
    <w:qFormat/>
    <w:rsid w:val="00EE0480"/>
    <w:rPr>
      <w:u w:val="single"/>
    </w:rPr>
  </w:style>
  <w:style w:type="character" w:customStyle="1" w:styleId="apple-style-span">
    <w:name w:val="apple-style-span"/>
    <w:rsid w:val="00EE0480"/>
  </w:style>
  <w:style w:type="paragraph" w:styleId="FootnoteText">
    <w:name w:val="footnote text"/>
    <w:basedOn w:val="Normal"/>
    <w:link w:val="FootnoteTextChar"/>
    <w:uiPriority w:val="99"/>
    <w:unhideWhenUsed/>
    <w:rsid w:val="00EE0480"/>
    <w:pPr>
      <w:jc w:val="both"/>
    </w:pPr>
    <w:rPr>
      <w:rFonts w:ascii="Arial" w:hAnsi="Arial" w:cs="Arial"/>
      <w:spacing w:val="-8"/>
      <w:sz w:val="20"/>
      <w:szCs w:val="20"/>
    </w:rPr>
  </w:style>
  <w:style w:type="character" w:customStyle="1" w:styleId="FootnoteTextChar">
    <w:name w:val="Footnote Text Char"/>
    <w:basedOn w:val="DefaultParagraphFont"/>
    <w:link w:val="FootnoteText"/>
    <w:uiPriority w:val="99"/>
    <w:rsid w:val="00EE0480"/>
    <w:rPr>
      <w:rFonts w:ascii="Arial" w:hAnsi="Arial" w:cs="Arial"/>
      <w:spacing w:val="-8"/>
      <w:sz w:val="20"/>
      <w:szCs w:val="20"/>
    </w:rPr>
  </w:style>
  <w:style w:type="character" w:styleId="FootnoteReference">
    <w:name w:val="footnote reference"/>
    <w:aliases w:val="FN Ref,footnote reference"/>
    <w:uiPriority w:val="99"/>
    <w:unhideWhenUsed/>
    <w:qFormat/>
    <w:rsid w:val="00EE0480"/>
    <w:rPr>
      <w:vertAlign w:val="superscript"/>
    </w:rPr>
  </w:style>
  <w:style w:type="character" w:customStyle="1" w:styleId="cardChar">
    <w:name w:val="card Char"/>
    <w:aliases w:val="Bold Cite Char Char,Speed Cite Char"/>
    <w:rsid w:val="00EE0480"/>
    <w:rPr>
      <w:u w:val="single"/>
    </w:rPr>
  </w:style>
  <w:style w:type="paragraph" w:customStyle="1" w:styleId="cardtext">
    <w:name w:val="card text"/>
    <w:basedOn w:val="Normal"/>
    <w:link w:val="cardtextChar"/>
    <w:qFormat/>
    <w:rsid w:val="00EE0480"/>
    <w:pPr>
      <w:ind w:left="288" w:right="288"/>
    </w:pPr>
    <w:rPr>
      <w:rFonts w:ascii="Arial" w:hAnsi="Arial" w:cs="Arial"/>
      <w:spacing w:val="-8"/>
    </w:rPr>
  </w:style>
  <w:style w:type="character" w:customStyle="1" w:styleId="cardtextChar">
    <w:name w:val="card text Char"/>
    <w:basedOn w:val="DefaultParagraphFont"/>
    <w:link w:val="cardtext"/>
    <w:rsid w:val="00EE0480"/>
    <w:rPr>
      <w:rFonts w:ascii="Arial" w:hAnsi="Arial" w:cs="Arial"/>
      <w:spacing w:val="-8"/>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EE0480"/>
    <w:rPr>
      <w:rFonts w:ascii="Calibri" w:hAnsi="Calibri"/>
      <w:sz w:val="22"/>
    </w:rPr>
  </w:style>
  <w:style w:type="paragraph" w:customStyle="1" w:styleId="css-exrw3m">
    <w:name w:val="css-exrw3m"/>
    <w:basedOn w:val="Normal"/>
    <w:rsid w:val="00EE0480"/>
    <w:pPr>
      <w:spacing w:before="100" w:beforeAutospacing="1" w:after="100" w:afterAutospacing="1"/>
    </w:pPr>
    <w:rPr>
      <w:spacing w:val="-8"/>
    </w:rPr>
  </w:style>
  <w:style w:type="paragraph" w:styleId="Header">
    <w:name w:val="header"/>
    <w:basedOn w:val="Normal"/>
    <w:link w:val="HeaderChar"/>
    <w:uiPriority w:val="99"/>
    <w:unhideWhenUsed/>
    <w:qFormat/>
    <w:rsid w:val="00EE0480"/>
    <w:pPr>
      <w:tabs>
        <w:tab w:val="center" w:pos="4680"/>
        <w:tab w:val="right" w:pos="9360"/>
      </w:tabs>
    </w:pPr>
    <w:rPr>
      <w:rFonts w:ascii="Arial" w:hAnsi="Arial" w:cs="Arial"/>
      <w:spacing w:val="-8"/>
    </w:rPr>
  </w:style>
  <w:style w:type="character" w:customStyle="1" w:styleId="HeaderChar">
    <w:name w:val="Header Char"/>
    <w:basedOn w:val="DefaultParagraphFont"/>
    <w:link w:val="Header"/>
    <w:uiPriority w:val="99"/>
    <w:rsid w:val="00EE0480"/>
    <w:rPr>
      <w:rFonts w:ascii="Arial" w:hAnsi="Arial" w:cs="Arial"/>
      <w:spacing w:val="-8"/>
      <w:sz w:val="22"/>
    </w:rPr>
  </w:style>
  <w:style w:type="paragraph" w:styleId="Footer">
    <w:name w:val="footer"/>
    <w:basedOn w:val="Normal"/>
    <w:link w:val="FooterChar"/>
    <w:uiPriority w:val="99"/>
    <w:unhideWhenUsed/>
    <w:rsid w:val="00EE0480"/>
    <w:pPr>
      <w:tabs>
        <w:tab w:val="center" w:pos="4680"/>
        <w:tab w:val="right" w:pos="9360"/>
      </w:tabs>
    </w:pPr>
    <w:rPr>
      <w:rFonts w:ascii="Arial" w:hAnsi="Arial" w:cs="Arial"/>
      <w:spacing w:val="-8"/>
    </w:rPr>
  </w:style>
  <w:style w:type="character" w:customStyle="1" w:styleId="FooterChar">
    <w:name w:val="Footer Char"/>
    <w:basedOn w:val="DefaultParagraphFont"/>
    <w:link w:val="Footer"/>
    <w:uiPriority w:val="99"/>
    <w:rsid w:val="00EE0480"/>
    <w:rPr>
      <w:rFonts w:ascii="Arial" w:hAnsi="Arial" w:cs="Arial"/>
      <w:spacing w:val="-8"/>
      <w:sz w:val="22"/>
    </w:rPr>
  </w:style>
  <w:style w:type="character" w:customStyle="1" w:styleId="rollover-people">
    <w:name w:val="rollover-people"/>
    <w:basedOn w:val="DefaultParagraphFont"/>
    <w:rsid w:val="00EE0480"/>
  </w:style>
  <w:style w:type="paragraph" w:customStyle="1" w:styleId="Genealogy">
    <w:name w:val="Genealogy"/>
    <w:basedOn w:val="Heading4"/>
    <w:autoRedefine/>
    <w:qFormat/>
    <w:rsid w:val="00EE0480"/>
    <w:rPr>
      <w:rFonts w:ascii="Arial" w:hAnsi="Arial" w:cs="Calibri"/>
      <w:bCs w:val="0"/>
      <w:iCs/>
      <w:sz w:val="22"/>
    </w:rPr>
  </w:style>
  <w:style w:type="character" w:customStyle="1" w:styleId="c-timestamplabel">
    <w:name w:val="c-timestamp__label"/>
    <w:basedOn w:val="DefaultParagraphFont"/>
    <w:rsid w:val="00EE0480"/>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E0480"/>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character" w:customStyle="1" w:styleId="UnresolvedMention1">
    <w:name w:val="Unresolved Mention1"/>
    <w:basedOn w:val="DefaultParagraphFont"/>
    <w:uiPriority w:val="99"/>
    <w:unhideWhenUsed/>
    <w:rsid w:val="00EE0480"/>
    <w:rPr>
      <w:color w:val="605E5C"/>
      <w:shd w:val="clear" w:color="auto" w:fill="E1DFDD"/>
    </w:rPr>
  </w:style>
  <w:style w:type="paragraph" w:styleId="BalloonText">
    <w:name w:val="Balloon Text"/>
    <w:basedOn w:val="Normal"/>
    <w:link w:val="BalloonTextChar"/>
    <w:uiPriority w:val="99"/>
    <w:unhideWhenUsed/>
    <w:rsid w:val="00EE0480"/>
    <w:rPr>
      <w:rFonts w:ascii="Tahoma" w:hAnsi="Tahoma" w:cs="Tahoma"/>
      <w:szCs w:val="16"/>
    </w:rPr>
  </w:style>
  <w:style w:type="character" w:customStyle="1" w:styleId="BalloonTextChar">
    <w:name w:val="Balloon Text Char"/>
    <w:basedOn w:val="DefaultParagraphFont"/>
    <w:link w:val="BalloonText"/>
    <w:uiPriority w:val="99"/>
    <w:rsid w:val="00EE0480"/>
    <w:rPr>
      <w:rFonts w:ascii="Tahoma" w:hAnsi="Tahoma" w:cs="Tahoma"/>
      <w:sz w:val="22"/>
      <w:szCs w:val="16"/>
    </w:rPr>
  </w:style>
  <w:style w:type="character" w:styleId="PageNumber">
    <w:name w:val="page number"/>
    <w:aliases w:val="card ununderlined"/>
    <w:basedOn w:val="DefaultParagraphFont"/>
    <w:uiPriority w:val="99"/>
    <w:unhideWhenUsed/>
    <w:rsid w:val="00EE0480"/>
  </w:style>
  <w:style w:type="character" w:customStyle="1" w:styleId="m4841727538114946087gmail-styleunderline">
    <w:name w:val="m_4841727538114946087gmail-styleunderline"/>
    <w:basedOn w:val="DefaultParagraphFont"/>
    <w:rsid w:val="00EE0480"/>
  </w:style>
  <w:style w:type="paragraph" w:customStyle="1" w:styleId="BreakTag">
    <w:name w:val="Break Tag"/>
    <w:basedOn w:val="Normal"/>
    <w:autoRedefine/>
    <w:uiPriority w:val="4"/>
    <w:qFormat/>
    <w:rsid w:val="00EE0480"/>
    <w:pPr>
      <w:spacing w:before="240"/>
    </w:pPr>
    <w:rPr>
      <w:b/>
    </w:rPr>
  </w:style>
  <w:style w:type="paragraph" w:customStyle="1" w:styleId="BreakBlock">
    <w:name w:val="Break Block"/>
    <w:basedOn w:val="Normal"/>
    <w:link w:val="BreakBlockChar"/>
    <w:autoRedefine/>
    <w:qFormat/>
    <w:rsid w:val="00EE048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EE0480"/>
    <w:rPr>
      <w:rFonts w:ascii="Arial Bold" w:hAnsi="Arial Bold"/>
      <w:b/>
      <w:caps/>
      <w:sz w:val="32"/>
      <w:u w:val="single"/>
    </w:rPr>
  </w:style>
  <w:style w:type="character" w:customStyle="1" w:styleId="Mention1">
    <w:name w:val="Mention1"/>
    <w:basedOn w:val="DefaultParagraphFont"/>
    <w:uiPriority w:val="99"/>
    <w:semiHidden/>
    <w:unhideWhenUsed/>
    <w:rsid w:val="00EE0480"/>
    <w:rPr>
      <w:color w:val="2B579A"/>
      <w:shd w:val="clear" w:color="auto" w:fill="E6E6E6"/>
    </w:rPr>
  </w:style>
  <w:style w:type="paragraph" w:customStyle="1" w:styleId="evidencetext">
    <w:name w:val="evidence text"/>
    <w:basedOn w:val="Normal"/>
    <w:link w:val="evidencetextChar1"/>
    <w:qFormat/>
    <w:rsid w:val="00EE0480"/>
    <w:pPr>
      <w:ind w:left="432" w:right="432"/>
    </w:pPr>
    <w:rPr>
      <w:color w:val="000000"/>
      <w:lang w:val="x-none" w:eastAsia="x-none"/>
    </w:rPr>
  </w:style>
  <w:style w:type="character" w:customStyle="1" w:styleId="evidencetextChar1">
    <w:name w:val="evidence text Char1"/>
    <w:link w:val="evidencetext"/>
    <w:rsid w:val="00EE0480"/>
    <w:rPr>
      <w:rFonts w:ascii="Calibri" w:hAnsi="Calibri"/>
      <w:color w:val="000000"/>
      <w:sz w:val="22"/>
      <w:lang w:val="x-none" w:eastAsia="x-none"/>
    </w:rPr>
  </w:style>
  <w:style w:type="character" w:customStyle="1" w:styleId="Author-Date">
    <w:name w:val="Author-Date"/>
    <w:qFormat/>
    <w:rsid w:val="00EE0480"/>
    <w:rPr>
      <w:b/>
      <w:sz w:val="24"/>
    </w:rPr>
  </w:style>
  <w:style w:type="paragraph" w:customStyle="1" w:styleId="Nothing">
    <w:name w:val="Nothing"/>
    <w:link w:val="NothingChar"/>
    <w:qFormat/>
    <w:rsid w:val="00EE0480"/>
    <w:pPr>
      <w:jc w:val="both"/>
    </w:pPr>
    <w:rPr>
      <w:rFonts w:ascii="Times New Roman" w:eastAsia="Times New Roman" w:hAnsi="Times New Roman" w:cs="Times New Roman"/>
      <w:sz w:val="20"/>
    </w:rPr>
  </w:style>
  <w:style w:type="paragraph" w:customStyle="1" w:styleId="Style4">
    <w:name w:val="Style4"/>
    <w:basedOn w:val="Normal"/>
    <w:link w:val="Style4Char"/>
    <w:qFormat/>
    <w:rsid w:val="00EE0480"/>
    <w:rPr>
      <w:u w:val="single"/>
    </w:rPr>
  </w:style>
  <w:style w:type="character" w:customStyle="1" w:styleId="Style4Char">
    <w:name w:val="Style4 Char"/>
    <w:link w:val="Style4"/>
    <w:rsid w:val="00EE0480"/>
    <w:rPr>
      <w:rFonts w:ascii="Calibri" w:hAnsi="Calibri"/>
      <w:sz w:val="22"/>
      <w:u w:val="single"/>
    </w:rPr>
  </w:style>
  <w:style w:type="character" w:customStyle="1" w:styleId="term">
    <w:name w:val="term"/>
    <w:basedOn w:val="DefaultParagraphFont"/>
    <w:rsid w:val="00EE0480"/>
  </w:style>
  <w:style w:type="character" w:customStyle="1" w:styleId="Style1Char">
    <w:name w:val="Style1 Char"/>
    <w:rsid w:val="00EE0480"/>
    <w:rPr>
      <w:rFonts w:ascii="Times New Roman" w:eastAsia="SimSun" w:hAnsi="Times New Roman" w:cs="Times New Roman"/>
      <w:sz w:val="20"/>
      <w:szCs w:val="24"/>
      <w:u w:val="single"/>
      <w:lang w:eastAsia="zh-CN"/>
    </w:rPr>
  </w:style>
  <w:style w:type="character" w:customStyle="1" w:styleId="Styleunderline11pt">
    <w:name w:val="Style underline + 11 pt"/>
    <w:rsid w:val="00EE0480"/>
    <w:rPr>
      <w:rFonts w:ascii="Times New Roman" w:hAnsi="Times New Roman"/>
      <w:sz w:val="20"/>
      <w:u w:val="single"/>
    </w:rPr>
  </w:style>
  <w:style w:type="paragraph" w:customStyle="1" w:styleId="Stylecard11pt">
    <w:name w:val="Style card + 11 pt"/>
    <w:basedOn w:val="Normal"/>
    <w:link w:val="Stylecard11ptChar"/>
    <w:qFormat/>
    <w:rsid w:val="00EE0480"/>
    <w:pPr>
      <w:ind w:left="288" w:right="288"/>
    </w:pPr>
    <w:rPr>
      <w:rFonts w:ascii="Georgia" w:eastAsia="SimSun" w:hAnsi="Georgia"/>
      <w:lang w:eastAsia="zh-CN"/>
    </w:rPr>
  </w:style>
  <w:style w:type="character" w:customStyle="1" w:styleId="Stylecard11ptChar">
    <w:name w:val="Style card + 11 pt Char"/>
    <w:link w:val="Stylecard11pt"/>
    <w:rsid w:val="00EE0480"/>
    <w:rPr>
      <w:rFonts w:ascii="Georgia" w:eastAsia="SimSun" w:hAnsi="Georgia"/>
      <w:sz w:val="22"/>
      <w:lang w:eastAsia="zh-CN"/>
    </w:rPr>
  </w:style>
  <w:style w:type="paragraph" w:customStyle="1" w:styleId="Minimize">
    <w:name w:val="Minimize"/>
    <w:basedOn w:val="Normal"/>
    <w:next w:val="Normal"/>
    <w:link w:val="MinimizeChar"/>
    <w:qFormat/>
    <w:rsid w:val="00EE0480"/>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EE0480"/>
    <w:rPr>
      <w:rFonts w:ascii="Georgia" w:hAnsi="Georgia"/>
      <w:color w:val="000000"/>
      <w:sz w:val="12"/>
      <w:szCs w:val="20"/>
    </w:rPr>
  </w:style>
  <w:style w:type="character" w:customStyle="1" w:styleId="byline">
    <w:name w:val="byline"/>
    <w:basedOn w:val="DefaultParagraphFont"/>
    <w:rsid w:val="00EE0480"/>
  </w:style>
  <w:style w:type="paragraph" w:customStyle="1" w:styleId="StyleStyle411pt">
    <w:name w:val="Style Style4 + 11 pt"/>
    <w:basedOn w:val="Normal"/>
    <w:link w:val="StyleStyle411ptChar"/>
    <w:qFormat/>
    <w:rsid w:val="00EE0480"/>
    <w:pPr>
      <w:spacing w:after="200" w:line="276" w:lineRule="auto"/>
    </w:pPr>
    <w:rPr>
      <w:u w:val="single"/>
    </w:rPr>
  </w:style>
  <w:style w:type="character" w:customStyle="1" w:styleId="StyleStyle411ptChar">
    <w:name w:val="Style Style4 + 11 pt Char"/>
    <w:basedOn w:val="DefaultParagraphFont"/>
    <w:link w:val="StyleStyle411pt"/>
    <w:rsid w:val="00EE0480"/>
    <w:rPr>
      <w:rFonts w:ascii="Calibri" w:hAnsi="Calibri"/>
      <w:sz w:val="22"/>
      <w:u w:val="single"/>
    </w:rPr>
  </w:style>
  <w:style w:type="character" w:customStyle="1" w:styleId="Style11ptUnderline">
    <w:name w:val="Style 11 pt Underline"/>
    <w:rsid w:val="00EE0480"/>
    <w:rPr>
      <w:sz w:val="20"/>
      <w:u w:val="single"/>
    </w:rPr>
  </w:style>
  <w:style w:type="character" w:customStyle="1" w:styleId="Style11ptBoldUnderline">
    <w:name w:val="Style 11 pt Bold Underline"/>
    <w:rsid w:val="00EE0480"/>
    <w:rPr>
      <w:b/>
      <w:bCs/>
      <w:sz w:val="20"/>
      <w:u w:val="single"/>
    </w:rPr>
  </w:style>
  <w:style w:type="character" w:customStyle="1" w:styleId="Style11pt">
    <w:name w:val="Style 11 pt"/>
    <w:rsid w:val="00EE0480"/>
    <w:rPr>
      <w:sz w:val="20"/>
    </w:rPr>
  </w:style>
  <w:style w:type="paragraph" w:customStyle="1" w:styleId="StyleStyle411ptBold">
    <w:name w:val="Style Style4 + 11 pt Bold"/>
    <w:basedOn w:val="Normal"/>
    <w:link w:val="StyleStyle411ptBoldChar"/>
    <w:qFormat/>
    <w:rsid w:val="00EE0480"/>
    <w:rPr>
      <w:b/>
      <w:bCs/>
      <w:u w:val="single"/>
    </w:rPr>
  </w:style>
  <w:style w:type="character" w:customStyle="1" w:styleId="StyleStyle411ptBoldChar">
    <w:name w:val="Style Style4 + 11 pt Bold Char"/>
    <w:basedOn w:val="DefaultParagraphFont"/>
    <w:link w:val="StyleStyle411ptBold"/>
    <w:rsid w:val="00EE0480"/>
    <w:rPr>
      <w:rFonts w:ascii="Calibri" w:hAnsi="Calibri"/>
      <w:b/>
      <w:bCs/>
      <w:sz w:val="22"/>
      <w:u w:val="single"/>
    </w:rPr>
  </w:style>
  <w:style w:type="paragraph" w:customStyle="1" w:styleId="BlockTitle">
    <w:name w:val="Block Title"/>
    <w:basedOn w:val="Normal"/>
    <w:next w:val="Normal"/>
    <w:link w:val="BlockTitleChar"/>
    <w:uiPriority w:val="99"/>
    <w:qFormat/>
    <w:rsid w:val="00EE0480"/>
    <w:pPr>
      <w:spacing w:after="120"/>
      <w:jc w:val="center"/>
      <w:outlineLvl w:val="0"/>
    </w:pPr>
    <w:rPr>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EE0480"/>
    <w:rPr>
      <w:rFonts w:ascii="Calibri" w:hAnsi="Calibri"/>
      <w:b/>
      <w:sz w:val="32"/>
      <w:szCs w:val="20"/>
      <w:u w:val="single"/>
    </w:rPr>
  </w:style>
  <w:style w:type="character" w:customStyle="1" w:styleId="Emphasis2">
    <w:name w:val="Emphasis2"/>
    <w:basedOn w:val="DefaultParagraphFont"/>
    <w:rsid w:val="00EE0480"/>
    <w:rPr>
      <w:rFonts w:ascii="Franklin Gothic Heavy" w:hAnsi="Franklin Gothic Heavy"/>
      <w:iCs/>
      <w:u w:val="single"/>
    </w:rPr>
  </w:style>
  <w:style w:type="paragraph" w:customStyle="1" w:styleId="Cards">
    <w:name w:val="Cards"/>
    <w:basedOn w:val="Normal"/>
    <w:link w:val="CardsChar1"/>
    <w:qFormat/>
    <w:rsid w:val="00EE0480"/>
    <w:pPr>
      <w:autoSpaceDE w:val="0"/>
      <w:autoSpaceDN w:val="0"/>
      <w:adjustRightInd w:val="0"/>
      <w:ind w:left="432" w:right="432"/>
      <w:jc w:val="both"/>
    </w:pPr>
    <w:rPr>
      <w:sz w:val="20"/>
      <w:szCs w:val="20"/>
    </w:rPr>
  </w:style>
  <w:style w:type="character" w:customStyle="1" w:styleId="CardsChar">
    <w:name w:val="Cards Char"/>
    <w:locked/>
    <w:rsid w:val="00EE0480"/>
    <w:rPr>
      <w:rFonts w:ascii="Times New Roman" w:eastAsia="Times New Roman" w:hAnsi="Times New Roman" w:cs="Times New Roman"/>
      <w:sz w:val="20"/>
      <w:szCs w:val="24"/>
    </w:rPr>
  </w:style>
  <w:style w:type="character" w:customStyle="1" w:styleId="pmterms1">
    <w:name w:val="pmterms1"/>
    <w:basedOn w:val="DefaultParagraphFont"/>
    <w:rsid w:val="00EE0480"/>
  </w:style>
  <w:style w:type="character" w:customStyle="1" w:styleId="hilite1">
    <w:name w:val="hilite1"/>
    <w:basedOn w:val="DefaultParagraphFont"/>
    <w:rsid w:val="00EE048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EE0480"/>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EE0480"/>
    <w:rPr>
      <w:rFonts w:ascii="Times New Roman" w:eastAsia="Malgun Gothic" w:hAnsi="Times New Roman" w:cs="Times New Roman"/>
      <w:sz w:val="21"/>
      <w:u w:val="single"/>
    </w:rPr>
  </w:style>
  <w:style w:type="paragraph" w:customStyle="1" w:styleId="Normaltag">
    <w:name w:val="Normal tag"/>
    <w:basedOn w:val="Normal"/>
    <w:link w:val="NormaltagChar"/>
    <w:qFormat/>
    <w:rsid w:val="00EE0480"/>
    <w:rPr>
      <w:b/>
      <w:szCs w:val="20"/>
    </w:rPr>
  </w:style>
  <w:style w:type="character" w:customStyle="1" w:styleId="NormaltagChar">
    <w:name w:val="Normal tag Char"/>
    <w:basedOn w:val="DefaultParagraphFont"/>
    <w:link w:val="Normaltag"/>
    <w:locked/>
    <w:rsid w:val="00EE0480"/>
    <w:rPr>
      <w:rFonts w:ascii="Calibri" w:hAnsi="Calibri"/>
      <w:b/>
      <w:sz w:val="22"/>
      <w:szCs w:val="20"/>
    </w:rPr>
  </w:style>
  <w:style w:type="character" w:customStyle="1" w:styleId="DebateUnderline">
    <w:name w:val="Debate Underline"/>
    <w:qFormat/>
    <w:rsid w:val="00EE0480"/>
    <w:rPr>
      <w:rFonts w:ascii="Times New Roman" w:hAnsi="Times New Roman"/>
      <w:sz w:val="20"/>
      <w:szCs w:val="24"/>
      <w:u w:val="thick"/>
    </w:rPr>
  </w:style>
  <w:style w:type="character" w:customStyle="1" w:styleId="blue">
    <w:name w:val="blue"/>
    <w:basedOn w:val="DefaultParagraphFont"/>
    <w:rsid w:val="00EE0480"/>
    <w:rPr>
      <w:rFonts w:cs="Times New Roman"/>
    </w:rPr>
  </w:style>
  <w:style w:type="paragraph" w:customStyle="1" w:styleId="cites">
    <w:name w:val="cites"/>
    <w:link w:val="Heading1Char3"/>
    <w:autoRedefine/>
    <w:qFormat/>
    <w:rsid w:val="00EE0480"/>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EE0480"/>
    <w:rPr>
      <w:rFonts w:ascii="Times New Roman" w:eastAsia="Malgun Gothic" w:hAnsi="Times New Roman" w:cs="Times New Roman"/>
      <w:b/>
      <w:u w:val="single"/>
    </w:rPr>
  </w:style>
  <w:style w:type="paragraph" w:customStyle="1" w:styleId="tiny">
    <w:name w:val="tiny"/>
    <w:next w:val="Normal"/>
    <w:link w:val="tinyChar"/>
    <w:autoRedefine/>
    <w:qFormat/>
    <w:rsid w:val="00EE0480"/>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EE0480"/>
    <w:rPr>
      <w:rFonts w:ascii="Times New Roman" w:eastAsia="Malgun Gothic" w:hAnsi="Times New Roman" w:cs="Times New Roman"/>
      <w:sz w:val="12"/>
    </w:rPr>
  </w:style>
  <w:style w:type="character" w:customStyle="1" w:styleId="CitesChar2">
    <w:name w:val="Cites Char2"/>
    <w:link w:val="Cites0"/>
    <w:rsid w:val="00EE0480"/>
    <w:rPr>
      <w:rFonts w:eastAsia="Times New Roman" w:cs="Times New Roman"/>
      <w:b/>
      <w:bCs/>
      <w:sz w:val="20"/>
      <w:szCs w:val="20"/>
    </w:rPr>
  </w:style>
  <w:style w:type="paragraph" w:customStyle="1" w:styleId="BlockTitle2">
    <w:name w:val="Block Title2"/>
    <w:basedOn w:val="Normal"/>
    <w:next w:val="Normal"/>
    <w:uiPriority w:val="99"/>
    <w:qFormat/>
    <w:rsid w:val="00EE0480"/>
    <w:pPr>
      <w:spacing w:after="240"/>
      <w:jc w:val="center"/>
    </w:pPr>
    <w:rPr>
      <w:b/>
      <w:sz w:val="32"/>
      <w:u w:val="single"/>
      <w:lang w:bidi="en-US"/>
    </w:rPr>
  </w:style>
  <w:style w:type="paragraph" w:styleId="TOC1">
    <w:name w:val="toc 1"/>
    <w:basedOn w:val="Normal"/>
    <w:next w:val="Normal"/>
    <w:autoRedefine/>
    <w:uiPriority w:val="39"/>
    <w:rsid w:val="00EE0480"/>
    <w:pPr>
      <w:spacing w:before="120" w:after="120"/>
    </w:pPr>
    <w:rPr>
      <w:b/>
      <w:u w:val="single"/>
      <w:lang w:bidi="en-US"/>
    </w:rPr>
  </w:style>
  <w:style w:type="paragraph" w:styleId="TOC9">
    <w:name w:val="toc 9"/>
    <w:basedOn w:val="Normal"/>
    <w:next w:val="Normal"/>
    <w:autoRedefine/>
    <w:uiPriority w:val="39"/>
    <w:rsid w:val="00EE0480"/>
    <w:pPr>
      <w:ind w:left="1600"/>
    </w:pPr>
    <w:rPr>
      <w:sz w:val="20"/>
      <w:lang w:bidi="en-US"/>
    </w:rPr>
  </w:style>
  <w:style w:type="paragraph" w:customStyle="1" w:styleId="TxBrp1">
    <w:name w:val="TxBr_p1"/>
    <w:basedOn w:val="Normal"/>
    <w:uiPriority w:val="99"/>
    <w:qFormat/>
    <w:rsid w:val="00EE0480"/>
    <w:pPr>
      <w:tabs>
        <w:tab w:val="left" w:pos="204"/>
      </w:tabs>
      <w:autoSpaceDE w:val="0"/>
      <w:autoSpaceDN w:val="0"/>
      <w:adjustRightInd w:val="0"/>
      <w:spacing w:line="272" w:lineRule="atLeast"/>
      <w:jc w:val="both"/>
    </w:pPr>
    <w:rPr>
      <w:lang w:bidi="en-US"/>
    </w:rPr>
  </w:style>
  <w:style w:type="paragraph" w:customStyle="1" w:styleId="fullstory">
    <w:name w:val="fullstory"/>
    <w:basedOn w:val="Normal"/>
    <w:uiPriority w:val="99"/>
    <w:qFormat/>
    <w:rsid w:val="00EE0480"/>
    <w:pPr>
      <w:spacing w:before="100" w:beforeAutospacing="1" w:after="100" w:afterAutospacing="1"/>
    </w:pPr>
    <w:rPr>
      <w:lang w:bidi="en-US"/>
    </w:rPr>
  </w:style>
  <w:style w:type="character" w:customStyle="1" w:styleId="standardcontent">
    <w:name w:val="standardcontent"/>
    <w:basedOn w:val="DefaultParagraphFont"/>
    <w:rsid w:val="00EE0480"/>
  </w:style>
  <w:style w:type="paragraph" w:customStyle="1" w:styleId="hat">
    <w:name w:val="hat"/>
    <w:basedOn w:val="Normal"/>
    <w:next w:val="Normal"/>
    <w:link w:val="hatChar"/>
    <w:qFormat/>
    <w:rsid w:val="00EE0480"/>
    <w:pPr>
      <w:spacing w:before="240" w:after="240"/>
      <w:jc w:val="center"/>
      <w:outlineLvl w:val="0"/>
    </w:pPr>
    <w:rPr>
      <w:b/>
      <w:bCs/>
      <w:sz w:val="32"/>
      <w:u w:val="single"/>
      <w:lang w:bidi="en-US"/>
    </w:rPr>
  </w:style>
  <w:style w:type="character" w:customStyle="1" w:styleId="storyby">
    <w:name w:val="storyby"/>
    <w:basedOn w:val="DefaultParagraphFont"/>
    <w:rsid w:val="00EE0480"/>
  </w:style>
  <w:style w:type="paragraph" w:customStyle="1" w:styleId="HotRouteChar">
    <w:name w:val="Hot Route! Char"/>
    <w:basedOn w:val="Normal"/>
    <w:qFormat/>
    <w:rsid w:val="00EE0480"/>
    <w:pPr>
      <w:ind w:left="144"/>
    </w:pPr>
    <w:rPr>
      <w:sz w:val="20"/>
      <w:lang w:bidi="en-US"/>
    </w:rPr>
  </w:style>
  <w:style w:type="paragraph" w:customStyle="1" w:styleId="Default">
    <w:name w:val="Default"/>
    <w:uiPriority w:val="99"/>
    <w:qFormat/>
    <w:rsid w:val="00EE048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EE0480"/>
    <w:rPr>
      <w:rFonts w:ascii="Cambria" w:hAnsi="Cambria" w:cs="Times New Roman"/>
      <w:b/>
      <w:bCs/>
      <w:sz w:val="26"/>
      <w:szCs w:val="26"/>
    </w:rPr>
  </w:style>
  <w:style w:type="character" w:customStyle="1" w:styleId="UnderliningChar">
    <w:name w:val="Underlining Char"/>
    <w:basedOn w:val="DefaultParagraphFont"/>
    <w:link w:val="Underlining"/>
    <w:uiPriority w:val="99"/>
    <w:rsid w:val="00EE0480"/>
    <w:rPr>
      <w:rFonts w:ascii="Arial Narrow" w:hAnsi="Arial Narrow" w:cs="Times New Roman"/>
      <w:u w:val="single"/>
    </w:rPr>
  </w:style>
  <w:style w:type="character" w:customStyle="1" w:styleId="CardCharChar1">
    <w:name w:val="Card Char Char1"/>
    <w:basedOn w:val="DefaultParagraphFont"/>
    <w:rsid w:val="00EE0480"/>
    <w:rPr>
      <w:rFonts w:cs="Times New Roman"/>
      <w:b/>
      <w:bCs/>
      <w:sz w:val="28"/>
      <w:szCs w:val="28"/>
    </w:rPr>
  </w:style>
  <w:style w:type="paragraph" w:customStyle="1" w:styleId="Cites0">
    <w:name w:val="Cites"/>
    <w:basedOn w:val="Normal"/>
    <w:link w:val="CitesChar2"/>
    <w:qFormat/>
    <w:rsid w:val="00EE0480"/>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EE0480"/>
    <w:rPr>
      <w:rFonts w:ascii="Times New Roman" w:eastAsia="Calibri" w:hAnsi="Times New Roman" w:cs="Times New Roman"/>
      <w:sz w:val="24"/>
      <w:szCs w:val="24"/>
    </w:rPr>
  </w:style>
  <w:style w:type="character" w:customStyle="1" w:styleId="apple-converted-space">
    <w:name w:val="apple-converted-space"/>
    <w:basedOn w:val="DefaultParagraphFont"/>
    <w:rsid w:val="00EE0480"/>
  </w:style>
  <w:style w:type="character" w:customStyle="1" w:styleId="hit">
    <w:name w:val="hit"/>
    <w:basedOn w:val="DefaultParagraphFont"/>
    <w:rsid w:val="00EE0480"/>
    <w:rPr>
      <w:rFonts w:cs="Times New Roman"/>
    </w:rPr>
  </w:style>
  <w:style w:type="paragraph" w:customStyle="1" w:styleId="SmallFont">
    <w:name w:val="Small Font"/>
    <w:basedOn w:val="Normal"/>
    <w:link w:val="SmallFontChar"/>
    <w:qFormat/>
    <w:rsid w:val="00EE0480"/>
    <w:pPr>
      <w:spacing w:after="200"/>
      <w:jc w:val="both"/>
    </w:pPr>
    <w:rPr>
      <w:rFonts w:eastAsia="Calibri"/>
      <w:szCs w:val="18"/>
    </w:rPr>
  </w:style>
  <w:style w:type="character" w:customStyle="1" w:styleId="SmallFontChar">
    <w:name w:val="Small Font Char"/>
    <w:basedOn w:val="DefaultParagraphFont"/>
    <w:link w:val="SmallFont"/>
    <w:locked/>
    <w:rsid w:val="00EE0480"/>
    <w:rPr>
      <w:rFonts w:ascii="Calibri" w:eastAsia="Calibri" w:hAnsi="Calibri"/>
      <w:sz w:val="22"/>
      <w:szCs w:val="18"/>
    </w:rPr>
  </w:style>
  <w:style w:type="character" w:customStyle="1" w:styleId="CircleChar1">
    <w:name w:val="Circle Char1"/>
    <w:basedOn w:val="DefaultParagraphFont"/>
    <w:rsid w:val="00EE0480"/>
    <w:rPr>
      <w:rFonts w:cs="Times New Roman"/>
      <w:b/>
      <w:i/>
      <w:sz w:val="18"/>
      <w:szCs w:val="18"/>
      <w:u w:val="single"/>
      <w:lang w:val="en-US" w:eastAsia="en-US" w:bidi="ar-SA"/>
    </w:rPr>
  </w:style>
  <w:style w:type="character" w:customStyle="1" w:styleId="verdana">
    <w:name w:val="verdana"/>
    <w:basedOn w:val="DefaultParagraphFont"/>
    <w:rsid w:val="00EE0480"/>
  </w:style>
  <w:style w:type="character" w:customStyle="1" w:styleId="CardsChar1">
    <w:name w:val="Cards Char1"/>
    <w:link w:val="Cards"/>
    <w:rsid w:val="00EE0480"/>
    <w:rPr>
      <w:rFonts w:ascii="Calibri" w:hAnsi="Calibri"/>
      <w:sz w:val="20"/>
      <w:szCs w:val="20"/>
    </w:rPr>
  </w:style>
  <w:style w:type="paragraph" w:customStyle="1" w:styleId="BlockHeadings">
    <w:name w:val="Block Headings"/>
    <w:basedOn w:val="Normal"/>
    <w:link w:val="BlockHeadingsChar"/>
    <w:qFormat/>
    <w:rsid w:val="00EE0480"/>
    <w:pPr>
      <w:autoSpaceDE w:val="0"/>
      <w:autoSpaceDN w:val="0"/>
      <w:adjustRightInd w:val="0"/>
      <w:jc w:val="center"/>
      <w:outlineLvl w:val="0"/>
    </w:pPr>
    <w:rPr>
      <w:b/>
      <w:sz w:val="20"/>
      <w:szCs w:val="20"/>
    </w:rPr>
  </w:style>
  <w:style w:type="character" w:customStyle="1" w:styleId="BlockHeadingsChar">
    <w:name w:val="Block Headings Char"/>
    <w:link w:val="BlockHeadings"/>
    <w:rsid w:val="00EE0480"/>
    <w:rPr>
      <w:rFonts w:ascii="Calibri" w:hAnsi="Calibri"/>
      <w:b/>
      <w:sz w:val="20"/>
      <w:szCs w:val="20"/>
    </w:rPr>
  </w:style>
  <w:style w:type="paragraph" w:customStyle="1" w:styleId="loose">
    <w:name w:val="loose"/>
    <w:basedOn w:val="Normal"/>
    <w:qFormat/>
    <w:rsid w:val="00EE0480"/>
    <w:pPr>
      <w:spacing w:before="210"/>
    </w:pPr>
    <w:rPr>
      <w:lang w:eastAsia="zh-CN" w:bidi="he-IL"/>
    </w:rPr>
  </w:style>
  <w:style w:type="character" w:customStyle="1" w:styleId="hit1">
    <w:name w:val="hit1"/>
    <w:basedOn w:val="DefaultParagraphFont"/>
    <w:rsid w:val="00EE0480"/>
    <w:rPr>
      <w:b/>
      <w:bCs/>
      <w:color w:val="CC0033"/>
    </w:rPr>
  </w:style>
  <w:style w:type="character" w:customStyle="1" w:styleId="upper">
    <w:name w:val="upper"/>
    <w:basedOn w:val="DefaultParagraphFont"/>
    <w:rsid w:val="00EE0480"/>
  </w:style>
  <w:style w:type="character" w:customStyle="1" w:styleId="Author">
    <w:name w:val="Author"/>
    <w:aliases w:val="Style Date"/>
    <w:basedOn w:val="DefaultParagraphFont"/>
    <w:qFormat/>
    <w:rsid w:val="00EE0480"/>
    <w:rPr>
      <w:b/>
      <w:sz w:val="24"/>
    </w:rPr>
  </w:style>
  <w:style w:type="character" w:customStyle="1" w:styleId="SmallFont7pt">
    <w:name w:val="Small Font (7 pt)"/>
    <w:basedOn w:val="DefaultParagraphFont"/>
    <w:rsid w:val="00EE0480"/>
    <w:rPr>
      <w:sz w:val="14"/>
    </w:rPr>
  </w:style>
  <w:style w:type="paragraph" w:customStyle="1" w:styleId="UnderlinedText">
    <w:name w:val="Underlined Text"/>
    <w:basedOn w:val="Normal"/>
    <w:qFormat/>
    <w:rsid w:val="00EE0480"/>
    <w:rPr>
      <w:b/>
      <w:szCs w:val="20"/>
    </w:rPr>
  </w:style>
  <w:style w:type="character" w:customStyle="1" w:styleId="SmallText-New">
    <w:name w:val="Small Text - New"/>
    <w:basedOn w:val="DefaultParagraphFont"/>
    <w:rsid w:val="00EE0480"/>
    <w:rPr>
      <w:rFonts w:ascii="Arial Narrow" w:hAnsi="Arial Narrow"/>
      <w:sz w:val="14"/>
    </w:rPr>
  </w:style>
  <w:style w:type="paragraph" w:customStyle="1" w:styleId="Smalltext">
    <w:name w:val="Small text"/>
    <w:aliases w:val="Quote1,Quote11"/>
    <w:basedOn w:val="Normal"/>
    <w:link w:val="SmalltextChar"/>
    <w:qFormat/>
    <w:rsid w:val="00EE0480"/>
    <w:rPr>
      <w:rFonts w:ascii="Arial Narrow" w:hAnsi="Arial Narrow"/>
    </w:rPr>
  </w:style>
  <w:style w:type="character" w:customStyle="1" w:styleId="Underlined-New">
    <w:name w:val="Underlined - New"/>
    <w:basedOn w:val="DefaultParagraphFont"/>
    <w:rsid w:val="00EE0480"/>
    <w:rPr>
      <w:rFonts w:ascii="Arial Narrow" w:hAnsi="Arial Narrow"/>
      <w:sz w:val="16"/>
      <w:u w:val="single"/>
    </w:rPr>
  </w:style>
  <w:style w:type="paragraph" w:styleId="TOC2">
    <w:name w:val="toc 2"/>
    <w:basedOn w:val="Normal"/>
    <w:next w:val="Normal"/>
    <w:autoRedefine/>
    <w:uiPriority w:val="39"/>
    <w:rsid w:val="00EE0480"/>
    <w:pPr>
      <w:ind w:left="200"/>
    </w:pPr>
    <w:rPr>
      <w:sz w:val="20"/>
      <w:lang w:bidi="en-US"/>
    </w:rPr>
  </w:style>
  <w:style w:type="paragraph" w:styleId="Caption">
    <w:name w:val="caption"/>
    <w:basedOn w:val="Normal"/>
    <w:next w:val="Normal"/>
    <w:qFormat/>
    <w:rsid w:val="00EE0480"/>
    <w:rPr>
      <w:b/>
      <w:bCs/>
      <w:sz w:val="18"/>
      <w:szCs w:val="18"/>
      <w:lang w:bidi="en-US"/>
    </w:rPr>
  </w:style>
  <w:style w:type="paragraph" w:styleId="TOCHeading">
    <w:name w:val="TOC Heading"/>
    <w:basedOn w:val="Heading1"/>
    <w:next w:val="Normal"/>
    <w:uiPriority w:val="39"/>
    <w:qFormat/>
    <w:rsid w:val="00EE048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EE0480"/>
    <w:rPr>
      <w:rFonts w:ascii="Arial Narrow" w:hAnsi="Arial Narrow"/>
      <w:dstrike w:val="0"/>
      <w:sz w:val="20"/>
      <w:bdr w:val="single" w:sz="2" w:space="0" w:color="auto"/>
      <w:vertAlign w:val="baseline"/>
    </w:rPr>
  </w:style>
  <w:style w:type="character" w:customStyle="1" w:styleId="style65">
    <w:name w:val="style65"/>
    <w:basedOn w:val="DefaultParagraphFont"/>
    <w:rsid w:val="00EE048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EE0480"/>
    <w:rPr>
      <w:rFonts w:cs="Arial"/>
      <w:bCs/>
      <w:szCs w:val="26"/>
      <w:u w:val="single"/>
      <w:lang w:val="en-US" w:eastAsia="en-US" w:bidi="ar-SA"/>
    </w:rPr>
  </w:style>
  <w:style w:type="character" w:customStyle="1" w:styleId="qlabel">
    <w:name w:val="q_label"/>
    <w:basedOn w:val="DefaultParagraphFont"/>
    <w:rsid w:val="00EE0480"/>
  </w:style>
  <w:style w:type="character" w:customStyle="1" w:styleId="alabel">
    <w:name w:val="a_label"/>
    <w:basedOn w:val="DefaultParagraphFont"/>
    <w:rsid w:val="00EE0480"/>
  </w:style>
  <w:style w:type="character" w:customStyle="1" w:styleId="Style1Char1">
    <w:name w:val="Style1 Char1"/>
    <w:basedOn w:val="DefaultParagraphFont"/>
    <w:rsid w:val="00EE0480"/>
    <w:rPr>
      <w:rFonts w:eastAsia="SimSun"/>
      <w:sz w:val="20"/>
      <w:szCs w:val="24"/>
      <w:u w:val="single"/>
      <w:lang w:val="en-US" w:eastAsia="zh-CN" w:bidi="ar-SA"/>
    </w:rPr>
  </w:style>
  <w:style w:type="character" w:customStyle="1" w:styleId="UnderlineCharChar">
    <w:name w:val="Underline Char Char"/>
    <w:basedOn w:val="DefaultParagraphFont"/>
    <w:rsid w:val="00EE0480"/>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EE0480"/>
    <w:rPr>
      <w:rFonts w:eastAsia="MS Mincho"/>
      <w:b/>
      <w:u w:val="single"/>
      <w:lang w:val="en-US" w:eastAsia="en-US" w:bidi="ar-SA"/>
    </w:rPr>
  </w:style>
  <w:style w:type="character" w:customStyle="1" w:styleId="CardTextChar0">
    <w:name w:val="Card Text Char"/>
    <w:basedOn w:val="DefaultParagraphFont"/>
    <w:rsid w:val="00EE0480"/>
    <w:rPr>
      <w:rFonts w:ascii="Times New Roman" w:eastAsia="Times New Roman" w:hAnsi="Times New Roman" w:cs="Times New Roman"/>
      <w:szCs w:val="24"/>
    </w:rPr>
  </w:style>
  <w:style w:type="character" w:customStyle="1" w:styleId="reduce2">
    <w:name w:val="reduce2"/>
    <w:basedOn w:val="DefaultParagraphFont"/>
    <w:uiPriority w:val="99"/>
    <w:rsid w:val="00EE0480"/>
    <w:rPr>
      <w:rFonts w:ascii="Arial" w:hAnsi="Arial" w:cs="Arial"/>
      <w:color w:val="000000"/>
      <w:sz w:val="10"/>
      <w:szCs w:val="22"/>
    </w:rPr>
  </w:style>
  <w:style w:type="paragraph" w:customStyle="1" w:styleId="BoldUnderline">
    <w:name w:val="BoldUnderline"/>
    <w:link w:val="BoldUnderlineChar"/>
    <w:uiPriority w:val="99"/>
    <w:qFormat/>
    <w:rsid w:val="00EE0480"/>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EE048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EE0480"/>
    <w:rPr>
      <w:rFonts w:cs="Arial"/>
      <w:bCs/>
      <w:szCs w:val="26"/>
      <w:u w:val="single"/>
      <w:lang w:val="en-US" w:eastAsia="en-US" w:bidi="ar-SA"/>
    </w:rPr>
  </w:style>
  <w:style w:type="paragraph" w:customStyle="1" w:styleId="evidencetextChar">
    <w:name w:val="evidence text Char"/>
    <w:basedOn w:val="Normal"/>
    <w:qFormat/>
    <w:rsid w:val="00EE0480"/>
    <w:pPr>
      <w:ind w:left="1728" w:right="1008"/>
    </w:pPr>
    <w:rPr>
      <w:color w:val="000000"/>
      <w:sz w:val="18"/>
    </w:rPr>
  </w:style>
  <w:style w:type="character" w:customStyle="1" w:styleId="underline2">
    <w:name w:val="underline2"/>
    <w:basedOn w:val="DefaultParagraphFont"/>
    <w:rsid w:val="00EE0480"/>
    <w:rPr>
      <w:u w:val="single"/>
    </w:rPr>
  </w:style>
  <w:style w:type="character" w:customStyle="1" w:styleId="Style11ptUnderlineBorderSinglesolidlineAuto05pt">
    <w:name w:val="Style 11 pt Underline Border: : (Single solid line Auto  0.5 pt..."/>
    <w:rsid w:val="00EE048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EE0480"/>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EE0480"/>
    <w:rPr>
      <w:rFonts w:ascii="Calibri" w:hAnsi="Calibri"/>
      <w:sz w:val="22"/>
      <w:u w:val="single"/>
      <w:bdr w:val="single" w:sz="4" w:space="0" w:color="auto"/>
    </w:rPr>
  </w:style>
  <w:style w:type="character" w:customStyle="1" w:styleId="UnderlineChar4Char">
    <w:name w:val="Underline Char4 Char"/>
    <w:basedOn w:val="DefaultParagraphFont"/>
    <w:link w:val="UnderlineChar4"/>
    <w:rsid w:val="00EE0480"/>
    <w:rPr>
      <w:u w:val="single"/>
    </w:rPr>
  </w:style>
  <w:style w:type="paragraph" w:customStyle="1" w:styleId="UnderlineChar4">
    <w:name w:val="Underline Char4"/>
    <w:basedOn w:val="Normal"/>
    <w:link w:val="UnderlineChar4Char"/>
    <w:qFormat/>
    <w:rsid w:val="00EE0480"/>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EE0480"/>
    <w:rPr>
      <w:b/>
      <w:u w:val="single"/>
    </w:rPr>
  </w:style>
  <w:style w:type="paragraph" w:customStyle="1" w:styleId="BoldandUnderlineChar3">
    <w:name w:val="Bold and Underline Char3"/>
    <w:basedOn w:val="Normal"/>
    <w:link w:val="BoldandUnderlineChar3Char2"/>
    <w:qFormat/>
    <w:rsid w:val="00EE0480"/>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EE0480"/>
    <w:rPr>
      <w:u w:val="single"/>
    </w:rPr>
  </w:style>
  <w:style w:type="character" w:customStyle="1" w:styleId="StyleUnderlineChar11ptChar">
    <w:name w:val="Style Underline Char + 11 pt Char"/>
    <w:basedOn w:val="DefaultParagraphFont"/>
    <w:link w:val="StyleUnderlineChar11pt"/>
    <w:rsid w:val="00EE0480"/>
    <w:rPr>
      <w:rFonts w:ascii="Calibri" w:hAnsi="Calibri"/>
      <w:sz w:val="22"/>
      <w:u w:val="single"/>
    </w:rPr>
  </w:style>
  <w:style w:type="paragraph" w:customStyle="1" w:styleId="StyleUnderlineChar11ptBold">
    <w:name w:val="Style Underline Char + 11 pt Bold"/>
    <w:basedOn w:val="Normal"/>
    <w:link w:val="StyleUnderlineChar11ptBoldChar"/>
    <w:qFormat/>
    <w:rsid w:val="00EE0480"/>
    <w:rPr>
      <w:b/>
      <w:bCs/>
      <w:u w:val="single"/>
    </w:rPr>
  </w:style>
  <w:style w:type="character" w:customStyle="1" w:styleId="StyleUnderlineChar11ptBoldChar">
    <w:name w:val="Style Underline Char + 11 pt Bold Char"/>
    <w:basedOn w:val="DefaultParagraphFont"/>
    <w:link w:val="StyleUnderlineChar11ptBold"/>
    <w:rsid w:val="00EE0480"/>
    <w:rPr>
      <w:rFonts w:ascii="Calibri" w:hAnsi="Calibri"/>
      <w:b/>
      <w:bCs/>
      <w:sz w:val="22"/>
      <w:u w:val="single"/>
    </w:rPr>
  </w:style>
  <w:style w:type="character" w:customStyle="1" w:styleId="inside-head">
    <w:name w:val="inside-head"/>
    <w:basedOn w:val="DefaultParagraphFont"/>
    <w:rsid w:val="00EE0480"/>
  </w:style>
  <w:style w:type="paragraph" w:customStyle="1" w:styleId="Style3">
    <w:name w:val="Style3"/>
    <w:basedOn w:val="Normal"/>
    <w:link w:val="Style3Char"/>
    <w:qFormat/>
    <w:rsid w:val="00EE0480"/>
    <w:rPr>
      <w:rFonts w:ascii="Arial Narrow" w:hAnsi="Arial Narrow"/>
      <w:b/>
    </w:rPr>
  </w:style>
  <w:style w:type="character" w:customStyle="1" w:styleId="Style3Char">
    <w:name w:val="Style3 Char"/>
    <w:basedOn w:val="DefaultParagraphFont"/>
    <w:link w:val="Style3"/>
    <w:rsid w:val="00EE0480"/>
    <w:rPr>
      <w:rFonts w:ascii="Arial Narrow" w:hAnsi="Arial Narrow"/>
      <w:b/>
      <w:sz w:val="22"/>
    </w:rPr>
  </w:style>
  <w:style w:type="character" w:customStyle="1" w:styleId="7TimesNewRoman">
    <w:name w:val="7 Times New Roman"/>
    <w:rsid w:val="00EE048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EE0480"/>
  </w:style>
  <w:style w:type="character" w:customStyle="1" w:styleId="officialsbureau">
    <w:name w:val="official_s_bureau"/>
    <w:basedOn w:val="DefaultParagraphFont"/>
    <w:rsid w:val="00EE0480"/>
  </w:style>
  <w:style w:type="paragraph" w:customStyle="1" w:styleId="Stylecard11ptUnderline">
    <w:name w:val="Style card + 11 pt Underline"/>
    <w:basedOn w:val="Normal"/>
    <w:link w:val="Stylecard11ptUnderlineChar"/>
    <w:qFormat/>
    <w:rsid w:val="00EE0480"/>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EE0480"/>
    <w:rPr>
      <w:rFonts w:ascii="Georgia" w:eastAsia="SimSun" w:hAnsi="Georgia"/>
      <w:sz w:val="22"/>
      <w:u w:val="single"/>
      <w:lang w:eastAsia="zh-CN"/>
    </w:rPr>
  </w:style>
  <w:style w:type="paragraph" w:customStyle="1" w:styleId="Stylecard11ptBoldUnderline">
    <w:name w:val="Style card + 11 pt Bold Underline"/>
    <w:basedOn w:val="Normal"/>
    <w:link w:val="Stylecard11ptBoldUnderlineChar"/>
    <w:qFormat/>
    <w:rsid w:val="00EE0480"/>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EE0480"/>
    <w:rPr>
      <w:rFonts w:ascii="Georgia" w:eastAsia="SimSun" w:hAnsi="Georgia"/>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EE048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EE0480"/>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EE0480"/>
    <w:rPr>
      <w:rFonts w:ascii="Georgia" w:eastAsia="SimSun" w:hAnsi="Georgia"/>
      <w:sz w:val="22"/>
      <w:u w:val="single"/>
      <w:lang w:eastAsia="zh-CN"/>
    </w:rPr>
  </w:style>
  <w:style w:type="paragraph" w:styleId="HTMLPreformatted">
    <w:name w:val="HTML Preformatted"/>
    <w:basedOn w:val="Normal"/>
    <w:link w:val="HTMLPreformattedChar"/>
    <w:uiPriority w:val="99"/>
    <w:rsid w:val="00EE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EE0480"/>
    <w:rPr>
      <w:rFonts w:ascii="Courier New" w:hAnsi="Courier New" w:cs="Courier New"/>
      <w:sz w:val="22"/>
      <w:szCs w:val="20"/>
    </w:rPr>
  </w:style>
  <w:style w:type="paragraph" w:customStyle="1" w:styleId="StyleUnderlining11pt">
    <w:name w:val="Style Underlining + 11 pt"/>
    <w:basedOn w:val="Normal"/>
    <w:link w:val="StyleUnderlining11ptChar"/>
    <w:qFormat/>
    <w:rsid w:val="00EE0480"/>
    <w:rPr>
      <w:u w:val="single"/>
    </w:rPr>
  </w:style>
  <w:style w:type="character" w:customStyle="1" w:styleId="StyleUnderlining11ptChar">
    <w:name w:val="Style Underlining + 11 pt Char"/>
    <w:basedOn w:val="DefaultParagraphFont"/>
    <w:link w:val="StyleUnderlining11pt"/>
    <w:rsid w:val="00EE0480"/>
    <w:rPr>
      <w:rFonts w:ascii="Calibri" w:hAnsi="Calibri"/>
      <w:sz w:val="22"/>
      <w:u w:val="single"/>
    </w:rPr>
  </w:style>
  <w:style w:type="paragraph" w:customStyle="1" w:styleId="StyleCardText9pt">
    <w:name w:val="Style Card Text + 9 pt"/>
    <w:basedOn w:val="Normal"/>
    <w:link w:val="StyleCardText9ptChar"/>
    <w:qFormat/>
    <w:rsid w:val="00EE0480"/>
    <w:pPr>
      <w:spacing w:after="200"/>
      <w:contextualSpacing/>
    </w:pPr>
    <w:rPr>
      <w:rFonts w:eastAsia="Calibri"/>
    </w:rPr>
  </w:style>
  <w:style w:type="character" w:customStyle="1" w:styleId="StyleCardText9ptChar">
    <w:name w:val="Style Card Text + 9 pt Char"/>
    <w:basedOn w:val="DefaultParagraphFont"/>
    <w:link w:val="StyleCardText9pt"/>
    <w:rsid w:val="00EE0480"/>
    <w:rPr>
      <w:rFonts w:ascii="Calibri" w:eastAsia="Calibri" w:hAnsi="Calibri"/>
      <w:sz w:val="22"/>
    </w:rPr>
  </w:style>
  <w:style w:type="paragraph" w:styleId="Quote">
    <w:name w:val="Quote"/>
    <w:basedOn w:val="Normal"/>
    <w:next w:val="Normal"/>
    <w:link w:val="QuoteChar"/>
    <w:uiPriority w:val="29"/>
    <w:qFormat/>
    <w:rsid w:val="00EE0480"/>
    <w:pPr>
      <w:widowControl w:val="0"/>
    </w:pPr>
    <w:rPr>
      <w:iCs/>
      <w:color w:val="000000"/>
      <w:lang w:bidi="en-US"/>
    </w:rPr>
  </w:style>
  <w:style w:type="character" w:customStyle="1" w:styleId="QuoteChar">
    <w:name w:val="Quote Char"/>
    <w:basedOn w:val="DefaultParagraphFont"/>
    <w:link w:val="Quote"/>
    <w:uiPriority w:val="29"/>
    <w:rsid w:val="00EE0480"/>
    <w:rPr>
      <w:rFonts w:ascii="Calibri" w:hAnsi="Calibri"/>
      <w:iCs/>
      <w:color w:val="000000"/>
      <w:sz w:val="22"/>
      <w:lang w:bidi="en-US"/>
    </w:rPr>
  </w:style>
  <w:style w:type="paragraph" w:customStyle="1" w:styleId="Underlining">
    <w:name w:val="Underlining"/>
    <w:basedOn w:val="Normal"/>
    <w:link w:val="UnderliningChar"/>
    <w:uiPriority w:val="99"/>
    <w:qFormat/>
    <w:rsid w:val="00EE0480"/>
    <w:rPr>
      <w:rFonts w:ascii="Arial Narrow" w:hAnsi="Arial Narrow" w:cs="Times New Roman"/>
      <w:sz w:val="24"/>
      <w:u w:val="single"/>
    </w:rPr>
  </w:style>
  <w:style w:type="character" w:customStyle="1" w:styleId="ital-inline">
    <w:name w:val="ital-inline"/>
    <w:basedOn w:val="DefaultParagraphFont"/>
    <w:rsid w:val="00EE0480"/>
  </w:style>
  <w:style w:type="character" w:customStyle="1" w:styleId="underlineChar">
    <w:name w:val="underline Char"/>
    <w:basedOn w:val="DefaultParagraphFont"/>
    <w:rsid w:val="00EE048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EE048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E0480"/>
    <w:rPr>
      <w:sz w:val="20"/>
      <w:u w:val="single"/>
    </w:rPr>
  </w:style>
  <w:style w:type="paragraph" w:styleId="BodyTextIndent2">
    <w:name w:val="Body Text Indent 2"/>
    <w:basedOn w:val="Normal"/>
    <w:link w:val="BodyTextIndent2Char"/>
    <w:unhideWhenUsed/>
    <w:rsid w:val="00EE0480"/>
    <w:pPr>
      <w:spacing w:after="120" w:line="480" w:lineRule="auto"/>
      <w:ind w:left="360"/>
    </w:pPr>
  </w:style>
  <w:style w:type="character" w:customStyle="1" w:styleId="BodyTextIndent2Char">
    <w:name w:val="Body Text Indent 2 Char"/>
    <w:basedOn w:val="DefaultParagraphFont"/>
    <w:link w:val="BodyTextIndent2"/>
    <w:rsid w:val="00EE0480"/>
    <w:rPr>
      <w:rFonts w:ascii="Calibri" w:hAnsi="Calibri"/>
      <w:sz w:val="22"/>
    </w:rPr>
  </w:style>
  <w:style w:type="paragraph" w:styleId="BodyTextIndent3">
    <w:name w:val="Body Text Indent 3"/>
    <w:basedOn w:val="Normal"/>
    <w:link w:val="BodyTextIndent3Char"/>
    <w:uiPriority w:val="99"/>
    <w:semiHidden/>
    <w:unhideWhenUsed/>
    <w:rsid w:val="00EE0480"/>
    <w:pPr>
      <w:spacing w:after="120"/>
      <w:ind w:left="360"/>
    </w:pPr>
    <w:rPr>
      <w:szCs w:val="16"/>
    </w:rPr>
  </w:style>
  <w:style w:type="character" w:customStyle="1" w:styleId="BodyTextIndent3Char">
    <w:name w:val="Body Text Indent 3 Char"/>
    <w:basedOn w:val="DefaultParagraphFont"/>
    <w:link w:val="BodyTextIndent3"/>
    <w:uiPriority w:val="99"/>
    <w:semiHidden/>
    <w:rsid w:val="00EE0480"/>
    <w:rPr>
      <w:rFonts w:ascii="Calibri" w:hAnsi="Calibri"/>
      <w:sz w:val="22"/>
      <w:szCs w:val="16"/>
    </w:rPr>
  </w:style>
  <w:style w:type="paragraph" w:styleId="BodyText2">
    <w:name w:val="Body Text 2"/>
    <w:basedOn w:val="Normal"/>
    <w:link w:val="BodyText2Char"/>
    <w:unhideWhenUsed/>
    <w:rsid w:val="00EE0480"/>
    <w:pPr>
      <w:spacing w:after="120" w:line="480" w:lineRule="auto"/>
    </w:pPr>
  </w:style>
  <w:style w:type="character" w:customStyle="1" w:styleId="BodyText2Char">
    <w:name w:val="Body Text 2 Char"/>
    <w:basedOn w:val="DefaultParagraphFont"/>
    <w:link w:val="BodyText2"/>
    <w:rsid w:val="00EE0480"/>
    <w:rPr>
      <w:rFonts w:ascii="Calibri" w:hAnsi="Calibri"/>
      <w:sz w:val="22"/>
    </w:rPr>
  </w:style>
  <w:style w:type="paragraph" w:styleId="BodyTextIndent">
    <w:name w:val="Body Text Indent"/>
    <w:basedOn w:val="Normal"/>
    <w:link w:val="BodyTextIndentChar"/>
    <w:uiPriority w:val="99"/>
    <w:unhideWhenUsed/>
    <w:rsid w:val="00EE0480"/>
    <w:pPr>
      <w:spacing w:after="120"/>
      <w:ind w:left="360"/>
    </w:pPr>
  </w:style>
  <w:style w:type="character" w:customStyle="1" w:styleId="BodyTextIndentChar">
    <w:name w:val="Body Text Indent Char"/>
    <w:basedOn w:val="DefaultParagraphFont"/>
    <w:link w:val="BodyTextIndent"/>
    <w:uiPriority w:val="99"/>
    <w:rsid w:val="00EE0480"/>
    <w:rPr>
      <w:rFonts w:ascii="Calibri" w:hAnsi="Calibri"/>
      <w:sz w:val="22"/>
    </w:rPr>
  </w:style>
  <w:style w:type="paragraph" w:styleId="BodyText3">
    <w:name w:val="Body Text 3"/>
    <w:basedOn w:val="Normal"/>
    <w:link w:val="BodyText3Char"/>
    <w:unhideWhenUsed/>
    <w:rsid w:val="00EE0480"/>
    <w:pPr>
      <w:spacing w:after="120"/>
    </w:pPr>
    <w:rPr>
      <w:szCs w:val="16"/>
    </w:rPr>
  </w:style>
  <w:style w:type="character" w:customStyle="1" w:styleId="BodyText3Char">
    <w:name w:val="Body Text 3 Char"/>
    <w:basedOn w:val="DefaultParagraphFont"/>
    <w:link w:val="BodyText3"/>
    <w:rsid w:val="00EE0480"/>
    <w:rPr>
      <w:rFonts w:ascii="Calibri" w:hAnsi="Calibri"/>
      <w:sz w:val="22"/>
      <w:szCs w:val="16"/>
    </w:rPr>
  </w:style>
  <w:style w:type="character" w:customStyle="1" w:styleId="StyleBold">
    <w:name w:val="Style Bold"/>
    <w:basedOn w:val="DefaultParagraphFont"/>
    <w:uiPriority w:val="9"/>
    <w:semiHidden/>
    <w:rsid w:val="00EE0480"/>
    <w:rPr>
      <w:b/>
      <w:bCs/>
    </w:rPr>
  </w:style>
  <w:style w:type="character" w:customStyle="1" w:styleId="body-text">
    <w:name w:val="body-text"/>
    <w:basedOn w:val="DefaultParagraphFont"/>
    <w:rsid w:val="00EE0480"/>
  </w:style>
  <w:style w:type="paragraph" w:customStyle="1" w:styleId="StyleStyle411ptBoldBorderSinglesolidlineAuto0">
    <w:name w:val="Style Style4 + 11 pt Bold Border: : (Single solid line Auto  0...."/>
    <w:basedOn w:val="Normal"/>
    <w:link w:val="StyleStyle411ptBoldBorderSinglesolidlineAuto0Char"/>
    <w:qFormat/>
    <w:rsid w:val="00EE0480"/>
    <w:rPr>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E0480"/>
    <w:rPr>
      <w:rFonts w:ascii="Calibri" w:hAnsi="Calibri"/>
      <w:b/>
      <w:bCs/>
      <w:sz w:val="22"/>
      <w:u w:val="single"/>
      <w:bdr w:val="single" w:sz="4" w:space="0" w:color="auto"/>
    </w:rPr>
  </w:style>
  <w:style w:type="character" w:customStyle="1" w:styleId="BalloonTextChar1">
    <w:name w:val="Balloon Text Char1"/>
    <w:basedOn w:val="DefaultParagraphFont"/>
    <w:uiPriority w:val="99"/>
    <w:rsid w:val="00EE0480"/>
    <w:rPr>
      <w:rFonts w:ascii="Tahoma" w:hAnsi="Tahoma" w:cs="Tahoma"/>
      <w:sz w:val="16"/>
      <w:szCs w:val="16"/>
    </w:rPr>
  </w:style>
  <w:style w:type="character" w:customStyle="1" w:styleId="globalcontentbody">
    <w:name w:val="globalcontentbody"/>
    <w:basedOn w:val="DefaultParagraphFont"/>
    <w:rsid w:val="00EE0480"/>
  </w:style>
  <w:style w:type="paragraph" w:customStyle="1" w:styleId="StyleStyle112pt">
    <w:name w:val="Style Style1 + 12 pt"/>
    <w:basedOn w:val="Normal"/>
    <w:link w:val="StyleStyle112ptChar"/>
    <w:qFormat/>
    <w:rsid w:val="00EE0480"/>
    <w:rPr>
      <w:rFonts w:eastAsia="SimSun"/>
      <w:u w:val="single"/>
      <w:lang w:eastAsia="zh-CN"/>
    </w:rPr>
  </w:style>
  <w:style w:type="character" w:customStyle="1" w:styleId="StyleStyle112ptChar">
    <w:name w:val="Style Style1 + 12 pt Char"/>
    <w:basedOn w:val="DefaultParagraphFont"/>
    <w:link w:val="StyleStyle112pt"/>
    <w:rsid w:val="00EE0480"/>
    <w:rPr>
      <w:rFonts w:ascii="Calibri" w:eastAsia="SimSun" w:hAnsi="Calibri"/>
      <w:sz w:val="22"/>
      <w:u w:val="single"/>
      <w:lang w:eastAsia="zh-CN"/>
    </w:rPr>
  </w:style>
  <w:style w:type="paragraph" w:customStyle="1" w:styleId="MinimizedText">
    <w:name w:val="Minimized Text"/>
    <w:basedOn w:val="Normal"/>
    <w:link w:val="MinimizedTextChar"/>
    <w:qFormat/>
    <w:rsid w:val="00EE0480"/>
  </w:style>
  <w:style w:type="character" w:customStyle="1" w:styleId="MinimizedTextChar">
    <w:name w:val="Minimized Text Char"/>
    <w:basedOn w:val="DefaultParagraphFont"/>
    <w:link w:val="MinimizedText"/>
    <w:rsid w:val="00EE0480"/>
    <w:rPr>
      <w:rFonts w:ascii="Calibri" w:hAnsi="Calibri"/>
      <w:sz w:val="22"/>
    </w:rPr>
  </w:style>
  <w:style w:type="character" w:customStyle="1" w:styleId="term1">
    <w:name w:val="term1"/>
    <w:basedOn w:val="DefaultParagraphFont"/>
    <w:rsid w:val="00EE0480"/>
    <w:rPr>
      <w:b/>
      <w:bCs/>
    </w:rPr>
  </w:style>
  <w:style w:type="character" w:customStyle="1" w:styleId="Styleterm111ptUnderline">
    <w:name w:val="Style term1 + 11 pt Underline"/>
    <w:basedOn w:val="term1"/>
    <w:rsid w:val="00EE0480"/>
    <w:rPr>
      <w:b/>
      <w:bCs/>
      <w:sz w:val="20"/>
      <w:u w:val="single"/>
    </w:rPr>
  </w:style>
  <w:style w:type="paragraph" w:customStyle="1" w:styleId="StyleMinimizedTextArialNarrow10pt">
    <w:name w:val="Style Minimized Text + Arial Narrow 10 pt"/>
    <w:basedOn w:val="MinimizedText"/>
    <w:link w:val="StyleMinimizedTextArialNarrow10ptChar"/>
    <w:qFormat/>
    <w:rsid w:val="00EE0480"/>
    <w:rPr>
      <w:sz w:val="20"/>
    </w:rPr>
  </w:style>
  <w:style w:type="character" w:customStyle="1" w:styleId="StyleMinimizedTextArialNarrow10ptChar">
    <w:name w:val="Style Minimized Text + Arial Narrow 10 pt Char"/>
    <w:basedOn w:val="MinimizedTextChar"/>
    <w:link w:val="StyleMinimizedTextArialNarrow10pt"/>
    <w:rsid w:val="00EE0480"/>
    <w:rPr>
      <w:rFonts w:ascii="Calibri" w:hAnsi="Calibri"/>
      <w:sz w:val="20"/>
    </w:rPr>
  </w:style>
  <w:style w:type="character" w:customStyle="1" w:styleId="Styleunderline11ptBold">
    <w:name w:val="Style underline + 11 pt Bold"/>
    <w:basedOn w:val="underline"/>
    <w:rsid w:val="00EE048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EE0480"/>
    <w:rPr>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E0480"/>
    <w:rPr>
      <w:rFonts w:ascii="Calibri" w:hAnsi="Calibri"/>
      <w:sz w:val="22"/>
      <w:u w:val="single"/>
      <w:bdr w:val="single" w:sz="4" w:space="0" w:color="auto"/>
    </w:rPr>
  </w:style>
  <w:style w:type="character" w:customStyle="1" w:styleId="Style9pt">
    <w:name w:val="Style 9 pt"/>
    <w:basedOn w:val="DefaultParagraphFont"/>
    <w:rsid w:val="00EE0480"/>
    <w:rPr>
      <w:rFonts w:ascii="Times New Roman" w:hAnsi="Times New Roman"/>
      <w:sz w:val="20"/>
    </w:rPr>
  </w:style>
  <w:style w:type="paragraph" w:customStyle="1" w:styleId="StyleStyle49pt3">
    <w:name w:val="Style Style4 + 9 pt3"/>
    <w:basedOn w:val="Style4"/>
    <w:link w:val="StyleStyle49pt3Char"/>
    <w:qFormat/>
    <w:rsid w:val="00EE0480"/>
  </w:style>
  <w:style w:type="character" w:customStyle="1" w:styleId="StyleStyle49pt3Char">
    <w:name w:val="Style Style4 + 9 pt3 Char"/>
    <w:basedOn w:val="Style4Char"/>
    <w:link w:val="StyleStyle49pt3"/>
    <w:rsid w:val="00EE0480"/>
    <w:rPr>
      <w:rFonts w:ascii="Calibri" w:hAnsi="Calibri"/>
      <w:sz w:val="22"/>
      <w:u w:val="single"/>
    </w:rPr>
  </w:style>
  <w:style w:type="paragraph" w:customStyle="1" w:styleId="StyleStyle4Bold">
    <w:name w:val="Style Style4 + Bold"/>
    <w:basedOn w:val="Style4"/>
    <w:link w:val="StyleStyle4BoldChar"/>
    <w:qFormat/>
    <w:rsid w:val="00EE0480"/>
    <w:rPr>
      <w:b/>
      <w:bCs/>
    </w:rPr>
  </w:style>
  <w:style w:type="character" w:customStyle="1" w:styleId="StyleStyle4BoldChar">
    <w:name w:val="Style Style4 + Bold Char"/>
    <w:basedOn w:val="Style4Char"/>
    <w:link w:val="StyleStyle4Bold"/>
    <w:rsid w:val="00EE0480"/>
    <w:rPr>
      <w:rFonts w:ascii="Calibri" w:hAnsi="Calibri"/>
      <w:b/>
      <w:bCs/>
      <w:sz w:val="22"/>
      <w:u w:val="single"/>
    </w:rPr>
  </w:style>
  <w:style w:type="character" w:customStyle="1" w:styleId="CharChar11">
    <w:name w:val="Char Char11"/>
    <w:basedOn w:val="DefaultParagraphFont"/>
    <w:rsid w:val="00EE0480"/>
    <w:rPr>
      <w:rFonts w:cs="Arial"/>
      <w:bCs/>
      <w:szCs w:val="26"/>
      <w:u w:val="single"/>
      <w:lang w:val="en-US" w:eastAsia="en-US" w:bidi="ar-SA"/>
    </w:rPr>
  </w:style>
  <w:style w:type="character" w:customStyle="1" w:styleId="authorbio">
    <w:name w:val="authorbio"/>
    <w:basedOn w:val="DefaultParagraphFont"/>
    <w:rsid w:val="00EE0480"/>
  </w:style>
  <w:style w:type="character" w:customStyle="1" w:styleId="a">
    <w:name w:val="a"/>
    <w:basedOn w:val="DefaultParagraphFont"/>
    <w:rsid w:val="00EE0480"/>
  </w:style>
  <w:style w:type="character" w:customStyle="1" w:styleId="StyleStyleUnderline411pt">
    <w:name w:val="Style Style Underline4 + 11 pt"/>
    <w:basedOn w:val="DefaultParagraphFont"/>
    <w:rsid w:val="00EE0480"/>
    <w:rPr>
      <w:sz w:val="20"/>
      <w:u w:val="single"/>
    </w:rPr>
  </w:style>
  <w:style w:type="character" w:customStyle="1" w:styleId="StyleStyleUnderline411ptBold">
    <w:name w:val="Style Style Underline4 + 11 pt Bold"/>
    <w:basedOn w:val="DefaultParagraphFont"/>
    <w:rsid w:val="00EE0480"/>
    <w:rPr>
      <w:b/>
      <w:bCs/>
      <w:sz w:val="20"/>
      <w:u w:val="single"/>
    </w:rPr>
  </w:style>
  <w:style w:type="character" w:customStyle="1" w:styleId="StyleStyleUnderline311pt">
    <w:name w:val="Style Style Underline3 + 11 pt"/>
    <w:basedOn w:val="DefaultParagraphFont"/>
    <w:rsid w:val="00EE0480"/>
    <w:rPr>
      <w:sz w:val="20"/>
      <w:u w:val="single"/>
    </w:rPr>
  </w:style>
  <w:style w:type="character" w:customStyle="1" w:styleId="StyleStyleUnderline311ptBold">
    <w:name w:val="Style Style Underline3 + 11 pt Bold"/>
    <w:basedOn w:val="DefaultParagraphFont"/>
    <w:rsid w:val="00EE0480"/>
    <w:rPr>
      <w:b/>
      <w:bCs/>
      <w:sz w:val="20"/>
      <w:u w:val="single"/>
    </w:rPr>
  </w:style>
  <w:style w:type="character" w:customStyle="1" w:styleId="StyleUnderline3">
    <w:name w:val="Style Underline3"/>
    <w:basedOn w:val="DefaultParagraphFont"/>
    <w:rsid w:val="00EE0480"/>
    <w:rPr>
      <w:u w:val="single"/>
    </w:rPr>
  </w:style>
  <w:style w:type="paragraph" w:customStyle="1" w:styleId="StyleStyle111ptBorderSinglesolidlineAuto05ptL">
    <w:name w:val="Style Style1 + 11 pt Border: : (Single solid line Auto  0.5 pt L..."/>
    <w:link w:val="StyleStyle111ptBorderSinglesolidlineAuto05ptLChar"/>
    <w:qFormat/>
    <w:rsid w:val="00EE048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E048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EE0480"/>
    <w:rPr>
      <w:u w:val="single"/>
    </w:rPr>
  </w:style>
  <w:style w:type="character" w:customStyle="1" w:styleId="NothingChar">
    <w:name w:val="Nothing Char"/>
    <w:basedOn w:val="DefaultParagraphFont"/>
    <w:link w:val="Nothing"/>
    <w:rsid w:val="00EE0480"/>
    <w:rPr>
      <w:rFonts w:ascii="Times New Roman" w:eastAsia="Times New Roman" w:hAnsi="Times New Roman" w:cs="Times New Roman"/>
      <w:sz w:val="20"/>
    </w:rPr>
  </w:style>
  <w:style w:type="character" w:customStyle="1" w:styleId="CardsFont12pt0">
    <w:name w:val="Cards + Font 12pt"/>
    <w:basedOn w:val="DefaultParagraphFont"/>
    <w:uiPriority w:val="1"/>
    <w:rsid w:val="00EE0480"/>
    <w:rPr>
      <w:rFonts w:ascii="Times New Roman" w:eastAsia="Calibri" w:hAnsi="Times New Roman" w:cs="Times New Roman"/>
      <w:sz w:val="24"/>
      <w:szCs w:val="20"/>
      <w:u w:val="single"/>
    </w:rPr>
  </w:style>
  <w:style w:type="character" w:customStyle="1" w:styleId="SmallTextChar0">
    <w:name w:val="Small Text Char"/>
    <w:basedOn w:val="CardTextChar0"/>
    <w:rsid w:val="00EE0480"/>
    <w:rPr>
      <w:rFonts w:ascii="Times New Roman" w:eastAsia="MS Mincho" w:hAnsi="Times New Roman" w:cs="Times New Roman"/>
      <w:sz w:val="15"/>
      <w:szCs w:val="24"/>
      <w:lang w:eastAsia="ja-JP"/>
    </w:rPr>
  </w:style>
  <w:style w:type="paragraph" w:customStyle="1" w:styleId="Circled">
    <w:name w:val="Circled"/>
    <w:link w:val="CircledChar"/>
    <w:qFormat/>
    <w:rsid w:val="00EE0480"/>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EE0480"/>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EE0480"/>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EE0480"/>
  </w:style>
  <w:style w:type="character" w:customStyle="1" w:styleId="part-of-speech">
    <w:name w:val="part-of-speech"/>
    <w:basedOn w:val="DefaultParagraphFont"/>
    <w:rsid w:val="00EE0480"/>
  </w:style>
  <w:style w:type="character" w:customStyle="1" w:styleId="sep">
    <w:name w:val="sep"/>
    <w:basedOn w:val="DefaultParagraphFont"/>
    <w:rsid w:val="00EE0480"/>
  </w:style>
  <w:style w:type="character" w:customStyle="1" w:styleId="pron">
    <w:name w:val="pron"/>
    <w:basedOn w:val="DefaultParagraphFont"/>
    <w:rsid w:val="00EE0480"/>
  </w:style>
  <w:style w:type="paragraph" w:customStyle="1" w:styleId="StyleStyle4LatinTimesNewRomanAsianSimSun">
    <w:name w:val="Style Style4 + (Latin) Times New Roman (Asian) SimSun"/>
    <w:basedOn w:val="Normal"/>
    <w:link w:val="StyleStyle4LatinTimesNewRomanAsianSimSunChar"/>
    <w:qFormat/>
    <w:rsid w:val="00EE048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EE0480"/>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E048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E0480"/>
    <w:rPr>
      <w:rFonts w:ascii="Calibri" w:eastAsia="SimSun" w:hAnsi="Calibri"/>
      <w:b/>
      <w:bCs/>
      <w:sz w:val="22"/>
      <w:u w:val="single"/>
    </w:rPr>
  </w:style>
  <w:style w:type="character" w:customStyle="1" w:styleId="CharChar3">
    <w:name w:val="Char Char3"/>
    <w:basedOn w:val="DefaultParagraphFont"/>
    <w:rsid w:val="00EE0480"/>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EE0480"/>
    <w:rPr>
      <w:bCs/>
      <w:szCs w:val="26"/>
      <w:u w:val="single"/>
    </w:rPr>
  </w:style>
  <w:style w:type="paragraph" w:styleId="Subtitle">
    <w:name w:val="Subtitle"/>
    <w:aliases w:val="Underlined card text"/>
    <w:basedOn w:val="Normal"/>
    <w:next w:val="Normal"/>
    <w:link w:val="SubtitleChar"/>
    <w:uiPriority w:val="11"/>
    <w:qFormat/>
    <w:rsid w:val="00EE0480"/>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uiPriority w:val="11"/>
    <w:rsid w:val="00EE0480"/>
    <w:rPr>
      <w:color w:val="5A5A5A" w:themeColor="text1" w:themeTint="A5"/>
      <w:spacing w:val="15"/>
      <w:sz w:val="22"/>
      <w:szCs w:val="22"/>
    </w:rPr>
  </w:style>
  <w:style w:type="paragraph" w:customStyle="1" w:styleId="StyleStyle411pt1">
    <w:name w:val="Style Style4 + 11 pt1"/>
    <w:basedOn w:val="Style4"/>
    <w:link w:val="StyleStyle411pt1Char"/>
    <w:qFormat/>
    <w:rsid w:val="00EE0480"/>
  </w:style>
  <w:style w:type="character" w:customStyle="1" w:styleId="StyleStyle411pt1Char">
    <w:name w:val="Style Style4 + 11 pt1 Char"/>
    <w:basedOn w:val="Style4Char"/>
    <w:link w:val="StyleStyle411pt1"/>
    <w:rsid w:val="00EE0480"/>
    <w:rPr>
      <w:rFonts w:ascii="Calibri" w:hAnsi="Calibri"/>
      <w:sz w:val="22"/>
      <w:u w:val="single"/>
    </w:rPr>
  </w:style>
  <w:style w:type="character" w:customStyle="1" w:styleId="BoldandUnderlineCharChar2">
    <w:name w:val="Bold and Underline Char Char2"/>
    <w:basedOn w:val="DefaultParagraphFont"/>
    <w:rsid w:val="00EE0480"/>
    <w:rPr>
      <w:b/>
      <w:u w:val="single"/>
      <w:lang w:val="en-US" w:eastAsia="en-US" w:bidi="ar-SA"/>
    </w:rPr>
  </w:style>
  <w:style w:type="character" w:customStyle="1" w:styleId="StyleUnderlineCharChar111pt">
    <w:name w:val="Style Underline Char Char1 + 11 pt"/>
    <w:basedOn w:val="DefaultParagraphFont"/>
    <w:rsid w:val="00EE048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E048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EE048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EE0480"/>
    <w:rPr>
      <w:sz w:val="22"/>
      <w:u w:val="single"/>
    </w:rPr>
  </w:style>
  <w:style w:type="paragraph" w:customStyle="1" w:styleId="StyleMinimizedTextArialNarrow9pt">
    <w:name w:val="Style Minimized Text + Arial Narrow 9 pt"/>
    <w:basedOn w:val="Normal"/>
    <w:link w:val="StyleMinimizedTextArialNarrow9ptChar"/>
    <w:qFormat/>
    <w:rsid w:val="00EE0480"/>
  </w:style>
  <w:style w:type="character" w:customStyle="1" w:styleId="StyleMinimizedTextArialNarrow9ptChar">
    <w:name w:val="Style Minimized Text + Arial Narrow 9 pt Char"/>
    <w:basedOn w:val="DefaultParagraphFont"/>
    <w:link w:val="StyleMinimizedTextArialNarrow9pt"/>
    <w:rsid w:val="00EE0480"/>
    <w:rPr>
      <w:rFonts w:ascii="Calibri" w:hAnsi="Calibri"/>
      <w:sz w:val="22"/>
    </w:rPr>
  </w:style>
  <w:style w:type="paragraph" w:customStyle="1" w:styleId="StyleBoldandUnderlineChar11ptNotBold">
    <w:name w:val="Style Bold and Underline Char + 11 pt Not Bold"/>
    <w:link w:val="StyleBoldandUnderlineChar11ptNotBoldChar"/>
    <w:qFormat/>
    <w:rsid w:val="00EE048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E048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E048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E048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EE048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EE0480"/>
    <w:rPr>
      <w:b w:val="0"/>
      <w:bCs/>
      <w:sz w:val="20"/>
      <w:u w:val="single"/>
      <w:lang w:val="en-US" w:eastAsia="en-US" w:bidi="ar-SA"/>
    </w:rPr>
  </w:style>
  <w:style w:type="character" w:customStyle="1" w:styleId="Styleunderline9pt">
    <w:name w:val="Style underline + 9 pt"/>
    <w:basedOn w:val="underline"/>
    <w:rsid w:val="00EE0480"/>
    <w:rPr>
      <w:rFonts w:ascii="Times New Roman" w:hAnsi="Times New Roman" w:cs="Times New Roman"/>
      <w:b/>
      <w:sz w:val="20"/>
      <w:u w:val="single"/>
    </w:rPr>
  </w:style>
  <w:style w:type="character" w:customStyle="1" w:styleId="StyleTimesNewRoman9pt">
    <w:name w:val="Style Times New Roman 9 pt"/>
    <w:basedOn w:val="DefaultParagraphFont"/>
    <w:rsid w:val="00EE0480"/>
    <w:rPr>
      <w:rFonts w:ascii="Times New Roman" w:hAnsi="Times New Roman"/>
      <w:sz w:val="20"/>
    </w:rPr>
  </w:style>
  <w:style w:type="character" w:customStyle="1" w:styleId="Styleunderline9pt1">
    <w:name w:val="Style underline + 9 pt1"/>
    <w:basedOn w:val="underline"/>
    <w:rsid w:val="00EE048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EE048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EE0480"/>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EE0480"/>
    <w:rPr>
      <w:b/>
      <w:bCs/>
      <w:noProof w:val="0"/>
      <w:sz w:val="20"/>
      <w:u w:val="single"/>
      <w:lang w:val="en-US" w:eastAsia="en-US" w:bidi="ar-SA"/>
    </w:rPr>
  </w:style>
  <w:style w:type="character" w:customStyle="1" w:styleId="Hyperlink23">
    <w:name w:val="Hyperlink23"/>
    <w:basedOn w:val="DefaultParagraphFont"/>
    <w:rsid w:val="00EE0480"/>
    <w:rPr>
      <w:color w:val="3300CC"/>
      <w:u w:val="single"/>
    </w:rPr>
  </w:style>
  <w:style w:type="paragraph" w:customStyle="1" w:styleId="cardCharChar">
    <w:name w:val="card Char Char"/>
    <w:basedOn w:val="Normal"/>
    <w:link w:val="cardCharCharChar"/>
    <w:qFormat/>
    <w:rsid w:val="00EE0480"/>
    <w:pPr>
      <w:ind w:left="288" w:right="288"/>
    </w:pPr>
    <w:rPr>
      <w:szCs w:val="20"/>
    </w:rPr>
  </w:style>
  <w:style w:type="character" w:customStyle="1" w:styleId="cardCharCharChar">
    <w:name w:val="card Char Char Char"/>
    <w:basedOn w:val="DefaultParagraphFont"/>
    <w:link w:val="cardCharChar"/>
    <w:rsid w:val="00EE0480"/>
    <w:rPr>
      <w:rFonts w:ascii="Calibri" w:hAnsi="Calibri"/>
      <w:sz w:val="22"/>
      <w:szCs w:val="20"/>
    </w:rPr>
  </w:style>
  <w:style w:type="character" w:customStyle="1" w:styleId="StyleunderlineArialNarrow9ptBold">
    <w:name w:val="Style underline + Arial Narrow 9 pt Bold"/>
    <w:basedOn w:val="underline"/>
    <w:rsid w:val="00EE048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EE0480"/>
  </w:style>
  <w:style w:type="character" w:customStyle="1" w:styleId="StylecardCharCharArialNarrow9ptChar">
    <w:name w:val="Style card Char Char + Arial Narrow 9 pt Char"/>
    <w:basedOn w:val="cardCharCharChar"/>
    <w:link w:val="StylecardCharCharArialNarrow9pt"/>
    <w:rsid w:val="00EE0480"/>
    <w:rPr>
      <w:rFonts w:ascii="Calibri" w:hAnsi="Calibri"/>
      <w:sz w:val="22"/>
      <w:szCs w:val="20"/>
    </w:rPr>
  </w:style>
  <w:style w:type="character" w:customStyle="1" w:styleId="UnderlineCharCharChar">
    <w:name w:val="Underline Char Char Char"/>
    <w:basedOn w:val="DefaultParagraphFont"/>
    <w:rsid w:val="00EE0480"/>
    <w:rPr>
      <w:noProof w:val="0"/>
      <w:u w:val="single"/>
      <w:lang w:val="en-US" w:eastAsia="en-US" w:bidi="ar-SA"/>
    </w:rPr>
  </w:style>
  <w:style w:type="character" w:customStyle="1" w:styleId="CardTextChar1">
    <w:name w:val="Card Text Char1"/>
    <w:basedOn w:val="DefaultParagraphFont"/>
    <w:rsid w:val="00EE048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EE048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EE048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EE048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EE048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EE048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EE048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EE048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EE0480"/>
  </w:style>
  <w:style w:type="character" w:customStyle="1" w:styleId="TextsmallChar">
    <w:name w:val="Textsmall Char"/>
    <w:basedOn w:val="DefaultParagraphFont"/>
    <w:link w:val="Textsmall"/>
    <w:rsid w:val="00EE0480"/>
    <w:rPr>
      <w:rFonts w:ascii="Calibri" w:hAnsi="Calibri"/>
      <w:sz w:val="22"/>
    </w:rPr>
  </w:style>
  <w:style w:type="character" w:customStyle="1" w:styleId="CharChar111">
    <w:name w:val="Char Char111"/>
    <w:basedOn w:val="DefaultParagraphFont"/>
    <w:rsid w:val="00EE0480"/>
    <w:rPr>
      <w:rFonts w:cs="Arial"/>
      <w:bCs/>
      <w:szCs w:val="26"/>
      <w:u w:val="single"/>
      <w:lang w:val="en-US" w:eastAsia="en-US" w:bidi="ar-SA"/>
    </w:rPr>
  </w:style>
  <w:style w:type="character" w:customStyle="1" w:styleId="UnderlineBold">
    <w:name w:val="Underline + Bold"/>
    <w:uiPriority w:val="1"/>
    <w:qFormat/>
    <w:rsid w:val="00EE0480"/>
    <w:rPr>
      <w:b/>
      <w:sz w:val="20"/>
      <w:u w:val="single"/>
    </w:rPr>
  </w:style>
  <w:style w:type="paragraph" w:customStyle="1" w:styleId="cardtextsmall">
    <w:name w:val="card text small"/>
    <w:basedOn w:val="Normal"/>
    <w:uiPriority w:val="99"/>
    <w:qFormat/>
    <w:rsid w:val="00EE0480"/>
    <w:rPr>
      <w:rFonts w:ascii="Arial Narrow" w:hAnsi="Arial Narrow"/>
    </w:rPr>
  </w:style>
  <w:style w:type="character" w:customStyle="1" w:styleId="AUnterdline">
    <w:name w:val="AUnterdline"/>
    <w:qFormat/>
    <w:rsid w:val="00EE048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EE0480"/>
    <w:rPr>
      <w:rFonts w:ascii="Times New Roman" w:hAnsi="Times New Roman"/>
      <w:b/>
      <w:bCs/>
      <w:sz w:val="20"/>
      <w:u w:val="single"/>
      <w:bdr w:val="single" w:sz="4" w:space="0" w:color="auto"/>
    </w:rPr>
  </w:style>
  <w:style w:type="character" w:customStyle="1" w:styleId="highlightedsearchterm">
    <w:name w:val="highlightedsearchterm"/>
    <w:rsid w:val="00EE0480"/>
  </w:style>
  <w:style w:type="character" w:customStyle="1" w:styleId="StyleUnderline1">
    <w:name w:val="Style Underline1"/>
    <w:basedOn w:val="DefaultParagraphFont"/>
    <w:rsid w:val="00EE0480"/>
    <w:rPr>
      <w:rFonts w:ascii="Times New Roman" w:hAnsi="Times New Roman"/>
      <w:sz w:val="20"/>
      <w:u w:val="single"/>
    </w:rPr>
  </w:style>
  <w:style w:type="paragraph" w:customStyle="1" w:styleId="CardIndented">
    <w:name w:val="Card (Indented)"/>
    <w:basedOn w:val="Normal"/>
    <w:link w:val="CardIndentedChar"/>
    <w:qFormat/>
    <w:rsid w:val="00EE0480"/>
    <w:pPr>
      <w:ind w:left="288"/>
    </w:pPr>
  </w:style>
  <w:style w:type="paragraph" w:customStyle="1" w:styleId="StyleStyle49pt10">
    <w:name w:val="Style Style4 + 9 pt10"/>
    <w:basedOn w:val="Style4"/>
    <w:link w:val="StyleStyle49pt10Char"/>
    <w:qFormat/>
    <w:rsid w:val="00EE0480"/>
  </w:style>
  <w:style w:type="character" w:customStyle="1" w:styleId="StyleStyle49pt10Char">
    <w:name w:val="Style Style4 + 9 pt10 Char"/>
    <w:basedOn w:val="Style4Char"/>
    <w:link w:val="StyleStyle49pt10"/>
    <w:rsid w:val="00EE0480"/>
    <w:rPr>
      <w:rFonts w:ascii="Calibri" w:hAnsi="Calibri"/>
      <w:sz w:val="22"/>
      <w:u w:val="single"/>
    </w:rPr>
  </w:style>
  <w:style w:type="paragraph" w:customStyle="1" w:styleId="StyleStyle49ptBold7">
    <w:name w:val="Style Style4 + 9 pt Bold7"/>
    <w:basedOn w:val="Style4"/>
    <w:link w:val="StyleStyle49ptBold7Char"/>
    <w:qFormat/>
    <w:rsid w:val="00EE0480"/>
    <w:rPr>
      <w:b/>
      <w:bCs/>
    </w:rPr>
  </w:style>
  <w:style w:type="character" w:customStyle="1" w:styleId="StyleStyle49ptBold7Char">
    <w:name w:val="Style Style4 + 9 pt Bold7 Char"/>
    <w:link w:val="StyleStyle49ptBold7"/>
    <w:rsid w:val="00EE0480"/>
    <w:rPr>
      <w:rFonts w:ascii="Calibri" w:hAnsi="Calibri"/>
      <w:b/>
      <w:bCs/>
      <w:sz w:val="22"/>
      <w:u w:val="single"/>
    </w:rPr>
  </w:style>
  <w:style w:type="paragraph" w:customStyle="1" w:styleId="NormalUnderline">
    <w:name w:val="Normal Underline"/>
    <w:basedOn w:val="Normal"/>
    <w:link w:val="NormalUnderlineChar"/>
    <w:qFormat/>
    <w:rsid w:val="00EE0480"/>
    <w:pPr>
      <w:ind w:left="288"/>
    </w:pPr>
    <w:rPr>
      <w:u w:val="single"/>
    </w:rPr>
  </w:style>
  <w:style w:type="character" w:customStyle="1" w:styleId="NormalUnderlineChar">
    <w:name w:val="Normal Underline Char"/>
    <w:link w:val="NormalUnderline"/>
    <w:rsid w:val="00EE0480"/>
    <w:rPr>
      <w:rFonts w:ascii="Calibri" w:hAnsi="Calibri"/>
      <w:sz w:val="22"/>
      <w:u w:val="single"/>
    </w:rPr>
  </w:style>
  <w:style w:type="character" w:customStyle="1" w:styleId="DontRead">
    <w:name w:val="Don't Read"/>
    <w:qFormat/>
    <w:rsid w:val="00EE0480"/>
    <w:rPr>
      <w:rFonts w:ascii="Times New Roman" w:hAnsi="Times New Roman"/>
      <w:sz w:val="16"/>
    </w:rPr>
  </w:style>
  <w:style w:type="paragraph" w:customStyle="1" w:styleId="Underlinestyle">
    <w:name w:val="Underline style"/>
    <w:basedOn w:val="Normal"/>
    <w:uiPriority w:val="99"/>
    <w:qFormat/>
    <w:rsid w:val="00EE0480"/>
    <w:rPr>
      <w:u w:val="single"/>
    </w:rPr>
  </w:style>
  <w:style w:type="character" w:customStyle="1" w:styleId="Style11ptUnderline3">
    <w:name w:val="Style 11 pt Underline3"/>
    <w:rsid w:val="00EE0480"/>
    <w:rPr>
      <w:sz w:val="20"/>
      <w:u w:val="single"/>
    </w:rPr>
  </w:style>
  <w:style w:type="character" w:customStyle="1" w:styleId="27">
    <w:name w:val="27"/>
    <w:rsid w:val="00EE0480"/>
    <w:rPr>
      <w:rFonts w:cs="Arial"/>
      <w:bCs/>
      <w:sz w:val="20"/>
      <w:u w:val="single"/>
      <w:lang w:val="en-US" w:eastAsia="en-US" w:bidi="ar-SA"/>
    </w:rPr>
  </w:style>
  <w:style w:type="character" w:customStyle="1" w:styleId="2">
    <w:name w:val="2"/>
    <w:rsid w:val="00EE0480"/>
    <w:rPr>
      <w:rFonts w:cs="Arial"/>
      <w:bCs/>
      <w:sz w:val="20"/>
      <w:u w:val="single"/>
      <w:lang w:val="en-US" w:eastAsia="en-US" w:bidi="ar-SA"/>
    </w:rPr>
  </w:style>
  <w:style w:type="character" w:customStyle="1" w:styleId="Style9ptUnderline11">
    <w:name w:val="Style 9 pt Underline11"/>
    <w:basedOn w:val="DefaultParagraphFont"/>
    <w:rsid w:val="00EE0480"/>
    <w:rPr>
      <w:sz w:val="20"/>
      <w:u w:val="single"/>
    </w:rPr>
  </w:style>
  <w:style w:type="character" w:customStyle="1" w:styleId="Style9ptBoldUnderline5">
    <w:name w:val="Style 9 pt Bold Underline5"/>
    <w:basedOn w:val="DefaultParagraphFont"/>
    <w:rsid w:val="00EE0480"/>
    <w:rPr>
      <w:b/>
      <w:bCs/>
      <w:sz w:val="20"/>
      <w:u w:val="single"/>
    </w:rPr>
  </w:style>
  <w:style w:type="character" w:customStyle="1" w:styleId="CharChar114">
    <w:name w:val="Char Char114"/>
    <w:basedOn w:val="DefaultParagraphFont"/>
    <w:rsid w:val="00EE0480"/>
    <w:rPr>
      <w:rFonts w:cs="Arial"/>
      <w:bCs/>
      <w:szCs w:val="26"/>
      <w:u w:val="single"/>
      <w:lang w:val="en-US" w:eastAsia="en-US" w:bidi="ar-SA"/>
    </w:rPr>
  </w:style>
  <w:style w:type="character" w:customStyle="1" w:styleId="CharChar113">
    <w:name w:val="Char Char113"/>
    <w:basedOn w:val="DefaultParagraphFont"/>
    <w:rsid w:val="00EE0480"/>
    <w:rPr>
      <w:rFonts w:cs="Arial"/>
      <w:bCs/>
      <w:szCs w:val="26"/>
      <w:u w:val="single"/>
      <w:lang w:val="en-US" w:eastAsia="en-US" w:bidi="ar-SA"/>
    </w:rPr>
  </w:style>
  <w:style w:type="character" w:customStyle="1" w:styleId="CharChar112">
    <w:name w:val="Char Char112"/>
    <w:basedOn w:val="DefaultParagraphFont"/>
    <w:rsid w:val="00EE0480"/>
    <w:rPr>
      <w:rFonts w:cs="Arial"/>
      <w:bCs/>
      <w:szCs w:val="26"/>
      <w:u w:val="single"/>
      <w:lang w:val="en-US" w:eastAsia="en-US" w:bidi="ar-SA"/>
    </w:rPr>
  </w:style>
  <w:style w:type="character" w:customStyle="1" w:styleId="ssl0">
    <w:name w:val="ss_l0"/>
    <w:basedOn w:val="DefaultParagraphFont"/>
    <w:rsid w:val="00EE0480"/>
  </w:style>
  <w:style w:type="paragraph" w:styleId="CommentText">
    <w:name w:val="annotation text"/>
    <w:basedOn w:val="Normal"/>
    <w:link w:val="CommentTextChar"/>
    <w:uiPriority w:val="99"/>
    <w:rsid w:val="00EE0480"/>
    <w:rPr>
      <w:szCs w:val="20"/>
    </w:rPr>
  </w:style>
  <w:style w:type="character" w:customStyle="1" w:styleId="CommentTextChar">
    <w:name w:val="Comment Text Char"/>
    <w:basedOn w:val="DefaultParagraphFont"/>
    <w:link w:val="CommentText"/>
    <w:uiPriority w:val="99"/>
    <w:rsid w:val="00EE0480"/>
    <w:rPr>
      <w:rFonts w:ascii="Calibri" w:hAnsi="Calibri"/>
      <w:sz w:val="22"/>
      <w:szCs w:val="20"/>
    </w:rPr>
  </w:style>
  <w:style w:type="character" w:customStyle="1" w:styleId="CommentSubjectChar">
    <w:name w:val="Comment Subject Char"/>
    <w:basedOn w:val="CommentTextChar"/>
    <w:link w:val="CommentSubject"/>
    <w:uiPriority w:val="99"/>
    <w:rsid w:val="00EE0480"/>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EE0480"/>
    <w:rPr>
      <w:rFonts w:ascii="Times New Roman" w:hAnsi="Times New Roman" w:cs="Times New Roman"/>
      <w:b/>
      <w:bCs/>
    </w:rPr>
  </w:style>
  <w:style w:type="character" w:customStyle="1" w:styleId="CommentSubjectChar1">
    <w:name w:val="Comment Subject Char1"/>
    <w:basedOn w:val="CommentTextChar"/>
    <w:uiPriority w:val="99"/>
    <w:semiHidden/>
    <w:rsid w:val="00EE0480"/>
    <w:rPr>
      <w:rFonts w:ascii="Calibri" w:hAnsi="Calibri"/>
      <w:b/>
      <w:bCs/>
      <w:sz w:val="22"/>
      <w:szCs w:val="20"/>
    </w:rPr>
  </w:style>
  <w:style w:type="paragraph" w:customStyle="1" w:styleId="WW-Default1">
    <w:name w:val="WW-Default1"/>
    <w:basedOn w:val="Normal"/>
    <w:uiPriority w:val="99"/>
    <w:qFormat/>
    <w:rsid w:val="00EE0480"/>
    <w:pPr>
      <w:suppressAutoHyphens/>
    </w:pPr>
    <w:rPr>
      <w:b/>
      <w:bCs/>
      <w:szCs w:val="20"/>
      <w:lang w:eastAsia="ar-SA"/>
    </w:rPr>
  </w:style>
  <w:style w:type="paragraph" w:customStyle="1" w:styleId="Normal1">
    <w:name w:val="Normal1"/>
    <w:basedOn w:val="BodyText"/>
    <w:qFormat/>
    <w:rsid w:val="00EE0480"/>
    <w:rPr>
      <w:rFonts w:ascii="Calibri" w:hAnsi="Calibri" w:cs="Calibri"/>
      <w:spacing w:val="0"/>
    </w:rPr>
  </w:style>
  <w:style w:type="character" w:customStyle="1" w:styleId="zoomme">
    <w:name w:val="zoomme"/>
    <w:basedOn w:val="DefaultParagraphFont"/>
    <w:rsid w:val="00EE0480"/>
  </w:style>
  <w:style w:type="character" w:customStyle="1" w:styleId="Date1">
    <w:name w:val="Date1"/>
    <w:basedOn w:val="DefaultParagraphFont"/>
    <w:rsid w:val="00EE0480"/>
  </w:style>
  <w:style w:type="character" w:customStyle="1" w:styleId="classauthor">
    <w:name w:val="class=&quot;author&quot;"/>
    <w:basedOn w:val="DefaultParagraphFont"/>
    <w:rsid w:val="00EE0480"/>
  </w:style>
  <w:style w:type="paragraph" w:customStyle="1" w:styleId="CardStyle">
    <w:name w:val="Card Style"/>
    <w:basedOn w:val="Normal"/>
    <w:link w:val="CardStyleChar"/>
    <w:qFormat/>
    <w:rsid w:val="00EE0480"/>
  </w:style>
  <w:style w:type="character" w:customStyle="1" w:styleId="BoldUnderlineChar0">
    <w:name w:val="Bold Underline Char"/>
    <w:rsid w:val="00EE0480"/>
    <w:rPr>
      <w:rFonts w:ascii="Times New Roman" w:eastAsia="Times New Roman" w:hAnsi="Times New Roman"/>
      <w:b/>
      <w:bCs/>
      <w:szCs w:val="24"/>
      <w:u w:val="single"/>
    </w:rPr>
  </w:style>
  <w:style w:type="character" w:customStyle="1" w:styleId="texto1">
    <w:name w:val="texto1"/>
    <w:rsid w:val="00EE0480"/>
  </w:style>
  <w:style w:type="paragraph" w:customStyle="1" w:styleId="citenon-bold">
    <w:name w:val="cite non-bold"/>
    <w:basedOn w:val="Normal"/>
    <w:link w:val="citenon-boldChar"/>
    <w:qFormat/>
    <w:rsid w:val="00EE0480"/>
    <w:rPr>
      <w:rFonts w:ascii="Garamond"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E0480"/>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E0480"/>
    <w:rPr>
      <w:rFonts w:ascii="Calibri" w:eastAsia="Times New Roman" w:hAnsi="Calibri" w:cs="Arial"/>
      <w:b/>
      <w:bCs/>
      <w:szCs w:val="28"/>
    </w:rPr>
  </w:style>
  <w:style w:type="paragraph" w:customStyle="1" w:styleId="Style23">
    <w:name w:val="Style23"/>
    <w:basedOn w:val="Normal"/>
    <w:uiPriority w:val="99"/>
    <w:qFormat/>
    <w:rsid w:val="00EE0480"/>
    <w:pPr>
      <w:widowControl w:val="0"/>
      <w:autoSpaceDE w:val="0"/>
      <w:autoSpaceDN w:val="0"/>
      <w:adjustRightInd w:val="0"/>
      <w:spacing w:line="209" w:lineRule="exact"/>
    </w:pPr>
    <w:rPr>
      <w:rFonts w:eastAsia="SimSun"/>
    </w:rPr>
  </w:style>
  <w:style w:type="character" w:customStyle="1" w:styleId="gray">
    <w:name w:val="gray"/>
    <w:basedOn w:val="DefaultParagraphFont"/>
    <w:rsid w:val="00EE0480"/>
  </w:style>
  <w:style w:type="paragraph" w:customStyle="1" w:styleId="Tagtemplate">
    <w:name w:val="Tagtemplate"/>
    <w:basedOn w:val="Normal"/>
    <w:link w:val="TagtemplateChar"/>
    <w:autoRedefine/>
    <w:qFormat/>
    <w:rsid w:val="00EE0480"/>
    <w:pPr>
      <w:keepNext/>
      <w:keepLines/>
    </w:pPr>
    <w:rPr>
      <w:rFonts w:eastAsia="Calibri"/>
      <w:b/>
    </w:rPr>
  </w:style>
  <w:style w:type="character" w:customStyle="1" w:styleId="TagtemplateChar">
    <w:name w:val="Tagtemplate Char"/>
    <w:basedOn w:val="DefaultParagraphFont"/>
    <w:link w:val="Tagtemplate"/>
    <w:rsid w:val="00EE0480"/>
    <w:rPr>
      <w:rFonts w:ascii="Calibri" w:eastAsia="Calibri" w:hAnsi="Calibri"/>
      <w:b/>
      <w:sz w:val="22"/>
    </w:rPr>
  </w:style>
  <w:style w:type="character" w:customStyle="1" w:styleId="Styleunderline11ptBorderSinglesolidlineAuto05p">
    <w:name w:val="Style underline + 11 pt Border: : (Single solid line Auto  0.5 p..."/>
    <w:rsid w:val="00EE0480"/>
    <w:rPr>
      <w:sz w:val="20"/>
      <w:u w:val="single"/>
      <w:bdr w:val="single" w:sz="4" w:space="0" w:color="auto"/>
    </w:rPr>
  </w:style>
  <w:style w:type="paragraph" w:customStyle="1" w:styleId="Citation-FirstLine">
    <w:name w:val="Citation - First Line"/>
    <w:basedOn w:val="Normal"/>
    <w:next w:val="Normal"/>
    <w:autoRedefine/>
    <w:uiPriority w:val="99"/>
    <w:qFormat/>
    <w:rsid w:val="00EE0480"/>
    <w:pPr>
      <w:spacing w:line="240" w:lineRule="atLeast"/>
      <w:jc w:val="both"/>
    </w:pPr>
    <w:rPr>
      <w:rFonts w:ascii="Book Antiqua" w:hAnsi="Book Antiqua"/>
    </w:rPr>
  </w:style>
  <w:style w:type="character" w:customStyle="1" w:styleId="CardText-Underlined">
    <w:name w:val="Card Text - Underlined"/>
    <w:rsid w:val="00EE0480"/>
    <w:rPr>
      <w:b/>
      <w:sz w:val="20"/>
      <w:u w:val="single"/>
    </w:rPr>
  </w:style>
  <w:style w:type="paragraph" w:customStyle="1" w:styleId="Citation-Complete">
    <w:name w:val="Citation - Complete"/>
    <w:basedOn w:val="Normal"/>
    <w:next w:val="Normal"/>
    <w:link w:val="Citation-CompleteChar"/>
    <w:autoRedefine/>
    <w:qFormat/>
    <w:rsid w:val="00EE0480"/>
    <w:pPr>
      <w:spacing w:after="120"/>
      <w:jc w:val="both"/>
    </w:pPr>
    <w:rPr>
      <w:rFonts w:ascii="Book Antiqua" w:hAnsi="Book Antiqua"/>
    </w:rPr>
  </w:style>
  <w:style w:type="character" w:customStyle="1" w:styleId="Citation-CompleteChar">
    <w:name w:val="Citation - Complete Char"/>
    <w:basedOn w:val="DefaultParagraphFont"/>
    <w:link w:val="Citation-Complete"/>
    <w:locked/>
    <w:rsid w:val="00EE0480"/>
    <w:rPr>
      <w:rFonts w:ascii="Book Antiqua" w:hAnsi="Book Antiqua"/>
      <w:sz w:val="22"/>
    </w:rPr>
  </w:style>
  <w:style w:type="character" w:customStyle="1" w:styleId="MicroTextChar">
    <w:name w:val="MicroText Char"/>
    <w:link w:val="MicroText"/>
    <w:rsid w:val="00EE0480"/>
    <w:rPr>
      <w:rFonts w:ascii="Arial Narrow" w:hAnsi="Arial Narrow"/>
      <w:sz w:val="12"/>
    </w:rPr>
  </w:style>
  <w:style w:type="paragraph" w:customStyle="1" w:styleId="TagCite">
    <w:name w:val="Tag/Cite"/>
    <w:basedOn w:val="Normal"/>
    <w:uiPriority w:val="99"/>
    <w:qFormat/>
    <w:rsid w:val="00EE0480"/>
    <w:rPr>
      <w:b/>
    </w:rPr>
  </w:style>
  <w:style w:type="character" w:customStyle="1" w:styleId="Style11ptItalicUnderline">
    <w:name w:val="Style 11 pt Italic Underline"/>
    <w:basedOn w:val="DefaultParagraphFont"/>
    <w:rsid w:val="00EE0480"/>
    <w:rPr>
      <w:i/>
      <w:iCs/>
      <w:sz w:val="20"/>
      <w:u w:val="single"/>
    </w:rPr>
  </w:style>
  <w:style w:type="character" w:customStyle="1" w:styleId="Style11ptItalic">
    <w:name w:val="Style 11 pt Italic"/>
    <w:basedOn w:val="DefaultParagraphFont"/>
    <w:rsid w:val="00EE0480"/>
    <w:rPr>
      <w:rFonts w:ascii="Times New Roman" w:hAnsi="Times New Roman"/>
      <w:i/>
      <w:iCs/>
      <w:sz w:val="20"/>
    </w:rPr>
  </w:style>
  <w:style w:type="character" w:customStyle="1" w:styleId="BoldandUnderlineChar">
    <w:name w:val="Bold and Underline Char"/>
    <w:basedOn w:val="DefaultParagraphFont"/>
    <w:link w:val="BoldandUnderline"/>
    <w:locked/>
    <w:rsid w:val="00EE0480"/>
    <w:rPr>
      <w:b/>
      <w:u w:val="single"/>
    </w:rPr>
  </w:style>
  <w:style w:type="paragraph" w:customStyle="1" w:styleId="BoldandUnderline">
    <w:name w:val="Bold and Underline"/>
    <w:basedOn w:val="Normal"/>
    <w:link w:val="BoldandUnderlineChar"/>
    <w:qFormat/>
    <w:rsid w:val="00EE0480"/>
    <w:rPr>
      <w:rFonts w:asciiTheme="minorHAnsi" w:hAnsiTheme="minorHAnsi"/>
      <w:b/>
      <w:sz w:val="24"/>
      <w:u w:val="single"/>
    </w:rPr>
  </w:style>
  <w:style w:type="character" w:customStyle="1" w:styleId="hdr">
    <w:name w:val="hdr"/>
    <w:basedOn w:val="DefaultParagraphFont"/>
    <w:rsid w:val="00EE0480"/>
  </w:style>
  <w:style w:type="paragraph" w:customStyle="1" w:styleId="StyleStyle49ptBold3">
    <w:name w:val="Style Style4 + 9 pt Bold3"/>
    <w:basedOn w:val="Style4"/>
    <w:link w:val="StyleStyle49ptBold3Char"/>
    <w:qFormat/>
    <w:rsid w:val="00EE0480"/>
    <w:rPr>
      <w:b/>
      <w:bCs/>
    </w:rPr>
  </w:style>
  <w:style w:type="character" w:customStyle="1" w:styleId="StyleStyle49ptBold3Char">
    <w:name w:val="Style Style4 + 9 pt Bold3 Char"/>
    <w:basedOn w:val="Style4Char"/>
    <w:link w:val="StyleStyle49ptBold3"/>
    <w:rsid w:val="00EE0480"/>
    <w:rPr>
      <w:rFonts w:ascii="Calibri" w:hAnsi="Calibri"/>
      <w:b/>
      <w:bCs/>
      <w:sz w:val="22"/>
      <w:u w:val="single"/>
    </w:rPr>
  </w:style>
  <w:style w:type="character" w:customStyle="1" w:styleId="Style9ptUnderline6">
    <w:name w:val="Style 9 pt Underline6"/>
    <w:basedOn w:val="DefaultParagraphFont"/>
    <w:rsid w:val="00EE0480"/>
    <w:rPr>
      <w:sz w:val="20"/>
      <w:u w:val="single"/>
    </w:rPr>
  </w:style>
  <w:style w:type="character" w:customStyle="1" w:styleId="ct-with-fmlt">
    <w:name w:val="ct-with-fmlt"/>
    <w:basedOn w:val="DefaultParagraphFont"/>
    <w:rsid w:val="00EE0480"/>
  </w:style>
  <w:style w:type="paragraph" w:customStyle="1" w:styleId="TagText">
    <w:name w:val="TagText"/>
    <w:basedOn w:val="Normal"/>
    <w:uiPriority w:val="99"/>
    <w:qFormat/>
    <w:rsid w:val="00EE0480"/>
    <w:rPr>
      <w:b/>
    </w:rPr>
  </w:style>
  <w:style w:type="paragraph" w:customStyle="1" w:styleId="StyleStyle49pt">
    <w:name w:val="Style Style4 + 9 pt"/>
    <w:basedOn w:val="Normal"/>
    <w:link w:val="StyleStyle49ptChar"/>
    <w:qFormat/>
    <w:rsid w:val="00EE0480"/>
    <w:rPr>
      <w:u w:val="single"/>
    </w:rPr>
  </w:style>
  <w:style w:type="character" w:customStyle="1" w:styleId="StyleStyle49ptChar">
    <w:name w:val="Style Style4 + 9 pt Char"/>
    <w:basedOn w:val="DefaultParagraphFont"/>
    <w:link w:val="StyleStyle49pt"/>
    <w:rsid w:val="00EE0480"/>
    <w:rPr>
      <w:rFonts w:ascii="Calibri" w:hAnsi="Calibri"/>
      <w:sz w:val="22"/>
      <w:u w:val="single"/>
    </w:rPr>
  </w:style>
  <w:style w:type="paragraph" w:customStyle="1" w:styleId="StyleStyle49ptBold">
    <w:name w:val="Style Style4 + 9 pt Bold"/>
    <w:basedOn w:val="Normal"/>
    <w:link w:val="StyleStyle49ptBoldChar"/>
    <w:qFormat/>
    <w:rsid w:val="00EE0480"/>
    <w:rPr>
      <w:b/>
      <w:bCs/>
      <w:u w:val="single"/>
    </w:rPr>
  </w:style>
  <w:style w:type="character" w:customStyle="1" w:styleId="StyleStyle49ptBoldChar">
    <w:name w:val="Style Style4 + 9 pt Bold Char"/>
    <w:basedOn w:val="DefaultParagraphFont"/>
    <w:link w:val="StyleStyle49ptBold"/>
    <w:rsid w:val="00EE0480"/>
    <w:rPr>
      <w:rFonts w:ascii="Calibri" w:hAnsi="Calibri"/>
      <w:b/>
      <w:bCs/>
      <w:sz w:val="22"/>
      <w:u w:val="single"/>
    </w:rPr>
  </w:style>
  <w:style w:type="paragraph" w:customStyle="1" w:styleId="StyleStyle49ptBoldItalic">
    <w:name w:val="Style Style4 + 9 pt Bold Italic"/>
    <w:basedOn w:val="Normal"/>
    <w:link w:val="StyleStyle49ptBoldItalicChar"/>
    <w:qFormat/>
    <w:rsid w:val="00EE0480"/>
    <w:rPr>
      <w:b/>
      <w:bCs/>
      <w:i/>
      <w:iCs/>
      <w:u w:val="single"/>
    </w:rPr>
  </w:style>
  <w:style w:type="character" w:customStyle="1" w:styleId="StyleStyle49ptBoldItalicChar">
    <w:name w:val="Style Style4 + 9 pt Bold Italic Char"/>
    <w:basedOn w:val="DefaultParagraphFont"/>
    <w:link w:val="StyleStyle49ptBoldItalic"/>
    <w:rsid w:val="00EE0480"/>
    <w:rPr>
      <w:rFonts w:ascii="Calibri" w:hAnsi="Calibri"/>
      <w:b/>
      <w:bCs/>
      <w:i/>
      <w:iCs/>
      <w:sz w:val="22"/>
      <w:u w:val="single"/>
    </w:rPr>
  </w:style>
  <w:style w:type="paragraph" w:customStyle="1" w:styleId="StyleUnderlined11ptBold">
    <w:name w:val="Style Underlined + 11 pt Bold"/>
    <w:link w:val="StyleUnderlined11ptBoldChar"/>
    <w:qFormat/>
    <w:rsid w:val="00EE048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EE0480"/>
    <w:rPr>
      <w:rFonts w:ascii="Arial" w:eastAsia="Times New Roman" w:hAnsi="Arial" w:cs="Arial"/>
      <w:b/>
      <w:bCs/>
      <w:sz w:val="22"/>
      <w:u w:val="single"/>
    </w:rPr>
  </w:style>
  <w:style w:type="paragraph" w:customStyle="1" w:styleId="StyleUnderlined11pt">
    <w:name w:val="Style Underlined + 11 pt"/>
    <w:link w:val="StyleUnderlined11ptChar"/>
    <w:qFormat/>
    <w:rsid w:val="00EE048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EE0480"/>
    <w:rPr>
      <w:rFonts w:ascii="Arial" w:eastAsia="Times New Roman" w:hAnsi="Arial" w:cs="Arial"/>
      <w:sz w:val="22"/>
      <w:u w:val="single"/>
    </w:rPr>
  </w:style>
  <w:style w:type="character" w:customStyle="1" w:styleId="newscontent">
    <w:name w:val="newscontent"/>
    <w:rsid w:val="00EE0480"/>
  </w:style>
  <w:style w:type="character" w:customStyle="1" w:styleId="StyleUnderlinePatternClearYellow">
    <w:name w:val="Style Underline Pattern: Clear (Yellow)"/>
    <w:basedOn w:val="DefaultParagraphFont"/>
    <w:rsid w:val="00EE0480"/>
    <w:rPr>
      <w:u w:val="single"/>
      <w:shd w:val="clear" w:color="auto" w:fill="00FF00"/>
    </w:rPr>
  </w:style>
  <w:style w:type="paragraph" w:customStyle="1" w:styleId="StyleUnderlineChar11pt3">
    <w:name w:val="Style Underline Char + 11 pt3"/>
    <w:link w:val="StyleUnderlineChar11pt3Char"/>
    <w:qFormat/>
    <w:rsid w:val="00EE048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EE0480"/>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EE0480"/>
    <w:rPr>
      <w:b w:val="0"/>
      <w:bCs/>
      <w:u w:val="single"/>
    </w:rPr>
  </w:style>
  <w:style w:type="character" w:customStyle="1" w:styleId="date-display-single">
    <w:name w:val="date-display-single"/>
    <w:basedOn w:val="DefaultParagraphFont"/>
    <w:rsid w:val="00EE0480"/>
  </w:style>
  <w:style w:type="character" w:customStyle="1" w:styleId="CommentTextChar1">
    <w:name w:val="Comment Text Char1"/>
    <w:basedOn w:val="DefaultParagraphFont"/>
    <w:uiPriority w:val="99"/>
    <w:rsid w:val="00EE0480"/>
    <w:rPr>
      <w:rFonts w:ascii="Times New Roman" w:hAnsi="Times New Roman" w:cs="Times New Roman"/>
      <w:sz w:val="20"/>
      <w:szCs w:val="20"/>
    </w:rPr>
  </w:style>
  <w:style w:type="character" w:customStyle="1" w:styleId="BodyTextChar1">
    <w:name w:val="Body Text Char1"/>
    <w:aliases w:val="Very Small Text Char1"/>
    <w:basedOn w:val="DefaultParagraphFont"/>
    <w:rsid w:val="00EE0480"/>
    <w:rPr>
      <w:rFonts w:ascii="Times New Roman" w:hAnsi="Times New Roman" w:cs="Times New Roman"/>
      <w:sz w:val="20"/>
    </w:rPr>
  </w:style>
  <w:style w:type="paragraph" w:customStyle="1" w:styleId="Cite2">
    <w:name w:val="Cite 2"/>
    <w:basedOn w:val="Normal"/>
    <w:uiPriority w:val="99"/>
    <w:qFormat/>
    <w:rsid w:val="00EE0480"/>
    <w:rPr>
      <w:rFonts w:eastAsia="MS Mincho"/>
      <w:b/>
      <w:u w:val="single"/>
    </w:rPr>
  </w:style>
  <w:style w:type="character" w:customStyle="1" w:styleId="StyleunderlineBold">
    <w:name w:val="Style underline + Bold"/>
    <w:basedOn w:val="underline"/>
    <w:rsid w:val="00EE0480"/>
    <w:rPr>
      <w:rFonts w:ascii="Times New Roman" w:hAnsi="Times New Roman" w:cs="Times New Roman"/>
      <w:b w:val="0"/>
      <w:bCs/>
      <w:sz w:val="20"/>
      <w:u w:val="single"/>
    </w:rPr>
  </w:style>
  <w:style w:type="paragraph" w:customStyle="1" w:styleId="cards0">
    <w:name w:val="cards"/>
    <w:basedOn w:val="Cites0"/>
    <w:uiPriority w:val="99"/>
    <w:qFormat/>
    <w:rsid w:val="00EE0480"/>
    <w:pPr>
      <w:widowControl/>
      <w:jc w:val="left"/>
    </w:pPr>
    <w:rPr>
      <w:szCs w:val="22"/>
    </w:rPr>
  </w:style>
  <w:style w:type="character" w:customStyle="1" w:styleId="Style10ptUnderline">
    <w:name w:val="Style 10 pt Underline"/>
    <w:basedOn w:val="DefaultParagraphFont"/>
    <w:rsid w:val="00EE0480"/>
    <w:rPr>
      <w:sz w:val="20"/>
      <w:u w:val="single"/>
    </w:rPr>
  </w:style>
  <w:style w:type="character" w:styleId="HTMLCite">
    <w:name w:val="HTML Cite"/>
    <w:rsid w:val="00EE0480"/>
    <w:rPr>
      <w:i/>
      <w:iCs/>
    </w:rPr>
  </w:style>
  <w:style w:type="character" w:customStyle="1" w:styleId="slug-pub-date">
    <w:name w:val="slug-pub-date"/>
    <w:basedOn w:val="DefaultParagraphFont"/>
    <w:rsid w:val="00EE0480"/>
  </w:style>
  <w:style w:type="character" w:customStyle="1" w:styleId="slug-vol">
    <w:name w:val="slug-vol"/>
    <w:basedOn w:val="DefaultParagraphFont"/>
    <w:rsid w:val="00EE0480"/>
  </w:style>
  <w:style w:type="character" w:customStyle="1" w:styleId="slug-issue">
    <w:name w:val="slug-issue"/>
    <w:basedOn w:val="DefaultParagraphFont"/>
    <w:rsid w:val="00EE0480"/>
  </w:style>
  <w:style w:type="character" w:customStyle="1" w:styleId="slug-pages">
    <w:name w:val="slug-pages"/>
    <w:basedOn w:val="DefaultParagraphFont"/>
    <w:rsid w:val="00EE048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E0480"/>
    <w:rPr>
      <w:b/>
      <w:bCs/>
      <w:strike w:val="0"/>
      <w:dstrike w:val="0"/>
      <w:sz w:val="24"/>
      <w:u w:val="none"/>
      <w:effect w:val="none"/>
    </w:rPr>
  </w:style>
  <w:style w:type="paragraph" w:customStyle="1" w:styleId="Tag2">
    <w:name w:val="Tag2"/>
    <w:basedOn w:val="Normal"/>
    <w:autoRedefine/>
    <w:qFormat/>
    <w:rsid w:val="00EE0480"/>
    <w:pPr>
      <w:spacing w:before="120"/>
    </w:pPr>
    <w:rPr>
      <w:b/>
    </w:rPr>
  </w:style>
  <w:style w:type="character" w:customStyle="1" w:styleId="tagchar">
    <w:name w:val="tagchar"/>
    <w:basedOn w:val="DefaultParagraphFont"/>
    <w:rsid w:val="00EE0480"/>
  </w:style>
  <w:style w:type="paragraph" w:customStyle="1" w:styleId="NormalText">
    <w:name w:val="Normal Text"/>
    <w:basedOn w:val="Normal"/>
    <w:link w:val="NormalTextChar"/>
    <w:autoRedefine/>
    <w:qFormat/>
    <w:rsid w:val="00EE0480"/>
    <w:pPr>
      <w:jc w:val="both"/>
    </w:pPr>
    <w:rPr>
      <w:szCs w:val="26"/>
    </w:rPr>
  </w:style>
  <w:style w:type="character" w:customStyle="1" w:styleId="pmterms11">
    <w:name w:val="pmterms11"/>
    <w:basedOn w:val="DefaultParagraphFont"/>
    <w:rsid w:val="00EE0480"/>
    <w:rPr>
      <w:b/>
      <w:bCs/>
      <w:i w:val="0"/>
      <w:iCs w:val="0"/>
      <w:color w:val="000000"/>
    </w:rPr>
  </w:style>
  <w:style w:type="character" w:customStyle="1" w:styleId="StyleUnderlineChar9ptBold">
    <w:name w:val="Style Underline Char + 9 pt Bold"/>
    <w:basedOn w:val="DefaultParagraphFont"/>
    <w:rsid w:val="00EE0480"/>
    <w:rPr>
      <w:rFonts w:ascii="Times New Roman" w:hAnsi="Times New Roman"/>
      <w:b/>
      <w:bCs/>
      <w:sz w:val="20"/>
      <w:u w:val="single"/>
      <w:lang w:val="en-US" w:eastAsia="en-US" w:bidi="ar-SA"/>
    </w:rPr>
  </w:style>
  <w:style w:type="character" w:customStyle="1" w:styleId="Style8pt">
    <w:name w:val="Style 8 pt"/>
    <w:basedOn w:val="DefaultParagraphFont"/>
    <w:rsid w:val="00EE0480"/>
    <w:rPr>
      <w:sz w:val="20"/>
    </w:rPr>
  </w:style>
  <w:style w:type="character" w:customStyle="1" w:styleId="UnderlineChar5Char">
    <w:name w:val="Underline Char5 Char"/>
    <w:basedOn w:val="DefaultParagraphFont"/>
    <w:rsid w:val="00EE0480"/>
    <w:rPr>
      <w:szCs w:val="24"/>
      <w:u w:val="single"/>
      <w:lang w:val="en-US" w:eastAsia="en-US" w:bidi="ar-SA"/>
    </w:rPr>
  </w:style>
  <w:style w:type="character" w:customStyle="1" w:styleId="BoldandUnderlineChar2Char1">
    <w:name w:val="Bold and Underline Char2 Char1"/>
    <w:basedOn w:val="DefaultParagraphFont"/>
    <w:rsid w:val="00EE048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E048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E0480"/>
    <w:rPr>
      <w:szCs w:val="24"/>
      <w:u w:val="single"/>
      <w:lang w:val="en-US" w:eastAsia="en-US" w:bidi="ar-SA"/>
    </w:rPr>
  </w:style>
  <w:style w:type="paragraph" w:customStyle="1" w:styleId="Language">
    <w:name w:val="Language"/>
    <w:basedOn w:val="Normal"/>
    <w:link w:val="LanguageChar"/>
    <w:qFormat/>
    <w:rsid w:val="00EE0480"/>
    <w:rPr>
      <w:strike/>
      <w:szCs w:val="20"/>
    </w:rPr>
  </w:style>
  <w:style w:type="character" w:customStyle="1" w:styleId="LanguageChar">
    <w:name w:val="Language Char"/>
    <w:basedOn w:val="DefaultParagraphFont"/>
    <w:link w:val="Language"/>
    <w:rsid w:val="00EE0480"/>
    <w:rPr>
      <w:rFonts w:ascii="Calibri" w:hAnsi="Calibri"/>
      <w:strike/>
      <w:sz w:val="22"/>
      <w:szCs w:val="20"/>
    </w:rPr>
  </w:style>
  <w:style w:type="paragraph" w:customStyle="1" w:styleId="UnderlineChar3">
    <w:name w:val="Underline Char3"/>
    <w:basedOn w:val="Normal"/>
    <w:link w:val="UnderlineChar3Char"/>
    <w:qFormat/>
    <w:rsid w:val="00EE0480"/>
    <w:rPr>
      <w:u w:val="single"/>
    </w:rPr>
  </w:style>
  <w:style w:type="character" w:customStyle="1" w:styleId="UnderlineChar3Char">
    <w:name w:val="Underline Char3 Char"/>
    <w:basedOn w:val="DefaultParagraphFont"/>
    <w:link w:val="UnderlineChar3"/>
    <w:rsid w:val="00EE0480"/>
    <w:rPr>
      <w:rFonts w:ascii="Calibri" w:hAnsi="Calibri"/>
      <w:sz w:val="22"/>
      <w:u w:val="single"/>
    </w:rPr>
  </w:style>
  <w:style w:type="paragraph" w:customStyle="1" w:styleId="BoldandUnderlineChar3Char">
    <w:name w:val="Bold and Underline Char3 Char"/>
    <w:basedOn w:val="Normal"/>
    <w:link w:val="BoldandUnderlineChar3CharChar"/>
    <w:qFormat/>
    <w:rsid w:val="00EE0480"/>
    <w:rPr>
      <w:b/>
      <w:u w:val="single"/>
    </w:rPr>
  </w:style>
  <w:style w:type="character" w:customStyle="1" w:styleId="BoldandUnderlineChar3CharChar">
    <w:name w:val="Bold and Underline Char3 Char Char"/>
    <w:basedOn w:val="DefaultParagraphFont"/>
    <w:link w:val="BoldandUnderlineChar3Char"/>
    <w:rsid w:val="00EE0480"/>
    <w:rPr>
      <w:rFonts w:ascii="Calibri" w:hAnsi="Calibri"/>
      <w:b/>
      <w:sz w:val="22"/>
      <w:u w:val="single"/>
    </w:rPr>
  </w:style>
  <w:style w:type="character" w:customStyle="1" w:styleId="UnderlineChar1">
    <w:name w:val="Underline Char1"/>
    <w:basedOn w:val="DefaultParagraphFont"/>
    <w:rsid w:val="00EE0480"/>
    <w:rPr>
      <w:szCs w:val="24"/>
      <w:u w:val="single"/>
      <w:lang w:val="en-US" w:eastAsia="en-US" w:bidi="ar-SA"/>
    </w:rPr>
  </w:style>
  <w:style w:type="character" w:customStyle="1" w:styleId="BoldandUnderlineChar1Char2Char">
    <w:name w:val="Bold and Underline Char1 Char2 Char"/>
    <w:basedOn w:val="DefaultParagraphFont"/>
    <w:rsid w:val="00EE0480"/>
    <w:rPr>
      <w:b/>
      <w:szCs w:val="24"/>
      <w:u w:val="single"/>
      <w:lang w:val="en-US" w:eastAsia="en-US" w:bidi="ar-SA"/>
    </w:rPr>
  </w:style>
  <w:style w:type="character" w:customStyle="1" w:styleId="SmalltextChar">
    <w:name w:val="Small text Char"/>
    <w:aliases w:val="Quote1 Char1"/>
    <w:link w:val="Smalltext"/>
    <w:rsid w:val="00EE0480"/>
    <w:rPr>
      <w:rFonts w:ascii="Arial Narrow" w:hAnsi="Arial Narrow"/>
      <w:sz w:val="22"/>
    </w:rPr>
  </w:style>
  <w:style w:type="paragraph" w:customStyle="1" w:styleId="HotRoute">
    <w:name w:val="Hot Route"/>
    <w:basedOn w:val="Normal"/>
    <w:link w:val="HotRouteChar0"/>
    <w:qFormat/>
    <w:rsid w:val="00EE0480"/>
    <w:pPr>
      <w:ind w:left="144"/>
    </w:pPr>
  </w:style>
  <w:style w:type="paragraph" w:customStyle="1" w:styleId="Cardstyle0">
    <w:name w:val="Cardstyle"/>
    <w:basedOn w:val="Normal"/>
    <w:next w:val="Normal"/>
    <w:qFormat/>
    <w:rsid w:val="00EE0480"/>
  </w:style>
  <w:style w:type="character" w:customStyle="1" w:styleId="Style12ptBoldUnderline1">
    <w:name w:val="Style 12 pt Bold Underline1"/>
    <w:basedOn w:val="DefaultParagraphFont"/>
    <w:rsid w:val="00EE0480"/>
    <w:rPr>
      <w:b/>
      <w:bCs/>
      <w:sz w:val="24"/>
      <w:u w:val="single"/>
    </w:rPr>
  </w:style>
  <w:style w:type="character" w:customStyle="1" w:styleId="StyleEmphasisArial12ptBoldNotItalic">
    <w:name w:val="Style Emphasis + Arial 12 pt Bold Not Italic"/>
    <w:basedOn w:val="Emphasis"/>
    <w:rsid w:val="00EE0480"/>
    <w:rPr>
      <w:rFonts w:ascii="Arial" w:hAnsi="Arial" w:cs="Times New Roman"/>
      <w:b w:val="0"/>
      <w:bCs/>
      <w:i/>
      <w:iCs/>
      <w:sz w:val="24"/>
      <w:u w:val="single"/>
      <w:bdr w:val="single" w:sz="8" w:space="0" w:color="auto"/>
    </w:rPr>
  </w:style>
  <w:style w:type="character" w:customStyle="1" w:styleId="DebateHighlighted">
    <w:name w:val="Debate Highlighted"/>
    <w:qFormat/>
    <w:rsid w:val="00EE048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EE0480"/>
    <w:rPr>
      <w:rFonts w:ascii="SimSun" w:eastAsia="SimSun" w:hAnsi="SimSun"/>
      <w:sz w:val="15"/>
      <w:lang w:eastAsia="zh-CN"/>
    </w:rPr>
  </w:style>
  <w:style w:type="paragraph" w:customStyle="1" w:styleId="UnreadText">
    <w:name w:val="Unread Text"/>
    <w:basedOn w:val="Normal"/>
    <w:next w:val="Normal"/>
    <w:link w:val="UnreadTextChar"/>
    <w:autoRedefine/>
    <w:qFormat/>
    <w:rsid w:val="00EE0480"/>
    <w:pPr>
      <w:ind w:left="360"/>
    </w:pPr>
    <w:rPr>
      <w:rFonts w:ascii="SimSun" w:eastAsia="SimSun" w:hAnsi="SimSun"/>
      <w:sz w:val="15"/>
      <w:lang w:eastAsia="zh-CN"/>
    </w:rPr>
  </w:style>
  <w:style w:type="paragraph" w:customStyle="1" w:styleId="AuthorDate">
    <w:name w:val="AuthorDate"/>
    <w:next w:val="Normal"/>
    <w:link w:val="AuthorDateChar"/>
    <w:qFormat/>
    <w:rsid w:val="00EE0480"/>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EE0480"/>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EE0480"/>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EE0480"/>
    <w:rPr>
      <w:rFonts w:ascii="Times New Roman" w:hAnsi="Times New Roman"/>
      <w:sz w:val="20"/>
      <w:u w:val="single"/>
      <w:bdr w:val="none" w:sz="0" w:space="0" w:color="auto"/>
      <w:shd w:val="clear" w:color="auto" w:fill="C0C0C0"/>
    </w:rPr>
  </w:style>
  <w:style w:type="character" w:customStyle="1" w:styleId="smallChar">
    <w:name w:val="small Char"/>
    <w:rsid w:val="00EE0480"/>
    <w:rPr>
      <w:rFonts w:ascii="Calibri" w:eastAsia="Calibri" w:hAnsi="Calibri" w:cs="Calibri"/>
      <w:sz w:val="16"/>
      <w:szCs w:val="20"/>
      <w:lang w:val="x-none" w:eastAsia="x-none"/>
    </w:rPr>
  </w:style>
  <w:style w:type="paragraph" w:customStyle="1" w:styleId="HotRoute0">
    <w:name w:val="Hot Route!"/>
    <w:basedOn w:val="Normal"/>
    <w:uiPriority w:val="99"/>
    <w:qFormat/>
    <w:rsid w:val="00EE0480"/>
    <w:pPr>
      <w:ind w:left="144"/>
    </w:pPr>
    <w:rPr>
      <w:lang w:val="x-none" w:eastAsia="x-none"/>
    </w:rPr>
  </w:style>
  <w:style w:type="character" w:customStyle="1" w:styleId="BodyTextIndent3Char1">
    <w:name w:val="Body Text Indent 3 Char1"/>
    <w:basedOn w:val="DefaultParagraphFont"/>
    <w:uiPriority w:val="99"/>
    <w:semiHidden/>
    <w:rsid w:val="00EE0480"/>
    <w:rPr>
      <w:rFonts w:ascii="Times New Roman" w:hAnsi="Times New Roman" w:cs="Times New Roman"/>
      <w:sz w:val="16"/>
      <w:szCs w:val="16"/>
    </w:rPr>
  </w:style>
  <w:style w:type="character" w:customStyle="1" w:styleId="BodyText2Char1">
    <w:name w:val="Body Text 2 Char1"/>
    <w:basedOn w:val="DefaultParagraphFont"/>
    <w:uiPriority w:val="99"/>
    <w:semiHidden/>
    <w:rsid w:val="00EE0480"/>
    <w:rPr>
      <w:rFonts w:ascii="Times New Roman" w:hAnsi="Times New Roman" w:cs="Times New Roman"/>
      <w:sz w:val="20"/>
    </w:rPr>
  </w:style>
  <w:style w:type="character" w:customStyle="1" w:styleId="Heading2Char1CharCharCharCharCharC">
    <w:name w:val="Heading 2 Char1 Char Char Char Char Char C"/>
    <w:rsid w:val="00EE0480"/>
    <w:rPr>
      <w:rFonts w:cs="Arial"/>
      <w:b/>
      <w:bCs/>
      <w:iCs/>
      <w:sz w:val="24"/>
      <w:szCs w:val="28"/>
      <w:lang w:val="en-US" w:eastAsia="en-US" w:bidi="ar-SA"/>
    </w:rPr>
  </w:style>
  <w:style w:type="character" w:customStyle="1" w:styleId="underline1">
    <w:name w:val="underline1"/>
    <w:basedOn w:val="DefaultParagraphFont"/>
    <w:rsid w:val="00EE0480"/>
    <w:rPr>
      <w:u w:val="single"/>
    </w:rPr>
  </w:style>
  <w:style w:type="character" w:customStyle="1" w:styleId="author0">
    <w:name w:val="author"/>
    <w:basedOn w:val="DefaultParagraphFont"/>
    <w:rsid w:val="00EE0480"/>
    <w:rPr>
      <w:rFonts w:ascii="Times New Roman" w:hAnsi="Times New Roman"/>
      <w:b/>
      <w:sz w:val="24"/>
    </w:rPr>
  </w:style>
  <w:style w:type="character" w:customStyle="1" w:styleId="FontStyle291">
    <w:name w:val="Font Style291"/>
    <w:basedOn w:val="DefaultParagraphFont"/>
    <w:uiPriority w:val="99"/>
    <w:rsid w:val="00EE048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E048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E0480"/>
  </w:style>
  <w:style w:type="character" w:customStyle="1" w:styleId="StyleStyleMicroText7ptArialNarrow10ptChar">
    <w:name w:val="Style Style MicroText + 7 pt + Arial Narrow 10 pt Char"/>
    <w:basedOn w:val="DefaultParagraphFont"/>
    <w:link w:val="StyleStyleMicroText7ptArialNarrow10pt"/>
    <w:rsid w:val="00EE0480"/>
    <w:rPr>
      <w:rFonts w:ascii="Calibri" w:hAnsi="Calibri"/>
      <w:sz w:val="22"/>
    </w:rPr>
  </w:style>
  <w:style w:type="paragraph" w:customStyle="1" w:styleId="Cards1">
    <w:name w:val="Cards1"/>
    <w:basedOn w:val="Normal"/>
    <w:link w:val="Cards1Char"/>
    <w:qFormat/>
    <w:rsid w:val="00EE0480"/>
    <w:pPr>
      <w:ind w:left="288"/>
    </w:pPr>
    <w:rPr>
      <w:u w:val="single"/>
    </w:rPr>
  </w:style>
  <w:style w:type="character" w:customStyle="1" w:styleId="Cards1Char">
    <w:name w:val="Cards1 Char"/>
    <w:basedOn w:val="DefaultParagraphFont"/>
    <w:link w:val="Cards1"/>
    <w:rsid w:val="00EE0480"/>
    <w:rPr>
      <w:rFonts w:ascii="Calibri" w:hAnsi="Calibri"/>
      <w:sz w:val="22"/>
      <w:u w:val="single"/>
    </w:rPr>
  </w:style>
  <w:style w:type="paragraph" w:customStyle="1" w:styleId="StyleCardTextTimesNewRoman11ptUnderline">
    <w:name w:val="Style Card Text + Times New Roman 11 pt Underline"/>
    <w:link w:val="StyleCardTextTimesNewRoman11ptUnderlineChar"/>
    <w:qFormat/>
    <w:rsid w:val="00EE048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EE0480"/>
    <w:rPr>
      <w:rFonts w:ascii="Arial" w:eastAsia="Calibri" w:hAnsi="Arial" w:cs="Arial"/>
      <w:sz w:val="22"/>
      <w:szCs w:val="22"/>
      <w:u w:val="single"/>
    </w:rPr>
  </w:style>
  <w:style w:type="character" w:customStyle="1" w:styleId="EmphasizeThis">
    <w:name w:val="EmphasizeThis"/>
    <w:rsid w:val="00EE0480"/>
    <w:rPr>
      <w:rFonts w:ascii="Georgia" w:hAnsi="Georgia"/>
      <w:b/>
      <w:iCs/>
      <w:sz w:val="24"/>
      <w:u w:val="thick"/>
    </w:rPr>
  </w:style>
  <w:style w:type="paragraph" w:customStyle="1" w:styleId="Stylecard8pt">
    <w:name w:val="Style card + 8 pt"/>
    <w:basedOn w:val="Normal"/>
    <w:link w:val="Stylecard8ptChar"/>
    <w:qFormat/>
    <w:rsid w:val="00EE0480"/>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EE0480"/>
    <w:rPr>
      <w:rFonts w:ascii="Georgia" w:hAnsi="Georgia"/>
      <w:color w:val="000000"/>
      <w:sz w:val="22"/>
      <w:u w:val="single"/>
      <w:lang w:eastAsia="ar-SA"/>
    </w:rPr>
  </w:style>
  <w:style w:type="character" w:customStyle="1" w:styleId="bhl">
    <w:name w:val="bhl"/>
    <w:basedOn w:val="DefaultParagraphFont"/>
    <w:rsid w:val="00EE0480"/>
  </w:style>
  <w:style w:type="paragraph" w:customStyle="1" w:styleId="TagGA11">
    <w:name w:val="Tag GA 11"/>
    <w:basedOn w:val="TOC1"/>
    <w:uiPriority w:val="99"/>
    <w:qFormat/>
    <w:rsid w:val="00EE0480"/>
    <w:pPr>
      <w:spacing w:before="0" w:after="160"/>
    </w:pPr>
    <w:rPr>
      <w:rFonts w:ascii="Georgia" w:eastAsia="Calibri" w:hAnsi="Georgia"/>
      <w:u w:val="none"/>
      <w:lang w:bidi="ar-SA"/>
    </w:rPr>
  </w:style>
  <w:style w:type="paragraph" w:customStyle="1" w:styleId="CiteCard">
    <w:name w:val="Cite/Card"/>
    <w:basedOn w:val="TOC2"/>
    <w:uiPriority w:val="99"/>
    <w:qFormat/>
    <w:rsid w:val="00EE048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EE0480"/>
    <w:rPr>
      <w:rFonts w:ascii="Georgia" w:eastAsia="Times New Roman" w:hAnsi="Georgia" w:hint="default"/>
      <w:sz w:val="22"/>
      <w:u w:val="single"/>
      <w:lang w:eastAsia="zh-CN"/>
    </w:rPr>
  </w:style>
  <w:style w:type="character" w:styleId="CommentReference">
    <w:name w:val="annotation reference"/>
    <w:basedOn w:val="DefaultParagraphFont"/>
    <w:rsid w:val="00EE0480"/>
    <w:rPr>
      <w:sz w:val="16"/>
      <w:szCs w:val="16"/>
    </w:rPr>
  </w:style>
  <w:style w:type="character" w:customStyle="1" w:styleId="DocumentMapChar1">
    <w:name w:val="Document Map Char1"/>
    <w:basedOn w:val="DefaultParagraphFont"/>
    <w:uiPriority w:val="99"/>
    <w:rsid w:val="00EE0480"/>
    <w:rPr>
      <w:rFonts w:ascii="Tahoma" w:hAnsi="Tahoma" w:cs="Tahoma"/>
      <w:sz w:val="16"/>
      <w:szCs w:val="16"/>
    </w:rPr>
  </w:style>
  <w:style w:type="character" w:customStyle="1" w:styleId="addmd">
    <w:name w:val="addmd"/>
    <w:basedOn w:val="DefaultParagraphFont"/>
    <w:rsid w:val="00EE048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EE0480"/>
    <w:rPr>
      <w:rFonts w:ascii="Arial" w:hAnsi="Arial"/>
      <w:b/>
      <w:sz w:val="26"/>
    </w:rPr>
  </w:style>
  <w:style w:type="character" w:customStyle="1" w:styleId="UnderlinedTextCharChar">
    <w:name w:val="Underlined Text Char Char"/>
    <w:basedOn w:val="DefaultParagraphFont"/>
    <w:rsid w:val="00EE0480"/>
    <w:rPr>
      <w:rFonts w:cs="Arial"/>
      <w:bCs/>
      <w:noProof w:val="0"/>
      <w:szCs w:val="26"/>
      <w:u w:val="single"/>
      <w:lang w:val="en-US" w:eastAsia="en-US" w:bidi="ar-SA"/>
    </w:rPr>
  </w:style>
  <w:style w:type="character" w:customStyle="1" w:styleId="StyleTimesNewRoman12ptBold">
    <w:name w:val="Style Times New Roman 12 pt Bold"/>
    <w:rsid w:val="00EE0480"/>
    <w:rPr>
      <w:b/>
      <w:bCs/>
      <w:sz w:val="24"/>
    </w:rPr>
  </w:style>
  <w:style w:type="character" w:customStyle="1" w:styleId="CardText1Char">
    <w:name w:val="Card Text 1 Char"/>
    <w:rsid w:val="00EE0480"/>
    <w:rPr>
      <w:rFonts w:ascii="Georgia" w:hAnsi="Georgia"/>
      <w:color w:val="000000"/>
      <w:sz w:val="22"/>
      <w:szCs w:val="22"/>
      <w:u w:val="single"/>
    </w:rPr>
  </w:style>
  <w:style w:type="character" w:customStyle="1" w:styleId="BoldUnderlining">
    <w:name w:val="Bold Underlining"/>
    <w:rsid w:val="00EE0480"/>
    <w:rPr>
      <w:u w:val="single"/>
    </w:rPr>
  </w:style>
  <w:style w:type="character" w:customStyle="1" w:styleId="Intemphasis">
    <w:name w:val="Intemphasis"/>
    <w:uiPriority w:val="1"/>
    <w:qFormat/>
    <w:rsid w:val="00EE048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EE0480"/>
    <w:pPr>
      <w:ind w:left="288" w:right="288"/>
    </w:pPr>
    <w:rPr>
      <w:szCs w:val="16"/>
    </w:rPr>
  </w:style>
  <w:style w:type="character" w:customStyle="1" w:styleId="cardtextChar2">
    <w:name w:val="cardtext Char"/>
    <w:basedOn w:val="DefaultParagraphFont"/>
    <w:link w:val="cardtext0"/>
    <w:rsid w:val="00EE0480"/>
    <w:rPr>
      <w:rFonts w:ascii="Calibri" w:hAnsi="Calibri"/>
      <w:sz w:val="22"/>
      <w:szCs w:val="16"/>
    </w:rPr>
  </w:style>
  <w:style w:type="character" w:customStyle="1" w:styleId="BoldUnderlineChar1">
    <w:name w:val="BoldUnderline Char1"/>
    <w:rsid w:val="00EE048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E0480"/>
    <w:pPr>
      <w:spacing w:after="200"/>
      <w:contextualSpacing/>
    </w:pPr>
    <w:rPr>
      <w:rFonts w:eastAsia="Calibri"/>
      <w:u w:val="single"/>
    </w:rPr>
  </w:style>
  <w:style w:type="character" w:customStyle="1" w:styleId="UnderlinedCardTextChar">
    <w:name w:val="Underlined Card Text Char"/>
    <w:link w:val="UnderlinedCardText"/>
    <w:rsid w:val="00EE0480"/>
    <w:rPr>
      <w:rFonts w:ascii="Calibri" w:eastAsia="Calibri" w:hAnsi="Calibri"/>
      <w:sz w:val="22"/>
      <w:u w:val="single"/>
    </w:rPr>
  </w:style>
  <w:style w:type="character" w:customStyle="1" w:styleId="Hyperlink6">
    <w:name w:val="Hyperlink6"/>
    <w:basedOn w:val="DefaultParagraphFont"/>
    <w:rsid w:val="00EE0480"/>
    <w:rPr>
      <w:color w:val="3300CC"/>
      <w:u w:val="single"/>
    </w:rPr>
  </w:style>
  <w:style w:type="paragraph" w:customStyle="1" w:styleId="Tag12">
    <w:name w:val="Tag12"/>
    <w:basedOn w:val="Normal"/>
    <w:uiPriority w:val="99"/>
    <w:qFormat/>
    <w:rsid w:val="00EE0480"/>
    <w:pPr>
      <w:contextualSpacing/>
    </w:pPr>
    <w:rPr>
      <w:rFonts w:eastAsia="Cambria"/>
      <w:b/>
    </w:rPr>
  </w:style>
  <w:style w:type="paragraph" w:customStyle="1" w:styleId="Shrink8">
    <w:name w:val="Shrink8"/>
    <w:basedOn w:val="Normal"/>
    <w:uiPriority w:val="99"/>
    <w:qFormat/>
    <w:rsid w:val="00EE0480"/>
    <w:rPr>
      <w:rFonts w:eastAsia="Cambria"/>
    </w:rPr>
  </w:style>
  <w:style w:type="character" w:customStyle="1" w:styleId="highlight2">
    <w:name w:val="highlight2"/>
    <w:rsid w:val="00EE0480"/>
    <w:rPr>
      <w:rFonts w:ascii="Arial" w:hAnsi="Arial"/>
      <w:b/>
      <w:sz w:val="19"/>
      <w:u w:val="thick"/>
      <w:bdr w:val="none" w:sz="0" w:space="0" w:color="auto"/>
      <w:shd w:val="clear" w:color="auto" w:fill="auto"/>
    </w:rPr>
  </w:style>
  <w:style w:type="character" w:customStyle="1" w:styleId="citation">
    <w:name w:val="citation"/>
    <w:basedOn w:val="DefaultParagraphFont"/>
    <w:rsid w:val="00EE0480"/>
  </w:style>
  <w:style w:type="paragraph" w:customStyle="1" w:styleId="UnderlineText">
    <w:name w:val="Underline Text"/>
    <w:basedOn w:val="Normal"/>
    <w:link w:val="UnderlineTextChar"/>
    <w:qFormat/>
    <w:rsid w:val="00EE0480"/>
    <w:pPr>
      <w:ind w:left="288"/>
    </w:pPr>
    <w:rPr>
      <w:u w:val="single"/>
    </w:rPr>
  </w:style>
  <w:style w:type="character" w:customStyle="1" w:styleId="UnderlineTextChar">
    <w:name w:val="Underline Text Char"/>
    <w:basedOn w:val="DefaultParagraphFont"/>
    <w:link w:val="UnderlineText"/>
    <w:rsid w:val="00EE0480"/>
    <w:rPr>
      <w:rFonts w:ascii="Calibri" w:hAnsi="Calibri"/>
      <w:sz w:val="22"/>
      <w:u w:val="single"/>
    </w:rPr>
  </w:style>
  <w:style w:type="character" w:customStyle="1" w:styleId="il">
    <w:name w:val="il"/>
    <w:basedOn w:val="DefaultParagraphFont"/>
    <w:rsid w:val="00EE0480"/>
  </w:style>
  <w:style w:type="character" w:customStyle="1" w:styleId="commentstext">
    <w:name w:val="comments_text"/>
    <w:uiPriority w:val="99"/>
    <w:rsid w:val="00EE0480"/>
    <w:rPr>
      <w:rFonts w:cs="Times New Roman"/>
    </w:rPr>
  </w:style>
  <w:style w:type="paragraph" w:customStyle="1" w:styleId="Heading42">
    <w:name w:val="Heading 42"/>
    <w:basedOn w:val="Normal"/>
    <w:uiPriority w:val="99"/>
    <w:qFormat/>
    <w:rsid w:val="00EE0480"/>
  </w:style>
  <w:style w:type="paragraph" w:customStyle="1" w:styleId="DebateNormal">
    <w:name w:val="DebateNormal"/>
    <w:basedOn w:val="Normal"/>
    <w:link w:val="DebateNormalChar"/>
    <w:qFormat/>
    <w:rsid w:val="00EE0480"/>
    <w:pPr>
      <w:spacing w:line="276" w:lineRule="auto"/>
    </w:pPr>
    <w:rPr>
      <w:rFonts w:eastAsia="Calibri"/>
      <w:szCs w:val="20"/>
    </w:rPr>
  </w:style>
  <w:style w:type="character" w:customStyle="1" w:styleId="DebateNormalChar">
    <w:name w:val="DebateNormal Char"/>
    <w:basedOn w:val="DefaultParagraphFont"/>
    <w:link w:val="DebateNormal"/>
    <w:rsid w:val="00EE0480"/>
    <w:rPr>
      <w:rFonts w:ascii="Calibri" w:eastAsia="Calibri" w:hAnsi="Calibri"/>
      <w:sz w:val="22"/>
      <w:szCs w:val="20"/>
    </w:rPr>
  </w:style>
  <w:style w:type="paragraph" w:customStyle="1" w:styleId="DebateEmphasis">
    <w:name w:val="DebateEmphasis"/>
    <w:basedOn w:val="Normal"/>
    <w:link w:val="DebateEmphasisChar"/>
    <w:qFormat/>
    <w:rsid w:val="00EE048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E0480"/>
    <w:rPr>
      <w:rFonts w:ascii="Calibri" w:eastAsia="Calibri" w:hAnsi="Calibri"/>
      <w:b/>
      <w:sz w:val="22"/>
      <w:szCs w:val="20"/>
      <w:u w:val="single"/>
    </w:rPr>
  </w:style>
  <w:style w:type="paragraph" w:customStyle="1" w:styleId="NormalCite">
    <w:name w:val="NormalCite"/>
    <w:link w:val="NormalCiteChar"/>
    <w:qFormat/>
    <w:rsid w:val="00EE048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EE0480"/>
    <w:rPr>
      <w:rFonts w:ascii="Times New Roman" w:eastAsiaTheme="minorHAnsi" w:hAnsi="Times New Roman" w:cs="Times New Roman"/>
      <w:sz w:val="18"/>
      <w:szCs w:val="22"/>
    </w:rPr>
  </w:style>
  <w:style w:type="character" w:customStyle="1" w:styleId="articletext">
    <w:name w:val="articletext"/>
    <w:basedOn w:val="DefaultParagraphFont"/>
    <w:rsid w:val="00EE0480"/>
  </w:style>
  <w:style w:type="character" w:customStyle="1" w:styleId="grey10">
    <w:name w:val="grey10"/>
    <w:basedOn w:val="DefaultParagraphFont"/>
    <w:rsid w:val="00EE0480"/>
  </w:style>
  <w:style w:type="character" w:customStyle="1" w:styleId="navy13bd">
    <w:name w:val="navy13bd"/>
    <w:basedOn w:val="DefaultParagraphFont"/>
    <w:rsid w:val="00EE0480"/>
  </w:style>
  <w:style w:type="character" w:customStyle="1" w:styleId="Style9ptUnderline2">
    <w:name w:val="Style 9 pt Underline2"/>
    <w:basedOn w:val="DefaultParagraphFont"/>
    <w:rsid w:val="00EE0480"/>
    <w:rPr>
      <w:sz w:val="20"/>
      <w:u w:val="single"/>
    </w:rPr>
  </w:style>
  <w:style w:type="character" w:customStyle="1" w:styleId="Style9ptBoldUnderline1">
    <w:name w:val="Style 9 pt Bold Underline1"/>
    <w:basedOn w:val="DefaultParagraphFont"/>
    <w:rsid w:val="00EE0480"/>
    <w:rPr>
      <w:b/>
      <w:bCs/>
      <w:sz w:val="20"/>
      <w:u w:val="single"/>
    </w:rPr>
  </w:style>
  <w:style w:type="character" w:customStyle="1" w:styleId="TagsCharChar">
    <w:name w:val="Tags Char Char"/>
    <w:basedOn w:val="DefaultParagraphFont"/>
    <w:rsid w:val="00EE0480"/>
    <w:rPr>
      <w:rFonts w:eastAsia="SimSun"/>
      <w:b/>
      <w:sz w:val="24"/>
      <w:lang w:val="en-US" w:eastAsia="zh-CN" w:bidi="ar-SA"/>
    </w:rPr>
  </w:style>
  <w:style w:type="paragraph" w:customStyle="1" w:styleId="cardCharCharCharChar">
    <w:name w:val="card Char Char Char Char"/>
    <w:basedOn w:val="Normal"/>
    <w:qFormat/>
    <w:rsid w:val="00EE0480"/>
    <w:pPr>
      <w:widowControl w:val="0"/>
      <w:overflowPunct w:val="0"/>
      <w:autoSpaceDE w:val="0"/>
      <w:autoSpaceDN w:val="0"/>
      <w:adjustRightInd w:val="0"/>
      <w:ind w:left="288" w:right="288"/>
      <w:textAlignment w:val="baseline"/>
    </w:pPr>
    <w:rPr>
      <w:szCs w:val="20"/>
    </w:rPr>
  </w:style>
  <w:style w:type="paragraph" w:customStyle="1" w:styleId="Small">
    <w:name w:val="Small"/>
    <w:basedOn w:val="Normal"/>
    <w:qFormat/>
    <w:rsid w:val="00EE0480"/>
    <w:rPr>
      <w:rFonts w:ascii="Times" w:hAnsi="Times"/>
    </w:rPr>
  </w:style>
  <w:style w:type="paragraph" w:customStyle="1" w:styleId="CARD">
    <w:name w:val="CARD"/>
    <w:basedOn w:val="Normal"/>
    <w:link w:val="CARDChar0"/>
    <w:qFormat/>
    <w:rsid w:val="00EE0480"/>
    <w:rPr>
      <w:u w:val="single"/>
    </w:rPr>
  </w:style>
  <w:style w:type="character" w:customStyle="1" w:styleId="CARDChar0">
    <w:name w:val="CARD Char"/>
    <w:basedOn w:val="DefaultParagraphFont"/>
    <w:link w:val="CARD"/>
    <w:rsid w:val="00EE0480"/>
    <w:rPr>
      <w:rFonts w:ascii="Calibri" w:hAnsi="Calibri"/>
      <w:sz w:val="22"/>
      <w:u w:val="single"/>
    </w:rPr>
  </w:style>
  <w:style w:type="paragraph" w:customStyle="1" w:styleId="Normal2">
    <w:name w:val="Normal2"/>
    <w:basedOn w:val="Normal"/>
    <w:qFormat/>
    <w:rsid w:val="00EE0480"/>
  </w:style>
  <w:style w:type="character" w:customStyle="1" w:styleId="Style11ptThickunderline">
    <w:name w:val="Style 11 pt Thick underline"/>
    <w:rsid w:val="00EE0480"/>
    <w:rPr>
      <w:rFonts w:ascii="Times New Roman" w:hAnsi="Times New Roman"/>
      <w:sz w:val="20"/>
      <w:u w:val="single"/>
    </w:rPr>
  </w:style>
  <w:style w:type="character" w:customStyle="1" w:styleId="Style11ptBoldThickunderline">
    <w:name w:val="Style 11 pt Bold Thick underline"/>
    <w:rsid w:val="00EE0480"/>
    <w:rPr>
      <w:rFonts w:ascii="Times New Roman" w:hAnsi="Times New Roman"/>
      <w:b/>
      <w:bCs/>
      <w:sz w:val="20"/>
      <w:u w:val="single"/>
    </w:rPr>
  </w:style>
  <w:style w:type="character" w:customStyle="1" w:styleId="CharChar5">
    <w:name w:val="Char Char5"/>
    <w:rsid w:val="00EE048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EE0480"/>
    <w:pPr>
      <w:autoSpaceDE w:val="0"/>
      <w:autoSpaceDN w:val="0"/>
      <w:adjustRightInd w:val="0"/>
      <w:spacing w:after="200" w:line="276" w:lineRule="auto"/>
      <w:ind w:left="288" w:right="288"/>
      <w:jc w:val="both"/>
    </w:pPr>
    <w:rPr>
      <w:szCs w:val="20"/>
      <w:u w:val="thick"/>
    </w:rPr>
  </w:style>
  <w:style w:type="character" w:customStyle="1" w:styleId="UnderlineBoldIndentCharChar">
    <w:name w:val="Underline + Bold Indent Char Char"/>
    <w:link w:val="UnderlineBoldIndent"/>
    <w:rsid w:val="00EE0480"/>
    <w:rPr>
      <w:rFonts w:ascii="Calibri"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EE0480"/>
    <w:rPr>
      <w:u w:val="single"/>
    </w:rPr>
  </w:style>
  <w:style w:type="character" w:customStyle="1" w:styleId="StyleUnderlineBoldIndent11ptChar">
    <w:name w:val="Style Underline + Bold Indent + 11 pt Char"/>
    <w:link w:val="StyleUnderlineBoldIndent11pt"/>
    <w:rsid w:val="00EE0480"/>
    <w:rPr>
      <w:rFonts w:ascii="Calibri"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EE0480"/>
    <w:rPr>
      <w:b/>
      <w:bCs/>
      <w:u w:val="single"/>
    </w:rPr>
  </w:style>
  <w:style w:type="character" w:customStyle="1" w:styleId="StyleUnderlineBoldIndent11ptBoldChar">
    <w:name w:val="Style Underline + Bold Indent + 11 pt Bold Char"/>
    <w:link w:val="StyleUnderlineBoldIndent11ptBold"/>
    <w:rsid w:val="00EE0480"/>
    <w:rPr>
      <w:rFonts w:ascii="Calibri" w:hAnsi="Calibri"/>
      <w:b/>
      <w:bCs/>
      <w:sz w:val="22"/>
      <w:szCs w:val="20"/>
      <w:u w:val="single"/>
    </w:rPr>
  </w:style>
  <w:style w:type="paragraph" w:customStyle="1" w:styleId="Normal20pt">
    <w:name w:val="Normal  + 20 pt"/>
    <w:basedOn w:val="Normal"/>
    <w:uiPriority w:val="6"/>
    <w:qFormat/>
    <w:rsid w:val="00EE0480"/>
    <w:rPr>
      <w:bCs/>
      <w:u w:val="single"/>
    </w:rPr>
  </w:style>
  <w:style w:type="character" w:customStyle="1" w:styleId="StyleStyle4CharTimesNewRoman11pt">
    <w:name w:val="Style Style4 Char + Times New Roman 11 pt"/>
    <w:basedOn w:val="DefaultParagraphFont"/>
    <w:rsid w:val="00EE0480"/>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EE0480"/>
    <w:pPr>
      <w:spacing w:before="100" w:beforeAutospacing="1" w:after="100" w:afterAutospacing="1"/>
    </w:pPr>
  </w:style>
  <w:style w:type="paragraph" w:customStyle="1" w:styleId="author-credentials">
    <w:name w:val="author-credentials"/>
    <w:basedOn w:val="Normal"/>
    <w:uiPriority w:val="99"/>
    <w:qFormat/>
    <w:rsid w:val="00EE0480"/>
    <w:pPr>
      <w:spacing w:before="100" w:beforeAutospacing="1" w:after="100" w:afterAutospacing="1"/>
    </w:pPr>
  </w:style>
  <w:style w:type="character" w:customStyle="1" w:styleId="HTMLPreformattedChar1">
    <w:name w:val="HTML Preformatted Char1"/>
    <w:basedOn w:val="DefaultParagraphFont"/>
    <w:uiPriority w:val="99"/>
    <w:semiHidden/>
    <w:rsid w:val="00EE0480"/>
    <w:rPr>
      <w:rFonts w:ascii="Consolas" w:hAnsi="Consolas" w:cs="Consolas"/>
      <w:sz w:val="20"/>
      <w:szCs w:val="20"/>
    </w:rPr>
  </w:style>
  <w:style w:type="character" w:customStyle="1" w:styleId="StyleStyle4CharTimesNewRoman11ptBold">
    <w:name w:val="Style Style4 Char + Times New Roman 11 pt Bold"/>
    <w:basedOn w:val="DefaultParagraphFont"/>
    <w:rsid w:val="00EE048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EE0480"/>
    <w:rPr>
      <w:rFonts w:ascii="Times New Roman" w:hAnsi="Times New Roman"/>
      <w:i/>
      <w:iCs/>
      <w:sz w:val="20"/>
      <w:szCs w:val="24"/>
      <w:u w:val="single"/>
      <w:lang w:val="en-US" w:eastAsia="en-US" w:bidi="ar-SA"/>
    </w:rPr>
  </w:style>
  <w:style w:type="character" w:customStyle="1" w:styleId="headline">
    <w:name w:val="headline"/>
    <w:basedOn w:val="DefaultParagraphFont"/>
    <w:rsid w:val="00EE0480"/>
  </w:style>
  <w:style w:type="character" w:customStyle="1" w:styleId="CharChar4">
    <w:name w:val="Char Char4"/>
    <w:basedOn w:val="DefaultParagraphFont"/>
    <w:rsid w:val="00EE0480"/>
    <w:rPr>
      <w:rFonts w:cs="Arial"/>
      <w:b/>
      <w:bCs/>
      <w:iCs/>
      <w:szCs w:val="28"/>
      <w:lang w:val="en-US" w:eastAsia="en-US" w:bidi="ar-SA"/>
    </w:rPr>
  </w:style>
  <w:style w:type="character" w:customStyle="1" w:styleId="yshortcuts">
    <w:name w:val="yshortcuts"/>
    <w:basedOn w:val="DefaultParagraphFont"/>
    <w:rsid w:val="00EE0480"/>
  </w:style>
  <w:style w:type="character" w:customStyle="1" w:styleId="HotRouteChar0">
    <w:name w:val="Hot Route Char"/>
    <w:link w:val="HotRoute"/>
    <w:rsid w:val="00EE0480"/>
    <w:rPr>
      <w:rFonts w:ascii="Calibri" w:hAnsi="Calibri"/>
      <w:sz w:val="22"/>
    </w:rPr>
  </w:style>
  <w:style w:type="paragraph" w:styleId="PlainText">
    <w:name w:val="Plain Text"/>
    <w:basedOn w:val="Normal"/>
    <w:link w:val="PlainTextChar"/>
    <w:rsid w:val="00EE0480"/>
    <w:rPr>
      <w:rFonts w:ascii="Courier New" w:hAnsi="Courier New" w:cs="Courier New"/>
      <w:szCs w:val="20"/>
    </w:rPr>
  </w:style>
  <w:style w:type="character" w:customStyle="1" w:styleId="PlainTextChar">
    <w:name w:val="Plain Text Char"/>
    <w:basedOn w:val="DefaultParagraphFont"/>
    <w:link w:val="PlainText"/>
    <w:rsid w:val="00EE0480"/>
    <w:rPr>
      <w:rFonts w:ascii="Courier New" w:hAnsi="Courier New" w:cs="Courier New"/>
      <w:sz w:val="22"/>
      <w:szCs w:val="20"/>
    </w:rPr>
  </w:style>
  <w:style w:type="character" w:customStyle="1" w:styleId="senselabelstart">
    <w:name w:val="sense_label start"/>
    <w:basedOn w:val="DefaultParagraphFont"/>
    <w:rsid w:val="00EE0480"/>
  </w:style>
  <w:style w:type="character" w:customStyle="1" w:styleId="sensecontent">
    <w:name w:val="sense_content"/>
    <w:basedOn w:val="DefaultParagraphFont"/>
    <w:rsid w:val="00EE0480"/>
  </w:style>
  <w:style w:type="character" w:customStyle="1" w:styleId="vi">
    <w:name w:val="vi"/>
    <w:basedOn w:val="DefaultParagraphFont"/>
    <w:rsid w:val="00EE0480"/>
  </w:style>
  <w:style w:type="character" w:customStyle="1" w:styleId="italic">
    <w:name w:val="italic"/>
    <w:basedOn w:val="DefaultParagraphFont"/>
    <w:rsid w:val="00EE0480"/>
  </w:style>
  <w:style w:type="paragraph" w:customStyle="1" w:styleId="Microtext0">
    <w:name w:val="Microtext"/>
    <w:basedOn w:val="Normal"/>
    <w:next w:val="Normal"/>
    <w:link w:val="MicrotextChar0"/>
    <w:qFormat/>
    <w:rsid w:val="00EE0480"/>
    <w:rPr>
      <w:sz w:val="12"/>
    </w:rPr>
  </w:style>
  <w:style w:type="character" w:customStyle="1" w:styleId="MicrotextChar0">
    <w:name w:val="Microtext Char"/>
    <w:link w:val="Microtext0"/>
    <w:rsid w:val="00EE0480"/>
    <w:rPr>
      <w:rFonts w:ascii="Calibri" w:hAnsi="Calibri"/>
      <w:sz w:val="12"/>
    </w:rPr>
  </w:style>
  <w:style w:type="character" w:customStyle="1" w:styleId="st">
    <w:name w:val="st"/>
    <w:basedOn w:val="DefaultParagraphFont"/>
    <w:rsid w:val="00EE0480"/>
  </w:style>
  <w:style w:type="paragraph" w:customStyle="1" w:styleId="Style6">
    <w:name w:val="Style6"/>
    <w:basedOn w:val="Normal"/>
    <w:link w:val="Style6Char"/>
    <w:autoRedefine/>
    <w:qFormat/>
    <w:rsid w:val="00EE0480"/>
    <w:rPr>
      <w:b/>
    </w:rPr>
  </w:style>
  <w:style w:type="character" w:customStyle="1" w:styleId="Style6Char">
    <w:name w:val="Style6 Char"/>
    <w:basedOn w:val="DefaultParagraphFont"/>
    <w:link w:val="Style6"/>
    <w:rsid w:val="00EE0480"/>
    <w:rPr>
      <w:rFonts w:ascii="Calibri" w:hAnsi="Calibri"/>
      <w:b/>
      <w:sz w:val="22"/>
    </w:rPr>
  </w:style>
  <w:style w:type="paragraph" w:customStyle="1" w:styleId="Style11">
    <w:name w:val="Style11"/>
    <w:basedOn w:val="Normal"/>
    <w:link w:val="Style11Char"/>
    <w:qFormat/>
    <w:rsid w:val="00EE0480"/>
    <w:rPr>
      <w:b/>
      <w:szCs w:val="20"/>
      <w:u w:val="thick"/>
    </w:rPr>
  </w:style>
  <w:style w:type="paragraph" w:customStyle="1" w:styleId="Style12">
    <w:name w:val="Style12"/>
    <w:basedOn w:val="Normal"/>
    <w:link w:val="Style12Char"/>
    <w:qFormat/>
    <w:rsid w:val="00EE0480"/>
    <w:rPr>
      <w:b/>
      <w:u w:val="thick"/>
    </w:rPr>
  </w:style>
  <w:style w:type="character" w:customStyle="1" w:styleId="Style11Char">
    <w:name w:val="Style11 Char"/>
    <w:basedOn w:val="DefaultParagraphFont"/>
    <w:link w:val="Style11"/>
    <w:rsid w:val="00EE0480"/>
    <w:rPr>
      <w:rFonts w:ascii="Calibri" w:hAnsi="Calibri"/>
      <w:b/>
      <w:sz w:val="22"/>
      <w:szCs w:val="20"/>
      <w:u w:val="thick"/>
    </w:rPr>
  </w:style>
  <w:style w:type="character" w:customStyle="1" w:styleId="Style12Char">
    <w:name w:val="Style12 Char"/>
    <w:basedOn w:val="DefaultParagraphFont"/>
    <w:link w:val="Style12"/>
    <w:rsid w:val="00EE0480"/>
    <w:rPr>
      <w:rFonts w:ascii="Calibri" w:hAnsi="Calibri"/>
      <w:b/>
      <w:sz w:val="22"/>
      <w:u w:val="thick"/>
    </w:rPr>
  </w:style>
  <w:style w:type="character" w:customStyle="1" w:styleId="caps-label">
    <w:name w:val="caps-label"/>
    <w:basedOn w:val="DefaultParagraphFont"/>
    <w:rsid w:val="00EE0480"/>
  </w:style>
  <w:style w:type="character" w:customStyle="1" w:styleId="wikiexternallink">
    <w:name w:val="wikiexternallink"/>
    <w:basedOn w:val="DefaultParagraphFont"/>
    <w:rsid w:val="00EE0480"/>
  </w:style>
  <w:style w:type="character" w:customStyle="1" w:styleId="wikigeneratedlinkcontent">
    <w:name w:val="wikigeneratedlinkcontent"/>
    <w:basedOn w:val="DefaultParagraphFont"/>
    <w:rsid w:val="00EE0480"/>
  </w:style>
  <w:style w:type="character" w:customStyle="1" w:styleId="ShrinkChar">
    <w:name w:val="Shrink Char"/>
    <w:link w:val="Shrink"/>
    <w:locked/>
    <w:rsid w:val="00EE0480"/>
    <w:rPr>
      <w:rFonts w:ascii="Garamond" w:eastAsia="Times New Roman" w:hAnsi="Garamond"/>
      <w:sz w:val="12"/>
    </w:rPr>
  </w:style>
  <w:style w:type="paragraph" w:customStyle="1" w:styleId="Shrink">
    <w:name w:val="Shrink"/>
    <w:link w:val="ShrinkChar"/>
    <w:qFormat/>
    <w:rsid w:val="00EE0480"/>
    <w:pPr>
      <w:ind w:left="288" w:right="288"/>
    </w:pPr>
    <w:rPr>
      <w:rFonts w:ascii="Garamond" w:eastAsia="Times New Roman" w:hAnsi="Garamond"/>
      <w:sz w:val="12"/>
    </w:rPr>
  </w:style>
  <w:style w:type="character" w:customStyle="1" w:styleId="aqj">
    <w:name w:val="aqj"/>
    <w:basedOn w:val="DefaultParagraphFont"/>
    <w:rsid w:val="00EE0480"/>
  </w:style>
  <w:style w:type="character" w:customStyle="1" w:styleId="StyleStyleBoldUnderlineIntenseEmphasisUnderlineapple-style-s">
    <w:name w:val="Style Style Bold UnderlineIntense EmphasisUnderlineapple-style-s..."/>
    <w:basedOn w:val="DefaultParagraphFont"/>
    <w:rsid w:val="00EE0480"/>
    <w:rPr>
      <w:b w:val="0"/>
      <w:bCs w:val="0"/>
      <w:sz w:val="22"/>
      <w:u w:val="single"/>
      <w:bdr w:val="none" w:sz="0" w:space="0" w:color="auto"/>
    </w:rPr>
  </w:style>
  <w:style w:type="paragraph" w:customStyle="1" w:styleId="blocktitle0">
    <w:name w:val="block title"/>
    <w:basedOn w:val="Normal"/>
    <w:link w:val="blocktitleChar0"/>
    <w:autoRedefine/>
    <w:qFormat/>
    <w:rsid w:val="00EE0480"/>
    <w:pPr>
      <w:spacing w:after="240"/>
      <w:jc w:val="center"/>
      <w:outlineLvl w:val="0"/>
    </w:pPr>
    <w:rPr>
      <w:rFonts w:eastAsia="Calibri"/>
      <w:b/>
      <w:caps/>
      <w:sz w:val="28"/>
      <w:szCs w:val="28"/>
      <w:lang w:val="es-ES"/>
    </w:rPr>
  </w:style>
  <w:style w:type="character" w:customStyle="1" w:styleId="Boxed">
    <w:name w:val="Boxed"/>
    <w:qFormat/>
    <w:rsid w:val="00EE0480"/>
    <w:rPr>
      <w:rFonts w:ascii="Times New Roman" w:hAnsi="Times New Roman"/>
      <w:sz w:val="20"/>
      <w:bdr w:val="single" w:sz="6" w:space="0" w:color="auto"/>
    </w:rPr>
  </w:style>
  <w:style w:type="character" w:customStyle="1" w:styleId="UnderlineCard">
    <w:name w:val="Underline Card"/>
    <w:uiPriority w:val="6"/>
    <w:qFormat/>
    <w:rsid w:val="00EE0480"/>
    <w:rPr>
      <w:rFonts w:ascii="Arial" w:hAnsi="Arial"/>
      <w:b w:val="0"/>
      <w:bCs/>
      <w:sz w:val="20"/>
      <w:u w:val="single"/>
    </w:rPr>
  </w:style>
  <w:style w:type="character" w:customStyle="1" w:styleId="story-author">
    <w:name w:val="story-author"/>
    <w:basedOn w:val="DefaultParagraphFont"/>
    <w:rsid w:val="00EE0480"/>
  </w:style>
  <w:style w:type="paragraph" w:customStyle="1" w:styleId="type">
    <w:name w:val="type"/>
    <w:basedOn w:val="Normal"/>
    <w:qFormat/>
    <w:rsid w:val="00EE0480"/>
    <w:pPr>
      <w:spacing w:before="100" w:beforeAutospacing="1" w:after="100" w:afterAutospacing="1"/>
    </w:pPr>
  </w:style>
  <w:style w:type="character" w:customStyle="1" w:styleId="institution">
    <w:name w:val="institution"/>
    <w:basedOn w:val="DefaultParagraphFont"/>
    <w:rsid w:val="00EE0480"/>
  </w:style>
  <w:style w:type="character" w:customStyle="1" w:styleId="abodyblack3">
    <w:name w:val="abodyblack3"/>
    <w:basedOn w:val="DefaultParagraphFont"/>
    <w:rsid w:val="00EE0480"/>
  </w:style>
  <w:style w:type="paragraph" w:customStyle="1" w:styleId="UnderlineChar2CharChar">
    <w:name w:val="Underline Char2 Char Char"/>
    <w:basedOn w:val="Normal"/>
    <w:link w:val="UnderlineChar2CharCharChar"/>
    <w:qFormat/>
    <w:rsid w:val="00EE0480"/>
    <w:rPr>
      <w:rFonts w:eastAsia="MS Mincho"/>
      <w:szCs w:val="20"/>
      <w:u w:val="single"/>
    </w:rPr>
  </w:style>
  <w:style w:type="character" w:customStyle="1" w:styleId="UnderlineChar2CharCharChar">
    <w:name w:val="Underline Char2 Char Char Char"/>
    <w:link w:val="UnderlineChar2CharChar"/>
    <w:rsid w:val="00EE0480"/>
    <w:rPr>
      <w:rFonts w:ascii="Calibri" w:eastAsia="MS Mincho" w:hAnsi="Calibri"/>
      <w:sz w:val="22"/>
      <w:szCs w:val="20"/>
      <w:u w:val="single"/>
    </w:rPr>
  </w:style>
  <w:style w:type="character" w:customStyle="1" w:styleId="CharacterStyle1">
    <w:name w:val="Character Style 1"/>
    <w:rsid w:val="00EE0480"/>
    <w:rPr>
      <w:sz w:val="20"/>
      <w:szCs w:val="20"/>
    </w:rPr>
  </w:style>
  <w:style w:type="character" w:customStyle="1" w:styleId="FontStyle177">
    <w:name w:val="Font Style177"/>
    <w:basedOn w:val="DefaultParagraphFont"/>
    <w:uiPriority w:val="99"/>
    <w:rsid w:val="00EE0480"/>
    <w:rPr>
      <w:rFonts w:ascii="Times New Roman" w:hAnsi="Times New Roman" w:cs="Times New Roman"/>
      <w:sz w:val="20"/>
      <w:szCs w:val="20"/>
    </w:rPr>
  </w:style>
  <w:style w:type="character" w:customStyle="1" w:styleId="FontStyle173">
    <w:name w:val="Font Style173"/>
    <w:basedOn w:val="DefaultParagraphFont"/>
    <w:uiPriority w:val="99"/>
    <w:rsid w:val="00EE0480"/>
    <w:rPr>
      <w:rFonts w:ascii="Times New Roman" w:hAnsi="Times New Roman" w:cs="Times New Roman"/>
      <w:sz w:val="14"/>
      <w:szCs w:val="14"/>
    </w:rPr>
  </w:style>
  <w:style w:type="character" w:customStyle="1" w:styleId="FontStyle151">
    <w:name w:val="Font Style151"/>
    <w:basedOn w:val="DefaultParagraphFont"/>
    <w:uiPriority w:val="99"/>
    <w:rsid w:val="00EE0480"/>
    <w:rPr>
      <w:rFonts w:ascii="Arial Narrow" w:hAnsi="Arial Narrow" w:cs="Arial Narrow"/>
      <w:b/>
      <w:bCs/>
      <w:sz w:val="12"/>
      <w:szCs w:val="12"/>
    </w:rPr>
  </w:style>
  <w:style w:type="character" w:customStyle="1" w:styleId="FontStyle156">
    <w:name w:val="Font Style156"/>
    <w:basedOn w:val="DefaultParagraphFont"/>
    <w:uiPriority w:val="99"/>
    <w:rsid w:val="00EE0480"/>
    <w:rPr>
      <w:rFonts w:ascii="Arial Narrow" w:hAnsi="Arial Narrow" w:cs="Arial Narrow"/>
      <w:sz w:val="8"/>
      <w:szCs w:val="8"/>
    </w:rPr>
  </w:style>
  <w:style w:type="character" w:customStyle="1" w:styleId="FontStyle160">
    <w:name w:val="Font Style160"/>
    <w:basedOn w:val="DefaultParagraphFont"/>
    <w:uiPriority w:val="99"/>
    <w:rsid w:val="00EE0480"/>
    <w:rPr>
      <w:rFonts w:ascii="Times New Roman" w:hAnsi="Times New Roman" w:cs="Times New Roman"/>
      <w:b/>
      <w:bCs/>
      <w:sz w:val="20"/>
      <w:szCs w:val="20"/>
    </w:rPr>
  </w:style>
  <w:style w:type="character" w:customStyle="1" w:styleId="FontStyle178">
    <w:name w:val="Font Style178"/>
    <w:basedOn w:val="DefaultParagraphFont"/>
    <w:uiPriority w:val="99"/>
    <w:rsid w:val="00EE0480"/>
    <w:rPr>
      <w:rFonts w:ascii="Times New Roman" w:hAnsi="Times New Roman" w:cs="Times New Roman"/>
      <w:sz w:val="18"/>
      <w:szCs w:val="18"/>
    </w:rPr>
  </w:style>
  <w:style w:type="paragraph" w:customStyle="1" w:styleId="Style14">
    <w:name w:val="Style14"/>
    <w:basedOn w:val="Normal"/>
    <w:uiPriority w:val="99"/>
    <w:qFormat/>
    <w:rsid w:val="00EE0480"/>
    <w:pPr>
      <w:widowControl w:val="0"/>
      <w:autoSpaceDE w:val="0"/>
      <w:autoSpaceDN w:val="0"/>
      <w:adjustRightInd w:val="0"/>
      <w:spacing w:line="278" w:lineRule="exact"/>
      <w:jc w:val="both"/>
    </w:pPr>
  </w:style>
  <w:style w:type="paragraph" w:customStyle="1" w:styleId="Style16">
    <w:name w:val="Style16"/>
    <w:basedOn w:val="Normal"/>
    <w:uiPriority w:val="99"/>
    <w:qFormat/>
    <w:rsid w:val="00EE0480"/>
    <w:pPr>
      <w:widowControl w:val="0"/>
      <w:autoSpaceDE w:val="0"/>
      <w:autoSpaceDN w:val="0"/>
      <w:adjustRightInd w:val="0"/>
      <w:spacing w:line="163" w:lineRule="exact"/>
    </w:pPr>
  </w:style>
  <w:style w:type="character" w:customStyle="1" w:styleId="FontStyle168">
    <w:name w:val="Font Style168"/>
    <w:basedOn w:val="DefaultParagraphFont"/>
    <w:uiPriority w:val="99"/>
    <w:rsid w:val="00EE0480"/>
    <w:rPr>
      <w:rFonts w:ascii="Times New Roman" w:hAnsi="Times New Roman" w:cs="Times New Roman"/>
      <w:sz w:val="12"/>
      <w:szCs w:val="12"/>
    </w:rPr>
  </w:style>
  <w:style w:type="paragraph" w:customStyle="1" w:styleId="Style9">
    <w:name w:val="Style9"/>
    <w:basedOn w:val="Normal"/>
    <w:uiPriority w:val="99"/>
    <w:qFormat/>
    <w:rsid w:val="00EE0480"/>
    <w:pPr>
      <w:widowControl w:val="0"/>
      <w:autoSpaceDE w:val="0"/>
      <w:autoSpaceDN w:val="0"/>
      <w:adjustRightInd w:val="0"/>
      <w:spacing w:line="134" w:lineRule="exact"/>
      <w:jc w:val="both"/>
    </w:pPr>
  </w:style>
  <w:style w:type="paragraph" w:customStyle="1" w:styleId="Style44">
    <w:name w:val="Style44"/>
    <w:basedOn w:val="Normal"/>
    <w:uiPriority w:val="99"/>
    <w:qFormat/>
    <w:rsid w:val="00EE0480"/>
    <w:pPr>
      <w:widowControl w:val="0"/>
      <w:autoSpaceDE w:val="0"/>
      <w:autoSpaceDN w:val="0"/>
      <w:adjustRightInd w:val="0"/>
      <w:spacing w:line="216" w:lineRule="exact"/>
      <w:jc w:val="both"/>
    </w:pPr>
  </w:style>
  <w:style w:type="paragraph" w:customStyle="1" w:styleId="Style19">
    <w:name w:val="Style19"/>
    <w:basedOn w:val="Normal"/>
    <w:uiPriority w:val="99"/>
    <w:qFormat/>
    <w:rsid w:val="00EE0480"/>
    <w:pPr>
      <w:widowControl w:val="0"/>
      <w:autoSpaceDE w:val="0"/>
      <w:autoSpaceDN w:val="0"/>
      <w:adjustRightInd w:val="0"/>
      <w:spacing w:line="206" w:lineRule="exact"/>
    </w:pPr>
  </w:style>
  <w:style w:type="character" w:customStyle="1" w:styleId="FontStyle176">
    <w:name w:val="Font Style176"/>
    <w:basedOn w:val="DefaultParagraphFont"/>
    <w:uiPriority w:val="99"/>
    <w:rsid w:val="00EE0480"/>
    <w:rPr>
      <w:rFonts w:ascii="Times New Roman" w:hAnsi="Times New Roman" w:cs="Times New Roman"/>
      <w:sz w:val="16"/>
      <w:szCs w:val="16"/>
    </w:rPr>
  </w:style>
  <w:style w:type="character" w:customStyle="1" w:styleId="f">
    <w:name w:val="f"/>
    <w:basedOn w:val="DefaultParagraphFont"/>
    <w:rsid w:val="00EE0480"/>
  </w:style>
  <w:style w:type="character" w:customStyle="1" w:styleId="TagsChar2">
    <w:name w:val="Tags Char2"/>
    <w:uiPriority w:val="99"/>
    <w:rsid w:val="00EE0480"/>
    <w:rPr>
      <w:b/>
      <w:sz w:val="24"/>
    </w:rPr>
  </w:style>
  <w:style w:type="paragraph" w:customStyle="1" w:styleId="CardsFont6ptChar">
    <w:name w:val="Cards + Font: 6 pt Char"/>
    <w:basedOn w:val="Normal"/>
    <w:link w:val="CardsFont6ptCharChar"/>
    <w:qFormat/>
    <w:rsid w:val="00EE0480"/>
    <w:pPr>
      <w:autoSpaceDE w:val="0"/>
      <w:autoSpaceDN w:val="0"/>
      <w:adjustRightInd w:val="0"/>
      <w:ind w:left="432" w:right="432"/>
      <w:jc w:val="both"/>
    </w:pPr>
    <w:rPr>
      <w:sz w:val="12"/>
    </w:rPr>
  </w:style>
  <w:style w:type="character" w:customStyle="1" w:styleId="CardsFont6ptCharChar">
    <w:name w:val="Cards + Font: 6 pt Char Char"/>
    <w:link w:val="CardsFont6ptChar"/>
    <w:rsid w:val="00EE0480"/>
    <w:rPr>
      <w:rFonts w:ascii="Calibri" w:hAnsi="Calibri"/>
      <w:sz w:val="12"/>
    </w:rPr>
  </w:style>
  <w:style w:type="character" w:customStyle="1" w:styleId="FontStyle172">
    <w:name w:val="Font Style172"/>
    <w:basedOn w:val="DefaultParagraphFont"/>
    <w:uiPriority w:val="99"/>
    <w:rsid w:val="00EE0480"/>
    <w:rPr>
      <w:rFonts w:ascii="Times New Roman" w:hAnsi="Times New Roman" w:cs="Times New Roman"/>
      <w:b/>
      <w:bCs/>
      <w:sz w:val="16"/>
      <w:szCs w:val="16"/>
    </w:rPr>
  </w:style>
  <w:style w:type="paragraph" w:customStyle="1" w:styleId="Style18">
    <w:name w:val="Style18"/>
    <w:basedOn w:val="Normal"/>
    <w:uiPriority w:val="99"/>
    <w:qFormat/>
    <w:rsid w:val="00EE0480"/>
    <w:pPr>
      <w:widowControl w:val="0"/>
      <w:autoSpaceDE w:val="0"/>
      <w:autoSpaceDN w:val="0"/>
      <w:adjustRightInd w:val="0"/>
      <w:spacing w:line="269" w:lineRule="exact"/>
    </w:pPr>
  </w:style>
  <w:style w:type="character" w:customStyle="1" w:styleId="FontStyle171">
    <w:name w:val="Font Style171"/>
    <w:basedOn w:val="DefaultParagraphFont"/>
    <w:uiPriority w:val="99"/>
    <w:rsid w:val="00EE0480"/>
    <w:rPr>
      <w:rFonts w:ascii="Times New Roman" w:hAnsi="Times New Roman" w:cs="Times New Roman"/>
      <w:i/>
      <w:iCs/>
      <w:sz w:val="16"/>
      <w:szCs w:val="16"/>
    </w:rPr>
  </w:style>
  <w:style w:type="character" w:customStyle="1" w:styleId="FontStyle162">
    <w:name w:val="Font Style162"/>
    <w:basedOn w:val="DefaultParagraphFont"/>
    <w:uiPriority w:val="99"/>
    <w:rsid w:val="00EE0480"/>
    <w:rPr>
      <w:rFonts w:ascii="Times New Roman" w:hAnsi="Times New Roman" w:cs="Times New Roman"/>
      <w:b/>
      <w:bCs/>
      <w:sz w:val="18"/>
      <w:szCs w:val="18"/>
    </w:rPr>
  </w:style>
  <w:style w:type="character" w:customStyle="1" w:styleId="FontStyle167">
    <w:name w:val="Font Style167"/>
    <w:basedOn w:val="DefaultParagraphFont"/>
    <w:uiPriority w:val="99"/>
    <w:rsid w:val="00EE0480"/>
    <w:rPr>
      <w:rFonts w:ascii="Times New Roman" w:hAnsi="Times New Roman" w:cs="Times New Roman"/>
      <w:sz w:val="10"/>
      <w:szCs w:val="10"/>
    </w:rPr>
  </w:style>
  <w:style w:type="character" w:customStyle="1" w:styleId="FontStyle174">
    <w:name w:val="Font Style174"/>
    <w:basedOn w:val="DefaultParagraphFont"/>
    <w:uiPriority w:val="99"/>
    <w:rsid w:val="00EE0480"/>
    <w:rPr>
      <w:rFonts w:ascii="Arial Narrow" w:hAnsi="Arial Narrow" w:cs="Arial Narrow"/>
      <w:b/>
      <w:bCs/>
      <w:sz w:val="18"/>
      <w:szCs w:val="18"/>
    </w:rPr>
  </w:style>
  <w:style w:type="paragraph" w:customStyle="1" w:styleId="Style47">
    <w:name w:val="Style47"/>
    <w:basedOn w:val="Normal"/>
    <w:uiPriority w:val="99"/>
    <w:qFormat/>
    <w:rsid w:val="00EE0480"/>
    <w:pPr>
      <w:widowControl w:val="0"/>
      <w:autoSpaceDE w:val="0"/>
      <w:autoSpaceDN w:val="0"/>
      <w:adjustRightInd w:val="0"/>
      <w:spacing w:line="490" w:lineRule="exact"/>
    </w:pPr>
  </w:style>
  <w:style w:type="character" w:customStyle="1" w:styleId="FontStyle169">
    <w:name w:val="Font Style169"/>
    <w:basedOn w:val="DefaultParagraphFont"/>
    <w:uiPriority w:val="99"/>
    <w:rsid w:val="00EE0480"/>
    <w:rPr>
      <w:rFonts w:ascii="Times New Roman" w:hAnsi="Times New Roman" w:cs="Times New Roman"/>
      <w:sz w:val="12"/>
      <w:szCs w:val="12"/>
    </w:rPr>
  </w:style>
  <w:style w:type="paragraph" w:customStyle="1" w:styleId="Style24">
    <w:name w:val="Style24"/>
    <w:basedOn w:val="Normal"/>
    <w:uiPriority w:val="99"/>
    <w:qFormat/>
    <w:rsid w:val="00EE0480"/>
    <w:pPr>
      <w:widowControl w:val="0"/>
      <w:autoSpaceDE w:val="0"/>
      <w:autoSpaceDN w:val="0"/>
      <w:adjustRightInd w:val="0"/>
      <w:spacing w:line="276" w:lineRule="exact"/>
    </w:pPr>
  </w:style>
  <w:style w:type="paragraph" w:customStyle="1" w:styleId="Style99">
    <w:name w:val="Style99"/>
    <w:basedOn w:val="Normal"/>
    <w:uiPriority w:val="99"/>
    <w:qFormat/>
    <w:rsid w:val="00EE0480"/>
    <w:pPr>
      <w:widowControl w:val="0"/>
      <w:autoSpaceDE w:val="0"/>
      <w:autoSpaceDN w:val="0"/>
      <w:adjustRightInd w:val="0"/>
      <w:spacing w:line="182" w:lineRule="exact"/>
      <w:jc w:val="both"/>
    </w:pPr>
  </w:style>
  <w:style w:type="paragraph" w:customStyle="1" w:styleId="Style26">
    <w:name w:val="Style26"/>
    <w:basedOn w:val="Normal"/>
    <w:uiPriority w:val="99"/>
    <w:qFormat/>
    <w:rsid w:val="00EE0480"/>
    <w:pPr>
      <w:widowControl w:val="0"/>
      <w:autoSpaceDE w:val="0"/>
      <w:autoSpaceDN w:val="0"/>
      <w:adjustRightInd w:val="0"/>
      <w:spacing w:line="278" w:lineRule="exact"/>
      <w:jc w:val="both"/>
    </w:pPr>
  </w:style>
  <w:style w:type="character" w:customStyle="1" w:styleId="FontStyle139">
    <w:name w:val="Font Style139"/>
    <w:basedOn w:val="DefaultParagraphFont"/>
    <w:uiPriority w:val="99"/>
    <w:rsid w:val="00EE0480"/>
    <w:rPr>
      <w:rFonts w:ascii="Times New Roman" w:hAnsi="Times New Roman" w:cs="Times New Roman"/>
      <w:b/>
      <w:bCs/>
      <w:sz w:val="18"/>
      <w:szCs w:val="18"/>
    </w:rPr>
  </w:style>
  <w:style w:type="paragraph" w:customStyle="1" w:styleId="Style21">
    <w:name w:val="Style21"/>
    <w:basedOn w:val="Normal"/>
    <w:uiPriority w:val="99"/>
    <w:qFormat/>
    <w:rsid w:val="00EE0480"/>
    <w:pPr>
      <w:widowControl w:val="0"/>
      <w:autoSpaceDE w:val="0"/>
      <w:autoSpaceDN w:val="0"/>
      <w:adjustRightInd w:val="0"/>
      <w:spacing w:line="216" w:lineRule="exact"/>
      <w:jc w:val="both"/>
    </w:pPr>
  </w:style>
  <w:style w:type="paragraph" w:customStyle="1" w:styleId="Style50">
    <w:name w:val="Style50"/>
    <w:basedOn w:val="Normal"/>
    <w:uiPriority w:val="99"/>
    <w:qFormat/>
    <w:rsid w:val="00EE0480"/>
    <w:pPr>
      <w:widowControl w:val="0"/>
      <w:autoSpaceDE w:val="0"/>
      <w:autoSpaceDN w:val="0"/>
      <w:adjustRightInd w:val="0"/>
      <w:spacing w:line="198" w:lineRule="exact"/>
    </w:pPr>
  </w:style>
  <w:style w:type="character" w:customStyle="1" w:styleId="FootnoteTextChar1">
    <w:name w:val="Footnote Text Char1"/>
    <w:basedOn w:val="DefaultParagraphFont"/>
    <w:uiPriority w:val="99"/>
    <w:semiHidden/>
    <w:rsid w:val="00EE0480"/>
    <w:rPr>
      <w:rFonts w:ascii="Calibri" w:hAnsi="Calibri"/>
      <w:sz w:val="20"/>
      <w:szCs w:val="20"/>
    </w:rPr>
  </w:style>
  <w:style w:type="paragraph" w:customStyle="1" w:styleId="Standard">
    <w:name w:val="Standard"/>
    <w:uiPriority w:val="99"/>
    <w:qFormat/>
    <w:rsid w:val="00EE048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EE0480"/>
    <w:rPr>
      <w:color w:val="000000"/>
      <w:sz w:val="32"/>
      <w:szCs w:val="32"/>
    </w:rPr>
  </w:style>
  <w:style w:type="paragraph" w:customStyle="1" w:styleId="Cardnon-underlined">
    <w:name w:val="Card non-underlined"/>
    <w:basedOn w:val="Normal"/>
    <w:link w:val="Cardnon-underlinedChar"/>
    <w:autoRedefine/>
    <w:qFormat/>
    <w:rsid w:val="00EE0480"/>
    <w:rPr>
      <w:szCs w:val="20"/>
    </w:rPr>
  </w:style>
  <w:style w:type="character" w:customStyle="1" w:styleId="Cardnon-underlinedChar">
    <w:name w:val="Card non-underlined Char"/>
    <w:basedOn w:val="DefaultParagraphFont"/>
    <w:link w:val="Cardnon-underlined"/>
    <w:rsid w:val="00EE0480"/>
    <w:rPr>
      <w:rFonts w:ascii="Calibri" w:hAnsi="Calibri"/>
      <w:sz w:val="22"/>
      <w:szCs w:val="20"/>
    </w:rPr>
  </w:style>
  <w:style w:type="numbering" w:customStyle="1" w:styleId="NoList1">
    <w:name w:val="No List1"/>
    <w:next w:val="NoList"/>
    <w:uiPriority w:val="99"/>
    <w:semiHidden/>
    <w:unhideWhenUsed/>
    <w:rsid w:val="00EE0480"/>
  </w:style>
  <w:style w:type="character" w:customStyle="1" w:styleId="TitleChar2">
    <w:name w:val="Title Char2"/>
    <w:basedOn w:val="DefaultParagraphFont"/>
    <w:uiPriority w:val="10"/>
    <w:qFormat/>
    <w:locked/>
    <w:rsid w:val="00EE0480"/>
    <w:rPr>
      <w:b/>
      <w:bCs/>
      <w:u w:val="single"/>
    </w:rPr>
  </w:style>
  <w:style w:type="paragraph" w:styleId="TOC3">
    <w:name w:val="toc 3"/>
    <w:basedOn w:val="Normal"/>
    <w:next w:val="Normal"/>
    <w:autoRedefine/>
    <w:uiPriority w:val="39"/>
    <w:rsid w:val="00EE0480"/>
    <w:pPr>
      <w:ind w:left="400"/>
    </w:pPr>
    <w:rPr>
      <w:szCs w:val="20"/>
    </w:rPr>
  </w:style>
  <w:style w:type="paragraph" w:styleId="TOC4">
    <w:name w:val="toc 4"/>
    <w:basedOn w:val="Normal"/>
    <w:next w:val="Normal"/>
    <w:autoRedefine/>
    <w:uiPriority w:val="39"/>
    <w:rsid w:val="00EE0480"/>
    <w:pPr>
      <w:ind w:left="600"/>
    </w:pPr>
    <w:rPr>
      <w:szCs w:val="20"/>
    </w:rPr>
  </w:style>
  <w:style w:type="paragraph" w:styleId="TOC5">
    <w:name w:val="toc 5"/>
    <w:basedOn w:val="Normal"/>
    <w:next w:val="Normal"/>
    <w:autoRedefine/>
    <w:uiPriority w:val="39"/>
    <w:rsid w:val="00EE0480"/>
    <w:pPr>
      <w:ind w:left="800"/>
    </w:pPr>
    <w:rPr>
      <w:szCs w:val="20"/>
    </w:rPr>
  </w:style>
  <w:style w:type="paragraph" w:styleId="TOC6">
    <w:name w:val="toc 6"/>
    <w:basedOn w:val="Normal"/>
    <w:next w:val="Normal"/>
    <w:autoRedefine/>
    <w:uiPriority w:val="39"/>
    <w:rsid w:val="00EE0480"/>
    <w:pPr>
      <w:ind w:left="1000"/>
    </w:pPr>
    <w:rPr>
      <w:szCs w:val="20"/>
    </w:rPr>
  </w:style>
  <w:style w:type="paragraph" w:styleId="TOC7">
    <w:name w:val="toc 7"/>
    <w:basedOn w:val="Normal"/>
    <w:next w:val="Normal"/>
    <w:autoRedefine/>
    <w:uiPriority w:val="39"/>
    <w:rsid w:val="00EE0480"/>
    <w:pPr>
      <w:ind w:left="1200"/>
    </w:pPr>
    <w:rPr>
      <w:szCs w:val="20"/>
    </w:rPr>
  </w:style>
  <w:style w:type="paragraph" w:styleId="TOC8">
    <w:name w:val="toc 8"/>
    <w:basedOn w:val="Normal"/>
    <w:next w:val="Normal"/>
    <w:autoRedefine/>
    <w:uiPriority w:val="39"/>
    <w:rsid w:val="00EE0480"/>
    <w:pPr>
      <w:ind w:left="1400"/>
    </w:pPr>
    <w:rPr>
      <w:szCs w:val="20"/>
    </w:rPr>
  </w:style>
  <w:style w:type="character" w:customStyle="1" w:styleId="allocatoragentsleft">
    <w:name w:val="al_locatoragentsleft"/>
    <w:basedOn w:val="DefaultParagraphFont"/>
    <w:rsid w:val="00EE0480"/>
  </w:style>
  <w:style w:type="character" w:styleId="HTMLTypewriter">
    <w:name w:val="HTML Typewriter"/>
    <w:basedOn w:val="DefaultParagraphFont"/>
    <w:unhideWhenUsed/>
    <w:rsid w:val="00EE0480"/>
    <w:rPr>
      <w:rFonts w:ascii="Courier New" w:eastAsia="Times New Roman" w:hAnsi="Courier New" w:cs="Courier New"/>
      <w:sz w:val="20"/>
      <w:szCs w:val="20"/>
    </w:rPr>
  </w:style>
  <w:style w:type="character" w:customStyle="1" w:styleId="caps">
    <w:name w:val="caps"/>
    <w:basedOn w:val="DefaultParagraphFont"/>
    <w:rsid w:val="00EE0480"/>
  </w:style>
  <w:style w:type="character" w:customStyle="1" w:styleId="UnderlinesCharChar">
    <w:name w:val="Underlines Char Char"/>
    <w:basedOn w:val="DefaultParagraphFont"/>
    <w:rsid w:val="00EE0480"/>
    <w:rPr>
      <w:rFonts w:cs="Arial"/>
      <w:b/>
      <w:bCs/>
      <w:noProof w:val="0"/>
      <w:sz w:val="22"/>
      <w:szCs w:val="26"/>
      <w:u w:val="single"/>
      <w:lang w:val="en-US" w:eastAsia="en-US" w:bidi="ar-SA"/>
    </w:rPr>
  </w:style>
  <w:style w:type="paragraph" w:customStyle="1" w:styleId="Carding">
    <w:name w:val="Carding"/>
    <w:basedOn w:val="Normal"/>
    <w:uiPriority w:val="99"/>
    <w:qFormat/>
    <w:rsid w:val="00EE0480"/>
    <w:rPr>
      <w:sz w:val="18"/>
    </w:rPr>
  </w:style>
  <w:style w:type="character" w:customStyle="1" w:styleId="TagsChar1">
    <w:name w:val="Tags Char1"/>
    <w:aliases w:val="Super Script Char1,TagStyle Char1"/>
    <w:basedOn w:val="DefaultParagraphFont"/>
    <w:uiPriority w:val="1"/>
    <w:rsid w:val="00EE0480"/>
    <w:rPr>
      <w:rFonts w:ascii="Arial Narrow" w:hAnsi="Arial Narrow"/>
      <w:b/>
      <w:noProof w:val="0"/>
      <w:sz w:val="22"/>
      <w:szCs w:val="60"/>
      <w:lang w:val="en-US" w:eastAsia="en-US" w:bidi="ar-SA"/>
    </w:rPr>
  </w:style>
  <w:style w:type="character" w:customStyle="1" w:styleId="aunderline">
    <w:name w:val="aunderline"/>
    <w:basedOn w:val="DefaultParagraphFont"/>
    <w:qFormat/>
    <w:rsid w:val="00EE0480"/>
    <w:rPr>
      <w:rFonts w:ascii="Times New Roman" w:hAnsi="Times New Roman"/>
      <w:sz w:val="20"/>
      <w:szCs w:val="24"/>
      <w:u w:val="thick"/>
    </w:rPr>
  </w:style>
  <w:style w:type="character" w:customStyle="1" w:styleId="tagChar1">
    <w:name w:val="tag Char1"/>
    <w:basedOn w:val="DefaultParagraphFont"/>
    <w:rsid w:val="00EE0480"/>
    <w:rPr>
      <w:b/>
      <w:noProof w:val="0"/>
      <w:sz w:val="24"/>
      <w:lang w:val="en-US" w:eastAsia="en-US" w:bidi="ar-SA"/>
    </w:rPr>
  </w:style>
  <w:style w:type="character" w:customStyle="1" w:styleId="tagChar2">
    <w:name w:val="tag Char2"/>
    <w:basedOn w:val="DefaultParagraphFont"/>
    <w:uiPriority w:val="9"/>
    <w:qFormat/>
    <w:rsid w:val="00EE0480"/>
    <w:rPr>
      <w:b/>
      <w:noProof w:val="0"/>
      <w:sz w:val="24"/>
      <w:lang w:val="en-US" w:eastAsia="en-US" w:bidi="ar-SA"/>
    </w:rPr>
  </w:style>
  <w:style w:type="character" w:customStyle="1" w:styleId="Taggin-New">
    <w:name w:val="Taggin - New"/>
    <w:basedOn w:val="DefaultParagraphFont"/>
    <w:rsid w:val="00EE0480"/>
    <w:rPr>
      <w:rFonts w:ascii="Arial Narrow" w:hAnsi="Arial Narrow"/>
      <w:b/>
      <w:sz w:val="22"/>
    </w:rPr>
  </w:style>
  <w:style w:type="character" w:customStyle="1" w:styleId="Boxing-New">
    <w:name w:val="Boxing - New"/>
    <w:basedOn w:val="DefaultParagraphFont"/>
    <w:rsid w:val="00EE0480"/>
    <w:rPr>
      <w:rFonts w:ascii="Arial Narrow" w:hAnsi="Arial Narrow"/>
      <w:sz w:val="16"/>
      <w:u w:val="none"/>
      <w:bdr w:val="single" w:sz="4" w:space="0" w:color="auto"/>
    </w:rPr>
  </w:style>
  <w:style w:type="character" w:customStyle="1" w:styleId="ilad">
    <w:name w:val="il_ad"/>
    <w:rsid w:val="00EE0480"/>
  </w:style>
  <w:style w:type="paragraph" w:customStyle="1" w:styleId="CardsHighlighted">
    <w:name w:val="Cards Highlighted"/>
    <w:next w:val="Normal"/>
    <w:link w:val="CardsHighlightedChar"/>
    <w:qFormat/>
    <w:rsid w:val="00EE048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EE048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EE0480"/>
    <w:rPr>
      <w:rFonts w:ascii="Garamond" w:hAnsi="Garamond"/>
      <w:sz w:val="22"/>
      <w:szCs w:val="24"/>
      <w:u w:val="single"/>
      <w:lang w:val="en-US" w:eastAsia="en-US" w:bidi="ar-SA"/>
    </w:rPr>
  </w:style>
  <w:style w:type="paragraph" w:customStyle="1" w:styleId="Style2">
    <w:name w:val="Style2"/>
    <w:basedOn w:val="Heading4"/>
    <w:uiPriority w:val="99"/>
    <w:qFormat/>
    <w:rsid w:val="00EE0480"/>
    <w:pPr>
      <w:spacing w:before="0"/>
    </w:pPr>
    <w:rPr>
      <w:rFonts w:eastAsia="Times New Roman" w:cs="Times New Roman"/>
      <w:b w:val="0"/>
      <w:bCs w:val="0"/>
      <w:caps/>
      <w:sz w:val="24"/>
      <w:szCs w:val="20"/>
    </w:rPr>
  </w:style>
  <w:style w:type="character" w:customStyle="1" w:styleId="pagetitle">
    <w:name w:val="pagetitle"/>
    <w:basedOn w:val="DefaultParagraphFont"/>
    <w:rsid w:val="00EE0480"/>
  </w:style>
  <w:style w:type="paragraph" w:customStyle="1" w:styleId="text">
    <w:name w:val="text"/>
    <w:basedOn w:val="Normal"/>
    <w:uiPriority w:val="99"/>
    <w:qFormat/>
    <w:rsid w:val="00EE0480"/>
    <w:pPr>
      <w:spacing w:before="100" w:beforeAutospacing="1" w:after="100" w:afterAutospacing="1"/>
    </w:pPr>
  </w:style>
  <w:style w:type="character" w:customStyle="1" w:styleId="StyleUnderlineCharChar9ptBold1">
    <w:name w:val="Style Underline Char Char + 9 pt Bold1"/>
    <w:rsid w:val="00EE048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E0480"/>
    <w:rPr>
      <w:rFonts w:ascii="Times New Roman" w:hAnsi="Times New Roman"/>
      <w:sz w:val="20"/>
      <w:szCs w:val="24"/>
      <w:u w:val="single"/>
      <w:lang w:val="en-US" w:eastAsia="en-US" w:bidi="ar-SA"/>
    </w:rPr>
  </w:style>
  <w:style w:type="character" w:customStyle="1" w:styleId="Style9ptBoldUnderline">
    <w:name w:val="Style 9 pt Bold Underline"/>
    <w:rsid w:val="00EE0480"/>
    <w:rPr>
      <w:b/>
      <w:bCs/>
      <w:sz w:val="20"/>
      <w:u w:val="single"/>
    </w:rPr>
  </w:style>
  <w:style w:type="paragraph" w:customStyle="1" w:styleId="StyleUnderline9pt0">
    <w:name w:val="Style Underline + 9 pt"/>
    <w:link w:val="StyleUnderline9ptChar"/>
    <w:qFormat/>
    <w:rsid w:val="00EE048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EE0480"/>
    <w:rPr>
      <w:rFonts w:ascii="Arial" w:eastAsia="Times New Roman" w:hAnsi="Arial" w:cs="Times New Roman"/>
      <w:sz w:val="22"/>
      <w:szCs w:val="20"/>
      <w:u w:val="single"/>
    </w:rPr>
  </w:style>
  <w:style w:type="character" w:customStyle="1" w:styleId="StyleUnderlineChar1Bold">
    <w:name w:val="Style Underline Char1 + Bold"/>
    <w:rsid w:val="00EE048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EE0480"/>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EE0480"/>
    <w:rPr>
      <w:rFonts w:ascii="Calibri" w:hAnsi="Calibri"/>
      <w:kern w:val="32"/>
      <w:sz w:val="22"/>
      <w:szCs w:val="20"/>
      <w:u w:val="single"/>
      <w:lang w:eastAsia="ar-SA"/>
    </w:rPr>
  </w:style>
  <w:style w:type="character" w:customStyle="1" w:styleId="TagsCharCharChar">
    <w:name w:val="Tags Char Char Char"/>
    <w:basedOn w:val="DefaultParagraphFont"/>
    <w:rsid w:val="00EE048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E0480"/>
    <w:pPr>
      <w:spacing w:before="100" w:beforeAutospacing="1" w:after="100" w:afterAutospacing="1"/>
    </w:pPr>
    <w:rPr>
      <w:sz w:val="18"/>
      <w:szCs w:val="18"/>
    </w:rPr>
  </w:style>
  <w:style w:type="character" w:customStyle="1" w:styleId="Style11ptBlackUnderline">
    <w:name w:val="Style 11 pt Black Underline"/>
    <w:basedOn w:val="DefaultParagraphFont"/>
    <w:rsid w:val="00EE0480"/>
    <w:rPr>
      <w:color w:val="000000"/>
      <w:sz w:val="20"/>
      <w:u w:val="single"/>
    </w:rPr>
  </w:style>
  <w:style w:type="character" w:customStyle="1" w:styleId="Style11ptBlack">
    <w:name w:val="Style 11 pt Black"/>
    <w:basedOn w:val="DefaultParagraphFont"/>
    <w:rsid w:val="00EE0480"/>
    <w:rPr>
      <w:color w:val="000000"/>
      <w:sz w:val="20"/>
    </w:rPr>
  </w:style>
  <w:style w:type="character" w:customStyle="1" w:styleId="StyleUnderlineCharTimesBold">
    <w:name w:val="Style Underline Char + Times Bold"/>
    <w:basedOn w:val="DefaultParagraphFont"/>
    <w:rsid w:val="00EE0480"/>
    <w:rPr>
      <w:rFonts w:ascii="Times" w:hAnsi="Times"/>
      <w:b w:val="0"/>
      <w:bCs/>
      <w:sz w:val="20"/>
      <w:u w:val="single"/>
    </w:rPr>
  </w:style>
  <w:style w:type="character" w:customStyle="1" w:styleId="blubigktbiz">
    <w:name w:val="blubigktbiz"/>
    <w:rsid w:val="00EE048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E0480"/>
  </w:style>
  <w:style w:type="character" w:customStyle="1" w:styleId="StyleevidencetextBorderSinglesolidlineAuto05ptLChar">
    <w:name w:val="Style evidence text + Border: : (Single solid line Auto  0.5 pt L... Char"/>
    <w:link w:val="StyleevidencetextBorderSinglesolidlineAuto05ptL"/>
    <w:rsid w:val="00EE0480"/>
    <w:rPr>
      <w:rFonts w:ascii="Calibri" w:hAnsi="Calibri"/>
      <w:color w:val="000000"/>
      <w:sz w:val="22"/>
      <w:lang w:val="x-none" w:eastAsia="x-none"/>
    </w:rPr>
  </w:style>
  <w:style w:type="character" w:customStyle="1" w:styleId="Style4CharChar">
    <w:name w:val="Style4 Char Char"/>
    <w:basedOn w:val="DefaultParagraphFont"/>
    <w:rsid w:val="00EE048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EE0480"/>
    <w:rPr>
      <w:rFonts w:ascii="Times New Roman" w:hAnsi="Times New Roman" w:cs="Times New Roman"/>
      <w:sz w:val="16"/>
      <w:szCs w:val="16"/>
    </w:rPr>
  </w:style>
  <w:style w:type="character" w:customStyle="1" w:styleId="StyleEmphasisArial12ptBold">
    <w:name w:val="Style Emphasis + Arial 12 pt Bold"/>
    <w:rsid w:val="00EE0480"/>
    <w:rPr>
      <w:rFonts w:ascii="Arial" w:hAnsi="Arial"/>
      <w:b/>
      <w:bCs/>
      <w:i/>
      <w:iCs/>
      <w:sz w:val="24"/>
    </w:rPr>
  </w:style>
  <w:style w:type="character" w:customStyle="1" w:styleId="super">
    <w:name w:val="super"/>
    <w:rsid w:val="00EE0480"/>
  </w:style>
  <w:style w:type="character" w:customStyle="1" w:styleId="text30">
    <w:name w:val="text30"/>
    <w:rsid w:val="00EE0480"/>
  </w:style>
  <w:style w:type="character" w:customStyle="1" w:styleId="uppercase">
    <w:name w:val="uppercase"/>
    <w:rsid w:val="00EE0480"/>
  </w:style>
  <w:style w:type="character" w:customStyle="1" w:styleId="bodytext0">
    <w:name w:val="bodytext"/>
    <w:rsid w:val="00EE0480"/>
  </w:style>
  <w:style w:type="character" w:customStyle="1" w:styleId="entry-title">
    <w:name w:val="entry-title"/>
    <w:rsid w:val="00EE0480"/>
  </w:style>
  <w:style w:type="character" w:customStyle="1" w:styleId="BodyTextIndentChar1">
    <w:name w:val="Body Text Indent Char1"/>
    <w:basedOn w:val="DefaultParagraphFont"/>
    <w:uiPriority w:val="99"/>
    <w:semiHidden/>
    <w:rsid w:val="00EE0480"/>
    <w:rPr>
      <w:rFonts w:ascii="Times New Roman" w:hAnsi="Times New Roman" w:cs="Times New Roman"/>
      <w:sz w:val="20"/>
    </w:rPr>
  </w:style>
  <w:style w:type="character" w:customStyle="1" w:styleId="Style6pt">
    <w:name w:val="Style 6 pt"/>
    <w:basedOn w:val="DefaultParagraphFont"/>
    <w:qFormat/>
    <w:rsid w:val="00EE0480"/>
    <w:rPr>
      <w:sz w:val="12"/>
    </w:rPr>
  </w:style>
  <w:style w:type="character" w:customStyle="1" w:styleId="CiteCharCharCharCharCharChar">
    <w:name w:val="Cite Char Char Char Char Char Char"/>
    <w:basedOn w:val="DefaultParagraphFont"/>
    <w:rsid w:val="00EE0480"/>
    <w:rPr>
      <w:b/>
      <w:noProof w:val="0"/>
      <w:sz w:val="22"/>
      <w:szCs w:val="24"/>
      <w:u w:val="single"/>
      <w:lang w:val="en-US" w:eastAsia="en-US" w:bidi="ar-SA"/>
    </w:rPr>
  </w:style>
  <w:style w:type="character" w:customStyle="1" w:styleId="mainbody1">
    <w:name w:val="mainbody1"/>
    <w:basedOn w:val="DefaultParagraphFont"/>
    <w:rsid w:val="00EE0480"/>
    <w:rPr>
      <w:rFonts w:ascii="Verdana" w:hAnsi="Verdana" w:hint="default"/>
      <w:color w:val="000000"/>
      <w:sz w:val="22"/>
      <w:szCs w:val="22"/>
    </w:rPr>
  </w:style>
  <w:style w:type="character" w:customStyle="1" w:styleId="ssl4">
    <w:name w:val="ss_l4"/>
    <w:basedOn w:val="DefaultParagraphFont"/>
    <w:rsid w:val="00EE0480"/>
  </w:style>
  <w:style w:type="paragraph" w:customStyle="1" w:styleId="StyleNormalWeb11ptUnderline">
    <w:name w:val="Style Normal (Web) + 11 pt Underline"/>
    <w:basedOn w:val="NormalWeb"/>
    <w:link w:val="StyleNormalWeb11ptUnderlineChar"/>
    <w:qFormat/>
    <w:rsid w:val="00EE0480"/>
    <w:rPr>
      <w:rFonts w:eastAsia="Calibri"/>
      <w:u w:val="single"/>
    </w:rPr>
  </w:style>
  <w:style w:type="character" w:customStyle="1" w:styleId="StyleNormalWeb11ptUnderlineChar">
    <w:name w:val="Style Normal (Web) + 11 pt Underline Char"/>
    <w:basedOn w:val="DefaultParagraphFont"/>
    <w:link w:val="StyleNormalWeb11ptUnderline"/>
    <w:rsid w:val="00EE0480"/>
    <w:rPr>
      <w:rFonts w:ascii="Calibri" w:eastAsia="Calibri" w:hAnsi="Calibri"/>
      <w:sz w:val="22"/>
      <w:u w:val="single"/>
    </w:rPr>
  </w:style>
  <w:style w:type="character" w:customStyle="1" w:styleId="cit-first-element">
    <w:name w:val="cit-first-element"/>
    <w:basedOn w:val="DefaultParagraphFont"/>
    <w:rsid w:val="00EE0480"/>
  </w:style>
  <w:style w:type="character" w:customStyle="1" w:styleId="title1">
    <w:name w:val="title1"/>
    <w:basedOn w:val="DefaultParagraphFont"/>
    <w:rsid w:val="00EE0480"/>
  </w:style>
  <w:style w:type="character" w:customStyle="1" w:styleId="StyleThickunderline1">
    <w:name w:val="Style Thick underline1"/>
    <w:basedOn w:val="DefaultParagraphFont"/>
    <w:rsid w:val="00EE048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EE0480"/>
    <w:rPr>
      <w:rFonts w:ascii="Georgia" w:hAnsi="Georgia"/>
    </w:rPr>
  </w:style>
  <w:style w:type="character" w:customStyle="1" w:styleId="FooterChar1">
    <w:name w:val="Footer Char1"/>
    <w:basedOn w:val="DefaultParagraphFont"/>
    <w:uiPriority w:val="99"/>
    <w:semiHidden/>
    <w:rsid w:val="00EE0480"/>
    <w:rPr>
      <w:rFonts w:ascii="Georgia" w:hAnsi="Georgia"/>
    </w:rPr>
  </w:style>
  <w:style w:type="character" w:customStyle="1" w:styleId="UnderlineBold0">
    <w:name w:val="Underline Bold"/>
    <w:qFormat/>
    <w:rsid w:val="00EE0480"/>
    <w:rPr>
      <w:b/>
      <w:sz w:val="20"/>
      <w:u w:val="single"/>
    </w:rPr>
  </w:style>
  <w:style w:type="paragraph" w:customStyle="1" w:styleId="Underline20">
    <w:name w:val="Underline2"/>
    <w:basedOn w:val="Normal"/>
    <w:link w:val="Underline2Char"/>
    <w:autoRedefine/>
    <w:uiPriority w:val="4"/>
    <w:qFormat/>
    <w:rsid w:val="00EE0480"/>
    <w:rPr>
      <w:b/>
      <w:u w:val="single"/>
    </w:rPr>
  </w:style>
  <w:style w:type="character" w:customStyle="1" w:styleId="Underline2Char">
    <w:name w:val="Underline2 Char"/>
    <w:basedOn w:val="DefaultParagraphFont"/>
    <w:link w:val="Underline20"/>
    <w:uiPriority w:val="4"/>
    <w:rsid w:val="00EE0480"/>
    <w:rPr>
      <w:rFonts w:ascii="Calibri" w:hAnsi="Calibri"/>
      <w:b/>
      <w:sz w:val="22"/>
      <w:u w:val="single"/>
    </w:rPr>
  </w:style>
  <w:style w:type="character" w:customStyle="1" w:styleId="NormalTextChar">
    <w:name w:val="Normal Text Char"/>
    <w:link w:val="NormalText"/>
    <w:rsid w:val="00EE0480"/>
    <w:rPr>
      <w:rFonts w:ascii="Calibri" w:hAnsi="Calibri"/>
      <w:sz w:val="22"/>
      <w:szCs w:val="26"/>
    </w:rPr>
  </w:style>
  <w:style w:type="paragraph" w:customStyle="1" w:styleId="TableParagraph">
    <w:name w:val="Table Paragraph"/>
    <w:basedOn w:val="Normal"/>
    <w:uiPriority w:val="1"/>
    <w:qFormat/>
    <w:rsid w:val="00EE0480"/>
    <w:pPr>
      <w:widowControl w:val="0"/>
    </w:pPr>
  </w:style>
  <w:style w:type="character" w:customStyle="1" w:styleId="UnderlineChar0">
    <w:name w:val="UnderlineChar"/>
    <w:rsid w:val="00EE0480"/>
    <w:rPr>
      <w:sz w:val="24"/>
      <w:u w:val="single"/>
      <w:shd w:val="clear" w:color="auto" w:fill="auto"/>
    </w:rPr>
  </w:style>
  <w:style w:type="character" w:customStyle="1" w:styleId="foreground">
    <w:name w:val="foreground"/>
    <w:basedOn w:val="DefaultParagraphFont"/>
    <w:rsid w:val="00EE0480"/>
  </w:style>
  <w:style w:type="paragraph" w:customStyle="1" w:styleId="StyleCircled11pt">
    <w:name w:val="Style Circled + 11 pt"/>
    <w:basedOn w:val="Normal"/>
    <w:link w:val="StyleCircled11ptChar"/>
    <w:qFormat/>
    <w:rsid w:val="00EE0480"/>
    <w:rPr>
      <w:b/>
      <w:bCs/>
      <w:sz w:val="20"/>
      <w:u w:val="single"/>
    </w:rPr>
  </w:style>
  <w:style w:type="character" w:customStyle="1" w:styleId="StyleCircled11ptChar">
    <w:name w:val="Style Circled + 11 pt Char"/>
    <w:link w:val="StyleCircled11pt"/>
    <w:rsid w:val="00EE0480"/>
    <w:rPr>
      <w:rFonts w:ascii="Calibri"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EE0480"/>
    <w:rPr>
      <w:rFonts w:ascii="Times" w:hAnsi="Times"/>
      <w:sz w:val="20"/>
      <w:szCs w:val="28"/>
      <w:u w:val="single"/>
    </w:rPr>
  </w:style>
  <w:style w:type="character" w:customStyle="1" w:styleId="StyleUnunderlined10ptThickunderlineChar">
    <w:name w:val="Style Ununderlined + 10 pt Thick underline Char"/>
    <w:link w:val="StyleUnunderlined10ptThickunderline"/>
    <w:rsid w:val="00EE0480"/>
    <w:rPr>
      <w:rFonts w:ascii="Times" w:hAnsi="Times"/>
      <w:sz w:val="20"/>
      <w:szCs w:val="28"/>
      <w:u w:val="single"/>
    </w:rPr>
  </w:style>
  <w:style w:type="paragraph" w:customStyle="1" w:styleId="cite20">
    <w:name w:val="cite2"/>
    <w:basedOn w:val="Normal"/>
    <w:uiPriority w:val="99"/>
    <w:qFormat/>
    <w:rsid w:val="00EE0480"/>
    <w:rPr>
      <w:color w:val="000000"/>
      <w:sz w:val="20"/>
      <w:szCs w:val="20"/>
    </w:rPr>
  </w:style>
  <w:style w:type="character" w:customStyle="1" w:styleId="postby">
    <w:name w:val="post_by"/>
    <w:basedOn w:val="DefaultParagraphFont"/>
    <w:rsid w:val="00EE0480"/>
  </w:style>
  <w:style w:type="character" w:customStyle="1" w:styleId="Style11ptBorderSinglesolidlineAuto05ptLinewidth">
    <w:name w:val="Style 11 pt Border: : (Single solid line Auto  0.5 pt Line width)"/>
    <w:rsid w:val="00EE0480"/>
    <w:rPr>
      <w:sz w:val="20"/>
      <w:bdr w:val="single" w:sz="4" w:space="0" w:color="auto" w:frame="1"/>
    </w:rPr>
  </w:style>
  <w:style w:type="character" w:customStyle="1" w:styleId="StyleUnderlineChar9ptBorderSinglesolidlineAuto0">
    <w:name w:val="Style Underline Char + 9 pt Border: : (Single solid line Auto  0..."/>
    <w:rsid w:val="00EE048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E048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E048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E048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E0480"/>
    <w:rPr>
      <w:sz w:val="20"/>
      <w:szCs w:val="24"/>
      <w:u w:val="single"/>
      <w:bdr w:val="single" w:sz="4" w:space="0" w:color="auto"/>
      <w:lang w:val="en-US" w:eastAsia="en-US" w:bidi="ar-SA"/>
    </w:rPr>
  </w:style>
  <w:style w:type="character" w:customStyle="1" w:styleId="StyleLatinGaramondUnderline">
    <w:name w:val="Style (Latin) Garamond Underline"/>
    <w:rsid w:val="00EE0480"/>
    <w:rPr>
      <w:rFonts w:ascii="Times New Roman" w:hAnsi="Times New Roman"/>
      <w:sz w:val="20"/>
      <w:u w:val="single"/>
    </w:rPr>
  </w:style>
  <w:style w:type="character" w:customStyle="1" w:styleId="StyleLatinGaramond">
    <w:name w:val="Style (Latin) Garamond"/>
    <w:rsid w:val="00EE0480"/>
    <w:rPr>
      <w:rFonts w:ascii="Times New Roman" w:hAnsi="Times New Roman"/>
      <w:sz w:val="20"/>
    </w:rPr>
  </w:style>
  <w:style w:type="character" w:customStyle="1" w:styleId="styletimesnewroman12ptbold0">
    <w:name w:val="styletimesnewroman12ptbold"/>
    <w:basedOn w:val="DefaultParagraphFont"/>
    <w:rsid w:val="00EE0480"/>
  </w:style>
  <w:style w:type="character" w:customStyle="1" w:styleId="CharCharCharCharChar">
    <w:name w:val="Char Char Char Char Char"/>
    <w:aliases w:val="Char Char Char Char,Char Char Char Char Char Char Char1,Heading 2 Char1 Char Char Char Char Char Char"/>
    <w:basedOn w:val="DefaultParagraphFont"/>
    <w:rsid w:val="00EE0480"/>
    <w:rPr>
      <w:rFonts w:cs="Arial"/>
      <w:b/>
      <w:bCs/>
      <w:iCs/>
      <w:sz w:val="24"/>
      <w:szCs w:val="28"/>
      <w:lang w:val="en-US" w:eastAsia="en-US" w:bidi="ar-SA"/>
    </w:rPr>
  </w:style>
  <w:style w:type="character" w:customStyle="1" w:styleId="mainheading">
    <w:name w:val="mainheading"/>
    <w:basedOn w:val="DefaultParagraphFont"/>
    <w:rsid w:val="00EE0480"/>
  </w:style>
  <w:style w:type="paragraph" w:customStyle="1" w:styleId="BoldandUnderlineChar2CharChar">
    <w:name w:val="Bold and Underline Char2 Char Char"/>
    <w:basedOn w:val="Normal"/>
    <w:link w:val="BoldandUnderlineChar2CharCharChar"/>
    <w:qFormat/>
    <w:rsid w:val="00EE0480"/>
    <w:rPr>
      <w:b/>
      <w:u w:val="single"/>
    </w:rPr>
  </w:style>
  <w:style w:type="character" w:customStyle="1" w:styleId="BoldandUnderlineChar2CharCharChar">
    <w:name w:val="Bold and Underline Char2 Char Char Char"/>
    <w:basedOn w:val="DefaultParagraphFont"/>
    <w:link w:val="BoldandUnderlineChar2CharChar"/>
    <w:rsid w:val="00EE0480"/>
    <w:rPr>
      <w:rFonts w:ascii="Calibri" w:hAnsi="Calibri"/>
      <w:b/>
      <w:sz w:val="22"/>
      <w:u w:val="single"/>
    </w:rPr>
  </w:style>
  <w:style w:type="character" w:customStyle="1" w:styleId="StyleUnderlineChar9ptChar">
    <w:name w:val="Style Underline Char + 9 pt Char"/>
    <w:basedOn w:val="UnderlineCharChar"/>
    <w:rsid w:val="00EE048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E048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E0480"/>
    <w:rPr>
      <w:sz w:val="16"/>
    </w:rPr>
  </w:style>
  <w:style w:type="paragraph" w:customStyle="1" w:styleId="Reduce8pt">
    <w:name w:val="Reduce 8pt"/>
    <w:basedOn w:val="Normal"/>
    <w:link w:val="Reduce8ptCharChar"/>
    <w:qFormat/>
    <w:rsid w:val="00EE0480"/>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EE0480"/>
    <w:pPr>
      <w:contextualSpacing/>
    </w:pPr>
    <w:rPr>
      <w:rFonts w:eastAsia="Calibri"/>
    </w:rPr>
  </w:style>
  <w:style w:type="character" w:customStyle="1" w:styleId="CardIndentedChar">
    <w:name w:val="Card (Indented) Char"/>
    <w:link w:val="CardIndented"/>
    <w:locked/>
    <w:rsid w:val="00EE0480"/>
    <w:rPr>
      <w:rFonts w:ascii="Calibri" w:hAnsi="Calibri"/>
      <w:sz w:val="22"/>
    </w:rPr>
  </w:style>
  <w:style w:type="character" w:customStyle="1" w:styleId="citenon-boldChar">
    <w:name w:val="cite non-bold Char"/>
    <w:basedOn w:val="DefaultParagraphFont"/>
    <w:link w:val="citenon-bold"/>
    <w:locked/>
    <w:rsid w:val="00EE0480"/>
    <w:rPr>
      <w:rFonts w:ascii="Garamond" w:hAnsi="Garamond"/>
      <w:sz w:val="22"/>
      <w:szCs w:val="20"/>
    </w:rPr>
  </w:style>
  <w:style w:type="character" w:customStyle="1" w:styleId="boldciteChar4">
    <w:name w:val="bold cite Char4"/>
    <w:link w:val="boldcite"/>
    <w:locked/>
    <w:rsid w:val="00EE0480"/>
    <w:rPr>
      <w:rFonts w:eastAsia="Times New Roman" w:cs="Times New Roman"/>
      <w:b/>
      <w:color w:val="000000"/>
      <w:sz w:val="20"/>
      <w:u w:val="thick" w:color="000000"/>
    </w:rPr>
  </w:style>
  <w:style w:type="paragraph" w:customStyle="1" w:styleId="boldcite">
    <w:name w:val="bold cite"/>
    <w:basedOn w:val="Normal"/>
    <w:link w:val="boldciteChar4"/>
    <w:qFormat/>
    <w:rsid w:val="00EE048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EE0480"/>
    <w:pPr>
      <w:widowControl w:val="0"/>
      <w:autoSpaceDE w:val="0"/>
      <w:autoSpaceDN w:val="0"/>
      <w:adjustRightInd w:val="0"/>
      <w:spacing w:line="229" w:lineRule="exact"/>
    </w:pPr>
    <w:rPr>
      <w:rFonts w:ascii="Arial Narrow" w:hAnsi="Arial Narrow"/>
    </w:rPr>
  </w:style>
  <w:style w:type="paragraph" w:customStyle="1" w:styleId="TagCite0">
    <w:name w:val="TagCite"/>
    <w:basedOn w:val="Normal"/>
    <w:uiPriority w:val="99"/>
    <w:qFormat/>
    <w:rsid w:val="00EE0480"/>
    <w:rPr>
      <w:rFonts w:eastAsia="Calibri"/>
      <w:b/>
    </w:rPr>
  </w:style>
  <w:style w:type="character" w:customStyle="1" w:styleId="HeadingsBaseChar">
    <w:name w:val="Headings Base Char"/>
    <w:basedOn w:val="DefaultParagraphFont"/>
    <w:link w:val="HeadingsBase"/>
    <w:locked/>
    <w:rsid w:val="00EE0480"/>
    <w:rPr>
      <w:rFonts w:ascii="Times New Roman" w:hAnsi="Times New Roman" w:cs="Times New Roman"/>
      <w:b/>
      <w:sz w:val="32"/>
    </w:rPr>
  </w:style>
  <w:style w:type="paragraph" w:customStyle="1" w:styleId="HeadingsBase">
    <w:name w:val="Headings Base"/>
    <w:basedOn w:val="Normal"/>
    <w:link w:val="HeadingsBaseChar"/>
    <w:qFormat/>
    <w:rsid w:val="00EE048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EE0480"/>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EE0480"/>
    <w:pPr>
      <w:spacing w:line="480" w:lineRule="auto"/>
      <w:ind w:firstLine="720"/>
    </w:pPr>
    <w:rPr>
      <w:rFonts w:eastAsia="Calibri"/>
    </w:rPr>
  </w:style>
  <w:style w:type="paragraph" w:customStyle="1" w:styleId="SchoolBlockQuote">
    <w:name w:val="School Block Quote"/>
    <w:basedOn w:val="SchoolPaper"/>
    <w:uiPriority w:val="99"/>
    <w:qFormat/>
    <w:rsid w:val="00EE0480"/>
  </w:style>
  <w:style w:type="paragraph" w:customStyle="1" w:styleId="SchoolWorksCited">
    <w:name w:val="School Works Cited"/>
    <w:basedOn w:val="SchoolPaper"/>
    <w:uiPriority w:val="99"/>
    <w:qFormat/>
    <w:rsid w:val="00EE0480"/>
  </w:style>
  <w:style w:type="paragraph" w:customStyle="1" w:styleId="BlockQuote">
    <w:name w:val="Block Quote"/>
    <w:basedOn w:val="Normal"/>
    <w:uiPriority w:val="99"/>
    <w:qFormat/>
    <w:rsid w:val="00EE0480"/>
    <w:pPr>
      <w:ind w:left="720" w:right="720"/>
    </w:pPr>
    <w:rPr>
      <w:rFonts w:eastAsia="Calibri"/>
    </w:rPr>
  </w:style>
  <w:style w:type="paragraph" w:customStyle="1" w:styleId="PaperBody">
    <w:name w:val="Paper Body"/>
    <w:basedOn w:val="Normal"/>
    <w:uiPriority w:val="99"/>
    <w:qFormat/>
    <w:rsid w:val="00EE0480"/>
    <w:pPr>
      <w:spacing w:line="480" w:lineRule="auto"/>
      <w:ind w:firstLine="720"/>
    </w:pPr>
    <w:rPr>
      <w:rFonts w:eastAsia="Calibri"/>
    </w:rPr>
  </w:style>
  <w:style w:type="paragraph" w:customStyle="1" w:styleId="PaperCitation">
    <w:name w:val="Paper Citation"/>
    <w:basedOn w:val="Normal"/>
    <w:uiPriority w:val="99"/>
    <w:qFormat/>
    <w:rsid w:val="00EE0480"/>
    <w:pPr>
      <w:spacing w:line="480" w:lineRule="auto"/>
      <w:ind w:left="720" w:hanging="720"/>
    </w:pPr>
    <w:rPr>
      <w:rFonts w:eastAsia="Calibri"/>
    </w:rPr>
  </w:style>
  <w:style w:type="character" w:customStyle="1" w:styleId="hatChar">
    <w:name w:val="hat Char"/>
    <w:basedOn w:val="DefaultParagraphFont"/>
    <w:link w:val="hat"/>
    <w:locked/>
    <w:rsid w:val="00EE0480"/>
    <w:rPr>
      <w:rFonts w:ascii="Calibri" w:hAnsi="Calibri"/>
      <w:b/>
      <w:bCs/>
      <w:sz w:val="32"/>
      <w:u w:val="single"/>
      <w:lang w:bidi="en-US"/>
    </w:rPr>
  </w:style>
  <w:style w:type="paragraph" w:customStyle="1" w:styleId="WW-Default">
    <w:name w:val="WW-Default"/>
    <w:uiPriority w:val="99"/>
    <w:qFormat/>
    <w:rsid w:val="00EE0480"/>
    <w:pPr>
      <w:suppressAutoHyphens/>
    </w:pPr>
    <w:rPr>
      <w:rFonts w:ascii="Georgia" w:eastAsia="Calibri" w:hAnsi="Georgia" w:cs="Calibri"/>
      <w:sz w:val="22"/>
      <w:szCs w:val="22"/>
      <w:lang w:eastAsia="ar-SA"/>
    </w:rPr>
  </w:style>
  <w:style w:type="paragraph" w:customStyle="1" w:styleId="B-TagCite">
    <w:name w:val="B-TagCite"/>
    <w:uiPriority w:val="99"/>
    <w:qFormat/>
    <w:rsid w:val="00EE048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EE0480"/>
    <w:rPr>
      <w:rFonts w:ascii="Times New Roman" w:hAnsi="Times New Roman" w:cs="Times New Roman"/>
      <w:b/>
      <w:sz w:val="20"/>
    </w:rPr>
  </w:style>
  <w:style w:type="paragraph" w:customStyle="1" w:styleId="MicroText">
    <w:name w:val="MicroText"/>
    <w:basedOn w:val="Normal"/>
    <w:next w:val="Normal"/>
    <w:link w:val="MicroTextChar"/>
    <w:qFormat/>
    <w:rsid w:val="00EE0480"/>
    <w:rPr>
      <w:rFonts w:ascii="Arial Narrow" w:hAnsi="Arial Narrow"/>
      <w:sz w:val="12"/>
    </w:rPr>
  </w:style>
  <w:style w:type="character" w:customStyle="1" w:styleId="Footnote2Char">
    <w:name w:val="Footnote2 Char"/>
    <w:link w:val="Footnote2"/>
    <w:locked/>
    <w:rsid w:val="00EE0480"/>
  </w:style>
  <w:style w:type="paragraph" w:customStyle="1" w:styleId="Footnote2">
    <w:name w:val="Footnote2"/>
    <w:basedOn w:val="Normal"/>
    <w:next w:val="Normal"/>
    <w:link w:val="Footnote2Char"/>
    <w:autoRedefine/>
    <w:qFormat/>
    <w:rsid w:val="00EE0480"/>
    <w:pPr>
      <w:spacing w:after="120" w:line="480" w:lineRule="auto"/>
    </w:pPr>
    <w:rPr>
      <w:rFonts w:asciiTheme="minorHAnsi" w:hAnsiTheme="minorHAnsi"/>
      <w:sz w:val="24"/>
    </w:rPr>
  </w:style>
  <w:style w:type="paragraph" w:customStyle="1" w:styleId="indent">
    <w:name w:val="indent"/>
    <w:basedOn w:val="Normal"/>
    <w:qFormat/>
    <w:rsid w:val="00EE0480"/>
    <w:pPr>
      <w:spacing w:before="100" w:beforeAutospacing="1" w:after="100" w:afterAutospacing="1"/>
    </w:pPr>
  </w:style>
  <w:style w:type="paragraph" w:customStyle="1" w:styleId="PageHeaderLine1">
    <w:name w:val="PageHeaderLine1"/>
    <w:basedOn w:val="Normal"/>
    <w:uiPriority w:val="99"/>
    <w:qFormat/>
    <w:rsid w:val="00EE0480"/>
    <w:pPr>
      <w:tabs>
        <w:tab w:val="right" w:pos="10800"/>
      </w:tabs>
    </w:pPr>
    <w:rPr>
      <w:rFonts w:eastAsia="Calibri"/>
      <w:b/>
    </w:rPr>
  </w:style>
  <w:style w:type="paragraph" w:customStyle="1" w:styleId="PageHeaderLine2">
    <w:name w:val="PageHeaderLine2"/>
    <w:basedOn w:val="Normal"/>
    <w:next w:val="Normal"/>
    <w:link w:val="PageHeaderLine2Char"/>
    <w:qFormat/>
    <w:rsid w:val="00EE0480"/>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EE0480"/>
    <w:rPr>
      <w:rFonts w:ascii="Times New Roman" w:hAnsi="Times New Roman" w:cs="Times New Roman"/>
      <w:sz w:val="20"/>
    </w:rPr>
  </w:style>
  <w:style w:type="paragraph" w:customStyle="1" w:styleId="CardText1">
    <w:name w:val="CardText"/>
    <w:basedOn w:val="Normal"/>
    <w:link w:val="CardTextChar3"/>
    <w:qFormat/>
    <w:rsid w:val="00EE0480"/>
    <w:pPr>
      <w:ind w:left="288"/>
    </w:pPr>
    <w:rPr>
      <w:rFonts w:ascii="Times New Roman" w:hAnsi="Times New Roman" w:cs="Times New Roman"/>
      <w:sz w:val="20"/>
    </w:rPr>
  </w:style>
  <w:style w:type="character" w:customStyle="1" w:styleId="stylestylebold12pt">
    <w:name w:val="stylestylebold12pt"/>
    <w:basedOn w:val="DefaultParagraphFont"/>
    <w:rsid w:val="00EE0480"/>
  </w:style>
  <w:style w:type="character" w:customStyle="1" w:styleId="styleboldunderline">
    <w:name w:val="styleboldunderline"/>
    <w:basedOn w:val="DefaultParagraphFont"/>
    <w:rsid w:val="00EE0480"/>
  </w:style>
  <w:style w:type="character" w:customStyle="1" w:styleId="box">
    <w:name w:val="box"/>
    <w:basedOn w:val="DefaultParagraphFont"/>
    <w:rsid w:val="00EE048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EE0480"/>
    <w:rPr>
      <w:rFonts w:ascii="Arial Narrow" w:hAnsi="Arial Narrow" w:cs="Arial Narrow" w:hint="default"/>
      <w:sz w:val="18"/>
      <w:szCs w:val="18"/>
    </w:rPr>
  </w:style>
  <w:style w:type="character" w:customStyle="1" w:styleId="FontStyle14">
    <w:name w:val="Font Style14"/>
    <w:basedOn w:val="DefaultParagraphFont"/>
    <w:uiPriority w:val="99"/>
    <w:rsid w:val="00EE048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E0480"/>
    <w:rPr>
      <w:rFonts w:ascii="Arial Narrow" w:hAnsi="Arial Narrow" w:cs="Arial Narrow" w:hint="default"/>
      <w:b/>
      <w:bCs/>
      <w:sz w:val="10"/>
      <w:szCs w:val="10"/>
    </w:rPr>
  </w:style>
  <w:style w:type="character" w:customStyle="1" w:styleId="CardTagandCiteChar">
    <w:name w:val="Card Tag and Cite Char"/>
    <w:basedOn w:val="DefaultParagraphFont"/>
    <w:rsid w:val="00EE048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EE0480"/>
    <w:rPr>
      <w:rFonts w:ascii="Arial Narrow" w:hAnsi="Arial Narrow"/>
      <w:b/>
      <w:color w:val="000000"/>
      <w:sz w:val="22"/>
      <w:szCs w:val="22"/>
      <w:u w:val="single"/>
    </w:rPr>
  </w:style>
  <w:style w:type="character" w:customStyle="1" w:styleId="SmallText0">
    <w:name w:val="SmallText"/>
    <w:rsid w:val="00EE0480"/>
    <w:rPr>
      <w:color w:val="000000"/>
    </w:rPr>
  </w:style>
  <w:style w:type="character" w:customStyle="1" w:styleId="CitesChar1">
    <w:name w:val="Cites Char1"/>
    <w:basedOn w:val="DefaultParagraphFont"/>
    <w:rsid w:val="00EE0480"/>
    <w:rPr>
      <w:b/>
      <w:bCs w:val="0"/>
      <w:szCs w:val="24"/>
      <w:u w:val="single"/>
      <w:lang w:val="en-US" w:eastAsia="en-US" w:bidi="ar-SA"/>
    </w:rPr>
  </w:style>
  <w:style w:type="character" w:customStyle="1" w:styleId="CardUnderlinedChar">
    <w:name w:val="Card Underlined Char"/>
    <w:basedOn w:val="DefaultParagraphFont"/>
    <w:rsid w:val="00EE0480"/>
    <w:rPr>
      <w:rFonts w:ascii="Arial Narrow" w:hAnsi="Arial Narrow" w:hint="default"/>
      <w:sz w:val="22"/>
      <w:szCs w:val="24"/>
      <w:u w:val="single"/>
      <w:lang w:val="en-US" w:eastAsia="en-US" w:bidi="ar-SA"/>
    </w:rPr>
  </w:style>
  <w:style w:type="character" w:customStyle="1" w:styleId="underline3">
    <w:name w:val="underline3"/>
    <w:basedOn w:val="underline2"/>
    <w:rsid w:val="00EE0480"/>
    <w:rPr>
      <w:rFonts w:ascii="Arial" w:hAnsi="Arial"/>
      <w:sz w:val="18"/>
      <w:u w:val="single"/>
      <w:bdr w:val="none" w:sz="0" w:space="0" w:color="auto" w:frame="1"/>
      <w:shd w:val="clear" w:color="auto" w:fill="FFFF00"/>
    </w:rPr>
  </w:style>
  <w:style w:type="character" w:customStyle="1" w:styleId="menu">
    <w:name w:val="menu"/>
    <w:basedOn w:val="DefaultParagraphFont"/>
    <w:rsid w:val="00EE0480"/>
  </w:style>
  <w:style w:type="character" w:customStyle="1" w:styleId="itxtrst">
    <w:name w:val="itxtrst"/>
    <w:rsid w:val="00EE0480"/>
  </w:style>
  <w:style w:type="character" w:customStyle="1" w:styleId="A-Underlining">
    <w:name w:val="A-Underlining"/>
    <w:basedOn w:val="DefaultParagraphFont"/>
    <w:rsid w:val="00EE0480"/>
    <w:rPr>
      <w:rFonts w:ascii="Garamond" w:hAnsi="Garamond" w:hint="default"/>
      <w:color w:val="auto"/>
      <w:sz w:val="24"/>
      <w:u w:val="single"/>
    </w:rPr>
  </w:style>
  <w:style w:type="character" w:customStyle="1" w:styleId="StyleUnderlineBold0">
    <w:name w:val="Style Underline + Bold"/>
    <w:rsid w:val="00EE0480"/>
    <w:rPr>
      <w:b/>
      <w:bCs/>
      <w:u w:val="single"/>
    </w:rPr>
  </w:style>
  <w:style w:type="character" w:customStyle="1" w:styleId="Underline-Highlighted">
    <w:name w:val="Underline-Highlighted"/>
    <w:uiPriority w:val="1"/>
    <w:qFormat/>
    <w:rsid w:val="00EE048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E0480"/>
  </w:style>
  <w:style w:type="character" w:customStyle="1" w:styleId="newsmain">
    <w:name w:val="news_main"/>
    <w:basedOn w:val="DefaultParagraphFont"/>
    <w:rsid w:val="00EE0480"/>
  </w:style>
  <w:style w:type="character" w:customStyle="1" w:styleId="vitstoryheadline">
    <w:name w:val="vitstoryheadline"/>
    <w:rsid w:val="00EE0480"/>
  </w:style>
  <w:style w:type="character" w:customStyle="1" w:styleId="AuthorDate0">
    <w:name w:val="Author Date"/>
    <w:rsid w:val="00EE0480"/>
    <w:rPr>
      <w:b/>
      <w:bCs w:val="0"/>
      <w:sz w:val="24"/>
      <w:u w:val="thick"/>
    </w:rPr>
  </w:style>
  <w:style w:type="character" w:customStyle="1" w:styleId="red">
    <w:name w:val="red"/>
    <w:basedOn w:val="DefaultParagraphFont"/>
    <w:rsid w:val="00EE0480"/>
  </w:style>
  <w:style w:type="character" w:customStyle="1" w:styleId="at">
    <w:name w:val="at"/>
    <w:rsid w:val="00EE0480"/>
  </w:style>
  <w:style w:type="character" w:customStyle="1" w:styleId="org">
    <w:name w:val="org"/>
    <w:rsid w:val="00EE0480"/>
  </w:style>
  <w:style w:type="character" w:customStyle="1" w:styleId="pnumber">
    <w:name w:val="pnumber"/>
    <w:rsid w:val="00EE0480"/>
  </w:style>
  <w:style w:type="character" w:customStyle="1" w:styleId="ital">
    <w:name w:val="ital"/>
    <w:rsid w:val="00EE0480"/>
  </w:style>
  <w:style w:type="character" w:customStyle="1" w:styleId="orgdiv">
    <w:name w:val="orgdiv"/>
    <w:rsid w:val="00EE0480"/>
  </w:style>
  <w:style w:type="character" w:customStyle="1" w:styleId="orgname">
    <w:name w:val="orgname"/>
    <w:rsid w:val="00EE0480"/>
  </w:style>
  <w:style w:type="character" w:customStyle="1" w:styleId="city">
    <w:name w:val="city"/>
    <w:rsid w:val="00EE0480"/>
  </w:style>
  <w:style w:type="character" w:customStyle="1" w:styleId="state">
    <w:name w:val="state"/>
    <w:rsid w:val="00EE0480"/>
  </w:style>
  <w:style w:type="character" w:customStyle="1" w:styleId="country">
    <w:name w:val="country"/>
    <w:rsid w:val="00EE0480"/>
  </w:style>
  <w:style w:type="character" w:customStyle="1" w:styleId="articletitle">
    <w:name w:val="articletitle"/>
    <w:rsid w:val="00EE0480"/>
    <w:rPr>
      <w:rFonts w:ascii="Times New Roman" w:hAnsi="Times New Roman" w:cs="Times New Roman" w:hint="default"/>
    </w:rPr>
  </w:style>
  <w:style w:type="character" w:customStyle="1" w:styleId="6pointChar">
    <w:name w:val="6 point Char"/>
    <w:rsid w:val="00EE0480"/>
    <w:rPr>
      <w:rFonts w:ascii="Times New Roman" w:hAnsi="Times New Roman" w:cs="Times New Roman" w:hint="default"/>
      <w:sz w:val="12"/>
      <w:lang w:val="en-US" w:eastAsia="en-US"/>
    </w:rPr>
  </w:style>
  <w:style w:type="character" w:customStyle="1" w:styleId="StyleThickunderline">
    <w:name w:val="Style Thick underline"/>
    <w:qFormat/>
    <w:rsid w:val="00EE0480"/>
    <w:rPr>
      <w:u w:val="thick"/>
    </w:rPr>
  </w:style>
  <w:style w:type="character" w:customStyle="1" w:styleId="Box0">
    <w:name w:val="Box!"/>
    <w:uiPriority w:val="1"/>
    <w:rsid w:val="00EE0480"/>
    <w:rPr>
      <w:rFonts w:ascii="Garamond" w:hAnsi="Garamond" w:hint="default"/>
      <w:sz w:val="24"/>
      <w:u w:val="single"/>
      <w:bdr w:val="single" w:sz="4" w:space="0" w:color="auto" w:frame="1"/>
    </w:rPr>
  </w:style>
  <w:style w:type="character" w:customStyle="1" w:styleId="citechar">
    <w:name w:val="citechar"/>
    <w:basedOn w:val="DefaultParagraphFont"/>
    <w:rsid w:val="00EE0480"/>
  </w:style>
  <w:style w:type="character" w:customStyle="1" w:styleId="underlinechar2">
    <w:name w:val="underlinechar"/>
    <w:basedOn w:val="DefaultParagraphFont"/>
    <w:rsid w:val="00EE0480"/>
  </w:style>
  <w:style w:type="character" w:customStyle="1" w:styleId="CardUnderlineChar">
    <w:name w:val="Card Underline Char"/>
    <w:rsid w:val="00EE0480"/>
    <w:rPr>
      <w:szCs w:val="24"/>
      <w:u w:val="single"/>
      <w:lang w:val="en-US" w:eastAsia="en-US" w:bidi="ar-SA"/>
    </w:rPr>
  </w:style>
  <w:style w:type="character" w:customStyle="1" w:styleId="tagciteChar">
    <w:name w:val="tag/cite Char"/>
    <w:basedOn w:val="DefaultParagraphFont"/>
    <w:rsid w:val="00EE0480"/>
    <w:rPr>
      <w:b/>
      <w:bCs w:val="0"/>
      <w:sz w:val="24"/>
      <w:lang w:val="en-US" w:eastAsia="en-US" w:bidi="ar-SA"/>
    </w:rPr>
  </w:style>
  <w:style w:type="character" w:customStyle="1" w:styleId="8pointChar">
    <w:name w:val="8 point Char"/>
    <w:basedOn w:val="DefaultParagraphFont"/>
    <w:rsid w:val="00EE0480"/>
    <w:rPr>
      <w:sz w:val="16"/>
      <w:lang w:val="en-US" w:eastAsia="en-US" w:bidi="ar-SA"/>
    </w:rPr>
  </w:style>
  <w:style w:type="character" w:customStyle="1" w:styleId="BoldText12pt">
    <w:name w:val="Bold Text 12 pt"/>
    <w:rsid w:val="00EE048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E0480"/>
  </w:style>
  <w:style w:type="table" w:styleId="TableGrid">
    <w:name w:val="Table Grid"/>
    <w:basedOn w:val="TableNormal"/>
    <w:uiPriority w:val="39"/>
    <w:rsid w:val="00EE048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EE0480"/>
    <w:rPr>
      <w:b/>
      <w:bCs w:val="0"/>
      <w:sz w:val="24"/>
      <w:lang w:val="en-US" w:eastAsia="en-US" w:bidi="ar-SA"/>
    </w:rPr>
  </w:style>
  <w:style w:type="character" w:customStyle="1" w:styleId="Mention11">
    <w:name w:val="Mention11"/>
    <w:basedOn w:val="DefaultParagraphFont"/>
    <w:uiPriority w:val="99"/>
    <w:semiHidden/>
    <w:unhideWhenUsed/>
    <w:rsid w:val="00EE0480"/>
    <w:rPr>
      <w:color w:val="2B579A"/>
      <w:shd w:val="clear" w:color="auto" w:fill="E6E6E6"/>
    </w:rPr>
  </w:style>
  <w:style w:type="paragraph" w:customStyle="1" w:styleId="Emphasize">
    <w:name w:val="Emphasize"/>
    <w:basedOn w:val="Normal"/>
    <w:uiPriority w:val="7"/>
    <w:qFormat/>
    <w:rsid w:val="00EE048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EE048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E0480"/>
  </w:style>
  <w:style w:type="character" w:customStyle="1" w:styleId="Mention2">
    <w:name w:val="Mention2"/>
    <w:basedOn w:val="DefaultParagraphFont"/>
    <w:uiPriority w:val="99"/>
    <w:semiHidden/>
    <w:unhideWhenUsed/>
    <w:rsid w:val="00EE0480"/>
    <w:rPr>
      <w:color w:val="2B579A"/>
      <w:shd w:val="clear" w:color="auto" w:fill="E6E6E6"/>
    </w:rPr>
  </w:style>
  <w:style w:type="paragraph" w:customStyle="1" w:styleId="FlashTag">
    <w:name w:val="FlashTag"/>
    <w:basedOn w:val="Normal"/>
    <w:link w:val="FlashTagChar"/>
    <w:autoRedefine/>
    <w:uiPriority w:val="4"/>
    <w:qFormat/>
    <w:rsid w:val="00EE0480"/>
    <w:rPr>
      <w:rFonts w:asciiTheme="majorHAnsi" w:hAnsiTheme="majorHAnsi"/>
      <w:b/>
      <w:sz w:val="28"/>
    </w:rPr>
  </w:style>
  <w:style w:type="character" w:customStyle="1" w:styleId="FlashTagChar">
    <w:name w:val="FlashTag Char"/>
    <w:basedOn w:val="DefaultParagraphFont"/>
    <w:link w:val="FlashTag"/>
    <w:uiPriority w:val="4"/>
    <w:rsid w:val="00EE0480"/>
    <w:rPr>
      <w:rFonts w:asciiTheme="majorHAnsi" w:hAnsiTheme="majorHAnsi"/>
      <w:b/>
      <w:sz w:val="28"/>
    </w:rPr>
  </w:style>
  <w:style w:type="paragraph" w:customStyle="1" w:styleId="Warrant">
    <w:name w:val="Warrant"/>
    <w:link w:val="WarrantChar"/>
    <w:autoRedefine/>
    <w:uiPriority w:val="4"/>
    <w:qFormat/>
    <w:rsid w:val="00EE0480"/>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EE0480"/>
  </w:style>
  <w:style w:type="character" w:customStyle="1" w:styleId="m3965771245576658108gmail-styleunderline">
    <w:name w:val="m_3965771245576658108gmail-styleunderline"/>
    <w:basedOn w:val="DefaultParagraphFont"/>
    <w:rsid w:val="00EE0480"/>
  </w:style>
  <w:style w:type="paragraph" w:customStyle="1" w:styleId="Header1">
    <w:name w:val="Header1"/>
    <w:aliases w:val="Header Char Char,Header Char Char Char Char Char Char Char Cha,Header Char2,Header Char1 Char,Char Char Char Cha"/>
    <w:basedOn w:val="Normal"/>
    <w:qFormat/>
    <w:rsid w:val="00EE0480"/>
    <w:pPr>
      <w:tabs>
        <w:tab w:val="center" w:pos="4680"/>
        <w:tab w:val="right" w:pos="9360"/>
      </w:tabs>
    </w:pPr>
  </w:style>
  <w:style w:type="character" w:customStyle="1" w:styleId="EndnoteTextChar">
    <w:name w:val="Endnote Text Char"/>
    <w:basedOn w:val="DefaultParagraphFont"/>
    <w:link w:val="EndnoteText"/>
    <w:locked/>
    <w:rsid w:val="00EE0480"/>
    <w:rPr>
      <w:rFonts w:ascii="Georgia" w:eastAsia="Times New Roman" w:hAnsi="Georgia"/>
      <w:szCs w:val="20"/>
    </w:rPr>
  </w:style>
  <w:style w:type="paragraph" w:styleId="EndnoteText">
    <w:name w:val="endnote text"/>
    <w:basedOn w:val="Normal"/>
    <w:link w:val="EndnoteTextChar"/>
    <w:unhideWhenUsed/>
    <w:rsid w:val="00EE0480"/>
    <w:rPr>
      <w:rFonts w:ascii="Georgia" w:eastAsia="Times New Roman" w:hAnsi="Georgia"/>
      <w:sz w:val="24"/>
      <w:szCs w:val="20"/>
    </w:rPr>
  </w:style>
  <w:style w:type="character" w:customStyle="1" w:styleId="EndnoteTextChar1">
    <w:name w:val="Endnote Text Char1"/>
    <w:basedOn w:val="DefaultParagraphFont"/>
    <w:semiHidden/>
    <w:rsid w:val="00EE0480"/>
    <w:rPr>
      <w:rFonts w:ascii="Calibri" w:hAnsi="Calibri"/>
      <w:sz w:val="20"/>
      <w:szCs w:val="20"/>
    </w:rPr>
  </w:style>
  <w:style w:type="character" w:customStyle="1" w:styleId="DateChar">
    <w:name w:val="Date Char"/>
    <w:aliases w:val="date Char"/>
    <w:basedOn w:val="DefaultParagraphFont"/>
    <w:link w:val="Date"/>
    <w:uiPriority w:val="99"/>
    <w:locked/>
    <w:rsid w:val="00EE0480"/>
    <w:rPr>
      <w:rFonts w:ascii="Georgia" w:eastAsia="Times New Roman" w:hAnsi="Georgia"/>
    </w:rPr>
  </w:style>
  <w:style w:type="paragraph" w:styleId="Date">
    <w:name w:val="Date"/>
    <w:aliases w:val="date"/>
    <w:basedOn w:val="Normal"/>
    <w:next w:val="Normal"/>
    <w:link w:val="DateChar"/>
    <w:uiPriority w:val="99"/>
    <w:unhideWhenUsed/>
    <w:rsid w:val="00EE0480"/>
    <w:rPr>
      <w:rFonts w:ascii="Georgia" w:eastAsia="Times New Roman" w:hAnsi="Georgia"/>
      <w:sz w:val="24"/>
    </w:rPr>
  </w:style>
  <w:style w:type="character" w:customStyle="1" w:styleId="DateChar1">
    <w:name w:val="Date Char1"/>
    <w:basedOn w:val="DefaultParagraphFont"/>
    <w:uiPriority w:val="99"/>
    <w:semiHidden/>
    <w:rsid w:val="00EE0480"/>
    <w:rPr>
      <w:rFonts w:ascii="Calibri" w:hAnsi="Calibri"/>
      <w:sz w:val="22"/>
    </w:rPr>
  </w:style>
  <w:style w:type="character" w:customStyle="1" w:styleId="BodyTextFirstIndentChar">
    <w:name w:val="Body Text First Indent Char"/>
    <w:basedOn w:val="BodyTextChar"/>
    <w:link w:val="BodyTextFirstIndent"/>
    <w:locked/>
    <w:rsid w:val="00EE0480"/>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EE0480"/>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EE0480"/>
    <w:rPr>
      <w:rFonts w:ascii="Arial" w:hAnsi="Arial" w:cs="Arial"/>
      <w:spacing w:val="-8"/>
      <w:sz w:val="22"/>
    </w:rPr>
  </w:style>
  <w:style w:type="character" w:customStyle="1" w:styleId="BodyTextIndent2Char1">
    <w:name w:val="Body Text Indent 2 Char1"/>
    <w:basedOn w:val="DefaultParagraphFont"/>
    <w:semiHidden/>
    <w:rsid w:val="00EE0480"/>
    <w:rPr>
      <w:rFonts w:ascii="Calibri" w:hAnsi="Calibri" w:cs="Calibri"/>
    </w:rPr>
  </w:style>
  <w:style w:type="character" w:customStyle="1" w:styleId="PlainTextChar1">
    <w:name w:val="Plain Text Char1"/>
    <w:basedOn w:val="DefaultParagraphFont"/>
    <w:semiHidden/>
    <w:rsid w:val="00EE0480"/>
    <w:rPr>
      <w:rFonts w:ascii="Consolas" w:hAnsi="Consolas" w:cs="Calibri"/>
      <w:sz w:val="21"/>
      <w:szCs w:val="21"/>
    </w:rPr>
  </w:style>
  <w:style w:type="paragraph" w:customStyle="1" w:styleId="msolistparagraphcxspfirst">
    <w:name w:val="msolistparagraphcxspfirst"/>
    <w:basedOn w:val="Normal"/>
    <w:uiPriority w:val="99"/>
    <w:qFormat/>
    <w:rsid w:val="00EE0480"/>
    <w:pPr>
      <w:spacing w:before="100" w:beforeAutospacing="1" w:after="100" w:afterAutospacing="1"/>
    </w:pPr>
  </w:style>
  <w:style w:type="paragraph" w:customStyle="1" w:styleId="msolistparagraphcxsplast">
    <w:name w:val="msolistparagraphcxsplast"/>
    <w:basedOn w:val="Normal"/>
    <w:uiPriority w:val="99"/>
    <w:qFormat/>
    <w:rsid w:val="00EE0480"/>
    <w:pPr>
      <w:spacing w:before="100" w:beforeAutospacing="1" w:after="100" w:afterAutospacing="1"/>
    </w:pPr>
  </w:style>
  <w:style w:type="character" w:customStyle="1" w:styleId="QuoteChar1">
    <w:name w:val="Quote Char1"/>
    <w:basedOn w:val="DefaultParagraphFont"/>
    <w:uiPriority w:val="29"/>
    <w:rsid w:val="00EE0480"/>
    <w:rPr>
      <w:rFonts w:ascii="Calibri" w:hAnsi="Calibri" w:cs="Calibri"/>
      <w:i/>
      <w:iCs/>
      <w:color w:val="000000" w:themeColor="text1"/>
    </w:rPr>
  </w:style>
  <w:style w:type="paragraph" w:customStyle="1" w:styleId="Heading2-NotBold">
    <w:name w:val="Heading 2 - Not Bold"/>
    <w:basedOn w:val="Heading2"/>
    <w:autoRedefine/>
    <w:uiPriority w:val="99"/>
    <w:qFormat/>
    <w:rsid w:val="00EE0480"/>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EE0480"/>
    <w:rPr>
      <w:rFonts w:ascii="Calibri" w:eastAsia="Calibri" w:hAnsi="Calibri"/>
      <w:b/>
      <w:sz w:val="22"/>
    </w:rPr>
  </w:style>
  <w:style w:type="paragraph" w:customStyle="1" w:styleId="Heading2-Bold">
    <w:name w:val="Heading 2 - Bold"/>
    <w:basedOn w:val="Normal"/>
    <w:autoRedefine/>
    <w:uiPriority w:val="99"/>
    <w:qFormat/>
    <w:rsid w:val="00EE0480"/>
    <w:rPr>
      <w:rFonts w:ascii="Garamond" w:eastAsia="Calibri" w:hAnsi="Garamond"/>
      <w:b/>
    </w:rPr>
  </w:style>
  <w:style w:type="paragraph" w:customStyle="1" w:styleId="tag">
    <w:name w:val="%tag"/>
    <w:basedOn w:val="Normal"/>
    <w:next w:val="Normal"/>
    <w:uiPriority w:val="99"/>
    <w:qFormat/>
    <w:rsid w:val="00EE0480"/>
    <w:rPr>
      <w:rFonts w:ascii="Garamond" w:eastAsia="Calibri" w:hAnsi="Garamond"/>
      <w:bCs/>
      <w:sz w:val="18"/>
    </w:rPr>
  </w:style>
  <w:style w:type="character" w:customStyle="1" w:styleId="Style2Char">
    <w:name w:val="Style 2 Char"/>
    <w:link w:val="Style20"/>
    <w:uiPriority w:val="99"/>
    <w:locked/>
    <w:rsid w:val="00EE048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EE0480"/>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EE048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E0480"/>
    <w:rPr>
      <w:rFonts w:ascii="Garamond" w:eastAsia="Times New Roman" w:hAnsi="Garamond"/>
      <w:sz w:val="24"/>
      <w:szCs w:val="20"/>
      <w:u w:val="single"/>
      <w:lang w:val="x-none" w:eastAsia="x-none"/>
    </w:rPr>
  </w:style>
  <w:style w:type="character" w:customStyle="1" w:styleId="textsmallChar0">
    <w:name w:val="textsmall Char"/>
    <w:link w:val="textsmall0"/>
    <w:locked/>
    <w:rsid w:val="00EE0480"/>
    <w:rPr>
      <w:rFonts w:ascii="Georgia" w:eastAsia="Times New Roman" w:hAnsi="Georgia"/>
      <w:sz w:val="18"/>
      <w:szCs w:val="20"/>
      <w:lang w:val="x-none" w:eastAsia="x-none"/>
    </w:rPr>
  </w:style>
  <w:style w:type="paragraph" w:customStyle="1" w:styleId="textsmall0">
    <w:name w:val="textsmall"/>
    <w:basedOn w:val="Normal"/>
    <w:link w:val="textsmallChar0"/>
    <w:qFormat/>
    <w:rsid w:val="00EE048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EE048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E048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EE0480"/>
    <w:rPr>
      <w:rFonts w:ascii="Arial" w:eastAsia="Times New Roman" w:hAnsi="Arial" w:cs="Arial"/>
      <w:sz w:val="12"/>
    </w:rPr>
  </w:style>
  <w:style w:type="paragraph" w:customStyle="1" w:styleId="Micro">
    <w:name w:val="Micro"/>
    <w:basedOn w:val="Normal"/>
    <w:next w:val="Normal"/>
    <w:link w:val="MicroChar"/>
    <w:qFormat/>
    <w:rsid w:val="00EE0480"/>
    <w:rPr>
      <w:rFonts w:ascii="Arial" w:eastAsia="Times New Roman" w:hAnsi="Arial" w:cs="Arial"/>
      <w:sz w:val="12"/>
    </w:rPr>
  </w:style>
  <w:style w:type="character" w:customStyle="1" w:styleId="CardNotUnderlinedChar1">
    <w:name w:val="Card Not Underlined Char1"/>
    <w:link w:val="CardNotUnderlined"/>
    <w:locked/>
    <w:rsid w:val="00EE0480"/>
    <w:rPr>
      <w:rFonts w:ascii="Bell MT" w:eastAsia="Calibri" w:hAnsi="Bell MT"/>
      <w:szCs w:val="20"/>
    </w:rPr>
  </w:style>
  <w:style w:type="paragraph" w:customStyle="1" w:styleId="CardNotUnderlined">
    <w:name w:val="Card Not Underlined"/>
    <w:basedOn w:val="Normal"/>
    <w:link w:val="CardNotUnderlinedChar1"/>
    <w:autoRedefine/>
    <w:qFormat/>
    <w:rsid w:val="00EE0480"/>
    <w:rPr>
      <w:rFonts w:ascii="Bell MT" w:eastAsia="Calibri" w:hAnsi="Bell MT"/>
      <w:sz w:val="24"/>
      <w:szCs w:val="20"/>
    </w:rPr>
  </w:style>
  <w:style w:type="paragraph" w:customStyle="1" w:styleId="h-lead">
    <w:name w:val="h-lead"/>
    <w:basedOn w:val="Normal"/>
    <w:uiPriority w:val="99"/>
    <w:qFormat/>
    <w:rsid w:val="00EE0480"/>
    <w:pPr>
      <w:spacing w:before="100" w:beforeAutospacing="1" w:after="100" w:afterAutospacing="1"/>
    </w:pPr>
  </w:style>
  <w:style w:type="paragraph" w:customStyle="1" w:styleId="intro">
    <w:name w:val="intro"/>
    <w:basedOn w:val="Normal"/>
    <w:uiPriority w:val="99"/>
    <w:qFormat/>
    <w:rsid w:val="00EE0480"/>
    <w:pPr>
      <w:spacing w:before="100" w:beforeAutospacing="1" w:after="100" w:afterAutospacing="1"/>
    </w:pPr>
  </w:style>
  <w:style w:type="paragraph" w:customStyle="1" w:styleId="body-paragraph">
    <w:name w:val="body-paragraph"/>
    <w:basedOn w:val="Normal"/>
    <w:uiPriority w:val="99"/>
    <w:qFormat/>
    <w:rsid w:val="00EE0480"/>
    <w:pPr>
      <w:spacing w:before="100" w:beforeAutospacing="1" w:after="100" w:afterAutospacing="1"/>
    </w:pPr>
  </w:style>
  <w:style w:type="character" w:customStyle="1" w:styleId="StyleHeading2TagHEADING2TagCite11ptChar">
    <w:name w:val="Style Heading 2TagHEADING 2Tag&amp;Cite + 11 pt Char"/>
    <w:link w:val="StyleHeading2TagHEADING2TagCite11pt"/>
    <w:locked/>
    <w:rsid w:val="00EE048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E048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EE0480"/>
    <w:rPr>
      <w:rFonts w:eastAsia="Calibri"/>
    </w:rPr>
  </w:style>
  <w:style w:type="paragraph" w:customStyle="1" w:styleId="F3-TagAuthor">
    <w:name w:val="F3 - Tag/Author"/>
    <w:basedOn w:val="Normal"/>
    <w:uiPriority w:val="99"/>
    <w:qFormat/>
    <w:rsid w:val="00EE0480"/>
    <w:rPr>
      <w:b/>
    </w:rPr>
  </w:style>
  <w:style w:type="paragraph" w:customStyle="1" w:styleId="F5-UnderlineNormal">
    <w:name w:val="F5 - Underline Normal"/>
    <w:basedOn w:val="Normal"/>
    <w:uiPriority w:val="99"/>
    <w:qFormat/>
    <w:rsid w:val="00EE0480"/>
    <w:rPr>
      <w:rFonts w:eastAsia="Calibri"/>
      <w:u w:val="single"/>
    </w:rPr>
  </w:style>
  <w:style w:type="paragraph" w:customStyle="1" w:styleId="Brief-PrimarySource">
    <w:name w:val="Brief - Primary Source"/>
    <w:basedOn w:val="Normal"/>
    <w:uiPriority w:val="99"/>
    <w:qFormat/>
    <w:rsid w:val="00EE0480"/>
    <w:rPr>
      <w:b/>
      <w:u w:val="single"/>
    </w:rPr>
  </w:style>
  <w:style w:type="paragraph" w:customStyle="1" w:styleId="Brief-Underline">
    <w:name w:val="Brief - Underline"/>
    <w:basedOn w:val="Normal"/>
    <w:uiPriority w:val="99"/>
    <w:qFormat/>
    <w:rsid w:val="00EE0480"/>
    <w:rPr>
      <w:u w:val="single"/>
    </w:rPr>
  </w:style>
  <w:style w:type="paragraph" w:customStyle="1" w:styleId="Brief">
    <w:name w:val="Brief"/>
    <w:basedOn w:val="Brief-PrimarySource"/>
    <w:uiPriority w:val="99"/>
    <w:qFormat/>
    <w:rsid w:val="00EE0480"/>
    <w:rPr>
      <w:b w:val="0"/>
    </w:rPr>
  </w:style>
  <w:style w:type="paragraph" w:customStyle="1" w:styleId="CM2">
    <w:name w:val="CM2"/>
    <w:basedOn w:val="Normal"/>
    <w:next w:val="Normal"/>
    <w:uiPriority w:val="99"/>
    <w:qFormat/>
    <w:rsid w:val="00EE0480"/>
    <w:pPr>
      <w:widowControl w:val="0"/>
      <w:autoSpaceDE w:val="0"/>
      <w:autoSpaceDN w:val="0"/>
      <w:adjustRightInd w:val="0"/>
      <w:spacing w:line="553" w:lineRule="atLeast"/>
    </w:pPr>
  </w:style>
  <w:style w:type="paragraph" w:customStyle="1" w:styleId="CM9">
    <w:name w:val="CM9"/>
    <w:basedOn w:val="Normal"/>
    <w:next w:val="Normal"/>
    <w:uiPriority w:val="99"/>
    <w:qFormat/>
    <w:rsid w:val="00EE0480"/>
    <w:pPr>
      <w:widowControl w:val="0"/>
      <w:autoSpaceDE w:val="0"/>
      <w:autoSpaceDN w:val="0"/>
      <w:adjustRightInd w:val="0"/>
      <w:spacing w:line="553" w:lineRule="atLeast"/>
    </w:pPr>
  </w:style>
  <w:style w:type="paragraph" w:customStyle="1" w:styleId="CM4">
    <w:name w:val="CM4"/>
    <w:basedOn w:val="Normal"/>
    <w:next w:val="Normal"/>
    <w:uiPriority w:val="99"/>
    <w:qFormat/>
    <w:rsid w:val="00EE0480"/>
    <w:pPr>
      <w:widowControl w:val="0"/>
      <w:autoSpaceDE w:val="0"/>
      <w:autoSpaceDN w:val="0"/>
      <w:adjustRightInd w:val="0"/>
      <w:spacing w:line="553" w:lineRule="atLeast"/>
    </w:pPr>
  </w:style>
  <w:style w:type="paragraph" w:customStyle="1" w:styleId="CM11">
    <w:name w:val="CM11"/>
    <w:basedOn w:val="Normal"/>
    <w:next w:val="Normal"/>
    <w:uiPriority w:val="99"/>
    <w:qFormat/>
    <w:rsid w:val="00EE0480"/>
    <w:pPr>
      <w:widowControl w:val="0"/>
      <w:autoSpaceDE w:val="0"/>
      <w:autoSpaceDN w:val="0"/>
      <w:adjustRightInd w:val="0"/>
      <w:spacing w:line="553" w:lineRule="atLeast"/>
    </w:pPr>
  </w:style>
  <w:style w:type="paragraph" w:customStyle="1" w:styleId="CM16">
    <w:name w:val="CM16"/>
    <w:basedOn w:val="Normal"/>
    <w:next w:val="Normal"/>
    <w:uiPriority w:val="99"/>
    <w:qFormat/>
    <w:rsid w:val="00EE0480"/>
    <w:pPr>
      <w:widowControl w:val="0"/>
      <w:autoSpaceDE w:val="0"/>
      <w:autoSpaceDN w:val="0"/>
      <w:adjustRightInd w:val="0"/>
      <w:spacing w:line="553" w:lineRule="atLeast"/>
    </w:pPr>
  </w:style>
  <w:style w:type="paragraph" w:customStyle="1" w:styleId="CM19">
    <w:name w:val="CM19"/>
    <w:basedOn w:val="Default"/>
    <w:next w:val="Default"/>
    <w:uiPriority w:val="99"/>
    <w:qFormat/>
    <w:rsid w:val="00EE0480"/>
    <w:pPr>
      <w:widowControl w:val="0"/>
      <w:spacing w:line="276" w:lineRule="atLeast"/>
    </w:pPr>
    <w:rPr>
      <w:color w:val="auto"/>
    </w:rPr>
  </w:style>
  <w:style w:type="paragraph" w:customStyle="1" w:styleId="CM34">
    <w:name w:val="CM34"/>
    <w:basedOn w:val="Default"/>
    <w:next w:val="Default"/>
    <w:uiPriority w:val="99"/>
    <w:qFormat/>
    <w:rsid w:val="00EE0480"/>
    <w:pPr>
      <w:widowControl w:val="0"/>
    </w:pPr>
    <w:rPr>
      <w:color w:val="auto"/>
    </w:rPr>
  </w:style>
  <w:style w:type="paragraph" w:customStyle="1" w:styleId="CM56">
    <w:name w:val="CM56"/>
    <w:basedOn w:val="Default"/>
    <w:next w:val="Default"/>
    <w:uiPriority w:val="99"/>
    <w:qFormat/>
    <w:rsid w:val="00EE0480"/>
    <w:pPr>
      <w:widowControl w:val="0"/>
    </w:pPr>
    <w:rPr>
      <w:rFonts w:eastAsia="Calibri"/>
      <w:color w:val="auto"/>
    </w:rPr>
  </w:style>
  <w:style w:type="paragraph" w:customStyle="1" w:styleId="CM58">
    <w:name w:val="CM58"/>
    <w:basedOn w:val="Default"/>
    <w:next w:val="Default"/>
    <w:uiPriority w:val="99"/>
    <w:qFormat/>
    <w:rsid w:val="00EE0480"/>
    <w:pPr>
      <w:widowControl w:val="0"/>
    </w:pPr>
    <w:rPr>
      <w:rFonts w:eastAsia="Calibri"/>
      <w:color w:val="auto"/>
    </w:rPr>
  </w:style>
  <w:style w:type="paragraph" w:customStyle="1" w:styleId="CM57">
    <w:name w:val="CM57"/>
    <w:basedOn w:val="Default"/>
    <w:next w:val="Default"/>
    <w:uiPriority w:val="99"/>
    <w:qFormat/>
    <w:rsid w:val="00EE0480"/>
    <w:pPr>
      <w:widowControl w:val="0"/>
    </w:pPr>
    <w:rPr>
      <w:rFonts w:eastAsia="Calibri"/>
      <w:color w:val="auto"/>
    </w:rPr>
  </w:style>
  <w:style w:type="paragraph" w:customStyle="1" w:styleId="CM1">
    <w:name w:val="CM1"/>
    <w:basedOn w:val="Default"/>
    <w:next w:val="Default"/>
    <w:uiPriority w:val="99"/>
    <w:qFormat/>
    <w:rsid w:val="00EE0480"/>
    <w:pPr>
      <w:widowControl w:val="0"/>
    </w:pPr>
    <w:rPr>
      <w:rFonts w:eastAsia="Calibri"/>
      <w:color w:val="auto"/>
    </w:rPr>
  </w:style>
  <w:style w:type="paragraph" w:customStyle="1" w:styleId="CM49">
    <w:name w:val="CM49"/>
    <w:basedOn w:val="Default"/>
    <w:next w:val="Default"/>
    <w:uiPriority w:val="99"/>
    <w:qFormat/>
    <w:rsid w:val="00EE0480"/>
    <w:pPr>
      <w:widowControl w:val="0"/>
    </w:pPr>
    <w:rPr>
      <w:rFonts w:eastAsia="Calibri"/>
      <w:color w:val="auto"/>
    </w:rPr>
  </w:style>
  <w:style w:type="paragraph" w:customStyle="1" w:styleId="CM41">
    <w:name w:val="CM41"/>
    <w:basedOn w:val="Default"/>
    <w:next w:val="Default"/>
    <w:uiPriority w:val="99"/>
    <w:qFormat/>
    <w:rsid w:val="00EE0480"/>
    <w:pPr>
      <w:widowControl w:val="0"/>
    </w:pPr>
    <w:rPr>
      <w:rFonts w:eastAsia="Calibri"/>
      <w:color w:val="auto"/>
    </w:rPr>
  </w:style>
  <w:style w:type="paragraph" w:customStyle="1" w:styleId="3rdOrderPara">
    <w:name w:val="3rd Order Para"/>
    <w:basedOn w:val="Default"/>
    <w:next w:val="Default"/>
    <w:uiPriority w:val="99"/>
    <w:qFormat/>
    <w:rsid w:val="00EE0480"/>
    <w:pPr>
      <w:widowControl w:val="0"/>
    </w:pPr>
    <w:rPr>
      <w:rFonts w:eastAsia="Calibri"/>
      <w:color w:val="auto"/>
    </w:rPr>
  </w:style>
  <w:style w:type="paragraph" w:customStyle="1" w:styleId="2ndOrderPara">
    <w:name w:val="2nd Order Para"/>
    <w:basedOn w:val="Default"/>
    <w:next w:val="Default"/>
    <w:uiPriority w:val="99"/>
    <w:qFormat/>
    <w:rsid w:val="00EE0480"/>
    <w:pPr>
      <w:widowControl w:val="0"/>
    </w:pPr>
    <w:rPr>
      <w:rFonts w:eastAsia="Calibri"/>
      <w:color w:val="auto"/>
    </w:rPr>
  </w:style>
  <w:style w:type="paragraph" w:customStyle="1" w:styleId="Normal-SIGN2">
    <w:name w:val="Normal-SIGN2"/>
    <w:basedOn w:val="Default"/>
    <w:next w:val="Default"/>
    <w:uiPriority w:val="99"/>
    <w:qFormat/>
    <w:rsid w:val="00EE0480"/>
    <w:pPr>
      <w:widowControl w:val="0"/>
    </w:pPr>
    <w:rPr>
      <w:rFonts w:eastAsia="Calibri"/>
      <w:color w:val="auto"/>
    </w:rPr>
  </w:style>
  <w:style w:type="paragraph" w:customStyle="1" w:styleId="Normal-SIGN1">
    <w:name w:val="Normal-SIGN1"/>
    <w:basedOn w:val="Default"/>
    <w:next w:val="Default"/>
    <w:uiPriority w:val="99"/>
    <w:qFormat/>
    <w:rsid w:val="00EE0480"/>
    <w:pPr>
      <w:widowControl w:val="0"/>
    </w:pPr>
    <w:rPr>
      <w:rFonts w:eastAsia="Calibri"/>
      <w:color w:val="auto"/>
    </w:rPr>
  </w:style>
  <w:style w:type="paragraph" w:customStyle="1" w:styleId="CM3">
    <w:name w:val="CM3"/>
    <w:basedOn w:val="Default"/>
    <w:next w:val="Default"/>
    <w:uiPriority w:val="99"/>
    <w:qFormat/>
    <w:rsid w:val="00EE0480"/>
    <w:pPr>
      <w:widowControl w:val="0"/>
      <w:spacing w:line="553" w:lineRule="atLeast"/>
    </w:pPr>
    <w:rPr>
      <w:rFonts w:eastAsia="Calibri"/>
      <w:color w:val="auto"/>
    </w:rPr>
  </w:style>
  <w:style w:type="paragraph" w:customStyle="1" w:styleId="CM33">
    <w:name w:val="CM33"/>
    <w:basedOn w:val="Default"/>
    <w:next w:val="Default"/>
    <w:uiPriority w:val="99"/>
    <w:qFormat/>
    <w:rsid w:val="00EE0480"/>
    <w:pPr>
      <w:widowControl w:val="0"/>
    </w:pPr>
    <w:rPr>
      <w:rFonts w:eastAsia="Calibri"/>
      <w:color w:val="auto"/>
    </w:rPr>
  </w:style>
  <w:style w:type="paragraph" w:customStyle="1" w:styleId="CM37">
    <w:name w:val="CM37"/>
    <w:basedOn w:val="Default"/>
    <w:next w:val="Default"/>
    <w:uiPriority w:val="99"/>
    <w:qFormat/>
    <w:rsid w:val="00EE0480"/>
    <w:pPr>
      <w:widowControl w:val="0"/>
    </w:pPr>
    <w:rPr>
      <w:rFonts w:eastAsia="Calibri"/>
      <w:color w:val="auto"/>
    </w:rPr>
  </w:style>
  <w:style w:type="paragraph" w:customStyle="1" w:styleId="CM7">
    <w:name w:val="CM7"/>
    <w:basedOn w:val="Default"/>
    <w:next w:val="Default"/>
    <w:uiPriority w:val="99"/>
    <w:qFormat/>
    <w:rsid w:val="00EE0480"/>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EE0480"/>
    <w:rPr>
      <w:sz w:val="14"/>
      <w:szCs w:val="20"/>
    </w:rPr>
  </w:style>
  <w:style w:type="paragraph" w:customStyle="1" w:styleId="Brief-Card">
    <w:name w:val="Brief - Card"/>
    <w:basedOn w:val="Normal"/>
    <w:uiPriority w:val="99"/>
    <w:qFormat/>
    <w:rsid w:val="00EE0480"/>
  </w:style>
  <w:style w:type="paragraph" w:customStyle="1" w:styleId="Pa2">
    <w:name w:val="Pa2"/>
    <w:basedOn w:val="Default"/>
    <w:next w:val="Default"/>
    <w:uiPriority w:val="99"/>
    <w:qFormat/>
    <w:rsid w:val="00EE048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E0480"/>
    <w:pPr>
      <w:widowControl w:val="0"/>
      <w:autoSpaceDE w:val="0"/>
      <w:autoSpaceDN w:val="0"/>
      <w:adjustRightInd w:val="0"/>
    </w:pPr>
  </w:style>
  <w:style w:type="paragraph" w:customStyle="1" w:styleId="Normal10">
    <w:name w:val="Normal+1"/>
    <w:basedOn w:val="Normal"/>
    <w:next w:val="Normal"/>
    <w:uiPriority w:val="99"/>
    <w:qFormat/>
    <w:rsid w:val="00EE0480"/>
    <w:pPr>
      <w:widowControl w:val="0"/>
      <w:autoSpaceDE w:val="0"/>
      <w:autoSpaceDN w:val="0"/>
      <w:adjustRightInd w:val="0"/>
    </w:pPr>
  </w:style>
  <w:style w:type="paragraph" w:customStyle="1" w:styleId="Heading23">
    <w:name w:val="Heading 2+3"/>
    <w:basedOn w:val="Normal"/>
    <w:next w:val="Normal"/>
    <w:uiPriority w:val="99"/>
    <w:qFormat/>
    <w:rsid w:val="00EE0480"/>
    <w:pPr>
      <w:widowControl w:val="0"/>
      <w:autoSpaceDE w:val="0"/>
      <w:autoSpaceDN w:val="0"/>
      <w:adjustRightInd w:val="0"/>
    </w:pPr>
  </w:style>
  <w:style w:type="paragraph" w:customStyle="1" w:styleId="Normal5">
    <w:name w:val="Normal+5"/>
    <w:basedOn w:val="Default"/>
    <w:next w:val="Default"/>
    <w:uiPriority w:val="99"/>
    <w:qFormat/>
    <w:rsid w:val="00EE0480"/>
    <w:pPr>
      <w:widowControl w:val="0"/>
    </w:pPr>
    <w:rPr>
      <w:rFonts w:ascii="Arial Black" w:hAnsi="Arial Black"/>
      <w:color w:val="auto"/>
    </w:rPr>
  </w:style>
  <w:style w:type="paragraph" w:customStyle="1" w:styleId="Cover1">
    <w:name w:val="Cover 1"/>
    <w:basedOn w:val="Normal"/>
    <w:next w:val="Normal"/>
    <w:uiPriority w:val="99"/>
    <w:qFormat/>
    <w:rsid w:val="00EE0480"/>
    <w:pPr>
      <w:widowControl w:val="0"/>
      <w:autoSpaceDE w:val="0"/>
      <w:autoSpaceDN w:val="0"/>
      <w:adjustRightInd w:val="0"/>
    </w:pPr>
  </w:style>
  <w:style w:type="paragraph" w:customStyle="1" w:styleId="Cover2">
    <w:name w:val="Cover 2"/>
    <w:basedOn w:val="Normal"/>
    <w:next w:val="Normal"/>
    <w:uiPriority w:val="99"/>
    <w:qFormat/>
    <w:rsid w:val="00EE0480"/>
    <w:pPr>
      <w:widowControl w:val="0"/>
      <w:autoSpaceDE w:val="0"/>
      <w:autoSpaceDN w:val="0"/>
      <w:adjustRightInd w:val="0"/>
    </w:pPr>
  </w:style>
  <w:style w:type="paragraph" w:customStyle="1" w:styleId="ReportDate">
    <w:name w:val="ReportDate"/>
    <w:basedOn w:val="Default"/>
    <w:next w:val="Default"/>
    <w:uiPriority w:val="99"/>
    <w:qFormat/>
    <w:rsid w:val="00EE0480"/>
    <w:pPr>
      <w:widowControl w:val="0"/>
    </w:pPr>
    <w:rPr>
      <w:color w:val="auto"/>
    </w:rPr>
  </w:style>
  <w:style w:type="paragraph" w:customStyle="1" w:styleId="Pa11">
    <w:name w:val="Pa11"/>
    <w:basedOn w:val="Normal"/>
    <w:next w:val="Normal"/>
    <w:uiPriority w:val="99"/>
    <w:qFormat/>
    <w:rsid w:val="00EE0480"/>
    <w:pPr>
      <w:widowControl w:val="0"/>
      <w:autoSpaceDE w:val="0"/>
      <w:autoSpaceDN w:val="0"/>
      <w:adjustRightInd w:val="0"/>
      <w:spacing w:line="211" w:lineRule="atLeast"/>
    </w:pPr>
    <w:rPr>
      <w:rFonts w:ascii="Janson Text LT Std" w:hAnsi="Janson Text LT Std"/>
    </w:rPr>
  </w:style>
  <w:style w:type="paragraph" w:customStyle="1" w:styleId="Pa3">
    <w:name w:val="Pa3"/>
    <w:basedOn w:val="Normal"/>
    <w:next w:val="Normal"/>
    <w:uiPriority w:val="99"/>
    <w:qFormat/>
    <w:rsid w:val="00EE0480"/>
    <w:pPr>
      <w:widowControl w:val="0"/>
      <w:autoSpaceDE w:val="0"/>
      <w:autoSpaceDN w:val="0"/>
      <w:adjustRightInd w:val="0"/>
      <w:spacing w:line="241" w:lineRule="atLeast"/>
    </w:pPr>
    <w:rPr>
      <w:rFonts w:ascii="Frutiger LT Std 55 Roman" w:hAnsi="Frutiger LT Std 55 Roman"/>
    </w:rPr>
  </w:style>
  <w:style w:type="paragraph" w:customStyle="1" w:styleId="BriefTitle">
    <w:name w:val="Brief Title"/>
    <w:basedOn w:val="Heading1"/>
    <w:qFormat/>
    <w:rsid w:val="00EE048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EE0480"/>
    <w:pPr>
      <w:widowControl w:val="0"/>
    </w:pPr>
    <w:rPr>
      <w:rFonts w:eastAsia="Calibri"/>
      <w:color w:val="auto"/>
    </w:rPr>
  </w:style>
  <w:style w:type="paragraph" w:customStyle="1" w:styleId="CM5">
    <w:name w:val="CM5"/>
    <w:basedOn w:val="Default"/>
    <w:next w:val="Default"/>
    <w:uiPriority w:val="99"/>
    <w:qFormat/>
    <w:rsid w:val="00EE0480"/>
    <w:pPr>
      <w:widowControl w:val="0"/>
      <w:spacing w:line="553" w:lineRule="atLeast"/>
    </w:pPr>
    <w:rPr>
      <w:rFonts w:eastAsia="Calibri"/>
      <w:color w:val="auto"/>
    </w:rPr>
  </w:style>
  <w:style w:type="paragraph" w:customStyle="1" w:styleId="CM28">
    <w:name w:val="CM28"/>
    <w:basedOn w:val="Default"/>
    <w:next w:val="Default"/>
    <w:uiPriority w:val="99"/>
    <w:qFormat/>
    <w:rsid w:val="00EE0480"/>
    <w:pPr>
      <w:widowControl w:val="0"/>
    </w:pPr>
    <w:rPr>
      <w:rFonts w:eastAsia="Calibri"/>
      <w:color w:val="auto"/>
    </w:rPr>
  </w:style>
  <w:style w:type="paragraph" w:customStyle="1" w:styleId="CM8">
    <w:name w:val="CM8"/>
    <w:basedOn w:val="Default"/>
    <w:next w:val="Default"/>
    <w:uiPriority w:val="99"/>
    <w:qFormat/>
    <w:rsid w:val="00EE0480"/>
    <w:pPr>
      <w:widowControl w:val="0"/>
    </w:pPr>
    <w:rPr>
      <w:rFonts w:eastAsia="Calibri"/>
      <w:color w:val="auto"/>
    </w:rPr>
  </w:style>
  <w:style w:type="paragraph" w:customStyle="1" w:styleId="CM6">
    <w:name w:val="CM6"/>
    <w:basedOn w:val="Default"/>
    <w:next w:val="Default"/>
    <w:uiPriority w:val="99"/>
    <w:qFormat/>
    <w:rsid w:val="00EE0480"/>
    <w:pPr>
      <w:widowControl w:val="0"/>
      <w:spacing w:line="553" w:lineRule="atLeast"/>
    </w:pPr>
    <w:rPr>
      <w:rFonts w:eastAsia="Calibri"/>
      <w:color w:val="auto"/>
    </w:rPr>
  </w:style>
  <w:style w:type="paragraph" w:customStyle="1" w:styleId="CM22">
    <w:name w:val="CM22"/>
    <w:basedOn w:val="Default"/>
    <w:next w:val="Default"/>
    <w:uiPriority w:val="99"/>
    <w:qFormat/>
    <w:rsid w:val="00EE0480"/>
    <w:pPr>
      <w:widowControl w:val="0"/>
    </w:pPr>
    <w:rPr>
      <w:rFonts w:eastAsia="Calibri"/>
      <w:color w:val="auto"/>
    </w:rPr>
  </w:style>
  <w:style w:type="paragraph" w:customStyle="1" w:styleId="DoubleUnderlined">
    <w:name w:val="Double Underlined"/>
    <w:basedOn w:val="Heading2"/>
    <w:autoRedefine/>
    <w:uiPriority w:val="99"/>
    <w:qFormat/>
    <w:rsid w:val="00EE048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EE048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EE0480"/>
    <w:pPr>
      <w:widowControl w:val="0"/>
      <w:suppressAutoHyphens/>
      <w:contextualSpacing/>
    </w:pPr>
    <w:rPr>
      <w:rFonts w:ascii="Garamond" w:hAnsi="Garamond"/>
      <w:sz w:val="18"/>
      <w:szCs w:val="18"/>
    </w:rPr>
  </w:style>
  <w:style w:type="paragraph" w:customStyle="1" w:styleId="StyleLeft025Right025TopSinglesolidlineAuto">
    <w:name w:val="Style Left:  0.25&quot; Right:  0.25&quot; Top: (Single solid line Auto  ..."/>
    <w:basedOn w:val="Normal"/>
    <w:uiPriority w:val="99"/>
    <w:qFormat/>
    <w:rsid w:val="00EE0480"/>
    <w:pPr>
      <w:pBdr>
        <w:top w:val="single" w:sz="4" w:space="1" w:color="auto"/>
        <w:left w:val="single" w:sz="4" w:space="0" w:color="auto"/>
        <w:bottom w:val="single" w:sz="4" w:space="1" w:color="auto"/>
        <w:right w:val="single" w:sz="4" w:space="4" w:color="auto"/>
      </w:pBdr>
      <w:ind w:left="360" w:right="360"/>
    </w:pPr>
    <w:rPr>
      <w:szCs w:val="20"/>
    </w:rPr>
  </w:style>
  <w:style w:type="paragraph" w:customStyle="1" w:styleId="UnderlinedCard">
    <w:name w:val="Underlined Card"/>
    <w:basedOn w:val="Normal"/>
    <w:uiPriority w:val="99"/>
    <w:qFormat/>
    <w:rsid w:val="00EE0480"/>
    <w:pPr>
      <w:ind w:left="720" w:right="720"/>
    </w:pPr>
    <w:rPr>
      <w:rFonts w:ascii="Palatino Linotype" w:hAnsi="Palatino Linotype"/>
      <w:szCs w:val="20"/>
      <w:u w:val="single"/>
    </w:rPr>
  </w:style>
  <w:style w:type="paragraph" w:customStyle="1" w:styleId="PageHeader-Underline18pt">
    <w:name w:val="Page Header - Underline 18 pt"/>
    <w:uiPriority w:val="99"/>
    <w:qFormat/>
    <w:rsid w:val="00EE048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E0480"/>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EE0480"/>
    <w:pPr>
      <w:spacing w:after="120" w:line="225" w:lineRule="atLeast"/>
      <w:ind w:right="180"/>
    </w:pPr>
    <w:rPr>
      <w:color w:val="5177C5"/>
      <w:szCs w:val="20"/>
    </w:rPr>
  </w:style>
  <w:style w:type="paragraph" w:customStyle="1" w:styleId="StyleHeading110pt">
    <w:name w:val="Style Heading 1 + 10 pt"/>
    <w:basedOn w:val="Heading1"/>
    <w:uiPriority w:val="99"/>
    <w:qFormat/>
    <w:rsid w:val="00EE048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EE0480"/>
  </w:style>
  <w:style w:type="paragraph" w:customStyle="1" w:styleId="StyleUnderliningTimesNewRomanBoldNounderlineKernat16">
    <w:name w:val="Style Underlining + Times New Roman Bold No underline Kern at 16..."/>
    <w:basedOn w:val="Normal"/>
    <w:uiPriority w:val="99"/>
    <w:qFormat/>
    <w:rsid w:val="00EE0480"/>
    <w:rPr>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E0480"/>
    <w:rPr>
      <w:b/>
      <w:bCs/>
      <w:kern w:val="32"/>
      <w:sz w:val="32"/>
      <w:szCs w:val="32"/>
    </w:rPr>
  </w:style>
  <w:style w:type="paragraph" w:customStyle="1" w:styleId="StyleBoldUnderliningKernat16pt">
    <w:name w:val="Style Bold Underlining + Kern at 16 pt"/>
    <w:uiPriority w:val="99"/>
    <w:qFormat/>
    <w:rsid w:val="00EE048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EE0480"/>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EE0480"/>
    <w:pPr>
      <w:spacing w:line="256" w:lineRule="auto"/>
      <w:ind w:left="0" w:right="0"/>
      <w:jc w:val="left"/>
    </w:pPr>
    <w:rPr>
      <w:rFonts w:eastAsia="Times New Roman" w:cs="Times New Roman"/>
      <w:sz w:val="12"/>
      <w:szCs w:val="24"/>
    </w:rPr>
  </w:style>
  <w:style w:type="paragraph" w:customStyle="1" w:styleId="TxBr6p1">
    <w:name w:val="TxBr_6p1"/>
    <w:basedOn w:val="Normal"/>
    <w:uiPriority w:val="99"/>
    <w:qFormat/>
    <w:rsid w:val="00EE0480"/>
    <w:pPr>
      <w:tabs>
        <w:tab w:val="left" w:pos="204"/>
      </w:tabs>
      <w:autoSpaceDE w:val="0"/>
      <w:autoSpaceDN w:val="0"/>
      <w:adjustRightInd w:val="0"/>
      <w:spacing w:line="238" w:lineRule="atLeast"/>
      <w:ind w:firstLine="204"/>
    </w:pPr>
    <w:rPr>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E0480"/>
    <w:pPr>
      <w:ind w:left="400"/>
    </w:pPr>
    <w:rPr>
      <w:szCs w:val="20"/>
    </w:rPr>
  </w:style>
  <w:style w:type="paragraph" w:customStyle="1" w:styleId="Paste">
    <w:name w:val="Paste"/>
    <w:basedOn w:val="Normal"/>
    <w:uiPriority w:val="99"/>
    <w:qFormat/>
    <w:rsid w:val="00EE0480"/>
    <w:rPr>
      <w:rFonts w:ascii="Arial Narrow" w:hAnsi="Arial Narrow"/>
      <w:szCs w:val="20"/>
      <w:lang w:val="x-none" w:eastAsia="x-none"/>
    </w:rPr>
  </w:style>
  <w:style w:type="character" w:customStyle="1" w:styleId="UnderlineStyleChar">
    <w:name w:val="Underline Style Char"/>
    <w:link w:val="UnderlineStyle0"/>
    <w:locked/>
    <w:rsid w:val="00EE0480"/>
    <w:rPr>
      <w:rFonts w:ascii="Georgia" w:eastAsia="Times New Roman" w:hAnsi="Georgia"/>
      <w:b/>
      <w:u w:val="single"/>
    </w:rPr>
  </w:style>
  <w:style w:type="paragraph" w:customStyle="1" w:styleId="UnderlineStyle0">
    <w:name w:val="Underline Style"/>
    <w:basedOn w:val="Normal"/>
    <w:link w:val="UnderlineStyleChar"/>
    <w:qFormat/>
    <w:rsid w:val="00EE0480"/>
    <w:rPr>
      <w:rFonts w:ascii="Georgia" w:eastAsia="Times New Roman" w:hAnsi="Georgia"/>
      <w:b/>
      <w:sz w:val="24"/>
      <w:u w:val="single"/>
    </w:rPr>
  </w:style>
  <w:style w:type="paragraph" w:customStyle="1" w:styleId="Normalization">
    <w:name w:val="Normalization"/>
    <w:basedOn w:val="Normal"/>
    <w:uiPriority w:val="99"/>
    <w:qFormat/>
    <w:rsid w:val="00EE0480"/>
    <w:rPr>
      <w:sz w:val="18"/>
    </w:rPr>
  </w:style>
  <w:style w:type="paragraph" w:customStyle="1" w:styleId="BreifTitle">
    <w:name w:val="Breif Title"/>
    <w:basedOn w:val="Normal"/>
    <w:autoRedefine/>
    <w:uiPriority w:val="99"/>
    <w:qFormat/>
    <w:rsid w:val="00EE0480"/>
    <w:pPr>
      <w:widowControl w:val="0"/>
      <w:autoSpaceDE w:val="0"/>
      <w:autoSpaceDN w:val="0"/>
      <w:adjustRightInd w:val="0"/>
      <w:jc w:val="center"/>
      <w:outlineLvl w:val="0"/>
    </w:pPr>
    <w:rPr>
      <w:b/>
      <w:caps/>
    </w:rPr>
  </w:style>
  <w:style w:type="paragraph" w:customStyle="1" w:styleId="DebateCiteCharChar">
    <w:name w:val="Debate Cite Char Char"/>
    <w:basedOn w:val="Normal"/>
    <w:autoRedefine/>
    <w:uiPriority w:val="99"/>
    <w:qFormat/>
    <w:rsid w:val="00EE0480"/>
    <w:pPr>
      <w:pBdr>
        <w:top w:val="single" w:sz="12" w:space="8" w:color="auto"/>
        <w:left w:val="single" w:sz="12" w:space="4" w:color="auto"/>
        <w:bottom w:val="single" w:sz="12" w:space="8" w:color="auto"/>
        <w:right w:val="single" w:sz="12" w:space="4" w:color="auto"/>
      </w:pBdr>
      <w:ind w:left="540" w:right="360"/>
      <w:jc w:val="center"/>
      <w:outlineLvl w:val="0"/>
    </w:pPr>
    <w:rPr>
      <w:b/>
      <w:sz w:val="32"/>
      <w:szCs w:val="32"/>
    </w:rPr>
  </w:style>
  <w:style w:type="paragraph" w:customStyle="1" w:styleId="DebateHeader">
    <w:name w:val="Debate Header"/>
    <w:basedOn w:val="TOC1"/>
    <w:autoRedefine/>
    <w:uiPriority w:val="99"/>
    <w:qFormat/>
    <w:rsid w:val="00EE048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E0480"/>
    <w:rPr>
      <w:color w:val="333333"/>
    </w:rPr>
  </w:style>
  <w:style w:type="paragraph" w:customStyle="1" w:styleId="StyleTagandCiteFranklinGothicDemi">
    <w:name w:val="Style Tag and Cite + Franklin Gothic Demi"/>
    <w:basedOn w:val="Normal"/>
    <w:autoRedefine/>
    <w:uiPriority w:val="99"/>
    <w:qFormat/>
    <w:rsid w:val="00EE0480"/>
    <w:rPr>
      <w:rFonts w:ascii="Franklin Gothic Demi"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EE0480"/>
    <w:rPr>
      <w:bCs/>
    </w:rPr>
  </w:style>
  <w:style w:type="paragraph" w:customStyle="1" w:styleId="tagCharCharCharCharCharCharChar">
    <w:name w:val="tag Char Char Char Char Char Char Char"/>
    <w:basedOn w:val="Normal"/>
    <w:uiPriority w:val="99"/>
    <w:qFormat/>
    <w:rsid w:val="00EE0480"/>
    <w:rPr>
      <w:b/>
      <w:szCs w:val="20"/>
    </w:rPr>
  </w:style>
  <w:style w:type="paragraph" w:customStyle="1" w:styleId="title-bold-medium">
    <w:name w:val="title-bold-medium"/>
    <w:basedOn w:val="Normal"/>
    <w:uiPriority w:val="99"/>
    <w:qFormat/>
    <w:rsid w:val="00EE0480"/>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EE0480"/>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EE0480"/>
    <w:rPr>
      <w:rFonts w:ascii="Arial Narrow" w:hAnsi="Arial Narrow"/>
      <w:b/>
    </w:rPr>
  </w:style>
  <w:style w:type="paragraph" w:customStyle="1" w:styleId="BLOCKTITLE1">
    <w:name w:val="BLOCK TITLE"/>
    <w:basedOn w:val="Heading1"/>
    <w:uiPriority w:val="99"/>
    <w:qFormat/>
    <w:rsid w:val="00EE048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EE0480"/>
    <w:pPr>
      <w:widowControl w:val="0"/>
      <w:autoSpaceDE w:val="0"/>
      <w:autoSpaceDN w:val="0"/>
      <w:adjustRightInd w:val="0"/>
    </w:pPr>
    <w:rPr>
      <w:szCs w:val="20"/>
    </w:rPr>
  </w:style>
  <w:style w:type="paragraph" w:customStyle="1" w:styleId="BriefTitle1">
    <w:name w:val="Brief Title 1"/>
    <w:basedOn w:val="Normal"/>
    <w:uiPriority w:val="99"/>
    <w:qFormat/>
    <w:rsid w:val="00EE0480"/>
    <w:pPr>
      <w:widowControl w:val="0"/>
      <w:autoSpaceDE w:val="0"/>
      <w:autoSpaceDN w:val="0"/>
      <w:adjustRightInd w:val="0"/>
      <w:jc w:val="center"/>
      <w:outlineLvl w:val="0"/>
    </w:pPr>
    <w:rPr>
      <w:b/>
      <w:szCs w:val="20"/>
      <w:u w:val="single"/>
    </w:rPr>
  </w:style>
  <w:style w:type="paragraph" w:customStyle="1" w:styleId="TagCiteChar0">
    <w:name w:val="Tag/Cite Char"/>
    <w:basedOn w:val="Normal"/>
    <w:uiPriority w:val="99"/>
    <w:qFormat/>
    <w:rsid w:val="00EE0480"/>
    <w:pPr>
      <w:widowControl w:val="0"/>
      <w:autoSpaceDE w:val="0"/>
      <w:autoSpaceDN w:val="0"/>
      <w:adjustRightInd w:val="0"/>
    </w:pPr>
    <w:rPr>
      <w:b/>
      <w:szCs w:val="20"/>
    </w:rPr>
  </w:style>
  <w:style w:type="paragraph" w:customStyle="1" w:styleId="ShellTitles">
    <w:name w:val="ShellTitles"/>
    <w:basedOn w:val="Normal"/>
    <w:uiPriority w:val="99"/>
    <w:qFormat/>
    <w:rsid w:val="00EE0480"/>
    <w:pPr>
      <w:widowControl w:val="0"/>
      <w:autoSpaceDE w:val="0"/>
      <w:autoSpaceDN w:val="0"/>
      <w:adjustRightInd w:val="0"/>
    </w:pPr>
    <w:rPr>
      <w:b/>
      <w:szCs w:val="20"/>
    </w:rPr>
  </w:style>
  <w:style w:type="paragraph" w:customStyle="1" w:styleId="maintext">
    <w:name w:val="maintext"/>
    <w:basedOn w:val="Normal"/>
    <w:uiPriority w:val="99"/>
    <w:qFormat/>
    <w:rsid w:val="00EE0480"/>
    <w:pPr>
      <w:widowControl w:val="0"/>
      <w:autoSpaceDE w:val="0"/>
      <w:autoSpaceDN w:val="0"/>
      <w:adjustRightInd w:val="0"/>
      <w:spacing w:before="100" w:beforeAutospacing="1" w:after="100" w:afterAutospacing="1"/>
    </w:pPr>
    <w:rPr>
      <w:szCs w:val="20"/>
    </w:rPr>
  </w:style>
  <w:style w:type="paragraph" w:customStyle="1" w:styleId="noindent">
    <w:name w:val="noindent"/>
    <w:basedOn w:val="Normal"/>
    <w:uiPriority w:val="99"/>
    <w:qFormat/>
    <w:rsid w:val="00EE0480"/>
    <w:pPr>
      <w:spacing w:before="100" w:beforeAutospacing="1" w:after="100" w:afterAutospacing="1"/>
    </w:pPr>
  </w:style>
  <w:style w:type="paragraph" w:customStyle="1" w:styleId="ToRead">
    <w:name w:val="To Read"/>
    <w:basedOn w:val="Normal"/>
    <w:uiPriority w:val="99"/>
    <w:qFormat/>
    <w:rsid w:val="00EE0480"/>
    <w:pPr>
      <w:ind w:left="720"/>
    </w:pPr>
    <w:rPr>
      <w:rFonts w:ascii="Verdana" w:hAnsi="Verdana"/>
      <w:b/>
      <w:u w:val="single"/>
    </w:rPr>
  </w:style>
  <w:style w:type="paragraph" w:customStyle="1" w:styleId="Style1">
    <w:name w:val="Style 1"/>
    <w:basedOn w:val="Normal"/>
    <w:uiPriority w:val="99"/>
    <w:qFormat/>
    <w:rsid w:val="00EE0480"/>
    <w:pPr>
      <w:widowControl w:val="0"/>
      <w:ind w:firstLine="216"/>
    </w:pPr>
    <w:rPr>
      <w:noProof/>
      <w:color w:val="000000"/>
      <w:szCs w:val="20"/>
    </w:rPr>
  </w:style>
  <w:style w:type="paragraph" w:customStyle="1" w:styleId="Style40">
    <w:name w:val="Style 4"/>
    <w:basedOn w:val="Normal"/>
    <w:uiPriority w:val="99"/>
    <w:qFormat/>
    <w:rsid w:val="00EE0480"/>
    <w:pPr>
      <w:widowControl w:val="0"/>
      <w:tabs>
        <w:tab w:val="left" w:pos="6876"/>
      </w:tabs>
      <w:ind w:left="3744"/>
    </w:pPr>
    <w:rPr>
      <w:noProof/>
      <w:color w:val="000000"/>
      <w:szCs w:val="20"/>
    </w:rPr>
  </w:style>
  <w:style w:type="paragraph" w:customStyle="1" w:styleId="listlevel1">
    <w:name w:val="list level 1"/>
    <w:basedOn w:val="Normal"/>
    <w:uiPriority w:val="99"/>
    <w:qFormat/>
    <w:rsid w:val="00EE0480"/>
    <w:pPr>
      <w:overflowPunct w:val="0"/>
      <w:autoSpaceDE w:val="0"/>
      <w:autoSpaceDN w:val="0"/>
      <w:adjustRightInd w:val="0"/>
      <w:ind w:left="560" w:hanging="567"/>
    </w:pPr>
    <w:rPr>
      <w:color w:val="000000"/>
      <w:szCs w:val="20"/>
    </w:rPr>
  </w:style>
  <w:style w:type="paragraph" w:customStyle="1" w:styleId="listlevel2">
    <w:name w:val="list level 2"/>
    <w:basedOn w:val="Normal"/>
    <w:uiPriority w:val="99"/>
    <w:qFormat/>
    <w:rsid w:val="00EE0480"/>
    <w:pPr>
      <w:overflowPunct w:val="0"/>
      <w:autoSpaceDE w:val="0"/>
      <w:autoSpaceDN w:val="0"/>
      <w:adjustRightInd w:val="0"/>
      <w:ind w:left="1120" w:hanging="560"/>
    </w:pPr>
    <w:rPr>
      <w:color w:val="000000"/>
      <w:szCs w:val="20"/>
    </w:rPr>
  </w:style>
  <w:style w:type="paragraph" w:customStyle="1" w:styleId="listlevel3">
    <w:name w:val="list level 3"/>
    <w:basedOn w:val="listlevel2"/>
    <w:uiPriority w:val="99"/>
    <w:qFormat/>
    <w:rsid w:val="00EE0480"/>
    <w:pPr>
      <w:ind w:left="1660"/>
    </w:pPr>
  </w:style>
  <w:style w:type="paragraph" w:customStyle="1" w:styleId="PageNumber1">
    <w:name w:val="Page Number1"/>
    <w:basedOn w:val="Normal"/>
    <w:next w:val="Normal"/>
    <w:uiPriority w:val="99"/>
    <w:qFormat/>
    <w:rsid w:val="00EE0480"/>
  </w:style>
  <w:style w:type="paragraph" w:customStyle="1" w:styleId="Card1">
    <w:name w:val="Card1"/>
    <w:uiPriority w:val="99"/>
    <w:qFormat/>
    <w:rsid w:val="00EE048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E048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EE0480"/>
    <w:pPr>
      <w:ind w:left="288" w:right="288"/>
    </w:pPr>
  </w:style>
  <w:style w:type="paragraph" w:customStyle="1" w:styleId="CaseListNormal">
    <w:name w:val="Case List Normal"/>
    <w:basedOn w:val="Normal"/>
    <w:uiPriority w:val="99"/>
    <w:qFormat/>
    <w:rsid w:val="00EE0480"/>
    <w:rPr>
      <w:rFonts w:ascii="Times" w:hAnsi="Times"/>
      <w:szCs w:val="26"/>
    </w:rPr>
  </w:style>
  <w:style w:type="paragraph" w:customStyle="1" w:styleId="Body">
    <w:name w:val="Body"/>
    <w:basedOn w:val="Normal"/>
    <w:qFormat/>
    <w:rsid w:val="00EE0480"/>
    <w:pPr>
      <w:outlineLvl w:val="3"/>
    </w:pPr>
    <w:rPr>
      <w:szCs w:val="20"/>
    </w:rPr>
  </w:style>
  <w:style w:type="paragraph" w:customStyle="1" w:styleId="3text">
    <w:name w:val="3text"/>
    <w:basedOn w:val="Normal"/>
    <w:uiPriority w:val="99"/>
    <w:qFormat/>
    <w:rsid w:val="00EE0480"/>
    <w:pPr>
      <w:spacing w:before="100" w:beforeAutospacing="1" w:after="100" w:afterAutospacing="1"/>
    </w:pPr>
  </w:style>
  <w:style w:type="paragraph" w:customStyle="1" w:styleId="TimesNewRoman12">
    <w:name w:val="TimesNewRoman12"/>
    <w:uiPriority w:val="99"/>
    <w:qFormat/>
    <w:rsid w:val="00EE048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EE0480"/>
    <w:pPr>
      <w:spacing w:before="100" w:beforeAutospacing="1" w:after="100" w:afterAutospacing="1"/>
    </w:pPr>
  </w:style>
  <w:style w:type="paragraph" w:customStyle="1" w:styleId="medium-normal">
    <w:name w:val="medium-normal"/>
    <w:basedOn w:val="Normal"/>
    <w:uiPriority w:val="99"/>
    <w:qFormat/>
    <w:rsid w:val="00EE0480"/>
    <w:pPr>
      <w:spacing w:before="100" w:beforeAutospacing="1" w:after="100" w:afterAutospacing="1"/>
    </w:pPr>
  </w:style>
  <w:style w:type="paragraph" w:customStyle="1" w:styleId="textChar">
    <w:name w:val="text Char"/>
    <w:basedOn w:val="Normal"/>
    <w:autoRedefine/>
    <w:uiPriority w:val="99"/>
    <w:qFormat/>
    <w:rsid w:val="00EE0480"/>
    <w:rPr>
      <w:color w:val="000000"/>
      <w:sz w:val="18"/>
    </w:rPr>
  </w:style>
  <w:style w:type="paragraph" w:customStyle="1" w:styleId="text1">
    <w:name w:val="text1"/>
    <w:basedOn w:val="Normal"/>
    <w:autoRedefine/>
    <w:uiPriority w:val="99"/>
    <w:qFormat/>
    <w:rsid w:val="00EE0480"/>
    <w:rPr>
      <w:szCs w:val="20"/>
    </w:rPr>
  </w:style>
  <w:style w:type="paragraph" w:customStyle="1" w:styleId="RepeatBlockHeading">
    <w:name w:val="Repeat Block Heading"/>
    <w:basedOn w:val="Normal"/>
    <w:autoRedefine/>
    <w:uiPriority w:val="99"/>
    <w:qFormat/>
    <w:rsid w:val="00EE0480"/>
    <w:pPr>
      <w:jc w:val="center"/>
    </w:pPr>
    <w:rPr>
      <w:b/>
      <w:smallCaps/>
      <w:color w:val="000000"/>
      <w:u w:val="thick"/>
    </w:rPr>
  </w:style>
  <w:style w:type="paragraph" w:customStyle="1" w:styleId="story-headline">
    <w:name w:val="story-headline"/>
    <w:basedOn w:val="Normal"/>
    <w:uiPriority w:val="99"/>
    <w:qFormat/>
    <w:rsid w:val="00EE0480"/>
    <w:pPr>
      <w:spacing w:before="72" w:after="72"/>
    </w:pPr>
    <w:rPr>
      <w:b/>
      <w:bCs/>
      <w:szCs w:val="26"/>
    </w:rPr>
  </w:style>
  <w:style w:type="paragraph" w:customStyle="1" w:styleId="story-body">
    <w:name w:val="story-body"/>
    <w:basedOn w:val="Normal"/>
    <w:uiPriority w:val="99"/>
    <w:qFormat/>
    <w:rsid w:val="00EE0480"/>
    <w:pPr>
      <w:spacing w:before="100" w:beforeAutospacing="1" w:after="100" w:afterAutospacing="1"/>
    </w:pPr>
  </w:style>
  <w:style w:type="paragraph" w:customStyle="1" w:styleId="story-dateline">
    <w:name w:val="story-dateline"/>
    <w:basedOn w:val="Normal"/>
    <w:uiPriority w:val="99"/>
    <w:qFormat/>
    <w:rsid w:val="00EE0480"/>
    <w:rPr>
      <w:b/>
      <w:bCs/>
    </w:rPr>
  </w:style>
  <w:style w:type="paragraph" w:customStyle="1" w:styleId="TextofCards">
    <w:name w:val="Text of Cards"/>
    <w:basedOn w:val="Normal"/>
    <w:uiPriority w:val="99"/>
    <w:qFormat/>
    <w:rsid w:val="00EE0480"/>
    <w:rPr>
      <w:color w:val="000000"/>
      <w:spacing w:val="6"/>
      <w:szCs w:val="23"/>
    </w:rPr>
  </w:style>
  <w:style w:type="paragraph" w:customStyle="1" w:styleId="Corpotesto">
    <w:name w:val="Corpo testo"/>
    <w:basedOn w:val="Normal"/>
    <w:uiPriority w:val="99"/>
    <w:qFormat/>
    <w:rsid w:val="00EE0480"/>
    <w:pPr>
      <w:widowControl w:val="0"/>
      <w:adjustRightInd w:val="0"/>
      <w:spacing w:after="283"/>
    </w:pPr>
    <w:rPr>
      <w:rFonts w:ascii="Times" w:hAnsi="Times"/>
    </w:rPr>
  </w:style>
  <w:style w:type="paragraph" w:customStyle="1" w:styleId="PageHeading">
    <w:name w:val="Page Heading"/>
    <w:basedOn w:val="Heading2"/>
    <w:uiPriority w:val="99"/>
    <w:qFormat/>
    <w:rsid w:val="00EE0480"/>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EE0480"/>
    <w:rPr>
      <w:rFonts w:eastAsia="Times New Roman" w:cs="Calibri"/>
      <w:b/>
      <w:bCs/>
    </w:rPr>
  </w:style>
  <w:style w:type="paragraph" w:customStyle="1" w:styleId="inside-copy">
    <w:name w:val="inside-copy"/>
    <w:basedOn w:val="Normal"/>
    <w:uiPriority w:val="99"/>
    <w:qFormat/>
    <w:rsid w:val="00EE0480"/>
    <w:pPr>
      <w:spacing w:before="100" w:beforeAutospacing="1" w:after="100" w:afterAutospacing="1" w:line="225" w:lineRule="atLeast"/>
    </w:pPr>
    <w:rPr>
      <w:color w:val="000000"/>
      <w:sz w:val="18"/>
      <w:szCs w:val="18"/>
    </w:rPr>
  </w:style>
  <w:style w:type="paragraph" w:customStyle="1" w:styleId="OmniPage1">
    <w:name w:val="OmniPage #1"/>
    <w:basedOn w:val="Normal"/>
    <w:uiPriority w:val="99"/>
    <w:qFormat/>
    <w:rsid w:val="00EE0480"/>
    <w:pPr>
      <w:widowControl w:val="0"/>
      <w:autoSpaceDE w:val="0"/>
      <w:autoSpaceDN w:val="0"/>
      <w:adjustRightInd w:val="0"/>
      <w:spacing w:line="240" w:lineRule="atLeast"/>
    </w:pPr>
    <w:rPr>
      <w:rFonts w:ascii="Times" w:hAnsi="Times"/>
    </w:rPr>
  </w:style>
  <w:style w:type="paragraph" w:customStyle="1" w:styleId="TitlePageCenter">
    <w:name w:val="Title Page Center"/>
    <w:basedOn w:val="Normal"/>
    <w:autoRedefine/>
    <w:uiPriority w:val="99"/>
    <w:qFormat/>
    <w:rsid w:val="00EE0480"/>
    <w:pPr>
      <w:jc w:val="center"/>
    </w:pPr>
    <w:rPr>
      <w:rFonts w:ascii="Arial Narrow" w:hAnsi="Arial Narrow"/>
      <w:b/>
      <w:caps/>
      <w:szCs w:val="20"/>
    </w:rPr>
  </w:style>
  <w:style w:type="paragraph" w:customStyle="1" w:styleId="TitlePageBy">
    <w:name w:val="Title Page By"/>
    <w:basedOn w:val="TitlePageCenter"/>
    <w:next w:val="Normal"/>
    <w:autoRedefine/>
    <w:uiPriority w:val="99"/>
    <w:qFormat/>
    <w:rsid w:val="00EE0480"/>
    <w:rPr>
      <w:rFonts w:ascii="Arial" w:hAnsi="Arial"/>
      <w:b w:val="0"/>
      <w:caps w:val="0"/>
      <w:sz w:val="20"/>
    </w:rPr>
  </w:style>
  <w:style w:type="paragraph" w:customStyle="1" w:styleId="ProjectTitleLine">
    <w:name w:val="Project Title Line"/>
    <w:basedOn w:val="Normal"/>
    <w:next w:val="Normal"/>
    <w:autoRedefine/>
    <w:uiPriority w:val="99"/>
    <w:qFormat/>
    <w:rsid w:val="00EE0480"/>
    <w:pPr>
      <w:jc w:val="center"/>
    </w:pPr>
    <w:rPr>
      <w:caps/>
      <w:szCs w:val="20"/>
    </w:rPr>
  </w:style>
  <w:style w:type="paragraph" w:customStyle="1" w:styleId="LanguageStrike">
    <w:name w:val="Language Strike"/>
    <w:basedOn w:val="Normal"/>
    <w:next w:val="Normal"/>
    <w:uiPriority w:val="99"/>
    <w:qFormat/>
    <w:rsid w:val="00EE0480"/>
    <w:rPr>
      <w:rFonts w:ascii="Arial Narrow" w:hAnsi="Arial Narrow"/>
      <w:strike/>
    </w:rPr>
  </w:style>
  <w:style w:type="paragraph" w:customStyle="1" w:styleId="NormalVerdana">
    <w:name w:val="Normal + Verdana"/>
    <w:aliases w:val="10 pt,White,Normal + Arial"/>
    <w:basedOn w:val="Normal"/>
    <w:uiPriority w:val="99"/>
    <w:qFormat/>
    <w:rsid w:val="00EE0480"/>
    <w:rPr>
      <w:szCs w:val="20"/>
      <w:u w:val="single"/>
    </w:rPr>
  </w:style>
  <w:style w:type="paragraph" w:customStyle="1" w:styleId="Normal10pt">
    <w:name w:val="Normal + 10 pt"/>
    <w:basedOn w:val="Normal"/>
    <w:uiPriority w:val="99"/>
    <w:qFormat/>
    <w:rsid w:val="00EE0480"/>
    <w:rPr>
      <w:szCs w:val="20"/>
    </w:rPr>
  </w:style>
  <w:style w:type="paragraph" w:customStyle="1" w:styleId="cardChar1Char">
    <w:name w:val="card Char1 Char"/>
    <w:basedOn w:val="Normal"/>
    <w:uiPriority w:val="99"/>
    <w:qFormat/>
    <w:rsid w:val="00EE0480"/>
    <w:pPr>
      <w:ind w:left="288" w:right="288"/>
    </w:pPr>
    <w:rPr>
      <w:szCs w:val="20"/>
    </w:rPr>
  </w:style>
  <w:style w:type="paragraph" w:customStyle="1" w:styleId="CM12">
    <w:name w:val="CM12"/>
    <w:basedOn w:val="Default"/>
    <w:next w:val="Default"/>
    <w:uiPriority w:val="99"/>
    <w:qFormat/>
    <w:rsid w:val="00EE048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E0480"/>
    <w:pPr>
      <w:widowControl w:val="0"/>
      <w:spacing w:after="480"/>
    </w:pPr>
    <w:rPr>
      <w:rFonts w:ascii="Granjon LT Std" w:hAnsi="Granjon LT Std"/>
      <w:color w:val="auto"/>
    </w:rPr>
  </w:style>
  <w:style w:type="paragraph" w:customStyle="1" w:styleId="CM10">
    <w:name w:val="CM10"/>
    <w:basedOn w:val="Default"/>
    <w:next w:val="Default"/>
    <w:uiPriority w:val="99"/>
    <w:qFormat/>
    <w:rsid w:val="00EE0480"/>
    <w:pPr>
      <w:widowControl w:val="0"/>
      <w:spacing w:line="320" w:lineRule="atLeast"/>
    </w:pPr>
    <w:rPr>
      <w:rFonts w:ascii="Granjon LT Std" w:hAnsi="Granjon LT Std"/>
      <w:color w:val="auto"/>
    </w:rPr>
  </w:style>
  <w:style w:type="paragraph" w:customStyle="1" w:styleId="bold">
    <w:name w:val="bold"/>
    <w:basedOn w:val="Normal"/>
    <w:uiPriority w:val="99"/>
    <w:qFormat/>
    <w:rsid w:val="00EE0480"/>
    <w:pPr>
      <w:spacing w:before="100" w:beforeAutospacing="1" w:after="100" w:afterAutospacing="1"/>
    </w:pPr>
    <w:rPr>
      <w:b/>
      <w:bCs/>
    </w:rPr>
  </w:style>
  <w:style w:type="paragraph" w:customStyle="1" w:styleId="StrikeThrough">
    <w:name w:val="Strike Through"/>
    <w:basedOn w:val="Normal"/>
    <w:next w:val="Normal"/>
    <w:uiPriority w:val="99"/>
    <w:qFormat/>
    <w:rsid w:val="00EE0480"/>
    <w:rPr>
      <w:rFonts w:ascii="Arial Narrow" w:hAnsi="Arial Narrow"/>
      <w:strike/>
      <w:szCs w:val="20"/>
    </w:rPr>
  </w:style>
  <w:style w:type="paragraph" w:customStyle="1" w:styleId="textbodyblack">
    <w:name w:val="textbodyblack"/>
    <w:basedOn w:val="Normal"/>
    <w:uiPriority w:val="99"/>
    <w:qFormat/>
    <w:rsid w:val="00EE0480"/>
    <w:pPr>
      <w:spacing w:before="100" w:beforeAutospacing="1" w:after="100" w:afterAutospacing="1"/>
    </w:pPr>
  </w:style>
  <w:style w:type="paragraph" w:customStyle="1" w:styleId="BlockHeading1">
    <w:name w:val="Block Heading 1"/>
    <w:basedOn w:val="Normal"/>
    <w:uiPriority w:val="99"/>
    <w:qFormat/>
    <w:rsid w:val="00EE048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paragraph" w:customStyle="1" w:styleId="CardTagandCite">
    <w:name w:val="Card Tag and Cite"/>
    <w:basedOn w:val="Normal"/>
    <w:next w:val="Normal"/>
    <w:qFormat/>
    <w:rsid w:val="00EE04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EE04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EE0480"/>
    <w:pPr>
      <w:spacing w:line="288" w:lineRule="auto"/>
      <w:ind w:left="720" w:right="720"/>
    </w:pPr>
    <w:rPr>
      <w:rFonts w:ascii="Bookman Old Style" w:hAnsi="Bookman Old Style"/>
      <w:sz w:val="12"/>
    </w:rPr>
  </w:style>
  <w:style w:type="character" w:customStyle="1" w:styleId="CiteCorrectedChar">
    <w:name w:val="Cite Corrected Char"/>
    <w:link w:val="CiteCorrected"/>
    <w:locked/>
    <w:rsid w:val="00EE0480"/>
    <w:rPr>
      <w:rFonts w:ascii="Georgia" w:eastAsia="Times New Roman" w:hAnsi="Georgia"/>
      <w:b/>
      <w:bCs/>
      <w:szCs w:val="16"/>
      <w:u w:val="single"/>
    </w:rPr>
  </w:style>
  <w:style w:type="paragraph" w:customStyle="1" w:styleId="CiteCorrected">
    <w:name w:val="Cite Corrected"/>
    <w:basedOn w:val="Normal"/>
    <w:link w:val="CiteCorrectedChar"/>
    <w:qFormat/>
    <w:rsid w:val="00EE0480"/>
    <w:rPr>
      <w:rFonts w:ascii="Georgia" w:eastAsia="Times New Roman" w:hAnsi="Georgia"/>
      <w:b/>
      <w:bCs/>
      <w:sz w:val="24"/>
      <w:szCs w:val="16"/>
      <w:u w:val="single"/>
    </w:rPr>
  </w:style>
  <w:style w:type="paragraph" w:customStyle="1" w:styleId="CardText2">
    <w:name w:val="Card Text 2"/>
    <w:basedOn w:val="CardText10"/>
    <w:link w:val="CardText2Char"/>
    <w:qFormat/>
    <w:rsid w:val="00EE048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Cs w:val="22"/>
    </w:rPr>
  </w:style>
  <w:style w:type="paragraph" w:customStyle="1" w:styleId="StyleLeft02">
    <w:name w:val="Style Left:  0.2&quot;"/>
    <w:basedOn w:val="Normal"/>
    <w:uiPriority w:val="99"/>
    <w:qFormat/>
    <w:rsid w:val="00EE0480"/>
    <w:pPr>
      <w:ind w:left="288"/>
    </w:pPr>
    <w:rPr>
      <w:rFonts w:eastAsia="SimSun"/>
      <w:szCs w:val="20"/>
      <w:lang w:eastAsia="zh-CN"/>
    </w:rPr>
  </w:style>
  <w:style w:type="paragraph" w:customStyle="1" w:styleId="story-body-text">
    <w:name w:val="story-body-text"/>
    <w:basedOn w:val="Normal"/>
    <w:uiPriority w:val="99"/>
    <w:qFormat/>
    <w:rsid w:val="00EE0480"/>
    <w:pPr>
      <w:spacing w:before="100" w:beforeAutospacing="1" w:after="100" w:afterAutospacing="1"/>
    </w:pPr>
  </w:style>
  <w:style w:type="paragraph" w:customStyle="1" w:styleId="BriefTitle2">
    <w:name w:val="Brief Title 2"/>
    <w:basedOn w:val="BriefTitle"/>
    <w:uiPriority w:val="99"/>
    <w:qFormat/>
    <w:rsid w:val="00EE048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EE0480"/>
    <w:rPr>
      <w:u w:val="single"/>
    </w:rPr>
  </w:style>
  <w:style w:type="paragraph" w:customStyle="1" w:styleId="StyleCardText11ptUnderline">
    <w:name w:val="Style Card Text + 11 pt Underline"/>
    <w:link w:val="StyleCardText11ptUnderlineChar"/>
    <w:qFormat/>
    <w:rsid w:val="00EE048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EE0480"/>
    <w:rPr>
      <w:rFonts w:ascii="Georgia" w:hAnsi="Georgia"/>
      <w:sz w:val="16"/>
    </w:rPr>
  </w:style>
  <w:style w:type="paragraph" w:customStyle="1" w:styleId="StyleMinimizedText11pt">
    <w:name w:val="Style Minimized Text + 11 pt"/>
    <w:basedOn w:val="Normal"/>
    <w:link w:val="StyleMinimizedText11ptChar"/>
    <w:qFormat/>
    <w:rsid w:val="00EE0480"/>
    <w:rPr>
      <w:rFonts w:ascii="Georgia" w:hAnsi="Georgia"/>
      <w:sz w:val="16"/>
    </w:rPr>
  </w:style>
  <w:style w:type="character" w:customStyle="1" w:styleId="StyleMinimizedText11pt1Char">
    <w:name w:val="Style Minimized Text + 11 pt1 Char"/>
    <w:basedOn w:val="DefaultParagraphFont"/>
    <w:link w:val="StyleMinimizedText11pt1"/>
    <w:locked/>
    <w:rsid w:val="00EE0480"/>
    <w:rPr>
      <w:rFonts w:ascii="Georgia" w:hAnsi="Georgia"/>
      <w:sz w:val="16"/>
    </w:rPr>
  </w:style>
  <w:style w:type="paragraph" w:customStyle="1" w:styleId="StyleMinimizedText11pt1">
    <w:name w:val="Style Minimized Text + 11 pt1"/>
    <w:basedOn w:val="Normal"/>
    <w:link w:val="StyleMinimizedText11pt1Char"/>
    <w:qFormat/>
    <w:rsid w:val="00EE0480"/>
    <w:rPr>
      <w:rFonts w:ascii="Georgia" w:hAnsi="Georgia"/>
      <w:sz w:val="16"/>
    </w:rPr>
  </w:style>
  <w:style w:type="character" w:customStyle="1" w:styleId="Debate-CardSmalltextF2Char">
    <w:name w:val="Debate- Card Small text F2 Char"/>
    <w:link w:val="Debate-CardSmalltextF2"/>
    <w:locked/>
    <w:rsid w:val="00EE0480"/>
    <w:rPr>
      <w:rFonts w:ascii="Arial Narrow" w:hAnsi="Arial Narrow"/>
      <w:sz w:val="16"/>
    </w:rPr>
  </w:style>
  <w:style w:type="paragraph" w:customStyle="1" w:styleId="Debate-CardSmalltextF2">
    <w:name w:val="Debate- Card Small text F2"/>
    <w:basedOn w:val="Normal"/>
    <w:next w:val="Normal"/>
    <w:link w:val="Debate-CardSmalltextF2Char"/>
    <w:qFormat/>
    <w:rsid w:val="00EE048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EE0480"/>
    <w:rPr>
      <w:rFonts w:ascii="Arial Narrow" w:hAnsi="Arial Narrow"/>
      <w:b/>
      <w:sz w:val="18"/>
      <w:u w:val="single"/>
    </w:rPr>
  </w:style>
  <w:style w:type="paragraph" w:customStyle="1" w:styleId="Debate-EmphasizedText-F5">
    <w:name w:val="Debate- Emphasized Text- F5"/>
    <w:basedOn w:val="Normal"/>
    <w:link w:val="Debate-EmphasizedText-F5Char"/>
    <w:qFormat/>
    <w:rsid w:val="00EE048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EE048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E048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EE048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E0480"/>
    <w:rPr>
      <w:rFonts w:ascii="Times New Roman" w:eastAsia="Times New Roman" w:hAnsi="Times New Roman" w:cs="Calibri"/>
      <w:sz w:val="16"/>
    </w:rPr>
  </w:style>
  <w:style w:type="character" w:customStyle="1" w:styleId="CardStyleChar">
    <w:name w:val="Card Style Char"/>
    <w:link w:val="CardStyle"/>
    <w:locked/>
    <w:rsid w:val="00EE0480"/>
    <w:rPr>
      <w:rFonts w:ascii="Calibri" w:hAnsi="Calibri"/>
      <w:sz w:val="22"/>
    </w:rPr>
  </w:style>
  <w:style w:type="paragraph" w:customStyle="1" w:styleId="emactive">
    <w:name w:val="emactive"/>
    <w:basedOn w:val="Normal"/>
    <w:uiPriority w:val="99"/>
    <w:qFormat/>
    <w:rsid w:val="00EE0480"/>
    <w:pPr>
      <w:spacing w:before="100" w:beforeAutospacing="1" w:after="100" w:afterAutospacing="1"/>
    </w:pPr>
  </w:style>
  <w:style w:type="paragraph" w:customStyle="1" w:styleId="emready">
    <w:name w:val="emready"/>
    <w:basedOn w:val="Normal"/>
    <w:uiPriority w:val="99"/>
    <w:qFormat/>
    <w:rsid w:val="00EE0480"/>
    <w:pPr>
      <w:spacing w:before="100" w:beforeAutospacing="1" w:after="100" w:afterAutospacing="1"/>
    </w:pPr>
  </w:style>
  <w:style w:type="character" w:customStyle="1" w:styleId="BoldandUnderlineCharCharCharCharCharChar">
    <w:name w:val="Bold and Underline Char Char Char Char Char Char"/>
    <w:link w:val="BoldandUnderlineCharCharCharCharChar"/>
    <w:locked/>
    <w:rsid w:val="00EE048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E0480"/>
    <w:rPr>
      <w:rFonts w:ascii="Georgia" w:eastAsia="Times New Roman" w:hAnsi="Georgia" w:cs="Times New Roman"/>
      <w:b/>
      <w:sz w:val="24"/>
      <w:u w:val="single"/>
    </w:rPr>
  </w:style>
  <w:style w:type="character" w:customStyle="1" w:styleId="CardHighlightChar">
    <w:name w:val="Card Highlight Char"/>
    <w:link w:val="CardHighlight"/>
    <w:locked/>
    <w:rsid w:val="00EE048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E0480"/>
    <w:pPr>
      <w:shd w:val="clear" w:color="auto" w:fill="66FFFF"/>
    </w:pPr>
    <w:rPr>
      <w:rFonts w:eastAsia="Calibri" w:cs="Calibri"/>
      <w:sz w:val="24"/>
      <w:u w:val="single"/>
    </w:rPr>
  </w:style>
  <w:style w:type="character" w:customStyle="1" w:styleId="BlockHeaderHiddenChar">
    <w:name w:val="Block Header Hidden Char"/>
    <w:link w:val="BlockHeaderHidden"/>
    <w:locked/>
    <w:rsid w:val="00EE048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E048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E0480"/>
    <w:pPr>
      <w:spacing w:before="100" w:beforeAutospacing="1" w:after="100" w:afterAutospacing="1"/>
    </w:pPr>
  </w:style>
  <w:style w:type="paragraph" w:customStyle="1" w:styleId="norma">
    <w:name w:val="norma"/>
    <w:basedOn w:val="Heading3"/>
    <w:uiPriority w:val="99"/>
    <w:qFormat/>
    <w:rsid w:val="00EE0480"/>
    <w:rPr>
      <w:rFonts w:eastAsia="MS Gothic" w:cs="Arial"/>
      <w:bCs w:val="0"/>
      <w:sz w:val="24"/>
    </w:rPr>
  </w:style>
  <w:style w:type="paragraph" w:customStyle="1" w:styleId="nromal">
    <w:name w:val="nromal"/>
    <w:basedOn w:val="Normal"/>
    <w:uiPriority w:val="99"/>
    <w:qFormat/>
    <w:rsid w:val="00EE0480"/>
    <w:pPr>
      <w:keepNext/>
      <w:keepLines/>
      <w:spacing w:before="200"/>
      <w:outlineLvl w:val="3"/>
    </w:pPr>
    <w:rPr>
      <w:rFonts w:cs="Cambria"/>
      <w:b/>
      <w:iCs/>
    </w:rPr>
  </w:style>
  <w:style w:type="paragraph" w:customStyle="1" w:styleId="natural">
    <w:name w:val="natural"/>
    <w:basedOn w:val="Normal"/>
    <w:uiPriority w:val="99"/>
    <w:qFormat/>
    <w:rsid w:val="00EE0480"/>
    <w:pPr>
      <w:keepNext/>
      <w:keepLines/>
      <w:spacing w:before="200"/>
      <w:outlineLvl w:val="3"/>
    </w:pPr>
    <w:rPr>
      <w:b/>
      <w:iCs/>
    </w:rPr>
  </w:style>
  <w:style w:type="paragraph" w:customStyle="1" w:styleId="nroaml">
    <w:name w:val="nroaml"/>
    <w:basedOn w:val="Normal"/>
    <w:uiPriority w:val="99"/>
    <w:qFormat/>
    <w:rsid w:val="00EE0480"/>
    <w:pPr>
      <w:keepNext/>
      <w:keepLines/>
      <w:spacing w:before="200"/>
      <w:outlineLvl w:val="3"/>
    </w:pPr>
    <w:rPr>
      <w:b/>
      <w:iCs/>
    </w:rPr>
  </w:style>
  <w:style w:type="paragraph" w:customStyle="1" w:styleId="noraml">
    <w:name w:val="noraml"/>
    <w:basedOn w:val="Normal"/>
    <w:uiPriority w:val="99"/>
    <w:qFormat/>
    <w:rsid w:val="00EE0480"/>
    <w:pPr>
      <w:keepNext/>
      <w:keepLines/>
      <w:spacing w:before="200"/>
      <w:outlineLvl w:val="3"/>
    </w:pPr>
    <w:rPr>
      <w:b/>
      <w:iCs/>
    </w:rPr>
  </w:style>
  <w:style w:type="character" w:customStyle="1" w:styleId="SmallSizeParagraphChar">
    <w:name w:val="Small Size Paragraph Char"/>
    <w:link w:val="SmallSizeParagraph"/>
    <w:locked/>
    <w:rsid w:val="00EE0480"/>
    <w:rPr>
      <w:rFonts w:ascii="Georgia" w:eastAsia="Calibri" w:hAnsi="Georgia"/>
      <w:sz w:val="16"/>
      <w:szCs w:val="16"/>
    </w:rPr>
  </w:style>
  <w:style w:type="paragraph" w:customStyle="1" w:styleId="SmallSizeParagraph">
    <w:name w:val="Small Size Paragraph"/>
    <w:basedOn w:val="Normal"/>
    <w:link w:val="SmallSizeParagraphChar"/>
    <w:qFormat/>
    <w:rsid w:val="00EE048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E048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E0480"/>
    <w:pPr>
      <w:pBdr>
        <w:top w:val="single" w:sz="4" w:space="0" w:color="auto"/>
        <w:left w:val="single" w:sz="4" w:space="0" w:color="auto"/>
        <w:bottom w:val="single" w:sz="4" w:space="0" w:color="auto"/>
        <w:right w:val="single" w:sz="4" w:space="0" w:color="auto"/>
      </w:pBdr>
    </w:pPr>
    <w:rPr>
      <w:rFonts w:ascii="Georgia" w:hAnsi="Georgia"/>
      <w:b/>
      <w:bCs/>
      <w:sz w:val="24"/>
      <w:bdr w:val="single" w:sz="4" w:space="0" w:color="auto" w:frame="1"/>
    </w:rPr>
  </w:style>
  <w:style w:type="character" w:customStyle="1" w:styleId="LanguageEditingChar">
    <w:name w:val="Language Editing Char"/>
    <w:link w:val="LanguageEditing"/>
    <w:locked/>
    <w:rsid w:val="00EE048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E0480"/>
    <w:rPr>
      <w:rFonts w:ascii="Times New Roman" w:eastAsia="Times New Roman" w:hAnsi="Times New Roman" w:cs="Times New Roman"/>
      <w:strike/>
      <w:sz w:val="20"/>
    </w:rPr>
  </w:style>
  <w:style w:type="character" w:customStyle="1" w:styleId="CardT1Char">
    <w:name w:val="CardT1 Char"/>
    <w:link w:val="CardT1"/>
    <w:locked/>
    <w:rsid w:val="00EE0480"/>
    <w:rPr>
      <w:rFonts w:ascii="Arial" w:eastAsia="Calibri" w:hAnsi="Arial" w:cs="Arial"/>
      <w:kern w:val="2"/>
      <w:sz w:val="14"/>
      <w:szCs w:val="14"/>
      <w:lang w:eastAsia="zh-TW"/>
    </w:rPr>
  </w:style>
  <w:style w:type="paragraph" w:customStyle="1" w:styleId="CardT1">
    <w:name w:val="CardT1"/>
    <w:basedOn w:val="Normal"/>
    <w:link w:val="CardT1Char"/>
    <w:qFormat/>
    <w:rsid w:val="00EE048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E048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E048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EE0480"/>
    <w:pPr>
      <w:spacing w:before="100" w:beforeAutospacing="1" w:after="100" w:afterAutospacing="1"/>
    </w:pPr>
  </w:style>
  <w:style w:type="paragraph" w:customStyle="1" w:styleId="CiteReal">
    <w:name w:val="Cite Real"/>
    <w:basedOn w:val="Normal"/>
    <w:next w:val="Normal"/>
    <w:uiPriority w:val="99"/>
    <w:qFormat/>
    <w:rsid w:val="00EE0480"/>
    <w:rPr>
      <w:rFonts w:eastAsia="MS Mincho"/>
      <w:b/>
      <w:u w:val="single"/>
    </w:rPr>
  </w:style>
  <w:style w:type="paragraph" w:customStyle="1" w:styleId="2909F619802848F09E01365C32F34654">
    <w:name w:val="2909F619802848F09E01365C32F34654"/>
    <w:uiPriority w:val="99"/>
    <w:qFormat/>
    <w:rsid w:val="00EE048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EE0480"/>
    <w:rPr>
      <w:rFonts w:ascii="Georgia" w:eastAsia="Calibri" w:hAnsi="Georgia"/>
      <w:u w:val="single"/>
      <w:lang w:val="x-none" w:eastAsia="zh-CN"/>
    </w:rPr>
  </w:style>
  <w:style w:type="paragraph" w:customStyle="1" w:styleId="UnderlineS">
    <w:name w:val="Underline S"/>
    <w:basedOn w:val="Normal"/>
    <w:link w:val="UnderlineSChar"/>
    <w:qFormat/>
    <w:rsid w:val="00EE0480"/>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EE0480"/>
    <w:rPr>
      <w:rFonts w:ascii="Georgia" w:eastAsia="SimSun" w:hAnsi="Georgia"/>
      <w:sz w:val="12"/>
    </w:rPr>
  </w:style>
  <w:style w:type="paragraph" w:customStyle="1" w:styleId="Ununderlined">
    <w:name w:val="Ununderlined"/>
    <w:basedOn w:val="Normal"/>
    <w:link w:val="UnunderlinedChar"/>
    <w:qFormat/>
    <w:rsid w:val="00EE0480"/>
    <w:rPr>
      <w:rFonts w:ascii="Georgia" w:eastAsia="SimSun" w:hAnsi="Georgia"/>
      <w:sz w:val="12"/>
    </w:rPr>
  </w:style>
  <w:style w:type="character" w:customStyle="1" w:styleId="HighlightingChar">
    <w:name w:val="Highlighting Char"/>
    <w:link w:val="Highlighting"/>
    <w:locked/>
    <w:rsid w:val="00EE0480"/>
    <w:rPr>
      <w:rFonts w:ascii="Georgia" w:eastAsia="SimSun" w:hAnsi="Georgia"/>
      <w:u w:val="thick"/>
    </w:rPr>
  </w:style>
  <w:style w:type="paragraph" w:customStyle="1" w:styleId="Highlighting">
    <w:name w:val="Highlighting"/>
    <w:basedOn w:val="Normal"/>
    <w:link w:val="HighlightingChar"/>
    <w:autoRedefine/>
    <w:qFormat/>
    <w:rsid w:val="00EE0480"/>
    <w:rPr>
      <w:rFonts w:ascii="Georgia" w:eastAsia="SimSun" w:hAnsi="Georgia"/>
      <w:sz w:val="24"/>
      <w:u w:val="thick"/>
    </w:rPr>
  </w:style>
  <w:style w:type="character" w:customStyle="1" w:styleId="CITEChar0">
    <w:name w:val="CITE Char"/>
    <w:link w:val="CITE"/>
    <w:locked/>
    <w:rsid w:val="00EE0480"/>
    <w:rPr>
      <w:rFonts w:ascii="Arial" w:eastAsia="Times New Roman" w:hAnsi="Arial" w:cs="Arial"/>
      <w:iCs/>
      <w:smallCaps/>
      <w:sz w:val="20"/>
      <w:szCs w:val="20"/>
      <w:u w:val="double"/>
    </w:rPr>
  </w:style>
  <w:style w:type="paragraph" w:customStyle="1" w:styleId="CITE">
    <w:name w:val="CITE"/>
    <w:basedOn w:val="Heading2"/>
    <w:link w:val="CITEChar0"/>
    <w:autoRedefine/>
    <w:qFormat/>
    <w:rsid w:val="00EE0480"/>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EE0480"/>
    <w:pPr>
      <w:spacing w:before="100" w:beforeAutospacing="1" w:after="100" w:afterAutospacing="1"/>
    </w:pPr>
    <w:rPr>
      <w:lang w:eastAsia="zh-CN"/>
    </w:rPr>
  </w:style>
  <w:style w:type="paragraph" w:customStyle="1" w:styleId="D345FF3D873148C5AE3FBF3267827368">
    <w:name w:val="D345FF3D873148C5AE3FBF3267827368"/>
    <w:uiPriority w:val="99"/>
    <w:qFormat/>
    <w:rsid w:val="00EE048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EE048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E048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EE048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E0480"/>
    <w:rPr>
      <w:b/>
      <w:sz w:val="28"/>
    </w:rPr>
  </w:style>
  <w:style w:type="character" w:customStyle="1" w:styleId="SourcenameChar">
    <w:name w:val="Source name Char"/>
    <w:link w:val="Sourcename"/>
    <w:locked/>
    <w:rsid w:val="00EE048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E0480"/>
    <w:rPr>
      <w:b/>
      <w:bCs/>
      <w:sz w:val="20"/>
    </w:rPr>
  </w:style>
  <w:style w:type="character" w:customStyle="1" w:styleId="underlinedcardChar">
    <w:name w:val="underlined card Char"/>
    <w:link w:val="underlinedcard0"/>
    <w:locked/>
    <w:rsid w:val="00EE048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EE0480"/>
    <w:rPr>
      <w:sz w:val="24"/>
      <w:u w:val="single"/>
    </w:rPr>
  </w:style>
  <w:style w:type="paragraph" w:customStyle="1" w:styleId="FullText">
    <w:name w:val="Full Text"/>
    <w:basedOn w:val="Normal"/>
    <w:uiPriority w:val="99"/>
    <w:qFormat/>
    <w:rsid w:val="00EE0480"/>
  </w:style>
  <w:style w:type="character" w:customStyle="1" w:styleId="TextUnderlineChar">
    <w:name w:val="Text Underline Char"/>
    <w:link w:val="TextUnderline"/>
    <w:locked/>
    <w:rsid w:val="00EE048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E0480"/>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EE048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E048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EE048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E0480"/>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EE0480"/>
    <w:pPr>
      <w:spacing w:before="240"/>
      <w:outlineLvl w:val="2"/>
    </w:pPr>
    <w:rPr>
      <w:b/>
    </w:rPr>
  </w:style>
  <w:style w:type="character" w:customStyle="1" w:styleId="CiteCardChar">
    <w:name w:val="Cite_Card Char"/>
    <w:link w:val="CiteCard0"/>
    <w:locked/>
    <w:rsid w:val="00EE0480"/>
    <w:rPr>
      <w:rFonts w:ascii="Times New Roman" w:eastAsia="Times New Roman" w:hAnsi="Times New Roman" w:cs="Arial"/>
      <w:bCs/>
      <w:sz w:val="20"/>
      <w:szCs w:val="20"/>
    </w:rPr>
  </w:style>
  <w:style w:type="paragraph" w:customStyle="1" w:styleId="CiteCard0">
    <w:name w:val="Cite_Card"/>
    <w:link w:val="CiteCardChar"/>
    <w:qFormat/>
    <w:rsid w:val="00EE048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E0480"/>
    <w:pPr>
      <w:widowControl w:val="0"/>
    </w:pPr>
    <w:rPr>
      <w:rFonts w:eastAsia="MS Mincho"/>
      <w:color w:val="auto"/>
    </w:rPr>
  </w:style>
  <w:style w:type="paragraph" w:customStyle="1" w:styleId="dropcap">
    <w:name w:val="dropcap"/>
    <w:basedOn w:val="Normal"/>
    <w:uiPriority w:val="99"/>
    <w:qFormat/>
    <w:rsid w:val="00EE0480"/>
    <w:pPr>
      <w:spacing w:before="100" w:beforeAutospacing="1" w:after="100" w:afterAutospacing="1"/>
    </w:pPr>
  </w:style>
  <w:style w:type="character" w:customStyle="1" w:styleId="StyleStyle49pt6Char">
    <w:name w:val="Style Style4 + 9 pt6 Char"/>
    <w:basedOn w:val="Style4Char"/>
    <w:link w:val="StyleStyle49pt6"/>
    <w:locked/>
    <w:rsid w:val="00EE0480"/>
    <w:rPr>
      <w:rFonts w:ascii="Georgia" w:hAnsi="Georgia"/>
      <w:sz w:val="22"/>
      <w:u w:val="single"/>
    </w:rPr>
  </w:style>
  <w:style w:type="paragraph" w:customStyle="1" w:styleId="StyleStyle49pt6">
    <w:name w:val="Style Style4 + 9 pt6"/>
    <w:basedOn w:val="Style4"/>
    <w:link w:val="StyleStyle49pt6Char"/>
    <w:qFormat/>
    <w:rsid w:val="00EE0480"/>
    <w:rPr>
      <w:rFonts w:ascii="Georgia" w:hAnsi="Georgia"/>
    </w:rPr>
  </w:style>
  <w:style w:type="character" w:customStyle="1" w:styleId="UnderlineCharCharCharCharChar">
    <w:name w:val="Underline Char Char Char Char Char"/>
    <w:link w:val="UnderlineCharCharCharChar"/>
    <w:locked/>
    <w:rsid w:val="00EE048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E0480"/>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EE048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E0480"/>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E048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E0480"/>
    <w:rPr>
      <w:rFonts w:ascii="Georgia" w:hAnsi="Georgia" w:cs="Calibri"/>
      <w:b/>
      <w:bCs/>
      <w:sz w:val="24"/>
      <w:u w:val="single"/>
    </w:rPr>
  </w:style>
  <w:style w:type="character" w:customStyle="1" w:styleId="DebatenoramlChar">
    <w:name w:val="Debatenoraml Char"/>
    <w:link w:val="Debatenoraml"/>
    <w:locked/>
    <w:rsid w:val="00EE0480"/>
    <w:rPr>
      <w:rFonts w:ascii="Times New Roman" w:hAnsi="Times New Roman" w:cs="Times New Roman"/>
    </w:rPr>
  </w:style>
  <w:style w:type="paragraph" w:customStyle="1" w:styleId="Debatenoraml">
    <w:name w:val="Debatenoraml"/>
    <w:basedOn w:val="NoSpacing"/>
    <w:link w:val="DebatenoramlChar"/>
    <w:qFormat/>
    <w:rsid w:val="00EE0480"/>
    <w:pPr>
      <w:spacing w:line="240" w:lineRule="auto"/>
    </w:pPr>
    <w:rPr>
      <w:rFonts w:ascii="Times New Roman" w:hAnsi="Times New Roman" w:cs="Times New Roman"/>
    </w:rPr>
  </w:style>
  <w:style w:type="paragraph" w:customStyle="1" w:styleId="SynergyTag">
    <w:name w:val="SynergyTag"/>
    <w:basedOn w:val="Normal"/>
    <w:uiPriority w:val="99"/>
    <w:qFormat/>
    <w:rsid w:val="00EE0480"/>
    <w:rPr>
      <w:rFonts w:eastAsia="Calibri"/>
      <w:b/>
    </w:rPr>
  </w:style>
  <w:style w:type="character" w:customStyle="1" w:styleId="QualsChar">
    <w:name w:val="Quals Char"/>
    <w:link w:val="Quals"/>
    <w:locked/>
    <w:rsid w:val="00EE0480"/>
    <w:rPr>
      <w:rFonts w:ascii="Georgia" w:eastAsia="Calibri" w:hAnsi="Georgia"/>
      <w:sz w:val="18"/>
    </w:rPr>
  </w:style>
  <w:style w:type="paragraph" w:customStyle="1" w:styleId="Quals">
    <w:name w:val="Quals"/>
    <w:basedOn w:val="Normal"/>
    <w:link w:val="QualsChar"/>
    <w:qFormat/>
    <w:rsid w:val="00EE0480"/>
    <w:rPr>
      <w:rFonts w:ascii="Georgia" w:eastAsia="Calibri" w:hAnsi="Georgia"/>
      <w:sz w:val="18"/>
    </w:rPr>
  </w:style>
  <w:style w:type="paragraph" w:customStyle="1" w:styleId="times">
    <w:name w:val="times"/>
    <w:basedOn w:val="Normal"/>
    <w:uiPriority w:val="99"/>
    <w:qFormat/>
    <w:rsid w:val="00EE0480"/>
    <w:pPr>
      <w:spacing w:before="100" w:beforeAutospacing="1" w:after="100" w:afterAutospacing="1"/>
    </w:pPr>
  </w:style>
  <w:style w:type="paragraph" w:customStyle="1" w:styleId="BodyA">
    <w:name w:val="Body A"/>
    <w:uiPriority w:val="99"/>
    <w:qFormat/>
    <w:rsid w:val="00EE0480"/>
    <w:rPr>
      <w:rFonts w:ascii="Helvetica" w:eastAsia="ヒラギノ角ゴ Pro W3" w:hAnsi="Helvetica" w:cs="Times New Roman"/>
      <w:color w:val="000000"/>
      <w:szCs w:val="20"/>
    </w:rPr>
  </w:style>
  <w:style w:type="character" w:customStyle="1" w:styleId="StarredChar">
    <w:name w:val="Starred Char"/>
    <w:link w:val="Starred"/>
    <w:locked/>
    <w:rsid w:val="00EE0480"/>
    <w:rPr>
      <w:rFonts w:ascii="Georgia" w:eastAsia="Times New Roman" w:hAnsi="Georgia"/>
      <w:b/>
      <w:caps/>
      <w:szCs w:val="28"/>
      <w:u w:val="single"/>
    </w:rPr>
  </w:style>
  <w:style w:type="paragraph" w:customStyle="1" w:styleId="Starred">
    <w:name w:val="Starred"/>
    <w:basedOn w:val="Normal"/>
    <w:link w:val="StarredChar"/>
    <w:qFormat/>
    <w:rsid w:val="00EE0480"/>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EE0480"/>
    <w:rPr>
      <w:rFonts w:ascii="Georgia" w:eastAsia="Times New Roman" w:hAnsi="Georgia"/>
      <w:b/>
      <w:caps/>
      <w:szCs w:val="28"/>
      <w:u w:val="single"/>
    </w:rPr>
  </w:style>
  <w:style w:type="paragraph" w:customStyle="1" w:styleId="NotStarred">
    <w:name w:val="NotStarred"/>
    <w:basedOn w:val="Normal"/>
    <w:link w:val="NotStarredChar"/>
    <w:qFormat/>
    <w:rsid w:val="00EE0480"/>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EE048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E048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E0480"/>
    <w:pPr>
      <w:pBdr>
        <w:top w:val="single" w:sz="4" w:space="0" w:color="auto"/>
        <w:left w:val="single" w:sz="4" w:space="0" w:color="auto"/>
        <w:bottom w:val="single" w:sz="4" w:space="0" w:color="auto"/>
        <w:right w:val="single" w:sz="4" w:space="0" w:color="auto"/>
      </w:pBdr>
    </w:pPr>
    <w:rPr>
      <w:rFonts w:ascii="Times New Roman" w:hAnsi="Times New Roman" w:cs="Times New Roman"/>
      <w:sz w:val="24"/>
      <w:bdr w:val="single" w:sz="4" w:space="0" w:color="auto" w:frame="1"/>
    </w:rPr>
  </w:style>
  <w:style w:type="character" w:customStyle="1" w:styleId="H4TagChar1">
    <w:name w:val="H4 (Tag) Char1"/>
    <w:link w:val="H4Tag"/>
    <w:locked/>
    <w:rsid w:val="00EE0480"/>
    <w:rPr>
      <w:rFonts w:ascii="Georgia" w:eastAsia="Calibri" w:hAnsi="Georgia"/>
      <w:b/>
    </w:rPr>
  </w:style>
  <w:style w:type="paragraph" w:customStyle="1" w:styleId="H4Tag">
    <w:name w:val="H4 (Tag)"/>
    <w:basedOn w:val="Normal"/>
    <w:link w:val="H4TagChar1"/>
    <w:qFormat/>
    <w:rsid w:val="00EE0480"/>
    <w:rPr>
      <w:rFonts w:ascii="Georgia" w:eastAsia="Calibri" w:hAnsi="Georgia"/>
      <w:b/>
      <w:sz w:val="24"/>
    </w:rPr>
  </w:style>
  <w:style w:type="paragraph" w:customStyle="1" w:styleId="CM25">
    <w:name w:val="CM25"/>
    <w:basedOn w:val="Default"/>
    <w:next w:val="Default"/>
    <w:uiPriority w:val="99"/>
    <w:qFormat/>
    <w:rsid w:val="00EE048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E0480"/>
    <w:rPr>
      <w:rFonts w:ascii="Georgia" w:hAnsi="Georgia"/>
      <w:b/>
    </w:rPr>
  </w:style>
  <w:style w:type="paragraph" w:customStyle="1" w:styleId="Debate-CardTagandCite-F6">
    <w:name w:val="Debate- Card Tag and Cite- F6"/>
    <w:basedOn w:val="Normal"/>
    <w:link w:val="Debate-CardTagandCite-F6Char"/>
    <w:qFormat/>
    <w:rsid w:val="00EE0480"/>
    <w:pPr>
      <w:contextualSpacing/>
    </w:pPr>
    <w:rPr>
      <w:rFonts w:ascii="Georgia" w:hAnsi="Georgia"/>
      <w:b/>
      <w:sz w:val="24"/>
    </w:rPr>
  </w:style>
  <w:style w:type="character" w:customStyle="1" w:styleId="CardtextChar4">
    <w:name w:val="Card text Char"/>
    <w:link w:val="Cardtext3"/>
    <w:locked/>
    <w:rsid w:val="00EE0480"/>
    <w:rPr>
      <w:rFonts w:ascii="Arial Narrow" w:hAnsi="Arial Narrow"/>
      <w:u w:val="single"/>
    </w:rPr>
  </w:style>
  <w:style w:type="paragraph" w:customStyle="1" w:styleId="Cardtext3">
    <w:name w:val="Card text"/>
    <w:link w:val="CardtextChar4"/>
    <w:qFormat/>
    <w:rsid w:val="00EE0480"/>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EE0480"/>
    <w:rPr>
      <w:rFonts w:ascii="Georgia" w:eastAsia="Times New Roman" w:hAnsi="Georgia"/>
      <w:b/>
      <w:szCs w:val="28"/>
      <w:u w:val="single"/>
    </w:rPr>
  </w:style>
  <w:style w:type="paragraph" w:customStyle="1" w:styleId="NewHeading2">
    <w:name w:val="NewHeading2"/>
    <w:basedOn w:val="Normal"/>
    <w:link w:val="NewHeading2Char"/>
    <w:qFormat/>
    <w:rsid w:val="00EE0480"/>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EE0480"/>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EE0480"/>
    <w:rPr>
      <w:rFonts w:eastAsia="Calibri"/>
    </w:rPr>
  </w:style>
  <w:style w:type="paragraph" w:customStyle="1" w:styleId="TagLine">
    <w:name w:val="Tag Line"/>
    <w:basedOn w:val="Normal"/>
    <w:next w:val="FullText"/>
    <w:uiPriority w:val="99"/>
    <w:qFormat/>
    <w:rsid w:val="00EE0480"/>
    <w:rPr>
      <w:rFonts w:ascii="Arial Narrow" w:hAnsi="Arial Narrow"/>
      <w:b/>
      <w:sz w:val="28"/>
    </w:rPr>
  </w:style>
  <w:style w:type="paragraph" w:customStyle="1" w:styleId="Card6pt">
    <w:name w:val="Card 6pt"/>
    <w:basedOn w:val="Normal"/>
    <w:uiPriority w:val="99"/>
    <w:qFormat/>
    <w:rsid w:val="00EE0480"/>
    <w:pPr>
      <w:ind w:left="288" w:right="288"/>
    </w:pPr>
    <w:rPr>
      <w:rFonts w:ascii="Georgia" w:eastAsia="Calibri" w:hAnsi="Georgia"/>
      <w:color w:val="000000"/>
      <w:sz w:val="12"/>
      <w:szCs w:val="20"/>
    </w:rPr>
  </w:style>
  <w:style w:type="character" w:customStyle="1" w:styleId="FullCiteChar">
    <w:name w:val="Full Cite Char"/>
    <w:link w:val="FullCite"/>
    <w:locked/>
    <w:rsid w:val="00EE0480"/>
    <w:rPr>
      <w:rFonts w:ascii="Garamond" w:eastAsia="Calibri" w:hAnsi="Garamond"/>
    </w:rPr>
  </w:style>
  <w:style w:type="paragraph" w:customStyle="1" w:styleId="FullCite">
    <w:name w:val="Full Cite"/>
    <w:basedOn w:val="Normal"/>
    <w:next w:val="Normal"/>
    <w:link w:val="FullCiteChar"/>
    <w:qFormat/>
    <w:rsid w:val="00EE0480"/>
    <w:rPr>
      <w:rFonts w:ascii="Garamond" w:eastAsia="Calibri" w:hAnsi="Garamond"/>
      <w:sz w:val="24"/>
    </w:rPr>
  </w:style>
  <w:style w:type="character" w:customStyle="1" w:styleId="StyleCardStyleBlackUnderlineChar">
    <w:name w:val="Style Card Style + Black Underline Char"/>
    <w:link w:val="StyleCardStyleBlackUnderline"/>
    <w:locked/>
    <w:rsid w:val="00EE048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E0480"/>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EE0480"/>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EE0480"/>
    <w:rPr>
      <w:rFonts w:ascii="Century Gothic" w:hAnsi="Century Gothic"/>
    </w:rPr>
  </w:style>
  <w:style w:type="character" w:customStyle="1" w:styleId="StylecardThickunderlineChar">
    <w:name w:val="Style card + Thick underline Char"/>
    <w:link w:val="StylecardThickunderline"/>
    <w:locked/>
    <w:rsid w:val="00EE048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EE0480"/>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EE048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EE0480"/>
    <w:pPr>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EE0480"/>
    <w:pPr>
      <w:spacing w:after="200" w:line="276" w:lineRule="auto"/>
    </w:pPr>
    <w:rPr>
      <w:rFonts w:eastAsia="Calibri"/>
      <w:color w:val="auto"/>
      <w:sz w:val="22"/>
    </w:rPr>
  </w:style>
  <w:style w:type="paragraph" w:customStyle="1" w:styleId="font-null">
    <w:name w:val="font-null"/>
    <w:basedOn w:val="Normal"/>
    <w:uiPriority w:val="99"/>
    <w:qFormat/>
    <w:rsid w:val="00EE0480"/>
    <w:pPr>
      <w:spacing w:before="100" w:beforeAutospacing="1" w:after="100" w:afterAutospacing="1"/>
    </w:pPr>
  </w:style>
  <w:style w:type="paragraph" w:customStyle="1" w:styleId="rteindent1">
    <w:name w:val="rteindent1"/>
    <w:basedOn w:val="Normal"/>
    <w:uiPriority w:val="99"/>
    <w:qFormat/>
    <w:rsid w:val="00EE0480"/>
    <w:pPr>
      <w:spacing w:before="100" w:beforeAutospacing="1" w:after="100" w:afterAutospacing="1"/>
    </w:pPr>
  </w:style>
  <w:style w:type="paragraph" w:customStyle="1" w:styleId="Pa12">
    <w:name w:val="Pa12"/>
    <w:basedOn w:val="Default"/>
    <w:next w:val="Default"/>
    <w:uiPriority w:val="99"/>
    <w:qFormat/>
    <w:rsid w:val="00EE048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E0480"/>
    <w:pPr>
      <w:spacing w:before="100" w:beforeAutospacing="1" w:after="100" w:afterAutospacing="1"/>
    </w:pPr>
  </w:style>
  <w:style w:type="paragraph" w:customStyle="1" w:styleId="featuretitle">
    <w:name w:val="feature_title"/>
    <w:basedOn w:val="Normal"/>
    <w:uiPriority w:val="99"/>
    <w:qFormat/>
    <w:rsid w:val="00EE0480"/>
    <w:pPr>
      <w:spacing w:before="100" w:beforeAutospacing="1" w:after="100" w:afterAutospacing="1"/>
    </w:pPr>
  </w:style>
  <w:style w:type="paragraph" w:customStyle="1" w:styleId="translatedivgrey-image">
    <w:name w:val="translatedivgrey-image"/>
    <w:basedOn w:val="Normal"/>
    <w:uiPriority w:val="99"/>
    <w:qFormat/>
    <w:rsid w:val="00EE0480"/>
    <w:pPr>
      <w:spacing w:before="100" w:beforeAutospacing="1" w:after="100" w:afterAutospacing="1"/>
    </w:pPr>
  </w:style>
  <w:style w:type="paragraph" w:customStyle="1" w:styleId="translatedivblue-image">
    <w:name w:val="translatedivblue-image"/>
    <w:basedOn w:val="Normal"/>
    <w:uiPriority w:val="99"/>
    <w:qFormat/>
    <w:rsid w:val="00EE0480"/>
    <w:pPr>
      <w:spacing w:before="100" w:beforeAutospacing="1" w:after="100" w:afterAutospacing="1"/>
    </w:pPr>
  </w:style>
  <w:style w:type="paragraph" w:customStyle="1" w:styleId="class">
    <w:name w:val="class"/>
    <w:basedOn w:val="Normal"/>
    <w:uiPriority w:val="99"/>
    <w:qFormat/>
    <w:rsid w:val="00EE0480"/>
    <w:pPr>
      <w:spacing w:before="100" w:beforeAutospacing="1" w:after="100" w:afterAutospacing="1"/>
    </w:pPr>
  </w:style>
  <w:style w:type="character" w:customStyle="1" w:styleId="blocktitleChar0">
    <w:name w:val="block title Char"/>
    <w:link w:val="blocktitle0"/>
    <w:locked/>
    <w:rsid w:val="00EE0480"/>
    <w:rPr>
      <w:rFonts w:ascii="Calibri" w:eastAsia="Calibri" w:hAnsi="Calibri"/>
      <w:b/>
      <w:caps/>
      <w:sz w:val="28"/>
      <w:szCs w:val="28"/>
      <w:lang w:val="es-ES"/>
    </w:rPr>
  </w:style>
  <w:style w:type="paragraph" w:customStyle="1" w:styleId="Pa6">
    <w:name w:val="Pa6"/>
    <w:basedOn w:val="Normal"/>
    <w:next w:val="Normal"/>
    <w:uiPriority w:val="99"/>
    <w:qFormat/>
    <w:rsid w:val="00EE0480"/>
    <w:pPr>
      <w:autoSpaceDE w:val="0"/>
      <w:autoSpaceDN w:val="0"/>
      <w:adjustRightInd w:val="0"/>
      <w:spacing w:line="221" w:lineRule="atLeast"/>
    </w:pPr>
  </w:style>
  <w:style w:type="paragraph" w:customStyle="1" w:styleId="Pa4">
    <w:name w:val="Pa4"/>
    <w:basedOn w:val="Normal"/>
    <w:next w:val="Normal"/>
    <w:uiPriority w:val="99"/>
    <w:qFormat/>
    <w:rsid w:val="00EE0480"/>
    <w:pPr>
      <w:autoSpaceDE w:val="0"/>
      <w:autoSpaceDN w:val="0"/>
      <w:adjustRightInd w:val="0"/>
      <w:spacing w:line="181" w:lineRule="atLeast"/>
    </w:pPr>
  </w:style>
  <w:style w:type="paragraph" w:customStyle="1" w:styleId="Pa5">
    <w:name w:val="Pa5"/>
    <w:basedOn w:val="Normal"/>
    <w:next w:val="Normal"/>
    <w:uiPriority w:val="99"/>
    <w:qFormat/>
    <w:rsid w:val="00EE0480"/>
    <w:pPr>
      <w:autoSpaceDE w:val="0"/>
      <w:autoSpaceDN w:val="0"/>
      <w:adjustRightInd w:val="0"/>
      <w:spacing w:line="321" w:lineRule="atLeast"/>
    </w:pPr>
  </w:style>
  <w:style w:type="paragraph" w:customStyle="1" w:styleId="attribution">
    <w:name w:val="attribution"/>
    <w:basedOn w:val="Normal"/>
    <w:uiPriority w:val="99"/>
    <w:qFormat/>
    <w:rsid w:val="00EE0480"/>
    <w:pPr>
      <w:spacing w:before="100" w:beforeAutospacing="1" w:after="100" w:afterAutospacing="1"/>
    </w:pPr>
  </w:style>
  <w:style w:type="paragraph" w:customStyle="1" w:styleId="text-textbodyhoustontexttext-dateline">
    <w:name w:val="text-textbody houstontext text-dateline"/>
    <w:basedOn w:val="Normal"/>
    <w:uiPriority w:val="99"/>
    <w:qFormat/>
    <w:rsid w:val="00EE0480"/>
    <w:pPr>
      <w:spacing w:before="100" w:beforeAutospacing="1" w:after="100" w:afterAutospacing="1"/>
    </w:pPr>
  </w:style>
  <w:style w:type="paragraph" w:customStyle="1" w:styleId="text-textbodyhoustontext">
    <w:name w:val="text-textbody houstontext"/>
    <w:basedOn w:val="Normal"/>
    <w:uiPriority w:val="99"/>
    <w:qFormat/>
    <w:rsid w:val="00EE0480"/>
    <w:pPr>
      <w:spacing w:before="100" w:beforeAutospacing="1" w:after="100" w:afterAutospacing="1"/>
    </w:pPr>
  </w:style>
  <w:style w:type="character" w:customStyle="1" w:styleId="StyleStyle4LatinTimesNewRomanAsianSimSunBoldChar">
    <w:name w:val="Style Style4 + (Latin) Times New Roman (Asian) SimSun Bold Char"/>
    <w:link w:val="StyleStyle4LatinTimesNewRomanAsianSimSunBold"/>
    <w:locked/>
    <w:rsid w:val="00EE048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E0480"/>
    <w:rPr>
      <w:rFonts w:ascii="Georgia" w:eastAsia="SimSun" w:hAnsi="Georgia"/>
      <w:b/>
      <w:bCs/>
      <w:sz w:val="24"/>
    </w:rPr>
  </w:style>
  <w:style w:type="paragraph" w:customStyle="1" w:styleId="summary">
    <w:name w:val="summary"/>
    <w:basedOn w:val="Normal"/>
    <w:uiPriority w:val="99"/>
    <w:qFormat/>
    <w:rsid w:val="00EE0480"/>
    <w:pPr>
      <w:spacing w:before="100" w:beforeAutospacing="1" w:after="100" w:afterAutospacing="1"/>
    </w:pPr>
  </w:style>
  <w:style w:type="paragraph" w:customStyle="1" w:styleId="Caption2">
    <w:name w:val="Caption2"/>
    <w:basedOn w:val="Normal"/>
    <w:uiPriority w:val="99"/>
    <w:qFormat/>
    <w:rsid w:val="00EE0480"/>
    <w:pPr>
      <w:spacing w:before="100" w:beforeAutospacing="1" w:after="100" w:afterAutospacing="1"/>
    </w:pPr>
  </w:style>
  <w:style w:type="character" w:customStyle="1" w:styleId="MTDisplayEquationChar">
    <w:name w:val="MTDisplayEquation Char"/>
    <w:link w:val="MTDisplayEquation"/>
    <w:locked/>
    <w:rsid w:val="00EE048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E0480"/>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EE0480"/>
    <w:pPr>
      <w:jc w:val="center"/>
    </w:pPr>
    <w:rPr>
      <w:rFonts w:ascii="Book Antiqua" w:hAnsi="Book Antiqua"/>
      <w:b/>
      <w:sz w:val="28"/>
    </w:rPr>
  </w:style>
  <w:style w:type="paragraph" w:customStyle="1" w:styleId="Little">
    <w:name w:val="Little"/>
    <w:basedOn w:val="Normal"/>
    <w:next w:val="Normal"/>
    <w:link w:val="LittleChar"/>
    <w:uiPriority w:val="99"/>
    <w:qFormat/>
    <w:rsid w:val="00EE0480"/>
    <w:pPr>
      <w:ind w:left="288"/>
    </w:pPr>
    <w:rPr>
      <w:rFonts w:ascii="Garamond" w:hAnsi="Garamond"/>
    </w:rPr>
  </w:style>
  <w:style w:type="paragraph" w:customStyle="1" w:styleId="AAAcard">
    <w:name w:val="AAAcard"/>
    <w:basedOn w:val="Normal"/>
    <w:uiPriority w:val="99"/>
    <w:qFormat/>
    <w:rsid w:val="00EE0480"/>
    <w:pPr>
      <w:ind w:left="288" w:right="288"/>
    </w:pPr>
  </w:style>
  <w:style w:type="paragraph" w:customStyle="1" w:styleId="Caption3">
    <w:name w:val="Caption3"/>
    <w:basedOn w:val="Normal"/>
    <w:uiPriority w:val="99"/>
    <w:qFormat/>
    <w:rsid w:val="00EE0480"/>
    <w:pPr>
      <w:spacing w:before="100" w:beforeAutospacing="1" w:after="100" w:afterAutospacing="1"/>
    </w:pPr>
  </w:style>
  <w:style w:type="paragraph" w:customStyle="1" w:styleId="body-12-5">
    <w:name w:val="body-12-5"/>
    <w:basedOn w:val="Normal"/>
    <w:uiPriority w:val="99"/>
    <w:qFormat/>
    <w:rsid w:val="00EE0480"/>
    <w:pPr>
      <w:spacing w:before="100" w:beforeAutospacing="1" w:after="100" w:afterAutospacing="1"/>
    </w:pPr>
  </w:style>
  <w:style w:type="paragraph" w:customStyle="1" w:styleId="infuse">
    <w:name w:val="infuse"/>
    <w:basedOn w:val="Normal"/>
    <w:uiPriority w:val="99"/>
    <w:qFormat/>
    <w:rsid w:val="00EE0480"/>
    <w:pPr>
      <w:spacing w:before="100" w:beforeAutospacing="1" w:after="100" w:afterAutospacing="1"/>
    </w:pPr>
  </w:style>
  <w:style w:type="paragraph" w:customStyle="1" w:styleId="fontreg">
    <w:name w:val="font_reg"/>
    <w:basedOn w:val="Normal"/>
    <w:uiPriority w:val="99"/>
    <w:qFormat/>
    <w:rsid w:val="00EE0480"/>
    <w:pPr>
      <w:spacing w:before="100" w:beforeAutospacing="1" w:after="100" w:afterAutospacing="1"/>
    </w:pPr>
  </w:style>
  <w:style w:type="paragraph" w:customStyle="1" w:styleId="CITEF3">
    <w:name w:val="CITE F3"/>
    <w:uiPriority w:val="99"/>
    <w:qFormat/>
    <w:rsid w:val="00EE048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EE048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E048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E048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E0480"/>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EE0480"/>
    <w:pPr>
      <w:ind w:left="144"/>
    </w:pPr>
    <w:rPr>
      <w:rFonts w:ascii="Cambria" w:eastAsia="Calibri" w:hAnsi="Cambria"/>
    </w:rPr>
  </w:style>
  <w:style w:type="paragraph" w:customStyle="1" w:styleId="FreeFormA">
    <w:name w:val="Free Form A"/>
    <w:autoRedefine/>
    <w:uiPriority w:val="99"/>
    <w:qFormat/>
    <w:rsid w:val="00EE048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EE0480"/>
    <w:pPr>
      <w:spacing w:before="100" w:beforeAutospacing="1" w:after="100" w:afterAutospacing="1"/>
    </w:pPr>
  </w:style>
  <w:style w:type="character" w:customStyle="1" w:styleId="ReallyfuckingsmallChar">
    <w:name w:val="Really fucking small Char"/>
    <w:link w:val="Reallyfuckingsmall"/>
    <w:locked/>
    <w:rsid w:val="00EE048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EE0480"/>
    <w:rPr>
      <w:rFonts w:ascii="Times New Roman" w:eastAsia="Times New Roman" w:hAnsi="Times New Roman" w:cs="Times New Roman"/>
      <w:sz w:val="10"/>
    </w:rPr>
  </w:style>
  <w:style w:type="paragraph" w:customStyle="1" w:styleId="subheader">
    <w:name w:val="subheader"/>
    <w:basedOn w:val="Normal"/>
    <w:uiPriority w:val="99"/>
    <w:qFormat/>
    <w:rsid w:val="00EE0480"/>
    <w:pPr>
      <w:spacing w:before="100" w:beforeAutospacing="1" w:after="100" w:afterAutospacing="1"/>
    </w:pPr>
  </w:style>
  <w:style w:type="paragraph" w:customStyle="1" w:styleId="firstletter">
    <w:name w:val="firstletter"/>
    <w:basedOn w:val="Normal"/>
    <w:uiPriority w:val="99"/>
    <w:qFormat/>
    <w:rsid w:val="00EE0480"/>
    <w:pPr>
      <w:spacing w:before="100" w:beforeAutospacing="1" w:after="100" w:afterAutospacing="1"/>
    </w:pPr>
  </w:style>
  <w:style w:type="paragraph" w:customStyle="1" w:styleId="more">
    <w:name w:val="more"/>
    <w:basedOn w:val="Normal"/>
    <w:uiPriority w:val="99"/>
    <w:qFormat/>
    <w:rsid w:val="00EE0480"/>
    <w:pPr>
      <w:spacing w:before="100" w:beforeAutospacing="1" w:after="100" w:afterAutospacing="1"/>
    </w:pPr>
  </w:style>
  <w:style w:type="paragraph" w:customStyle="1" w:styleId="story">
    <w:name w:val="story"/>
    <w:basedOn w:val="Normal"/>
    <w:uiPriority w:val="99"/>
    <w:qFormat/>
    <w:rsid w:val="00EE0480"/>
    <w:pPr>
      <w:spacing w:before="100" w:beforeAutospacing="1" w:after="100" w:afterAutospacing="1"/>
    </w:pPr>
  </w:style>
  <w:style w:type="paragraph" w:customStyle="1" w:styleId="H1numbered">
    <w:name w:val="H1 numbered"/>
    <w:basedOn w:val="Normal"/>
    <w:uiPriority w:val="99"/>
    <w:qFormat/>
    <w:rsid w:val="00EE0480"/>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cs="Trajan-Bold"/>
      <w:b/>
      <w:bCs/>
      <w:caps/>
      <w:color w:val="000084"/>
      <w:sz w:val="40"/>
      <w:szCs w:val="40"/>
      <w:lang w:bidi="en-US"/>
    </w:rPr>
  </w:style>
  <w:style w:type="paragraph" w:customStyle="1" w:styleId="Numberedparas">
    <w:name w:val="Numbered paras"/>
    <w:basedOn w:val="Normal"/>
    <w:uiPriority w:val="99"/>
    <w:qFormat/>
    <w:rsid w:val="00EE0480"/>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cs="BookAntiqua"/>
      <w:color w:val="000000"/>
      <w:spacing w:val="2"/>
      <w:lang w:val="en-GB" w:bidi="en-US"/>
    </w:rPr>
  </w:style>
  <w:style w:type="paragraph" w:customStyle="1" w:styleId="in">
    <w:name w:val="in"/>
    <w:basedOn w:val="Normal"/>
    <w:uiPriority w:val="99"/>
    <w:qFormat/>
    <w:rsid w:val="00EE0480"/>
    <w:pPr>
      <w:spacing w:before="100" w:beforeAutospacing="1" w:after="100" w:afterAutospacing="1"/>
    </w:pPr>
  </w:style>
  <w:style w:type="paragraph" w:customStyle="1" w:styleId="image-caption">
    <w:name w:val="image-caption"/>
    <w:basedOn w:val="Normal"/>
    <w:uiPriority w:val="99"/>
    <w:qFormat/>
    <w:rsid w:val="00EE0480"/>
    <w:pPr>
      <w:spacing w:before="100" w:beforeAutospacing="1" w:after="100" w:afterAutospacing="1"/>
    </w:pPr>
  </w:style>
  <w:style w:type="paragraph" w:customStyle="1" w:styleId="imagecontain">
    <w:name w:val="imagecontain"/>
    <w:basedOn w:val="Normal"/>
    <w:uiPriority w:val="99"/>
    <w:qFormat/>
    <w:rsid w:val="00EE0480"/>
    <w:pPr>
      <w:spacing w:before="100" w:beforeAutospacing="1" w:after="100" w:afterAutospacing="1"/>
    </w:pPr>
  </w:style>
  <w:style w:type="paragraph" w:customStyle="1" w:styleId="CM62">
    <w:name w:val="CM62"/>
    <w:basedOn w:val="Normal"/>
    <w:next w:val="Normal"/>
    <w:uiPriority w:val="99"/>
    <w:qFormat/>
    <w:rsid w:val="00EE0480"/>
    <w:pPr>
      <w:widowControl w:val="0"/>
      <w:autoSpaceDE w:val="0"/>
      <w:autoSpaceDN w:val="0"/>
      <w:adjustRightInd w:val="0"/>
      <w:spacing w:after="248"/>
    </w:pPr>
    <w:rPr>
      <w:rFonts w:ascii="Showcard Gothic" w:hAnsi="Showcard Gothic"/>
    </w:rPr>
  </w:style>
  <w:style w:type="paragraph" w:customStyle="1" w:styleId="CM63">
    <w:name w:val="CM63"/>
    <w:basedOn w:val="Normal"/>
    <w:next w:val="Normal"/>
    <w:uiPriority w:val="99"/>
    <w:qFormat/>
    <w:rsid w:val="00EE0480"/>
    <w:pPr>
      <w:widowControl w:val="0"/>
      <w:autoSpaceDE w:val="0"/>
      <w:autoSpaceDN w:val="0"/>
      <w:adjustRightInd w:val="0"/>
      <w:spacing w:after="323"/>
    </w:pPr>
    <w:rPr>
      <w:rFonts w:ascii="Showcard Gothic" w:hAnsi="Showcard Gothic"/>
    </w:rPr>
  </w:style>
  <w:style w:type="paragraph" w:customStyle="1" w:styleId="CM23">
    <w:name w:val="CM23"/>
    <w:basedOn w:val="Default"/>
    <w:next w:val="Default"/>
    <w:uiPriority w:val="99"/>
    <w:qFormat/>
    <w:rsid w:val="00EE0480"/>
    <w:pPr>
      <w:widowControl w:val="0"/>
      <w:spacing w:after="63"/>
    </w:pPr>
    <w:rPr>
      <w:rFonts w:ascii="Arial" w:hAnsi="Arial"/>
      <w:color w:val="auto"/>
    </w:rPr>
  </w:style>
  <w:style w:type="paragraph" w:customStyle="1" w:styleId="CM35">
    <w:name w:val="CM35"/>
    <w:basedOn w:val="Default"/>
    <w:next w:val="Default"/>
    <w:uiPriority w:val="99"/>
    <w:qFormat/>
    <w:rsid w:val="00EE048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E048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E048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E048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E048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E0480"/>
    <w:rPr>
      <w:rFonts w:ascii="Georgia" w:eastAsia="Times New Roman" w:hAnsi="Georgia" w:cs="Times New Roman"/>
      <w:sz w:val="24"/>
      <w:szCs w:val="24"/>
      <w:lang w:val="x-none" w:eastAsia="x-none"/>
    </w:rPr>
  </w:style>
  <w:style w:type="character" w:customStyle="1" w:styleId="StyleCards11ptUnderlineChar">
    <w:name w:val="Style Cards + 11 pt Underline Char"/>
    <w:link w:val="StyleCards11ptUnderline"/>
    <w:locked/>
    <w:rsid w:val="00EE048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E0480"/>
    <w:rPr>
      <w:rFonts w:ascii="Georgia" w:eastAsia="Times New Roman" w:hAnsi="Georgia" w:cs="Times New Roman"/>
      <w:sz w:val="24"/>
      <w:u w:val="single"/>
      <w:lang w:val="x-none" w:eastAsia="x-none"/>
    </w:rPr>
  </w:style>
  <w:style w:type="character" w:customStyle="1" w:styleId="StyleCards11ptBoldUnderlineChar">
    <w:name w:val="Style Cards + 11 pt Bold Underline Char"/>
    <w:link w:val="StyleCards11ptBoldUnderline"/>
    <w:locked/>
    <w:rsid w:val="00EE048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E0480"/>
    <w:rPr>
      <w:rFonts w:ascii="Georgia" w:eastAsia="Times New Roman" w:hAnsi="Georgia" w:cs="Times New Roman"/>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E048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E0480"/>
    <w:pPr>
      <w:pBdr>
        <w:top w:val="single" w:sz="4" w:space="0" w:color="auto"/>
        <w:left w:val="single" w:sz="4" w:space="0" w:color="auto"/>
        <w:bottom w:val="single" w:sz="4" w:space="0" w:color="auto"/>
        <w:right w:val="single" w:sz="4" w:space="0" w:color="auto"/>
      </w:pBdr>
    </w:pPr>
    <w:rPr>
      <w:rFonts w:ascii="Georgia" w:eastAsia="Times New Roman" w:hAnsi="Georgia" w:cs="Times New Roman"/>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EE048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E0480"/>
    <w:rPr>
      <w:rFonts w:ascii="Georgia" w:eastAsia="Times New Roman" w:hAnsi="Georgia"/>
      <w:sz w:val="24"/>
      <w:lang w:val="x-none" w:eastAsia="x-none"/>
    </w:rPr>
  </w:style>
  <w:style w:type="character" w:customStyle="1" w:styleId="NormalFontChar">
    <w:name w:val="Normal Font Char"/>
    <w:link w:val="NormalFont"/>
    <w:locked/>
    <w:rsid w:val="00EE0480"/>
    <w:rPr>
      <w:rFonts w:ascii="Times New Roman" w:eastAsia="Times New Roman" w:hAnsi="Times New Roman" w:cs="Times New Roman"/>
      <w:sz w:val="20"/>
      <w:szCs w:val="20"/>
    </w:rPr>
  </w:style>
  <w:style w:type="paragraph" w:customStyle="1" w:styleId="NormalFont">
    <w:name w:val="Normal Font"/>
    <w:link w:val="NormalFontChar"/>
    <w:qFormat/>
    <w:rsid w:val="00EE0480"/>
    <w:rPr>
      <w:rFonts w:ascii="Times New Roman" w:eastAsia="Times New Roman" w:hAnsi="Times New Roman" w:cs="Times New Roman"/>
      <w:sz w:val="20"/>
      <w:szCs w:val="20"/>
    </w:rPr>
  </w:style>
  <w:style w:type="paragraph" w:customStyle="1" w:styleId="StyleSmall11pt">
    <w:name w:val="Style Small + 11 pt"/>
    <w:uiPriority w:val="99"/>
    <w:qFormat/>
    <w:rsid w:val="00EE048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E048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E0480"/>
    <w:rPr>
      <w:u w:val="single"/>
      <w:lang w:val="x-none" w:eastAsia="x-none"/>
    </w:rPr>
  </w:style>
  <w:style w:type="character" w:customStyle="1" w:styleId="StyleNormalFont11ptBoldUnderlineChar">
    <w:name w:val="Style Normal Font + 11 pt Bold Underline Char"/>
    <w:link w:val="StyleNormalFont11ptBoldUnderline"/>
    <w:locked/>
    <w:rsid w:val="00EE048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E0480"/>
    <w:rPr>
      <w:b/>
      <w:bCs/>
      <w:u w:val="single"/>
      <w:lang w:val="x-none" w:eastAsia="x-none"/>
    </w:rPr>
  </w:style>
  <w:style w:type="paragraph" w:customStyle="1" w:styleId="Smallfont0">
    <w:name w:val="Smallfont"/>
    <w:basedOn w:val="Normal"/>
    <w:uiPriority w:val="99"/>
    <w:qFormat/>
    <w:rsid w:val="00EE0480"/>
    <w:rPr>
      <w:sz w:val="15"/>
    </w:rPr>
  </w:style>
  <w:style w:type="paragraph" w:customStyle="1" w:styleId="formatvorlage2">
    <w:name w:val="formatvorlage2"/>
    <w:basedOn w:val="Normal"/>
    <w:uiPriority w:val="99"/>
    <w:qFormat/>
    <w:rsid w:val="00EE0480"/>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EE048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E0480"/>
    <w:pPr>
      <w:spacing w:after="0"/>
      <w:jc w:val="center"/>
      <w:outlineLvl w:val="9"/>
    </w:pPr>
    <w:rPr>
      <w:rFonts w:eastAsia="Times New Roman"/>
      <w:b/>
      <w:bCs w:val="0"/>
      <w:sz w:val="20"/>
      <w:lang w:val="x-none" w:eastAsia="x-none"/>
    </w:rPr>
  </w:style>
  <w:style w:type="character" w:customStyle="1" w:styleId="StyleTitle11ptNotBoldNounderlineChar">
    <w:name w:val="Style Title + 11 pt Not Bold No underline Char"/>
    <w:link w:val="StyleTitle11ptNotBoldNounderline"/>
    <w:locked/>
    <w:rsid w:val="00EE048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E0480"/>
    <w:pPr>
      <w:spacing w:after="0"/>
      <w:jc w:val="center"/>
      <w:outlineLvl w:val="9"/>
    </w:pPr>
    <w:rPr>
      <w:rFonts w:eastAsia="Times New Roman"/>
      <w:bCs w:val="0"/>
      <w:sz w:val="20"/>
      <w:lang w:val="x-none" w:eastAsia="x-none"/>
    </w:rPr>
  </w:style>
  <w:style w:type="character" w:customStyle="1" w:styleId="HotRouteCharCharCharCharCharChar">
    <w:name w:val="Hot Route! Char Char Char Char Char Char"/>
    <w:link w:val="HotRouteCharCharCharCharChar"/>
    <w:locked/>
    <w:rsid w:val="00EE048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E0480"/>
    <w:pPr>
      <w:ind w:left="144"/>
    </w:pPr>
    <w:rPr>
      <w:rFonts w:ascii="Georgia" w:eastAsia="Times New Roman" w:hAnsi="Georgia"/>
      <w:sz w:val="24"/>
      <w:lang w:val="x-none" w:eastAsia="x-none"/>
    </w:rPr>
  </w:style>
  <w:style w:type="paragraph" w:customStyle="1" w:styleId="deck">
    <w:name w:val="deck"/>
    <w:basedOn w:val="Normal"/>
    <w:uiPriority w:val="99"/>
    <w:qFormat/>
    <w:rsid w:val="00EE0480"/>
    <w:pPr>
      <w:spacing w:before="100" w:beforeAutospacing="1" w:after="100" w:afterAutospacing="1"/>
    </w:pPr>
  </w:style>
  <w:style w:type="paragraph" w:customStyle="1" w:styleId="i1">
    <w:name w:val="i1"/>
    <w:basedOn w:val="Normal"/>
    <w:uiPriority w:val="99"/>
    <w:qFormat/>
    <w:rsid w:val="00EE0480"/>
    <w:pPr>
      <w:spacing w:before="100" w:beforeAutospacing="1" w:after="100" w:afterAutospacing="1"/>
    </w:pPr>
  </w:style>
  <w:style w:type="paragraph" w:customStyle="1" w:styleId="question">
    <w:name w:val="question"/>
    <w:basedOn w:val="Normal"/>
    <w:uiPriority w:val="99"/>
    <w:qFormat/>
    <w:rsid w:val="00EE0480"/>
    <w:pPr>
      <w:spacing w:before="100" w:beforeAutospacing="1" w:after="100" w:afterAutospacing="1"/>
    </w:pPr>
  </w:style>
  <w:style w:type="paragraph" w:customStyle="1" w:styleId="bodycopy">
    <w:name w:val="bodycopy"/>
    <w:basedOn w:val="Normal"/>
    <w:uiPriority w:val="99"/>
    <w:qFormat/>
    <w:rsid w:val="00EE0480"/>
    <w:pPr>
      <w:spacing w:before="100" w:beforeAutospacing="1" w:after="100" w:afterAutospacing="1"/>
    </w:pPr>
  </w:style>
  <w:style w:type="paragraph" w:customStyle="1" w:styleId="Fifth">
    <w:name w:val="Fifth"/>
    <w:basedOn w:val="Normal"/>
    <w:link w:val="FifthChar"/>
    <w:uiPriority w:val="99"/>
    <w:qFormat/>
    <w:rsid w:val="00EE0480"/>
    <w:rPr>
      <w:rFonts w:eastAsia="Calibri"/>
    </w:rPr>
  </w:style>
  <w:style w:type="paragraph" w:customStyle="1" w:styleId="NoteLevel22">
    <w:name w:val="Note Level 22"/>
    <w:basedOn w:val="Normal"/>
    <w:next w:val="Normal"/>
    <w:uiPriority w:val="99"/>
    <w:qFormat/>
    <w:rsid w:val="00EE0480"/>
    <w:pPr>
      <w:keepNext/>
      <w:ind w:left="288" w:right="288"/>
    </w:pPr>
    <w:rPr>
      <w:rFonts w:ascii="Georgia" w:eastAsia="MS Gothic" w:hAnsi="Georgia"/>
      <w:szCs w:val="20"/>
    </w:rPr>
  </w:style>
  <w:style w:type="paragraph" w:customStyle="1" w:styleId="wp-caption-text">
    <w:name w:val="wp-caption-text"/>
    <w:basedOn w:val="Normal"/>
    <w:qFormat/>
    <w:rsid w:val="00EE0480"/>
    <w:pPr>
      <w:spacing w:before="100" w:beforeAutospacing="1" w:after="100" w:afterAutospacing="1"/>
    </w:pPr>
  </w:style>
  <w:style w:type="paragraph" w:customStyle="1" w:styleId="svarticle">
    <w:name w:val="svarticle"/>
    <w:basedOn w:val="Normal"/>
    <w:uiPriority w:val="99"/>
    <w:qFormat/>
    <w:rsid w:val="00EE0480"/>
    <w:pPr>
      <w:spacing w:before="100" w:beforeAutospacing="1" w:after="100" w:afterAutospacing="1"/>
    </w:pPr>
  </w:style>
  <w:style w:type="paragraph" w:customStyle="1" w:styleId="canvas-atom">
    <w:name w:val="canvas-atom"/>
    <w:basedOn w:val="Normal"/>
    <w:uiPriority w:val="99"/>
    <w:qFormat/>
    <w:rsid w:val="00EE0480"/>
    <w:pPr>
      <w:spacing w:before="100" w:beforeAutospacing="1" w:after="100" w:afterAutospacing="1"/>
    </w:pPr>
  </w:style>
  <w:style w:type="paragraph" w:customStyle="1" w:styleId="tweet-text">
    <w:name w:val="tweet-text"/>
    <w:basedOn w:val="Normal"/>
    <w:uiPriority w:val="99"/>
    <w:qFormat/>
    <w:rsid w:val="00EE0480"/>
    <w:pPr>
      <w:spacing w:before="100" w:beforeAutospacing="1" w:after="100" w:afterAutospacing="1"/>
    </w:pPr>
  </w:style>
  <w:style w:type="paragraph" w:customStyle="1" w:styleId="description">
    <w:name w:val="description"/>
    <w:basedOn w:val="Normal"/>
    <w:uiPriority w:val="99"/>
    <w:qFormat/>
    <w:rsid w:val="00EE0480"/>
    <w:pPr>
      <w:spacing w:before="100" w:beforeAutospacing="1" w:after="100" w:afterAutospacing="1"/>
    </w:pPr>
  </w:style>
  <w:style w:type="paragraph" w:customStyle="1" w:styleId="graf">
    <w:name w:val="graf"/>
    <w:basedOn w:val="Normal"/>
    <w:uiPriority w:val="99"/>
    <w:qFormat/>
    <w:rsid w:val="00EE0480"/>
    <w:pPr>
      <w:spacing w:before="100" w:beforeAutospacing="1" w:after="100" w:afterAutospacing="1"/>
    </w:pPr>
  </w:style>
  <w:style w:type="paragraph" w:customStyle="1" w:styleId="column">
    <w:name w:val="column"/>
    <w:basedOn w:val="Normal"/>
    <w:uiPriority w:val="99"/>
    <w:qFormat/>
    <w:rsid w:val="00EE0480"/>
    <w:pPr>
      <w:spacing w:before="100" w:beforeAutospacing="1" w:after="100" w:afterAutospacing="1"/>
    </w:pPr>
  </w:style>
  <w:style w:type="paragraph" w:customStyle="1" w:styleId="recirc-container">
    <w:name w:val="recirc-container"/>
    <w:basedOn w:val="Normal"/>
    <w:uiPriority w:val="99"/>
    <w:qFormat/>
    <w:rsid w:val="00EE0480"/>
    <w:pPr>
      <w:spacing w:before="100" w:beforeAutospacing="1" w:after="100" w:afterAutospacing="1"/>
    </w:pPr>
  </w:style>
  <w:style w:type="paragraph" w:customStyle="1" w:styleId="selectionshareable">
    <w:name w:val="selectionshareable"/>
    <w:basedOn w:val="Normal"/>
    <w:uiPriority w:val="99"/>
    <w:qFormat/>
    <w:rsid w:val="00EE0480"/>
    <w:pPr>
      <w:spacing w:before="100" w:beforeAutospacing="1" w:after="100" w:afterAutospacing="1"/>
    </w:pPr>
  </w:style>
  <w:style w:type="paragraph" w:customStyle="1" w:styleId="interstitial-link">
    <w:name w:val="interstitial-link"/>
    <w:basedOn w:val="Normal"/>
    <w:uiPriority w:val="99"/>
    <w:qFormat/>
    <w:rsid w:val="00EE0480"/>
    <w:pPr>
      <w:spacing w:before="100" w:beforeAutospacing="1" w:after="100" w:afterAutospacing="1"/>
    </w:pPr>
  </w:style>
  <w:style w:type="paragraph" w:customStyle="1" w:styleId="see-also">
    <w:name w:val="see-also"/>
    <w:basedOn w:val="Normal"/>
    <w:uiPriority w:val="99"/>
    <w:qFormat/>
    <w:rsid w:val="00EE0480"/>
    <w:pPr>
      <w:spacing w:before="100" w:beforeAutospacing="1" w:after="100" w:afterAutospacing="1"/>
    </w:pPr>
  </w:style>
  <w:style w:type="character" w:styleId="SubtleEmphasis">
    <w:name w:val="Subtle Emphasis"/>
    <w:uiPriority w:val="19"/>
    <w:qFormat/>
    <w:rsid w:val="00EE0480"/>
    <w:rPr>
      <w:rFonts w:ascii="Georgia" w:hAnsi="Georgia" w:hint="default"/>
      <w:i/>
      <w:iCs/>
      <w:color w:val="808080"/>
    </w:rPr>
  </w:style>
  <w:style w:type="character" w:customStyle="1" w:styleId="cardchar00">
    <w:name w:val="cardchar0"/>
    <w:basedOn w:val="DefaultParagraphFont"/>
    <w:rsid w:val="00EE0480"/>
  </w:style>
  <w:style w:type="character" w:customStyle="1" w:styleId="UnderlineNon-bold">
    <w:name w:val="Underline Non - bold"/>
    <w:rsid w:val="00EE0480"/>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EE0480"/>
  </w:style>
  <w:style w:type="character" w:customStyle="1" w:styleId="StyleHeading4UnderlinedsmalltextGaramondChar">
    <w:name w:val="Style Heading 4Underlinedsmall text + Garamond Char"/>
    <w:link w:val="StyleHeading4UnderlinedsmalltextGaramond"/>
    <w:locked/>
    <w:rsid w:val="00EE0480"/>
    <w:rPr>
      <w:rFonts w:ascii="Calibri" w:hAnsi="Calibri"/>
      <w:sz w:val="22"/>
    </w:rPr>
  </w:style>
  <w:style w:type="character" w:customStyle="1" w:styleId="Heading5Char2">
    <w:name w:val="Heading 5 Char2"/>
    <w:rsid w:val="00EE048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EE0480"/>
    <w:rPr>
      <w:rFonts w:ascii="Arial" w:hAnsi="Arial" w:cs="Arial"/>
      <w:vanish/>
      <w:sz w:val="16"/>
      <w:szCs w:val="16"/>
    </w:rPr>
  </w:style>
  <w:style w:type="paragraph" w:styleId="z-TopofForm">
    <w:name w:val="HTML Top of Form"/>
    <w:basedOn w:val="Normal"/>
    <w:next w:val="Normal"/>
    <w:link w:val="z-TopofFormChar"/>
    <w:hidden/>
    <w:uiPriority w:val="99"/>
    <w:unhideWhenUsed/>
    <w:rsid w:val="00EE048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EE0480"/>
    <w:rPr>
      <w:rFonts w:ascii="Arial" w:hAnsi="Arial" w:cs="Arial"/>
      <w:vanish/>
      <w:sz w:val="16"/>
      <w:szCs w:val="16"/>
    </w:rPr>
  </w:style>
  <w:style w:type="character" w:customStyle="1" w:styleId="z-BottomofFormChar">
    <w:name w:val="z-Bottom of Form Char"/>
    <w:basedOn w:val="DefaultParagraphFont"/>
    <w:link w:val="z-BottomofForm"/>
    <w:uiPriority w:val="99"/>
    <w:rsid w:val="00EE048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E048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EE0480"/>
    <w:rPr>
      <w:rFonts w:ascii="Arial" w:hAnsi="Arial" w:cs="Arial"/>
      <w:vanish/>
      <w:sz w:val="16"/>
      <w:szCs w:val="16"/>
    </w:rPr>
  </w:style>
  <w:style w:type="character" w:customStyle="1" w:styleId="Style2CharChar">
    <w:name w:val="Style2 Char Char"/>
    <w:rsid w:val="00EE0480"/>
    <w:rPr>
      <w:u w:val="thick"/>
      <w:lang w:val="en-US" w:eastAsia="en-US" w:bidi="ar-SA"/>
    </w:rPr>
  </w:style>
  <w:style w:type="character" w:customStyle="1" w:styleId="authordate1">
    <w:name w:val="authordate"/>
    <w:rsid w:val="00EE0480"/>
  </w:style>
  <w:style w:type="character" w:customStyle="1" w:styleId="underline0">
    <w:name w:val="%underline"/>
    <w:qFormat/>
    <w:rsid w:val="00EE0480"/>
    <w:rPr>
      <w:rFonts w:ascii="Times New Roman" w:hAnsi="Times New Roman" w:cs="Times New Roman" w:hint="default"/>
      <w:strike w:val="0"/>
      <w:dstrike w:val="0"/>
      <w:sz w:val="16"/>
      <w:u w:val="none"/>
      <w:effect w:val="none"/>
    </w:rPr>
  </w:style>
  <w:style w:type="character" w:customStyle="1" w:styleId="AUNDERLINE0">
    <w:name w:val="AUNDERLINE"/>
    <w:qFormat/>
    <w:rsid w:val="00EE0480"/>
    <w:rPr>
      <w:rFonts w:ascii="Times New Roman" w:hAnsi="Times New Roman" w:cs="Times New Roman" w:hint="default"/>
      <w:sz w:val="20"/>
      <w:u w:val="single"/>
    </w:rPr>
  </w:style>
  <w:style w:type="character" w:customStyle="1" w:styleId="UnderlinedCharChar">
    <w:name w:val="Underlined Char Char"/>
    <w:rsid w:val="00EE0480"/>
    <w:rPr>
      <w:rFonts w:ascii="Garamond" w:hAnsi="Garamond" w:hint="default"/>
      <w:szCs w:val="28"/>
      <w:u w:val="single"/>
      <w:lang w:val="en-US" w:eastAsia="en-US" w:bidi="ar-SA"/>
    </w:rPr>
  </w:style>
  <w:style w:type="character" w:customStyle="1" w:styleId="slug-doi">
    <w:name w:val="slug-doi"/>
    <w:basedOn w:val="DefaultParagraphFont"/>
    <w:rsid w:val="00EE0480"/>
  </w:style>
  <w:style w:type="character" w:customStyle="1" w:styleId="af">
    <w:name w:val="af"/>
    <w:basedOn w:val="DefaultParagraphFont"/>
    <w:rsid w:val="00EE0480"/>
  </w:style>
  <w:style w:type="character" w:customStyle="1" w:styleId="ab">
    <w:name w:val="ab"/>
    <w:basedOn w:val="DefaultParagraphFont"/>
    <w:rsid w:val="00EE0480"/>
  </w:style>
  <w:style w:type="character" w:customStyle="1" w:styleId="em">
    <w:name w:val="em"/>
    <w:basedOn w:val="DefaultParagraphFont"/>
    <w:rsid w:val="00EE0480"/>
  </w:style>
  <w:style w:type="character" w:customStyle="1" w:styleId="au">
    <w:name w:val="au"/>
    <w:basedOn w:val="DefaultParagraphFont"/>
    <w:rsid w:val="00EE0480"/>
  </w:style>
  <w:style w:type="character" w:customStyle="1" w:styleId="ti">
    <w:name w:val="ti"/>
    <w:basedOn w:val="DefaultParagraphFont"/>
    <w:rsid w:val="00EE0480"/>
  </w:style>
  <w:style w:type="character" w:customStyle="1" w:styleId="subheadblue">
    <w:name w:val="subhead_blue"/>
    <w:basedOn w:val="DefaultParagraphFont"/>
    <w:rsid w:val="00EE0480"/>
  </w:style>
  <w:style w:type="character" w:customStyle="1" w:styleId="affiliation">
    <w:name w:val="affiliation"/>
    <w:basedOn w:val="DefaultParagraphFont"/>
    <w:rsid w:val="00EE0480"/>
  </w:style>
  <w:style w:type="character" w:customStyle="1" w:styleId="slug-doi-wrapper">
    <w:name w:val="slug-doi-wrapper"/>
    <w:basedOn w:val="DefaultParagraphFont"/>
    <w:rsid w:val="00EE0480"/>
  </w:style>
  <w:style w:type="character" w:customStyle="1" w:styleId="slug-metadata-noteahead-of-print">
    <w:name w:val="slug-metadata-note ahead-of-print"/>
    <w:basedOn w:val="DefaultParagraphFont"/>
    <w:rsid w:val="00EE0480"/>
  </w:style>
  <w:style w:type="character" w:customStyle="1" w:styleId="slug-ahead-of-print-date">
    <w:name w:val="slug-ahead-of-print-date"/>
    <w:basedOn w:val="DefaultParagraphFont"/>
    <w:rsid w:val="00EE0480"/>
  </w:style>
  <w:style w:type="character" w:customStyle="1" w:styleId="medium-bold">
    <w:name w:val="medium-bold"/>
    <w:basedOn w:val="DefaultParagraphFont"/>
    <w:rsid w:val="00EE0480"/>
  </w:style>
  <w:style w:type="character" w:customStyle="1" w:styleId="updated-short-citation">
    <w:name w:val="updated-short-citation"/>
    <w:basedOn w:val="DefaultParagraphFont"/>
    <w:rsid w:val="00EE0480"/>
  </w:style>
  <w:style w:type="character" w:customStyle="1" w:styleId="goohl0">
    <w:name w:val="goohl0"/>
    <w:basedOn w:val="DefaultParagraphFont"/>
    <w:rsid w:val="00EE0480"/>
  </w:style>
  <w:style w:type="character" w:customStyle="1" w:styleId="CharChar6">
    <w:name w:val="Char Char6"/>
    <w:rsid w:val="00EE0480"/>
    <w:rPr>
      <w:rFonts w:ascii="Arial" w:hAnsi="Arial" w:cs="Arial" w:hint="default"/>
      <w:bCs/>
      <w:sz w:val="16"/>
      <w:szCs w:val="26"/>
      <w:lang w:val="en-US" w:eastAsia="en-US" w:bidi="ar-SA"/>
    </w:rPr>
  </w:style>
  <w:style w:type="character" w:customStyle="1" w:styleId="TagCharChar1">
    <w:name w:val="Tag Char Char1"/>
    <w:rsid w:val="00EE0480"/>
    <w:rPr>
      <w:b/>
      <w:bCs w:val="0"/>
      <w:sz w:val="24"/>
      <w:szCs w:val="24"/>
      <w:lang w:val="en-US" w:eastAsia="en-US" w:bidi="ar-SA"/>
    </w:rPr>
  </w:style>
  <w:style w:type="character" w:customStyle="1" w:styleId="12TimesNewRoman">
    <w:name w:val="12 Times New Roman"/>
    <w:rsid w:val="00EE048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E048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E0480"/>
    <w:rPr>
      <w:rFonts w:ascii="Times New Roman" w:hAnsi="Times New Roman" w:cs="Times New Roman" w:hint="default"/>
      <w:strike w:val="0"/>
      <w:dstrike w:val="0"/>
      <w:sz w:val="14"/>
      <w:u w:val="none"/>
      <w:effect w:val="none"/>
    </w:rPr>
  </w:style>
  <w:style w:type="character" w:customStyle="1" w:styleId="F8-UnderlineBold">
    <w:name w:val="F8 - Underline/Bold"/>
    <w:rsid w:val="00EE0480"/>
    <w:rPr>
      <w:rFonts w:ascii="Times New Roman" w:hAnsi="Times New Roman" w:cs="Times New Roman" w:hint="default"/>
      <w:b/>
      <w:bCs w:val="0"/>
      <w:sz w:val="20"/>
      <w:u w:val="single"/>
    </w:rPr>
  </w:style>
  <w:style w:type="character" w:customStyle="1" w:styleId="F7-SmallFont">
    <w:name w:val="F7 - Small Font"/>
    <w:rsid w:val="00EE0480"/>
    <w:rPr>
      <w:rFonts w:ascii="Times New Roman" w:hAnsi="Times New Roman" w:cs="Times New Roman" w:hint="default"/>
      <w:sz w:val="14"/>
    </w:rPr>
  </w:style>
  <w:style w:type="character" w:customStyle="1" w:styleId="Brief-Bold">
    <w:name w:val="Brief - Bold"/>
    <w:rsid w:val="00EE0480"/>
    <w:rPr>
      <w:rFonts w:ascii="Times New Roman" w:hAnsi="Times New Roman" w:cs="Times New Roman" w:hint="default"/>
      <w:b/>
      <w:bCs w:val="0"/>
    </w:rPr>
  </w:style>
  <w:style w:type="character" w:customStyle="1" w:styleId="Card-Underline">
    <w:name w:val="Card - Underline"/>
    <w:rsid w:val="00EE0480"/>
    <w:rPr>
      <w:rFonts w:ascii="Times New Roman" w:hAnsi="Times New Roman" w:cs="Times New Roman" w:hint="default"/>
      <w:u w:val="single"/>
    </w:rPr>
  </w:style>
  <w:style w:type="character" w:customStyle="1" w:styleId="beriefunderline">
    <w:name w:val="berief = underline"/>
    <w:rsid w:val="00EE0480"/>
    <w:rPr>
      <w:rFonts w:ascii="Times New Roman" w:eastAsia="Times New Roman" w:hAnsi="Times New Roman" w:cs="Times New Roman" w:hint="default"/>
      <w:sz w:val="20"/>
      <w:u w:val="single"/>
    </w:rPr>
  </w:style>
  <w:style w:type="character" w:customStyle="1" w:styleId="BoldText10pt">
    <w:name w:val="Bold Text 10 pt"/>
    <w:rsid w:val="00EE048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EE0480"/>
    <w:rPr>
      <w:i/>
      <w:iCs w:val="0"/>
    </w:rPr>
  </w:style>
  <w:style w:type="character" w:customStyle="1" w:styleId="eoeaheader">
    <w:name w:val="eoea_header"/>
    <w:basedOn w:val="DefaultParagraphFont"/>
    <w:rsid w:val="00EE0480"/>
  </w:style>
  <w:style w:type="character" w:customStyle="1" w:styleId="SC4208902">
    <w:name w:val="SC.4.208902"/>
    <w:rsid w:val="00EE0480"/>
    <w:rPr>
      <w:rFonts w:ascii="Century" w:hAnsi="Century" w:cs="Century" w:hint="default"/>
      <w:color w:val="000000"/>
      <w:sz w:val="22"/>
      <w:szCs w:val="22"/>
    </w:rPr>
  </w:style>
  <w:style w:type="character" w:customStyle="1" w:styleId="SC4208915">
    <w:name w:val="SC.4.208915"/>
    <w:rsid w:val="00EE0480"/>
    <w:rPr>
      <w:rFonts w:ascii="Century" w:hAnsi="Century" w:cs="Century" w:hint="default"/>
      <w:color w:val="000000"/>
      <w:sz w:val="13"/>
      <w:szCs w:val="13"/>
    </w:rPr>
  </w:style>
  <w:style w:type="character" w:customStyle="1" w:styleId="SC273764">
    <w:name w:val="SC.2.73764"/>
    <w:rsid w:val="00EE0480"/>
    <w:rPr>
      <w:rFonts w:ascii="Century" w:hAnsi="Century" w:cs="Century" w:hint="default"/>
      <w:color w:val="000000"/>
      <w:sz w:val="72"/>
      <w:szCs w:val="72"/>
    </w:rPr>
  </w:style>
  <w:style w:type="character" w:customStyle="1" w:styleId="SC273779">
    <w:name w:val="SC.2.73779"/>
    <w:rsid w:val="00EE0480"/>
    <w:rPr>
      <w:rFonts w:ascii="Century" w:hAnsi="Century" w:cs="Century" w:hint="default"/>
      <w:color w:val="000000"/>
      <w:sz w:val="40"/>
      <w:szCs w:val="40"/>
    </w:rPr>
  </w:style>
  <w:style w:type="character" w:customStyle="1" w:styleId="SC273763">
    <w:name w:val="SC.2.73763"/>
    <w:rsid w:val="00EE0480"/>
    <w:rPr>
      <w:rFonts w:ascii="Century" w:hAnsi="Century" w:cs="Century" w:hint="default"/>
      <w:b/>
      <w:bCs/>
      <w:color w:val="000000"/>
    </w:rPr>
  </w:style>
  <w:style w:type="character" w:customStyle="1" w:styleId="SC4208910">
    <w:name w:val="SC.4.208910"/>
    <w:rsid w:val="00EE0480"/>
    <w:rPr>
      <w:rFonts w:ascii="Century" w:hAnsi="Century" w:cs="Century" w:hint="default"/>
      <w:color w:val="000000"/>
      <w:sz w:val="28"/>
      <w:szCs w:val="28"/>
    </w:rPr>
  </w:style>
  <w:style w:type="character" w:customStyle="1" w:styleId="SC4208911">
    <w:name w:val="SC.4.208911"/>
    <w:rsid w:val="00EE0480"/>
    <w:rPr>
      <w:rFonts w:ascii="Century" w:hAnsi="Century" w:cs="Century" w:hint="default"/>
      <w:color w:val="000000"/>
    </w:rPr>
  </w:style>
  <w:style w:type="character" w:customStyle="1" w:styleId="articlesubtitle">
    <w:name w:val="article_sub_title"/>
    <w:basedOn w:val="DefaultParagraphFont"/>
    <w:rsid w:val="00EE0480"/>
  </w:style>
  <w:style w:type="character" w:customStyle="1" w:styleId="newsdate2">
    <w:name w:val="news_date2"/>
    <w:basedOn w:val="DefaultParagraphFont"/>
    <w:rsid w:val="00EE0480"/>
  </w:style>
  <w:style w:type="character" w:customStyle="1" w:styleId="readarticleheader">
    <w:name w:val="readarticleheader"/>
    <w:basedOn w:val="DefaultParagraphFont"/>
    <w:rsid w:val="00EE0480"/>
  </w:style>
  <w:style w:type="character" w:customStyle="1" w:styleId="UnderlineChar20">
    <w:name w:val="Underline Char2"/>
    <w:rsid w:val="00EE0480"/>
    <w:rPr>
      <w:rFonts w:ascii="Trebuchet MS" w:hAnsi="Trebuchet MS" w:hint="default"/>
      <w:u w:val="thick"/>
      <w:lang w:val="en-US" w:eastAsia="zh-CN" w:bidi="ar-SA"/>
    </w:rPr>
  </w:style>
  <w:style w:type="character" w:customStyle="1" w:styleId="BoldUnderliningChar">
    <w:name w:val="Bold Underlining Char"/>
    <w:rsid w:val="00EE0480"/>
    <w:rPr>
      <w:rFonts w:ascii="Arial Narrow" w:eastAsia="Times New Roman" w:hAnsi="Arial Narrow" w:hint="default"/>
      <w:b/>
      <w:bCs w:val="0"/>
      <w:szCs w:val="24"/>
      <w:u w:val="single"/>
      <w:lang w:val="en-GB" w:eastAsia="en-US" w:bidi="ar-SA"/>
    </w:rPr>
  </w:style>
  <w:style w:type="character" w:customStyle="1" w:styleId="medium-normal1">
    <w:name w:val="medium-normal1"/>
    <w:rsid w:val="00EE0480"/>
    <w:rPr>
      <w:rFonts w:ascii="Arial" w:hAnsi="Arial" w:cs="Arial" w:hint="default"/>
      <w:b w:val="0"/>
      <w:bCs w:val="0"/>
      <w:i w:val="0"/>
      <w:iCs w:val="0"/>
      <w:sz w:val="20"/>
      <w:szCs w:val="20"/>
    </w:rPr>
  </w:style>
  <w:style w:type="character" w:customStyle="1" w:styleId="UnderlinedCardChar0">
    <w:name w:val="Underlined Card Char"/>
    <w:rsid w:val="00EE0480"/>
    <w:rPr>
      <w:rFonts w:ascii="Palatino Linotype" w:hAnsi="Palatino Linotype" w:hint="default"/>
      <w:u w:val="single"/>
      <w:lang w:val="en-US" w:eastAsia="en-US" w:bidi="ar-SA"/>
    </w:rPr>
  </w:style>
  <w:style w:type="character" w:customStyle="1" w:styleId="char">
    <w:name w:val="char"/>
    <w:basedOn w:val="DefaultParagraphFont"/>
    <w:rsid w:val="00EE0480"/>
  </w:style>
  <w:style w:type="character" w:customStyle="1" w:styleId="UnderlineCharCharCharCharCharChar">
    <w:name w:val="Underline Char Char Char Char Char Char"/>
    <w:rsid w:val="00EE0480"/>
    <w:rPr>
      <w:rFonts w:ascii="Arial Narrow" w:hAnsi="Arial Narrow" w:hint="default"/>
      <w:szCs w:val="24"/>
      <w:u w:val="single"/>
      <w:lang w:val="en-US" w:eastAsia="en-US" w:bidi="ar-SA"/>
    </w:rPr>
  </w:style>
  <w:style w:type="character" w:customStyle="1" w:styleId="klink">
    <w:name w:val="klink"/>
    <w:basedOn w:val="DefaultParagraphFont"/>
    <w:rsid w:val="00EE0480"/>
  </w:style>
  <w:style w:type="character" w:customStyle="1" w:styleId="date10">
    <w:name w:val="date1"/>
    <w:basedOn w:val="DefaultParagraphFont"/>
    <w:rsid w:val="00EE0480"/>
  </w:style>
  <w:style w:type="character" w:customStyle="1" w:styleId="bolding1">
    <w:name w:val="bolding1"/>
    <w:rsid w:val="00EE0480"/>
    <w:rPr>
      <w:b/>
      <w:bCs/>
    </w:rPr>
  </w:style>
  <w:style w:type="character" w:customStyle="1" w:styleId="bookoptions1">
    <w:name w:val="book_options1"/>
    <w:rsid w:val="00EE0480"/>
    <w:rPr>
      <w:b/>
      <w:bCs/>
      <w:color w:val="333366"/>
    </w:rPr>
  </w:style>
  <w:style w:type="character" w:customStyle="1" w:styleId="descriptionblock">
    <w:name w:val="description block"/>
    <w:basedOn w:val="DefaultParagraphFont"/>
    <w:rsid w:val="00EE0480"/>
  </w:style>
  <w:style w:type="character" w:customStyle="1" w:styleId="detailsboxblock">
    <w:name w:val="detailsbox block"/>
    <w:basedOn w:val="DefaultParagraphFont"/>
    <w:rsid w:val="00EE0480"/>
  </w:style>
  <w:style w:type="character" w:customStyle="1" w:styleId="Char3">
    <w:name w:val="Char3"/>
    <w:rsid w:val="00EE0480"/>
    <w:rPr>
      <w:rFonts w:ascii="Arial" w:hAnsi="Arial" w:cs="Arial" w:hint="default"/>
      <w:bCs/>
      <w:u w:val="thick"/>
      <w:lang w:val="en-US" w:eastAsia="en-US" w:bidi="ar-SA"/>
    </w:rPr>
  </w:style>
  <w:style w:type="character" w:customStyle="1" w:styleId="texto11">
    <w:name w:val="texto11"/>
    <w:rsid w:val="00EE0480"/>
    <w:rPr>
      <w:rFonts w:ascii="Arial" w:hAnsi="Arial" w:cs="Arial" w:hint="default"/>
      <w:b w:val="0"/>
      <w:bCs w:val="0"/>
      <w:i w:val="0"/>
      <w:iCs w:val="0"/>
      <w:caps w:val="0"/>
      <w:color w:val="000000"/>
      <w:sz w:val="26"/>
      <w:szCs w:val="26"/>
    </w:rPr>
  </w:style>
  <w:style w:type="character" w:customStyle="1" w:styleId="CardTagChar">
    <w:name w:val="Card Tag Char"/>
    <w:rsid w:val="00EE0480"/>
    <w:rPr>
      <w:rFonts w:ascii="Arial Narrow" w:hAnsi="Arial Narrow" w:hint="default"/>
      <w:b/>
      <w:bCs w:val="0"/>
      <w:sz w:val="24"/>
      <w:szCs w:val="24"/>
      <w:lang w:val="en-US" w:eastAsia="en-US" w:bidi="ar-SA"/>
    </w:rPr>
  </w:style>
  <w:style w:type="character" w:customStyle="1" w:styleId="DebateCiteCharCharChar">
    <w:name w:val="Debate Cite Char Char Char"/>
    <w:rsid w:val="00EE0480"/>
    <w:rPr>
      <w:b/>
      <w:bCs w:val="0"/>
      <w:sz w:val="32"/>
      <w:szCs w:val="32"/>
      <w:lang w:val="en-US" w:eastAsia="en-US" w:bidi="ar-SA"/>
    </w:rPr>
  </w:style>
  <w:style w:type="character" w:customStyle="1" w:styleId="TagChar3">
    <w:name w:val="Tag Char3"/>
    <w:rsid w:val="00EE0480"/>
    <w:rPr>
      <w:rFonts w:ascii="Palatino Linotype" w:hAnsi="Palatino Linotype" w:hint="default"/>
      <w:b/>
      <w:bCs w:val="0"/>
      <w:sz w:val="24"/>
      <w:szCs w:val="24"/>
      <w:lang w:val="en-US" w:eastAsia="en-US" w:bidi="ar-SA"/>
    </w:rPr>
  </w:style>
  <w:style w:type="character" w:customStyle="1" w:styleId="Style10ptBold">
    <w:name w:val="Style 10 pt Bold"/>
    <w:rsid w:val="00EE0480"/>
    <w:rPr>
      <w:b/>
      <w:bCs/>
      <w:sz w:val="20"/>
    </w:rPr>
  </w:style>
  <w:style w:type="character" w:customStyle="1" w:styleId="text9">
    <w:name w:val="text9"/>
    <w:basedOn w:val="DefaultParagraphFont"/>
    <w:rsid w:val="00EE0480"/>
  </w:style>
  <w:style w:type="character" w:customStyle="1" w:styleId="text21">
    <w:name w:val="text21"/>
    <w:basedOn w:val="DefaultParagraphFont"/>
    <w:rsid w:val="00EE0480"/>
  </w:style>
  <w:style w:type="character" w:customStyle="1" w:styleId="text19">
    <w:name w:val="text19"/>
    <w:basedOn w:val="DefaultParagraphFont"/>
    <w:rsid w:val="00EE0480"/>
  </w:style>
  <w:style w:type="character" w:customStyle="1" w:styleId="term2">
    <w:name w:val="term2"/>
    <w:rsid w:val="00EE0480"/>
    <w:rPr>
      <w:b/>
      <w:bCs/>
    </w:rPr>
  </w:style>
  <w:style w:type="character" w:customStyle="1" w:styleId="pmterms12">
    <w:name w:val="pmterms12"/>
    <w:rsid w:val="00EE0480"/>
    <w:rPr>
      <w:b/>
      <w:bCs/>
      <w:i w:val="0"/>
      <w:iCs w:val="0"/>
      <w:color w:val="000000"/>
    </w:rPr>
  </w:style>
  <w:style w:type="character" w:customStyle="1" w:styleId="ToReadChar">
    <w:name w:val="To Read Char"/>
    <w:rsid w:val="00EE0480"/>
    <w:rPr>
      <w:rFonts w:ascii="Verdana" w:hAnsi="Verdana" w:hint="default"/>
      <w:b/>
      <w:bCs w:val="0"/>
      <w:szCs w:val="24"/>
      <w:u w:val="single"/>
      <w:lang w:val="en-US" w:eastAsia="en-US" w:bidi="ar-SA"/>
    </w:rPr>
  </w:style>
  <w:style w:type="character" w:customStyle="1" w:styleId="ToReadCharChar">
    <w:name w:val="To Read Char Char"/>
    <w:rsid w:val="00EE0480"/>
    <w:rPr>
      <w:rFonts w:ascii="Verdana" w:hAnsi="Verdana" w:hint="default"/>
      <w:b/>
      <w:bCs w:val="0"/>
      <w:szCs w:val="24"/>
      <w:u w:val="single"/>
      <w:lang w:val="en-US" w:eastAsia="en-US" w:bidi="ar-SA"/>
    </w:rPr>
  </w:style>
  <w:style w:type="character" w:customStyle="1" w:styleId="bio">
    <w:name w:val="bio"/>
    <w:basedOn w:val="DefaultParagraphFont"/>
    <w:rsid w:val="00EE0480"/>
  </w:style>
  <w:style w:type="character" w:customStyle="1" w:styleId="storytextstyle">
    <w:name w:val="storytextstyle"/>
    <w:basedOn w:val="DefaultParagraphFont"/>
    <w:rsid w:val="00EE0480"/>
  </w:style>
  <w:style w:type="character" w:customStyle="1" w:styleId="cardunderlinedCharChar">
    <w:name w:val="card underlined Char Char"/>
    <w:rsid w:val="00EE0480"/>
    <w:rPr>
      <w:rFonts w:ascii="Arial" w:hAnsi="Arial" w:cs="Arial" w:hint="default"/>
      <w:sz w:val="22"/>
      <w:szCs w:val="24"/>
      <w:u w:val="single"/>
      <w:lang w:val="en-US" w:eastAsia="en-US" w:bidi="ar-SA"/>
    </w:rPr>
  </w:style>
  <w:style w:type="character" w:customStyle="1" w:styleId="Style2Char0">
    <w:name w:val="Style2 Char"/>
    <w:rsid w:val="00EE0480"/>
    <w:rPr>
      <w:rFonts w:ascii="Book Antiqua" w:hAnsi="Book Antiqua" w:hint="default"/>
      <w:u w:val="thick"/>
      <w:lang w:val="en-US" w:eastAsia="en-US" w:bidi="ar-SA"/>
    </w:rPr>
  </w:style>
  <w:style w:type="character" w:customStyle="1" w:styleId="Style2Char1">
    <w:name w:val="Style2 Char1"/>
    <w:rsid w:val="00EE0480"/>
    <w:rPr>
      <w:rFonts w:ascii="Book Antiqua" w:hAnsi="Book Antiqua" w:hint="default"/>
      <w:szCs w:val="24"/>
      <w:u w:val="thick"/>
      <w:lang w:val="en-US" w:eastAsia="en-US" w:bidi="ar-SA"/>
    </w:rPr>
  </w:style>
  <w:style w:type="character" w:customStyle="1" w:styleId="articlehead21">
    <w:name w:val="articlehead21"/>
    <w:rsid w:val="00EE0480"/>
    <w:rPr>
      <w:rFonts w:ascii="Arial" w:hAnsi="Arial" w:cs="Arial" w:hint="default"/>
      <w:b/>
      <w:bCs/>
      <w:color w:val="660000"/>
      <w:sz w:val="20"/>
      <w:szCs w:val="20"/>
    </w:rPr>
  </w:style>
  <w:style w:type="character" w:customStyle="1" w:styleId="TagCiteChar1">
    <w:name w:val="Tag/Cite Char1"/>
    <w:rsid w:val="00EE0480"/>
    <w:rPr>
      <w:b/>
      <w:bCs w:val="0"/>
      <w:lang w:val="en-US" w:eastAsia="en-US" w:bidi="ar-SA"/>
    </w:rPr>
  </w:style>
  <w:style w:type="character" w:customStyle="1" w:styleId="goohl2">
    <w:name w:val="goohl2"/>
    <w:basedOn w:val="DefaultParagraphFont"/>
    <w:rsid w:val="00EE0480"/>
  </w:style>
  <w:style w:type="character" w:customStyle="1" w:styleId="CardCharChar0">
    <w:name w:val="Card Char Char"/>
    <w:rsid w:val="00EE0480"/>
    <w:rPr>
      <w:lang w:val="en-US" w:eastAsia="en-US" w:bidi="ar-SA"/>
    </w:rPr>
  </w:style>
  <w:style w:type="character" w:customStyle="1" w:styleId="BriefTitle1Char">
    <w:name w:val="Brief Title 1 Char"/>
    <w:rsid w:val="00EE0480"/>
    <w:rPr>
      <w:b/>
      <w:bCs w:val="0"/>
      <w:u w:val="single"/>
      <w:lang w:val="en-US" w:eastAsia="en-US" w:bidi="ar-SA"/>
    </w:rPr>
  </w:style>
  <w:style w:type="character" w:customStyle="1" w:styleId="TagCiteCharChar">
    <w:name w:val="Tag/Cite Char Char"/>
    <w:rsid w:val="00EE0480"/>
    <w:rPr>
      <w:b/>
      <w:bCs w:val="0"/>
      <w:lang w:val="en-US" w:eastAsia="en-US" w:bidi="ar-SA"/>
    </w:rPr>
  </w:style>
  <w:style w:type="character" w:customStyle="1" w:styleId="btx">
    <w:name w:val="btx"/>
    <w:basedOn w:val="DefaultParagraphFont"/>
    <w:rsid w:val="00EE0480"/>
  </w:style>
  <w:style w:type="character" w:customStyle="1" w:styleId="prodgeneral1">
    <w:name w:val="prodgeneral1"/>
    <w:rsid w:val="00EE0480"/>
    <w:rPr>
      <w:rFonts w:ascii="Verdana" w:hAnsi="Verdana" w:hint="default"/>
      <w:b w:val="0"/>
      <w:bCs w:val="0"/>
      <w:caps w:val="0"/>
      <w:color w:val="000000"/>
      <w:spacing w:val="0"/>
      <w:sz w:val="16"/>
      <w:szCs w:val="16"/>
    </w:rPr>
  </w:style>
  <w:style w:type="character" w:customStyle="1" w:styleId="summary1">
    <w:name w:val="summary1"/>
    <w:rsid w:val="00EE0480"/>
    <w:rPr>
      <w:rFonts w:ascii="Arial" w:hAnsi="Arial" w:cs="Arial" w:hint="default"/>
      <w:sz w:val="18"/>
      <w:szCs w:val="18"/>
    </w:rPr>
  </w:style>
  <w:style w:type="character" w:customStyle="1" w:styleId="text3">
    <w:name w:val="text3"/>
    <w:basedOn w:val="DefaultParagraphFont"/>
    <w:rsid w:val="00EE0480"/>
  </w:style>
  <w:style w:type="character" w:customStyle="1" w:styleId="cardtextsmallChar">
    <w:name w:val="card text small Char"/>
    <w:rsid w:val="00EE0480"/>
    <w:rPr>
      <w:rFonts w:ascii="Arial Narrow" w:hAnsi="Arial Narrow" w:hint="default"/>
      <w:sz w:val="16"/>
      <w:szCs w:val="24"/>
      <w:lang w:val="en-US" w:eastAsia="en-US" w:bidi="ar-SA"/>
    </w:rPr>
  </w:style>
  <w:style w:type="character" w:customStyle="1" w:styleId="countrytitle1">
    <w:name w:val="countrytitle1"/>
    <w:rsid w:val="00EE0480"/>
    <w:rPr>
      <w:rFonts w:ascii="Verdana" w:hAnsi="Verdana" w:hint="default"/>
      <w:b/>
      <w:bCs/>
      <w:color w:val="293643"/>
      <w:sz w:val="24"/>
      <w:szCs w:val="24"/>
    </w:rPr>
  </w:style>
  <w:style w:type="character" w:customStyle="1" w:styleId="storyheader1">
    <w:name w:val="storyheader1"/>
    <w:rsid w:val="00EE0480"/>
    <w:rPr>
      <w:rFonts w:ascii="Verdana" w:hAnsi="Verdana" w:hint="default"/>
      <w:b/>
      <w:bCs/>
      <w:color w:val="000000"/>
      <w:sz w:val="21"/>
      <w:szCs w:val="21"/>
    </w:rPr>
  </w:style>
  <w:style w:type="character" w:customStyle="1" w:styleId="cardunderlinedChar0">
    <w:name w:val="card underlined Char"/>
    <w:rsid w:val="00EE0480"/>
    <w:rPr>
      <w:rFonts w:ascii="Arial" w:hAnsi="Arial" w:cs="Arial" w:hint="default"/>
      <w:sz w:val="22"/>
      <w:szCs w:val="24"/>
      <w:u w:val="single"/>
      <w:lang w:val="en-US" w:eastAsia="en-US" w:bidi="ar-SA"/>
    </w:rPr>
  </w:style>
  <w:style w:type="character" w:customStyle="1" w:styleId="article1">
    <w:name w:val="article1"/>
    <w:rsid w:val="00EE0480"/>
    <w:rPr>
      <w:rFonts w:ascii="Verdana" w:hAnsi="Verdana" w:hint="default"/>
      <w:color w:val="333333"/>
      <w:sz w:val="16"/>
      <w:szCs w:val="16"/>
    </w:rPr>
  </w:style>
  <w:style w:type="character" w:customStyle="1" w:styleId="story-posted-date1">
    <w:name w:val="story-posted-date1"/>
    <w:rsid w:val="00EE048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E048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E0480"/>
  </w:style>
  <w:style w:type="character" w:customStyle="1" w:styleId="textmedium">
    <w:name w:val="textmedium"/>
    <w:basedOn w:val="DefaultParagraphFont"/>
    <w:rsid w:val="00EE0480"/>
  </w:style>
  <w:style w:type="character" w:customStyle="1" w:styleId="citation1">
    <w:name w:val="citation1"/>
    <w:rsid w:val="00EE0480"/>
    <w:rPr>
      <w:rFonts w:ascii="Verdana" w:hAnsi="Verdana" w:hint="default"/>
      <w:sz w:val="17"/>
      <w:szCs w:val="17"/>
    </w:rPr>
  </w:style>
  <w:style w:type="character" w:customStyle="1" w:styleId="hithighlite">
    <w:name w:val="hithighlite"/>
    <w:basedOn w:val="DefaultParagraphFont"/>
    <w:rsid w:val="00EE0480"/>
  </w:style>
  <w:style w:type="character" w:customStyle="1" w:styleId="articlecontent">
    <w:name w:val="articlecontent"/>
    <w:basedOn w:val="DefaultParagraphFont"/>
    <w:rsid w:val="00EE0480"/>
  </w:style>
  <w:style w:type="character" w:customStyle="1" w:styleId="fource1">
    <w:name w:val="fource1"/>
    <w:rsid w:val="00EE0480"/>
    <w:rPr>
      <w:sz w:val="34"/>
      <w:szCs w:val="34"/>
    </w:rPr>
  </w:style>
  <w:style w:type="character" w:customStyle="1" w:styleId="LanguageStrikeChar">
    <w:name w:val="Language Strike Char"/>
    <w:rsid w:val="00EE0480"/>
    <w:rPr>
      <w:rFonts w:ascii="Arial Narrow" w:hAnsi="Arial Narrow" w:hint="default"/>
      <w:strike/>
      <w:szCs w:val="24"/>
      <w:lang w:val="en-US" w:eastAsia="en-US" w:bidi="ar-SA"/>
    </w:rPr>
  </w:style>
  <w:style w:type="character" w:customStyle="1" w:styleId="normal11">
    <w:name w:val="normal1"/>
    <w:basedOn w:val="DefaultParagraphFont"/>
    <w:rsid w:val="00EE0480"/>
  </w:style>
  <w:style w:type="character" w:customStyle="1" w:styleId="ds">
    <w:name w:val="ds"/>
    <w:basedOn w:val="DefaultParagraphFont"/>
    <w:rsid w:val="00EE0480"/>
  </w:style>
  <w:style w:type="character" w:customStyle="1" w:styleId="UnderliningChar1">
    <w:name w:val="Underlining Char1"/>
    <w:rsid w:val="00EE0480"/>
    <w:rPr>
      <w:rFonts w:ascii="Arial Narrow" w:hAnsi="Arial Narrow" w:hint="default"/>
      <w:szCs w:val="24"/>
      <w:u w:val="single"/>
      <w:lang w:val="en-US" w:eastAsia="en-US" w:bidi="ar-SA"/>
    </w:rPr>
  </w:style>
  <w:style w:type="character" w:customStyle="1" w:styleId="UnderliningChar2">
    <w:name w:val="Underlining Char2"/>
    <w:rsid w:val="00EE0480"/>
    <w:rPr>
      <w:rFonts w:ascii="Arial Narrow" w:hAnsi="Arial Narrow" w:hint="default"/>
      <w:szCs w:val="24"/>
      <w:u w:val="single"/>
      <w:lang w:val="en-US" w:eastAsia="en-US" w:bidi="ar-SA"/>
    </w:rPr>
  </w:style>
  <w:style w:type="character" w:customStyle="1" w:styleId="MicroTextChar1">
    <w:name w:val="MicroText Char1"/>
    <w:rsid w:val="00EE0480"/>
    <w:rPr>
      <w:rFonts w:ascii="Arial Narrow" w:hAnsi="Arial Narrow" w:hint="default"/>
      <w:sz w:val="12"/>
      <w:szCs w:val="24"/>
      <w:lang w:val="en-US" w:eastAsia="en-US" w:bidi="ar-SA"/>
    </w:rPr>
  </w:style>
  <w:style w:type="character" w:customStyle="1" w:styleId="DefaultPara">
    <w:name w:val="Default Para"/>
    <w:rsid w:val="00EE0480"/>
    <w:rPr>
      <w:sz w:val="20"/>
    </w:rPr>
  </w:style>
  <w:style w:type="character" w:customStyle="1" w:styleId="SYSHYPERTEXT">
    <w:name w:val="SYS_HYPERTEXT"/>
    <w:rsid w:val="00EE0480"/>
    <w:rPr>
      <w:color w:val="0000FF"/>
      <w:u w:val="single"/>
    </w:rPr>
  </w:style>
  <w:style w:type="character" w:customStyle="1" w:styleId="Hyperlink1">
    <w:name w:val="Hyperlink1"/>
    <w:rsid w:val="00EE048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E048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E0480"/>
    <w:rPr>
      <w:rFonts w:ascii="Arial Narrow" w:hAnsi="Arial Narrow" w:hint="default"/>
      <w:noProof w:val="0"/>
      <w:szCs w:val="24"/>
      <w:u w:val="single"/>
      <w:lang w:val="en-US" w:eastAsia="en-US" w:bidi="ar-SA"/>
    </w:rPr>
  </w:style>
  <w:style w:type="character" w:customStyle="1" w:styleId="BlockHeading1Char">
    <w:name w:val="Block Heading 1 Char"/>
    <w:rsid w:val="00EE0480"/>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EE0480"/>
    <w:rPr>
      <w:b/>
      <w:bCs w:val="0"/>
      <w:sz w:val="24"/>
      <w:szCs w:val="24"/>
      <w:u w:val="single"/>
      <w:lang w:val="en-US" w:eastAsia="en-US" w:bidi="ar-SA"/>
    </w:rPr>
  </w:style>
  <w:style w:type="character" w:customStyle="1" w:styleId="StyleTagTimesNewRomanChar">
    <w:name w:val="Style Tag + Times New Roman Char"/>
    <w:rsid w:val="00EE048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E0480"/>
    <w:rPr>
      <w:rFonts w:ascii="Arial Narrow" w:hAnsi="Arial Narrow" w:cs="Arial" w:hint="default"/>
      <w:b/>
      <w:bCs/>
      <w:iCs/>
      <w:sz w:val="24"/>
      <w:szCs w:val="28"/>
      <w:lang w:val="en-US" w:eastAsia="en-US" w:bidi="ar-SA"/>
    </w:rPr>
  </w:style>
  <w:style w:type="character" w:customStyle="1" w:styleId="UnderliningCharChar">
    <w:name w:val="Underlining Char Char"/>
    <w:rsid w:val="00EE0480"/>
    <w:rPr>
      <w:rFonts w:ascii="Arial Narrow" w:hAnsi="Arial Narrow" w:hint="default"/>
      <w:szCs w:val="24"/>
      <w:u w:val="single"/>
      <w:lang w:val="en-US" w:eastAsia="en-US" w:bidi="ar-SA"/>
    </w:rPr>
  </w:style>
  <w:style w:type="character" w:customStyle="1" w:styleId="StyleArialNarrow12ptBold">
    <w:name w:val="Style Arial Narrow 12 pt Bold"/>
    <w:rsid w:val="00EE0480"/>
    <w:rPr>
      <w:rFonts w:ascii="Arial Narrow" w:hAnsi="Arial Narrow" w:hint="default"/>
      <w:b/>
      <w:bCs/>
      <w:sz w:val="24"/>
    </w:rPr>
  </w:style>
  <w:style w:type="character" w:customStyle="1" w:styleId="Style1CharChar">
    <w:name w:val="Style1 Char Char"/>
    <w:rsid w:val="00EE048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EE048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E0480"/>
    <w:rPr>
      <w:noProof w:val="0"/>
      <w:u w:val="single"/>
      <w:lang w:val="en-US" w:eastAsia="en-US" w:bidi="ar-SA"/>
    </w:rPr>
  </w:style>
  <w:style w:type="character" w:customStyle="1" w:styleId="UnderlinedCharChar1">
    <w:name w:val="Underlined Char Char1"/>
    <w:rsid w:val="00EE0480"/>
    <w:rPr>
      <w:rFonts w:ascii="Bell MT" w:eastAsia="Times New Roman" w:hAnsi="Bell MT" w:hint="default"/>
      <w:bCs/>
      <w:iCs/>
      <w:sz w:val="22"/>
      <w:u w:val="single"/>
    </w:rPr>
  </w:style>
  <w:style w:type="character" w:customStyle="1" w:styleId="Heading2CharChar2">
    <w:name w:val="Heading 2 Char Char2"/>
    <w:rsid w:val="00EE0480"/>
    <w:rPr>
      <w:rFonts w:ascii="Arial" w:hAnsi="Arial" w:cs="Arial" w:hint="default"/>
      <w:b/>
      <w:bCs/>
      <w:iCs/>
      <w:sz w:val="22"/>
      <w:szCs w:val="28"/>
      <w:lang w:val="en-US" w:eastAsia="en-US" w:bidi="ar-SA"/>
    </w:rPr>
  </w:style>
  <w:style w:type="character" w:customStyle="1" w:styleId="doctitle">
    <w:name w:val="doctitle"/>
    <w:rsid w:val="00EE0480"/>
  </w:style>
  <w:style w:type="character" w:customStyle="1" w:styleId="cardtext-underlined0">
    <w:name w:val="card text- underlined"/>
    <w:rsid w:val="00EE0480"/>
    <w:rPr>
      <w:rFonts w:ascii="Garamond" w:hAnsi="Garamond" w:hint="default"/>
      <w:u w:val="single"/>
    </w:rPr>
  </w:style>
  <w:style w:type="character" w:customStyle="1" w:styleId="BodyText1">
    <w:name w:val="Body Text1"/>
    <w:basedOn w:val="DefaultParagraphFont"/>
    <w:rsid w:val="00EE048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E0480"/>
  </w:style>
  <w:style w:type="character" w:customStyle="1" w:styleId="BriefTitleChar">
    <w:name w:val="Brief Title Char"/>
    <w:basedOn w:val="DefaultParagraphFont"/>
    <w:rsid w:val="00EE0480"/>
    <w:rPr>
      <w:b/>
      <w:bCs w:val="0"/>
      <w:sz w:val="24"/>
      <w:szCs w:val="24"/>
      <w:u w:val="single"/>
      <w:lang w:val="en-US" w:eastAsia="en-US" w:bidi="ar-SA"/>
    </w:rPr>
  </w:style>
  <w:style w:type="character" w:customStyle="1" w:styleId="BriefTitle2Char">
    <w:name w:val="Brief Title 2 Char"/>
    <w:basedOn w:val="BriefTitleChar"/>
    <w:rsid w:val="00EE048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E048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EE0480"/>
    <w:rPr>
      <w:rFonts w:ascii="Georgia" w:hAnsi="Georgia" w:hint="default"/>
      <w:b/>
      <w:bCs w:val="0"/>
      <w:sz w:val="24"/>
    </w:rPr>
  </w:style>
  <w:style w:type="character" w:customStyle="1" w:styleId="Emphasis20">
    <w:name w:val="Emphasis 2"/>
    <w:uiPriority w:val="1"/>
    <w:qFormat/>
    <w:rsid w:val="00EE048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E0480"/>
    <w:rPr>
      <w:rFonts w:ascii="AGaramond" w:hAnsi="AGaramond" w:cs="AGaramond" w:hint="default"/>
      <w:color w:val="211D1E"/>
      <w:sz w:val="14"/>
      <w:szCs w:val="14"/>
    </w:rPr>
  </w:style>
  <w:style w:type="character" w:customStyle="1" w:styleId="CharacterStyle2">
    <w:name w:val="Character Style 2"/>
    <w:uiPriority w:val="99"/>
    <w:rsid w:val="00EE0480"/>
    <w:rPr>
      <w:sz w:val="20"/>
      <w:szCs w:val="20"/>
    </w:rPr>
  </w:style>
  <w:style w:type="character" w:customStyle="1" w:styleId="cross-head">
    <w:name w:val="cross-head"/>
    <w:rsid w:val="00EE0480"/>
  </w:style>
  <w:style w:type="character" w:customStyle="1" w:styleId="dateline">
    <w:name w:val="dateline"/>
    <w:rsid w:val="00EE0480"/>
  </w:style>
  <w:style w:type="character" w:customStyle="1" w:styleId="Subtitle1">
    <w:name w:val="Subtitle1"/>
    <w:rsid w:val="00EE0480"/>
  </w:style>
  <w:style w:type="character" w:customStyle="1" w:styleId="metaorigin">
    <w:name w:val="meta_origin"/>
    <w:rsid w:val="00EE0480"/>
  </w:style>
  <w:style w:type="character" w:customStyle="1" w:styleId="mandelbrotrefrag">
    <w:name w:val="mandelbrot_refrag"/>
    <w:rsid w:val="00EE0480"/>
  </w:style>
  <w:style w:type="character" w:customStyle="1" w:styleId="eminfo">
    <w:name w:val="eminfo"/>
    <w:rsid w:val="00EE0480"/>
  </w:style>
  <w:style w:type="character" w:customStyle="1" w:styleId="emhighlight">
    <w:name w:val="emhighlight"/>
    <w:rsid w:val="00EE0480"/>
  </w:style>
  <w:style w:type="character" w:customStyle="1" w:styleId="name">
    <w:name w:val="name"/>
    <w:rsid w:val="00EE0480"/>
  </w:style>
  <w:style w:type="character" w:customStyle="1" w:styleId="tkrname">
    <w:name w:val="tkrname"/>
    <w:rsid w:val="00EE0480"/>
  </w:style>
  <w:style w:type="character" w:customStyle="1" w:styleId="tkrchange">
    <w:name w:val="tkrchange"/>
    <w:rsid w:val="00EE0480"/>
  </w:style>
  <w:style w:type="character" w:customStyle="1" w:styleId="source-org">
    <w:name w:val="source-org"/>
    <w:rsid w:val="00EE0480"/>
  </w:style>
  <w:style w:type="character" w:customStyle="1" w:styleId="updated">
    <w:name w:val="updated"/>
    <w:rsid w:val="00EE0480"/>
  </w:style>
  <w:style w:type="character" w:customStyle="1" w:styleId="last">
    <w:name w:val="last"/>
    <w:rsid w:val="00EE0480"/>
  </w:style>
  <w:style w:type="character" w:customStyle="1" w:styleId="Style11ptBoldUnderline1">
    <w:name w:val="Style 11 pt Bold Underline1"/>
    <w:rsid w:val="00EE0480"/>
    <w:rPr>
      <w:b/>
      <w:bCs/>
      <w:sz w:val="20"/>
      <w:u w:val="single"/>
    </w:rPr>
  </w:style>
  <w:style w:type="character" w:customStyle="1" w:styleId="StyleStyleunderlineBold11pt">
    <w:name w:val="Style Style underline + Bold + 11 pt"/>
    <w:rsid w:val="00EE0480"/>
    <w:rPr>
      <w:bCs/>
      <w:sz w:val="20"/>
      <w:u w:val="single"/>
    </w:rPr>
  </w:style>
  <w:style w:type="character" w:customStyle="1" w:styleId="StyleunderlineAsianTimesNewRomanBold">
    <w:name w:val="Style underline + (Asian) Times New Roman Bold"/>
    <w:rsid w:val="00EE048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E0480"/>
    <w:rPr>
      <w:b/>
      <w:bCs/>
      <w:sz w:val="20"/>
      <w:u w:val="single"/>
      <w:bdr w:val="single" w:sz="4" w:space="0" w:color="auto" w:frame="1"/>
    </w:rPr>
  </w:style>
  <w:style w:type="character" w:customStyle="1" w:styleId="A5">
    <w:name w:val="A5"/>
    <w:uiPriority w:val="99"/>
    <w:rsid w:val="00EE0480"/>
    <w:rPr>
      <w:rFonts w:ascii="Times New Roman" w:hAnsi="Times New Roman" w:cs="Times New Roman" w:hint="default"/>
      <w:color w:val="000000"/>
      <w:sz w:val="13"/>
      <w:szCs w:val="13"/>
    </w:rPr>
  </w:style>
  <w:style w:type="character" w:customStyle="1" w:styleId="quotepeekbase">
    <w:name w:val="quotepeekbase"/>
    <w:rsid w:val="00EE0480"/>
  </w:style>
  <w:style w:type="character" w:customStyle="1" w:styleId="cardChar1">
    <w:name w:val="card Char1"/>
    <w:rsid w:val="00EE0480"/>
    <w:rPr>
      <w:rFonts w:ascii="Calibri" w:eastAsia="Calibri" w:hAnsi="Calibri" w:cs="Calibri" w:hint="default"/>
      <w:sz w:val="24"/>
      <w:szCs w:val="22"/>
      <w:lang w:val="x-none" w:eastAsia="x-none"/>
    </w:rPr>
  </w:style>
  <w:style w:type="character" w:customStyle="1" w:styleId="NormalCard">
    <w:name w:val="Normal Card"/>
    <w:uiPriority w:val="1"/>
    <w:qFormat/>
    <w:rsid w:val="00EE0480"/>
    <w:rPr>
      <w:rFonts w:ascii="Times New Roman" w:hAnsi="Times New Roman" w:cs="Times New Roman" w:hint="default"/>
      <w:sz w:val="24"/>
    </w:rPr>
  </w:style>
  <w:style w:type="character" w:customStyle="1" w:styleId="HighlightedUnderline0">
    <w:name w:val="Highlighted Underline"/>
    <w:uiPriority w:val="1"/>
    <w:qFormat/>
    <w:rsid w:val="00EE048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E0480"/>
    <w:rPr>
      <w:rFonts w:ascii="Times New Roman" w:hAnsi="Times New Roman" w:cs="Times New Roman" w:hint="default"/>
      <w:sz w:val="16"/>
      <w:szCs w:val="16"/>
    </w:rPr>
  </w:style>
  <w:style w:type="character" w:customStyle="1" w:styleId="timebox">
    <w:name w:val="timebox"/>
    <w:rsid w:val="00EE0480"/>
  </w:style>
  <w:style w:type="character" w:customStyle="1" w:styleId="Heading2Subtext">
    <w:name w:val="Heading 2 Subtext"/>
    <w:rsid w:val="00EE0480"/>
    <w:rPr>
      <w:rFonts w:ascii="Times New Roman" w:hAnsi="Times New Roman" w:cs="Times New Roman" w:hint="default"/>
      <w:sz w:val="16"/>
    </w:rPr>
  </w:style>
  <w:style w:type="character" w:customStyle="1" w:styleId="-SmallText-">
    <w:name w:val="-Small Text-"/>
    <w:rsid w:val="00EE0480"/>
    <w:rPr>
      <w:rFonts w:ascii="Garamond" w:hAnsi="Garamond" w:hint="default"/>
      <w:sz w:val="16"/>
    </w:rPr>
  </w:style>
  <w:style w:type="character" w:customStyle="1" w:styleId="label">
    <w:name w:val="label"/>
    <w:rsid w:val="00EE0480"/>
  </w:style>
  <w:style w:type="character" w:customStyle="1" w:styleId="BoldUnderlineCharChar">
    <w:name w:val="BoldUnderline Char Char"/>
    <w:rsid w:val="00EE048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E0480"/>
  </w:style>
  <w:style w:type="character" w:customStyle="1" w:styleId="FontStyle477">
    <w:name w:val="Font Style477"/>
    <w:basedOn w:val="DefaultParagraphFont"/>
    <w:uiPriority w:val="99"/>
    <w:rsid w:val="00EE0480"/>
    <w:rPr>
      <w:rFonts w:ascii="Times New Roman" w:hAnsi="Times New Roman" w:cs="Times New Roman" w:hint="default"/>
      <w:sz w:val="18"/>
      <w:szCs w:val="18"/>
    </w:rPr>
  </w:style>
  <w:style w:type="character" w:customStyle="1" w:styleId="FontStyle505">
    <w:name w:val="Font Style505"/>
    <w:basedOn w:val="DefaultParagraphFont"/>
    <w:uiPriority w:val="99"/>
    <w:rsid w:val="00EE0480"/>
    <w:rPr>
      <w:rFonts w:ascii="Times New Roman" w:hAnsi="Times New Roman" w:cs="Times New Roman" w:hint="default"/>
      <w:sz w:val="18"/>
      <w:szCs w:val="18"/>
    </w:rPr>
  </w:style>
  <w:style w:type="character" w:customStyle="1" w:styleId="FontStyle514">
    <w:name w:val="Font Style514"/>
    <w:basedOn w:val="DefaultParagraphFont"/>
    <w:uiPriority w:val="99"/>
    <w:rsid w:val="00EE0480"/>
    <w:rPr>
      <w:rFonts w:ascii="Times New Roman" w:hAnsi="Times New Roman" w:cs="Times New Roman" w:hint="default"/>
      <w:sz w:val="14"/>
      <w:szCs w:val="14"/>
    </w:rPr>
  </w:style>
  <w:style w:type="character" w:customStyle="1" w:styleId="FontStyle500">
    <w:name w:val="Font Style500"/>
    <w:basedOn w:val="DefaultParagraphFont"/>
    <w:uiPriority w:val="99"/>
    <w:rsid w:val="00EE0480"/>
    <w:rPr>
      <w:rFonts w:ascii="Times New Roman" w:hAnsi="Times New Roman" w:cs="Times New Roman" w:hint="default"/>
      <w:b/>
      <w:bCs/>
      <w:sz w:val="16"/>
      <w:szCs w:val="16"/>
    </w:rPr>
  </w:style>
  <w:style w:type="character" w:customStyle="1" w:styleId="CardCite1">
    <w:name w:val="CardCite1"/>
    <w:qFormat/>
    <w:rsid w:val="00EE048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E048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E0480"/>
    <w:rPr>
      <w:rFonts w:ascii="Times New Roman" w:hAnsi="Times New Roman" w:cs="Times New Roman" w:hint="default"/>
      <w:b/>
      <w:bCs/>
      <w:sz w:val="22"/>
      <w:szCs w:val="22"/>
    </w:rPr>
  </w:style>
  <w:style w:type="character" w:customStyle="1" w:styleId="CharacterStyle3">
    <w:name w:val="Character Style 3"/>
    <w:uiPriority w:val="99"/>
    <w:rsid w:val="00EE0480"/>
    <w:rPr>
      <w:rFonts w:ascii="Bookman Old Style" w:hAnsi="Bookman Old Style" w:cs="Bookman Old Style" w:hint="default"/>
      <w:spacing w:val="-5"/>
      <w:sz w:val="18"/>
      <w:szCs w:val="18"/>
    </w:rPr>
  </w:style>
  <w:style w:type="character" w:customStyle="1" w:styleId="Style8pt1">
    <w:name w:val="Style 8 pt1"/>
    <w:rsid w:val="00EE0480"/>
    <w:rPr>
      <w:rFonts w:ascii="Georgia" w:hAnsi="Georgia" w:hint="default"/>
      <w:sz w:val="16"/>
    </w:rPr>
  </w:style>
  <w:style w:type="character" w:customStyle="1" w:styleId="UnderlineStyleChar7">
    <w:name w:val="Underline Style Char7"/>
    <w:rsid w:val="00EE0480"/>
    <w:rPr>
      <w:rFonts w:ascii="Garamond" w:hAnsi="Garamond" w:hint="default"/>
      <w:sz w:val="22"/>
      <w:szCs w:val="24"/>
      <w:u w:val="single"/>
      <w:lang w:val="en-US" w:eastAsia="en-US" w:bidi="ar-SA"/>
    </w:rPr>
  </w:style>
  <w:style w:type="character" w:customStyle="1" w:styleId="StyleArial6ptBold">
    <w:name w:val="Style Arial 6 pt Bold"/>
    <w:rsid w:val="00EE0480"/>
    <w:rPr>
      <w:rFonts w:ascii="Arial" w:hAnsi="Arial" w:cs="Arial" w:hint="default"/>
      <w:bCs/>
      <w:sz w:val="12"/>
    </w:rPr>
  </w:style>
  <w:style w:type="character" w:customStyle="1" w:styleId="Heading2Char5">
    <w:name w:val="Heading 2 Char5"/>
    <w:rsid w:val="00EE0480"/>
    <w:rPr>
      <w:rFonts w:ascii="Garamond" w:hAnsi="Garamond" w:cs="Arial" w:hint="default"/>
      <w:b/>
      <w:bCs/>
      <w:iCs/>
      <w:sz w:val="24"/>
      <w:szCs w:val="28"/>
      <w:lang w:val="en-US" w:eastAsia="en-US" w:bidi="ar-SA"/>
    </w:rPr>
  </w:style>
  <w:style w:type="character" w:customStyle="1" w:styleId="TagGreg">
    <w:name w:val="TagGreg"/>
    <w:uiPriority w:val="1"/>
    <w:qFormat/>
    <w:rsid w:val="00EE0480"/>
    <w:rPr>
      <w:b/>
      <w:bCs w:val="0"/>
      <w:sz w:val="24"/>
    </w:rPr>
  </w:style>
  <w:style w:type="character" w:customStyle="1" w:styleId="StyleDebateUnderline10pt">
    <w:name w:val="Style Debate Underline + 10 pt"/>
    <w:rsid w:val="00EE0480"/>
    <w:rPr>
      <w:rFonts w:ascii="Times New Roman" w:hAnsi="Times New Roman" w:cs="Times New Roman" w:hint="default"/>
      <w:sz w:val="20"/>
      <w:szCs w:val="20"/>
      <w:u w:val="single"/>
    </w:rPr>
  </w:style>
  <w:style w:type="character" w:customStyle="1" w:styleId="underlinedCharChar0">
    <w:name w:val="underlined Char Char"/>
    <w:locked/>
    <w:rsid w:val="00EE0480"/>
    <w:rPr>
      <w:u w:val="single"/>
    </w:rPr>
  </w:style>
  <w:style w:type="character" w:customStyle="1" w:styleId="SourceBold">
    <w:name w:val="Source Bold"/>
    <w:rsid w:val="00EE0480"/>
    <w:rPr>
      <w:rFonts w:ascii="Arial Narrow" w:hAnsi="Arial Narrow" w:hint="default"/>
      <w:b/>
      <w:bCs w:val="0"/>
      <w:strike w:val="0"/>
      <w:dstrike w:val="0"/>
      <w:sz w:val="24"/>
      <w:u w:val="none"/>
      <w:effect w:val="none"/>
    </w:rPr>
  </w:style>
  <w:style w:type="character" w:customStyle="1" w:styleId="2xBoldUnderline">
    <w:name w:val="2x_Bold_Underline"/>
    <w:rsid w:val="00EE0480"/>
    <w:rPr>
      <w:b/>
      <w:bCs/>
      <w:sz w:val="24"/>
      <w:u w:val="thick"/>
    </w:rPr>
  </w:style>
  <w:style w:type="character" w:customStyle="1" w:styleId="Dottedunderline">
    <w:name w:val="Dotted underline"/>
    <w:rsid w:val="00EE0480"/>
    <w:rPr>
      <w:u w:val="dotted"/>
    </w:rPr>
  </w:style>
  <w:style w:type="character" w:customStyle="1" w:styleId="readChar">
    <w:name w:val="read Char"/>
    <w:rsid w:val="00EE0480"/>
    <w:rPr>
      <w:szCs w:val="22"/>
      <w:u w:val="single"/>
      <w:lang w:val="en-US" w:eastAsia="en-US" w:bidi="ar-SA"/>
    </w:rPr>
  </w:style>
  <w:style w:type="character" w:customStyle="1" w:styleId="underlining0">
    <w:name w:val="underlining"/>
    <w:rsid w:val="00EE0480"/>
    <w:rPr>
      <w:u w:val="single"/>
    </w:rPr>
  </w:style>
  <w:style w:type="character" w:customStyle="1" w:styleId="btitle">
    <w:name w:val="btitle"/>
    <w:rsid w:val="00EE0480"/>
  </w:style>
  <w:style w:type="character" w:customStyle="1" w:styleId="green">
    <w:name w:val="green"/>
    <w:rsid w:val="00EE0480"/>
  </w:style>
  <w:style w:type="character" w:customStyle="1" w:styleId="BodyText20">
    <w:name w:val="Body Text2"/>
    <w:rsid w:val="00EE048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EE048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E048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E048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E048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E048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E048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E0480"/>
    <w:rPr>
      <w:rFonts w:ascii="Sylfaen" w:hAnsi="Sylfaen" w:cs="Sylfaen" w:hint="default"/>
      <w:i/>
      <w:iCs/>
      <w:strike w:val="0"/>
      <w:dstrike w:val="0"/>
      <w:sz w:val="19"/>
      <w:szCs w:val="19"/>
      <w:u w:val="none"/>
      <w:effect w:val="none"/>
      <w:shd w:val="clear" w:color="auto" w:fill="FFFFFF"/>
    </w:rPr>
  </w:style>
  <w:style w:type="character" w:customStyle="1" w:styleId="1">
    <w:name w:val="1"/>
    <w:rsid w:val="00EE0480"/>
    <w:rPr>
      <w:rFonts w:ascii="Arial" w:hAnsi="Arial" w:cs="Arial" w:hint="default"/>
      <w:bCs/>
      <w:sz w:val="20"/>
      <w:u w:val="single"/>
      <w:lang w:val="en-US" w:eastAsia="en-US" w:bidi="ar-SA"/>
    </w:rPr>
  </w:style>
  <w:style w:type="character" w:customStyle="1" w:styleId="CharChar31">
    <w:name w:val="Char Char31"/>
    <w:rsid w:val="00EE0480"/>
    <w:rPr>
      <w:rFonts w:ascii="Arial" w:hAnsi="Arial" w:cs="Arial" w:hint="default"/>
      <w:b/>
      <w:bCs/>
      <w:iCs/>
      <w:lang w:val="en-US" w:eastAsia="en-US" w:bidi="ar-SA"/>
    </w:rPr>
  </w:style>
  <w:style w:type="character" w:customStyle="1" w:styleId="Subtitle2">
    <w:name w:val="Subtitle2"/>
    <w:rsid w:val="00EE0480"/>
  </w:style>
  <w:style w:type="character" w:customStyle="1" w:styleId="drop">
    <w:name w:val="drop"/>
    <w:rsid w:val="00EE0480"/>
  </w:style>
  <w:style w:type="character" w:customStyle="1" w:styleId="bioline">
    <w:name w:val="bioline"/>
    <w:rsid w:val="00EE0480"/>
  </w:style>
  <w:style w:type="character" w:customStyle="1" w:styleId="articletitle0">
    <w:name w:val="article_title"/>
    <w:rsid w:val="00EE0480"/>
  </w:style>
  <w:style w:type="character" w:customStyle="1" w:styleId="A4">
    <w:name w:val="A4"/>
    <w:uiPriority w:val="99"/>
    <w:rsid w:val="00EE0480"/>
    <w:rPr>
      <w:color w:val="000000"/>
    </w:rPr>
  </w:style>
  <w:style w:type="character" w:customStyle="1" w:styleId="s2">
    <w:name w:val="s2"/>
    <w:rsid w:val="00EE0480"/>
  </w:style>
  <w:style w:type="character" w:customStyle="1" w:styleId="s4">
    <w:name w:val="s4"/>
    <w:rsid w:val="00EE0480"/>
  </w:style>
  <w:style w:type="character" w:customStyle="1" w:styleId="s5">
    <w:name w:val="s5"/>
    <w:rsid w:val="00EE0480"/>
  </w:style>
  <w:style w:type="character" w:customStyle="1" w:styleId="cap">
    <w:name w:val="cap"/>
    <w:rsid w:val="00EE0480"/>
  </w:style>
  <w:style w:type="character" w:customStyle="1" w:styleId="rightsnotice">
    <w:name w:val="rightsnotice"/>
    <w:rsid w:val="00EE0480"/>
  </w:style>
  <w:style w:type="character" w:customStyle="1" w:styleId="Caption1">
    <w:name w:val="Caption1"/>
    <w:rsid w:val="00EE0480"/>
  </w:style>
  <w:style w:type="character" w:customStyle="1" w:styleId="credit">
    <w:name w:val="credit"/>
    <w:rsid w:val="00EE0480"/>
  </w:style>
  <w:style w:type="character" w:customStyle="1" w:styleId="scaps">
    <w:name w:val="scaps"/>
    <w:rsid w:val="00EE0480"/>
  </w:style>
  <w:style w:type="character" w:customStyle="1" w:styleId="current-article">
    <w:name w:val="current-article"/>
    <w:rsid w:val="00EE0480"/>
  </w:style>
  <w:style w:type="character" w:customStyle="1" w:styleId="related-current-indicator">
    <w:name w:val="related-current-indicator"/>
    <w:rsid w:val="00EE0480"/>
  </w:style>
  <w:style w:type="character" w:customStyle="1" w:styleId="bylclear">
    <w:name w:val="bylclear"/>
    <w:rsid w:val="00EE0480"/>
  </w:style>
  <w:style w:type="character" w:customStyle="1" w:styleId="timestamp">
    <w:name w:val="timestamp"/>
    <w:rsid w:val="00EE0480"/>
  </w:style>
  <w:style w:type="character" w:customStyle="1" w:styleId="comments">
    <w:name w:val="comments"/>
    <w:rsid w:val="00EE0480"/>
  </w:style>
  <w:style w:type="character" w:customStyle="1" w:styleId="essaytext">
    <w:name w:val="essaytext"/>
    <w:rsid w:val="00EE0480"/>
  </w:style>
  <w:style w:type="character" w:customStyle="1" w:styleId="username">
    <w:name w:val="username"/>
    <w:rsid w:val="00EE0480"/>
  </w:style>
  <w:style w:type="character" w:customStyle="1" w:styleId="toplinks">
    <w:name w:val="toplinks"/>
    <w:rsid w:val="00EE0480"/>
  </w:style>
  <w:style w:type="character" w:customStyle="1" w:styleId="A3">
    <w:name w:val="A3"/>
    <w:rsid w:val="00EE0480"/>
    <w:rPr>
      <w:rFonts w:ascii="Perpetua" w:hAnsi="Perpetua" w:cs="Perpetua" w:hint="default"/>
      <w:color w:val="000000"/>
      <w:sz w:val="15"/>
      <w:szCs w:val="15"/>
    </w:rPr>
  </w:style>
  <w:style w:type="character" w:customStyle="1" w:styleId="see">
    <w:name w:val="see"/>
    <w:rsid w:val="00EE0480"/>
  </w:style>
  <w:style w:type="character" w:customStyle="1" w:styleId="first-letter">
    <w:name w:val="first-letter"/>
    <w:rsid w:val="00EE0480"/>
  </w:style>
  <w:style w:type="character" w:customStyle="1" w:styleId="focusparagraph">
    <w:name w:val="focusparagraph"/>
    <w:rsid w:val="00EE0480"/>
  </w:style>
  <w:style w:type="character" w:customStyle="1" w:styleId="lightblue">
    <w:name w:val="lightblue"/>
    <w:rsid w:val="00EE0480"/>
  </w:style>
  <w:style w:type="character" w:customStyle="1" w:styleId="StyleUnderlineCharChar9pt">
    <w:name w:val="Style Underline Char Char + 9 pt"/>
    <w:rsid w:val="00EE048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E0480"/>
  </w:style>
  <w:style w:type="character" w:customStyle="1" w:styleId="Title10">
    <w:name w:val="Title1"/>
    <w:rsid w:val="00EE0480"/>
  </w:style>
  <w:style w:type="character" w:customStyle="1" w:styleId="BoldandUnderlineCharCharCharChar">
    <w:name w:val="Bold and Underline Char Char Char Char"/>
    <w:rsid w:val="00EE0480"/>
    <w:rPr>
      <w:b/>
      <w:bCs w:val="0"/>
      <w:noProof w:val="0"/>
      <w:u w:val="single"/>
      <w:lang w:val="en-US" w:eastAsia="en-US" w:bidi="ar-SA"/>
    </w:rPr>
  </w:style>
  <w:style w:type="character" w:customStyle="1" w:styleId="FontStyle29">
    <w:name w:val="Font Style29"/>
    <w:uiPriority w:val="99"/>
    <w:rsid w:val="00EE0480"/>
    <w:rPr>
      <w:rFonts w:ascii="Arial" w:hAnsi="Arial" w:cs="Arial" w:hint="default"/>
      <w:sz w:val="14"/>
      <w:szCs w:val="14"/>
    </w:rPr>
  </w:style>
  <w:style w:type="character" w:customStyle="1" w:styleId="CardsUnderlined">
    <w:name w:val="Cards Underlined"/>
    <w:rsid w:val="00EE0480"/>
    <w:rPr>
      <w:rFonts w:ascii="Helvetica" w:hAnsi="Helvetica" w:cs="Helvetica" w:hint="default"/>
      <w:sz w:val="22"/>
      <w:szCs w:val="24"/>
      <w:u w:val="thick"/>
    </w:rPr>
  </w:style>
  <w:style w:type="character" w:customStyle="1" w:styleId="titles">
    <w:name w:val="titles"/>
    <w:rsid w:val="00EE0480"/>
  </w:style>
  <w:style w:type="character" w:customStyle="1" w:styleId="articletext0">
    <w:name w:val="article_text"/>
    <w:rsid w:val="00EE0480"/>
  </w:style>
  <w:style w:type="character" w:customStyle="1" w:styleId="contentauthor">
    <w:name w:val="contentauthor"/>
    <w:rsid w:val="00EE0480"/>
  </w:style>
  <w:style w:type="character" w:customStyle="1" w:styleId="subarticleheader">
    <w:name w:val="subarticleheader"/>
    <w:rsid w:val="00EE0480"/>
  </w:style>
  <w:style w:type="character" w:customStyle="1" w:styleId="spelle">
    <w:name w:val="spelle"/>
    <w:rsid w:val="00EE0480"/>
  </w:style>
  <w:style w:type="character" w:customStyle="1" w:styleId="grame">
    <w:name w:val="grame"/>
    <w:rsid w:val="00EE0480"/>
  </w:style>
  <w:style w:type="character" w:customStyle="1" w:styleId="newstitle1">
    <w:name w:val="newstitle1"/>
    <w:rsid w:val="00EE0480"/>
  </w:style>
  <w:style w:type="character" w:customStyle="1" w:styleId="copy">
    <w:name w:val="copy"/>
    <w:rsid w:val="00EE0480"/>
  </w:style>
  <w:style w:type="character" w:customStyle="1" w:styleId="topheadline">
    <w:name w:val="topheadline"/>
    <w:rsid w:val="00EE0480"/>
  </w:style>
  <w:style w:type="character" w:customStyle="1" w:styleId="Stylereduce27pt">
    <w:name w:val="Style reduce2 + 7 pt"/>
    <w:rsid w:val="00EE0480"/>
    <w:rPr>
      <w:rFonts w:ascii="Times New Roman" w:hAnsi="Times New Roman" w:cs="Arial" w:hint="default"/>
      <w:color w:val="000000"/>
      <w:sz w:val="14"/>
      <w:szCs w:val="22"/>
    </w:rPr>
  </w:style>
  <w:style w:type="character" w:customStyle="1" w:styleId="srtitle">
    <w:name w:val="srtitle"/>
    <w:rsid w:val="00EE0480"/>
  </w:style>
  <w:style w:type="character" w:customStyle="1" w:styleId="st1">
    <w:name w:val="st1"/>
    <w:rsid w:val="00EE0480"/>
  </w:style>
  <w:style w:type="character" w:customStyle="1" w:styleId="StyleStyleGaramond">
    <w:name w:val="Style Style Garamond +"/>
    <w:rsid w:val="00EE0480"/>
    <w:rPr>
      <w:rFonts w:ascii="Garamond" w:hAnsi="Garamond" w:cs="Times New Roman" w:hint="default"/>
      <w:sz w:val="20"/>
    </w:rPr>
  </w:style>
  <w:style w:type="character" w:customStyle="1" w:styleId="quotechar0">
    <w:name w:val="quotechar"/>
    <w:rsid w:val="00EE0480"/>
  </w:style>
  <w:style w:type="character" w:customStyle="1" w:styleId="boldunderline0">
    <w:name w:val="boldunderline"/>
    <w:rsid w:val="00EE0480"/>
  </w:style>
  <w:style w:type="character" w:customStyle="1" w:styleId="A8">
    <w:name w:val="A8"/>
    <w:rsid w:val="00EE0480"/>
    <w:rPr>
      <w:rFonts w:ascii="Scala" w:hAnsi="Scala" w:cs="Scala" w:hint="default"/>
      <w:color w:val="000000"/>
      <w:sz w:val="15"/>
      <w:szCs w:val="15"/>
    </w:rPr>
  </w:style>
  <w:style w:type="character" w:customStyle="1" w:styleId="A0">
    <w:name w:val="A0"/>
    <w:uiPriority w:val="99"/>
    <w:rsid w:val="00EE0480"/>
    <w:rPr>
      <w:rFonts w:ascii="Scala" w:hAnsi="Scala" w:cs="Scala" w:hint="default"/>
      <w:color w:val="000000"/>
      <w:sz w:val="16"/>
      <w:szCs w:val="16"/>
    </w:rPr>
  </w:style>
  <w:style w:type="character" w:customStyle="1" w:styleId="Date11">
    <w:name w:val="Date11"/>
    <w:rsid w:val="00EE0480"/>
  </w:style>
  <w:style w:type="character" w:customStyle="1" w:styleId="Boxout">
    <w:name w:val="Box out"/>
    <w:uiPriority w:val="1"/>
    <w:qFormat/>
    <w:rsid w:val="00EE0480"/>
    <w:rPr>
      <w:rFonts w:ascii="Tahoma" w:hAnsi="Tahoma" w:cs="Tahoma" w:hint="default"/>
      <w:b/>
      <w:bCs w:val="0"/>
      <w:sz w:val="20"/>
      <w:u w:val="single"/>
      <w:bdr w:val="none" w:sz="0" w:space="0" w:color="auto" w:frame="1"/>
      <w:shd w:val="clear" w:color="auto" w:fill="A9E8F5"/>
    </w:rPr>
  </w:style>
  <w:style w:type="character" w:customStyle="1" w:styleId="metad">
    <w:name w:val="metad"/>
    <w:rsid w:val="00EE0480"/>
  </w:style>
  <w:style w:type="character" w:customStyle="1" w:styleId="sifr-alternate">
    <w:name w:val="sifr-alternate"/>
    <w:rsid w:val="00EE0480"/>
  </w:style>
  <w:style w:type="character" w:customStyle="1" w:styleId="justify1">
    <w:name w:val="justify1"/>
    <w:rsid w:val="00EE0480"/>
  </w:style>
  <w:style w:type="character" w:customStyle="1" w:styleId="artbody1">
    <w:name w:val="art_body1"/>
    <w:rsid w:val="00EE0480"/>
    <w:rPr>
      <w:rFonts w:ascii="Arial" w:hAnsi="Arial" w:cs="Arial" w:hint="default"/>
    </w:rPr>
  </w:style>
  <w:style w:type="character" w:customStyle="1" w:styleId="A1">
    <w:name w:val="A1"/>
    <w:uiPriority w:val="99"/>
    <w:rsid w:val="00EE0480"/>
    <w:rPr>
      <w:rFonts w:ascii="Book Antiqua" w:hAnsi="Book Antiqua" w:cs="Book Antiqua" w:hint="default"/>
      <w:color w:val="221E1F"/>
      <w:sz w:val="22"/>
      <w:szCs w:val="22"/>
    </w:rPr>
  </w:style>
  <w:style w:type="character" w:customStyle="1" w:styleId="reality">
    <w:name w:val="reality"/>
    <w:rsid w:val="00EE0480"/>
  </w:style>
  <w:style w:type="character" w:customStyle="1" w:styleId="text2">
    <w:name w:val="text2"/>
    <w:rsid w:val="00EE0480"/>
  </w:style>
  <w:style w:type="character" w:customStyle="1" w:styleId="StyleUnderlineChar2CharChar11pt">
    <w:name w:val="Style Underline Char2 Char Char + 11 pt"/>
    <w:rsid w:val="00EE0480"/>
    <w:rPr>
      <w:rFonts w:ascii="Times New Roman" w:hAnsi="Times New Roman" w:cs="Times New Roman" w:hint="default"/>
      <w:sz w:val="20"/>
      <w:u w:val="single"/>
    </w:rPr>
  </w:style>
  <w:style w:type="character" w:customStyle="1" w:styleId="StyleStyleBoldUnderline11pt">
    <w:name w:val="Style Style Bold Underline + 11 pt"/>
    <w:rsid w:val="00EE0480"/>
    <w:rPr>
      <w:b/>
      <w:bCs/>
      <w:sz w:val="20"/>
      <w:u w:val="single"/>
    </w:rPr>
  </w:style>
  <w:style w:type="character" w:customStyle="1" w:styleId="articlehead2">
    <w:name w:val="articlehead2"/>
    <w:rsid w:val="00EE0480"/>
  </w:style>
  <w:style w:type="character" w:customStyle="1" w:styleId="pronset">
    <w:name w:val="pronset"/>
    <w:rsid w:val="00EE0480"/>
  </w:style>
  <w:style w:type="character" w:customStyle="1" w:styleId="prondelim">
    <w:name w:val="prondelim"/>
    <w:rsid w:val="00EE0480"/>
  </w:style>
  <w:style w:type="character" w:customStyle="1" w:styleId="prontoggle">
    <w:name w:val="pron_toggle"/>
    <w:rsid w:val="00EE0480"/>
  </w:style>
  <w:style w:type="character" w:customStyle="1" w:styleId="boldface">
    <w:name w:val="boldface"/>
    <w:rsid w:val="00EE0480"/>
  </w:style>
  <w:style w:type="character" w:customStyle="1" w:styleId="secondary-bf">
    <w:name w:val="secondary-bf"/>
    <w:rsid w:val="00EE0480"/>
  </w:style>
  <w:style w:type="table" w:styleId="ColorfulGrid-Accent1">
    <w:name w:val="Colorful Grid Accent 1"/>
    <w:basedOn w:val="TableNormal"/>
    <w:link w:val="ColorfulGrid-Accent1Char"/>
    <w:uiPriority w:val="29"/>
    <w:unhideWhenUsed/>
    <w:rsid w:val="00EE048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EE0480"/>
    <w:rPr>
      <w:rFonts w:ascii="Times New Roman" w:hAnsi="Times New Roman" w:cs="Times New Roman" w:hint="default"/>
      <w:iCs/>
      <w:color w:val="000000"/>
      <w:sz w:val="16"/>
    </w:rPr>
  </w:style>
  <w:style w:type="character" w:customStyle="1" w:styleId="Boxout0">
    <w:name w:val="Boxout"/>
    <w:uiPriority w:val="1"/>
    <w:qFormat/>
    <w:rsid w:val="00EE048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E0480"/>
  </w:style>
  <w:style w:type="character" w:customStyle="1" w:styleId="pg">
    <w:name w:val="pg"/>
    <w:rsid w:val="00EE0480"/>
  </w:style>
  <w:style w:type="character" w:customStyle="1" w:styleId="detailtitle">
    <w:name w:val="detailtitle"/>
    <w:rsid w:val="00EE0480"/>
  </w:style>
  <w:style w:type="character" w:customStyle="1" w:styleId="storydate">
    <w:name w:val="storydate"/>
    <w:rsid w:val="00EE0480"/>
  </w:style>
  <w:style w:type="character" w:customStyle="1" w:styleId="preloadwrap">
    <w:name w:val="preloadwrap"/>
    <w:rsid w:val="00EE0480"/>
  </w:style>
  <w:style w:type="character" w:customStyle="1" w:styleId="creditwrap">
    <w:name w:val="creditwrap"/>
    <w:rsid w:val="00EE0480"/>
  </w:style>
  <w:style w:type="character" w:customStyle="1" w:styleId="DefaultChar1">
    <w:name w:val="Default Char1"/>
    <w:rsid w:val="00EE0480"/>
    <w:rPr>
      <w:noProof w:val="0"/>
      <w:color w:val="000000"/>
      <w:lang w:val="en-US" w:eastAsia="en-US" w:bidi="ar-SA"/>
    </w:rPr>
  </w:style>
  <w:style w:type="character" w:customStyle="1" w:styleId="textunderlineChar0">
    <w:name w:val="text underline Char"/>
    <w:rsid w:val="00EE0480"/>
    <w:rPr>
      <w:sz w:val="24"/>
      <w:szCs w:val="22"/>
      <w:u w:val="thick"/>
      <w:lang w:val="en-US" w:eastAsia="en-US" w:bidi="ar-SA"/>
    </w:rPr>
  </w:style>
  <w:style w:type="character" w:customStyle="1" w:styleId="BoldChar">
    <w:name w:val="Bold Char"/>
    <w:rsid w:val="00EE0480"/>
    <w:rPr>
      <w:rFonts w:ascii="Times New Roman" w:eastAsia="Times New Roman" w:hAnsi="Times New Roman" w:cs="Times New Roman" w:hint="default"/>
      <w:b/>
      <w:bCs w:val="0"/>
      <w:szCs w:val="24"/>
    </w:rPr>
  </w:style>
  <w:style w:type="character" w:customStyle="1" w:styleId="pmterms31">
    <w:name w:val="pmterms31"/>
    <w:rsid w:val="00EE0480"/>
    <w:rPr>
      <w:b/>
      <w:bCs/>
      <w:i w:val="0"/>
      <w:iCs w:val="0"/>
      <w:color w:val="000000"/>
    </w:rPr>
  </w:style>
  <w:style w:type="character" w:customStyle="1" w:styleId="copyrightdescription">
    <w:name w:val="copyrightdescription"/>
    <w:rsid w:val="00EE0480"/>
  </w:style>
  <w:style w:type="character" w:customStyle="1" w:styleId="ft01">
    <w:name w:val="ft01"/>
    <w:rsid w:val="00EE0480"/>
    <w:rPr>
      <w:rFonts w:ascii="Times" w:hAnsi="Times" w:cs="Times" w:hint="default"/>
      <w:color w:val="000000"/>
      <w:sz w:val="14"/>
      <w:szCs w:val="14"/>
    </w:rPr>
  </w:style>
  <w:style w:type="character" w:customStyle="1" w:styleId="ft11">
    <w:name w:val="ft11"/>
    <w:rsid w:val="00EE0480"/>
    <w:rPr>
      <w:rFonts w:ascii="Times" w:hAnsi="Times" w:cs="Times" w:hint="default"/>
      <w:color w:val="000000"/>
      <w:sz w:val="17"/>
      <w:szCs w:val="17"/>
    </w:rPr>
  </w:style>
  <w:style w:type="character" w:customStyle="1" w:styleId="ft21">
    <w:name w:val="ft21"/>
    <w:rsid w:val="00EE0480"/>
    <w:rPr>
      <w:rFonts w:ascii="Times" w:hAnsi="Times" w:cs="Times" w:hint="default"/>
      <w:color w:val="000000"/>
      <w:sz w:val="15"/>
      <w:szCs w:val="15"/>
    </w:rPr>
  </w:style>
  <w:style w:type="character" w:customStyle="1" w:styleId="ft31">
    <w:name w:val="ft31"/>
    <w:rsid w:val="00EE0480"/>
    <w:rPr>
      <w:rFonts w:ascii="Times" w:hAnsi="Times" w:cs="Times" w:hint="default"/>
      <w:color w:val="000000"/>
      <w:sz w:val="15"/>
      <w:szCs w:val="15"/>
    </w:rPr>
  </w:style>
  <w:style w:type="character" w:customStyle="1" w:styleId="dquo">
    <w:name w:val="dquo"/>
    <w:rsid w:val="00EE0480"/>
  </w:style>
  <w:style w:type="character" w:customStyle="1" w:styleId="caps2">
    <w:name w:val="caps2"/>
    <w:rsid w:val="00EE0480"/>
  </w:style>
  <w:style w:type="character" w:customStyle="1" w:styleId="CardsFont12ptCharCharCharChar">
    <w:name w:val="Cards + Font: 12 pt Char Char Char Char"/>
    <w:rsid w:val="00EE0480"/>
    <w:rPr>
      <w:sz w:val="24"/>
      <w:szCs w:val="24"/>
      <w:u w:val="thick"/>
      <w:lang w:val="en-US" w:eastAsia="en-US" w:bidi="ar-SA"/>
    </w:rPr>
  </w:style>
  <w:style w:type="character" w:customStyle="1" w:styleId="ccs">
    <w:name w:val="c cs"/>
    <w:rsid w:val="00EE0480"/>
  </w:style>
  <w:style w:type="character" w:customStyle="1" w:styleId="UnderlinedEvChar">
    <w:name w:val="Underlined Ev Char"/>
    <w:rsid w:val="00EE0480"/>
    <w:rPr>
      <w:rFonts w:ascii="Times New Roman" w:eastAsia="Times New Roman" w:hAnsi="Times New Roman" w:cs="Times New Roman" w:hint="default"/>
      <w:szCs w:val="24"/>
      <w:u w:val="single"/>
    </w:rPr>
  </w:style>
  <w:style w:type="character" w:customStyle="1" w:styleId="dropshadow">
    <w:name w:val="dropshadow"/>
    <w:rsid w:val="00EE0480"/>
  </w:style>
  <w:style w:type="character" w:customStyle="1" w:styleId="d05ws">
    <w:name w:val="d05ws"/>
    <w:rsid w:val="00EE0480"/>
  </w:style>
  <w:style w:type="character" w:customStyle="1" w:styleId="rzibod">
    <w:name w:val="rzibod"/>
    <w:rsid w:val="00EE0480"/>
  </w:style>
  <w:style w:type="character" w:customStyle="1" w:styleId="StyleBold1">
    <w:name w:val="Style Bold1"/>
    <w:rsid w:val="00EE0480"/>
    <w:rPr>
      <w:rFonts w:ascii="Georgia" w:hAnsi="Georgia" w:hint="default"/>
      <w:b/>
      <w:bCs/>
      <w:sz w:val="22"/>
    </w:rPr>
  </w:style>
  <w:style w:type="character" w:customStyle="1" w:styleId="headertext">
    <w:name w:val="headertext"/>
    <w:rsid w:val="00EE0480"/>
  </w:style>
  <w:style w:type="character" w:customStyle="1" w:styleId="endnote-reference">
    <w:name w:val="endnote-reference"/>
    <w:rsid w:val="00EE0480"/>
  </w:style>
  <w:style w:type="character" w:customStyle="1" w:styleId="officialsname">
    <w:name w:val="official_s_name"/>
    <w:rsid w:val="00EE0480"/>
  </w:style>
  <w:style w:type="character" w:customStyle="1" w:styleId="audience">
    <w:name w:val="audience"/>
    <w:rsid w:val="00EE0480"/>
  </w:style>
  <w:style w:type="character" w:customStyle="1" w:styleId="A7">
    <w:name w:val="A7"/>
    <w:uiPriority w:val="99"/>
    <w:rsid w:val="00EE0480"/>
    <w:rPr>
      <w:rFonts w:ascii="Myriad Pro" w:hAnsi="Myriad Pro" w:cs="Myriad Pro" w:hint="default"/>
      <w:color w:val="0066B1"/>
      <w:sz w:val="22"/>
      <w:szCs w:val="22"/>
    </w:rPr>
  </w:style>
  <w:style w:type="character" w:customStyle="1" w:styleId="normalchar">
    <w:name w:val="normal__char"/>
    <w:rsid w:val="00EE0480"/>
  </w:style>
  <w:style w:type="character" w:customStyle="1" w:styleId="hyperlink002cheading0020100200028block0020title0029char">
    <w:name w:val="hyperlink_002cheading_00201_0020_0028block_0020title_0029__char"/>
    <w:rsid w:val="00EE0480"/>
  </w:style>
  <w:style w:type="character" w:customStyle="1" w:styleId="underline002cstyle0020bold0020underlinechar">
    <w:name w:val="underline_002cstyle_0020bold_0020underline__char"/>
    <w:rsid w:val="00EE0480"/>
  </w:style>
  <w:style w:type="character" w:customStyle="1" w:styleId="copyboldblack">
    <w:name w:val="copyboldblack"/>
    <w:rsid w:val="00EE0480"/>
  </w:style>
  <w:style w:type="character" w:customStyle="1" w:styleId="copybold">
    <w:name w:val="copybold"/>
    <w:rsid w:val="00EE0480"/>
  </w:style>
  <w:style w:type="character" w:customStyle="1" w:styleId="author-date0">
    <w:name w:val="author-date"/>
    <w:rsid w:val="00EE0480"/>
  </w:style>
  <w:style w:type="character" w:customStyle="1" w:styleId="hidden">
    <w:name w:val="hidden"/>
    <w:rsid w:val="00EE0480"/>
  </w:style>
  <w:style w:type="character" w:customStyle="1" w:styleId="articlebegin">
    <w:name w:val="articlebegin"/>
    <w:rsid w:val="00EE0480"/>
  </w:style>
  <w:style w:type="character" w:customStyle="1" w:styleId="mediaoverlay">
    <w:name w:val="mediaoverlay"/>
    <w:rsid w:val="00EE0480"/>
  </w:style>
  <w:style w:type="character" w:customStyle="1" w:styleId="blogcaption">
    <w:name w:val="blog_caption"/>
    <w:rsid w:val="00EE0480"/>
  </w:style>
  <w:style w:type="character" w:customStyle="1" w:styleId="commnet-abuzz">
    <w:name w:val="commnet-abuzz"/>
    <w:rsid w:val="00EE0480"/>
  </w:style>
  <w:style w:type="character" w:customStyle="1" w:styleId="fbconnectbuttontext">
    <w:name w:val="fbconnectbutton_text"/>
    <w:rsid w:val="00EE0480"/>
  </w:style>
  <w:style w:type="character" w:customStyle="1" w:styleId="fbsharecountinner">
    <w:name w:val="fb_share_count_inner"/>
    <w:rsid w:val="00EE0480"/>
  </w:style>
  <w:style w:type="character" w:customStyle="1" w:styleId="stbuttontext">
    <w:name w:val="stbuttontext"/>
    <w:rsid w:val="00EE0480"/>
  </w:style>
  <w:style w:type="character" w:customStyle="1" w:styleId="source">
    <w:name w:val="source"/>
    <w:rsid w:val="00EE0480"/>
  </w:style>
  <w:style w:type="character" w:customStyle="1" w:styleId="pubdate">
    <w:name w:val="pubdate"/>
    <w:rsid w:val="00EE0480"/>
  </w:style>
  <w:style w:type="character" w:customStyle="1" w:styleId="grey">
    <w:name w:val="grey"/>
    <w:rsid w:val="00EE0480"/>
  </w:style>
  <w:style w:type="character" w:customStyle="1" w:styleId="postdate">
    <w:name w:val="post_date"/>
    <w:rsid w:val="00EE0480"/>
  </w:style>
  <w:style w:type="character" w:customStyle="1" w:styleId="bdx">
    <w:name w:val="bdx"/>
    <w:rsid w:val="00EE0480"/>
  </w:style>
  <w:style w:type="character" w:customStyle="1" w:styleId="bdl">
    <w:name w:val="bdl"/>
    <w:rsid w:val="00EE0480"/>
  </w:style>
  <w:style w:type="character" w:customStyle="1" w:styleId="breadcrumbitemcurrent">
    <w:name w:val="breadcrumbitemcurrent"/>
    <w:rsid w:val="00EE0480"/>
  </w:style>
  <w:style w:type="character" w:customStyle="1" w:styleId="bbl">
    <w:name w:val="bbl"/>
    <w:rsid w:val="00EE0480"/>
  </w:style>
  <w:style w:type="character" w:customStyle="1" w:styleId="Date2">
    <w:name w:val="Date2"/>
    <w:rsid w:val="00EE0480"/>
  </w:style>
  <w:style w:type="character" w:customStyle="1" w:styleId="company">
    <w:name w:val="company"/>
    <w:rsid w:val="00EE0480"/>
  </w:style>
  <w:style w:type="character" w:customStyle="1" w:styleId="itxtnewhookspan">
    <w:name w:val="itxtnewhookspan"/>
    <w:rsid w:val="00EE0480"/>
  </w:style>
  <w:style w:type="character" w:customStyle="1" w:styleId="gstxthlt">
    <w:name w:val="gstxt_hlt"/>
    <w:rsid w:val="00EE0480"/>
  </w:style>
  <w:style w:type="character" w:customStyle="1" w:styleId="SubtleEmphasis1">
    <w:name w:val="Subtle Emphasis1"/>
    <w:uiPriority w:val="19"/>
    <w:qFormat/>
    <w:rsid w:val="00EE0480"/>
    <w:rPr>
      <w:rFonts w:ascii="Times New Roman" w:hAnsi="Times New Roman" w:cs="Times New Roman" w:hint="default"/>
      <w:b/>
      <w:bCs w:val="0"/>
      <w:iCs/>
      <w:color w:val="auto"/>
      <w:sz w:val="22"/>
    </w:rPr>
  </w:style>
  <w:style w:type="character" w:customStyle="1" w:styleId="StyleBoldRed">
    <w:name w:val="Style Bold Red"/>
    <w:rsid w:val="00EE0480"/>
    <w:rPr>
      <w:b/>
      <w:bCs/>
      <w:color w:val="auto"/>
    </w:rPr>
  </w:style>
  <w:style w:type="character" w:customStyle="1" w:styleId="StyleTimesNewRoman8pt">
    <w:name w:val="Style Times New Roman 8 pt"/>
    <w:rsid w:val="00EE0480"/>
    <w:rPr>
      <w:rFonts w:ascii="Georgia" w:hAnsi="Georgia" w:hint="default"/>
      <w:sz w:val="16"/>
    </w:rPr>
  </w:style>
  <w:style w:type="character" w:customStyle="1" w:styleId="StyleStyle7pt8pt">
    <w:name w:val="Style Style 7 pt + 8 pt"/>
    <w:rsid w:val="00EE0480"/>
    <w:rPr>
      <w:sz w:val="16"/>
    </w:rPr>
  </w:style>
  <w:style w:type="character" w:customStyle="1" w:styleId="StyleStyleThickunderlineBold1">
    <w:name w:val="Style Style Thick underline + Bold1"/>
    <w:rsid w:val="00EE0480"/>
    <w:rPr>
      <w:b/>
      <w:bCs/>
      <w:u w:val="thick"/>
    </w:rPr>
  </w:style>
  <w:style w:type="character" w:customStyle="1" w:styleId="StyleUnderline2">
    <w:name w:val="Style Underline2"/>
    <w:rsid w:val="00EE0480"/>
    <w:rPr>
      <w:u w:val="single"/>
    </w:rPr>
  </w:style>
  <w:style w:type="character" w:customStyle="1" w:styleId="ShrinkText">
    <w:name w:val="Shrink Text"/>
    <w:rsid w:val="00EE0480"/>
    <w:rPr>
      <w:sz w:val="16"/>
    </w:rPr>
  </w:style>
  <w:style w:type="character" w:customStyle="1" w:styleId="smallcaps">
    <w:name w:val="smallcaps"/>
    <w:rsid w:val="00EE0480"/>
  </w:style>
  <w:style w:type="character" w:customStyle="1" w:styleId="goldbldtext">
    <w:name w:val="goldbldtext"/>
    <w:rsid w:val="00EE0480"/>
  </w:style>
  <w:style w:type="character" w:customStyle="1" w:styleId="cardshighlight0">
    <w:name w:val="cardshighlight"/>
    <w:rsid w:val="00EE0480"/>
  </w:style>
  <w:style w:type="character" w:customStyle="1" w:styleId="cardsfont12pt1">
    <w:name w:val="cardsfont12pt"/>
    <w:rsid w:val="00EE0480"/>
  </w:style>
  <w:style w:type="character" w:customStyle="1" w:styleId="ft1">
    <w:name w:val="ft1"/>
    <w:rsid w:val="00EE0480"/>
  </w:style>
  <w:style w:type="character" w:customStyle="1" w:styleId="ft6">
    <w:name w:val="ft6"/>
    <w:rsid w:val="00EE0480"/>
  </w:style>
  <w:style w:type="character" w:customStyle="1" w:styleId="kicker">
    <w:name w:val="kicker"/>
    <w:rsid w:val="00EE0480"/>
  </w:style>
  <w:style w:type="character" w:customStyle="1" w:styleId="backcontent">
    <w:name w:val="backcontent"/>
    <w:rsid w:val="00EE0480"/>
  </w:style>
  <w:style w:type="character" w:customStyle="1" w:styleId="daystmp">
    <w:name w:val="daystmp"/>
    <w:rsid w:val="00EE0480"/>
  </w:style>
  <w:style w:type="character" w:customStyle="1" w:styleId="cardsfont12ptchar">
    <w:name w:val="cardsfont12ptchar"/>
    <w:rsid w:val="00EE0480"/>
  </w:style>
  <w:style w:type="character" w:customStyle="1" w:styleId="gal">
    <w:name w:val="gal"/>
    <w:rsid w:val="00EE0480"/>
  </w:style>
  <w:style w:type="character" w:customStyle="1" w:styleId="submitted">
    <w:name w:val="submitted"/>
    <w:rsid w:val="00EE0480"/>
  </w:style>
  <w:style w:type="character" w:customStyle="1" w:styleId="imagedateline">
    <w:name w:val="image_dateline"/>
    <w:rsid w:val="00EE0480"/>
  </w:style>
  <w:style w:type="character" w:customStyle="1" w:styleId="authordatecharchar">
    <w:name w:val="authordatecharchar"/>
    <w:rsid w:val="00EE0480"/>
  </w:style>
  <w:style w:type="character" w:customStyle="1" w:styleId="style1char0">
    <w:name w:val="style1char"/>
    <w:rsid w:val="00EE0480"/>
  </w:style>
  <w:style w:type="character" w:customStyle="1" w:styleId="tagcharchar0">
    <w:name w:val="tagcharchar"/>
    <w:rsid w:val="00EE0480"/>
  </w:style>
  <w:style w:type="character" w:customStyle="1" w:styleId="underlinedcharchar2">
    <w:name w:val="underlinedcharchar"/>
    <w:rsid w:val="00EE0480"/>
  </w:style>
  <w:style w:type="character" w:customStyle="1" w:styleId="BoxedChar">
    <w:name w:val="Boxed Char"/>
    <w:rsid w:val="00EE0480"/>
    <w:rPr>
      <w:rFonts w:ascii="Arial Narrow" w:hAnsi="Arial Narrow" w:hint="default"/>
      <w:b/>
      <w:bCs w:val="0"/>
      <w:sz w:val="18"/>
      <w:bdr w:val="single" w:sz="6" w:space="0" w:color="auto" w:frame="1"/>
    </w:rPr>
  </w:style>
  <w:style w:type="character" w:customStyle="1" w:styleId="Style11ptUnderline2">
    <w:name w:val="Style 11 pt Underline2"/>
    <w:rsid w:val="00EE0480"/>
    <w:rPr>
      <w:sz w:val="20"/>
      <w:u w:val="single"/>
    </w:rPr>
  </w:style>
  <w:style w:type="character" w:customStyle="1" w:styleId="Style11ptBoldUnderline2">
    <w:name w:val="Style 11 pt Bold Underline2"/>
    <w:rsid w:val="00EE0480"/>
    <w:rPr>
      <w:b/>
      <w:bCs/>
      <w:sz w:val="20"/>
      <w:u w:val="single"/>
    </w:rPr>
  </w:style>
  <w:style w:type="character" w:customStyle="1" w:styleId="nw">
    <w:name w:val="nw"/>
    <w:rsid w:val="00EE0480"/>
  </w:style>
  <w:style w:type="character" w:customStyle="1" w:styleId="Styleunderline11ptBoldBorderSinglesolidlineAuto">
    <w:name w:val="Style underline + 11 pt Bold Border: : (Single solid line Auto ..."/>
    <w:rsid w:val="00EE0480"/>
    <w:rPr>
      <w:b/>
      <w:bCs/>
      <w:sz w:val="20"/>
      <w:u w:val="single"/>
      <w:bdr w:val="single" w:sz="4" w:space="0" w:color="auto" w:frame="1"/>
    </w:rPr>
  </w:style>
  <w:style w:type="character" w:customStyle="1" w:styleId="cardCharCharChar1">
    <w:name w:val="card Char Char Char1"/>
    <w:rsid w:val="00EE0480"/>
    <w:rPr>
      <w:lang w:val="en-US" w:eastAsia="en-US" w:bidi="ar-SA"/>
    </w:rPr>
  </w:style>
  <w:style w:type="character" w:customStyle="1" w:styleId="authors1">
    <w:name w:val="authors1"/>
    <w:rsid w:val="00EE0480"/>
    <w:rPr>
      <w:rFonts w:ascii="Verdana" w:hAnsi="Verdana" w:hint="default"/>
      <w:b/>
      <w:bCs/>
      <w:color w:val="006699"/>
      <w:sz w:val="20"/>
      <w:szCs w:val="20"/>
    </w:rPr>
  </w:style>
  <w:style w:type="character" w:customStyle="1" w:styleId="headlinesectionlarge">
    <w:name w:val="headline_section_large"/>
    <w:rsid w:val="00EE0480"/>
  </w:style>
  <w:style w:type="character" w:customStyle="1" w:styleId="Styleunderline11ptBlack">
    <w:name w:val="Style underline + 11 pt Black"/>
    <w:rsid w:val="00EE0480"/>
    <w:rPr>
      <w:color w:val="000000"/>
      <w:sz w:val="20"/>
      <w:u w:val="single"/>
    </w:rPr>
  </w:style>
  <w:style w:type="character" w:customStyle="1" w:styleId="Styleunderline11ptBoldBlack">
    <w:name w:val="Style underline + 11 pt Bold Black"/>
    <w:rsid w:val="00EE0480"/>
    <w:rPr>
      <w:b/>
      <w:bCs/>
      <w:color w:val="000000"/>
      <w:sz w:val="20"/>
      <w:u w:val="single"/>
    </w:rPr>
  </w:style>
  <w:style w:type="character" w:customStyle="1" w:styleId="Style11ptBoldBlackUnderline">
    <w:name w:val="Style 11 pt Bold Black Underline"/>
    <w:rsid w:val="00EE0480"/>
    <w:rPr>
      <w:b/>
      <w:bCs/>
      <w:color w:val="000000"/>
      <w:sz w:val="20"/>
      <w:u w:val="single"/>
    </w:rPr>
  </w:style>
  <w:style w:type="character" w:customStyle="1" w:styleId="Style11ptBoldBlackUnderlineBorderSinglesolidline">
    <w:name w:val="Style 11 pt Bold Black Underline Border: : (Single solid line ..."/>
    <w:rsid w:val="00EE0480"/>
    <w:rPr>
      <w:b/>
      <w:bCs/>
      <w:color w:val="000000"/>
      <w:sz w:val="20"/>
      <w:u w:val="single"/>
      <w:bdr w:val="single" w:sz="4" w:space="0" w:color="auto" w:frame="1"/>
    </w:rPr>
  </w:style>
  <w:style w:type="character" w:customStyle="1" w:styleId="StyleLatinMeridien-Italic11ptItalicUnderline">
    <w:name w:val="Style (Latin) Meridien-Italic 11 pt Italic Underline"/>
    <w:rsid w:val="00EE0480"/>
    <w:rPr>
      <w:rFonts w:ascii="Meridien-Italic" w:hAnsi="Meridien-Italic" w:hint="default"/>
      <w:i/>
      <w:iCs/>
      <w:sz w:val="20"/>
      <w:u w:val="single"/>
    </w:rPr>
  </w:style>
  <w:style w:type="character" w:customStyle="1" w:styleId="Citation-AuthorDate">
    <w:name w:val="Citation - Author/Date"/>
    <w:rsid w:val="00EE0480"/>
    <w:rPr>
      <w:b/>
      <w:bCs w:val="0"/>
      <w:smallCaps/>
      <w:sz w:val="24"/>
      <w:u w:val="single"/>
    </w:rPr>
  </w:style>
  <w:style w:type="character" w:customStyle="1" w:styleId="underlinestylechar0">
    <w:name w:val="underlinestylechar"/>
    <w:rsid w:val="00EE0480"/>
  </w:style>
  <w:style w:type="character" w:customStyle="1" w:styleId="highlight">
    <w:name w:val="highlight"/>
    <w:rsid w:val="00EE0480"/>
  </w:style>
  <w:style w:type="character" w:customStyle="1" w:styleId="DottedUnderline0">
    <w:name w:val="Dotted Underline"/>
    <w:rsid w:val="00EE0480"/>
    <w:rPr>
      <w:rFonts w:ascii="Times New Roman" w:hAnsi="Times New Roman" w:cs="Times New Roman" w:hint="default"/>
      <w:sz w:val="20"/>
      <w:u w:val="dottedHeavy"/>
    </w:rPr>
  </w:style>
  <w:style w:type="character" w:customStyle="1" w:styleId="titleauthoretc">
    <w:name w:val="titleauthoretc"/>
    <w:rsid w:val="00EE0480"/>
  </w:style>
  <w:style w:type="character" w:customStyle="1" w:styleId="labeltext">
    <w:name w:val="labeltext"/>
    <w:rsid w:val="00EE0480"/>
  </w:style>
  <w:style w:type="character" w:customStyle="1" w:styleId="viewlink">
    <w:name w:val="viewlink"/>
    <w:rsid w:val="00EE0480"/>
  </w:style>
  <w:style w:type="character" w:customStyle="1" w:styleId="share">
    <w:name w:val="share"/>
    <w:rsid w:val="00EE0480"/>
  </w:style>
  <w:style w:type="character" w:customStyle="1" w:styleId="inlinkchart">
    <w:name w:val="inlink_chart"/>
    <w:rsid w:val="00EE0480"/>
  </w:style>
  <w:style w:type="character" w:customStyle="1" w:styleId="underLight">
    <w:name w:val="underLight"/>
    <w:uiPriority w:val="1"/>
    <w:qFormat/>
    <w:rsid w:val="00EE048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E0480"/>
  </w:style>
  <w:style w:type="character" w:customStyle="1" w:styleId="author-rss">
    <w:name w:val="author-rss"/>
    <w:rsid w:val="00EE0480"/>
  </w:style>
  <w:style w:type="character" w:customStyle="1" w:styleId="fbsharecountwrapper">
    <w:name w:val="fb_share_count_wrapper"/>
    <w:rsid w:val="00EE0480"/>
  </w:style>
  <w:style w:type="character" w:customStyle="1" w:styleId="fbbuttontext">
    <w:name w:val="fb_button_text"/>
    <w:rsid w:val="00EE0480"/>
  </w:style>
  <w:style w:type="character" w:customStyle="1" w:styleId="hw">
    <w:name w:val="hw"/>
    <w:rsid w:val="00EE0480"/>
  </w:style>
  <w:style w:type="character" w:customStyle="1" w:styleId="linktotop">
    <w:name w:val="linktotop"/>
    <w:rsid w:val="00EE0480"/>
  </w:style>
  <w:style w:type="character" w:customStyle="1" w:styleId="maintextbldleft">
    <w:name w:val="maintextbldleft"/>
    <w:rsid w:val="00EE0480"/>
  </w:style>
  <w:style w:type="character" w:customStyle="1" w:styleId="maintextleft">
    <w:name w:val="maintextleft"/>
    <w:rsid w:val="00EE0480"/>
  </w:style>
  <w:style w:type="character" w:customStyle="1" w:styleId="descriptionstyle1block">
    <w:name w:val="description style1 block"/>
    <w:rsid w:val="00EE0480"/>
  </w:style>
  <w:style w:type="character" w:customStyle="1" w:styleId="gutter-right-1">
    <w:name w:val="gutter-right-1"/>
    <w:basedOn w:val="DefaultParagraphFont"/>
    <w:rsid w:val="00EE0480"/>
  </w:style>
  <w:style w:type="character" w:customStyle="1" w:styleId="ssl3">
    <w:name w:val="ss_l3"/>
    <w:rsid w:val="00EE0480"/>
  </w:style>
  <w:style w:type="character" w:customStyle="1" w:styleId="FontStyle39">
    <w:name w:val="Font Style39"/>
    <w:uiPriority w:val="99"/>
    <w:rsid w:val="00EE0480"/>
    <w:rPr>
      <w:rFonts w:ascii="Constantia" w:hAnsi="Constantia" w:cs="Constantia" w:hint="default"/>
      <w:b/>
      <w:bCs/>
      <w:sz w:val="18"/>
      <w:szCs w:val="18"/>
    </w:rPr>
  </w:style>
  <w:style w:type="character" w:customStyle="1" w:styleId="6">
    <w:name w:val="6"/>
    <w:rsid w:val="00EE0480"/>
    <w:rPr>
      <w:rFonts w:ascii="Arial" w:hAnsi="Arial" w:cs="Arial" w:hint="default"/>
      <w:bCs/>
      <w:sz w:val="20"/>
      <w:u w:val="single"/>
      <w:lang w:val="en-US" w:eastAsia="en-US" w:bidi="ar-SA"/>
    </w:rPr>
  </w:style>
  <w:style w:type="character" w:customStyle="1" w:styleId="Header11">
    <w:name w:val="Header11"/>
    <w:rsid w:val="00EE0480"/>
  </w:style>
  <w:style w:type="character" w:customStyle="1" w:styleId="posa">
    <w:name w:val="pos(a)"/>
    <w:basedOn w:val="DefaultParagraphFont"/>
    <w:rsid w:val="00EE0480"/>
  </w:style>
  <w:style w:type="character" w:customStyle="1" w:styleId="u-hiddeninnarrowenv">
    <w:name w:val="u-hiddeninnarrowenv"/>
    <w:basedOn w:val="DefaultParagraphFont"/>
    <w:rsid w:val="00EE0480"/>
  </w:style>
  <w:style w:type="character" w:customStyle="1" w:styleId="followbutton-bird">
    <w:name w:val="followbutton-bird"/>
    <w:basedOn w:val="DefaultParagraphFont"/>
    <w:rsid w:val="00EE0480"/>
  </w:style>
  <w:style w:type="character" w:customStyle="1" w:styleId="tweetauthor-name">
    <w:name w:val="tweetauthor-name"/>
    <w:basedOn w:val="DefaultParagraphFont"/>
    <w:rsid w:val="00EE0480"/>
  </w:style>
  <w:style w:type="character" w:customStyle="1" w:styleId="tweetauthor-verifiedbadge">
    <w:name w:val="tweetauthor-verifiedbadge"/>
    <w:basedOn w:val="DefaultParagraphFont"/>
    <w:rsid w:val="00EE0480"/>
  </w:style>
  <w:style w:type="character" w:customStyle="1" w:styleId="tweetauthor-screenname">
    <w:name w:val="tweetauthor-screenname"/>
    <w:basedOn w:val="DefaultParagraphFont"/>
    <w:rsid w:val="00EE0480"/>
  </w:style>
  <w:style w:type="character" w:customStyle="1" w:styleId="u-hiddenvisually">
    <w:name w:val="u-hiddenvisually"/>
    <w:basedOn w:val="DefaultParagraphFont"/>
    <w:rsid w:val="00EE0480"/>
  </w:style>
  <w:style w:type="character" w:customStyle="1" w:styleId="tweetaction-stat">
    <w:name w:val="tweetaction-stat"/>
    <w:basedOn w:val="DefaultParagraphFont"/>
    <w:rsid w:val="00EE0480"/>
  </w:style>
  <w:style w:type="character" w:customStyle="1" w:styleId="related">
    <w:name w:val="related"/>
    <w:basedOn w:val="DefaultParagraphFont"/>
    <w:rsid w:val="00EE0480"/>
  </w:style>
  <w:style w:type="character" w:customStyle="1" w:styleId="related-content">
    <w:name w:val="related-content"/>
    <w:basedOn w:val="DefaultParagraphFont"/>
    <w:rsid w:val="00EE0480"/>
  </w:style>
  <w:style w:type="character" w:customStyle="1" w:styleId="name-of-author">
    <w:name w:val="name-of-author"/>
    <w:basedOn w:val="DefaultParagraphFont"/>
    <w:rsid w:val="00EE0480"/>
  </w:style>
  <w:style w:type="character" w:customStyle="1" w:styleId="first-name">
    <w:name w:val="first-name"/>
    <w:basedOn w:val="DefaultParagraphFont"/>
    <w:rsid w:val="00EE0480"/>
  </w:style>
  <w:style w:type="character" w:customStyle="1" w:styleId="last-name">
    <w:name w:val="last-name"/>
    <w:basedOn w:val="DefaultParagraphFont"/>
    <w:rsid w:val="00EE0480"/>
  </w:style>
  <w:style w:type="character" w:customStyle="1" w:styleId="caption10">
    <w:name w:val="caption1"/>
    <w:basedOn w:val="DefaultParagraphFont"/>
    <w:rsid w:val="00EE0480"/>
  </w:style>
  <w:style w:type="character" w:customStyle="1" w:styleId="recirc-text">
    <w:name w:val="&quot;recirc-text”"/>
    <w:basedOn w:val="DefaultParagraphFont"/>
    <w:rsid w:val="00EE0480"/>
  </w:style>
  <w:style w:type="character" w:customStyle="1" w:styleId="video-icon">
    <w:name w:val="video-icon"/>
    <w:basedOn w:val="DefaultParagraphFont"/>
    <w:rsid w:val="00EE0480"/>
  </w:style>
  <w:style w:type="character" w:customStyle="1" w:styleId="powa-shot-play-btn-text">
    <w:name w:val="powa-shot-play-btn-text"/>
    <w:basedOn w:val="DefaultParagraphFont"/>
    <w:rsid w:val="00EE0480"/>
  </w:style>
  <w:style w:type="character" w:customStyle="1" w:styleId="powa-shot-click">
    <w:name w:val="powa-shot-click"/>
    <w:basedOn w:val="DefaultParagraphFont"/>
    <w:rsid w:val="00EE0480"/>
  </w:style>
  <w:style w:type="character" w:customStyle="1" w:styleId="wpv-blurb">
    <w:name w:val="wpv-blurb"/>
    <w:basedOn w:val="DefaultParagraphFont"/>
    <w:rsid w:val="00EE0480"/>
  </w:style>
  <w:style w:type="character" w:customStyle="1" w:styleId="pb-caption">
    <w:name w:val="pb-caption"/>
    <w:basedOn w:val="DefaultParagraphFont"/>
    <w:rsid w:val="00EE0480"/>
  </w:style>
  <w:style w:type="character" w:customStyle="1" w:styleId="Heading5Char1">
    <w:name w:val="Heading 5 Char1"/>
    <w:aliases w:val="Text Char1"/>
    <w:basedOn w:val="DefaultParagraphFont"/>
    <w:semiHidden/>
    <w:rsid w:val="00EE048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EE0480"/>
    <w:rPr>
      <w:vertAlign w:val="baseline"/>
    </w:rPr>
  </w:style>
  <w:style w:type="character" w:customStyle="1" w:styleId="Heading7Char1">
    <w:name w:val="Heading 7 Char1"/>
    <w:basedOn w:val="DefaultParagraphFont"/>
    <w:semiHidden/>
    <w:rsid w:val="00EE048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EE048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E048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EE0480"/>
    <w:rPr>
      <w:rFonts w:ascii="Calibri" w:hAnsi="Calibri" w:cs="Calibri"/>
    </w:rPr>
  </w:style>
  <w:style w:type="numbering" w:customStyle="1" w:styleId="NoList2">
    <w:name w:val="No List2"/>
    <w:next w:val="NoList"/>
    <w:uiPriority w:val="99"/>
    <w:semiHidden/>
    <w:unhideWhenUsed/>
    <w:rsid w:val="00EE0480"/>
  </w:style>
  <w:style w:type="numbering" w:customStyle="1" w:styleId="NoList3">
    <w:name w:val="No List3"/>
    <w:next w:val="NoList"/>
    <w:uiPriority w:val="99"/>
    <w:semiHidden/>
    <w:unhideWhenUsed/>
    <w:rsid w:val="00EE0480"/>
  </w:style>
  <w:style w:type="numbering" w:customStyle="1" w:styleId="NoList4">
    <w:name w:val="No List4"/>
    <w:next w:val="NoList"/>
    <w:uiPriority w:val="99"/>
    <w:semiHidden/>
    <w:unhideWhenUsed/>
    <w:rsid w:val="00EE0480"/>
  </w:style>
  <w:style w:type="numbering" w:customStyle="1" w:styleId="NoList5">
    <w:name w:val="No List5"/>
    <w:next w:val="NoList"/>
    <w:semiHidden/>
    <w:unhideWhenUsed/>
    <w:rsid w:val="00EE0480"/>
  </w:style>
  <w:style w:type="paragraph" w:styleId="BlockText">
    <w:name w:val="Block Text"/>
    <w:basedOn w:val="Normal"/>
    <w:rsid w:val="00EE0480"/>
    <w:pPr>
      <w:ind w:left="229" w:right="229"/>
    </w:pPr>
    <w:rPr>
      <w:rFonts w:ascii="Verdana" w:hAnsi="Verdana"/>
      <w:szCs w:val="20"/>
    </w:rPr>
  </w:style>
  <w:style w:type="paragraph" w:styleId="NormalIndent">
    <w:name w:val="Normal Indent"/>
    <w:basedOn w:val="Normal"/>
    <w:rsid w:val="00EE0480"/>
    <w:pPr>
      <w:ind w:left="720"/>
    </w:pPr>
    <w:rPr>
      <w:szCs w:val="20"/>
    </w:rPr>
  </w:style>
  <w:style w:type="paragraph" w:styleId="EnvelopeReturn">
    <w:name w:val="envelope return"/>
    <w:basedOn w:val="Normal"/>
    <w:rsid w:val="00EE0480"/>
    <w:rPr>
      <w:szCs w:val="20"/>
    </w:rPr>
  </w:style>
  <w:style w:type="paragraph" w:styleId="EnvelopeAddress">
    <w:name w:val="envelope address"/>
    <w:basedOn w:val="Normal"/>
    <w:rsid w:val="00EE0480"/>
    <w:pPr>
      <w:framePr w:w="7920" w:h="1980" w:hRule="exact" w:hSpace="180" w:wrap="auto" w:hAnchor="page" w:xAlign="center" w:yAlign="bottom"/>
      <w:ind w:left="2880"/>
    </w:pPr>
    <w:rPr>
      <w:sz w:val="28"/>
    </w:rPr>
  </w:style>
  <w:style w:type="numbering" w:customStyle="1" w:styleId="NoList6">
    <w:name w:val="No List6"/>
    <w:next w:val="NoList"/>
    <w:uiPriority w:val="99"/>
    <w:semiHidden/>
    <w:unhideWhenUsed/>
    <w:rsid w:val="00EE0480"/>
  </w:style>
  <w:style w:type="numbering" w:customStyle="1" w:styleId="NoList7">
    <w:name w:val="No List7"/>
    <w:next w:val="NoList"/>
    <w:semiHidden/>
    <w:unhideWhenUsed/>
    <w:rsid w:val="00EE0480"/>
  </w:style>
  <w:style w:type="paragraph" w:styleId="ListBullet">
    <w:name w:val="List Bullet"/>
    <w:basedOn w:val="Normal"/>
    <w:link w:val="ListBulletChar"/>
    <w:uiPriority w:val="99"/>
    <w:unhideWhenUsed/>
    <w:rsid w:val="00EE0480"/>
    <w:pPr>
      <w:tabs>
        <w:tab w:val="num" w:pos="360"/>
      </w:tabs>
      <w:ind w:left="360" w:hanging="360"/>
      <w:contextualSpacing/>
    </w:pPr>
    <w:rPr>
      <w:rFonts w:eastAsia="Calibri"/>
    </w:rPr>
  </w:style>
  <w:style w:type="table" w:styleId="MediumGrid1">
    <w:name w:val="Medium Grid 1"/>
    <w:basedOn w:val="TableNormal"/>
    <w:uiPriority w:val="67"/>
    <w:rsid w:val="00EE048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EE0480"/>
    <w:rPr>
      <w:rFonts w:ascii="Arial Narrow" w:eastAsia="SimSun" w:hAnsi="Arial Narrow" w:cs="Calibri"/>
      <w:sz w:val="20"/>
      <w:szCs w:val="22"/>
    </w:rPr>
  </w:style>
  <w:style w:type="numbering" w:customStyle="1" w:styleId="NoList11">
    <w:name w:val="No List11"/>
    <w:next w:val="NoList"/>
    <w:uiPriority w:val="99"/>
    <w:semiHidden/>
    <w:unhideWhenUsed/>
    <w:rsid w:val="00EE0480"/>
  </w:style>
  <w:style w:type="numbering" w:customStyle="1" w:styleId="NoList111">
    <w:name w:val="No List111"/>
    <w:next w:val="NoList"/>
    <w:uiPriority w:val="99"/>
    <w:semiHidden/>
    <w:unhideWhenUsed/>
    <w:rsid w:val="00EE0480"/>
  </w:style>
  <w:style w:type="numbering" w:customStyle="1" w:styleId="NoList1111">
    <w:name w:val="No List1111"/>
    <w:next w:val="NoList"/>
    <w:uiPriority w:val="99"/>
    <w:semiHidden/>
    <w:unhideWhenUsed/>
    <w:rsid w:val="00EE0480"/>
  </w:style>
  <w:style w:type="numbering" w:customStyle="1" w:styleId="NoList11111">
    <w:name w:val="No List11111"/>
    <w:next w:val="NoList"/>
    <w:uiPriority w:val="99"/>
    <w:semiHidden/>
    <w:unhideWhenUsed/>
    <w:rsid w:val="00EE0480"/>
  </w:style>
  <w:style w:type="numbering" w:customStyle="1" w:styleId="NoList111111">
    <w:name w:val="No List111111"/>
    <w:next w:val="NoList"/>
    <w:uiPriority w:val="99"/>
    <w:semiHidden/>
    <w:unhideWhenUsed/>
    <w:rsid w:val="00EE0480"/>
  </w:style>
  <w:style w:type="numbering" w:customStyle="1" w:styleId="NoList1111111">
    <w:name w:val="No List1111111"/>
    <w:next w:val="NoList"/>
    <w:uiPriority w:val="99"/>
    <w:semiHidden/>
    <w:unhideWhenUsed/>
    <w:rsid w:val="00EE0480"/>
  </w:style>
  <w:style w:type="numbering" w:customStyle="1" w:styleId="NoList11111111">
    <w:name w:val="No List11111111"/>
    <w:next w:val="NoList"/>
    <w:uiPriority w:val="99"/>
    <w:semiHidden/>
    <w:unhideWhenUsed/>
    <w:rsid w:val="00EE0480"/>
  </w:style>
  <w:style w:type="numbering" w:customStyle="1" w:styleId="NoList111111111">
    <w:name w:val="No List111111111"/>
    <w:next w:val="NoList"/>
    <w:uiPriority w:val="99"/>
    <w:semiHidden/>
    <w:unhideWhenUsed/>
    <w:rsid w:val="00EE0480"/>
  </w:style>
  <w:style w:type="numbering" w:customStyle="1" w:styleId="NoList1111111111">
    <w:name w:val="No List1111111111"/>
    <w:next w:val="NoList"/>
    <w:uiPriority w:val="99"/>
    <w:semiHidden/>
    <w:unhideWhenUsed/>
    <w:rsid w:val="00EE0480"/>
  </w:style>
  <w:style w:type="numbering" w:customStyle="1" w:styleId="NoList11111111111">
    <w:name w:val="No List11111111111"/>
    <w:next w:val="NoList"/>
    <w:uiPriority w:val="99"/>
    <w:semiHidden/>
    <w:unhideWhenUsed/>
    <w:rsid w:val="00EE0480"/>
  </w:style>
  <w:style w:type="numbering" w:customStyle="1" w:styleId="NoList111111111111">
    <w:name w:val="No List111111111111"/>
    <w:next w:val="NoList"/>
    <w:uiPriority w:val="99"/>
    <w:semiHidden/>
    <w:unhideWhenUsed/>
    <w:rsid w:val="00EE0480"/>
  </w:style>
  <w:style w:type="numbering" w:customStyle="1" w:styleId="NoList1111111111111">
    <w:name w:val="No List1111111111111"/>
    <w:next w:val="NoList"/>
    <w:uiPriority w:val="99"/>
    <w:semiHidden/>
    <w:unhideWhenUsed/>
    <w:rsid w:val="00EE0480"/>
  </w:style>
  <w:style w:type="numbering" w:customStyle="1" w:styleId="NoList11111111111111">
    <w:name w:val="No List11111111111111"/>
    <w:next w:val="NoList"/>
    <w:uiPriority w:val="99"/>
    <w:semiHidden/>
    <w:unhideWhenUsed/>
    <w:rsid w:val="00EE0480"/>
  </w:style>
  <w:style w:type="numbering" w:customStyle="1" w:styleId="NoList111111111111111">
    <w:name w:val="No List111111111111111"/>
    <w:next w:val="NoList"/>
    <w:uiPriority w:val="99"/>
    <w:semiHidden/>
    <w:unhideWhenUsed/>
    <w:rsid w:val="00EE0480"/>
  </w:style>
  <w:style w:type="numbering" w:customStyle="1" w:styleId="NoList1111111111111111">
    <w:name w:val="No List1111111111111111"/>
    <w:next w:val="NoList"/>
    <w:uiPriority w:val="99"/>
    <w:semiHidden/>
    <w:unhideWhenUsed/>
    <w:rsid w:val="00EE0480"/>
  </w:style>
  <w:style w:type="numbering" w:customStyle="1" w:styleId="NoList11111111111111111">
    <w:name w:val="No List11111111111111111"/>
    <w:next w:val="NoList"/>
    <w:uiPriority w:val="99"/>
    <w:semiHidden/>
    <w:unhideWhenUsed/>
    <w:rsid w:val="00EE0480"/>
  </w:style>
  <w:style w:type="character" w:customStyle="1" w:styleId="FontStyle220">
    <w:name w:val="Font Style220"/>
    <w:basedOn w:val="DefaultParagraphFont"/>
    <w:uiPriority w:val="99"/>
    <w:rsid w:val="00EE0480"/>
    <w:rPr>
      <w:rFonts w:ascii="Candara" w:hAnsi="Candara" w:cs="Candara" w:hint="default"/>
      <w:i/>
      <w:iCs/>
      <w:sz w:val="18"/>
      <w:szCs w:val="18"/>
    </w:rPr>
  </w:style>
  <w:style w:type="character" w:customStyle="1" w:styleId="FontStyle290">
    <w:name w:val="Font Style290"/>
    <w:basedOn w:val="DefaultParagraphFont"/>
    <w:uiPriority w:val="99"/>
    <w:rsid w:val="00EE048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E0480"/>
    <w:rPr>
      <w:rFonts w:ascii="Arial" w:hAnsi="Arial" w:cs="Arial"/>
      <w:b/>
      <w:bCs/>
      <w:sz w:val="16"/>
      <w:szCs w:val="16"/>
    </w:rPr>
  </w:style>
  <w:style w:type="paragraph" w:customStyle="1" w:styleId="analytic0">
    <w:name w:val="analytic"/>
    <w:basedOn w:val="Normal"/>
    <w:link w:val="analyticChar0"/>
    <w:uiPriority w:val="4"/>
    <w:qFormat/>
    <w:rsid w:val="00EE0480"/>
    <w:pPr>
      <w:spacing w:before="120"/>
    </w:pPr>
    <w:rPr>
      <w:b/>
      <w:sz w:val="20"/>
    </w:rPr>
  </w:style>
  <w:style w:type="character" w:customStyle="1" w:styleId="analyticChar0">
    <w:name w:val="analytic Char"/>
    <w:basedOn w:val="DefaultParagraphFont"/>
    <w:link w:val="analytic0"/>
    <w:uiPriority w:val="4"/>
    <w:rsid w:val="00EE0480"/>
    <w:rPr>
      <w:rFonts w:ascii="Calibri" w:hAnsi="Calibri"/>
      <w:b/>
      <w:sz w:val="20"/>
    </w:rPr>
  </w:style>
  <w:style w:type="character" w:customStyle="1" w:styleId="m-5498913268213319940gmail-styleunderline">
    <w:name w:val="m_-5498913268213319940gmail-styleunderline"/>
    <w:basedOn w:val="DefaultParagraphFont"/>
    <w:rsid w:val="00EE0480"/>
  </w:style>
  <w:style w:type="paragraph" w:customStyle="1" w:styleId="speakable">
    <w:name w:val="speakable"/>
    <w:basedOn w:val="Normal"/>
    <w:uiPriority w:val="99"/>
    <w:qFormat/>
    <w:rsid w:val="00EE0480"/>
    <w:pPr>
      <w:spacing w:before="100" w:beforeAutospacing="1" w:after="100" w:afterAutospacing="1"/>
    </w:pPr>
  </w:style>
  <w:style w:type="character" w:customStyle="1" w:styleId="overlay">
    <w:name w:val="overlay"/>
    <w:basedOn w:val="DefaultParagraphFont"/>
    <w:rsid w:val="00EE0480"/>
  </w:style>
  <w:style w:type="character" w:customStyle="1" w:styleId="copyright">
    <w:name w:val="copyright"/>
    <w:basedOn w:val="DefaultParagraphFont"/>
    <w:rsid w:val="00EE0480"/>
  </w:style>
  <w:style w:type="character" w:customStyle="1" w:styleId="TagCharCharCharChar">
    <w:name w:val="Tag Char Char Char Char"/>
    <w:basedOn w:val="DefaultParagraphFont"/>
    <w:rsid w:val="00EE0480"/>
    <w:rPr>
      <w:rFonts w:ascii="Calibri" w:hAnsi="Calibri" w:cs="Calibri"/>
      <w:b/>
      <w:sz w:val="24"/>
    </w:rPr>
  </w:style>
  <w:style w:type="paragraph" w:customStyle="1" w:styleId="g-body">
    <w:name w:val="g-body"/>
    <w:basedOn w:val="Normal"/>
    <w:uiPriority w:val="99"/>
    <w:qFormat/>
    <w:rsid w:val="00EE0480"/>
    <w:pPr>
      <w:spacing w:before="100" w:beforeAutospacing="1" w:after="100" w:afterAutospacing="1"/>
    </w:pPr>
  </w:style>
  <w:style w:type="paragraph" w:customStyle="1" w:styleId="g-pstyle0">
    <w:name w:val="g-pstyle0"/>
    <w:basedOn w:val="Normal"/>
    <w:uiPriority w:val="99"/>
    <w:qFormat/>
    <w:rsid w:val="00EE0480"/>
    <w:pPr>
      <w:spacing w:before="100" w:beforeAutospacing="1" w:after="100" w:afterAutospacing="1"/>
    </w:pPr>
  </w:style>
  <w:style w:type="paragraph" w:customStyle="1" w:styleId="g-pstyle1">
    <w:name w:val="g-pstyle1"/>
    <w:basedOn w:val="Normal"/>
    <w:uiPriority w:val="99"/>
    <w:qFormat/>
    <w:rsid w:val="00EE0480"/>
    <w:pPr>
      <w:spacing w:before="100" w:beforeAutospacing="1" w:after="100" w:afterAutospacing="1"/>
    </w:pPr>
  </w:style>
  <w:style w:type="paragraph" w:customStyle="1" w:styleId="g-asset-hed">
    <w:name w:val="g-asset-hed"/>
    <w:basedOn w:val="Normal"/>
    <w:uiPriority w:val="99"/>
    <w:qFormat/>
    <w:rsid w:val="00EE0480"/>
    <w:pPr>
      <w:spacing w:before="100" w:beforeAutospacing="1" w:after="100" w:afterAutospacing="1"/>
    </w:pPr>
  </w:style>
  <w:style w:type="paragraph" w:customStyle="1" w:styleId="js-tweet-text">
    <w:name w:val="js-tweet-text"/>
    <w:basedOn w:val="Normal"/>
    <w:uiPriority w:val="99"/>
    <w:qFormat/>
    <w:rsid w:val="00EE0480"/>
    <w:pPr>
      <w:spacing w:before="100" w:beforeAutospacing="1" w:after="100" w:afterAutospacing="1"/>
    </w:pPr>
  </w:style>
  <w:style w:type="paragraph" w:customStyle="1" w:styleId="style41">
    <w:name w:val="style4"/>
    <w:basedOn w:val="Normal"/>
    <w:uiPriority w:val="99"/>
    <w:qFormat/>
    <w:rsid w:val="00EE0480"/>
    <w:pPr>
      <w:spacing w:before="100" w:beforeAutospacing="1" w:after="100" w:afterAutospacing="1"/>
    </w:pPr>
  </w:style>
  <w:style w:type="paragraph" w:customStyle="1" w:styleId="speech">
    <w:name w:val="speech"/>
    <w:basedOn w:val="Normal"/>
    <w:uiPriority w:val="99"/>
    <w:qFormat/>
    <w:rsid w:val="00EE0480"/>
    <w:pPr>
      <w:spacing w:before="100" w:beforeAutospacing="1" w:after="100" w:afterAutospacing="1"/>
    </w:pPr>
  </w:style>
  <w:style w:type="character" w:customStyle="1" w:styleId="adtext">
    <w:name w:val="adtext"/>
    <w:basedOn w:val="DefaultParagraphFont"/>
    <w:rsid w:val="00EE0480"/>
  </w:style>
  <w:style w:type="character" w:customStyle="1" w:styleId="UL-Bold">
    <w:name w:val="UL-Bold"/>
    <w:basedOn w:val="DefaultParagraphFont"/>
    <w:rsid w:val="00EE0480"/>
    <w:rPr>
      <w:u w:val="thick"/>
    </w:rPr>
  </w:style>
  <w:style w:type="character" w:customStyle="1" w:styleId="UL-None">
    <w:name w:val="UL-None"/>
    <w:basedOn w:val="DefaultParagraphFont"/>
    <w:rsid w:val="00EE0480"/>
    <w:rPr>
      <w:strike w:val="0"/>
      <w:dstrike w:val="0"/>
      <w:u w:val="none"/>
      <w:effect w:val="none"/>
    </w:rPr>
  </w:style>
  <w:style w:type="character" w:customStyle="1" w:styleId="gl">
    <w:name w:val="gl"/>
    <w:basedOn w:val="DefaultParagraphFont"/>
    <w:rsid w:val="00EE0480"/>
  </w:style>
  <w:style w:type="character" w:customStyle="1" w:styleId="qu730rj69h">
    <w:name w:val="qu730rj69h"/>
    <w:basedOn w:val="DefaultParagraphFont"/>
    <w:rsid w:val="00EE0480"/>
  </w:style>
  <w:style w:type="paragraph" w:customStyle="1" w:styleId="optext">
    <w:name w:val="optext"/>
    <w:basedOn w:val="Normal"/>
    <w:uiPriority w:val="99"/>
    <w:qFormat/>
    <w:rsid w:val="00EE0480"/>
    <w:pPr>
      <w:spacing w:before="100" w:beforeAutospacing="1" w:after="100" w:afterAutospacing="1"/>
    </w:pPr>
  </w:style>
  <w:style w:type="character" w:customStyle="1" w:styleId="lmy74qr12z">
    <w:name w:val="lmy74qr12z"/>
    <w:basedOn w:val="DefaultParagraphFont"/>
    <w:rsid w:val="00EE0480"/>
  </w:style>
  <w:style w:type="character" w:customStyle="1" w:styleId="icr880">
    <w:name w:val="icr880"/>
    <w:basedOn w:val="DefaultParagraphFont"/>
    <w:rsid w:val="00EE0480"/>
  </w:style>
  <w:style w:type="character" w:customStyle="1" w:styleId="hx23q54">
    <w:name w:val="hx23q54"/>
    <w:basedOn w:val="DefaultParagraphFont"/>
    <w:rsid w:val="00EE0480"/>
  </w:style>
  <w:style w:type="character" w:customStyle="1" w:styleId="m-5348258726587825636gmail-style13ptbold">
    <w:name w:val="m_-5348258726587825636gmail-style13ptbold"/>
    <w:basedOn w:val="DefaultParagraphFont"/>
    <w:rsid w:val="00EE0480"/>
  </w:style>
  <w:style w:type="character" w:customStyle="1" w:styleId="m-5348258726587825636gmail-styleunderline">
    <w:name w:val="m_-5348258726587825636gmail-styleunderline"/>
    <w:basedOn w:val="DefaultParagraphFont"/>
    <w:rsid w:val="00EE0480"/>
  </w:style>
  <w:style w:type="character" w:customStyle="1" w:styleId="UnderlineCharChar1">
    <w:name w:val="Underline Char Char1"/>
    <w:basedOn w:val="DefaultParagraphFont"/>
    <w:rsid w:val="00EE0480"/>
    <w:rPr>
      <w:u w:val="single"/>
      <w:lang w:val="en-US" w:eastAsia="en-US" w:bidi="ar-SA"/>
    </w:rPr>
  </w:style>
  <w:style w:type="character" w:customStyle="1" w:styleId="m4385445901877740177gmail-styleunderline">
    <w:name w:val="m_4385445901877740177gmail-styleunderline"/>
    <w:basedOn w:val="DefaultParagraphFont"/>
    <w:rsid w:val="00EE0480"/>
  </w:style>
  <w:style w:type="character" w:customStyle="1" w:styleId="CardsFont12ptCharChar">
    <w:name w:val="Cards + Font: 12 pt Char Char"/>
    <w:basedOn w:val="DefaultParagraphFont"/>
    <w:rsid w:val="00EE0480"/>
    <w:rPr>
      <w:sz w:val="24"/>
      <w:szCs w:val="24"/>
      <w:u w:val="thick"/>
      <w:lang w:val="en-US" w:eastAsia="en-US" w:bidi="ar-SA"/>
    </w:rPr>
  </w:style>
  <w:style w:type="character" w:customStyle="1" w:styleId="NothingChar1">
    <w:name w:val="Nothing Char1"/>
    <w:basedOn w:val="DefaultParagraphFont"/>
    <w:rsid w:val="00EE0480"/>
    <w:rPr>
      <w:lang w:val="en-US" w:eastAsia="en-US" w:bidi="ar-SA"/>
    </w:rPr>
  </w:style>
  <w:style w:type="paragraph" w:customStyle="1" w:styleId="useless">
    <w:name w:val="useless"/>
    <w:basedOn w:val="Normal"/>
    <w:uiPriority w:val="99"/>
    <w:qFormat/>
    <w:rsid w:val="00EE0480"/>
    <w:rPr>
      <w:sz w:val="12"/>
    </w:rPr>
  </w:style>
  <w:style w:type="character" w:customStyle="1" w:styleId="DDIUnderline">
    <w:name w:val="DDI Underline"/>
    <w:qFormat/>
    <w:rsid w:val="00EE0480"/>
    <w:rPr>
      <w:rFonts w:ascii="Times New Roman" w:hAnsi="Times New Roman"/>
      <w:sz w:val="24"/>
      <w:u w:val="single"/>
    </w:rPr>
  </w:style>
  <w:style w:type="character" w:customStyle="1" w:styleId="Char1">
    <w:name w:val="Char1"/>
    <w:basedOn w:val="DefaultParagraphFont"/>
    <w:rsid w:val="00EE0480"/>
    <w:rPr>
      <w:rFonts w:cs="Arial"/>
      <w:b/>
      <w:bCs/>
      <w:iCs/>
      <w:sz w:val="24"/>
      <w:szCs w:val="28"/>
      <w:lang w:val="en-US" w:eastAsia="en-US" w:bidi="ar-SA"/>
    </w:rPr>
  </w:style>
  <w:style w:type="paragraph" w:customStyle="1" w:styleId="ALLCAPS">
    <w:name w:val="ALL CAPS"/>
    <w:basedOn w:val="Normal"/>
    <w:link w:val="ALLCAPSChar"/>
    <w:qFormat/>
    <w:rsid w:val="00EE0480"/>
    <w:rPr>
      <w:b/>
      <w:caps/>
    </w:rPr>
  </w:style>
  <w:style w:type="character" w:customStyle="1" w:styleId="ALLCAPSChar">
    <w:name w:val="ALL CAPS Char"/>
    <w:basedOn w:val="DefaultParagraphFont"/>
    <w:link w:val="ALLCAPS"/>
    <w:rsid w:val="00EE0480"/>
    <w:rPr>
      <w:rFonts w:ascii="Calibri" w:hAnsi="Calibri"/>
      <w:b/>
      <w:caps/>
      <w:sz w:val="22"/>
    </w:rPr>
  </w:style>
  <w:style w:type="paragraph" w:customStyle="1" w:styleId="TagCharCharCharCharCharCharChar0">
    <w:name w:val="Tag Char Char Char Char Char Char Char"/>
    <w:basedOn w:val="Normal"/>
    <w:link w:val="TagCharCharCharCharCharCharCharChar"/>
    <w:qFormat/>
    <w:rsid w:val="00EE0480"/>
    <w:rPr>
      <w:b/>
    </w:rPr>
  </w:style>
  <w:style w:type="character" w:customStyle="1" w:styleId="TagCharCharCharCharCharCharCharChar">
    <w:name w:val="Tag Char Char Char Char Char Char Char Char"/>
    <w:basedOn w:val="DefaultParagraphFont"/>
    <w:link w:val="TagCharCharCharCharCharCharChar0"/>
    <w:rsid w:val="00EE0480"/>
    <w:rPr>
      <w:rFonts w:ascii="Calibri" w:hAnsi="Calibri"/>
      <w:b/>
      <w:sz w:val="22"/>
    </w:rPr>
  </w:style>
  <w:style w:type="character" w:customStyle="1" w:styleId="10ptnotbold">
    <w:name w:val="10ptnotbold"/>
    <w:basedOn w:val="DefaultParagraphFont"/>
    <w:rsid w:val="00EE0480"/>
    <w:rPr>
      <w:sz w:val="20"/>
    </w:rPr>
  </w:style>
  <w:style w:type="character" w:customStyle="1" w:styleId="Cites-AuthorDate">
    <w:name w:val="Cites-Author/Date"/>
    <w:rsid w:val="00EE0480"/>
    <w:rPr>
      <w:rFonts w:ascii="Helvetica" w:hAnsi="Helvetica"/>
      <w:b/>
      <w:sz w:val="22"/>
      <w:szCs w:val="24"/>
      <w:u w:val="thick"/>
    </w:rPr>
  </w:style>
  <w:style w:type="paragraph" w:customStyle="1" w:styleId="CiteTag">
    <w:name w:val="Cite/Tag"/>
    <w:basedOn w:val="Normal"/>
    <w:uiPriority w:val="99"/>
    <w:qFormat/>
    <w:rsid w:val="00EE0480"/>
    <w:rPr>
      <w:rFonts w:eastAsia="Cambria"/>
      <w:b/>
    </w:rPr>
  </w:style>
  <w:style w:type="character" w:customStyle="1" w:styleId="CardsFont6ptChar1">
    <w:name w:val="Cards + Font: 6 pt Char1"/>
    <w:basedOn w:val="CardsChar"/>
    <w:link w:val="CardsFont6pt"/>
    <w:uiPriority w:val="99"/>
    <w:rsid w:val="00EE0480"/>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EE0480"/>
  </w:style>
  <w:style w:type="character" w:customStyle="1" w:styleId="m489902567989944824gmail-styleunderline">
    <w:name w:val="m_489902567989944824gmail-styleunderline"/>
    <w:basedOn w:val="DefaultParagraphFont"/>
    <w:rsid w:val="00EE0480"/>
  </w:style>
  <w:style w:type="character" w:customStyle="1" w:styleId="UnresolvedMention2">
    <w:name w:val="Unresolved Mention2"/>
    <w:basedOn w:val="DefaultParagraphFont"/>
    <w:uiPriority w:val="99"/>
    <w:rsid w:val="00EE0480"/>
    <w:rPr>
      <w:color w:val="808080"/>
      <w:shd w:val="clear" w:color="auto" w:fill="E6E6E6"/>
    </w:rPr>
  </w:style>
  <w:style w:type="character" w:customStyle="1" w:styleId="swauthor">
    <w:name w:val="sw_author"/>
    <w:rsid w:val="00EE0480"/>
  </w:style>
  <w:style w:type="character" w:customStyle="1" w:styleId="UnderlineCharChar3">
    <w:name w:val="Underline Char Char3"/>
    <w:rsid w:val="00EE0480"/>
    <w:rPr>
      <w:szCs w:val="24"/>
      <w:u w:val="single"/>
      <w:lang w:val="en-US" w:eastAsia="en-US" w:bidi="ar-SA"/>
    </w:rPr>
  </w:style>
  <w:style w:type="character" w:customStyle="1" w:styleId="tl8wme">
    <w:name w:val="tl8wme"/>
    <w:basedOn w:val="DefaultParagraphFont"/>
    <w:rsid w:val="00EE0480"/>
  </w:style>
  <w:style w:type="character" w:customStyle="1" w:styleId="Mention3">
    <w:name w:val="Mention3"/>
    <w:basedOn w:val="DefaultParagraphFont"/>
    <w:uiPriority w:val="99"/>
    <w:semiHidden/>
    <w:unhideWhenUsed/>
    <w:rsid w:val="00EE0480"/>
    <w:rPr>
      <w:color w:val="2B579A"/>
      <w:shd w:val="clear" w:color="auto" w:fill="E6E6E6"/>
    </w:rPr>
  </w:style>
  <w:style w:type="character" w:customStyle="1" w:styleId="m-5251091010484660064gmail-style13ptbold">
    <w:name w:val="m_-5251091010484660064gmail-style13ptbold"/>
    <w:basedOn w:val="DefaultParagraphFont"/>
    <w:rsid w:val="00EE0480"/>
  </w:style>
  <w:style w:type="character" w:customStyle="1" w:styleId="m-5251091010484660064gmail-styleunderline">
    <w:name w:val="m_-5251091010484660064gmail-styleunderline"/>
    <w:basedOn w:val="DefaultParagraphFont"/>
    <w:rsid w:val="00EE0480"/>
  </w:style>
  <w:style w:type="character" w:customStyle="1" w:styleId="tablecaption">
    <w:name w:val="tablecaption"/>
    <w:basedOn w:val="DefaultParagraphFont"/>
    <w:rsid w:val="00EE0480"/>
  </w:style>
  <w:style w:type="character" w:customStyle="1" w:styleId="StyleLatinHelvetica105ptBlack">
    <w:name w:val="Style (Latin) Helvetica 10.5 pt Black"/>
    <w:basedOn w:val="DefaultParagraphFont"/>
    <w:rsid w:val="00EE0480"/>
    <w:rPr>
      <w:rFonts w:ascii="Times New Roman" w:hAnsi="Times New Roman"/>
      <w:color w:val="000000"/>
      <w:sz w:val="21"/>
    </w:rPr>
  </w:style>
  <w:style w:type="character" w:customStyle="1" w:styleId="m-413333960618644972gmail-style13ptbold">
    <w:name w:val="m_-413333960618644972gmail-style13ptbold"/>
    <w:basedOn w:val="DefaultParagraphFont"/>
    <w:rsid w:val="00EE0480"/>
  </w:style>
  <w:style w:type="character" w:customStyle="1" w:styleId="m-413333960618644972gmail-styleunderline">
    <w:name w:val="m_-413333960618644972gmail-styleunderline"/>
    <w:basedOn w:val="DefaultParagraphFont"/>
    <w:rsid w:val="00EE0480"/>
  </w:style>
  <w:style w:type="character" w:customStyle="1" w:styleId="m8314098763611656848gmail-stylestylebold12pt">
    <w:name w:val="m_8314098763611656848gmail-stylestylebold12pt"/>
    <w:basedOn w:val="DefaultParagraphFont"/>
    <w:rsid w:val="00EE0480"/>
  </w:style>
  <w:style w:type="character" w:customStyle="1" w:styleId="m8314098763611656848gmail-styleboldunderline">
    <w:name w:val="m_8314098763611656848gmail-styleboldunderline"/>
    <w:basedOn w:val="DefaultParagraphFont"/>
    <w:rsid w:val="00EE0480"/>
  </w:style>
  <w:style w:type="paragraph" w:customStyle="1" w:styleId="Spacer">
    <w:name w:val="Spacer"/>
    <w:basedOn w:val="Heading1"/>
    <w:link w:val="SpacerChar"/>
    <w:autoRedefine/>
    <w:uiPriority w:val="4"/>
    <w:qFormat/>
    <w:rsid w:val="00EE0480"/>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EE0480"/>
    <w:rPr>
      <w:rFonts w:ascii="Georgia" w:eastAsiaTheme="majorEastAsia" w:hAnsi="Georgia" w:cstheme="majorBidi"/>
      <w:b/>
      <w:szCs w:val="32"/>
    </w:rPr>
  </w:style>
  <w:style w:type="paragraph" w:customStyle="1" w:styleId="msonormal0">
    <w:name w:val="msonormal"/>
    <w:basedOn w:val="Normal"/>
    <w:rsid w:val="00EE0480"/>
    <w:pPr>
      <w:spacing w:before="100" w:beforeAutospacing="1" w:after="100" w:afterAutospacing="1"/>
    </w:pPr>
  </w:style>
  <w:style w:type="paragraph" w:customStyle="1" w:styleId="TxBr41p1">
    <w:name w:val="TxBr_41p1"/>
    <w:basedOn w:val="Normal"/>
    <w:qFormat/>
    <w:rsid w:val="00EE0480"/>
    <w:pPr>
      <w:tabs>
        <w:tab w:val="left" w:pos="204"/>
      </w:tabs>
      <w:autoSpaceDE w:val="0"/>
      <w:autoSpaceDN w:val="0"/>
      <w:adjustRightInd w:val="0"/>
      <w:spacing w:line="238" w:lineRule="atLeast"/>
      <w:jc w:val="both"/>
    </w:pPr>
  </w:style>
  <w:style w:type="character" w:customStyle="1" w:styleId="BlockTitleCharChar">
    <w:name w:val="Block Title Char Char"/>
    <w:rsid w:val="00EE0480"/>
    <w:rPr>
      <w:rFonts w:ascii="Georgia" w:eastAsia="Times New Roman" w:hAnsi="Georgia" w:cs="Arial" w:hint="default"/>
      <w:b/>
      <w:bCs/>
      <w:kern w:val="32"/>
      <w:sz w:val="28"/>
      <w:szCs w:val="32"/>
    </w:rPr>
  </w:style>
  <w:style w:type="character" w:customStyle="1" w:styleId="CiteReal0">
    <w:name w:val="CiteReal"/>
    <w:uiPriority w:val="1"/>
    <w:qFormat/>
    <w:rsid w:val="00EE0480"/>
    <w:rPr>
      <w:rFonts w:ascii="Arial" w:hAnsi="Arial"/>
      <w:b/>
      <w:sz w:val="24"/>
      <w:u w:val="single"/>
    </w:rPr>
  </w:style>
  <w:style w:type="character" w:customStyle="1" w:styleId="dropcap1">
    <w:name w:val="dropcap1"/>
    <w:rsid w:val="00EE0480"/>
  </w:style>
  <w:style w:type="paragraph" w:customStyle="1" w:styleId="Style31">
    <w:name w:val="Style31"/>
    <w:basedOn w:val="Normal"/>
    <w:uiPriority w:val="99"/>
    <w:rsid w:val="00EE0480"/>
    <w:pPr>
      <w:spacing w:line="197" w:lineRule="exact"/>
      <w:jc w:val="both"/>
    </w:pPr>
    <w:rPr>
      <w:rFonts w:ascii="Palatino Linotype" w:hAnsi="Palatino Linotype" w:cs="Palatino Linotype"/>
    </w:rPr>
  </w:style>
  <w:style w:type="paragraph" w:customStyle="1" w:styleId="Style42">
    <w:name w:val="Style42"/>
    <w:basedOn w:val="Normal"/>
    <w:uiPriority w:val="99"/>
    <w:rsid w:val="00EE0480"/>
    <w:pPr>
      <w:spacing w:line="202" w:lineRule="exact"/>
      <w:jc w:val="both"/>
    </w:pPr>
    <w:rPr>
      <w:rFonts w:ascii="Palatino Linotype" w:hAnsi="Palatino Linotype" w:cs="Palatino Linotype"/>
    </w:rPr>
  </w:style>
  <w:style w:type="paragraph" w:customStyle="1" w:styleId="Style51">
    <w:name w:val="Style51"/>
    <w:basedOn w:val="Normal"/>
    <w:uiPriority w:val="99"/>
    <w:rsid w:val="00EE0480"/>
    <w:pPr>
      <w:spacing w:line="200" w:lineRule="exact"/>
      <w:jc w:val="both"/>
    </w:pPr>
    <w:rPr>
      <w:rFonts w:ascii="Palatino Linotype" w:hAnsi="Palatino Linotype" w:cs="Palatino Linotype"/>
    </w:rPr>
  </w:style>
  <w:style w:type="character" w:customStyle="1" w:styleId="FontStyle72">
    <w:name w:val="Font Style72"/>
    <w:uiPriority w:val="99"/>
    <w:rsid w:val="00EE0480"/>
    <w:rPr>
      <w:rFonts w:ascii="Cambria" w:hAnsi="Cambria" w:cs="Cambria" w:hint="default"/>
      <w:sz w:val="16"/>
      <w:szCs w:val="16"/>
    </w:rPr>
  </w:style>
  <w:style w:type="character" w:customStyle="1" w:styleId="FontStyle73">
    <w:name w:val="Font Style73"/>
    <w:uiPriority w:val="99"/>
    <w:rsid w:val="00EE0480"/>
    <w:rPr>
      <w:rFonts w:ascii="Cambria" w:hAnsi="Cambria" w:cs="Cambria" w:hint="default"/>
      <w:i/>
      <w:iCs/>
      <w:sz w:val="16"/>
      <w:szCs w:val="16"/>
    </w:rPr>
  </w:style>
  <w:style w:type="character" w:customStyle="1" w:styleId="UnderlinestyleChar2">
    <w:name w:val="Underline style Char2"/>
    <w:rsid w:val="00EE0480"/>
    <w:rPr>
      <w:sz w:val="22"/>
      <w:szCs w:val="24"/>
      <w:u w:val="single"/>
      <w:lang w:val="en-US" w:eastAsia="en-US" w:bidi="ar-SA"/>
    </w:rPr>
  </w:style>
  <w:style w:type="paragraph" w:customStyle="1" w:styleId="CitationCharChar">
    <w:name w:val="Citation Char Char"/>
    <w:basedOn w:val="Normal"/>
    <w:uiPriority w:val="6"/>
    <w:qFormat/>
    <w:rsid w:val="00EE0480"/>
    <w:pPr>
      <w:ind w:left="1440" w:right="1440"/>
    </w:pPr>
    <w:rPr>
      <w:rFonts w:ascii="Cambria" w:eastAsia="Verdana" w:hAnsi="Cambria" w:cs="Cambria"/>
      <w:szCs w:val="20"/>
      <w:u w:val="single"/>
    </w:rPr>
  </w:style>
  <w:style w:type="character" w:customStyle="1" w:styleId="FontStyle49">
    <w:name w:val="Font Style49"/>
    <w:uiPriority w:val="99"/>
    <w:rsid w:val="00EE0480"/>
    <w:rPr>
      <w:rFonts w:ascii="Cambria" w:hAnsi="Cambria" w:cs="Cambria"/>
      <w:sz w:val="20"/>
      <w:szCs w:val="20"/>
    </w:rPr>
  </w:style>
  <w:style w:type="character" w:customStyle="1" w:styleId="FontStyle50">
    <w:name w:val="Font Style50"/>
    <w:uiPriority w:val="99"/>
    <w:rsid w:val="00EE048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EE048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E0480"/>
    <w:rPr>
      <w:rFonts w:ascii="Cambria" w:eastAsia="Cambria" w:hAnsi="Cambria" w:cs="Cambria"/>
      <w:spacing w:val="-3"/>
      <w:sz w:val="22"/>
      <w:szCs w:val="20"/>
    </w:rPr>
  </w:style>
  <w:style w:type="character" w:customStyle="1" w:styleId="kn">
    <w:name w:val="kn"/>
    <w:basedOn w:val="DefaultParagraphFont"/>
    <w:rsid w:val="00EE0480"/>
  </w:style>
  <w:style w:type="character" w:customStyle="1" w:styleId="StyleStyleUnderlineUnderlineStyleBoldUnderlineIntenseEmphas">
    <w:name w:val="Style Style UnderlineUnderlineStyle Bold UnderlineIntense Emphas..."/>
    <w:basedOn w:val="DefaultParagraphFont"/>
    <w:rsid w:val="00EE0480"/>
    <w:rPr>
      <w:b/>
      <w:bCs/>
      <w:sz w:val="26"/>
      <w:u w:val="single"/>
    </w:rPr>
  </w:style>
  <w:style w:type="character" w:customStyle="1" w:styleId="articoloinside">
    <w:name w:val="articolo_inside"/>
    <w:rsid w:val="00EE0480"/>
  </w:style>
  <w:style w:type="paragraph" w:customStyle="1" w:styleId="pagetools">
    <w:name w:val="pagetools"/>
    <w:basedOn w:val="Normal"/>
    <w:rsid w:val="00EE0480"/>
    <w:pPr>
      <w:spacing w:before="100" w:beforeAutospacing="1" w:after="100" w:afterAutospacing="1"/>
    </w:pPr>
    <w:rPr>
      <w:rFonts w:ascii="Cambria" w:eastAsia="Cambria" w:hAnsi="Cambria"/>
    </w:rPr>
  </w:style>
  <w:style w:type="character" w:customStyle="1" w:styleId="desc">
    <w:name w:val="desc"/>
    <w:basedOn w:val="DefaultParagraphFont"/>
    <w:rsid w:val="00EE0480"/>
  </w:style>
  <w:style w:type="character" w:customStyle="1" w:styleId="job">
    <w:name w:val="job"/>
    <w:basedOn w:val="DefaultParagraphFont"/>
    <w:rsid w:val="00EE0480"/>
  </w:style>
  <w:style w:type="character" w:customStyle="1" w:styleId="publisher">
    <w:name w:val="publisher"/>
    <w:basedOn w:val="DefaultParagraphFont"/>
    <w:rsid w:val="00EE0480"/>
  </w:style>
  <w:style w:type="character" w:customStyle="1" w:styleId="pubyear">
    <w:name w:val="pubyear"/>
    <w:basedOn w:val="DefaultParagraphFont"/>
    <w:rsid w:val="00EE0480"/>
  </w:style>
  <w:style w:type="character" w:customStyle="1" w:styleId="pubcity">
    <w:name w:val="pubcity"/>
    <w:basedOn w:val="DefaultParagraphFont"/>
    <w:rsid w:val="00EE0480"/>
  </w:style>
  <w:style w:type="character" w:customStyle="1" w:styleId="bodycontentlink">
    <w:name w:val="bodycontentlink"/>
    <w:basedOn w:val="DefaultParagraphFont"/>
    <w:rsid w:val="00EE0480"/>
  </w:style>
  <w:style w:type="paragraph" w:customStyle="1" w:styleId="C-Text">
    <w:name w:val="C-Text"/>
    <w:basedOn w:val="Normal"/>
    <w:rsid w:val="00EE0480"/>
    <w:pPr>
      <w:tabs>
        <w:tab w:val="num" w:pos="720"/>
      </w:tabs>
      <w:ind w:left="720" w:hanging="360"/>
    </w:pPr>
    <w:rPr>
      <w:rFonts w:ascii="Book Antiqua" w:hAnsi="Book Antiqua"/>
    </w:rPr>
  </w:style>
  <w:style w:type="character" w:customStyle="1" w:styleId="ecdate">
    <w:name w:val="ec_date"/>
    <w:basedOn w:val="DefaultParagraphFont"/>
    <w:rsid w:val="00EE0480"/>
    <w:rPr>
      <w:rFonts w:ascii="Symbol" w:hAnsi="Symbol" w:hint="default"/>
      <w:sz w:val="20"/>
      <w:szCs w:val="20"/>
      <w:shd w:val="clear" w:color="auto" w:fill="FFFFFF"/>
    </w:rPr>
  </w:style>
  <w:style w:type="paragraph" w:customStyle="1" w:styleId="ecmsonormal">
    <w:name w:val="ec_msonormal"/>
    <w:basedOn w:val="Normal"/>
    <w:rsid w:val="00EE048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EE0480"/>
  </w:style>
  <w:style w:type="character" w:customStyle="1" w:styleId="articleheadline">
    <w:name w:val="articleheadline"/>
    <w:basedOn w:val="DefaultParagraphFont"/>
    <w:rsid w:val="00EE0480"/>
  </w:style>
  <w:style w:type="paragraph" w:customStyle="1" w:styleId="u-intro">
    <w:name w:val="u-intro"/>
    <w:basedOn w:val="Normal"/>
    <w:rsid w:val="00EE0480"/>
    <w:pPr>
      <w:spacing w:before="100" w:beforeAutospacing="1" w:after="100" w:afterAutospacing="1"/>
    </w:pPr>
    <w:rPr>
      <w:rFonts w:ascii="Georgia" w:hAnsi="Georgia"/>
    </w:rPr>
  </w:style>
  <w:style w:type="character" w:customStyle="1" w:styleId="u-byline">
    <w:name w:val="u-byline"/>
    <w:basedOn w:val="DefaultParagraphFont"/>
    <w:rsid w:val="00EE0480"/>
  </w:style>
  <w:style w:type="character" w:customStyle="1" w:styleId="articlebya">
    <w:name w:val="articleby_a"/>
    <w:basedOn w:val="DefaultParagraphFont"/>
    <w:rsid w:val="00EE0480"/>
  </w:style>
  <w:style w:type="character" w:customStyle="1" w:styleId="popupwinby">
    <w:name w:val="popupwinby"/>
    <w:basedOn w:val="DefaultParagraphFont"/>
    <w:rsid w:val="00EE0480"/>
  </w:style>
  <w:style w:type="character" w:customStyle="1" w:styleId="storyheader">
    <w:name w:val="storyheader"/>
    <w:basedOn w:val="DefaultParagraphFont"/>
    <w:rsid w:val="00EE0480"/>
  </w:style>
  <w:style w:type="character" w:customStyle="1" w:styleId="marron">
    <w:name w:val="marron"/>
    <w:basedOn w:val="DefaultParagraphFont"/>
    <w:rsid w:val="00EE0480"/>
  </w:style>
  <w:style w:type="paragraph" w:customStyle="1" w:styleId="StyleNormalWeb10pt">
    <w:name w:val="Style Normal (Web) + 10 pt"/>
    <w:basedOn w:val="NormalWeb"/>
    <w:next w:val="Normal"/>
    <w:rsid w:val="00EE0480"/>
    <w:rPr>
      <w:rFonts w:ascii="Bookman Old Style" w:hAnsi="Bookman Old Style"/>
      <w:sz w:val="20"/>
    </w:rPr>
  </w:style>
  <w:style w:type="character" w:customStyle="1" w:styleId="StyleNormalWeb10ptChar">
    <w:name w:val="Style Normal (Web) + 10 pt Char"/>
    <w:basedOn w:val="DefaultParagraphFont"/>
    <w:rsid w:val="00EE0480"/>
    <w:rPr>
      <w:szCs w:val="24"/>
      <w:lang w:val="en-US" w:eastAsia="en-US" w:bidi="ar-SA"/>
    </w:rPr>
  </w:style>
  <w:style w:type="paragraph" w:customStyle="1" w:styleId="TagCiteShells">
    <w:name w:val="Tag/Cite/Shells"/>
    <w:basedOn w:val="Normal"/>
    <w:rsid w:val="00EE0480"/>
    <w:rPr>
      <w:rFonts w:ascii="Georgia" w:hAnsi="Georgia"/>
      <w:b/>
    </w:rPr>
  </w:style>
  <w:style w:type="paragraph" w:customStyle="1" w:styleId="DefinitionTerm">
    <w:name w:val="Definition Term"/>
    <w:basedOn w:val="Normal"/>
    <w:next w:val="Normal"/>
    <w:rsid w:val="00EE0480"/>
    <w:rPr>
      <w:rFonts w:ascii="Georgia" w:hAnsi="Georgia"/>
      <w:snapToGrid w:val="0"/>
    </w:rPr>
  </w:style>
  <w:style w:type="character" w:customStyle="1" w:styleId="Style3CharChar">
    <w:name w:val="Style3 Char Char"/>
    <w:basedOn w:val="DefaultParagraphFont"/>
    <w:rsid w:val="00EE048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E0480"/>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EE0480"/>
    <w:rPr>
      <w:lang w:eastAsia="en-US"/>
    </w:rPr>
  </w:style>
  <w:style w:type="character" w:customStyle="1" w:styleId="BoldUnderlineChar2">
    <w:name w:val="Bold + Underline Char"/>
    <w:basedOn w:val="DefaultParagraphFont"/>
    <w:rsid w:val="00EE0480"/>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EE0480"/>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EE0480"/>
  </w:style>
  <w:style w:type="character" w:customStyle="1" w:styleId="CharacterStyle7">
    <w:name w:val="Character Style 7"/>
    <w:rsid w:val="00EE0480"/>
    <w:rPr>
      <w:rFonts w:ascii="Trebuchet MS" w:hAnsi="Trebuchet MS" w:cs="Trebuchet MS"/>
      <w:sz w:val="20"/>
      <w:szCs w:val="20"/>
      <w:u w:val="single"/>
    </w:rPr>
  </w:style>
  <w:style w:type="character" w:customStyle="1" w:styleId="StyleStyle4Char">
    <w:name w:val="Style Style4 + Char"/>
    <w:basedOn w:val="DefaultParagraphFont"/>
    <w:rsid w:val="00EE048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E048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EE0480"/>
    <w:rPr>
      <w:rFonts w:ascii="Symbol" w:hAnsi="Symbol"/>
      <w:sz w:val="21"/>
      <w:szCs w:val="21"/>
      <w:u w:val="thick"/>
    </w:rPr>
  </w:style>
  <w:style w:type="character" w:customStyle="1" w:styleId="UnderlinedEvidenceCharChar">
    <w:name w:val="Underlined Evidence Char Char"/>
    <w:basedOn w:val="DefaultParagraphFont"/>
    <w:rsid w:val="00EE0480"/>
    <w:rPr>
      <w:rFonts w:ascii="Symbol" w:hAnsi="Symbol"/>
      <w:sz w:val="21"/>
      <w:szCs w:val="21"/>
      <w:u w:val="thick"/>
      <w:lang w:val="en-US" w:eastAsia="en-US" w:bidi="ar-SA"/>
    </w:rPr>
  </w:style>
  <w:style w:type="character" w:styleId="PlaceholderText">
    <w:name w:val="Placeholder Text"/>
    <w:basedOn w:val="DefaultParagraphFont"/>
    <w:uiPriority w:val="99"/>
    <w:rsid w:val="00EE0480"/>
    <w:rPr>
      <w:color w:val="808080"/>
    </w:rPr>
  </w:style>
  <w:style w:type="paragraph" w:customStyle="1" w:styleId="Cite8">
    <w:name w:val="Cite8"/>
    <w:basedOn w:val="Normal"/>
    <w:autoRedefine/>
    <w:qFormat/>
    <w:rsid w:val="00EE0480"/>
    <w:rPr>
      <w:rFonts w:ascii="Trebuchet MS" w:eastAsia="Verdana" w:hAnsi="Trebuchet MS" w:cs="Cambria"/>
    </w:rPr>
  </w:style>
  <w:style w:type="paragraph" w:customStyle="1" w:styleId="8font">
    <w:name w:val="8font"/>
    <w:basedOn w:val="Normal"/>
    <w:next w:val="Normal"/>
    <w:autoRedefine/>
    <w:qFormat/>
    <w:rsid w:val="00EE0480"/>
    <w:rPr>
      <w:rFonts w:ascii="Georgia" w:eastAsia="Cambria Math" w:hAnsi="Georgia" w:cs="Cambria"/>
      <w:szCs w:val="16"/>
    </w:rPr>
  </w:style>
  <w:style w:type="character" w:customStyle="1" w:styleId="NoterefInText">
    <w:name w:val="_NoterefInText"/>
    <w:uiPriority w:val="99"/>
    <w:rsid w:val="00EE0480"/>
    <w:rPr>
      <w:rFonts w:cs="AKDPE C+ Utopia"/>
      <w:color w:val="000000"/>
    </w:rPr>
  </w:style>
  <w:style w:type="character" w:customStyle="1" w:styleId="postauthor">
    <w:name w:val="postauthor"/>
    <w:basedOn w:val="DefaultParagraphFont"/>
    <w:rsid w:val="00EE0480"/>
  </w:style>
  <w:style w:type="paragraph" w:customStyle="1" w:styleId="notes-source-hasnotes">
    <w:name w:val="notes-source-hasnotes"/>
    <w:basedOn w:val="Normal"/>
    <w:rsid w:val="00EE0480"/>
    <w:pPr>
      <w:spacing w:before="100" w:beforeAutospacing="1" w:after="100" w:afterAutospacing="1"/>
    </w:pPr>
    <w:rPr>
      <w:rFonts w:ascii="Tahoma" w:hAnsi="Tahoma"/>
      <w:szCs w:val="20"/>
    </w:rPr>
  </w:style>
  <w:style w:type="character" w:customStyle="1" w:styleId="span">
    <w:name w:val="span"/>
    <w:basedOn w:val="DefaultParagraphFont"/>
    <w:rsid w:val="00EE0480"/>
  </w:style>
  <w:style w:type="character" w:customStyle="1" w:styleId="maintitle">
    <w:name w:val="maintitle"/>
    <w:basedOn w:val="DefaultParagraphFont"/>
    <w:rsid w:val="00EE0480"/>
  </w:style>
  <w:style w:type="character" w:customStyle="1" w:styleId="thirdparty-logo">
    <w:name w:val="thirdparty-logo"/>
    <w:basedOn w:val="DefaultParagraphFont"/>
    <w:rsid w:val="00EE0480"/>
  </w:style>
  <w:style w:type="character" w:customStyle="1" w:styleId="posted">
    <w:name w:val="posted"/>
    <w:basedOn w:val="DefaultParagraphFont"/>
    <w:rsid w:val="00EE0480"/>
  </w:style>
  <w:style w:type="character" w:customStyle="1" w:styleId="ticker">
    <w:name w:val="ticker"/>
    <w:basedOn w:val="DefaultParagraphFont"/>
    <w:rsid w:val="00EE0480"/>
  </w:style>
  <w:style w:type="paragraph" w:customStyle="1" w:styleId="articlemeta">
    <w:name w:val="articlemeta"/>
    <w:basedOn w:val="Normal"/>
    <w:rsid w:val="00EE0480"/>
    <w:pPr>
      <w:spacing w:before="100" w:beforeAutospacing="1" w:after="100" w:afterAutospacing="1"/>
    </w:pPr>
    <w:rPr>
      <w:rFonts w:ascii="Tahoma" w:hAnsi="Tahoma"/>
      <w:szCs w:val="20"/>
    </w:rPr>
  </w:style>
  <w:style w:type="character" w:customStyle="1" w:styleId="vcard">
    <w:name w:val="vcard"/>
    <w:basedOn w:val="DefaultParagraphFont"/>
    <w:rsid w:val="00EE0480"/>
  </w:style>
  <w:style w:type="character" w:customStyle="1" w:styleId="print-footnote">
    <w:name w:val="print-footnote"/>
    <w:basedOn w:val="DefaultParagraphFont"/>
    <w:rsid w:val="00EE0480"/>
  </w:style>
  <w:style w:type="character" w:customStyle="1" w:styleId="datestring">
    <w:name w:val="datestring"/>
    <w:basedOn w:val="DefaultParagraphFont"/>
    <w:rsid w:val="00EE0480"/>
  </w:style>
  <w:style w:type="paragraph" w:customStyle="1" w:styleId="noindent0">
    <w:name w:val="no_indent"/>
    <w:basedOn w:val="Normal"/>
    <w:rsid w:val="00EE0480"/>
    <w:pPr>
      <w:spacing w:before="100" w:beforeAutospacing="1" w:after="100" w:afterAutospacing="1"/>
    </w:pPr>
    <w:rPr>
      <w:rFonts w:ascii="Tahoma" w:hAnsi="Tahoma"/>
      <w:szCs w:val="20"/>
    </w:rPr>
  </w:style>
  <w:style w:type="character" w:customStyle="1" w:styleId="email">
    <w:name w:val="email"/>
    <w:basedOn w:val="DefaultParagraphFont"/>
    <w:rsid w:val="00EE0480"/>
  </w:style>
  <w:style w:type="paragraph" w:customStyle="1" w:styleId="left">
    <w:name w:val="left"/>
    <w:basedOn w:val="Normal"/>
    <w:rsid w:val="00EE0480"/>
    <w:pPr>
      <w:spacing w:before="100" w:beforeAutospacing="1" w:after="100" w:afterAutospacing="1"/>
    </w:pPr>
    <w:rPr>
      <w:rFonts w:ascii="Tahoma" w:hAnsi="Tahoma"/>
      <w:szCs w:val="20"/>
    </w:rPr>
  </w:style>
  <w:style w:type="paragraph" w:customStyle="1" w:styleId="right">
    <w:name w:val="right"/>
    <w:basedOn w:val="Normal"/>
    <w:rsid w:val="00EE0480"/>
    <w:pPr>
      <w:spacing w:before="100" w:beforeAutospacing="1" w:after="100" w:afterAutospacing="1"/>
    </w:pPr>
    <w:rPr>
      <w:rFonts w:ascii="Tahoma" w:hAnsi="Tahoma"/>
      <w:szCs w:val="20"/>
    </w:rPr>
  </w:style>
  <w:style w:type="character" w:customStyle="1" w:styleId="gptad">
    <w:name w:val="gptad"/>
    <w:basedOn w:val="DefaultParagraphFont"/>
    <w:rsid w:val="00EE0480"/>
  </w:style>
  <w:style w:type="paragraph" w:customStyle="1" w:styleId="creditpostedmodified">
    <w:name w:val="credit_posted_modified"/>
    <w:basedOn w:val="Normal"/>
    <w:rsid w:val="00EE0480"/>
    <w:pPr>
      <w:spacing w:before="100" w:beforeAutospacing="1" w:after="100" w:afterAutospacing="1"/>
    </w:pPr>
    <w:rPr>
      <w:rFonts w:ascii="Tahoma" w:hAnsi="Tahoma"/>
      <w:szCs w:val="20"/>
    </w:rPr>
  </w:style>
  <w:style w:type="character" w:customStyle="1" w:styleId="creditline">
    <w:name w:val="creditline"/>
    <w:basedOn w:val="DefaultParagraphFont"/>
    <w:rsid w:val="00EE0480"/>
  </w:style>
  <w:style w:type="character" w:customStyle="1" w:styleId="grd">
    <w:name w:val="grd"/>
    <w:basedOn w:val="DefaultParagraphFont"/>
    <w:rsid w:val="00EE0480"/>
  </w:style>
  <w:style w:type="paragraph" w:customStyle="1" w:styleId="hs-text-container">
    <w:name w:val="hs-text-container"/>
    <w:basedOn w:val="Normal"/>
    <w:rsid w:val="00EE0480"/>
    <w:pPr>
      <w:spacing w:before="100" w:beforeAutospacing="1" w:after="100" w:afterAutospacing="1"/>
    </w:pPr>
    <w:rPr>
      <w:rFonts w:ascii="Tahoma" w:hAnsi="Tahoma"/>
      <w:szCs w:val="20"/>
    </w:rPr>
  </w:style>
  <w:style w:type="character" w:customStyle="1" w:styleId="created">
    <w:name w:val="created"/>
    <w:basedOn w:val="DefaultParagraphFont"/>
    <w:rsid w:val="00EE0480"/>
  </w:style>
  <w:style w:type="character" w:customStyle="1" w:styleId="changed">
    <w:name w:val="changed"/>
    <w:basedOn w:val="DefaultParagraphFont"/>
    <w:rsid w:val="00EE0480"/>
  </w:style>
  <w:style w:type="character" w:customStyle="1" w:styleId="article-author-name">
    <w:name w:val="article-author-name"/>
    <w:basedOn w:val="DefaultParagraphFont"/>
    <w:rsid w:val="00EE0480"/>
  </w:style>
  <w:style w:type="character" w:customStyle="1" w:styleId="bioexcerpt">
    <w:name w:val="bio_excerpt"/>
    <w:basedOn w:val="DefaultParagraphFont"/>
    <w:rsid w:val="00EE0480"/>
  </w:style>
  <w:style w:type="character" w:customStyle="1" w:styleId="commentcount">
    <w:name w:val="comment_count"/>
    <w:basedOn w:val="DefaultParagraphFont"/>
    <w:rsid w:val="00EE0480"/>
  </w:style>
  <w:style w:type="character" w:customStyle="1" w:styleId="searchtermshighlighted">
    <w:name w:val="searchtermshighlighted"/>
    <w:basedOn w:val="DefaultParagraphFont"/>
    <w:rsid w:val="00EE0480"/>
  </w:style>
  <w:style w:type="character" w:customStyle="1" w:styleId="contributornametrigger">
    <w:name w:val="contributornametrigger"/>
    <w:basedOn w:val="DefaultParagraphFont"/>
    <w:rsid w:val="00EE0480"/>
  </w:style>
  <w:style w:type="character" w:customStyle="1" w:styleId="bylinepipe">
    <w:name w:val="bylinepipe"/>
    <w:basedOn w:val="DefaultParagraphFont"/>
    <w:rsid w:val="00EE0480"/>
  </w:style>
  <w:style w:type="character" w:customStyle="1" w:styleId="lucenesearchresulturlb">
    <w:name w:val="lucene_search_result_url_b"/>
    <w:basedOn w:val="DefaultParagraphFont"/>
    <w:rsid w:val="00EE0480"/>
  </w:style>
  <w:style w:type="character" w:customStyle="1" w:styleId="faculty-title">
    <w:name w:val="faculty-title"/>
    <w:basedOn w:val="DefaultParagraphFont"/>
    <w:rsid w:val="00EE0480"/>
  </w:style>
  <w:style w:type="character" w:customStyle="1" w:styleId="count">
    <w:name w:val="count"/>
    <w:basedOn w:val="DefaultParagraphFont"/>
    <w:rsid w:val="00EE0480"/>
  </w:style>
  <w:style w:type="character" w:customStyle="1" w:styleId="volume">
    <w:name w:val="volume"/>
    <w:basedOn w:val="DefaultParagraphFont"/>
    <w:rsid w:val="00EE0480"/>
  </w:style>
  <w:style w:type="character" w:customStyle="1" w:styleId="issue">
    <w:name w:val="issue"/>
    <w:basedOn w:val="DefaultParagraphFont"/>
    <w:rsid w:val="00EE0480"/>
  </w:style>
  <w:style w:type="character" w:customStyle="1" w:styleId="pages">
    <w:name w:val="pages"/>
    <w:basedOn w:val="DefaultParagraphFont"/>
    <w:rsid w:val="00EE0480"/>
  </w:style>
  <w:style w:type="character" w:customStyle="1" w:styleId="field-content">
    <w:name w:val="field-content"/>
    <w:basedOn w:val="DefaultParagraphFont"/>
    <w:rsid w:val="00EE0480"/>
  </w:style>
  <w:style w:type="character" w:customStyle="1" w:styleId="person">
    <w:name w:val="person"/>
    <w:basedOn w:val="DefaultParagraphFont"/>
    <w:rsid w:val="00EE0480"/>
  </w:style>
  <w:style w:type="character" w:customStyle="1" w:styleId="corresponding">
    <w:name w:val="corresponding"/>
    <w:basedOn w:val="DefaultParagraphFont"/>
    <w:rsid w:val="00EE0480"/>
  </w:style>
  <w:style w:type="character" w:customStyle="1" w:styleId="entry-date">
    <w:name w:val="entry-date"/>
    <w:basedOn w:val="DefaultParagraphFont"/>
    <w:rsid w:val="00EE0480"/>
  </w:style>
  <w:style w:type="paragraph" w:customStyle="1" w:styleId="entry-meta">
    <w:name w:val="entry-meta"/>
    <w:basedOn w:val="Normal"/>
    <w:rsid w:val="00EE0480"/>
    <w:pPr>
      <w:spacing w:before="100" w:beforeAutospacing="1" w:after="100" w:afterAutospacing="1"/>
    </w:pPr>
    <w:rPr>
      <w:rFonts w:ascii="Tahoma" w:hAnsi="Tahoma"/>
      <w:szCs w:val="20"/>
    </w:rPr>
  </w:style>
  <w:style w:type="character" w:customStyle="1" w:styleId="post-time">
    <w:name w:val="post-time"/>
    <w:basedOn w:val="DefaultParagraphFont"/>
    <w:rsid w:val="00EE0480"/>
  </w:style>
  <w:style w:type="character" w:customStyle="1" w:styleId="post-category">
    <w:name w:val="post-category"/>
    <w:basedOn w:val="DefaultParagraphFont"/>
    <w:rsid w:val="00EE0480"/>
  </w:style>
  <w:style w:type="character" w:customStyle="1" w:styleId="post-author">
    <w:name w:val="post-author"/>
    <w:basedOn w:val="DefaultParagraphFont"/>
    <w:rsid w:val="00EE0480"/>
  </w:style>
  <w:style w:type="character" w:customStyle="1" w:styleId="A10">
    <w:name w:val="A10"/>
    <w:uiPriority w:val="99"/>
    <w:rsid w:val="00EE0480"/>
    <w:rPr>
      <w:rFonts w:cs="MS Mincho"/>
      <w:color w:val="000000"/>
      <w:sz w:val="11"/>
      <w:szCs w:val="11"/>
    </w:rPr>
  </w:style>
  <w:style w:type="paragraph" w:customStyle="1" w:styleId="Pa10">
    <w:name w:val="Pa10"/>
    <w:basedOn w:val="Default"/>
    <w:next w:val="Default"/>
    <w:uiPriority w:val="99"/>
    <w:rsid w:val="00EE048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EE0480"/>
    <w:pPr>
      <w:widowControl w:val="0"/>
      <w:spacing w:line="241" w:lineRule="atLeast"/>
    </w:pPr>
    <w:rPr>
      <w:rFonts w:ascii="Verdana" w:eastAsiaTheme="minorEastAsia" w:hAnsi="Verdana" w:cs="Cambria"/>
      <w:color w:val="auto"/>
    </w:rPr>
  </w:style>
  <w:style w:type="character" w:customStyle="1" w:styleId="A9">
    <w:name w:val="A9"/>
    <w:uiPriority w:val="99"/>
    <w:rsid w:val="00EE0480"/>
    <w:rPr>
      <w:rFonts w:cs="MS Mincho"/>
      <w:color w:val="000000"/>
      <w:sz w:val="14"/>
      <w:szCs w:val="14"/>
    </w:rPr>
  </w:style>
  <w:style w:type="paragraph" w:customStyle="1" w:styleId="articledetails">
    <w:name w:val="articledetails"/>
    <w:basedOn w:val="Normal"/>
    <w:rsid w:val="00EE0480"/>
    <w:pPr>
      <w:spacing w:before="100" w:beforeAutospacing="1" w:after="100" w:afterAutospacing="1"/>
    </w:pPr>
    <w:rPr>
      <w:rFonts w:ascii="Tahoma" w:hAnsi="Tahoma"/>
      <w:szCs w:val="20"/>
    </w:rPr>
  </w:style>
  <w:style w:type="character" w:customStyle="1" w:styleId="posted-and-updated">
    <w:name w:val="posted-and-updated"/>
    <w:basedOn w:val="DefaultParagraphFont"/>
    <w:rsid w:val="00EE0480"/>
  </w:style>
  <w:style w:type="paragraph" w:customStyle="1" w:styleId="aff">
    <w:name w:val="aff"/>
    <w:basedOn w:val="Normal"/>
    <w:rsid w:val="00EE0480"/>
    <w:pPr>
      <w:spacing w:before="100" w:beforeAutospacing="1" w:after="100" w:afterAutospacing="1"/>
    </w:pPr>
    <w:rPr>
      <w:rFonts w:ascii="Tahoma" w:hAnsi="Tahoma"/>
      <w:szCs w:val="20"/>
    </w:rPr>
  </w:style>
  <w:style w:type="character" w:customStyle="1" w:styleId="entry-author">
    <w:name w:val="entry-author"/>
    <w:basedOn w:val="DefaultParagraphFont"/>
    <w:rsid w:val="00EE0480"/>
  </w:style>
  <w:style w:type="character" w:customStyle="1" w:styleId="entry-author-name">
    <w:name w:val="entry-author-name"/>
    <w:basedOn w:val="DefaultParagraphFont"/>
    <w:rsid w:val="00EE0480"/>
  </w:style>
  <w:style w:type="character" w:customStyle="1" w:styleId="arial11">
    <w:name w:val="arial_11"/>
    <w:basedOn w:val="DefaultParagraphFont"/>
    <w:rsid w:val="00EE0480"/>
  </w:style>
  <w:style w:type="character" w:customStyle="1" w:styleId="contrib-degrees">
    <w:name w:val="contrib-degrees"/>
    <w:basedOn w:val="DefaultParagraphFont"/>
    <w:rsid w:val="00EE0480"/>
  </w:style>
  <w:style w:type="character" w:customStyle="1" w:styleId="contrib-on-behalf-of">
    <w:name w:val="contrib-on-behalf-of"/>
    <w:basedOn w:val="DefaultParagraphFont"/>
    <w:rsid w:val="00EE0480"/>
  </w:style>
  <w:style w:type="character" w:customStyle="1" w:styleId="pubtime">
    <w:name w:val="pubtime"/>
    <w:basedOn w:val="DefaultParagraphFont"/>
    <w:rsid w:val="00EE0480"/>
  </w:style>
  <w:style w:type="character" w:customStyle="1" w:styleId="time">
    <w:name w:val="time"/>
    <w:basedOn w:val="DefaultParagraphFont"/>
    <w:rsid w:val="00EE0480"/>
  </w:style>
  <w:style w:type="character" w:customStyle="1" w:styleId="fbcommentscount">
    <w:name w:val="fb_comments_count"/>
    <w:basedOn w:val="DefaultParagraphFont"/>
    <w:rsid w:val="00EE0480"/>
  </w:style>
  <w:style w:type="character" w:customStyle="1" w:styleId="stsharethiscustom">
    <w:name w:val="st_sharethis_custom"/>
    <w:basedOn w:val="DefaultParagraphFont"/>
    <w:rsid w:val="00EE0480"/>
  </w:style>
  <w:style w:type="paragraph" w:customStyle="1" w:styleId="permalinkable">
    <w:name w:val="permalinkable"/>
    <w:basedOn w:val="Normal"/>
    <w:rsid w:val="00EE0480"/>
    <w:pPr>
      <w:spacing w:before="100" w:beforeAutospacing="1" w:after="100" w:afterAutospacing="1"/>
    </w:pPr>
    <w:rPr>
      <w:rFonts w:ascii="Tahoma" w:hAnsi="Tahoma"/>
      <w:szCs w:val="20"/>
    </w:rPr>
  </w:style>
  <w:style w:type="character" w:customStyle="1" w:styleId="post-date">
    <w:name w:val="post-date"/>
    <w:basedOn w:val="DefaultParagraphFont"/>
    <w:rsid w:val="00EE0480"/>
  </w:style>
  <w:style w:type="character" w:customStyle="1" w:styleId="link-external">
    <w:name w:val="link-external"/>
    <w:basedOn w:val="DefaultParagraphFont"/>
    <w:rsid w:val="00EE0480"/>
  </w:style>
  <w:style w:type="character" w:customStyle="1" w:styleId="articleauthor">
    <w:name w:val="article_author"/>
    <w:basedOn w:val="DefaultParagraphFont"/>
    <w:rsid w:val="00EE0480"/>
  </w:style>
  <w:style w:type="character" w:customStyle="1" w:styleId="articleissue">
    <w:name w:val="article_issue"/>
    <w:basedOn w:val="DefaultParagraphFont"/>
    <w:rsid w:val="00EE0480"/>
  </w:style>
  <w:style w:type="character" w:customStyle="1" w:styleId="a-size-large">
    <w:name w:val="a-size-large"/>
    <w:basedOn w:val="DefaultParagraphFont"/>
    <w:rsid w:val="00EE0480"/>
  </w:style>
  <w:style w:type="character" w:customStyle="1" w:styleId="a-size-medium">
    <w:name w:val="a-size-medium"/>
    <w:basedOn w:val="DefaultParagraphFont"/>
    <w:rsid w:val="00EE0480"/>
  </w:style>
  <w:style w:type="character" w:customStyle="1" w:styleId="contribution">
    <w:name w:val="contribution"/>
    <w:basedOn w:val="DefaultParagraphFont"/>
    <w:rsid w:val="00EE0480"/>
  </w:style>
  <w:style w:type="character" w:customStyle="1" w:styleId="a-color-secondary">
    <w:name w:val="a-color-secondary"/>
    <w:basedOn w:val="DefaultParagraphFont"/>
    <w:rsid w:val="00EE0480"/>
  </w:style>
  <w:style w:type="paragraph" w:customStyle="1" w:styleId="sbyline">
    <w:name w:val="sbyline"/>
    <w:basedOn w:val="Normal"/>
    <w:rsid w:val="00EE0480"/>
    <w:pPr>
      <w:spacing w:before="100" w:beforeAutospacing="1" w:after="100" w:afterAutospacing="1"/>
    </w:pPr>
    <w:rPr>
      <w:rFonts w:ascii="Tahoma" w:hAnsi="Tahoma"/>
      <w:szCs w:val="20"/>
    </w:rPr>
  </w:style>
  <w:style w:type="character" w:customStyle="1" w:styleId="ui-author">
    <w:name w:val="ui-author"/>
    <w:basedOn w:val="DefaultParagraphFont"/>
    <w:rsid w:val="00EE0480"/>
  </w:style>
  <w:style w:type="character" w:customStyle="1" w:styleId="ui-staffline">
    <w:name w:val="ui-staffline"/>
    <w:basedOn w:val="DefaultParagraphFont"/>
    <w:rsid w:val="00EE0480"/>
  </w:style>
  <w:style w:type="paragraph" w:customStyle="1" w:styleId="promotion-tag-p">
    <w:name w:val="promotion-tag-p"/>
    <w:basedOn w:val="Normal"/>
    <w:rsid w:val="00EE0480"/>
    <w:pPr>
      <w:spacing w:before="100" w:beforeAutospacing="1" w:after="100" w:afterAutospacing="1"/>
    </w:pPr>
    <w:rPr>
      <w:rFonts w:ascii="Tahoma" w:hAnsi="Tahoma"/>
      <w:szCs w:val="20"/>
    </w:rPr>
  </w:style>
  <w:style w:type="paragraph" w:customStyle="1" w:styleId="heading">
    <w:name w:val="heading"/>
    <w:basedOn w:val="Normal"/>
    <w:rsid w:val="00EE0480"/>
    <w:pPr>
      <w:spacing w:before="100" w:beforeAutospacing="1" w:after="100" w:afterAutospacing="1"/>
    </w:pPr>
    <w:rPr>
      <w:rFonts w:ascii="Tahoma" w:hAnsi="Tahoma"/>
      <w:szCs w:val="20"/>
    </w:rPr>
  </w:style>
  <w:style w:type="character" w:customStyle="1" w:styleId="value">
    <w:name w:val="value"/>
    <w:basedOn w:val="DefaultParagraphFont"/>
    <w:rsid w:val="00EE0480"/>
  </w:style>
  <w:style w:type="character" w:customStyle="1" w:styleId="specialissuelabel">
    <w:name w:val="specialissuelabel"/>
    <w:basedOn w:val="DefaultParagraphFont"/>
    <w:rsid w:val="00EE0480"/>
  </w:style>
  <w:style w:type="character" w:customStyle="1" w:styleId="referencediv">
    <w:name w:val="referencediv"/>
    <w:basedOn w:val="DefaultParagraphFont"/>
    <w:rsid w:val="00EE0480"/>
  </w:style>
  <w:style w:type="character" w:customStyle="1" w:styleId="wp-smiley">
    <w:name w:val="wp-smiley"/>
    <w:basedOn w:val="DefaultParagraphFont"/>
    <w:rsid w:val="00EE0480"/>
  </w:style>
  <w:style w:type="character" w:customStyle="1" w:styleId="meta-prep">
    <w:name w:val="meta-prep"/>
    <w:basedOn w:val="DefaultParagraphFont"/>
    <w:rsid w:val="00EE0480"/>
  </w:style>
  <w:style w:type="character" w:customStyle="1" w:styleId="artjournal">
    <w:name w:val="art_journal"/>
    <w:basedOn w:val="DefaultParagraphFont"/>
    <w:rsid w:val="00EE0480"/>
  </w:style>
  <w:style w:type="character" w:customStyle="1" w:styleId="artdatevolumeissuepart">
    <w:name w:val="art_datevolumeissuepart"/>
    <w:basedOn w:val="DefaultParagraphFont"/>
    <w:rsid w:val="00EE0480"/>
  </w:style>
  <w:style w:type="character" w:customStyle="1" w:styleId="artpages">
    <w:name w:val="art_pages"/>
    <w:basedOn w:val="DefaultParagraphFont"/>
    <w:rsid w:val="00EE0480"/>
  </w:style>
  <w:style w:type="character" w:customStyle="1" w:styleId="singlehighlightclass">
    <w:name w:val="single_highlight_class"/>
    <w:basedOn w:val="DefaultParagraphFont"/>
    <w:rsid w:val="00EE0480"/>
  </w:style>
  <w:style w:type="character" w:customStyle="1" w:styleId="degree">
    <w:name w:val="degree"/>
    <w:basedOn w:val="DefaultParagraphFont"/>
    <w:rsid w:val="00EE0480"/>
  </w:style>
  <w:style w:type="character" w:customStyle="1" w:styleId="major">
    <w:name w:val="major"/>
    <w:basedOn w:val="DefaultParagraphFont"/>
    <w:rsid w:val="00EE0480"/>
  </w:style>
  <w:style w:type="character" w:customStyle="1" w:styleId="authors">
    <w:name w:val="authors"/>
    <w:basedOn w:val="DefaultParagraphFont"/>
    <w:rsid w:val="00EE0480"/>
  </w:style>
  <w:style w:type="character" w:customStyle="1" w:styleId="views">
    <w:name w:val="views"/>
    <w:basedOn w:val="DefaultParagraphFont"/>
    <w:rsid w:val="00EE0480"/>
  </w:style>
  <w:style w:type="character" w:customStyle="1" w:styleId="stmainservices">
    <w:name w:val="stmainservices"/>
    <w:basedOn w:val="DefaultParagraphFont"/>
    <w:rsid w:val="00EE0480"/>
  </w:style>
  <w:style w:type="character" w:customStyle="1" w:styleId="stbubblehcount">
    <w:name w:val="stbubble_hcount"/>
    <w:basedOn w:val="DefaultParagraphFont"/>
    <w:rsid w:val="00EE0480"/>
  </w:style>
  <w:style w:type="paragraph" w:customStyle="1" w:styleId="Document">
    <w:name w:val="_Document"/>
    <w:basedOn w:val="Default"/>
    <w:next w:val="Default"/>
    <w:uiPriority w:val="99"/>
    <w:rsid w:val="00EE048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EE048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EE0480"/>
    <w:pPr>
      <w:widowControl w:val="0"/>
    </w:pPr>
    <w:rPr>
      <w:rFonts w:ascii="AKDPE C+ Utopia" w:eastAsiaTheme="minorEastAsia" w:hAnsi="AKDPE C+ Utopia" w:cs="Cambria"/>
      <w:color w:val="auto"/>
    </w:rPr>
  </w:style>
  <w:style w:type="paragraph" w:customStyle="1" w:styleId="collapsed-hide">
    <w:name w:val="collapsed-hide"/>
    <w:basedOn w:val="Normal"/>
    <w:rsid w:val="00EE0480"/>
    <w:pPr>
      <w:spacing w:before="100" w:beforeAutospacing="1" w:after="100" w:afterAutospacing="1"/>
    </w:pPr>
    <w:rPr>
      <w:rFonts w:ascii="Tahoma" w:hAnsi="Tahoma"/>
      <w:szCs w:val="20"/>
    </w:rPr>
  </w:style>
  <w:style w:type="paragraph" w:customStyle="1" w:styleId="Pa7">
    <w:name w:val="Pa7"/>
    <w:basedOn w:val="Default"/>
    <w:next w:val="Default"/>
    <w:uiPriority w:val="99"/>
    <w:rsid w:val="00EE0480"/>
    <w:pPr>
      <w:widowControl w:val="0"/>
      <w:spacing w:line="211" w:lineRule="atLeast"/>
    </w:pPr>
    <w:rPr>
      <w:rFonts w:ascii="Courier New" w:eastAsiaTheme="minorEastAsia" w:hAnsi="Courier New" w:cs="Cambria"/>
      <w:color w:val="auto"/>
    </w:rPr>
  </w:style>
  <w:style w:type="paragraph" w:customStyle="1" w:styleId="odd">
    <w:name w:val="odd"/>
    <w:basedOn w:val="Normal"/>
    <w:rsid w:val="00EE0480"/>
    <w:pPr>
      <w:spacing w:before="100" w:beforeAutospacing="1" w:after="100" w:afterAutospacing="1"/>
    </w:pPr>
    <w:rPr>
      <w:rFonts w:ascii="Tahoma" w:hAnsi="Tahoma"/>
      <w:szCs w:val="20"/>
    </w:rPr>
  </w:style>
  <w:style w:type="character" w:customStyle="1" w:styleId="article-date">
    <w:name w:val="article-date"/>
    <w:basedOn w:val="DefaultParagraphFont"/>
    <w:rsid w:val="00EE0480"/>
  </w:style>
  <w:style w:type="character" w:customStyle="1" w:styleId="article-author">
    <w:name w:val="article-author"/>
    <w:basedOn w:val="DefaultParagraphFont"/>
    <w:rsid w:val="00EE0480"/>
  </w:style>
  <w:style w:type="character" w:customStyle="1" w:styleId="tolocaltime">
    <w:name w:val="tolocaltime"/>
    <w:basedOn w:val="DefaultParagraphFont"/>
    <w:rsid w:val="00EE0480"/>
  </w:style>
  <w:style w:type="character" w:customStyle="1" w:styleId="pb-byline">
    <w:name w:val="pb-byline"/>
    <w:basedOn w:val="DefaultParagraphFont"/>
    <w:rsid w:val="00EE0480"/>
  </w:style>
  <w:style w:type="character" w:customStyle="1" w:styleId="pb-timestamp">
    <w:name w:val="pb-timestamp"/>
    <w:basedOn w:val="DefaultParagraphFont"/>
    <w:rsid w:val="00EE0480"/>
  </w:style>
  <w:style w:type="paragraph" w:customStyle="1" w:styleId="Pa8">
    <w:name w:val="Pa8"/>
    <w:basedOn w:val="Default"/>
    <w:next w:val="Default"/>
    <w:uiPriority w:val="99"/>
    <w:rsid w:val="00EE048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EE0480"/>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EE0480"/>
  </w:style>
  <w:style w:type="character" w:customStyle="1" w:styleId="even">
    <w:name w:val="even"/>
    <w:basedOn w:val="DefaultParagraphFont"/>
    <w:rsid w:val="00EE0480"/>
  </w:style>
  <w:style w:type="paragraph" w:customStyle="1" w:styleId="volissue">
    <w:name w:val="volissue"/>
    <w:basedOn w:val="Normal"/>
    <w:rsid w:val="00EE0480"/>
    <w:pPr>
      <w:spacing w:before="100" w:beforeAutospacing="1" w:after="100" w:afterAutospacing="1"/>
    </w:pPr>
    <w:rPr>
      <w:rFonts w:ascii="Tahoma" w:hAnsi="Tahoma"/>
      <w:szCs w:val="20"/>
    </w:rPr>
  </w:style>
  <w:style w:type="character" w:customStyle="1" w:styleId="view-count">
    <w:name w:val="view-count"/>
    <w:basedOn w:val="DefaultParagraphFont"/>
    <w:rsid w:val="00EE0480"/>
  </w:style>
  <w:style w:type="paragraph" w:customStyle="1" w:styleId="BoldUnderlineChar20">
    <w:name w:val="BoldUnderline Char2"/>
    <w:link w:val="BoldUnderlineChar2Char"/>
    <w:rsid w:val="00EE048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EE0480"/>
    <w:rPr>
      <w:rFonts w:ascii="Times New Roman" w:eastAsia="Times New Roman" w:hAnsi="Times New Roman" w:cs="Times New Roman"/>
      <w:b/>
      <w:sz w:val="20"/>
      <w:u w:val="single"/>
    </w:rPr>
  </w:style>
  <w:style w:type="character" w:customStyle="1" w:styleId="UnderlineCharChar4">
    <w:name w:val="Underline Char Char4"/>
    <w:rsid w:val="00EE0480"/>
    <w:rPr>
      <w:szCs w:val="24"/>
      <w:u w:val="single"/>
      <w:lang w:val="en-US" w:eastAsia="en-US" w:bidi="ar-SA"/>
    </w:rPr>
  </w:style>
  <w:style w:type="character" w:customStyle="1" w:styleId="BoldUnderlineCharChar3">
    <w:name w:val="BoldUnderline Char Char3"/>
    <w:rsid w:val="00EE0480"/>
    <w:rPr>
      <w:b/>
      <w:szCs w:val="24"/>
      <w:u w:val="single"/>
      <w:lang w:val="en-US" w:eastAsia="en-US" w:bidi="ar-SA"/>
    </w:rPr>
  </w:style>
  <w:style w:type="character" w:customStyle="1" w:styleId="BoldUnderlineCharChar2">
    <w:name w:val="BoldUnderline Char Char2"/>
    <w:rsid w:val="00EE0480"/>
    <w:rPr>
      <w:b/>
      <w:szCs w:val="24"/>
      <w:u w:val="single"/>
      <w:lang w:val="en-US" w:eastAsia="en-US" w:bidi="ar-SA"/>
    </w:rPr>
  </w:style>
  <w:style w:type="paragraph" w:customStyle="1" w:styleId="UnderlineCard0">
    <w:name w:val="UnderlineCard"/>
    <w:basedOn w:val="Heading3"/>
    <w:link w:val="UnderlineCardChar"/>
    <w:qFormat/>
    <w:rsid w:val="00EE0480"/>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EE0480"/>
    <w:rPr>
      <w:rFonts w:ascii="Georgia" w:eastAsia="Calibri" w:hAnsi="Georgia" w:cs="Times New Roman"/>
      <w:bCs/>
      <w:sz w:val="20"/>
      <w:szCs w:val="20"/>
      <w:u w:val="single"/>
      <w:lang w:val="x-none" w:eastAsia="x-none"/>
    </w:rPr>
  </w:style>
  <w:style w:type="character" w:customStyle="1" w:styleId="5Notunderlined">
    <w:name w:val="5 Not underlined"/>
    <w:rsid w:val="00EE0480"/>
    <w:rPr>
      <w:rFonts w:ascii="Times New Roman" w:hAnsi="Times New Roman"/>
      <w:sz w:val="16"/>
    </w:rPr>
  </w:style>
  <w:style w:type="character" w:customStyle="1" w:styleId="volume-issue">
    <w:name w:val="volume-issue"/>
    <w:rsid w:val="00EE0480"/>
    <w:rPr>
      <w:rFonts w:cs="Times New Roman"/>
    </w:rPr>
  </w:style>
  <w:style w:type="character" w:customStyle="1" w:styleId="i">
    <w:name w:val="i"/>
    <w:basedOn w:val="DefaultParagraphFont"/>
    <w:uiPriority w:val="99"/>
    <w:rsid w:val="00EE0480"/>
  </w:style>
  <w:style w:type="character" w:customStyle="1" w:styleId="storytext">
    <w:name w:val="storytext"/>
    <w:basedOn w:val="DefaultParagraphFont"/>
    <w:rsid w:val="00EE0480"/>
  </w:style>
  <w:style w:type="character" w:customStyle="1" w:styleId="heading3char0">
    <w:name w:val="heading3char"/>
    <w:rsid w:val="00EE0480"/>
  </w:style>
  <w:style w:type="character" w:customStyle="1" w:styleId="boldness1">
    <w:name w:val="boldness1"/>
    <w:rsid w:val="00EE0480"/>
  </w:style>
  <w:style w:type="paragraph" w:customStyle="1" w:styleId="Cardd">
    <w:name w:val="Cardd"/>
    <w:basedOn w:val="Normal"/>
    <w:uiPriority w:val="4"/>
    <w:qFormat/>
    <w:rsid w:val="00EE0480"/>
    <w:pPr>
      <w:ind w:left="288" w:right="288"/>
    </w:pPr>
    <w:rPr>
      <w:rFonts w:ascii="Georgia" w:hAnsi="Georgia"/>
    </w:rPr>
  </w:style>
  <w:style w:type="paragraph" w:customStyle="1" w:styleId="document0">
    <w:name w:val="document"/>
    <w:basedOn w:val="Normal"/>
    <w:rsid w:val="00EE0480"/>
    <w:pPr>
      <w:spacing w:before="100" w:beforeAutospacing="1" w:after="100" w:afterAutospacing="1"/>
    </w:pPr>
    <w:rPr>
      <w:rFonts w:ascii="Georgia" w:hAnsi="Georgia"/>
    </w:rPr>
  </w:style>
  <w:style w:type="character" w:customStyle="1" w:styleId="Heading3CharCharCharChar">
    <w:name w:val="Heading 3 Char Char Char Char"/>
    <w:basedOn w:val="DefaultParagraphFont"/>
    <w:rsid w:val="00EE0480"/>
    <w:rPr>
      <w:rFonts w:cs="Arial"/>
      <w:bCs/>
      <w:szCs w:val="26"/>
      <w:u w:val="single"/>
      <w:lang w:val="en-US" w:eastAsia="en-US" w:bidi="ar-SA"/>
    </w:rPr>
  </w:style>
  <w:style w:type="character" w:customStyle="1" w:styleId="current-selection">
    <w:name w:val="current-selection"/>
    <w:basedOn w:val="DefaultParagraphFont"/>
    <w:rsid w:val="00EE0480"/>
  </w:style>
  <w:style w:type="character" w:customStyle="1" w:styleId="a2">
    <w:name w:val="_"/>
    <w:basedOn w:val="DefaultParagraphFont"/>
    <w:rsid w:val="00EE0480"/>
  </w:style>
  <w:style w:type="paragraph" w:customStyle="1" w:styleId="Shrink6">
    <w:name w:val="Shrink 6"/>
    <w:basedOn w:val="Normal"/>
    <w:qFormat/>
    <w:rsid w:val="00EE0480"/>
    <w:rPr>
      <w:rFonts w:ascii="Georgia" w:eastAsia="Calibri" w:hAnsi="Georgia"/>
      <w:sz w:val="12"/>
    </w:rPr>
  </w:style>
  <w:style w:type="character" w:customStyle="1" w:styleId="messagecontent">
    <w:name w:val="message_content"/>
    <w:rsid w:val="00EE0480"/>
  </w:style>
  <w:style w:type="character" w:customStyle="1" w:styleId="StyleUnderlineChar">
    <w:name w:val="Style Underline Char"/>
    <w:basedOn w:val="DefaultParagraphFont"/>
    <w:rsid w:val="00EE0480"/>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EE048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EE0480"/>
    <w:rPr>
      <w:rFonts w:ascii="Georgia" w:eastAsia="Times New Roman" w:hAnsi="Georgia" w:cs="Arial"/>
      <w:b/>
      <w:kern w:val="32"/>
      <w:szCs w:val="32"/>
      <w:u w:val="single"/>
    </w:rPr>
  </w:style>
  <w:style w:type="character" w:customStyle="1" w:styleId="twelptblackblack1">
    <w:name w:val="twelptblackblack1"/>
    <w:basedOn w:val="DefaultParagraphFont"/>
    <w:rsid w:val="00EE0480"/>
    <w:rPr>
      <w:rFonts w:ascii="Verdana" w:hAnsi="Verdana" w:hint="default"/>
      <w:color w:val="000000"/>
      <w:sz w:val="16"/>
      <w:szCs w:val="16"/>
    </w:rPr>
  </w:style>
  <w:style w:type="character" w:customStyle="1" w:styleId="Heading3CharCharCharChar1">
    <w:name w:val="Heading 3 Char Char Char Char1"/>
    <w:rsid w:val="00EE0480"/>
    <w:rPr>
      <w:rFonts w:cs="Arial"/>
      <w:bCs/>
      <w:szCs w:val="26"/>
      <w:u w:val="single"/>
      <w:lang w:val="en-US" w:eastAsia="en-US" w:bidi="ar-SA"/>
    </w:rPr>
  </w:style>
  <w:style w:type="paragraph" w:customStyle="1" w:styleId="conintrotext">
    <w:name w:val="conintrotext"/>
    <w:basedOn w:val="Normal"/>
    <w:uiPriority w:val="99"/>
    <w:rsid w:val="00EE0480"/>
    <w:pPr>
      <w:spacing w:before="100" w:beforeAutospacing="1" w:after="100" w:afterAutospacing="1"/>
    </w:pPr>
    <w:rPr>
      <w:rFonts w:ascii="Georgia" w:hAnsi="Georgia"/>
    </w:rPr>
  </w:style>
  <w:style w:type="character" w:customStyle="1" w:styleId="comment-body">
    <w:name w:val="comment-body"/>
    <w:rsid w:val="00EE0480"/>
  </w:style>
  <w:style w:type="character" w:customStyle="1" w:styleId="UnderlineCharCharChar1">
    <w:name w:val="Underline Char Char Char1"/>
    <w:rsid w:val="00EE048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E048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EE0480"/>
    <w:rPr>
      <w:rFonts w:asciiTheme="minorHAnsi" w:eastAsia="MS Mincho" w:hAnsiTheme="minorHAnsi"/>
      <w:b/>
      <w:sz w:val="24"/>
      <w:u w:val="single"/>
    </w:rPr>
  </w:style>
  <w:style w:type="character" w:customStyle="1" w:styleId="mw-headline">
    <w:name w:val="mw-headline"/>
    <w:rsid w:val="00EE0480"/>
  </w:style>
  <w:style w:type="character" w:customStyle="1" w:styleId="flagicon">
    <w:name w:val="flagicon"/>
    <w:rsid w:val="00EE0480"/>
  </w:style>
  <w:style w:type="paragraph" w:customStyle="1" w:styleId="assert">
    <w:name w:val="assert"/>
    <w:basedOn w:val="Normal"/>
    <w:uiPriority w:val="99"/>
    <w:rsid w:val="00EE0480"/>
    <w:pPr>
      <w:spacing w:before="100" w:beforeAutospacing="1" w:after="100" w:afterAutospacing="1"/>
    </w:pPr>
    <w:rPr>
      <w:rFonts w:ascii="Georgia" w:hAnsi="Georgia"/>
    </w:rPr>
  </w:style>
  <w:style w:type="character" w:customStyle="1" w:styleId="apturelink">
    <w:name w:val="apturelink"/>
    <w:rsid w:val="00EE0480"/>
  </w:style>
  <w:style w:type="character" w:customStyle="1" w:styleId="apturelinkicon">
    <w:name w:val="apturelinkicon"/>
    <w:rsid w:val="00EE0480"/>
  </w:style>
  <w:style w:type="paragraph" w:customStyle="1" w:styleId="Default1">
    <w:name w:val="Default1"/>
    <w:basedOn w:val="Default"/>
    <w:next w:val="Default"/>
    <w:uiPriority w:val="99"/>
    <w:rsid w:val="00EE0480"/>
    <w:rPr>
      <w:color w:val="auto"/>
    </w:rPr>
  </w:style>
  <w:style w:type="paragraph" w:customStyle="1" w:styleId="center">
    <w:name w:val="center"/>
    <w:basedOn w:val="Normal"/>
    <w:uiPriority w:val="99"/>
    <w:rsid w:val="00EE0480"/>
    <w:pPr>
      <w:spacing w:before="100" w:beforeAutospacing="1" w:after="100" w:afterAutospacing="1"/>
    </w:pPr>
    <w:rPr>
      <w:rFonts w:ascii="Georgia" w:hAnsi="Georgia"/>
    </w:rPr>
  </w:style>
  <w:style w:type="character" w:customStyle="1" w:styleId="LittleChar">
    <w:name w:val="Little Char"/>
    <w:link w:val="Little"/>
    <w:uiPriority w:val="99"/>
    <w:rsid w:val="00EE0480"/>
    <w:rPr>
      <w:rFonts w:ascii="Garamond" w:hAnsi="Garamond"/>
      <w:sz w:val="22"/>
    </w:rPr>
  </w:style>
  <w:style w:type="character" w:customStyle="1" w:styleId="UnderlineChar1Char">
    <w:name w:val="Underline Char1 Char"/>
    <w:rsid w:val="00EE048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E048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EE0480"/>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E048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EE0480"/>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E048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EE0480"/>
    <w:rPr>
      <w:rFonts w:asciiTheme="minorHAnsi" w:eastAsia="MS Mincho" w:hAnsiTheme="minorHAnsi"/>
      <w:b/>
      <w:sz w:val="24"/>
      <w:u w:val="single"/>
    </w:rPr>
  </w:style>
  <w:style w:type="paragraph" w:customStyle="1" w:styleId="CardBody">
    <w:name w:val="Card Body"/>
    <w:basedOn w:val="Normal"/>
    <w:link w:val="CardBodyChar"/>
    <w:qFormat/>
    <w:rsid w:val="00EE0480"/>
    <w:rPr>
      <w:rFonts w:ascii="Georgia" w:hAnsi="Georgia"/>
    </w:rPr>
  </w:style>
  <w:style w:type="character" w:customStyle="1" w:styleId="CardBodyChar">
    <w:name w:val="Card Body Char"/>
    <w:link w:val="CardBody"/>
    <w:rsid w:val="00EE0480"/>
    <w:rPr>
      <w:rFonts w:ascii="Georgia" w:hAnsi="Georgia"/>
      <w:sz w:val="22"/>
    </w:rPr>
  </w:style>
  <w:style w:type="character" w:customStyle="1" w:styleId="ptitleinside">
    <w:name w:val="p_title_inside"/>
    <w:rsid w:val="00EE0480"/>
  </w:style>
  <w:style w:type="paragraph" w:customStyle="1" w:styleId="StyleBoldandUnderlineChar11ptBorderSinglesolidline">
    <w:name w:val="Style Bold and Underline Char + 11 pt Border: : (Single solid line..."/>
    <w:link w:val="StyleBoldandUnderlineChar11ptBorderSinglesolidlineChar"/>
    <w:rsid w:val="00EE048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E0480"/>
    <w:rPr>
      <w:rFonts w:eastAsia="Times New Roman"/>
      <w:b/>
      <w:bCs/>
      <w:sz w:val="22"/>
      <w:szCs w:val="20"/>
      <w:u w:val="single"/>
      <w:bdr w:val="single" w:sz="4" w:space="0" w:color="auto"/>
    </w:rPr>
  </w:style>
  <w:style w:type="character" w:customStyle="1" w:styleId="Heading1CharChar1">
    <w:name w:val="Heading 1 Char Char1"/>
    <w:rsid w:val="00EE0480"/>
    <w:rPr>
      <w:rFonts w:cs="Arial"/>
      <w:b/>
      <w:bCs/>
      <w:szCs w:val="32"/>
      <w:lang w:val="en-US" w:eastAsia="en-US" w:bidi="ar-SA"/>
    </w:rPr>
  </w:style>
  <w:style w:type="paragraph" w:customStyle="1" w:styleId="Indentation">
    <w:name w:val="Indentation"/>
    <w:basedOn w:val="Normal"/>
    <w:uiPriority w:val="99"/>
    <w:rsid w:val="00EE0480"/>
    <w:pPr>
      <w:ind w:left="288" w:right="288"/>
    </w:pPr>
    <w:rPr>
      <w:rFonts w:ascii="Georgia" w:hAnsi="Georgia"/>
    </w:rPr>
  </w:style>
  <w:style w:type="character" w:customStyle="1" w:styleId="StyleUnderlineCharChar9ptBold">
    <w:name w:val="Style Underline Char Char + 9 pt Bold"/>
    <w:rsid w:val="00EE048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EE0480"/>
    <w:rPr>
      <w:rFonts w:ascii="Georgia" w:hAnsi="Georgia"/>
      <w:u w:val="single"/>
    </w:rPr>
  </w:style>
  <w:style w:type="character" w:customStyle="1" w:styleId="StyleStyle4ArialNarrow9ptChar">
    <w:name w:val="Style Style4 + Arial Narrow 9 pt Char"/>
    <w:link w:val="StyleStyle4ArialNarrow9pt"/>
    <w:rsid w:val="00EE0480"/>
    <w:rPr>
      <w:rFonts w:ascii="Georgia" w:hAnsi="Georgia"/>
      <w:sz w:val="22"/>
      <w:u w:val="single"/>
    </w:rPr>
  </w:style>
  <w:style w:type="paragraph" w:customStyle="1" w:styleId="StyleStyle4ArialNarrow9ptBold">
    <w:name w:val="Style Style4 + Arial Narrow 9 pt Bold"/>
    <w:basedOn w:val="Normal"/>
    <w:link w:val="StyleStyle4ArialNarrow9ptBoldChar"/>
    <w:rsid w:val="00EE0480"/>
    <w:rPr>
      <w:rFonts w:ascii="Georgia" w:hAnsi="Georgia"/>
      <w:b/>
      <w:bCs/>
      <w:u w:val="single"/>
    </w:rPr>
  </w:style>
  <w:style w:type="character" w:customStyle="1" w:styleId="StyleStyle4ArialNarrow9ptBoldChar">
    <w:name w:val="Style Style4 + Arial Narrow 9 pt Bold Char"/>
    <w:link w:val="StyleStyle4ArialNarrow9ptBold"/>
    <w:rsid w:val="00EE0480"/>
    <w:rPr>
      <w:rFonts w:ascii="Georgia" w:hAnsi="Georgia"/>
      <w:b/>
      <w:bCs/>
      <w:sz w:val="22"/>
      <w:u w:val="single"/>
    </w:rPr>
  </w:style>
  <w:style w:type="character" w:customStyle="1" w:styleId="StyleBoldandUnderlineCharChar29pt">
    <w:name w:val="Style Bold and Underline Char Char2 + 9 pt"/>
    <w:rsid w:val="00EE0480"/>
    <w:rPr>
      <w:rFonts w:ascii="Times New Roman" w:hAnsi="Times New Roman"/>
      <w:b/>
      <w:bCs/>
      <w:noProof w:val="0"/>
      <w:sz w:val="20"/>
      <w:u w:val="single"/>
    </w:rPr>
  </w:style>
  <w:style w:type="character" w:customStyle="1" w:styleId="StyleUnderlineCharChar19pt">
    <w:name w:val="Style Underline Char Char1 + 9 pt"/>
    <w:rsid w:val="00EE048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E048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E0480"/>
    <w:rPr>
      <w:rFonts w:ascii="Georgia" w:eastAsia="Times New Roman" w:hAnsi="Georgia"/>
      <w:b/>
      <w:smallCaps/>
      <w:sz w:val="24"/>
      <w:szCs w:val="24"/>
      <w:u w:val="single"/>
    </w:rPr>
  </w:style>
  <w:style w:type="character" w:customStyle="1" w:styleId="CardTextCharChar">
    <w:name w:val="Card Text Char Char"/>
    <w:rsid w:val="00EE0480"/>
    <w:rPr>
      <w:rFonts w:ascii="Times New Roman" w:eastAsia="Times New Roman" w:hAnsi="Times New Roman" w:cs="Times New Roman"/>
      <w:sz w:val="20"/>
      <w:szCs w:val="20"/>
    </w:rPr>
  </w:style>
  <w:style w:type="character" w:customStyle="1" w:styleId="citeChar1">
    <w:name w:val="cite Char"/>
    <w:locked/>
    <w:rsid w:val="00EE0480"/>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EE048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E0480"/>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EE0480"/>
    <w:rPr>
      <w:i/>
      <w:iCs/>
      <w:sz w:val="20"/>
      <w:u w:val="single"/>
    </w:rPr>
  </w:style>
  <w:style w:type="character" w:customStyle="1" w:styleId="HIGHLIGHT0">
    <w:name w:val="HIGHLIGHT"/>
    <w:uiPriority w:val="1"/>
    <w:rsid w:val="00EE0480"/>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EE0480"/>
    <w:pPr>
      <w:widowControl w:val="0"/>
      <w:autoSpaceDE/>
      <w:autoSpaceDN/>
      <w:adjustRightInd/>
      <w:outlineLvl w:val="9"/>
    </w:pPr>
    <w:rPr>
      <w:sz w:val="28"/>
      <w:szCs w:val="24"/>
    </w:rPr>
  </w:style>
  <w:style w:type="character" w:customStyle="1" w:styleId="HiddenBlockHeaderChar">
    <w:name w:val="Hidden Block Header Char"/>
    <w:link w:val="HiddenBlockHeader"/>
    <w:rsid w:val="00EE0480"/>
    <w:rPr>
      <w:rFonts w:ascii="Calibri" w:hAnsi="Calibri"/>
      <w:b/>
      <w:sz w:val="28"/>
    </w:rPr>
  </w:style>
  <w:style w:type="character" w:customStyle="1" w:styleId="FifthChar">
    <w:name w:val="Fifth Char"/>
    <w:link w:val="Fifth"/>
    <w:uiPriority w:val="99"/>
    <w:rsid w:val="00EE0480"/>
    <w:rPr>
      <w:rFonts w:ascii="Calibri" w:eastAsia="Calibri" w:hAnsi="Calibri"/>
      <w:sz w:val="22"/>
    </w:rPr>
  </w:style>
  <w:style w:type="paragraph" w:customStyle="1" w:styleId="Third">
    <w:name w:val="Third"/>
    <w:basedOn w:val="Normal"/>
    <w:link w:val="ThirdChar"/>
    <w:rsid w:val="00EE0480"/>
    <w:rPr>
      <w:rFonts w:ascii="Georgia" w:hAnsi="Georgia"/>
      <w:b/>
      <w:u w:val="single"/>
      <w:lang w:val="x-none" w:eastAsia="x-none"/>
    </w:rPr>
  </w:style>
  <w:style w:type="character" w:customStyle="1" w:styleId="ThirdChar">
    <w:name w:val="Third Char"/>
    <w:link w:val="Third"/>
    <w:rsid w:val="00EE0480"/>
    <w:rPr>
      <w:rFonts w:ascii="Georgia"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EE0480"/>
    <w:pPr>
      <w:widowControl w:val="0"/>
      <w:jc w:val="both"/>
      <w:outlineLvl w:val="1"/>
    </w:pPr>
    <w:rPr>
      <w:rFonts w:ascii="Times New Roman" w:eastAsia="Times New Roman" w:hAnsi="Times New Roman" w:cs="Times New Roman"/>
      <w:b/>
    </w:rPr>
  </w:style>
  <w:style w:type="character" w:customStyle="1" w:styleId="CardsCharChar">
    <w:name w:val="Cards Char Char"/>
    <w:rsid w:val="00EE0480"/>
    <w:rPr>
      <w:rFonts w:ascii="Times New Roman" w:eastAsia="Times New Roman" w:hAnsi="Times New Roman"/>
      <w:szCs w:val="24"/>
    </w:rPr>
  </w:style>
  <w:style w:type="character" w:customStyle="1" w:styleId="article-record-publication-volume-issue">
    <w:name w:val="article-record-publication-volume-issue"/>
    <w:rsid w:val="00EE0480"/>
  </w:style>
  <w:style w:type="character" w:customStyle="1" w:styleId="NothingCharChar">
    <w:name w:val="Nothing Char Char"/>
    <w:link w:val="NothingCharCharChar"/>
    <w:rsid w:val="00EE0480"/>
  </w:style>
  <w:style w:type="paragraph" w:customStyle="1" w:styleId="DebateUnderlineBoldChar">
    <w:name w:val="Debate Underline Bold Char"/>
    <w:basedOn w:val="Normal"/>
    <w:link w:val="DebateUnderlineBoldCharChar"/>
    <w:rsid w:val="00EE0480"/>
    <w:pPr>
      <w:jc w:val="both"/>
    </w:pPr>
    <w:rPr>
      <w:rFonts w:ascii="Georgia" w:hAnsi="Georgia"/>
      <w:b/>
      <w:u w:val="thick"/>
    </w:rPr>
  </w:style>
  <w:style w:type="character" w:customStyle="1" w:styleId="DebateUnderlineBoldCharChar">
    <w:name w:val="Debate Underline Bold Char Char"/>
    <w:link w:val="DebateUnderlineBoldChar"/>
    <w:rsid w:val="00EE0480"/>
    <w:rPr>
      <w:rFonts w:ascii="Georgia" w:hAnsi="Georgia"/>
      <w:b/>
      <w:sz w:val="22"/>
      <w:u w:val="thick"/>
    </w:rPr>
  </w:style>
  <w:style w:type="character" w:customStyle="1" w:styleId="resultbodyblack">
    <w:name w:val="resultbodyblack"/>
    <w:rsid w:val="00EE0480"/>
    <w:rPr>
      <w:rFonts w:cs="Times New Roman"/>
    </w:rPr>
  </w:style>
  <w:style w:type="paragraph" w:customStyle="1" w:styleId="bloctitles">
    <w:name w:val="bloc titles"/>
    <w:basedOn w:val="Heading1"/>
    <w:next w:val="Normal"/>
    <w:link w:val="bloctitlesChar"/>
    <w:autoRedefine/>
    <w:rsid w:val="00EE0480"/>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EE0480"/>
    <w:rPr>
      <w:rFonts w:ascii="Georgia" w:eastAsia="Malgun Gothic" w:hAnsi="Georgia" w:cs="Arial"/>
      <w:b/>
      <w:sz w:val="28"/>
      <w:szCs w:val="32"/>
      <w:u w:val="single"/>
    </w:rPr>
  </w:style>
  <w:style w:type="paragraph" w:customStyle="1" w:styleId="CiteSmallText">
    <w:name w:val="Cite Small Text"/>
    <w:basedOn w:val="Normal"/>
    <w:uiPriority w:val="99"/>
    <w:rsid w:val="00EE0480"/>
    <w:pPr>
      <w:widowControl w:val="0"/>
      <w:spacing w:after="200"/>
    </w:pPr>
    <w:rPr>
      <w:rFonts w:ascii="Helvetica Neue" w:hAnsi="Helvetica Neue"/>
      <w:b/>
      <w:sz w:val="18"/>
    </w:rPr>
  </w:style>
  <w:style w:type="character" w:customStyle="1" w:styleId="3TagCite">
    <w:name w:val="3 Tag/Cite"/>
    <w:rsid w:val="00EE0480"/>
    <w:rPr>
      <w:rFonts w:ascii="Times New Roman" w:hAnsi="Times New Roman"/>
      <w:b/>
    </w:rPr>
  </w:style>
  <w:style w:type="character" w:customStyle="1" w:styleId="4Qualifications">
    <w:name w:val="4 Qualifications"/>
    <w:rsid w:val="00EE0480"/>
    <w:rPr>
      <w:rFonts w:ascii="Times New Roman" w:hAnsi="Times New Roman"/>
      <w:sz w:val="19"/>
    </w:rPr>
  </w:style>
  <w:style w:type="character" w:customStyle="1" w:styleId="6Underlined">
    <w:name w:val="6 Underlined"/>
    <w:rsid w:val="00EE0480"/>
    <w:rPr>
      <w:rFonts w:ascii="Times New Roman" w:hAnsi="Times New Roman"/>
      <w:b/>
      <w:sz w:val="21"/>
      <w:u w:val="single"/>
    </w:rPr>
  </w:style>
  <w:style w:type="paragraph" w:customStyle="1" w:styleId="Cards1CharChar">
    <w:name w:val="Cards1 Char Char"/>
    <w:basedOn w:val="Normal"/>
    <w:link w:val="Cards1CharCharChar"/>
    <w:rsid w:val="00EE0480"/>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EE0480"/>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EE0480"/>
    <w:rPr>
      <w:u w:val="single"/>
    </w:rPr>
  </w:style>
  <w:style w:type="paragraph" w:customStyle="1" w:styleId="UnderlineCharCharCharCharCharCharChar">
    <w:name w:val="Underline Char Char Char Char Char Char Char"/>
    <w:basedOn w:val="Normal"/>
    <w:link w:val="UnderlineCharCharCharCharCharCharCharChar"/>
    <w:rsid w:val="00EE0480"/>
    <w:rPr>
      <w:rFonts w:asciiTheme="minorHAnsi" w:hAnsiTheme="minorHAnsi"/>
      <w:sz w:val="24"/>
      <w:u w:val="single"/>
    </w:rPr>
  </w:style>
  <w:style w:type="paragraph" w:customStyle="1" w:styleId="CitesCharChar">
    <w:name w:val="Cites Char Char"/>
    <w:next w:val="Normal"/>
    <w:link w:val="CitesCharCharChar"/>
    <w:rsid w:val="00EE0480"/>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EE0480"/>
    <w:rPr>
      <w:rFonts w:ascii="Times New Roman" w:eastAsia="Times New Roman" w:hAnsi="Times New Roman" w:cs="Times New Roman"/>
      <w:sz w:val="20"/>
    </w:rPr>
  </w:style>
  <w:style w:type="character" w:customStyle="1" w:styleId="nohighlighting">
    <w:name w:val="no highlighting"/>
    <w:rsid w:val="00EE048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EE0480"/>
    <w:rPr>
      <w:rFonts w:ascii="Cambria" w:hAnsi="Cambria" w:hint="default"/>
      <w:sz w:val="21"/>
      <w:u w:val="single"/>
    </w:rPr>
  </w:style>
  <w:style w:type="paragraph" w:customStyle="1" w:styleId="Swag">
    <w:name w:val="Swag"/>
    <w:basedOn w:val="Normal"/>
    <w:link w:val="SwagChar"/>
    <w:qFormat/>
    <w:rsid w:val="00EE0480"/>
    <w:rPr>
      <w:rFonts w:ascii="Georgia" w:hAnsi="Georgia"/>
      <w:color w:val="0000FF"/>
      <w:sz w:val="12"/>
      <w:u w:val="single"/>
    </w:rPr>
  </w:style>
  <w:style w:type="character" w:customStyle="1" w:styleId="SwagChar">
    <w:name w:val="Swag Char"/>
    <w:link w:val="Swag"/>
    <w:rsid w:val="00EE0480"/>
    <w:rPr>
      <w:rFonts w:ascii="Georgia" w:hAnsi="Georgia"/>
      <w:color w:val="0000FF"/>
      <w:sz w:val="12"/>
      <w:u w:val="single"/>
    </w:rPr>
  </w:style>
  <w:style w:type="paragraph" w:customStyle="1" w:styleId="StyleUnderlineTimesNewRoman1">
    <w:name w:val="Style Underline + Times New Roman1"/>
    <w:link w:val="StyleUnderlineTimesNewRoman1Char"/>
    <w:rsid w:val="00EE048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EE048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EE048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EE048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EE0480"/>
    <w:rPr>
      <w:rFonts w:ascii="Garamond" w:eastAsia="MS Mincho" w:hAnsi="Garamond"/>
    </w:rPr>
  </w:style>
  <w:style w:type="character" w:customStyle="1" w:styleId="StyleStyleCardTextLeft-075Right0Char">
    <w:name w:val="Style Style Card Text + Left:  -0.75&quot; + Right:  0&quot; Char"/>
    <w:link w:val="StyleStyleCardTextLeft-075Right0"/>
    <w:rsid w:val="00EE0480"/>
    <w:rPr>
      <w:rFonts w:ascii="Garamond" w:eastAsia="MS Mincho" w:hAnsi="Garamond"/>
      <w:sz w:val="22"/>
    </w:rPr>
  </w:style>
  <w:style w:type="character" w:customStyle="1" w:styleId="CharChar61">
    <w:name w:val="Char Char61"/>
    <w:rsid w:val="00EE0480"/>
    <w:rPr>
      <w:rFonts w:cs="Arial"/>
      <w:bCs/>
      <w:sz w:val="16"/>
      <w:szCs w:val="26"/>
      <w:lang w:val="en-US" w:eastAsia="en-US" w:bidi="ar-SA"/>
    </w:rPr>
  </w:style>
  <w:style w:type="character" w:customStyle="1" w:styleId="ListBulletChar">
    <w:name w:val="List Bullet Char"/>
    <w:link w:val="ListBullet"/>
    <w:uiPriority w:val="99"/>
    <w:rsid w:val="00EE0480"/>
    <w:rPr>
      <w:rFonts w:ascii="Calibri" w:eastAsia="Calibri" w:hAnsi="Calibri"/>
      <w:sz w:val="22"/>
    </w:rPr>
  </w:style>
  <w:style w:type="paragraph" w:customStyle="1" w:styleId="subhead10">
    <w:name w:val="subhead1"/>
    <w:basedOn w:val="Normal"/>
    <w:uiPriority w:val="99"/>
    <w:rsid w:val="00EE0480"/>
    <w:pPr>
      <w:spacing w:before="100" w:beforeAutospacing="1" w:after="100" w:afterAutospacing="1"/>
    </w:pPr>
    <w:rPr>
      <w:rFonts w:ascii="Georgia" w:hAnsi="Georgia"/>
    </w:rPr>
  </w:style>
  <w:style w:type="character" w:customStyle="1" w:styleId="styledate">
    <w:name w:val="styledate"/>
    <w:rsid w:val="00EE0480"/>
  </w:style>
  <w:style w:type="character" w:customStyle="1" w:styleId="BoldandUnderlineChar1">
    <w:name w:val="Bold and Underline Char1"/>
    <w:rsid w:val="00EE0480"/>
    <w:rPr>
      <w:b/>
      <w:szCs w:val="24"/>
      <w:u w:val="single"/>
      <w:lang w:val="en-US" w:eastAsia="en-US" w:bidi="ar-SA"/>
    </w:rPr>
  </w:style>
  <w:style w:type="character" w:customStyle="1" w:styleId="BoldandUnderlineChar1Char2">
    <w:name w:val="Bold and Underline Char1 Char2"/>
    <w:rsid w:val="00EE0480"/>
    <w:rPr>
      <w:b/>
      <w:szCs w:val="24"/>
      <w:u w:val="single"/>
      <w:lang w:val="en-US" w:eastAsia="en-US" w:bidi="ar-SA"/>
    </w:rPr>
  </w:style>
  <w:style w:type="character" w:customStyle="1" w:styleId="BoldandUnderlineCharChar1">
    <w:name w:val="Bold and Underline Char Char1"/>
    <w:rsid w:val="00EE0480"/>
    <w:rPr>
      <w:b/>
      <w:szCs w:val="24"/>
      <w:u w:val="single"/>
      <w:lang w:val="en-US" w:eastAsia="en-US" w:bidi="ar-SA"/>
    </w:rPr>
  </w:style>
  <w:style w:type="character" w:customStyle="1" w:styleId="BoldandUnderlineChar6">
    <w:name w:val="Bold and Underline Char6"/>
    <w:rsid w:val="00EE0480"/>
    <w:rPr>
      <w:b/>
      <w:szCs w:val="24"/>
      <w:u w:val="single"/>
      <w:lang w:val="en-US" w:eastAsia="en-US" w:bidi="ar-SA"/>
    </w:rPr>
  </w:style>
  <w:style w:type="character" w:customStyle="1" w:styleId="title-link-wrapper">
    <w:name w:val="title-link-wrapper"/>
    <w:rsid w:val="00EE0480"/>
  </w:style>
  <w:style w:type="character" w:customStyle="1" w:styleId="medium-font">
    <w:name w:val="medium-font"/>
    <w:rsid w:val="00EE0480"/>
  </w:style>
  <w:style w:type="paragraph" w:customStyle="1" w:styleId="abstract">
    <w:name w:val="abstract"/>
    <w:basedOn w:val="Normal"/>
    <w:uiPriority w:val="99"/>
    <w:rsid w:val="00EE0480"/>
    <w:pPr>
      <w:spacing w:before="100" w:beforeAutospacing="1" w:after="100" w:afterAutospacing="1"/>
    </w:pPr>
    <w:rPr>
      <w:rFonts w:ascii="Georgia" w:hAnsi="Georgia"/>
    </w:rPr>
  </w:style>
  <w:style w:type="paragraph" w:customStyle="1" w:styleId="StyleUnderlineChar11ptBold2">
    <w:name w:val="Style Underline Char + 11 pt Bold2"/>
    <w:basedOn w:val="Normal"/>
    <w:link w:val="StyleUnderlineChar11ptBold2Char"/>
    <w:rsid w:val="00EE0480"/>
    <w:rPr>
      <w:rFonts w:ascii="Georgia" w:hAnsi="Georgia"/>
      <w:b/>
      <w:bCs/>
      <w:u w:val="single"/>
    </w:rPr>
  </w:style>
  <w:style w:type="character" w:customStyle="1" w:styleId="StyleUnderlineChar11ptBold2Char">
    <w:name w:val="Style Underline Char + 11 pt Bold2 Char"/>
    <w:link w:val="StyleUnderlineChar11ptBold2"/>
    <w:rsid w:val="00EE0480"/>
    <w:rPr>
      <w:rFonts w:ascii="Georgia" w:hAnsi="Georgia"/>
      <w:b/>
      <w:bCs/>
      <w:sz w:val="22"/>
      <w:u w:val="single"/>
    </w:rPr>
  </w:style>
  <w:style w:type="character" w:customStyle="1" w:styleId="ReallySamllTextChar">
    <w:name w:val="ReallySamllText Char"/>
    <w:rsid w:val="00EE0480"/>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EE0480"/>
    <w:rPr>
      <w:rFonts w:ascii="Georgia" w:hAnsi="Georgia"/>
      <w:u w:val="single"/>
    </w:rPr>
  </w:style>
  <w:style w:type="character" w:customStyle="1" w:styleId="StyleStyleUnderlineTimesNewRoman11ptChar">
    <w:name w:val="Style Style Underline + Times New Roman + 11 pt Char"/>
    <w:link w:val="StyleStyleUnderlineTimesNewRoman11pt"/>
    <w:rsid w:val="00EE0480"/>
    <w:rPr>
      <w:rFonts w:ascii="Georgia"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E0480"/>
    <w:rPr>
      <w:rFonts w:ascii="Georgia"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EE0480"/>
    <w:rPr>
      <w:rFonts w:ascii="Georgia" w:hAnsi="Georgia"/>
      <w:sz w:val="22"/>
      <w:u w:val="single"/>
    </w:rPr>
  </w:style>
  <w:style w:type="character" w:customStyle="1" w:styleId="style10">
    <w:name w:val="style1"/>
    <w:rsid w:val="00EE0480"/>
  </w:style>
  <w:style w:type="character" w:customStyle="1" w:styleId="pmtermsel">
    <w:name w:val="pmtermsel"/>
    <w:rsid w:val="00EE0480"/>
  </w:style>
  <w:style w:type="character" w:customStyle="1" w:styleId="showipapr">
    <w:name w:val="show_ipapr"/>
    <w:rsid w:val="00EE0480"/>
  </w:style>
  <w:style w:type="character" w:customStyle="1" w:styleId="dnindex">
    <w:name w:val="dnindex"/>
    <w:rsid w:val="00EE0480"/>
  </w:style>
  <w:style w:type="character" w:customStyle="1" w:styleId="23">
    <w:name w:val="23"/>
    <w:rsid w:val="00EE0480"/>
    <w:rPr>
      <w:rFonts w:ascii="Times New Roman" w:hAnsi="Times New Roman" w:cs="Arial"/>
      <w:bCs/>
      <w:sz w:val="20"/>
      <w:u w:val="single"/>
      <w:lang w:val="en-US" w:eastAsia="en-US" w:bidi="ar-SA"/>
    </w:rPr>
  </w:style>
  <w:style w:type="character" w:customStyle="1" w:styleId="33">
    <w:name w:val="33"/>
    <w:rsid w:val="00EE0480"/>
    <w:rPr>
      <w:rFonts w:ascii="Times New Roman" w:hAnsi="Times New Roman" w:cs="Arial"/>
      <w:b/>
      <w:bCs/>
      <w:sz w:val="20"/>
      <w:u w:val="single"/>
      <w:lang w:val="en-US" w:eastAsia="en-US" w:bidi="ar-SA"/>
    </w:rPr>
  </w:style>
  <w:style w:type="character" w:customStyle="1" w:styleId="55">
    <w:name w:val="55"/>
    <w:rsid w:val="00EE0480"/>
    <w:rPr>
      <w:rFonts w:cs="Arial"/>
      <w:bCs/>
      <w:sz w:val="20"/>
      <w:u w:val="single"/>
      <w:lang w:val="en-US" w:eastAsia="en-US" w:bidi="ar-SA"/>
    </w:rPr>
  </w:style>
  <w:style w:type="character" w:customStyle="1" w:styleId="authoraffil">
    <w:name w:val="authoraffil"/>
    <w:rsid w:val="00EE0480"/>
  </w:style>
  <w:style w:type="character" w:customStyle="1" w:styleId="CharChar8">
    <w:name w:val="Char Char8"/>
    <w:rsid w:val="00EE0480"/>
    <w:rPr>
      <w:rFonts w:ascii="Georgia" w:eastAsia="Times New Roman" w:hAnsi="Georgia"/>
      <w:b/>
      <w:bCs/>
      <w:sz w:val="30"/>
      <w:szCs w:val="28"/>
      <w:u w:val="single"/>
    </w:rPr>
  </w:style>
  <w:style w:type="character" w:customStyle="1" w:styleId="FontStyle13">
    <w:name w:val="Font Style13"/>
    <w:uiPriority w:val="99"/>
    <w:rsid w:val="00EE0480"/>
    <w:rPr>
      <w:rFonts w:ascii="Constantia" w:hAnsi="Constantia" w:cs="Constantia"/>
      <w:sz w:val="18"/>
      <w:szCs w:val="18"/>
    </w:rPr>
  </w:style>
  <w:style w:type="character" w:customStyle="1" w:styleId="TagsCharCharCharChar">
    <w:name w:val="Tags Char Char Char Char"/>
    <w:rsid w:val="00EE0480"/>
    <w:rPr>
      <w:rFonts w:ascii="Times New Roman" w:eastAsia="Times New Roman" w:hAnsi="Times New Roman" w:cs="Times New Roman"/>
      <w:b/>
      <w:sz w:val="24"/>
      <w:szCs w:val="24"/>
    </w:rPr>
  </w:style>
  <w:style w:type="character" w:customStyle="1" w:styleId="Citation1Char">
    <w:name w:val="Citation1 Char"/>
    <w:link w:val="Citation10"/>
    <w:locked/>
    <w:rsid w:val="00EE0480"/>
    <w:rPr>
      <w:rFonts w:ascii="Georgia" w:hAnsi="Georgia"/>
      <w:b/>
      <w:u w:val="single"/>
    </w:rPr>
  </w:style>
  <w:style w:type="paragraph" w:customStyle="1" w:styleId="Citation10">
    <w:name w:val="Citation1"/>
    <w:basedOn w:val="Normal"/>
    <w:link w:val="Citation1Char"/>
    <w:qFormat/>
    <w:rsid w:val="00EE0480"/>
    <w:rPr>
      <w:rFonts w:ascii="Georgia" w:hAnsi="Georgia"/>
      <w:b/>
      <w:sz w:val="24"/>
      <w:u w:val="single"/>
    </w:rPr>
  </w:style>
  <w:style w:type="character" w:customStyle="1" w:styleId="TaglineChar">
    <w:name w:val="Tagline Char"/>
    <w:link w:val="Tagline0"/>
    <w:locked/>
    <w:rsid w:val="00EE0480"/>
    <w:rPr>
      <w:rFonts w:ascii="Georgia" w:hAnsi="Georgia"/>
      <w:b/>
    </w:rPr>
  </w:style>
  <w:style w:type="paragraph" w:customStyle="1" w:styleId="Tagline0">
    <w:name w:val="Tagline"/>
    <w:basedOn w:val="Normal"/>
    <w:link w:val="TaglineChar"/>
    <w:qFormat/>
    <w:rsid w:val="00EE0480"/>
    <w:rPr>
      <w:rFonts w:ascii="Georgia" w:hAnsi="Georgia"/>
      <w:b/>
      <w:sz w:val="24"/>
    </w:rPr>
  </w:style>
  <w:style w:type="paragraph" w:customStyle="1" w:styleId="NothingCharCharChar">
    <w:name w:val="Nothing Char Char Char"/>
    <w:link w:val="NothingCharChar"/>
    <w:rsid w:val="00EE0480"/>
    <w:pPr>
      <w:jc w:val="both"/>
    </w:pPr>
  </w:style>
  <w:style w:type="paragraph" w:customStyle="1" w:styleId="StyleLeft021">
    <w:name w:val="Style Left:  0.2&quot;1"/>
    <w:basedOn w:val="Normal"/>
    <w:uiPriority w:val="99"/>
    <w:rsid w:val="00EE0480"/>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E0480"/>
    <w:rPr>
      <w:rFonts w:ascii="Georgia"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E0480"/>
    <w:rPr>
      <w:rFonts w:ascii="Georgia"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E0480"/>
    <w:rPr>
      <w:rFonts w:ascii="Georgia"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E0480"/>
    <w:rPr>
      <w:rFonts w:ascii="Georgia" w:hAnsi="Georgia"/>
      <w:sz w:val="22"/>
      <w:u w:val="single"/>
      <w:bdr w:val="single" w:sz="4" w:space="0" w:color="auto"/>
    </w:rPr>
  </w:style>
  <w:style w:type="character" w:customStyle="1" w:styleId="boldcitationChar">
    <w:name w:val="bold citation Char"/>
    <w:rsid w:val="00EE0480"/>
    <w:rPr>
      <w:rFonts w:ascii="Arial" w:hAnsi="Arial"/>
      <w:b/>
      <w:sz w:val="28"/>
      <w:szCs w:val="24"/>
      <w:u w:val="thick"/>
      <w:lang w:val="en-US" w:eastAsia="en-US" w:bidi="ar-SA"/>
    </w:rPr>
  </w:style>
  <w:style w:type="paragraph" w:customStyle="1" w:styleId="BlockTitle20">
    <w:name w:val="Block Title #2"/>
    <w:basedOn w:val="Normal"/>
    <w:uiPriority w:val="99"/>
    <w:rsid w:val="00EE048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hAnsi="Georgia"/>
      <w:b/>
      <w:bCs/>
      <w:color w:val="000000"/>
      <w:kern w:val="32"/>
      <w:sz w:val="32"/>
      <w:szCs w:val="32"/>
    </w:rPr>
  </w:style>
  <w:style w:type="paragraph" w:customStyle="1" w:styleId="Tagstyle">
    <w:name w:val="Tagstyle"/>
    <w:basedOn w:val="Normal"/>
    <w:next w:val="Normal"/>
    <w:rsid w:val="00EE0480"/>
    <w:rPr>
      <w:rFonts w:ascii="Georgia" w:hAnsi="Georgia"/>
      <w:b/>
    </w:rPr>
  </w:style>
  <w:style w:type="character" w:customStyle="1" w:styleId="BoldunderlineChar3">
    <w:name w:val="Bold/underline Char"/>
    <w:rsid w:val="00EE0480"/>
    <w:rPr>
      <w:rFonts w:eastAsia="SimSun"/>
      <w:b/>
      <w:noProof w:val="0"/>
      <w:sz w:val="24"/>
      <w:szCs w:val="24"/>
      <w:u w:val="single"/>
      <w:lang w:val="en-US" w:eastAsia="zh-CN" w:bidi="ar-SA"/>
    </w:rPr>
  </w:style>
  <w:style w:type="character" w:customStyle="1" w:styleId="underlinetextchar0">
    <w:name w:val="underlinetextchar"/>
    <w:rsid w:val="00EE0480"/>
  </w:style>
  <w:style w:type="character" w:customStyle="1" w:styleId="boldciteChar1">
    <w:name w:val="bold cite Char1"/>
    <w:rsid w:val="00EE0480"/>
    <w:rPr>
      <w:b/>
      <w:sz w:val="28"/>
      <w:u w:val="thick" w:color="000000"/>
    </w:rPr>
  </w:style>
  <w:style w:type="character" w:customStyle="1" w:styleId="tagCharCharChar1">
    <w:name w:val="tag Char Char Char1"/>
    <w:rsid w:val="00EE0480"/>
    <w:rPr>
      <w:b/>
      <w:sz w:val="24"/>
      <w:lang w:val="en-US" w:eastAsia="en-US" w:bidi="ar-SA"/>
    </w:rPr>
  </w:style>
  <w:style w:type="character" w:customStyle="1" w:styleId="underlinecardChar0">
    <w:name w:val="underline card Char"/>
    <w:rsid w:val="00EE0480"/>
    <w:rPr>
      <w:rFonts w:ascii="Arial" w:hAnsi="Arial"/>
      <w:sz w:val="18"/>
      <w:szCs w:val="24"/>
      <w:u w:val="single"/>
      <w:lang w:val="en-US" w:eastAsia="en-US" w:bidi="ar-SA"/>
    </w:rPr>
  </w:style>
  <w:style w:type="paragraph" w:customStyle="1" w:styleId="date-comments">
    <w:name w:val="date-comments"/>
    <w:basedOn w:val="Normal"/>
    <w:uiPriority w:val="99"/>
    <w:rsid w:val="00EE0480"/>
    <w:pPr>
      <w:spacing w:before="100" w:beforeAutospacing="1" w:after="100" w:afterAutospacing="1"/>
    </w:pPr>
    <w:rPr>
      <w:rFonts w:ascii="Times" w:hAnsi="Times"/>
      <w:szCs w:val="20"/>
    </w:rPr>
  </w:style>
  <w:style w:type="character" w:customStyle="1" w:styleId="articleauthor0">
    <w:name w:val="articleauthor"/>
    <w:rsid w:val="00EE0480"/>
  </w:style>
  <w:style w:type="character" w:customStyle="1" w:styleId="bodysubtoc">
    <w:name w:val="bodysubtoc"/>
    <w:rsid w:val="00EE0480"/>
  </w:style>
  <w:style w:type="character" w:customStyle="1" w:styleId="lefttitlesmaller">
    <w:name w:val="lefttitlesmaller"/>
    <w:rsid w:val="00EE0480"/>
  </w:style>
  <w:style w:type="character" w:customStyle="1" w:styleId="mb">
    <w:name w:val="mb"/>
    <w:rsid w:val="00EE0480"/>
  </w:style>
  <w:style w:type="character" w:customStyle="1" w:styleId="submitted-date">
    <w:name w:val="submitted-date"/>
    <w:rsid w:val="00EE0480"/>
  </w:style>
  <w:style w:type="character" w:customStyle="1" w:styleId="submitted-time">
    <w:name w:val="submitted-time"/>
    <w:rsid w:val="00EE0480"/>
  </w:style>
  <w:style w:type="character" w:customStyle="1" w:styleId="A20">
    <w:name w:val="A2"/>
    <w:uiPriority w:val="99"/>
    <w:rsid w:val="00EE0480"/>
    <w:rPr>
      <w:rFonts w:ascii="Sabon LT Std" w:hAnsi="Sabon LT Std" w:cs="Sabon LT Std" w:hint="default"/>
      <w:color w:val="000000"/>
      <w:sz w:val="15"/>
      <w:szCs w:val="15"/>
    </w:rPr>
  </w:style>
  <w:style w:type="character" w:customStyle="1" w:styleId="searchword">
    <w:name w:val="searchword"/>
    <w:rsid w:val="00EE0480"/>
  </w:style>
  <w:style w:type="paragraph" w:customStyle="1" w:styleId="Heading2Char2CharChar12">
    <w:name w:val="Heading 2 Char2 Char Char12"/>
    <w:aliases w:val="Char Char Char Char Char Char1 Char Char Char Char Char1,Char Char22"/>
    <w:next w:val="Normal"/>
    <w:uiPriority w:val="99"/>
    <w:rsid w:val="00EE048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EE0480"/>
    <w:rPr>
      <w:rFonts w:ascii="Times New Roman" w:hAnsi="Times New Roman" w:cs="Times New Roman"/>
      <w:sz w:val="18"/>
      <w:szCs w:val="18"/>
    </w:rPr>
  </w:style>
  <w:style w:type="character" w:customStyle="1" w:styleId="bylines">
    <w:name w:val="bylines"/>
    <w:basedOn w:val="DefaultParagraphFont"/>
    <w:rsid w:val="00EE0480"/>
  </w:style>
  <w:style w:type="character" w:customStyle="1" w:styleId="StyleStyleBoldUnderlineUnderlineIntenseEmphasis1apple-style-2">
    <w:name w:val="Style Style Bold UnderlineUnderlineIntense Emphasis1apple-style-...2"/>
    <w:basedOn w:val="DefaultParagraphFont"/>
    <w:rsid w:val="00EE0480"/>
    <w:rPr>
      <w:b w:val="0"/>
      <w:bCs/>
      <w:sz w:val="22"/>
      <w:u w:val="single"/>
    </w:rPr>
  </w:style>
  <w:style w:type="character" w:customStyle="1" w:styleId="FontStyle57">
    <w:name w:val="Font Style57"/>
    <w:rsid w:val="00EE0480"/>
    <w:rPr>
      <w:rFonts w:ascii="Georgia" w:hAnsi="Georgia" w:cs="Georgia"/>
      <w:b/>
      <w:bCs/>
      <w:sz w:val="14"/>
      <w:szCs w:val="14"/>
    </w:rPr>
  </w:style>
  <w:style w:type="character" w:customStyle="1" w:styleId="FontStyle89">
    <w:name w:val="Font Style89"/>
    <w:rsid w:val="00EE0480"/>
    <w:rPr>
      <w:rFonts w:ascii="Times New Roman" w:hAnsi="Times New Roman" w:cs="Times New Roman"/>
      <w:b/>
      <w:bCs/>
      <w:smallCaps/>
      <w:spacing w:val="40"/>
      <w:sz w:val="16"/>
      <w:szCs w:val="16"/>
    </w:rPr>
  </w:style>
  <w:style w:type="character" w:customStyle="1" w:styleId="style3Char0">
    <w:name w:val="style 3 Char"/>
    <w:rsid w:val="00EE0480"/>
    <w:rPr>
      <w:sz w:val="18"/>
      <w:szCs w:val="24"/>
      <w:lang w:val="en-US" w:eastAsia="en-US" w:bidi="ar-SA"/>
    </w:rPr>
  </w:style>
  <w:style w:type="paragraph" w:customStyle="1" w:styleId="003Cite">
    <w:name w:val="003Cite"/>
    <w:basedOn w:val="Normal"/>
    <w:qFormat/>
    <w:rsid w:val="00EE0480"/>
    <w:rPr>
      <w:rFonts w:eastAsia="Calibri"/>
      <w:szCs w:val="16"/>
    </w:rPr>
  </w:style>
  <w:style w:type="paragraph" w:customStyle="1" w:styleId="NormalBold">
    <w:name w:val="Normal + Bold"/>
    <w:aliases w:val="Double Underline"/>
    <w:basedOn w:val="Normal"/>
    <w:link w:val="NormalBoldChar"/>
    <w:rsid w:val="00EE0480"/>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EE0480"/>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EE0480"/>
    <w:pPr>
      <w:autoSpaceDE w:val="0"/>
      <w:autoSpaceDN w:val="0"/>
      <w:adjustRightInd w:val="0"/>
      <w:ind w:left="432" w:right="432"/>
      <w:jc w:val="both"/>
    </w:pPr>
    <w:rPr>
      <w:u w:val="thick"/>
      <w:lang w:val="x-none" w:eastAsia="x-none"/>
    </w:rPr>
  </w:style>
  <w:style w:type="character" w:customStyle="1" w:styleId="StyleCards12ptThickunderlineChar2">
    <w:name w:val="Style Cards + 12 pt Thick underline Char2"/>
    <w:link w:val="StyleCards12ptThickunderline"/>
    <w:rsid w:val="00EE0480"/>
    <w:rPr>
      <w:rFonts w:ascii="Calibri" w:hAnsi="Calibri"/>
      <w:sz w:val="22"/>
      <w:u w:val="thick"/>
      <w:lang w:val="x-none" w:eastAsia="x-none"/>
    </w:rPr>
  </w:style>
  <w:style w:type="character" w:customStyle="1" w:styleId="BlockHeadingsChar1">
    <w:name w:val="Block Headings Char1"/>
    <w:rsid w:val="00EE0480"/>
    <w:rPr>
      <w:b/>
      <w:caps/>
    </w:rPr>
  </w:style>
  <w:style w:type="character" w:customStyle="1" w:styleId="Longcite">
    <w:name w:val="Longcite"/>
    <w:rsid w:val="00EE0480"/>
    <w:rPr>
      <w:sz w:val="16"/>
    </w:rPr>
  </w:style>
  <w:style w:type="paragraph" w:customStyle="1" w:styleId="NormalUnderline0">
    <w:name w:val="Normal + Underline"/>
    <w:basedOn w:val="Normal"/>
    <w:link w:val="NormalUnderlineChar0"/>
    <w:rsid w:val="00EE0480"/>
    <w:pPr>
      <w:ind w:left="720"/>
    </w:pPr>
    <w:rPr>
      <w:b/>
      <w:u w:val="single"/>
      <w:lang w:val="x-none" w:eastAsia="x-none"/>
    </w:rPr>
  </w:style>
  <w:style w:type="character" w:customStyle="1" w:styleId="NormalUnderlineChar0">
    <w:name w:val="Normal + Underline Char"/>
    <w:link w:val="NormalUnderline0"/>
    <w:rsid w:val="00EE0480"/>
    <w:rPr>
      <w:rFonts w:ascii="Calibri" w:hAnsi="Calibri"/>
      <w:b/>
      <w:sz w:val="22"/>
      <w:u w:val="single"/>
      <w:lang w:val="x-none" w:eastAsia="x-none"/>
    </w:rPr>
  </w:style>
  <w:style w:type="character" w:customStyle="1" w:styleId="FontStyle170">
    <w:name w:val="Font Style170"/>
    <w:uiPriority w:val="99"/>
    <w:rsid w:val="00EE0480"/>
    <w:rPr>
      <w:rFonts w:ascii="Bookman Old Style" w:hAnsi="Bookman Old Style" w:cs="Bookman Old Style"/>
      <w:sz w:val="16"/>
      <w:szCs w:val="16"/>
    </w:rPr>
  </w:style>
  <w:style w:type="character" w:customStyle="1" w:styleId="FontStyle17">
    <w:name w:val="Font Style17"/>
    <w:uiPriority w:val="99"/>
    <w:rsid w:val="00EE0480"/>
    <w:rPr>
      <w:rFonts w:ascii="Book Antiqua" w:hAnsi="Book Antiqua" w:cs="Book Antiqua"/>
      <w:i/>
      <w:iCs/>
      <w:spacing w:val="10"/>
      <w:sz w:val="22"/>
      <w:szCs w:val="22"/>
    </w:rPr>
  </w:style>
  <w:style w:type="character" w:customStyle="1" w:styleId="FontStyle329">
    <w:name w:val="Font Style329"/>
    <w:basedOn w:val="DefaultParagraphFont"/>
    <w:uiPriority w:val="99"/>
    <w:rsid w:val="00EE0480"/>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EE0480"/>
    <w:rPr>
      <w:color w:val="2B579A"/>
      <w:shd w:val="clear" w:color="auto" w:fill="E6E6E6"/>
    </w:rPr>
  </w:style>
  <w:style w:type="character" w:customStyle="1" w:styleId="UnresolvedMention3">
    <w:name w:val="Unresolved Mention3"/>
    <w:basedOn w:val="DefaultParagraphFont"/>
    <w:uiPriority w:val="99"/>
    <w:unhideWhenUsed/>
    <w:rsid w:val="00EE0480"/>
    <w:rPr>
      <w:color w:val="808080"/>
      <w:shd w:val="clear" w:color="auto" w:fill="E6E6E6"/>
    </w:rPr>
  </w:style>
  <w:style w:type="character" w:customStyle="1" w:styleId="m-895152127622952443gmail-style13ptbold">
    <w:name w:val="m_-895152127622952443gmail-style13ptbold"/>
    <w:basedOn w:val="DefaultParagraphFont"/>
    <w:rsid w:val="00EE0480"/>
  </w:style>
  <w:style w:type="character" w:customStyle="1" w:styleId="m4133802843404377303gmail-style13ptbold">
    <w:name w:val="m_4133802843404377303gmail-style13ptbold"/>
    <w:basedOn w:val="DefaultParagraphFont"/>
    <w:rsid w:val="00EE0480"/>
  </w:style>
  <w:style w:type="character" w:customStyle="1" w:styleId="m4133802843404377303gmail-styleunderline">
    <w:name w:val="m_4133802843404377303gmail-styleunderline"/>
    <w:basedOn w:val="DefaultParagraphFont"/>
    <w:rsid w:val="00EE0480"/>
  </w:style>
  <w:style w:type="character" w:customStyle="1" w:styleId="m1864609289044096952gmail-style13ptbold">
    <w:name w:val="m_1864609289044096952gmail-style13ptbold"/>
    <w:basedOn w:val="DefaultParagraphFont"/>
    <w:rsid w:val="00EE0480"/>
  </w:style>
  <w:style w:type="character" w:customStyle="1" w:styleId="m-2434640214339110092gmail-style13ptbold">
    <w:name w:val="m_-2434640214339110092gmail-style13ptbold"/>
    <w:basedOn w:val="DefaultParagraphFont"/>
    <w:rsid w:val="00EE0480"/>
  </w:style>
  <w:style w:type="character" w:customStyle="1" w:styleId="m-2434640214339110092gmail-styleunderline">
    <w:name w:val="m_-2434640214339110092gmail-styleunderline"/>
    <w:basedOn w:val="DefaultParagraphFont"/>
    <w:rsid w:val="00EE0480"/>
  </w:style>
  <w:style w:type="character" w:customStyle="1" w:styleId="hvr">
    <w:name w:val="hvr"/>
    <w:basedOn w:val="DefaultParagraphFont"/>
    <w:rsid w:val="00EE0480"/>
  </w:style>
  <w:style w:type="character" w:customStyle="1" w:styleId="m-3350902899047358468gmail-styleunderline">
    <w:name w:val="m_-3350902899047358468gmail-styleunderline"/>
    <w:basedOn w:val="DefaultParagraphFont"/>
    <w:rsid w:val="00EE0480"/>
  </w:style>
  <w:style w:type="paragraph" w:customStyle="1" w:styleId="Style5pt">
    <w:name w:val="Style 5 pt"/>
    <w:basedOn w:val="Normal"/>
    <w:link w:val="Style5ptChar"/>
    <w:rsid w:val="00EE0480"/>
    <w:pPr>
      <w:widowControl w:val="0"/>
      <w:autoSpaceDE w:val="0"/>
      <w:autoSpaceDN w:val="0"/>
      <w:adjustRightInd w:val="0"/>
      <w:ind w:left="720"/>
    </w:pPr>
    <w:rPr>
      <w:sz w:val="10"/>
      <w:szCs w:val="10"/>
    </w:rPr>
  </w:style>
  <w:style w:type="character" w:customStyle="1" w:styleId="Style5ptChar">
    <w:name w:val="Style 5 pt Char"/>
    <w:basedOn w:val="DefaultParagraphFont"/>
    <w:link w:val="Style5pt"/>
    <w:rsid w:val="00EE0480"/>
    <w:rPr>
      <w:rFonts w:ascii="Calibri" w:hAnsi="Calibri"/>
      <w:sz w:val="10"/>
      <w:szCs w:val="10"/>
    </w:rPr>
  </w:style>
  <w:style w:type="character" w:customStyle="1" w:styleId="m462447500549623171gmail-style13ptbold">
    <w:name w:val="m_462447500549623171gmail-style13ptbold"/>
    <w:basedOn w:val="DefaultParagraphFont"/>
    <w:rsid w:val="00EE0480"/>
  </w:style>
  <w:style w:type="paragraph" w:customStyle="1" w:styleId="m462447500549623171gmail-msonormal">
    <w:name w:val="m_462447500549623171gmail-msonormal"/>
    <w:basedOn w:val="Normal"/>
    <w:uiPriority w:val="99"/>
    <w:rsid w:val="00EE0480"/>
    <w:pPr>
      <w:spacing w:before="100" w:beforeAutospacing="1" w:after="100" w:afterAutospacing="1"/>
    </w:pPr>
  </w:style>
  <w:style w:type="character" w:customStyle="1" w:styleId="m462447500549623171gmail-styleunderline">
    <w:name w:val="m_462447500549623171gmail-styleunderline"/>
    <w:basedOn w:val="DefaultParagraphFont"/>
    <w:rsid w:val="00EE0480"/>
  </w:style>
  <w:style w:type="character" w:customStyle="1" w:styleId="SmallerReal">
    <w:name w:val="SmallerReal"/>
    <w:basedOn w:val="DefaultParagraphFont"/>
    <w:uiPriority w:val="1"/>
    <w:qFormat/>
    <w:rsid w:val="00EE0480"/>
    <w:rPr>
      <w:rFonts w:ascii="Garamond" w:hAnsi="Garamond" w:hint="default"/>
      <w:sz w:val="16"/>
    </w:rPr>
  </w:style>
  <w:style w:type="paragraph" w:styleId="HTMLAddress">
    <w:name w:val="HTML Address"/>
    <w:basedOn w:val="Normal"/>
    <w:link w:val="HTMLAddressChar"/>
    <w:uiPriority w:val="99"/>
    <w:semiHidden/>
    <w:unhideWhenUsed/>
    <w:rsid w:val="00EE0480"/>
    <w:rPr>
      <w:i/>
      <w:iCs/>
    </w:rPr>
  </w:style>
  <w:style w:type="character" w:customStyle="1" w:styleId="HTMLAddressChar">
    <w:name w:val="HTML Address Char"/>
    <w:basedOn w:val="DefaultParagraphFont"/>
    <w:link w:val="HTMLAddress"/>
    <w:uiPriority w:val="99"/>
    <w:semiHidden/>
    <w:rsid w:val="00EE0480"/>
    <w:rPr>
      <w:rFonts w:ascii="Calibri" w:hAnsi="Calibri"/>
      <w:i/>
      <w:iCs/>
      <w:sz w:val="22"/>
    </w:rPr>
  </w:style>
  <w:style w:type="character" w:customStyle="1" w:styleId="separator">
    <w:name w:val="separator"/>
    <w:basedOn w:val="DefaultParagraphFont"/>
    <w:rsid w:val="00EE0480"/>
  </w:style>
  <w:style w:type="paragraph" w:customStyle="1" w:styleId="dek">
    <w:name w:val="dek"/>
    <w:basedOn w:val="Normal"/>
    <w:uiPriority w:val="99"/>
    <w:rsid w:val="00EE0480"/>
    <w:pPr>
      <w:spacing w:before="100" w:beforeAutospacing="1" w:after="100" w:afterAutospacing="1"/>
    </w:pPr>
  </w:style>
  <w:style w:type="character" w:customStyle="1" w:styleId="arttitle">
    <w:name w:val="art_title"/>
    <w:basedOn w:val="DefaultParagraphFont"/>
    <w:rsid w:val="00EE0480"/>
  </w:style>
  <w:style w:type="character" w:customStyle="1" w:styleId="serialtitle">
    <w:name w:val="serial_title"/>
    <w:basedOn w:val="DefaultParagraphFont"/>
    <w:rsid w:val="00EE0480"/>
  </w:style>
  <w:style w:type="character" w:customStyle="1" w:styleId="volumeissue">
    <w:name w:val="volume_issue"/>
    <w:basedOn w:val="DefaultParagraphFont"/>
    <w:rsid w:val="00EE0480"/>
  </w:style>
  <w:style w:type="character" w:customStyle="1" w:styleId="pagerange">
    <w:name w:val="page_range"/>
    <w:basedOn w:val="DefaultParagraphFont"/>
    <w:rsid w:val="00EE0480"/>
  </w:style>
  <w:style w:type="character" w:customStyle="1" w:styleId="doilink">
    <w:name w:val="doi_link"/>
    <w:basedOn w:val="DefaultParagraphFont"/>
    <w:rsid w:val="00EE0480"/>
  </w:style>
  <w:style w:type="paragraph" w:customStyle="1" w:styleId="para">
    <w:name w:val="para"/>
    <w:basedOn w:val="Normal"/>
    <w:rsid w:val="00EE0480"/>
    <w:pPr>
      <w:spacing w:before="100" w:beforeAutospacing="1" w:after="100" w:afterAutospacing="1" w:line="256" w:lineRule="auto"/>
    </w:pPr>
  </w:style>
  <w:style w:type="character" w:customStyle="1" w:styleId="headingnumber">
    <w:name w:val="headingnumber"/>
    <w:basedOn w:val="DefaultParagraphFont"/>
    <w:rsid w:val="00EE0480"/>
  </w:style>
  <w:style w:type="character" w:customStyle="1" w:styleId="internalref">
    <w:name w:val="internalref"/>
    <w:basedOn w:val="DefaultParagraphFont"/>
    <w:rsid w:val="00EE0480"/>
  </w:style>
  <w:style w:type="character" w:customStyle="1" w:styleId="articlepage-articlebody-firstletter">
    <w:name w:val="articlepage-articlebody-firstletter"/>
    <w:basedOn w:val="DefaultParagraphFont"/>
    <w:rsid w:val="00EE0480"/>
  </w:style>
  <w:style w:type="character" w:customStyle="1" w:styleId="m-2745674872889869693gmail-style13ptbold">
    <w:name w:val="m_-2745674872889869693gmail-style13ptbold"/>
    <w:basedOn w:val="DefaultParagraphFont"/>
    <w:rsid w:val="00EE0480"/>
  </w:style>
  <w:style w:type="character" w:customStyle="1" w:styleId="m-2745674872889869693gmail-styleunderline">
    <w:name w:val="m_-2745674872889869693gmail-styleunderline"/>
    <w:basedOn w:val="DefaultParagraphFont"/>
    <w:rsid w:val="00EE0480"/>
  </w:style>
  <w:style w:type="character" w:customStyle="1" w:styleId="UnresolvedMention31">
    <w:name w:val="Unresolved Mention31"/>
    <w:basedOn w:val="DefaultParagraphFont"/>
    <w:uiPriority w:val="99"/>
    <w:semiHidden/>
    <w:unhideWhenUsed/>
    <w:rsid w:val="00EE0480"/>
    <w:rPr>
      <w:color w:val="808080"/>
      <w:shd w:val="clear" w:color="auto" w:fill="E6E6E6"/>
    </w:rPr>
  </w:style>
  <w:style w:type="character" w:customStyle="1" w:styleId="UnresolvedMention4">
    <w:name w:val="Unresolved Mention4"/>
    <w:basedOn w:val="DefaultParagraphFont"/>
    <w:uiPriority w:val="99"/>
    <w:semiHidden/>
    <w:unhideWhenUsed/>
    <w:rsid w:val="00EE0480"/>
    <w:rPr>
      <w:color w:val="808080"/>
      <w:shd w:val="clear" w:color="auto" w:fill="E6E6E6"/>
    </w:rPr>
  </w:style>
  <w:style w:type="character" w:customStyle="1" w:styleId="m-8082899869479211226gmail-styleunderline">
    <w:name w:val="m_-8082899869479211226gmail-styleunderline"/>
    <w:basedOn w:val="DefaultParagraphFont"/>
    <w:rsid w:val="00EE0480"/>
  </w:style>
  <w:style w:type="paragraph" w:customStyle="1" w:styleId="NoteLevel23">
    <w:name w:val="Note Level 23"/>
    <w:basedOn w:val="Normal"/>
    <w:next w:val="Normal"/>
    <w:uiPriority w:val="99"/>
    <w:qFormat/>
    <w:rsid w:val="00EE0480"/>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EE0480"/>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EE0480"/>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EE0480"/>
    <w:rPr>
      <w:color w:val="605E5C"/>
      <w:shd w:val="clear" w:color="auto" w:fill="E1DFDD"/>
    </w:rPr>
  </w:style>
  <w:style w:type="character" w:customStyle="1" w:styleId="UnresolvedMention6">
    <w:name w:val="Unresolved Mention6"/>
    <w:basedOn w:val="DefaultParagraphFont"/>
    <w:uiPriority w:val="99"/>
    <w:semiHidden/>
    <w:unhideWhenUsed/>
    <w:rsid w:val="00EE0480"/>
    <w:rPr>
      <w:color w:val="605E5C"/>
      <w:shd w:val="clear" w:color="auto" w:fill="E1DFDD"/>
    </w:rPr>
  </w:style>
  <w:style w:type="character" w:customStyle="1" w:styleId="footnote">
    <w:name w:val="footnote"/>
    <w:basedOn w:val="DefaultParagraphFont"/>
    <w:rsid w:val="00EE0480"/>
  </w:style>
  <w:style w:type="character" w:customStyle="1" w:styleId="hubidentifier">
    <w:name w:val="hub_identifier"/>
    <w:basedOn w:val="DefaultParagraphFont"/>
    <w:rsid w:val="00EE0480"/>
  </w:style>
  <w:style w:type="paragraph" w:customStyle="1" w:styleId="standardeinzug">
    <w:name w:val="standardeinzug"/>
    <w:basedOn w:val="Normal"/>
    <w:rsid w:val="00EE0480"/>
    <w:pPr>
      <w:spacing w:before="100" w:beforeAutospacing="1" w:after="100" w:afterAutospacing="1"/>
    </w:pPr>
  </w:style>
  <w:style w:type="paragraph" w:customStyle="1" w:styleId="aufzhlungnormal">
    <w:name w:val="aufzhlungnormal"/>
    <w:basedOn w:val="Normal"/>
    <w:rsid w:val="00EE0480"/>
    <w:pPr>
      <w:spacing w:before="100" w:beforeAutospacing="1" w:after="100" w:afterAutospacing="1"/>
    </w:pPr>
  </w:style>
  <w:style w:type="character" w:customStyle="1" w:styleId="auszeichnungkursiv">
    <w:name w:val="auszeichnungkursiv"/>
    <w:basedOn w:val="DefaultParagraphFont"/>
    <w:rsid w:val="00EE0480"/>
  </w:style>
  <w:style w:type="paragraph" w:customStyle="1" w:styleId="entrefilet">
    <w:name w:val="entrefilet"/>
    <w:basedOn w:val="Normal"/>
    <w:rsid w:val="00EE0480"/>
    <w:pPr>
      <w:spacing w:before="100" w:beforeAutospacing="1" w:after="100" w:afterAutospacing="1"/>
    </w:pPr>
  </w:style>
  <w:style w:type="paragraph" w:customStyle="1" w:styleId="kapitelreferenzkopf">
    <w:name w:val="kapitelreferenzkopf"/>
    <w:basedOn w:val="Normal"/>
    <w:rsid w:val="00EE0480"/>
    <w:pPr>
      <w:spacing w:before="100" w:beforeAutospacing="1" w:after="100" w:afterAutospacing="1"/>
    </w:pPr>
  </w:style>
  <w:style w:type="paragraph" w:customStyle="1" w:styleId="tabberschrift">
    <w:name w:val="tabberschrift"/>
    <w:basedOn w:val="Normal"/>
    <w:rsid w:val="00EE0480"/>
    <w:pPr>
      <w:spacing w:before="100" w:beforeAutospacing="1" w:after="100" w:afterAutospacing="1"/>
    </w:pPr>
  </w:style>
  <w:style w:type="character" w:customStyle="1" w:styleId="tabgrafikformalbezeichnungnr">
    <w:name w:val="tabgrafikformalbezeichnungnr"/>
    <w:basedOn w:val="DefaultParagraphFont"/>
    <w:rsid w:val="00EE0480"/>
  </w:style>
  <w:style w:type="character" w:customStyle="1" w:styleId="m-268162420547309261gmail-stylestylebold12pt">
    <w:name w:val="m_-268162420547309261gmail-stylestylebold12pt"/>
    <w:basedOn w:val="DefaultParagraphFont"/>
    <w:rsid w:val="00EE0480"/>
  </w:style>
  <w:style w:type="character" w:customStyle="1" w:styleId="m-268162420547309261gmail-styleboldunderline">
    <w:name w:val="m_-268162420547309261gmail-styleboldunderline"/>
    <w:basedOn w:val="DefaultParagraphFont"/>
    <w:rsid w:val="00EE0480"/>
  </w:style>
  <w:style w:type="character" w:customStyle="1" w:styleId="m-5621139387307470627gmail-style13ptbold">
    <w:name w:val="m_-5621139387307470627gmail-style13ptbold"/>
    <w:basedOn w:val="DefaultParagraphFont"/>
    <w:rsid w:val="00EE0480"/>
  </w:style>
  <w:style w:type="character" w:customStyle="1" w:styleId="m-5621139387307470627gmail-styleunderline">
    <w:name w:val="m_-5621139387307470627gmail-styleunderline"/>
    <w:basedOn w:val="DefaultParagraphFont"/>
    <w:rsid w:val="00EE0480"/>
  </w:style>
  <w:style w:type="character" w:customStyle="1" w:styleId="m-4930835733434609408gmail-style13ptbold">
    <w:name w:val="m_-4930835733434609408gmail-style13ptbold"/>
    <w:basedOn w:val="DefaultParagraphFont"/>
    <w:rsid w:val="00EE0480"/>
  </w:style>
  <w:style w:type="character" w:customStyle="1" w:styleId="m-4930835733434609408gmail-styleunderline">
    <w:name w:val="m_-4930835733434609408gmail-styleunderline"/>
    <w:basedOn w:val="DefaultParagraphFont"/>
    <w:rsid w:val="00EE0480"/>
  </w:style>
  <w:style w:type="character" w:customStyle="1" w:styleId="m-2456650549122369157gmail-style13ptbold">
    <w:name w:val="m_-2456650549122369157gmail-style13ptbold"/>
    <w:basedOn w:val="DefaultParagraphFont"/>
    <w:rsid w:val="00EE0480"/>
  </w:style>
  <w:style w:type="character" w:customStyle="1" w:styleId="m-2456650549122369157gmail-styleunderline">
    <w:name w:val="m_-2456650549122369157gmail-styleunderline"/>
    <w:basedOn w:val="DefaultParagraphFont"/>
    <w:rsid w:val="00EE0480"/>
  </w:style>
  <w:style w:type="paragraph" w:customStyle="1" w:styleId="paragraph">
    <w:name w:val="paragraph"/>
    <w:basedOn w:val="Normal"/>
    <w:rsid w:val="00EE0480"/>
    <w:pPr>
      <w:spacing w:before="100" w:beforeAutospacing="1" w:after="100" w:afterAutospacing="1"/>
    </w:pPr>
  </w:style>
  <w:style w:type="character" w:customStyle="1" w:styleId="normaltextrun">
    <w:name w:val="normaltextrun"/>
    <w:basedOn w:val="DefaultParagraphFont"/>
    <w:rsid w:val="00EE0480"/>
  </w:style>
  <w:style w:type="character" w:customStyle="1" w:styleId="eop">
    <w:name w:val="eop"/>
    <w:basedOn w:val="DefaultParagraphFont"/>
    <w:rsid w:val="00EE0480"/>
  </w:style>
  <w:style w:type="character" w:customStyle="1" w:styleId="spellingerror">
    <w:name w:val="spellingerror"/>
    <w:basedOn w:val="DefaultParagraphFont"/>
    <w:rsid w:val="00EE0480"/>
  </w:style>
  <w:style w:type="character" w:customStyle="1" w:styleId="credit-label">
    <w:name w:val="credit-label"/>
    <w:basedOn w:val="DefaultParagraphFont"/>
    <w:rsid w:val="00EE0480"/>
  </w:style>
  <w:style w:type="character" w:customStyle="1" w:styleId="credit-text">
    <w:name w:val="credit-text"/>
    <w:basedOn w:val="DefaultParagraphFont"/>
    <w:rsid w:val="00EE0480"/>
  </w:style>
  <w:style w:type="character" w:customStyle="1" w:styleId="s1">
    <w:name w:val="s1"/>
    <w:basedOn w:val="DefaultParagraphFont"/>
    <w:rsid w:val="00EE0480"/>
  </w:style>
  <w:style w:type="paragraph" w:customStyle="1" w:styleId="p3">
    <w:name w:val="p3"/>
    <w:basedOn w:val="Normal"/>
    <w:rsid w:val="00EE0480"/>
    <w:pPr>
      <w:spacing w:before="100" w:beforeAutospacing="1" w:after="100" w:afterAutospacing="1"/>
    </w:pPr>
  </w:style>
  <w:style w:type="paragraph" w:customStyle="1" w:styleId="p4">
    <w:name w:val="p4"/>
    <w:basedOn w:val="Normal"/>
    <w:rsid w:val="00EE0480"/>
    <w:pPr>
      <w:spacing w:before="100" w:beforeAutospacing="1" w:after="100" w:afterAutospacing="1"/>
    </w:pPr>
  </w:style>
  <w:style w:type="paragraph" w:customStyle="1" w:styleId="p5">
    <w:name w:val="p5"/>
    <w:basedOn w:val="Normal"/>
    <w:rsid w:val="00EE0480"/>
    <w:pPr>
      <w:spacing w:before="100" w:beforeAutospacing="1" w:after="100" w:afterAutospacing="1"/>
    </w:pPr>
  </w:style>
  <w:style w:type="paragraph" w:customStyle="1" w:styleId="p2">
    <w:name w:val="p2"/>
    <w:basedOn w:val="Normal"/>
    <w:rsid w:val="00EE0480"/>
    <w:pPr>
      <w:spacing w:before="100" w:beforeAutospacing="1" w:after="100" w:afterAutospacing="1"/>
    </w:pPr>
  </w:style>
  <w:style w:type="character" w:customStyle="1" w:styleId="pull-quote">
    <w:name w:val="pull-quote"/>
    <w:basedOn w:val="DefaultParagraphFont"/>
    <w:rsid w:val="00EE0480"/>
  </w:style>
  <w:style w:type="character" w:customStyle="1" w:styleId="a-size-base-plus">
    <w:name w:val="a-size-base-plus"/>
    <w:basedOn w:val="DefaultParagraphFont"/>
    <w:rsid w:val="00EE0480"/>
  </w:style>
  <w:style w:type="character" w:customStyle="1" w:styleId="title-text">
    <w:name w:val="title-text"/>
    <w:basedOn w:val="DefaultParagraphFont"/>
    <w:rsid w:val="00EE0480"/>
  </w:style>
  <w:style w:type="character" w:customStyle="1" w:styleId="contribdegrees">
    <w:name w:val="contribdegrees"/>
    <w:basedOn w:val="DefaultParagraphFont"/>
    <w:rsid w:val="00EE0480"/>
  </w:style>
  <w:style w:type="character" w:customStyle="1" w:styleId="facultytitle">
    <w:name w:val="faculty_title"/>
    <w:basedOn w:val="DefaultParagraphFont"/>
    <w:rsid w:val="00EE0480"/>
  </w:style>
  <w:style w:type="character" w:customStyle="1" w:styleId="textexposedshow">
    <w:name w:val="text_exposed_show"/>
    <w:basedOn w:val="DefaultParagraphFont"/>
    <w:rsid w:val="00EE0480"/>
  </w:style>
  <w:style w:type="character" w:customStyle="1" w:styleId="nlmattrib">
    <w:name w:val="nlm_attrib"/>
    <w:basedOn w:val="DefaultParagraphFont"/>
    <w:rsid w:val="00EE0480"/>
  </w:style>
  <w:style w:type="character" w:customStyle="1" w:styleId="ref-lnk">
    <w:name w:val="ref-lnk"/>
    <w:basedOn w:val="DefaultParagraphFont"/>
    <w:rsid w:val="00EE0480"/>
  </w:style>
  <w:style w:type="character" w:customStyle="1" w:styleId="ref-overlay">
    <w:name w:val="ref-overlay"/>
    <w:basedOn w:val="DefaultParagraphFont"/>
    <w:rsid w:val="00EE0480"/>
  </w:style>
  <w:style w:type="character" w:customStyle="1" w:styleId="ref-fn-p">
    <w:name w:val="ref-fn-p"/>
    <w:basedOn w:val="DefaultParagraphFont"/>
    <w:rsid w:val="00EE0480"/>
  </w:style>
  <w:style w:type="character" w:customStyle="1" w:styleId="nlmarticle-title">
    <w:name w:val="nlm_article-title"/>
    <w:basedOn w:val="DefaultParagraphFont"/>
    <w:rsid w:val="00EE0480"/>
  </w:style>
  <w:style w:type="character" w:customStyle="1" w:styleId="specialtitle">
    <w:name w:val="specialtitle"/>
    <w:basedOn w:val="DefaultParagraphFont"/>
    <w:rsid w:val="00EE0480"/>
  </w:style>
  <w:style w:type="paragraph" w:customStyle="1" w:styleId="ng-scope">
    <w:name w:val="ng-scope"/>
    <w:basedOn w:val="Normal"/>
    <w:rsid w:val="00EE0480"/>
    <w:pPr>
      <w:spacing w:before="100" w:beforeAutospacing="1" w:after="100" w:afterAutospacing="1"/>
    </w:pPr>
  </w:style>
  <w:style w:type="character" w:customStyle="1" w:styleId="hlfld-contribauthor">
    <w:name w:val="hlfld-contribauthor"/>
    <w:basedOn w:val="DefaultParagraphFont"/>
    <w:rsid w:val="00EE0480"/>
  </w:style>
  <w:style w:type="character" w:customStyle="1" w:styleId="nlmgiven-names">
    <w:name w:val="nlm_given-names"/>
    <w:basedOn w:val="DefaultParagraphFont"/>
    <w:rsid w:val="00EE0480"/>
  </w:style>
  <w:style w:type="character" w:customStyle="1" w:styleId="nlmyear">
    <w:name w:val="nlm_year"/>
    <w:basedOn w:val="DefaultParagraphFont"/>
    <w:rsid w:val="00EE0480"/>
  </w:style>
  <w:style w:type="character" w:customStyle="1" w:styleId="nlmpublisher-loc">
    <w:name w:val="nlm_publisher-loc"/>
    <w:basedOn w:val="DefaultParagraphFont"/>
    <w:rsid w:val="00EE0480"/>
  </w:style>
  <w:style w:type="character" w:customStyle="1" w:styleId="nlmpublisher-name">
    <w:name w:val="nlm_publisher-name"/>
    <w:basedOn w:val="DefaultParagraphFont"/>
    <w:rsid w:val="00EE0480"/>
  </w:style>
  <w:style w:type="character" w:customStyle="1" w:styleId="ref-links">
    <w:name w:val="ref-links"/>
    <w:basedOn w:val="DefaultParagraphFont"/>
    <w:rsid w:val="00EE0480"/>
  </w:style>
  <w:style w:type="character" w:customStyle="1" w:styleId="xlinks-container">
    <w:name w:val="xlinks-container"/>
    <w:basedOn w:val="DefaultParagraphFont"/>
    <w:rsid w:val="00EE0480"/>
  </w:style>
  <w:style w:type="character" w:customStyle="1" w:styleId="googlescholar-container">
    <w:name w:val="googlescholar-container"/>
    <w:basedOn w:val="DefaultParagraphFont"/>
    <w:rsid w:val="00EE0480"/>
  </w:style>
  <w:style w:type="character" w:customStyle="1" w:styleId="nlmfpage">
    <w:name w:val="nlm_fpage"/>
    <w:basedOn w:val="DefaultParagraphFont"/>
    <w:rsid w:val="00EE0480"/>
  </w:style>
  <w:style w:type="character" w:customStyle="1" w:styleId="nlmlpage">
    <w:name w:val="nlm_lpage"/>
    <w:basedOn w:val="DefaultParagraphFont"/>
    <w:rsid w:val="00EE0480"/>
  </w:style>
  <w:style w:type="character" w:customStyle="1" w:styleId="supnum">
    <w:name w:val="supnum"/>
    <w:basedOn w:val="DefaultParagraphFont"/>
    <w:rsid w:val="00EE0480"/>
  </w:style>
  <w:style w:type="character" w:customStyle="1" w:styleId="pre">
    <w:name w:val="pre"/>
    <w:basedOn w:val="DefaultParagraphFont"/>
    <w:rsid w:val="00EE0480"/>
  </w:style>
  <w:style w:type="paragraph" w:customStyle="1" w:styleId="kp">
    <w:name w:val="kp"/>
    <w:basedOn w:val="Normal"/>
    <w:rsid w:val="00EE0480"/>
    <w:pPr>
      <w:spacing w:before="100" w:beforeAutospacing="1" w:after="100" w:afterAutospacing="1"/>
    </w:pPr>
  </w:style>
  <w:style w:type="paragraph" w:customStyle="1" w:styleId="footnotedescription">
    <w:name w:val="footnote description"/>
    <w:next w:val="Normal"/>
    <w:link w:val="footnotedescriptionChar"/>
    <w:hidden/>
    <w:rsid w:val="00EE0480"/>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EE0480"/>
    <w:rPr>
      <w:rFonts w:ascii="Times New Roman" w:eastAsia="Times New Roman" w:hAnsi="Times New Roman" w:cs="Times New Roman"/>
      <w:color w:val="000000"/>
      <w:sz w:val="16"/>
      <w:szCs w:val="22"/>
    </w:rPr>
  </w:style>
  <w:style w:type="character" w:customStyle="1" w:styleId="footnotemark">
    <w:name w:val="footnote mark"/>
    <w:hidden/>
    <w:rsid w:val="00EE0480"/>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EE0480"/>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EE0480"/>
  </w:style>
  <w:style w:type="character" w:customStyle="1" w:styleId="FontStyle40">
    <w:name w:val="Font Style40"/>
    <w:basedOn w:val="DefaultParagraphFont"/>
    <w:uiPriority w:val="99"/>
    <w:rsid w:val="00EE0480"/>
    <w:rPr>
      <w:rFonts w:ascii="Cambria" w:hAnsi="Cambria" w:cs="Cambria"/>
      <w:i/>
      <w:iCs/>
      <w:sz w:val="22"/>
      <w:szCs w:val="22"/>
    </w:rPr>
  </w:style>
  <w:style w:type="character" w:customStyle="1" w:styleId="FontStyle42">
    <w:name w:val="Font Style42"/>
    <w:basedOn w:val="DefaultParagraphFont"/>
    <w:uiPriority w:val="99"/>
    <w:rsid w:val="00EE0480"/>
    <w:rPr>
      <w:rFonts w:ascii="Cambria" w:hAnsi="Cambria" w:cs="Cambria"/>
      <w:sz w:val="22"/>
      <w:szCs w:val="22"/>
    </w:rPr>
  </w:style>
  <w:style w:type="paragraph" w:customStyle="1" w:styleId="Style17">
    <w:name w:val="Style17"/>
    <w:basedOn w:val="Normal"/>
    <w:uiPriority w:val="99"/>
    <w:rsid w:val="00EE0480"/>
    <w:pPr>
      <w:widowControl w:val="0"/>
      <w:autoSpaceDE w:val="0"/>
      <w:autoSpaceDN w:val="0"/>
      <w:adjustRightInd w:val="0"/>
      <w:spacing w:line="274" w:lineRule="exact"/>
      <w:ind w:hanging="394"/>
      <w:jc w:val="both"/>
    </w:pPr>
    <w:rPr>
      <w:rFonts w:ascii="Cambria" w:hAnsi="Cambria"/>
    </w:rPr>
  </w:style>
  <w:style w:type="paragraph" w:customStyle="1" w:styleId="Style32">
    <w:name w:val="Style32"/>
    <w:basedOn w:val="Normal"/>
    <w:uiPriority w:val="99"/>
    <w:rsid w:val="00EE0480"/>
    <w:pPr>
      <w:widowControl w:val="0"/>
      <w:autoSpaceDE w:val="0"/>
      <w:autoSpaceDN w:val="0"/>
      <w:adjustRightInd w:val="0"/>
      <w:spacing w:line="274" w:lineRule="exact"/>
      <w:ind w:hanging="398"/>
      <w:jc w:val="both"/>
    </w:pPr>
    <w:rPr>
      <w:rFonts w:ascii="Cambria" w:hAnsi="Cambria"/>
    </w:rPr>
  </w:style>
  <w:style w:type="character" w:customStyle="1" w:styleId="StyleStyleUnderlineUnderlineStyleBoldUnderlineIntenseEmphas1">
    <w:name w:val="Style Style UnderlineUnderlineStyle Bold UnderlineIntense Emphas...1"/>
    <w:basedOn w:val="DefaultParagraphFont"/>
    <w:rsid w:val="00EE0480"/>
    <w:rPr>
      <w:rFonts w:cs="Times New Roman"/>
      <w:sz w:val="24"/>
      <w:u w:val="single"/>
    </w:rPr>
  </w:style>
  <w:style w:type="character" w:customStyle="1" w:styleId="CardChar10">
    <w:name w:val="Card Char1"/>
    <w:rsid w:val="00EE0480"/>
    <w:rPr>
      <w:lang w:val="en-US" w:eastAsia="en-US" w:bidi="ar-SA"/>
    </w:rPr>
  </w:style>
  <w:style w:type="character" w:customStyle="1" w:styleId="tChar">
    <w:name w:val="t Char"/>
    <w:rsid w:val="00EE0480"/>
    <w:rPr>
      <w:rFonts w:ascii="Georgia" w:eastAsia="Times New Roman" w:hAnsi="Georgia" w:cs="Calibri"/>
      <w:b/>
      <w:lang w:val="x-none" w:eastAsia="x-none"/>
    </w:rPr>
  </w:style>
  <w:style w:type="character" w:customStyle="1" w:styleId="m-2054744658166780348cite">
    <w:name w:val="m_-2054744658166780348cite"/>
    <w:rsid w:val="00EE0480"/>
  </w:style>
  <w:style w:type="paragraph" w:customStyle="1" w:styleId="Second">
    <w:name w:val="Second"/>
    <w:basedOn w:val="Normal"/>
    <w:rsid w:val="00EE0480"/>
    <w:rPr>
      <w:rFonts w:eastAsia="Calibri"/>
      <w:b/>
      <w:caps/>
      <w:szCs w:val="20"/>
    </w:rPr>
  </w:style>
  <w:style w:type="character" w:customStyle="1" w:styleId="gmail-m5226785990326652285gmail-style13ptbold">
    <w:name w:val="gmail-m_5226785990326652285gmail-style13ptbold"/>
    <w:basedOn w:val="DefaultParagraphFont"/>
    <w:rsid w:val="00EE0480"/>
  </w:style>
  <w:style w:type="character" w:customStyle="1" w:styleId="gmail-m5226785990326652285gmail-styleunderline">
    <w:name w:val="gmail-m_5226785990326652285gmail-styleunderline"/>
    <w:basedOn w:val="DefaultParagraphFont"/>
    <w:rsid w:val="00EE0480"/>
  </w:style>
  <w:style w:type="character" w:customStyle="1" w:styleId="balancedheadline">
    <w:name w:val="balancedheadline"/>
    <w:basedOn w:val="DefaultParagraphFont"/>
    <w:rsid w:val="00EE0480"/>
  </w:style>
  <w:style w:type="character" w:customStyle="1" w:styleId="author-ref">
    <w:name w:val="author-ref"/>
    <w:basedOn w:val="DefaultParagraphFont"/>
    <w:rsid w:val="00EE0480"/>
  </w:style>
  <w:style w:type="paragraph" w:customStyle="1" w:styleId="u-mb-2">
    <w:name w:val="u-mb-2"/>
    <w:basedOn w:val="Normal"/>
    <w:rsid w:val="00EE0480"/>
    <w:pPr>
      <w:spacing w:before="100" w:beforeAutospacing="1" w:after="100" w:afterAutospacing="1"/>
    </w:pPr>
  </w:style>
  <w:style w:type="character" w:customStyle="1" w:styleId="authorsname">
    <w:name w:val="authors__name"/>
    <w:basedOn w:val="DefaultParagraphFont"/>
    <w:rsid w:val="00EE0480"/>
  </w:style>
  <w:style w:type="character" w:customStyle="1" w:styleId="authorscontact">
    <w:name w:val="authors__contact"/>
    <w:basedOn w:val="DefaultParagraphFont"/>
    <w:rsid w:val="00EE0480"/>
  </w:style>
  <w:style w:type="character" w:customStyle="1" w:styleId="affiliationdepartment">
    <w:name w:val="affiliation__department"/>
    <w:basedOn w:val="DefaultParagraphFont"/>
    <w:rsid w:val="00EE0480"/>
  </w:style>
  <w:style w:type="character" w:customStyle="1" w:styleId="affiliationname">
    <w:name w:val="affiliation__name"/>
    <w:basedOn w:val="DefaultParagraphFont"/>
    <w:rsid w:val="00EE0480"/>
  </w:style>
  <w:style w:type="character" w:customStyle="1" w:styleId="affiliationcity">
    <w:name w:val="affiliation__city"/>
    <w:basedOn w:val="DefaultParagraphFont"/>
    <w:rsid w:val="00EE0480"/>
  </w:style>
  <w:style w:type="character" w:customStyle="1" w:styleId="affiliationcountry">
    <w:name w:val="affiliation__country"/>
    <w:basedOn w:val="DefaultParagraphFont"/>
    <w:rsid w:val="00EE0480"/>
  </w:style>
  <w:style w:type="character" w:customStyle="1" w:styleId="journaltitle">
    <w:name w:val="journaltitle"/>
    <w:basedOn w:val="DefaultParagraphFont"/>
    <w:rsid w:val="00EE0480"/>
  </w:style>
  <w:style w:type="paragraph" w:customStyle="1" w:styleId="nav-linksstylessectiontitle-sc-1tike8v-3">
    <w:name w:val="nav-linksstyles__sectiontitle-sc-1tike8v-3"/>
    <w:basedOn w:val="Normal"/>
    <w:rsid w:val="00EE0480"/>
    <w:pPr>
      <w:spacing w:before="100" w:beforeAutospacing="1" w:after="100" w:afterAutospacing="1"/>
    </w:pPr>
  </w:style>
  <w:style w:type="character" w:customStyle="1" w:styleId="text-sc-1amvtpj-0-span">
    <w:name w:val="text-sc-1amvtpj-0-span"/>
    <w:basedOn w:val="DefaultParagraphFont"/>
    <w:rsid w:val="00EE0480"/>
  </w:style>
  <w:style w:type="character" w:customStyle="1" w:styleId="section-front-header-modulesubtitle">
    <w:name w:val="section-front-header-module__subtitle"/>
    <w:basedOn w:val="DefaultParagraphFont"/>
    <w:rsid w:val="00EE0480"/>
  </w:style>
  <w:style w:type="character" w:customStyle="1" w:styleId="article-classifiergap">
    <w:name w:val="article-classifier__gap"/>
    <w:basedOn w:val="DefaultParagraphFont"/>
    <w:rsid w:val="00EE0480"/>
  </w:style>
  <w:style w:type="character" w:customStyle="1" w:styleId="a-size-extra-large">
    <w:name w:val="a-size-extra-large"/>
    <w:basedOn w:val="DefaultParagraphFont"/>
    <w:rsid w:val="00EE0480"/>
  </w:style>
  <w:style w:type="paragraph" w:customStyle="1" w:styleId="generic-articlebody">
    <w:name w:val="generic-article__body"/>
    <w:basedOn w:val="Normal"/>
    <w:rsid w:val="00EE0480"/>
    <w:pPr>
      <w:spacing w:before="100" w:beforeAutospacing="1" w:after="100" w:afterAutospacing="1"/>
    </w:pPr>
  </w:style>
  <w:style w:type="character" w:customStyle="1" w:styleId="m-3219784662334730384gmail-style13ptbold">
    <w:name w:val="m_-3219784662334730384gmail-style13ptbold"/>
    <w:basedOn w:val="DefaultParagraphFont"/>
    <w:rsid w:val="00EE0480"/>
  </w:style>
  <w:style w:type="character" w:customStyle="1" w:styleId="m-6919561637539550718gmail-style13ptbold">
    <w:name w:val="m_-6919561637539550718gmail-style13ptbold"/>
    <w:basedOn w:val="DefaultParagraphFont"/>
    <w:rsid w:val="00EE0480"/>
  </w:style>
  <w:style w:type="character" w:customStyle="1" w:styleId="m-6919561637539550718gmail-styleunderline">
    <w:name w:val="m_-6919561637539550718gmail-styleunderline"/>
    <w:basedOn w:val="DefaultParagraphFont"/>
    <w:rsid w:val="00EE0480"/>
  </w:style>
  <w:style w:type="paragraph" w:customStyle="1" w:styleId="element">
    <w:name w:val="element"/>
    <w:basedOn w:val="Normal"/>
    <w:rsid w:val="00EE0480"/>
    <w:pPr>
      <w:spacing w:before="100" w:beforeAutospacing="1" w:after="100" w:afterAutospacing="1"/>
    </w:pPr>
  </w:style>
  <w:style w:type="character" w:customStyle="1" w:styleId="creditlabel">
    <w:name w:val="credit_label"/>
    <w:basedOn w:val="DefaultParagraphFont"/>
    <w:rsid w:val="00EE0480"/>
  </w:style>
  <w:style w:type="paragraph" w:customStyle="1" w:styleId="speakable-paragraph">
    <w:name w:val="speakable-paragraph"/>
    <w:basedOn w:val="Normal"/>
    <w:rsid w:val="00EE0480"/>
    <w:pPr>
      <w:spacing w:before="100" w:beforeAutospacing="1" w:after="100" w:afterAutospacing="1"/>
    </w:pPr>
  </w:style>
  <w:style w:type="paragraph" w:customStyle="1" w:styleId="excerpt">
    <w:name w:val="excerpt"/>
    <w:basedOn w:val="Normal"/>
    <w:rsid w:val="00EE0480"/>
    <w:pPr>
      <w:spacing w:before="100" w:beforeAutospacing="1" w:after="100" w:afterAutospacing="1"/>
    </w:pPr>
  </w:style>
  <w:style w:type="character" w:customStyle="1" w:styleId="by">
    <w:name w:val="by"/>
    <w:basedOn w:val="DefaultParagraphFont"/>
    <w:rsid w:val="00EE0480"/>
  </w:style>
  <w:style w:type="paragraph" w:customStyle="1" w:styleId="cardbody0">
    <w:name w:val="cardbody"/>
    <w:basedOn w:val="Normal"/>
    <w:rsid w:val="00EE0480"/>
    <w:pPr>
      <w:spacing w:before="100" w:beforeAutospacing="1" w:after="100" w:afterAutospacing="1"/>
    </w:pPr>
  </w:style>
  <w:style w:type="paragraph" w:customStyle="1" w:styleId="Textbody">
    <w:name w:val="Text body"/>
    <w:basedOn w:val="Normal"/>
    <w:rsid w:val="00EE0480"/>
    <w:pPr>
      <w:widowControl w:val="0"/>
      <w:tabs>
        <w:tab w:val="left" w:pos="709"/>
      </w:tabs>
      <w:suppressAutoHyphens/>
      <w:spacing w:after="120" w:line="240" w:lineRule="auto"/>
    </w:pPr>
    <w:rPr>
      <w:rFonts w:ascii="Times New Roman" w:eastAsia="Arial Unicode MS" w:hAnsi="Times New Roman" w:cs="Arial Unicode MS"/>
      <w:lang w:eastAsia="zh-CN" w:bidi="hi-IN"/>
    </w:rPr>
  </w:style>
  <w:style w:type="character" w:customStyle="1" w:styleId="apple-tab-span">
    <w:name w:val="apple-tab-span"/>
    <w:basedOn w:val="DefaultParagraphFont"/>
    <w:rsid w:val="00EE0480"/>
  </w:style>
  <w:style w:type="character" w:customStyle="1" w:styleId="xn-location">
    <w:name w:val="xn-location"/>
    <w:basedOn w:val="DefaultParagraphFont"/>
    <w:rsid w:val="00EE0480"/>
  </w:style>
  <w:style w:type="character" w:customStyle="1" w:styleId="xn-chron">
    <w:name w:val="xn-chron"/>
    <w:basedOn w:val="DefaultParagraphFont"/>
    <w:rsid w:val="00EE0480"/>
  </w:style>
  <w:style w:type="character" w:customStyle="1" w:styleId="xn-money">
    <w:name w:val="xn-money"/>
    <w:basedOn w:val="DefaultParagraphFont"/>
    <w:rsid w:val="00EE0480"/>
  </w:style>
  <w:style w:type="character" w:customStyle="1" w:styleId="xn-person">
    <w:name w:val="xn-person"/>
    <w:basedOn w:val="DefaultParagraphFont"/>
    <w:rsid w:val="00EE04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i.org/publication/charting-wage-stagnation/" TargetMode="External"/><Relationship Id="rId18" Type="http://schemas.openxmlformats.org/officeDocument/2006/relationships/hyperlink" Target="https://www.epi.org/publication/why-unions-are-good-for-workers-especially-in-a-crisis-like-covid-19-12-policies-that-would-boost-worker-rights-safety-and-wages/" TargetMode="External"/><Relationship Id="rId26" Type="http://schemas.openxmlformats.org/officeDocument/2006/relationships/hyperlink" Target="https://www.jstor.org/stable/2669299?seq=1" TargetMode="External"/><Relationship Id="rId3" Type="http://schemas.openxmlformats.org/officeDocument/2006/relationships/customXml" Target="../customXml/item3.xml"/><Relationship Id="rId21" Type="http://schemas.openxmlformats.org/officeDocument/2006/relationships/hyperlink" Target="https://www.nber.org/papers/w24587"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ber.org/papers/w24587" TargetMode="External"/><Relationship Id="rId17" Type="http://schemas.openxmlformats.org/officeDocument/2006/relationships/hyperlink" Target="https://www.epi.org/publication/why-unions-are-good-for-workers-especially-in-a-crisis-like-covid-19-12-policies-that-would-boost-worker-rights-safety-and-wages/" TargetMode="External"/><Relationship Id="rId25" Type="http://schemas.openxmlformats.org/officeDocument/2006/relationships/hyperlink" Target="https://people.duke.edu/~ds381/papers/Stegmueller_Becher_UnionsRepresentation_Jan2019.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pi.org/publication/why-unions-are-good-for-workers-especially-in-a-crisis-like-covid-19-12-policies-that-would-boost-worker-rights-safety-and-wages/" TargetMode="External"/><Relationship Id="rId20" Type="http://schemas.openxmlformats.org/officeDocument/2006/relationships/hyperlink" Target="https://equitablegrowth.org/the-wage-divide-for-black-and-latinx-workers-goes-deeper-than-a-skills-gap-or-requiring-more-credentials/" TargetMode="External"/><Relationship Id="rId29" Type="http://schemas.openxmlformats.org/officeDocument/2006/relationships/hyperlink" Target="https://c212.net/c/link/?t=0&amp;l=en&amp;o=3259834-1&amp;h=989208436&amp;u=http%3A%2F%2Fwww.pilma.org%2Funionjobs&amp;a=www.pilma.org%2Funionjob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er.org/papers/w24587" TargetMode="External"/><Relationship Id="rId24" Type="http://schemas.openxmlformats.org/officeDocument/2006/relationships/hyperlink" Target="https://investorsforhumanrights.org/corporate-capture" TargetMode="External"/><Relationship Id="rId32" Type="http://schemas.openxmlformats.org/officeDocument/2006/relationships/hyperlink" Target="https://www.preprints.org/manuscript/202104.0397/v1" TargetMode="External"/><Relationship Id="rId5" Type="http://schemas.openxmlformats.org/officeDocument/2006/relationships/numbering" Target="numbering.xml"/><Relationship Id="rId15" Type="http://schemas.openxmlformats.org/officeDocument/2006/relationships/hyperlink" Target="https://www.epi.org/publication/why-unions-are-good-for-workers-especially-in-a-crisis-like-covid-19-12-policies-that-would-boost-worker-rights-safety-and-wages/" TargetMode="External"/><Relationship Id="rId23" Type="http://schemas.openxmlformats.org/officeDocument/2006/relationships/hyperlink" Target="https://equitablegrowth.org/understanding-the-importance-of-monopsony-power-in-the-u-s-labor-market/" TargetMode="External"/><Relationship Id="rId28" Type="http://schemas.openxmlformats.org/officeDocument/2006/relationships/hyperlink" Target="https://www.prnewswire.com/news-releases/new-study-shows-partnership-between-new-yorks-skilled-craft-unions-and-the-biopharmaceutical-industry-resulted-in-nearly-3-billion-in-investment-over-six-years-301355420.html" TargetMode="External"/><Relationship Id="rId10" Type="http://schemas.openxmlformats.org/officeDocument/2006/relationships/hyperlink" Target="https://www.bls.gov/news.release/pdf/union2.pdf" TargetMode="External"/><Relationship Id="rId19" Type="http://schemas.openxmlformats.org/officeDocument/2006/relationships/hyperlink" Target="https://www.nber.org/papers/w24587" TargetMode="External"/><Relationship Id="rId31" Type="http://schemas.openxmlformats.org/officeDocument/2006/relationships/hyperlink" Target="https://www.ncbi.nlm.nih.gov/pmc/articles/PMC4585064/" TargetMode="External"/><Relationship Id="rId4" Type="http://schemas.openxmlformats.org/officeDocument/2006/relationships/customXml" Target="../customXml/item4.xml"/><Relationship Id="rId9" Type="http://schemas.openxmlformats.org/officeDocument/2006/relationships/hyperlink" Target="https://www.bls.gov/news.release/pdf/union2.pdf" TargetMode="External"/><Relationship Id="rId14" Type="http://schemas.openxmlformats.org/officeDocument/2006/relationships/hyperlink" Target="https://www.asanet.org/sites/default/files/savvy/images/journals/docs/pdf/asr/WesternandRosenfeld.pdf" TargetMode="External"/><Relationship Id="rId22" Type="http://schemas.openxmlformats.org/officeDocument/2006/relationships/hyperlink" Target="https://equitablegrowth.org/factsheet-the-pro-act-addresses-income-inequality-by-boosting-the-organizing-power-of-u-s-workers/" TargetMode="External"/><Relationship Id="rId27" Type="http://schemas.openxmlformats.org/officeDocument/2006/relationships/hyperlink" Target="https://prospect.org/labor/unions-boost-democratic-participation/" TargetMode="External"/><Relationship Id="rId30" Type="http://schemas.openxmlformats.org/officeDocument/2006/relationships/hyperlink" Target="https://c212.net/c/link/?t=0&amp;l=en&amp;o=3259834-1&amp;h=257710729&amp;u=http%3A%2F%2Fwww.pilma.org%2F&amp;a=www.pilma.org"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tude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9513</Words>
  <Characters>54230</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63616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surajgajula@lhsla.org</cp:lastModifiedBy>
  <cp:revision>2</cp:revision>
  <dcterms:created xsi:type="dcterms:W3CDTF">2021-11-21T00:31:00Z</dcterms:created>
  <dcterms:modified xsi:type="dcterms:W3CDTF">2021-11-21T00:31:00Z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