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D7A92" w14:textId="77777777" w:rsidR="00B5260F" w:rsidRPr="00BE7329" w:rsidRDefault="00B5260F" w:rsidP="00B5260F">
      <w:pPr>
        <w:pStyle w:val="Heading1"/>
      </w:pPr>
      <w:r>
        <w:t>1NC</w:t>
      </w:r>
    </w:p>
    <w:p w14:paraId="47942CF2" w14:textId="77777777" w:rsidR="00B5260F" w:rsidRDefault="00B5260F" w:rsidP="00B5260F">
      <w:pPr>
        <w:pStyle w:val="Heading3"/>
      </w:pPr>
      <w:r>
        <w:lastRenderedPageBreak/>
        <w:t>CP</w:t>
      </w:r>
    </w:p>
    <w:p w14:paraId="1A8D2E23" w14:textId="77777777" w:rsidR="00B5260F" w:rsidRPr="00100A2B" w:rsidRDefault="00B5260F" w:rsidP="00B5260F">
      <w:pPr>
        <w:pStyle w:val="Heading4"/>
        <w:rPr>
          <w:rFonts w:cs="Calibri"/>
        </w:rPr>
      </w:pPr>
      <w:r w:rsidRPr="00100A2B">
        <w:rPr>
          <w:rFonts w:cs="Calibri"/>
        </w:rPr>
        <w:t xml:space="preserve">CP </w:t>
      </w:r>
      <w:r>
        <w:rPr>
          <w:rFonts w:cs="Calibri"/>
        </w:rPr>
        <w:t xml:space="preserve">- </w:t>
      </w:r>
      <w:r w:rsidRPr="00100A2B">
        <w:rPr>
          <w:rFonts w:cs="Calibri"/>
        </w:rPr>
        <w:t>States, except the United States, should ban the appropriation of outer space for asteroid mining by private entities. The United States should fund the appropriation of outer space for the mining of rare earth metals from asteroids by private entities.</w:t>
      </w:r>
    </w:p>
    <w:p w14:paraId="352FAF9C" w14:textId="77777777" w:rsidR="00B5260F" w:rsidRPr="00100A2B" w:rsidRDefault="00B5260F" w:rsidP="00B5260F">
      <w:pPr>
        <w:pStyle w:val="Heading4"/>
      </w:pPr>
      <w:r w:rsidRPr="00100A2B">
        <w:t>The PIC is key to beat China and protect against Chinese REM gatekeeping</w:t>
      </w:r>
    </w:p>
    <w:p w14:paraId="0170C4AC" w14:textId="77777777" w:rsidR="00B5260F" w:rsidRPr="00100A2B" w:rsidRDefault="00B5260F" w:rsidP="00B5260F">
      <w:r w:rsidRPr="00100A2B">
        <w:rPr>
          <w:rStyle w:val="StyleUnderline"/>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5E35BB85" w14:textId="77777777" w:rsidR="00B5260F" w:rsidRPr="00100A2B" w:rsidRDefault="00B5260F" w:rsidP="00B5260F">
      <w:r w:rsidRPr="00100A2B">
        <w:t>You could be forgiven if you are confused about what’s going on with rare-earth elements. On the one hand, news reports indicate that China may increase production quotas of the minerals this quarter as a </w:t>
      </w:r>
      <w:hyperlink r:id="rId10"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F95066">
        <w:rPr>
          <w:rStyle w:val="StyleUnderline"/>
          <w:highlight w:val="cyan"/>
        </w:rPr>
        <w:t>China may ultimately ban the export of the rare earths altogether</w:t>
      </w:r>
      <w:r w:rsidRPr="00100A2B">
        <w:rPr>
          <w:rStyle w:val="StyleUnderline"/>
        </w:rPr>
        <w:t xml:space="preserve"> on “</w:t>
      </w:r>
      <w:hyperlink r:id="rId11" w:tgtFrame="_blank" w:history="1">
        <w:r w:rsidRPr="00100A2B">
          <w:rPr>
            <w:rStyle w:val="StyleUnderline"/>
          </w:rPr>
          <w:t>security concerns</w:t>
        </w:r>
      </w:hyperlink>
      <w:r w:rsidRPr="00100A2B">
        <w:rPr>
          <w:rStyle w:val="StyleUnderline"/>
        </w:rPr>
        <w:t>.”</w:t>
      </w:r>
      <w:r w:rsidRPr="00100A2B">
        <w:t xml:space="preserve"> What’s really going on here?</w:t>
      </w:r>
    </w:p>
    <w:p w14:paraId="4E67D0A2" w14:textId="77777777" w:rsidR="00B5260F" w:rsidRPr="00100A2B" w:rsidRDefault="00B5260F" w:rsidP="00B5260F">
      <w:pPr>
        <w:rPr>
          <w:rStyle w:val="StyleUnderline"/>
        </w:rPr>
      </w:pPr>
      <w:r w:rsidRPr="00100A2B">
        <w:rPr>
          <w:rStyle w:val="StyleUnderline"/>
        </w:rPr>
        <w:t>There are 17 elements considered </w:t>
      </w:r>
      <w:hyperlink r:id="rId12"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F95066">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particular note, </w:t>
      </w:r>
      <w:r w:rsidRPr="00F95066">
        <w:rPr>
          <w:rStyle w:val="StyleUnderline"/>
          <w:highlight w:val="cyan"/>
        </w:rPr>
        <w:t>they are essential to many of the clean-energy technologies</w:t>
      </w:r>
      <w:r w:rsidRPr="00100A2B">
        <w:rPr>
          <w:rStyle w:val="StyleUnderline"/>
        </w:rPr>
        <w:t xml:space="preserve"> expected to come online in this decade.</w:t>
      </w:r>
    </w:p>
    <w:p w14:paraId="7FBBAAB1" w14:textId="77777777" w:rsidR="00B5260F" w:rsidRPr="00100A2B" w:rsidRDefault="00B5260F" w:rsidP="00B5260F">
      <w:r w:rsidRPr="00100A2B">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100A2B">
          <w:rPr>
            <w:rStyle w:val="Hyperlink"/>
          </w:rPr>
          <w:t>studies</w:t>
        </w:r>
      </w:hyperlink>
      <w:r w:rsidRPr="00100A2B">
        <w:t> have assessed that they sit atop $1 trillion to $3 trillion in a wide variety of minerals, including rare earths. Some </w:t>
      </w:r>
      <w:hyperlink r:id="rId14" w:tgtFrame="_blank" w:history="1">
        <w:r w:rsidRPr="00100A2B">
          <w:rPr>
            <w:rStyle w:val="Hyperlink"/>
          </w:rPr>
          <w:t>estimates</w:t>
        </w:r>
      </w:hyperlink>
      <w:r w:rsidRPr="00100A2B">
        <w:t> put the rare-earth levels alone at 1.4 million metric tons.</w:t>
      </w:r>
    </w:p>
    <w:p w14:paraId="5D905251" w14:textId="77777777" w:rsidR="00B5260F" w:rsidRPr="00100A2B" w:rsidRDefault="00B5260F" w:rsidP="00B5260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04B2DDBF" w14:textId="77777777" w:rsidR="00B5260F" w:rsidRPr="00100A2B" w:rsidRDefault="00B5260F" w:rsidP="00B5260F">
      <w:pPr>
        <w:rPr>
          <w:rStyle w:val="StyleUnderline"/>
        </w:rPr>
      </w:pPr>
      <w:r w:rsidRPr="00F95066">
        <w:rPr>
          <w:rStyle w:val="StyleUnderline"/>
          <w:highlight w:val="cyan"/>
        </w:rPr>
        <w:t>China controls roughly 80% of the rare-earths market</w:t>
      </w:r>
      <w:r w:rsidRPr="00100A2B">
        <w:rPr>
          <w:rStyle w:val="StyleUnderline"/>
        </w:rPr>
        <w:t xml:space="preserve">, between what it mines itself and processes in raw material from elsewhere. </w:t>
      </w:r>
      <w:r w:rsidRPr="00F95066">
        <w:rPr>
          <w:rStyle w:val="StyleUnderline"/>
          <w:highlight w:val="cyan"/>
        </w:rPr>
        <w:t>If</w:t>
      </w:r>
      <w:r w:rsidRPr="00100A2B">
        <w:rPr>
          <w:rStyle w:val="StyleUnderline"/>
        </w:rPr>
        <w:t xml:space="preserve"> it </w:t>
      </w:r>
      <w:r w:rsidRPr="00F95066">
        <w:rPr>
          <w:rStyle w:val="StyleUnderline"/>
          <w:highlight w:val="cyan"/>
        </w:rPr>
        <w:t>decided to wield the weapon of restricting the supply</w:t>
      </w:r>
      <w:r w:rsidRPr="00100A2B">
        <w:rPr>
          <w:rStyle w:val="StyleUnderline"/>
        </w:rPr>
        <w:t xml:space="preserve"> — something it has repeatedly </w:t>
      </w:r>
      <w:hyperlink r:id="rId15" w:tgtFrame="_blank" w:history="1">
        <w:r w:rsidRPr="00100A2B">
          <w:rPr>
            <w:rStyle w:val="StyleUnderline"/>
          </w:rPr>
          <w:t>threatened</w:t>
        </w:r>
      </w:hyperlink>
      <w:r w:rsidRPr="00100A2B">
        <w:rPr>
          <w:rStyle w:val="StyleUnderline"/>
        </w:rPr>
        <w:t xml:space="preserve"> to do — </w:t>
      </w:r>
      <w:r w:rsidRPr="00F95066">
        <w:rPr>
          <w:rStyle w:val="StyleUnderline"/>
          <w:highlight w:val="cyan"/>
        </w:rPr>
        <w:t>it would create a significant challenge for</w:t>
      </w:r>
      <w:r w:rsidRPr="00100A2B">
        <w:rPr>
          <w:rStyle w:val="StyleUnderline"/>
        </w:rPr>
        <w:t xml:space="preserve"> </w:t>
      </w:r>
      <w:r w:rsidRPr="00F95066">
        <w:rPr>
          <w:rStyle w:val="StyleUnderline"/>
          <w:highlight w:val="cyan"/>
        </w:rPr>
        <w:t>manufacturers and a geopolitical predicament for the</w:t>
      </w:r>
      <w:r w:rsidRPr="00100A2B">
        <w:rPr>
          <w:rStyle w:val="StyleUnderline"/>
        </w:rPr>
        <w:t xml:space="preserve"> industrialized </w:t>
      </w:r>
      <w:r w:rsidRPr="00F95066">
        <w:rPr>
          <w:rStyle w:val="StyleUnderline"/>
          <w:highlight w:val="cyan"/>
        </w:rPr>
        <w:t>world</w:t>
      </w:r>
      <w:r w:rsidRPr="00100A2B">
        <w:rPr>
          <w:rStyle w:val="StyleUnderline"/>
        </w:rPr>
        <w:t>.</w:t>
      </w:r>
    </w:p>
    <w:p w14:paraId="5CF1A693" w14:textId="77777777" w:rsidR="00B5260F" w:rsidRPr="00100A2B" w:rsidRDefault="00B5260F" w:rsidP="00B5260F">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3D904C77" w14:textId="77777777" w:rsidR="00B5260F" w:rsidRPr="00100A2B" w:rsidRDefault="00B5260F" w:rsidP="00B5260F">
      <w:r w:rsidRPr="00100A2B">
        <w:t>President Donald Trump’s administration issued an executive order to spur the production of rare earths domestically, and created an </w:t>
      </w:r>
      <w:hyperlink r:id="rId16"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63D23CC2" w14:textId="77777777" w:rsidR="00B5260F" w:rsidRPr="00100A2B" w:rsidRDefault="00B5260F" w:rsidP="00B5260F">
      <w:pPr>
        <w:rPr>
          <w:rStyle w:val="StyleUnderline"/>
        </w:rPr>
      </w:pPr>
      <w:r w:rsidRPr="00100A2B">
        <w:t xml:space="preserve">Given this tension, it was superficially surprising that </w:t>
      </w:r>
      <w:r w:rsidRPr="00F95066">
        <w:rPr>
          <w:rStyle w:val="StyleUnderline"/>
          <w:highlight w:val="cyan"/>
        </w:rPr>
        <w:t>China announced it would boost its mining quotas</w:t>
      </w:r>
      <w:r w:rsidRPr="00100A2B">
        <w:rPr>
          <w:rStyle w:val="StyleUnderline"/>
        </w:rPr>
        <w:t xml:space="preserve">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1371BBEA" w14:textId="77777777" w:rsidR="00B5260F" w:rsidRPr="00100A2B" w:rsidRDefault="00B5260F" w:rsidP="00B5260F">
      <w:pPr>
        <w:rPr>
          <w:rStyle w:val="StyleUnderline"/>
        </w:rPr>
      </w:pPr>
      <w:r w:rsidRPr="00FA42D0">
        <w:rPr>
          <w:rStyle w:val="StyleUnderline"/>
          <w:highlight w:val="cyan"/>
        </w:rPr>
        <w:t>China will go to great lengths to maintain overall control of the global rare-earths supply</w:t>
      </w:r>
      <w:r w:rsidRPr="00100A2B">
        <w:rPr>
          <w:rStyle w:val="StyleUnderline"/>
        </w:rPr>
        <w:t>. This fits neatly within the geo-economic approach of the </w:t>
      </w:r>
      <w:hyperlink r:id="rId17"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FA42D0">
        <w:rPr>
          <w:rStyle w:val="StyleUnderline"/>
          <w:highlight w:val="cyan"/>
        </w:rPr>
        <w:t>the strategy seems to be allowing</w:t>
      </w:r>
      <w:r w:rsidRPr="00100A2B">
        <w:rPr>
          <w:rStyle w:val="StyleUnderline"/>
        </w:rPr>
        <w:t xml:space="preserve"> carefully </w:t>
      </w:r>
      <w:r w:rsidRPr="00FA42D0">
        <w:rPr>
          <w:rStyle w:val="StyleUnderline"/>
          <w:highlight w:val="cyan"/>
        </w:rPr>
        <w:t>calibrated access to the elements at a level that makes it economically less attractive for competitors to undertake</w:t>
      </w:r>
      <w:r w:rsidRPr="00100A2B">
        <w:rPr>
          <w:rStyle w:val="StyleUnderline"/>
        </w:rPr>
        <w:t xml:space="preserve"> costly </w:t>
      </w:r>
      <w:r w:rsidRPr="00FA42D0">
        <w:rPr>
          <w:rStyle w:val="StyleUnderline"/>
          <w:highlight w:val="cyan"/>
        </w:rPr>
        <w:t>exploration and mining operations</w:t>
      </w:r>
      <w:r w:rsidRPr="00100A2B">
        <w:rPr>
          <w:rStyle w:val="StyleUnderline"/>
        </w:rPr>
        <w:t>. This is similar to the oil-market strategy used by Russia and the Organization of Petroleum Exporting Countries for decades.</w:t>
      </w:r>
    </w:p>
    <w:p w14:paraId="0D42C6E5" w14:textId="77777777" w:rsidR="00B5260F" w:rsidRPr="00100A2B" w:rsidRDefault="00B5260F" w:rsidP="00B5260F">
      <w:r w:rsidRPr="00100A2B">
        <w:t>Some free-market advocates believe that China will not take aggressive action choking off supply because that could </w:t>
      </w:r>
      <w:hyperlink r:id="rId18"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5D4EC39" w14:textId="77777777" w:rsidR="00B5260F" w:rsidRPr="00100A2B" w:rsidRDefault="00B5260F" w:rsidP="00B5260F">
      <w:pPr>
        <w:rPr>
          <w:rStyle w:val="StyleUnderline"/>
        </w:rPr>
      </w:pPr>
      <w:r w:rsidRPr="00FA42D0">
        <w:rPr>
          <w:rStyle w:val="StyleUnderline"/>
          <w:highlight w:val="cyan"/>
        </w:rPr>
        <w:t>The path to rare-earth independence for the U.S. must include</w:t>
      </w:r>
      <w:r w:rsidRPr="00100A2B">
        <w:rPr>
          <w:rStyle w:val="StyleUnderline"/>
        </w:rPr>
        <w:t xml:space="preserve">: Ensuring supply chains of rare earths necessary for national security; promoting the exploitation of the elements domestically (and removing barriers to responsibly doing so); mandating that defense contractors and other </w:t>
      </w:r>
      <w:r w:rsidRPr="00FA42D0">
        <w:rPr>
          <w:rStyle w:val="StyleUnderline"/>
          <w:highlight w:val="cyan"/>
        </w:rPr>
        <w:t>critical-infrastructure entities wean themselves off Chinese rare earths</w:t>
      </w:r>
      <w:r w:rsidRPr="00100A2B">
        <w:rPr>
          <w:rStyle w:val="StyleUnderline"/>
        </w:rPr>
        <w:t>; sponsoring research and development to find alternative materials, especially for clean energy technology; and creating a substantial stockpile of the elements in case of a Chinese boycott.</w:t>
      </w:r>
    </w:p>
    <w:p w14:paraId="647726EA" w14:textId="77777777" w:rsidR="00B5260F" w:rsidRPr="00100A2B" w:rsidRDefault="00B5260F" w:rsidP="00B5260F">
      <w:r w:rsidRPr="00100A2B">
        <w:rPr>
          <w:rStyle w:val="StyleUnderline"/>
        </w:rPr>
        <w:t>This is a bipartisan agenda. The Trump administration’s </w:t>
      </w:r>
      <w:hyperlink r:id="rId19"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4A1CC18A" w14:textId="77777777" w:rsidR="00B5260F" w:rsidRPr="00100A2B" w:rsidRDefault="00B5260F" w:rsidP="00B5260F"/>
    <w:p w14:paraId="4C399F80" w14:textId="77777777" w:rsidR="00B5260F" w:rsidRPr="00100A2B" w:rsidRDefault="00B5260F" w:rsidP="00B5260F">
      <w:pPr>
        <w:pStyle w:val="Heading4"/>
        <w:rPr>
          <w:rFonts w:cs="Calibri"/>
        </w:rPr>
      </w:pPr>
      <w:r w:rsidRPr="00100A2B">
        <w:rPr>
          <w:rFonts w:cs="Calibri"/>
        </w:rPr>
        <w:t>REM access key to military primacy and tech advancement – alternatives fail</w:t>
      </w:r>
    </w:p>
    <w:p w14:paraId="59A8DF92" w14:textId="77777777" w:rsidR="00B5260F" w:rsidRPr="00100A2B" w:rsidRDefault="00B5260F" w:rsidP="00B5260F">
      <w:pPr>
        <w:rPr>
          <w:szCs w:val="26"/>
        </w:rPr>
      </w:pPr>
      <w:r w:rsidRPr="00100A2B">
        <w:rPr>
          <w:rStyle w:val="StyleUnderline"/>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3E95B75C" w14:textId="77777777" w:rsidR="00B5260F" w:rsidRPr="00100A2B" w:rsidRDefault="00B5260F" w:rsidP="00B5260F">
      <w:pPr>
        <w:rPr>
          <w:rStyle w:val="StyleUnderline"/>
        </w:rPr>
      </w:pPr>
      <w:r w:rsidRPr="00100A2B">
        <w:lastRenderedPageBreak/>
        <w:t xml:space="preserve">The </w:t>
      </w:r>
      <w:r w:rsidRPr="00100A2B">
        <w:rPr>
          <w:rStyle w:val="StyleUnderline"/>
        </w:rPr>
        <w:t xml:space="preserve">implications of a </w:t>
      </w:r>
      <w:r w:rsidRPr="00FA42D0">
        <w:rPr>
          <w:rStyle w:val="StyleUnderline"/>
          <w:highlight w:val="cyan"/>
        </w:rPr>
        <w:t>rare earth shortage</w:t>
      </w:r>
      <w:r w:rsidRPr="00100A2B">
        <w:t xml:space="preserve"> aren’t strictly related to the environment, and energy dependence, but </w:t>
      </w:r>
      <w:r w:rsidRPr="00FA42D0">
        <w:rPr>
          <w:rStyle w:val="StyleUnderline"/>
          <w:highlight w:val="cyan"/>
        </w:rPr>
        <w:t>have distinct military implications as well that</w:t>
      </w:r>
      <w:r w:rsidRPr="00100A2B">
        <w:rPr>
          <w:rStyle w:val="StyleUnderline"/>
        </w:rPr>
        <w:t xml:space="preserve"> could </w:t>
      </w:r>
      <w:r w:rsidRPr="00FA42D0">
        <w:rPr>
          <w:rStyle w:val="StyleUnderline"/>
          <w:highlight w:val="cyan"/>
        </w:rPr>
        <w:t>threaten the position of the U</w:t>
      </w:r>
      <w:r w:rsidRPr="00100A2B">
        <w:rPr>
          <w:rStyle w:val="StyleUnderline"/>
        </w:rPr>
        <w:t xml:space="preserve">nited </w:t>
      </w:r>
      <w:r w:rsidRPr="00FA42D0">
        <w:rPr>
          <w:rStyle w:val="StyleUnderline"/>
          <w:highlight w:val="cyan"/>
        </w:rPr>
        <w:t>S</w:t>
      </w:r>
      <w:r w:rsidRPr="00100A2B">
        <w:rPr>
          <w:rStyle w:val="StyleUnderline"/>
        </w:rPr>
        <w:t xml:space="preserve">tates </w:t>
      </w:r>
      <w:r w:rsidRPr="00FA42D0">
        <w:rPr>
          <w:rStyle w:val="StyleUnderline"/>
          <w:highlight w:val="cya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0A81DAA" w14:textId="77777777" w:rsidR="00B5260F" w:rsidRPr="00100A2B" w:rsidRDefault="00B5260F" w:rsidP="00B5260F">
      <w:r w:rsidRPr="00FA42D0">
        <w:rPr>
          <w:rStyle w:val="StyleUnderline"/>
          <w:highlight w:val="cyan"/>
        </w:rPr>
        <w:t>The U</w:t>
      </w:r>
      <w:r w:rsidRPr="00100A2B">
        <w:rPr>
          <w:rStyle w:val="StyleUnderline"/>
        </w:rPr>
        <w:t xml:space="preserve">nited </w:t>
      </w:r>
      <w:r w:rsidRPr="00FA42D0">
        <w:rPr>
          <w:rStyle w:val="StyleUnderline"/>
          <w:highlight w:val="cyan"/>
        </w:rPr>
        <w:t>S</w:t>
      </w:r>
      <w:r w:rsidRPr="00100A2B">
        <w:rPr>
          <w:rStyle w:val="StyleUnderline"/>
        </w:rPr>
        <w:t xml:space="preserve">tates </w:t>
      </w:r>
      <w:r w:rsidRPr="00FA42D0">
        <w:rPr>
          <w:rStyle w:val="StyleUnderline"/>
          <w:highlight w:val="cyan"/>
        </w:rPr>
        <w:t>military</w:t>
      </w:r>
      <w:r w:rsidRPr="00100A2B">
        <w:rPr>
          <w:rStyle w:val="StyleUnderline"/>
        </w:rPr>
        <w:t xml:space="preserve"> now </w:t>
      </w:r>
      <w:r w:rsidRPr="00FA42D0">
        <w:rPr>
          <w:rStyle w:val="StyleUnderline"/>
          <w:highlight w:val="cyan"/>
        </w:rPr>
        <w:t>serves many important functions</w:t>
      </w:r>
      <w:r w:rsidRPr="00100A2B">
        <w:rPr>
          <w:rStyle w:val="StyleUnderline"/>
        </w:rPr>
        <w:t xml:space="preserve">, </w:t>
      </w:r>
      <w:r w:rsidRPr="00FA42D0">
        <w:rPr>
          <w:rStyle w:val="StyleUnderline"/>
          <w:highlight w:val="cyan"/>
        </w:rPr>
        <w:t>deterring threats across the world</w:t>
      </w:r>
      <w:r w:rsidRPr="00100A2B">
        <w:rPr>
          <w:rStyle w:val="StyleUnderline"/>
        </w:rPr>
        <w:t xml:space="preserve">. The United States projects its power internationally, through a network of bases and allied nations. Thus, the United States is a powerful player in all regions of the world, </w:t>
      </w:r>
      <w:r w:rsidRPr="00AD2BDF">
        <w:rPr>
          <w:rStyle w:val="StyleUnderline"/>
        </w:rPr>
        <w:t>and often serves as a buffer against conflict</w:t>
      </w:r>
      <w:r w:rsidRPr="00100A2B">
        <w:rPr>
          <w:rStyle w:val="StyleUnderline"/>
        </w:rPr>
        <w:t xml:space="preserve"> in these regions. </w:t>
      </w:r>
      <w:r w:rsidRPr="009C7287">
        <w:rPr>
          <w:rStyle w:val="StyleUnderline"/>
          <w:highlight w:val="cyan"/>
        </w:rPr>
        <w:t>US military presence serves as a buffer against Chinese military modernization</w:t>
      </w:r>
      <w:r w:rsidRPr="00100A2B">
        <w:rPr>
          <w:rStyle w:val="StyleUnderline"/>
        </w:rPr>
        <w:t xml:space="preserve">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9C7287">
        <w:rPr>
          <w:rStyle w:val="StyleUnderline"/>
          <w:highlight w:val="cyan"/>
        </w:rPr>
        <w:t>US projection is also key deterring</w:t>
      </w:r>
      <w:r w:rsidRPr="00100A2B">
        <w:rPr>
          <w:rStyle w:val="StyleUnderline"/>
        </w:rPr>
        <w:t xml:space="preserve"> emerging </w:t>
      </w:r>
      <w:r w:rsidRPr="009C7287">
        <w:rPr>
          <w:rStyle w:val="StyleUnderline"/>
          <w:highlight w:val="cyan"/>
        </w:rPr>
        <w:t>threats such as terrorism and nuclear proliferation</w:t>
      </w:r>
      <w:r w:rsidRPr="00100A2B">
        <w:t xml:space="preserve">. While not direct challenges to US primacy, both terrorism and nuclear proliferation can kill thousands.  </w:t>
      </w:r>
    </w:p>
    <w:p w14:paraId="1C86C30C" w14:textId="77777777" w:rsidR="00B5260F" w:rsidRPr="00100A2B" w:rsidRDefault="00B5260F" w:rsidP="00B5260F">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78F5775A" w14:textId="77777777" w:rsidR="00B5260F" w:rsidRPr="00100A2B" w:rsidRDefault="00B5260F" w:rsidP="00B5260F">
      <w:r w:rsidRPr="00100A2B">
        <w:t xml:space="preserve">The only perceived challenge to the United States militarily comes from the People’s Republic of China.76 While </w:t>
      </w:r>
      <w:r w:rsidRPr="009C7287">
        <w:rPr>
          <w:rStyle w:val="StyleUnderline"/>
          <w:highlight w:val="cyan"/>
        </w:rPr>
        <w:t>the United States outspends all other nations in the world</w:t>
      </w:r>
      <w:r w:rsidRPr="00100A2B">
        <w:rPr>
          <w:rStyle w:val="StyleUnderline"/>
        </w:rPr>
        <w:t xml:space="preserve"> put together in terms of military spending, </w:t>
      </w:r>
      <w:r w:rsidRPr="009C7287">
        <w:rPr>
          <w:rStyle w:val="StyleUnderline"/>
          <w:highlight w:val="cyan"/>
        </w:rPr>
        <w:t>China follows as a close second</w:t>
      </w:r>
      <w:r w:rsidRPr="00100A2B">
        <w:rPr>
          <w:rStyle w:val="StyleUnderline"/>
        </w:rPr>
        <w:t>,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9C7287">
        <w:rPr>
          <w:rStyle w:val="StyleUnderline"/>
          <w:highlight w:val="cyan"/>
        </w:rPr>
        <w:t>Chinese modernization efforts have a</w:t>
      </w:r>
      <w:r w:rsidRPr="00100A2B">
        <w:rPr>
          <w:rStyle w:val="StyleUnderline"/>
        </w:rPr>
        <w:t xml:space="preserve"> serious </w:t>
      </w:r>
      <w:r w:rsidRPr="009C7287">
        <w:rPr>
          <w:rStyle w:val="StyleUnderline"/>
          <w:highlight w:val="cyan"/>
        </w:rPr>
        <w:t>long-term advantage over the United States</w:t>
      </w:r>
      <w:r w:rsidRPr="00100A2B">
        <w:rPr>
          <w:rStyle w:val="StyleUnderline"/>
        </w:rPr>
        <w:t xml:space="preserve">; access to rare earth metals, and a large concentration of rare earth chemists doing research.80 </w:t>
      </w:r>
      <w:r w:rsidRPr="009C7287">
        <w:rPr>
          <w:rStyle w:val="StyleUnderline"/>
          <w:highlight w:val="cyan"/>
        </w:rPr>
        <w:t>This advantage, coupled with the U.S. losing access to rare earth metals, will even the odds</w:t>
      </w:r>
      <w:r w:rsidRPr="00100A2B">
        <w:rPr>
          <w:rStyle w:val="StyleUnderline"/>
        </w:rPr>
        <w:t xml:space="preserve"> much quicker than policymakers had previously anticipated</w:t>
      </w:r>
      <w:r w:rsidRPr="00100A2B">
        <w:t>. 81</w:t>
      </w:r>
    </w:p>
    <w:p w14:paraId="7BF0A949" w14:textId="77777777" w:rsidR="00B5260F" w:rsidRPr="00100A2B" w:rsidRDefault="00B5260F" w:rsidP="00B5260F">
      <w:r w:rsidRPr="009C7287">
        <w:rPr>
          <w:rStyle w:val="StyleUnderline"/>
          <w:highlight w:val="cyan"/>
        </w:rPr>
        <w:t>The largest example is US airpower</w:t>
      </w:r>
      <w:r w:rsidRPr="00100A2B">
        <w:t xml:space="preserve">. With every successive generation of military aircraft, </w:t>
      </w:r>
      <w:r w:rsidRPr="009C7287">
        <w:rPr>
          <w:rStyle w:val="StyleUnderline"/>
          <w:highlight w:val="cyan"/>
        </w:rPr>
        <w:t>the U.S. Air Force becomes more and more dependent on Rare Earth Metals</w:t>
      </w:r>
      <w:r w:rsidRPr="00100A2B">
        <w:rPr>
          <w:rStyle w:val="StyleUnderline"/>
        </w:rPr>
        <w:t xml:space="preserve">.82 As planes get faster </w:t>
      </w:r>
      <w:r w:rsidRPr="00100A2B">
        <w:rPr>
          <w:rStyle w:val="StyleUnderline"/>
        </w:rPr>
        <w:lastRenderedPageBreak/>
        <w:t>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5A9B3D72" w14:textId="77777777" w:rsidR="00B5260F" w:rsidRPr="00100A2B" w:rsidRDefault="00B5260F" w:rsidP="00B5260F">
      <w:r w:rsidRPr="00100A2B">
        <w:rPr>
          <w:rStyle w:val="StyleUnderline"/>
        </w:rPr>
        <w:t>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rsidRPr="00100A2B">
        <w:t>. 88</w:t>
      </w:r>
    </w:p>
    <w:p w14:paraId="109115DC" w14:textId="77777777" w:rsidR="00B5260F" w:rsidRPr="00100A2B" w:rsidRDefault="00B5260F" w:rsidP="00B5260F">
      <w:pPr>
        <w:rPr>
          <w:rStyle w:val="StyleUnderline"/>
        </w:rPr>
      </w:pPr>
      <w:r w:rsidRPr="009C7287">
        <w:rPr>
          <w:rStyle w:val="StyleUnderline"/>
          <w:highlight w:val="cyan"/>
        </w:rPr>
        <w:t>American military superiority is based on technological 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9004B6D" w14:textId="77777777" w:rsidR="00B5260F" w:rsidRPr="00100A2B" w:rsidRDefault="00B5260F" w:rsidP="00B5260F">
      <w:pPr>
        <w:rPr>
          <w:rStyle w:val="StyleUnderline"/>
        </w:rPr>
      </w:pPr>
      <w:r w:rsidRPr="00100A2B">
        <w:rPr>
          <w:rStyle w:val="StyleUnderline"/>
        </w:rPr>
        <w:t>Rare Earth Elements make this technological superiority possible.</w:t>
      </w:r>
    </w:p>
    <w:p w14:paraId="0B5A5869" w14:textId="77777777" w:rsidR="00B5260F" w:rsidRPr="00100A2B" w:rsidRDefault="00B5260F" w:rsidP="00B5260F">
      <w:r w:rsidRPr="00100A2B">
        <w:t xml:space="preserve">To make matters worse, the defense industrial base is often a single market industry, dependent on government contracts for its business. </w:t>
      </w:r>
      <w:r w:rsidRPr="00100A2B">
        <w:rPr>
          <w:rStyle w:val="StyleUnderline"/>
        </w:rPr>
        <w:t xml:space="preserve">If China tightens the export quotas further, major US defense contractors will be in trouble.89 Every sector of the defense industrial base is dependent on rare earth metals. </w:t>
      </w:r>
      <w:r w:rsidRPr="00BD3880">
        <w:rPr>
          <w:rStyle w:val="StyleUnderline"/>
          <w:highlight w:val="cyan"/>
        </w:rPr>
        <w:t>Without rare earths, these contractors can’t build anything, which collapses the industry</w:t>
      </w:r>
      <w:r w:rsidRPr="00100A2B">
        <w:t xml:space="preserve">.90 </w:t>
      </w:r>
    </w:p>
    <w:p w14:paraId="23FE7662" w14:textId="77777777" w:rsidR="00B5260F" w:rsidRPr="00100A2B" w:rsidRDefault="00B5260F" w:rsidP="00B5260F">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BD3880">
        <w:rPr>
          <w:rStyle w:val="StyleUnderline"/>
          <w:highlight w:val="cyan"/>
        </w:rPr>
        <w:t>Given the nature of</w:t>
      </w:r>
      <w:r w:rsidRPr="00100A2B">
        <w:rPr>
          <w:rStyle w:val="StyleUnderline"/>
        </w:rPr>
        <w:t xml:space="preserve"> many </w:t>
      </w:r>
      <w:r w:rsidRPr="00BD3880">
        <w:rPr>
          <w:rStyle w:val="StyleUnderline"/>
          <w:highlight w:val="cyan"/>
        </w:rPr>
        <w:t>military applications, substitutions aren’t possible</w:t>
      </w:r>
      <w:r w:rsidRPr="00100A2B">
        <w:t>. 91</w:t>
      </w:r>
    </w:p>
    <w:p w14:paraId="741056F4" w14:textId="77777777" w:rsidR="00B5260F" w:rsidRPr="00100A2B" w:rsidRDefault="00B5260F" w:rsidP="00B5260F"/>
    <w:p w14:paraId="31E4C82D" w14:textId="77777777" w:rsidR="00B5260F" w:rsidRPr="00100A2B" w:rsidRDefault="00B5260F" w:rsidP="00B5260F">
      <w:pPr>
        <w:pStyle w:val="Heading4"/>
      </w:pPr>
      <w:r w:rsidRPr="00100A2B">
        <w:t>Primacy and allied commitments solve arms races and great power war – unipolarity is sustainable, and prevents power vacuums and global escalation</w:t>
      </w:r>
    </w:p>
    <w:p w14:paraId="30E031CD" w14:textId="77777777" w:rsidR="00B5260F" w:rsidRPr="00100A2B" w:rsidRDefault="00B5260F" w:rsidP="00B5260F">
      <w:r w:rsidRPr="00100A2B">
        <w:rPr>
          <w:rStyle w:val="StyleUnderline"/>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23E35BF1" w14:textId="77777777" w:rsidR="00B5260F" w:rsidRPr="00100A2B" w:rsidRDefault="00B5260F" w:rsidP="00B5260F">
      <w:r w:rsidRPr="00100A2B">
        <w:rPr>
          <w:rStyle w:val="StyleUnderline"/>
        </w:rPr>
        <w:t xml:space="preserve">Since World War II, the United States has had a military </w:t>
      </w:r>
      <w:r w:rsidRPr="00100A2B">
        <w:rPr>
          <w:rStyle w:val="Emphasis"/>
        </w:rPr>
        <w:t>second to none</w:t>
      </w:r>
      <w:r w:rsidRPr="00100A2B">
        <w:t xml:space="preserve">. Since the Cold War, </w:t>
      </w:r>
      <w:r w:rsidRPr="00BD3880">
        <w:rPr>
          <w:rStyle w:val="StyleUnderline"/>
          <w:highlight w:val="cyan"/>
        </w:rPr>
        <w:t xml:space="preserve">America has </w:t>
      </w:r>
      <w:r w:rsidRPr="00BD3880">
        <w:rPr>
          <w:rStyle w:val="Emphasis"/>
          <w:highlight w:val="cyan"/>
        </w:rPr>
        <w:t>committed</w:t>
      </w:r>
      <w:r w:rsidRPr="00BD3880">
        <w:rPr>
          <w:rStyle w:val="StyleUnderline"/>
          <w:highlight w:val="cyan"/>
        </w:rPr>
        <w:t xml:space="preserve"> to having</w:t>
      </w:r>
      <w:r w:rsidRPr="00BD3880">
        <w:rPr>
          <w:highlight w:val="cyan"/>
        </w:rPr>
        <w:t xml:space="preserve"> </w:t>
      </w:r>
      <w:r w:rsidRPr="00BD3880">
        <w:rPr>
          <w:rStyle w:val="Emphasis"/>
          <w:highlight w:val="cyan"/>
        </w:rPr>
        <w:t>overwhelming military primacy</w:t>
      </w:r>
      <w:r w:rsidRPr="00100A2B">
        <w:t xml:space="preserve">. The idea, as </w:t>
      </w:r>
      <w:r w:rsidRPr="00100A2B">
        <w:lastRenderedPageBreak/>
        <w:t xml:space="preserve">George W. Bush declared in 2002, that America must possess “strengths beyond challenge” has featured in every major U.S. strategy document for a quarter century; it has also been reflected in concrete terms.6 </w:t>
      </w:r>
    </w:p>
    <w:p w14:paraId="644AF78D" w14:textId="77777777" w:rsidR="00B5260F" w:rsidRPr="00100A2B" w:rsidRDefault="00B5260F" w:rsidP="00B5260F">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in key overseas </w:t>
      </w:r>
      <w:r w:rsidRPr="00100A2B">
        <w:rPr>
          <w:rStyle w:val="Emphasis"/>
        </w:rPr>
        <w:t>strategic regions</w:t>
      </w:r>
      <w:r w:rsidRPr="00100A2B">
        <w:t>—</w:t>
      </w:r>
      <w:r w:rsidRPr="00100A2B">
        <w:rPr>
          <w:rStyle w:val="Emphasis"/>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2B07D59C" w14:textId="77777777" w:rsidR="00B5260F" w:rsidRPr="00100A2B" w:rsidRDefault="00B5260F" w:rsidP="00B5260F">
      <w:r w:rsidRPr="00100A2B">
        <w:t xml:space="preserve">This </w:t>
      </w:r>
      <w:r w:rsidRPr="00BD3880">
        <w:rPr>
          <w:rStyle w:val="Emphasis"/>
          <w:highlight w:val="cyan"/>
        </w:rPr>
        <w:t>military dominance</w:t>
      </w:r>
      <w:r w:rsidRPr="00100A2B">
        <w:t xml:space="preserve"> </w:t>
      </w:r>
      <w:r w:rsidRPr="00100A2B">
        <w:rPr>
          <w:rStyle w:val="StyleUnderline"/>
        </w:rPr>
        <w:t>has constituted the</w:t>
      </w:r>
      <w:r w:rsidRPr="00100A2B">
        <w:t xml:space="preserve"> </w:t>
      </w:r>
      <w:r w:rsidRPr="00BD3880">
        <w:rPr>
          <w:rStyle w:val="Emphasis"/>
          <w:highlight w:val="cyan"/>
        </w:rPr>
        <w:t>hard-power backbone</w:t>
      </w:r>
      <w:r w:rsidRPr="00100A2B">
        <w:rPr>
          <w:rStyle w:val="Emphasis"/>
        </w:rPr>
        <w:t xml:space="preserve"> </w:t>
      </w:r>
      <w:r w:rsidRPr="00100A2B">
        <w:rPr>
          <w:rStyle w:val="StyleUnderline"/>
        </w:rPr>
        <w:t xml:space="preserve">of an ambitious global strategy. </w:t>
      </w:r>
      <w:r w:rsidRPr="00100A2B">
        <w:t>After the Cold War, U.S.</w:t>
      </w:r>
      <w:r w:rsidRPr="00100A2B">
        <w:rPr>
          <w:rStyle w:val="StyleUnderline"/>
        </w:rPr>
        <w:t xml:space="preserve"> policymakers committed to averting a return to the </w:t>
      </w:r>
      <w:r w:rsidRPr="00BD3880">
        <w:rPr>
          <w:rStyle w:val="Emphasis"/>
          <w:highlight w:val="cya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advancing </w:t>
      </w:r>
      <w:r w:rsidRPr="00100A2B">
        <w:rPr>
          <w:rStyle w:val="Emphasis"/>
        </w:rPr>
        <w:t>liberal political values</w:t>
      </w:r>
      <w:r w:rsidRPr="00100A2B">
        <w:rPr>
          <w:rStyle w:val="StyleUnderline"/>
        </w:rPr>
        <w:t xml:space="preserve"> and an open international </w:t>
      </w:r>
      <w:r w:rsidRPr="00100A2B">
        <w:rPr>
          <w:rStyle w:val="Emphasis"/>
        </w:rPr>
        <w:t>economy</w:t>
      </w:r>
      <w:r w:rsidRPr="00100A2B">
        <w:rPr>
          <w:rStyle w:val="StyleUnderline"/>
        </w:rPr>
        <w:t xml:space="preserve">, and to </w:t>
      </w:r>
      <w:r w:rsidRPr="00100A2B">
        <w:rPr>
          <w:rStyle w:val="Emphasis"/>
        </w:rPr>
        <w:t>suppressing</w:t>
      </w:r>
      <w:r w:rsidRPr="00100A2B">
        <w:rPr>
          <w:rStyle w:val="StyleUnderline"/>
        </w:rPr>
        <w:t xml:space="preserve"> international scourges such as </w:t>
      </w:r>
      <w:r w:rsidRPr="00100A2B">
        <w:rPr>
          <w:rStyle w:val="Emphasis"/>
        </w:rPr>
        <w:t>rogue states</w:t>
      </w:r>
      <w:r w:rsidRPr="00100A2B">
        <w:rPr>
          <w:rStyle w:val="StyleUnderline"/>
        </w:rPr>
        <w:t xml:space="preserve">, </w:t>
      </w:r>
      <w:r w:rsidRPr="00100A2B">
        <w:rPr>
          <w:rStyle w:val="Emphasis"/>
        </w:rPr>
        <w:t>nuclear proliferation</w:t>
      </w:r>
      <w:r w:rsidRPr="00100A2B">
        <w:rPr>
          <w:rStyle w:val="StyleUnderline"/>
        </w:rPr>
        <w:t xml:space="preserve">, and catastrophic </w:t>
      </w:r>
      <w:r w:rsidRPr="00100A2B">
        <w:rPr>
          <w:rStyle w:val="Emphasis"/>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669A7F09" w14:textId="77777777" w:rsidR="00B5260F" w:rsidRPr="00100A2B" w:rsidRDefault="00B5260F" w:rsidP="00B5260F">
      <w:pPr>
        <w:rPr>
          <w:rStyle w:val="StyleUnderline"/>
        </w:rPr>
      </w:pPr>
      <w:r w:rsidRPr="00BD3880">
        <w:rPr>
          <w:rStyle w:val="StyleUnderline"/>
          <w:highlight w:val="cyan"/>
        </w:rPr>
        <w:t xml:space="preserve">Washington would </w:t>
      </w:r>
      <w:r w:rsidRPr="00BD3880">
        <w:rPr>
          <w:rStyle w:val="Emphasis"/>
          <w:highlight w:val="cyan"/>
        </w:rPr>
        <w:t>need</w:t>
      </w:r>
      <w:r w:rsidRPr="00BD3880">
        <w:rPr>
          <w:rStyle w:val="StyleUnderline"/>
          <w:highlight w:val="cyan"/>
        </w:rPr>
        <w:t xml:space="preserve"> the </w:t>
      </w:r>
      <w:r w:rsidRPr="00BD3880">
        <w:rPr>
          <w:rStyle w:val="Emphasis"/>
          <w:highlight w:val="cyan"/>
        </w:rPr>
        <w:t>military power</w:t>
      </w:r>
      <w:r w:rsidRPr="00BD3880">
        <w:rPr>
          <w:highlight w:val="cyan"/>
        </w:rPr>
        <w:t xml:space="preserve"> </w:t>
      </w:r>
      <w:r w:rsidRPr="00BD3880">
        <w:rPr>
          <w:rStyle w:val="StyleUnderline"/>
          <w:highlight w:val="cyan"/>
        </w:rPr>
        <w:t xml:space="preserve">necessary to </w:t>
      </w:r>
      <w:r w:rsidRPr="00BD3880">
        <w:rPr>
          <w:rStyle w:val="Emphasis"/>
          <w:highlight w:val="cyan"/>
        </w:rPr>
        <w:t>underwrite</w:t>
      </w:r>
      <w:r w:rsidRPr="00100A2B">
        <w:rPr>
          <w:rStyle w:val="StyleUnderline"/>
        </w:rPr>
        <w:t xml:space="preserve"> worldwide </w:t>
      </w:r>
      <w:r w:rsidRPr="00BD3880">
        <w:rPr>
          <w:rStyle w:val="Emphasis"/>
          <w:highlight w:val="cya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50087368" w14:textId="77777777" w:rsidR="00B5260F" w:rsidRPr="00100A2B" w:rsidRDefault="00B5260F" w:rsidP="00B5260F">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F402F46" w14:textId="77777777" w:rsidR="00B5260F" w:rsidRPr="00100A2B" w:rsidRDefault="00B5260F" w:rsidP="00B5260F">
      <w:pPr>
        <w:rPr>
          <w:rStyle w:val="StyleUnderline"/>
        </w:rPr>
      </w:pPr>
      <w:r w:rsidRPr="00100A2B">
        <w:t xml:space="preserve">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BD3880">
        <w:rPr>
          <w:rStyle w:val="StyleUnderline"/>
          <w:highlight w:val="cyan"/>
        </w:rPr>
        <w:t>if Washington cut back too far</w:t>
      </w:r>
      <w:r w:rsidRPr="00100A2B">
        <w:rPr>
          <w:rStyle w:val="StyleUnderline"/>
        </w:rPr>
        <w:t>, its primacy would erode to a point where it ceased to deliver its geopolitical benefits</w:t>
      </w:r>
      <w:r w:rsidRPr="00100A2B">
        <w:t xml:space="preserve">. </w:t>
      </w:r>
      <w:r w:rsidRPr="00BD3880">
        <w:rPr>
          <w:rStyle w:val="Emphasis"/>
          <w:highlight w:val="cyan"/>
        </w:rPr>
        <w:t>Alliances</w:t>
      </w:r>
      <w:r w:rsidRPr="00BD3880">
        <w:rPr>
          <w:highlight w:val="cyan"/>
        </w:rPr>
        <w:t xml:space="preserve"> </w:t>
      </w:r>
      <w:r w:rsidRPr="00BD3880">
        <w:rPr>
          <w:rStyle w:val="StyleUnderline"/>
        </w:rPr>
        <w:t>would</w:t>
      </w:r>
      <w:r w:rsidRPr="00BD3880">
        <w:t xml:space="preserve"> </w:t>
      </w:r>
      <w:r w:rsidRPr="00BD3880">
        <w:rPr>
          <w:rStyle w:val="Emphasis"/>
          <w:highlight w:val="cyan"/>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BD3880">
        <w:rPr>
          <w:rStyle w:val="Emphasis"/>
          <w:highlight w:val="cyan"/>
        </w:rPr>
        <w:t>regions</w:t>
      </w:r>
      <w:r w:rsidRPr="00100A2B">
        <w:rPr>
          <w:rStyle w:val="StyleUnderline"/>
        </w:rPr>
        <w:t xml:space="preserve"> would be </w:t>
      </w:r>
      <w:r w:rsidRPr="00BD3880">
        <w:rPr>
          <w:rStyle w:val="Emphasis"/>
          <w:highlight w:val="cyan"/>
        </w:rPr>
        <w:t>eroded</w:t>
      </w:r>
      <w:r w:rsidRPr="00100A2B">
        <w:t xml:space="preserve">; </w:t>
      </w:r>
      <w:r w:rsidRPr="00BD3880">
        <w:rPr>
          <w:rStyle w:val="Emphasis"/>
          <w:highlight w:val="cyan"/>
        </w:rPr>
        <w:t>rivals</w:t>
      </w:r>
      <w:r w:rsidRPr="00100A2B">
        <w:rPr>
          <w:rStyle w:val="Emphasis"/>
        </w:rPr>
        <w:t xml:space="preserve"> would be </w:t>
      </w:r>
      <w:r w:rsidRPr="00BD3880">
        <w:rPr>
          <w:rStyle w:val="Emphasis"/>
          <w:highlight w:val="cyan"/>
        </w:rPr>
        <w:t>emboldened</w:t>
      </w:r>
      <w:r w:rsidRPr="00100A2B">
        <w:t xml:space="preserve">; </w:t>
      </w:r>
      <w:r w:rsidRPr="00BD3880">
        <w:rPr>
          <w:rStyle w:val="Emphasis"/>
          <w:highlight w:val="cyan"/>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expenditures, but protected </w:t>
      </w:r>
      <w:r w:rsidRPr="00100A2B">
        <w:rPr>
          <w:rStyle w:val="StyleUnderline"/>
        </w:rPr>
        <w:lastRenderedPageBreak/>
        <w:t>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0C62901C" w14:textId="77777777" w:rsidR="00B5260F" w:rsidRPr="00100A2B" w:rsidRDefault="00B5260F" w:rsidP="00B5260F">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3C3F496E" w14:textId="77777777" w:rsidR="00B5260F" w:rsidRPr="00100A2B" w:rsidRDefault="00B5260F" w:rsidP="00B5260F">
      <w:pPr>
        <w:rPr>
          <w:rStyle w:val="Emphasis"/>
        </w:rPr>
      </w:pPr>
      <w:r w:rsidRPr="00100A2B">
        <w:t xml:space="preserve">First, </w:t>
      </w:r>
      <w:r w:rsidRPr="00100A2B">
        <w:rPr>
          <w:rStyle w:val="Emphasis"/>
        </w:rPr>
        <w:t>great-power military competition is back</w:t>
      </w:r>
      <w:r w:rsidRPr="00100A2B">
        <w:t xml:space="preserve">. </w:t>
      </w:r>
      <w:r w:rsidRPr="00100A2B">
        <w:rPr>
          <w:rStyle w:val="StyleUnderline"/>
        </w:rPr>
        <w:t>The world’s two leading authoritarian powers</w:t>
      </w:r>
      <w:r w:rsidRPr="00100A2B">
        <w:t>—</w:t>
      </w:r>
      <w:r w:rsidRPr="006179F4">
        <w:rPr>
          <w:rStyle w:val="Emphasis"/>
          <w:highlight w:val="cyan"/>
        </w:rPr>
        <w:t>China</w:t>
      </w:r>
      <w:r w:rsidRPr="00100A2B">
        <w:t xml:space="preserve"> </w:t>
      </w:r>
      <w:r w:rsidRPr="00100A2B">
        <w:rPr>
          <w:rStyle w:val="StyleUnderline"/>
        </w:rPr>
        <w:t>and</w:t>
      </w:r>
      <w:r w:rsidRPr="00100A2B">
        <w:t xml:space="preserve"> </w:t>
      </w:r>
      <w:r w:rsidRPr="006179F4">
        <w:rPr>
          <w:rStyle w:val="Emphasis"/>
          <w:highlight w:val="cyan"/>
        </w:rPr>
        <w:t>Russia</w:t>
      </w:r>
      <w:r w:rsidRPr="00100A2B">
        <w:t>—</w:t>
      </w:r>
      <w:r w:rsidRPr="006179F4">
        <w:rPr>
          <w:rStyle w:val="StyleUnderline"/>
          <w:highlight w:val="cyan"/>
        </w:rPr>
        <w:t xml:space="preserve">are seeking </w:t>
      </w:r>
      <w:r w:rsidRPr="006179F4">
        <w:rPr>
          <w:rStyle w:val="Emphasis"/>
          <w:highlight w:val="cyan"/>
        </w:rPr>
        <w:t>regional hegemony</w:t>
      </w:r>
      <w:r w:rsidRPr="00100A2B">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6179F4">
        <w:rPr>
          <w:rStyle w:val="Emphasis"/>
          <w:highlight w:val="cyan"/>
        </w:rPr>
        <w:t>modernization</w:t>
      </w:r>
      <w:r w:rsidRPr="00100A2B">
        <w:rPr>
          <w:rStyle w:val="StyleUnderline"/>
        </w:rPr>
        <w:t xml:space="preserve"> emphasizing </w:t>
      </w:r>
      <w:r w:rsidRPr="006179F4">
        <w:rPr>
          <w:rStyle w:val="Emphasis"/>
          <w:highlight w:val="cyan"/>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antiaccess/area denial (A2/</w:t>
      </w:r>
      <w:r w:rsidRPr="00100A2B">
        <w:rPr>
          <w:rStyle w:val="Emphasis"/>
        </w:rPr>
        <w:t>AD)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w:t>
      </w:r>
      <w:r w:rsidRPr="006179F4">
        <w:rPr>
          <w:rStyle w:val="StyleUnderline"/>
          <w:highlight w:val="cyan"/>
        </w:rPr>
        <w:t>creating a</w:t>
      </w:r>
      <w:r w:rsidRPr="00100A2B">
        <w:rPr>
          <w:rStyle w:val="StyleUnderline"/>
        </w:rPr>
        <w:t xml:space="preserve"> </w:t>
      </w:r>
      <w:r w:rsidRPr="00100A2B">
        <w:rPr>
          <w:rStyle w:val="Emphasis"/>
        </w:rPr>
        <w:t xml:space="preserve">far </w:t>
      </w:r>
      <w:r w:rsidRPr="006179F4">
        <w:rPr>
          <w:rStyle w:val="Emphasis"/>
          <w:highlight w:val="cyan"/>
        </w:rPr>
        <w:t>more competitive environment</w:t>
      </w:r>
      <w:r w:rsidRPr="00100A2B">
        <w:rPr>
          <w:rStyle w:val="Emphasis"/>
        </w:rPr>
        <w:t xml:space="preserve">. </w:t>
      </w:r>
    </w:p>
    <w:p w14:paraId="62F0D0D5" w14:textId="77777777" w:rsidR="00B5260F" w:rsidRPr="00100A2B" w:rsidRDefault="00B5260F" w:rsidP="00B5260F"/>
    <w:p w14:paraId="4B886D58" w14:textId="77777777" w:rsidR="00B5260F" w:rsidRDefault="00B5260F" w:rsidP="00B5260F">
      <w:pPr>
        <w:pStyle w:val="Heading3"/>
      </w:pPr>
      <w:r>
        <w:lastRenderedPageBreak/>
        <w:t>DA</w:t>
      </w:r>
    </w:p>
    <w:p w14:paraId="4BD7AD5F" w14:textId="77777777" w:rsidR="00B5260F" w:rsidRPr="00012592" w:rsidRDefault="00B5260F" w:rsidP="00B5260F">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2C22FEA3" w14:textId="77777777" w:rsidR="00B5260F" w:rsidRDefault="00B5260F" w:rsidP="00B5260F">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558F86FC" w14:textId="77777777" w:rsidR="00B5260F" w:rsidRPr="001000BC" w:rsidRDefault="00B5260F" w:rsidP="00B5260F">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t>
      </w:r>
      <w:r w:rsidRPr="001000BC">
        <w:rPr>
          <w:rStyle w:val="StyleUnderline"/>
        </w:rPr>
        <w:lastRenderedPageBreak/>
        <w:t xml:space="preserve">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7E3A4E3B" w14:textId="77777777" w:rsidR="00B5260F" w:rsidRDefault="00B5260F" w:rsidP="00B5260F">
      <w:pPr>
        <w:pStyle w:val="Heading4"/>
      </w:pPr>
      <w:r>
        <w:lastRenderedPageBreak/>
        <w:t xml:space="preserve">Space Deterrence Breakdowns causes </w:t>
      </w:r>
      <w:r>
        <w:rPr>
          <w:u w:val="single"/>
        </w:rPr>
        <w:t>War</w:t>
      </w:r>
      <w:r>
        <w:t xml:space="preserve"> and </w:t>
      </w:r>
      <w:r>
        <w:rPr>
          <w:u w:val="single"/>
        </w:rPr>
        <w:t>Extinction</w:t>
      </w:r>
      <w:r>
        <w:t>.</w:t>
      </w:r>
    </w:p>
    <w:p w14:paraId="1DD821BA" w14:textId="77777777" w:rsidR="00B5260F" w:rsidRPr="00B91998" w:rsidRDefault="00B5260F" w:rsidP="00B5260F">
      <w:r w:rsidRPr="00B91998">
        <w:rPr>
          <w:rStyle w:val="Style13ptBold"/>
        </w:rPr>
        <w:t>Parker 17</w:t>
      </w:r>
      <w:r>
        <w:t xml:space="preserve"> Clifton Parker 1-24-2017 “</w:t>
      </w:r>
      <w:r w:rsidRPr="00111AFC">
        <w:t>Deterrence in space key to U.S. security</w:t>
      </w:r>
      <w:r>
        <w:t xml:space="preserve">” </w:t>
      </w:r>
      <w:hyperlink r:id="rId21"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07928C74" w14:textId="77777777" w:rsidR="00B5260F" w:rsidRDefault="00B5260F" w:rsidP="00B5260F">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22" w:tgtFrame="_blank" w:history="1">
        <w:r w:rsidRPr="00012592">
          <w:rPr>
            <w:rStyle w:val="Hyperlink"/>
            <w:sz w:val="16"/>
          </w:rPr>
          <w:t>John Hyten</w:t>
        </w:r>
      </w:hyperlink>
      <w:r w:rsidRPr="00012592">
        <w:rPr>
          <w:sz w:val="16"/>
        </w:rPr>
        <w:t xml:space="preserve">, commander of the U.S. Strategic Command, spoke Jan. 24 at Stanford’s </w:t>
      </w:r>
      <w:hyperlink r:id="rId23" w:history="1">
        <w:r w:rsidRPr="00012592">
          <w:rPr>
            <w:rStyle w:val="Hyperlink"/>
            <w:sz w:val="16"/>
          </w:rPr>
          <w:t>Center</w:t>
        </w:r>
      </w:hyperlink>
      <w:r w:rsidRPr="00012592">
        <w:rPr>
          <w:sz w:val="16"/>
        </w:rPr>
        <w:t xml:space="preserve"> for International Security and Cooperation. His </w:t>
      </w:r>
      <w:hyperlink r:id="rId24"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w:t>
      </w:r>
      <w:r w:rsidRPr="00AB09AE">
        <w:rPr>
          <w:rStyle w:val="StyleUnderline"/>
        </w:rPr>
        <w:lastRenderedPageBreak/>
        <w:t xml:space="preserve">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p>
    <w:p w14:paraId="1C22F43E" w14:textId="77777777" w:rsidR="00B5260F" w:rsidRDefault="00B5260F" w:rsidP="00B5260F">
      <w:pPr>
        <w:pStyle w:val="Heading3"/>
      </w:pPr>
      <w:r>
        <w:lastRenderedPageBreak/>
        <w:t>CP</w:t>
      </w:r>
    </w:p>
    <w:p w14:paraId="0400A78C" w14:textId="77777777" w:rsidR="00B5260F" w:rsidRDefault="00B5260F" w:rsidP="00B5260F">
      <w:pPr>
        <w:pStyle w:val="Heading4"/>
      </w:pPr>
      <w:r>
        <w:t xml:space="preserve">CP- ban all space apporation and space travel by public and pribate. </w:t>
      </w:r>
    </w:p>
    <w:p w14:paraId="2828621A" w14:textId="77777777" w:rsidR="00B5260F" w:rsidRPr="003351E0" w:rsidRDefault="00B5260F" w:rsidP="00B5260F">
      <w:pPr>
        <w:pStyle w:val="Heading4"/>
      </w:pPr>
      <w:r>
        <w:t xml:space="preserve">Solves impacts but mre since they cant solve all hegomoic all bad space insuitions. Solves gender secuirty and dangerous rhetoric. </w:t>
      </w:r>
    </w:p>
    <w:p w14:paraId="30485AC9" w14:textId="77777777" w:rsidR="00B5260F" w:rsidRDefault="00B5260F" w:rsidP="00B5260F">
      <w:pPr>
        <w:pStyle w:val="Heading3"/>
      </w:pPr>
      <w:r>
        <w:lastRenderedPageBreak/>
        <w:t>Theory</w:t>
      </w:r>
    </w:p>
    <w:p w14:paraId="62CF949A" w14:textId="77777777" w:rsidR="00B5260F" w:rsidRDefault="00B5260F" w:rsidP="00B5260F">
      <w:pPr>
        <w:pStyle w:val="Heading4"/>
      </w:pPr>
      <w:r>
        <w:t xml:space="preserve">New, </w:t>
      </w:r>
      <w:r>
        <w:rPr>
          <w:u w:val="single"/>
        </w:rPr>
        <w:t>un-disclosed</w:t>
      </w:r>
      <w:r>
        <w:t xml:space="preserve"> affs are a voting issue – brightline should send the plan text and ROB or FW</w:t>
      </w:r>
    </w:p>
    <w:p w14:paraId="5084D201" w14:textId="77777777" w:rsidR="00B5260F" w:rsidRDefault="00B5260F" w:rsidP="00B5260F">
      <w:pPr>
        <w:pStyle w:val="Heading4"/>
        <w:numPr>
          <w:ilvl w:val="0"/>
          <w:numId w:val="12"/>
        </w:numPr>
        <w:tabs>
          <w:tab w:val="num" w:pos="360"/>
        </w:tabs>
        <w:ind w:left="720"/>
      </w:pPr>
      <w:r>
        <w:t xml:space="preserve">Testing – they make it impossible to adequately test the aff without adequate pre-round prep – favors newness over engagement – disclosure solves their offense – you can break new affs, you just have to disclose the plan text personally or disclose it on the wiki before round </w:t>
      </w:r>
    </w:p>
    <w:p w14:paraId="12794616" w14:textId="77777777" w:rsidR="00B5260F" w:rsidRDefault="00B5260F" w:rsidP="00B5260F">
      <w:pPr>
        <w:pStyle w:val="Heading4"/>
      </w:pPr>
      <w:r>
        <w:t>I asked – screenshot in doc.</w:t>
      </w:r>
    </w:p>
    <w:p w14:paraId="518265AD" w14:textId="77777777" w:rsidR="00B5260F" w:rsidRPr="00FD0963" w:rsidRDefault="00B5260F" w:rsidP="00B5260F"/>
    <w:p w14:paraId="128373B8" w14:textId="77777777" w:rsidR="00B5260F" w:rsidRDefault="00B5260F" w:rsidP="00B5260F">
      <w:pPr>
        <w:pStyle w:val="Heading4"/>
        <w:numPr>
          <w:ilvl w:val="0"/>
          <w:numId w:val="12"/>
        </w:numPr>
        <w:tabs>
          <w:tab w:val="num" w:pos="360"/>
        </w:tabs>
        <w:ind w:left="720"/>
      </w:pPr>
      <w:r>
        <w:t xml:space="preserve">Negative ground – they make negative ground concessionary to the goodwill of the aff and results in extremist generics that heavily skew ground in favor of the aff </w:t>
      </w:r>
    </w:p>
    <w:p w14:paraId="57FB1376" w14:textId="77777777" w:rsidR="00B5260F" w:rsidRDefault="00B5260F" w:rsidP="00B5260F"/>
    <w:p w14:paraId="562689DB" w14:textId="77777777" w:rsidR="00B5260F" w:rsidRDefault="00B5260F" w:rsidP="00B5260F">
      <w:r>
        <w:rPr>
          <w:noProof/>
        </w:rPr>
        <w:drawing>
          <wp:inline distT="0" distB="0" distL="0" distR="0" wp14:anchorId="6E33FF34" wp14:editId="5BD25B0F">
            <wp:extent cx="5486400" cy="195961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25"/>
                    <a:stretch>
                      <a:fillRect/>
                    </a:stretch>
                  </pic:blipFill>
                  <pic:spPr>
                    <a:xfrm>
                      <a:off x="0" y="0"/>
                      <a:ext cx="5486400" cy="1959610"/>
                    </a:xfrm>
                    <a:prstGeom prst="rect">
                      <a:avLst/>
                    </a:prstGeom>
                  </pic:spPr>
                </pic:pic>
              </a:graphicData>
            </a:graphic>
          </wp:inline>
        </w:drawing>
      </w:r>
    </w:p>
    <w:p w14:paraId="1F83774B" w14:textId="77777777" w:rsidR="00B5260F" w:rsidRPr="00F601E6" w:rsidRDefault="00B5260F" w:rsidP="00B5260F">
      <w:r>
        <w:t>No RVIs – they don’t get to win for following the rules</w:t>
      </w:r>
    </w:p>
    <w:p w14:paraId="11843ED5" w14:textId="77777777" w:rsidR="00B5260F" w:rsidRDefault="00B5260F" w:rsidP="00B5260F"/>
    <w:p w14:paraId="196B28E7" w14:textId="77777777" w:rsidR="00B5260F" w:rsidRDefault="00B5260F" w:rsidP="00B5260F">
      <w:pPr>
        <w:pStyle w:val="Heading2"/>
      </w:pPr>
      <w:r>
        <w:lastRenderedPageBreak/>
        <w:t>Case</w:t>
      </w:r>
    </w:p>
    <w:p w14:paraId="3F0CF03F" w14:textId="77777777" w:rsidR="00B5260F" w:rsidRDefault="00B5260F" w:rsidP="00B5260F"/>
    <w:p w14:paraId="6E6981EB" w14:textId="77777777" w:rsidR="00B5260F" w:rsidRDefault="00B5260F" w:rsidP="00B5260F">
      <w:pPr>
        <w:pStyle w:val="Heading3"/>
      </w:pPr>
      <w:r>
        <w:lastRenderedPageBreak/>
        <w:t>FW</w:t>
      </w:r>
    </w:p>
    <w:p w14:paraId="60A9F6D3" w14:textId="77777777" w:rsidR="00B5260F" w:rsidRDefault="00B5260F" w:rsidP="00B5260F">
      <w:r>
        <w:t>Prefer util- pleasure intrinistically good pain is intrinsically bad</w:t>
      </w:r>
    </w:p>
    <w:p w14:paraId="736EF090" w14:textId="77777777" w:rsidR="00B5260F" w:rsidRDefault="00B5260F" w:rsidP="00B5260F">
      <w:r>
        <w:t>ROB- vote for the best debater</w:t>
      </w:r>
    </w:p>
    <w:p w14:paraId="020FC472" w14:textId="77777777" w:rsidR="00B5260F" w:rsidRDefault="00B5260F" w:rsidP="00B5260F">
      <w:r>
        <w:t xml:space="preserve">Anything else is abirtary and self serving. Their FW auto affirms while our FW we both can still win the round and they cant still talk abt their impacts. </w:t>
      </w:r>
    </w:p>
    <w:p w14:paraId="31EFEDE8" w14:textId="77777777" w:rsidR="00B5260F" w:rsidRDefault="00B5260F" w:rsidP="00B5260F">
      <w:r>
        <w:t xml:space="preserve">Also weigh fiated implications of the Aff and neg. </w:t>
      </w:r>
    </w:p>
    <w:p w14:paraId="5C86A25E" w14:textId="77777777" w:rsidR="00B5260F" w:rsidRPr="00331C25" w:rsidRDefault="00B5260F" w:rsidP="00B5260F">
      <w:r>
        <w:t xml:space="preserve">K2 Fairness- anything else is unprediatble </w:t>
      </w:r>
    </w:p>
    <w:p w14:paraId="01D86D0C" w14:textId="77777777" w:rsidR="00B5260F" w:rsidRPr="002C4482" w:rsidRDefault="00B5260F" w:rsidP="00B5260F">
      <w:pPr>
        <w:pStyle w:val="Heading4"/>
      </w:pPr>
      <w:r>
        <w:t>3</w:t>
      </w:r>
      <w:r w:rsidRPr="002C4482">
        <w:t xml:space="preserve">] Policy education is key to advocacy – that outweighs on portable skills. </w:t>
      </w:r>
    </w:p>
    <w:p w14:paraId="66DC21F9" w14:textId="77777777" w:rsidR="00B5260F" w:rsidRPr="00394AF8" w:rsidRDefault="00B5260F" w:rsidP="00B5260F">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r w:rsidRPr="00394AF8">
        <w:rPr>
          <w:rFonts w:cstheme="minorHAnsi"/>
          <w:color w:val="000000" w:themeColor="text1"/>
          <w:sz w:val="16"/>
          <w:szCs w:val="16"/>
          <w:lang w:val="fr-FR"/>
        </w:rPr>
        <w:t>Colorlines 3.2</w:t>
      </w:r>
      <w:r w:rsidRPr="00394AF8">
        <w:rPr>
          <w:rFonts w:cstheme="minorHAnsi"/>
          <w:color w:val="000000" w:themeColor="text1"/>
          <w:sz w:val="16"/>
          <w:szCs w:val="16"/>
        </w:rPr>
        <w:t xml:space="preserve">, 2000. </w:t>
      </w:r>
    </w:p>
    <w:p w14:paraId="26104BA4" w14:textId="77777777" w:rsidR="00B5260F" w:rsidRPr="00394AF8" w:rsidRDefault="00B5260F" w:rsidP="00B5260F">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that bring us closer to our vision </w:t>
      </w:r>
    </w:p>
    <w:p w14:paraId="5A32988F" w14:textId="77777777" w:rsidR="00B5260F" w:rsidRDefault="00B5260F" w:rsidP="00B5260F">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of how things should be. And then we must be committed to making it so.</w:t>
      </w:r>
    </w:p>
    <w:p w14:paraId="621398D0" w14:textId="77777777" w:rsidR="00B5260F" w:rsidRPr="003D19B7" w:rsidRDefault="00B5260F" w:rsidP="00B5260F">
      <w:pPr>
        <w:pStyle w:val="Heading4"/>
      </w:pPr>
      <w:r w:rsidRPr="003D19B7">
        <w:t>5]  Extinction comes first under any framework</w:t>
      </w:r>
    </w:p>
    <w:p w14:paraId="24DA4EDD" w14:textId="77777777" w:rsidR="00B5260F" w:rsidRPr="00666FC8" w:rsidRDefault="00B5260F" w:rsidP="00B5260F">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r>
        <w:t>, recut BWSEKL.</w:t>
      </w:r>
    </w:p>
    <w:p w14:paraId="3D767119" w14:textId="07614E28" w:rsidR="00B5260F" w:rsidRPr="00F31F48" w:rsidRDefault="00B5260F" w:rsidP="00B5260F">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 xml:space="preserve">the most important </w:t>
      </w:r>
      <w:r w:rsidRPr="00CE4B75">
        <w:rPr>
          <w:rStyle w:val="StyleUnderline"/>
          <w:rFonts w:cs="Times New Roman"/>
          <w:highlight w:val="green"/>
        </w:rPr>
        <w:lastRenderedPageBreak/>
        <w:t>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high quality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all of this Samuel Scheffler’s recent intriguing arguments (quick podcast version available here) that most of what makes our lives go well </w:t>
      </w:r>
      <w:r w:rsidRPr="00CA7505">
        <w:rPr>
          <w:rFonts w:cs="Times New Roman"/>
        </w:rPr>
        <w:lastRenderedPageBreak/>
        <w:t xml:space="preserve">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We should also take into account 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r w:rsidRPr="00CA7505">
        <w:rPr>
          <w:rStyle w:val="StyleUnderline"/>
          <w:rFonts w:cs="Times New Roman"/>
        </w:rPr>
        <w:t xml:space="preserve">pretty </w:t>
      </w:r>
      <w:r w:rsidRPr="00CE4B75">
        <w:rPr>
          <w:rStyle w:val="StyleUnderline"/>
          <w:rFonts w:cs="Times New Roman"/>
          <w:highlight w:val="green"/>
        </w:rPr>
        <w:t xml:space="preserve">strong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seem to be fairly implausible views.</w:t>
      </w:r>
      <w:r w:rsidRPr="00CA7505">
        <w:rPr>
          <w:rFonts w:cs="Times New Roman"/>
        </w:rPr>
        <w:t xml:space="preserve"> And </w:t>
      </w:r>
      <w:r w:rsidRPr="00CA7505">
        <w:rPr>
          <w:rStyle w:val="StyleUnderline"/>
          <w:rFonts w:cs="Times New Roman"/>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03DD92BE" w14:textId="77777777" w:rsidR="00B5260F" w:rsidRDefault="00B5260F" w:rsidP="00B5260F"/>
    <w:p w14:paraId="66534183" w14:textId="77777777" w:rsidR="00B5260F" w:rsidRPr="00A53D9B" w:rsidRDefault="00B5260F" w:rsidP="00B5260F">
      <w:pPr>
        <w:pStyle w:val="Heading3"/>
      </w:pPr>
      <w:r>
        <w:lastRenderedPageBreak/>
        <w:t>Case</w:t>
      </w:r>
    </w:p>
    <w:p w14:paraId="23052B2A" w14:textId="77777777" w:rsidR="00B5260F" w:rsidRPr="00470345" w:rsidRDefault="00B5260F" w:rsidP="00B5260F">
      <w:pPr>
        <w:pStyle w:val="Heading4"/>
      </w:pPr>
      <w:r w:rsidRPr="00470345">
        <w:t>Reproduction and queerness are not mutually exclusive. There is a potential future for queer people but not if we all die.</w:t>
      </w:r>
    </w:p>
    <w:p w14:paraId="1855A54E" w14:textId="77777777" w:rsidR="00B5260F" w:rsidRPr="00470345" w:rsidRDefault="00B5260F" w:rsidP="00B5260F">
      <w:r w:rsidRPr="00470345">
        <w:rPr>
          <w:rStyle w:val="Style13ptBold"/>
        </w:rPr>
        <w:t>Compton 1/12</w:t>
      </w:r>
      <w:r w:rsidRPr="00470345">
        <w:t xml:space="preserve"> [Julie Compton, 1-12-18, "Could same-sex couples soon conceive a child with both their DNA?," NBC News, https://www.nbcnews.com/feature/nbc-out/could-same-sex-couples-soon-conceive-child-both-their-dna-n836876]</w:t>
      </w:r>
    </w:p>
    <w:p w14:paraId="28B359E9" w14:textId="77777777" w:rsidR="00B5260F" w:rsidRPr="00470345" w:rsidRDefault="00B5260F" w:rsidP="00B5260F">
      <w:pPr>
        <w:rPr>
          <w:rStyle w:val="StyleUnderline"/>
        </w:rPr>
      </w:pPr>
      <w:r w:rsidRPr="00470345">
        <w:rPr>
          <w:rStyle w:val="StyleUnderline"/>
          <w:highlight w:val="cyan"/>
        </w:rPr>
        <w:t>A recent scientific development could</w:t>
      </w:r>
      <w:r w:rsidRPr="00470345">
        <w:rPr>
          <w:rStyle w:val="StyleUnderline"/>
        </w:rPr>
        <w:t xml:space="preserve"> lead to new infertility treatments and </w:t>
      </w:r>
      <w:r w:rsidRPr="00470345">
        <w:rPr>
          <w:rStyle w:val="StyleUnderline"/>
          <w:highlight w:val="cyan"/>
        </w:rPr>
        <w:t>bring same-sex couples one step closer to conceiving a child</w:t>
      </w:r>
      <w:r w:rsidRPr="00470345">
        <w:rPr>
          <w:rStyle w:val="StyleUnderline"/>
        </w:rPr>
        <w:t xml:space="preserve"> with both their DNA.</w:t>
      </w:r>
      <w:r>
        <w:rPr>
          <w:rStyle w:val="StyleUnderline"/>
        </w:rPr>
        <w:t xml:space="preserve"> </w:t>
      </w:r>
      <w:r w:rsidRPr="00470345">
        <w:rPr>
          <w:rStyle w:val="StyleUnderline"/>
          <w:highlight w:val="cyan"/>
        </w:rPr>
        <w:t>Dr</w:t>
      </w:r>
      <w:r w:rsidRPr="00470345">
        <w:rPr>
          <w:rStyle w:val="StyleUnderline"/>
        </w:rPr>
        <w:t xml:space="preserve">. Azim </w:t>
      </w:r>
      <w:r w:rsidRPr="00470345">
        <w:rPr>
          <w:rStyle w:val="StyleUnderline"/>
          <w:highlight w:val="cyan"/>
        </w:rPr>
        <w:t>Surani</w:t>
      </w:r>
      <w:r w:rsidRPr="00470345">
        <w:rPr>
          <w:rStyle w:val="StyleUnderline"/>
        </w:rPr>
        <w:t xml:space="preserve">, a prominent scientist </w:t>
      </w:r>
      <w:r w:rsidRPr="00470345">
        <w:rPr>
          <w:rStyle w:val="StyleUnderline"/>
          <w:highlight w:val="cyan"/>
        </w:rPr>
        <w:t>at</w:t>
      </w:r>
      <w:r w:rsidRPr="00470345">
        <w:rPr>
          <w:rStyle w:val="StyleUnderline"/>
        </w:rPr>
        <w:t xml:space="preserve"> the University of </w:t>
      </w:r>
      <w:r w:rsidRPr="00470345">
        <w:rPr>
          <w:rStyle w:val="StyleUnderline"/>
          <w:highlight w:val="cyan"/>
        </w:rPr>
        <w:t>Cambridge, said he and his colleagues made a major discovery in mimicking the way the body creates sperm from stem cells</w:t>
      </w:r>
      <w:r w:rsidRPr="00470345">
        <w:rPr>
          <w:rStyle w:val="StyleUnderline"/>
        </w:rPr>
        <w:t xml:space="preserve">. During a conference in London last month, he discussed the results of his not-yet-published study. He claimed </w:t>
      </w:r>
      <w:r w:rsidRPr="00470345">
        <w:rPr>
          <w:rStyle w:val="StyleUnderline"/>
          <w:highlight w:val="cyan"/>
        </w:rPr>
        <w:t xml:space="preserve">his team had witnessed embryonic cells undergo a process called “erasure” </w:t>
      </w:r>
      <w:r w:rsidRPr="00470345">
        <w:rPr>
          <w:rStyle w:val="StyleUnderline"/>
        </w:rPr>
        <w:t>in a lab. The process is necessary to prevent DNA mutations from being passed to offspring.</w:t>
      </w:r>
      <w:r>
        <w:rPr>
          <w:rStyle w:val="StyleUnderline"/>
        </w:rPr>
        <w:t xml:space="preserve"> </w:t>
      </w:r>
      <w:r w:rsidRPr="00470345">
        <w:rPr>
          <w:rStyle w:val="StyleUnderline"/>
        </w:rPr>
        <w:t>Dr. David Albertini, a scientist at the Center for Human Reproduction, called the discovery “a milestone in a very long process.”</w:t>
      </w:r>
    </w:p>
    <w:p w14:paraId="038CF872" w14:textId="77777777" w:rsidR="00B5260F" w:rsidRPr="002B156B" w:rsidRDefault="00B5260F" w:rsidP="00B5260F">
      <w:pPr>
        <w:pStyle w:val="Heading4"/>
        <w:rPr>
          <w:rStyle w:val="apple-style-span"/>
          <w:color w:val="000000"/>
        </w:rPr>
      </w:pPr>
      <w:r w:rsidRPr="002B156B">
        <w:rPr>
          <w:rStyle w:val="Strong"/>
          <w:color w:val="000000"/>
        </w:rPr>
        <w:t>No root cause of war – Mono-causal explanations are oversimplifications</w:t>
      </w:r>
      <w:r w:rsidRPr="002B156B">
        <w:br/>
      </w:r>
      <w:r w:rsidRPr="002B156B">
        <w:rPr>
          <w:rStyle w:val="Strong"/>
          <w:color w:val="000000"/>
        </w:rPr>
        <w:t>Holland 6</w:t>
      </w:r>
      <w:r>
        <w:rPr>
          <w:rStyle w:val="apple-style-span"/>
          <w:color w:val="000000"/>
        </w:rPr>
        <w:t> [Joshua, “About T</w:t>
      </w:r>
      <w:r w:rsidRPr="002B156B">
        <w:rPr>
          <w:rStyle w:val="apple-style-span"/>
          <w:color w:val="000000"/>
        </w:rPr>
        <w:t>h</w:t>
      </w:r>
      <w:r>
        <w:rPr>
          <w:rStyle w:val="apple-style-span"/>
          <w:color w:val="000000"/>
        </w:rPr>
        <w:t>ose Real Reasons for the I</w:t>
      </w:r>
      <w:r w:rsidRPr="002B156B">
        <w:rPr>
          <w:rStyle w:val="apple-style-span"/>
          <w:color w:val="000000"/>
        </w:rPr>
        <w:t>nvasion of Iraq …” March 20, 2006, Alternet,</w:t>
      </w:r>
      <w:r>
        <w:rPr>
          <w:rStyle w:val="apple-style-span"/>
          <w:color w:val="000000"/>
        </w:rPr>
        <w:t xml:space="preserve"> </w:t>
      </w:r>
      <w:r w:rsidRPr="002B156B">
        <w:rPr>
          <w:rStyle w:val="apple-style-span"/>
          <w:color w:val="000000"/>
        </w:rPr>
        <w:t>http://www.alternet.org/blogs/echochamber/33790/</w:t>
      </w:r>
      <w:r>
        <w:rPr>
          <w:rStyle w:val="apple-style-span"/>
          <w:color w:val="000000"/>
        </w:rPr>
        <w:t>]</w:t>
      </w:r>
    </w:p>
    <w:p w14:paraId="5223D4C0" w14:textId="77777777" w:rsidR="00B5260F" w:rsidRPr="005C1937" w:rsidRDefault="00B5260F" w:rsidP="00B5260F">
      <w:pPr>
        <w:rPr>
          <w:u w:val="single"/>
        </w:rPr>
      </w:pPr>
      <w:r w:rsidRPr="005C1937">
        <w:rPr>
          <w:rStyle w:val="apple-style-span"/>
          <w:color w:val="000000"/>
        </w:rPr>
        <w:t xml:space="preserve">That's because </w:t>
      </w:r>
      <w:r w:rsidRPr="00596F76">
        <w:rPr>
          <w:rStyle w:val="apple-style-span"/>
          <w:color w:val="000000"/>
          <w:highlight w:val="cyan"/>
          <w:u w:val="single"/>
        </w:rPr>
        <w:t>there is</w:t>
      </w:r>
      <w:r w:rsidRPr="005C1937">
        <w:rPr>
          <w:rStyle w:val="apple-style-span"/>
          <w:color w:val="000000"/>
        </w:rPr>
        <w:t xml:space="preserve"> almost </w:t>
      </w:r>
      <w:r w:rsidRPr="00596F76">
        <w:rPr>
          <w:rStyle w:val="apple-style-span"/>
          <w:color w:val="000000"/>
          <w:highlight w:val="cyan"/>
          <w:u w:val="single"/>
        </w:rPr>
        <w:t>never one "real" cause of any foreign policy action</w:t>
      </w:r>
      <w:r w:rsidRPr="009238A5">
        <w:rPr>
          <w:rStyle w:val="apple-style-span"/>
          <w:color w:val="000000"/>
          <w:u w:val="single"/>
        </w:rPr>
        <w:t>.</w:t>
      </w:r>
      <w:r w:rsidRPr="005C1937">
        <w:rPr>
          <w:rStyle w:val="apple-style-span"/>
          <w:color w:val="000000"/>
        </w:rPr>
        <w:t xml:space="preserve"> Look seriously at foreign policy formation and you'll see that </w:t>
      </w:r>
      <w:r w:rsidRPr="00596F76">
        <w:rPr>
          <w:rStyle w:val="apple-style-span"/>
          <w:color w:val="000000"/>
          <w:highlight w:val="cyan"/>
          <w:u w:val="single"/>
        </w:rPr>
        <w:t>FoPo is an extension of domestic politics, with</w:t>
      </w:r>
      <w:r w:rsidRPr="009238A5">
        <w:rPr>
          <w:rStyle w:val="apple-style-span"/>
          <w:color w:val="000000"/>
          <w:u w:val="single"/>
        </w:rPr>
        <w:t xml:space="preserve"> all its </w:t>
      </w:r>
      <w:r w:rsidRPr="00596F76">
        <w:rPr>
          <w:rStyle w:val="apple-style-span"/>
          <w:color w:val="000000"/>
          <w:highlight w:val="cyan"/>
          <w:u w:val="single"/>
        </w:rPr>
        <w:t>varied constituents and interest groups</w:t>
      </w:r>
      <w:r w:rsidRPr="009238A5">
        <w:rPr>
          <w:rStyle w:val="apple-style-span"/>
          <w:color w:val="000000"/>
          <w:u w:val="single"/>
        </w:rPr>
        <w:t>. That's why all of the reasons thrown about for this war are correct, except the ones that the administration that started it have peddled.</w:t>
      </w:r>
      <w:r w:rsidRPr="005C1937">
        <w:rPr>
          <w:rStyle w:val="apple-style-span"/>
          <w:color w:val="000000"/>
          <w:u w:val="single"/>
        </w:rPr>
        <w:t xml:space="preserve"> </w:t>
      </w:r>
      <w:r w:rsidRPr="005C1937">
        <w:rPr>
          <w:rStyle w:val="apple-style-span"/>
          <w:color w:val="000000"/>
        </w:rPr>
        <w:t xml:space="preserve">So, </w:t>
      </w:r>
      <w:r w:rsidRPr="009238A5">
        <w:rPr>
          <w:rStyle w:val="apple-style-span"/>
          <w:color w:val="000000"/>
          <w:u w:val="single"/>
        </w:rPr>
        <w:t>yes</w:t>
      </w:r>
      <w:r w:rsidRPr="005C1937">
        <w:rPr>
          <w:rStyle w:val="apple-style-span"/>
          <w:color w:val="000000"/>
        </w:rPr>
        <w:t xml:space="preserve">, the guys at </w:t>
      </w:r>
      <w:r w:rsidRPr="00596F76">
        <w:rPr>
          <w:rStyle w:val="apple-style-span"/>
          <w:color w:val="000000"/>
          <w:highlight w:val="cyan"/>
          <w:u w:val="single"/>
        </w:rPr>
        <w:t>Lockheed and Boeing</w:t>
      </w:r>
      <w:r w:rsidRPr="009238A5">
        <w:rPr>
          <w:rStyle w:val="apple-style-span"/>
          <w:color w:val="000000"/>
          <w:u w:val="single"/>
        </w:rPr>
        <w:t xml:space="preserve"> and Northrop Grumman and Raytheon and General Dynamics wanted this war because all </w:t>
      </w:r>
      <w:r w:rsidRPr="00596F76">
        <w:rPr>
          <w:rStyle w:val="apple-style-span"/>
          <w:color w:val="000000"/>
          <w:highlight w:val="cyan"/>
          <w:u w:val="single"/>
        </w:rPr>
        <w:t>wars are good for business</w:t>
      </w:r>
      <w:r w:rsidRPr="009238A5">
        <w:rPr>
          <w:rStyle w:val="apple-style-span"/>
          <w:color w:val="000000"/>
          <w:u w:val="single"/>
        </w:rPr>
        <w:t>.</w:t>
      </w:r>
      <w:r w:rsidRPr="005C1937">
        <w:rPr>
          <w:rStyle w:val="apple-style-span"/>
          <w:color w:val="000000"/>
          <w:u w:val="single"/>
        </w:rPr>
        <w:t xml:space="preserve"> </w:t>
      </w:r>
      <w:r w:rsidRPr="005C1937">
        <w:rPr>
          <w:rStyle w:val="apple-style-span"/>
          <w:color w:val="000000"/>
        </w:rPr>
        <w:t xml:space="preserve">And, </w:t>
      </w:r>
      <w:r w:rsidRPr="00596F76">
        <w:rPr>
          <w:rStyle w:val="apple-style-span"/>
          <w:color w:val="000000"/>
          <w:highlight w:val="cyan"/>
          <w:u w:val="single"/>
        </w:rPr>
        <w:t>yes</w:t>
      </w:r>
      <w:r w:rsidRPr="009238A5">
        <w:rPr>
          <w:rStyle w:val="apple-style-span"/>
          <w:color w:val="000000"/>
          <w:u w:val="single"/>
        </w:rPr>
        <w:t xml:space="preserve">, Bush's </w:t>
      </w:r>
      <w:r w:rsidRPr="00596F76">
        <w:rPr>
          <w:rStyle w:val="apple-style-span"/>
          <w:color w:val="000000"/>
          <w:highlight w:val="cyan"/>
          <w:u w:val="single"/>
        </w:rPr>
        <w:t>oil buddies wanted</w:t>
      </w:r>
      <w:r w:rsidRPr="009238A5">
        <w:rPr>
          <w:rStyle w:val="apple-style-span"/>
          <w:color w:val="000000"/>
          <w:u w:val="single"/>
        </w:rPr>
        <w:t xml:space="preserve"> access to a big chunk of the world's </w:t>
      </w:r>
      <w:r w:rsidRPr="00596F76">
        <w:rPr>
          <w:rStyle w:val="apple-style-span"/>
          <w:color w:val="000000"/>
          <w:highlight w:val="cyan"/>
          <w:u w:val="single"/>
        </w:rPr>
        <w:t>petroleum</w:t>
      </w:r>
      <w:r w:rsidRPr="009238A5">
        <w:rPr>
          <w:rStyle w:val="apple-style-span"/>
          <w:color w:val="000000"/>
          <w:u w:val="single"/>
        </w:rPr>
        <w:t xml:space="preserve"> reserves.</w:t>
      </w:r>
      <w:r w:rsidRPr="005C1937">
        <w:rPr>
          <w:rStyle w:val="apple-style-span"/>
          <w:color w:val="000000"/>
        </w:rPr>
        <w:t xml:space="preserve"> (Because I like accuracy, I replaced my 'No Blood For Oil' bumper sticker with a bumper-length banner reading: 'No blood for assuring a stable energy supply-chain to a global economy in which we're heavily invested.') </w:t>
      </w:r>
      <w:r w:rsidRPr="00596F76">
        <w:rPr>
          <w:rStyle w:val="apple-style-span"/>
          <w:color w:val="000000"/>
          <w:highlight w:val="cyan"/>
          <w:u w:val="single"/>
        </w:rPr>
        <w:t>Yes</w:t>
      </w:r>
      <w:r w:rsidRPr="009238A5">
        <w:rPr>
          <w:rStyle w:val="apple-style-span"/>
          <w:color w:val="000000"/>
          <w:u w:val="single"/>
        </w:rPr>
        <w:t xml:space="preserve">, there were various stripes of </w:t>
      </w:r>
      <w:r w:rsidRPr="00596F76">
        <w:rPr>
          <w:rStyle w:val="apple-style-span"/>
          <w:color w:val="000000"/>
          <w:highlight w:val="cyan"/>
          <w:u w:val="single"/>
        </w:rPr>
        <w:t>Neo-cons</w:t>
      </w:r>
      <w:r w:rsidRPr="009238A5">
        <w:rPr>
          <w:rStyle w:val="apple-style-span"/>
          <w:color w:val="000000"/>
          <w:u w:val="single"/>
        </w:rPr>
        <w:t xml:space="preserve"> and democratic </w:t>
      </w:r>
      <w:r w:rsidRPr="00596F76">
        <w:rPr>
          <w:rStyle w:val="apple-style-span"/>
          <w:color w:val="000000"/>
          <w:highlight w:val="cyan"/>
          <w:u w:val="single"/>
        </w:rPr>
        <w:t>imperialists</w:t>
      </w:r>
      <w:r w:rsidRPr="009238A5">
        <w:rPr>
          <w:rStyle w:val="apple-style-span"/>
          <w:color w:val="000000"/>
          <w:u w:val="single"/>
        </w:rPr>
        <w:t xml:space="preserve"> and other PNAC-type ideologues who wanted to enforce a global 'rule set' centered around American hegemony.</w:t>
      </w:r>
      <w:r w:rsidRPr="005C1937">
        <w:rPr>
          <w:rStyle w:val="apple-style-span"/>
          <w:color w:val="000000"/>
          <w:u w:val="single"/>
        </w:rPr>
        <w:t xml:space="preserve"> </w:t>
      </w:r>
      <w:r w:rsidRPr="005C1937">
        <w:rPr>
          <w:rStyle w:val="apple-style-span"/>
          <w:color w:val="000000"/>
        </w:rPr>
        <w:t xml:space="preserve">And, </w:t>
      </w:r>
      <w:r w:rsidRPr="009238A5">
        <w:rPr>
          <w:rStyle w:val="apple-style-span"/>
          <w:color w:val="000000"/>
          <w:u w:val="single"/>
        </w:rPr>
        <w:t xml:space="preserve">yes, there were the boys from Halliburton and Bechtel and Dyncorp and Caci and Titan who wanted </w:t>
      </w:r>
      <w:r w:rsidRPr="00596F76">
        <w:rPr>
          <w:rStyle w:val="apple-style-span"/>
          <w:color w:val="000000"/>
          <w:highlight w:val="cyan"/>
          <w:u w:val="single"/>
        </w:rPr>
        <w:t>fat contracts to rebuild Iraq</w:t>
      </w:r>
      <w:r w:rsidRPr="005C1937">
        <w:rPr>
          <w:rStyle w:val="apple-style-span"/>
          <w:color w:val="000000"/>
        </w:rPr>
        <w:t xml:space="preserve"> (which they've totally fucked up). </w:t>
      </w:r>
      <w:r w:rsidRPr="009238A5">
        <w:rPr>
          <w:rStyle w:val="apple-style-span"/>
          <w:color w:val="000000"/>
          <w:u w:val="single"/>
        </w:rPr>
        <w:t xml:space="preserve">No doubt that </w:t>
      </w:r>
      <w:r w:rsidRPr="00596F76">
        <w:rPr>
          <w:rStyle w:val="apple-style-span"/>
          <w:color w:val="000000"/>
          <w:highlight w:val="cyan"/>
          <w:u w:val="single"/>
        </w:rPr>
        <w:t>there were</w:t>
      </w:r>
      <w:r w:rsidRPr="009238A5">
        <w:rPr>
          <w:rStyle w:val="apple-style-span"/>
          <w:color w:val="000000"/>
          <w:u w:val="single"/>
        </w:rPr>
        <w:t xml:space="preserve"> good ole' </w:t>
      </w:r>
      <w:r w:rsidRPr="00596F76">
        <w:rPr>
          <w:rStyle w:val="apple-style-span"/>
          <w:color w:val="000000"/>
          <w:highlight w:val="cyan"/>
          <w:u w:val="single"/>
        </w:rPr>
        <w:t>boys</w:t>
      </w:r>
      <w:r w:rsidRPr="009238A5">
        <w:rPr>
          <w:rStyle w:val="apple-style-span"/>
          <w:color w:val="000000"/>
          <w:u w:val="single"/>
        </w:rPr>
        <w:t xml:space="preserve"> from the Chamber of Commerce and AEI who George saw on the links or in the clubhouse and </w:t>
      </w:r>
      <w:r w:rsidRPr="00596F76">
        <w:rPr>
          <w:rStyle w:val="apple-style-span"/>
          <w:color w:val="000000"/>
          <w:highlight w:val="cyan"/>
          <w:u w:val="single"/>
        </w:rPr>
        <w:t>who told him how marvelous it would be to see</w:t>
      </w:r>
      <w:r w:rsidRPr="009238A5">
        <w:rPr>
          <w:rStyle w:val="apple-style-span"/>
          <w:color w:val="000000"/>
          <w:u w:val="single"/>
        </w:rPr>
        <w:t xml:space="preserve"> </w:t>
      </w:r>
      <w:r w:rsidRPr="00596F76">
        <w:rPr>
          <w:rStyle w:val="apple-style-span"/>
          <w:color w:val="000000"/>
          <w:u w:val="single"/>
        </w:rPr>
        <w:t>what</w:t>
      </w:r>
      <w:r w:rsidRPr="009238A5">
        <w:rPr>
          <w:rStyle w:val="apple-style-span"/>
          <w:color w:val="000000"/>
          <w:u w:val="single"/>
        </w:rPr>
        <w:t xml:space="preserve"> </w:t>
      </w:r>
      <w:r w:rsidRPr="00596F76">
        <w:rPr>
          <w:rStyle w:val="apple-style-span"/>
          <w:color w:val="000000"/>
          <w:highlight w:val="cyan"/>
          <w:u w:val="single"/>
        </w:rPr>
        <w:t>a fully privatized neo-liberal laboratory</w:t>
      </w:r>
      <w:r w:rsidRPr="009238A5">
        <w:rPr>
          <w:rStyle w:val="apple-style-span"/>
          <w:color w:val="000000"/>
          <w:u w:val="single"/>
        </w:rPr>
        <w:t xml:space="preserve"> would look like in action.</w:t>
      </w:r>
      <w:r w:rsidRPr="005C1937">
        <w:rPr>
          <w:rStyle w:val="apple-style-span"/>
          <w:color w:val="000000"/>
          <w:u w:val="single"/>
        </w:rPr>
        <w:t xml:space="preserve"> I'm sure</w:t>
      </w:r>
      <w:r w:rsidRPr="005C1937">
        <w:rPr>
          <w:rStyle w:val="apple-style-span"/>
          <w:color w:val="000000"/>
        </w:rPr>
        <w:t xml:space="preserve">, too, that </w:t>
      </w:r>
      <w:r w:rsidRPr="00596F76">
        <w:rPr>
          <w:rStyle w:val="apple-style-span"/>
          <w:color w:val="000000"/>
          <w:highlight w:val="cyan"/>
          <w:u w:val="single"/>
        </w:rPr>
        <w:t>there were</w:t>
      </w:r>
      <w:r w:rsidRPr="005C1937">
        <w:rPr>
          <w:rStyle w:val="apple-style-span"/>
          <w:color w:val="000000"/>
          <w:u w:val="single"/>
        </w:rPr>
        <w:t xml:space="preserve"> various</w:t>
      </w:r>
      <w:r w:rsidRPr="005C1937">
        <w:rPr>
          <w:rStyle w:val="apple-style-span"/>
          <w:color w:val="000000"/>
        </w:rPr>
        <w:t xml:space="preserve"> Fundie </w:t>
      </w:r>
      <w:r w:rsidRPr="00596F76">
        <w:rPr>
          <w:rStyle w:val="apple-style-span"/>
          <w:color w:val="000000"/>
          <w:highlight w:val="cyan"/>
          <w:u w:val="single"/>
        </w:rPr>
        <w:t>Christian extremists who thought a big conflagration</w:t>
      </w:r>
      <w:r w:rsidRPr="005C1937">
        <w:rPr>
          <w:rStyle w:val="apple-style-span"/>
          <w:color w:val="000000"/>
          <w:u w:val="single"/>
        </w:rPr>
        <w:t xml:space="preserve"> in the Middle East </w:t>
      </w:r>
      <w:r w:rsidRPr="00596F76">
        <w:rPr>
          <w:rStyle w:val="apple-style-span"/>
          <w:color w:val="000000"/>
          <w:highlight w:val="cyan"/>
          <w:u w:val="single"/>
        </w:rPr>
        <w:t>would set off</w:t>
      </w:r>
      <w:r w:rsidRPr="005C1937">
        <w:rPr>
          <w:rStyle w:val="apple-style-span"/>
          <w:color w:val="000000"/>
          <w:u w:val="single"/>
        </w:rPr>
        <w:t xml:space="preserve"> the </w:t>
      </w:r>
      <w:r w:rsidRPr="00596F76">
        <w:rPr>
          <w:rStyle w:val="apple-style-span"/>
          <w:color w:val="000000"/>
          <w:highlight w:val="cyan"/>
          <w:u w:val="single"/>
        </w:rPr>
        <w:t>rapture</w:t>
      </w:r>
      <w:r w:rsidRPr="005C1937">
        <w:rPr>
          <w:rStyle w:val="apple-style-span"/>
          <w:color w:val="000000"/>
          <w:u w:val="single"/>
        </w:rPr>
        <w:t>.</w:t>
      </w:r>
    </w:p>
    <w:p w14:paraId="43A5B173" w14:textId="77777777" w:rsidR="00B5260F" w:rsidRPr="00AA7BD4" w:rsidRDefault="00B5260F" w:rsidP="00B5260F">
      <w:pPr>
        <w:pStyle w:val="Heading4"/>
        <w:rPr>
          <w:rFonts w:cs="Calibri"/>
          <w:sz w:val="24"/>
          <w:szCs w:val="24"/>
        </w:rPr>
      </w:pPr>
      <w:r w:rsidRPr="00AA7BD4">
        <w:rPr>
          <w:rFonts w:cs="Calibri"/>
          <w:sz w:val="24"/>
          <w:szCs w:val="24"/>
        </w:rPr>
        <w:t>Their position is not mutually exclusive---we can embrace the 1AC while recognizing the 1NC’s method is important---voting aff affirms the transformational power of oppositional nodes in a network to resist structures and accelerate the fragmenting power of anti-hegemonic networks</w:t>
      </w:r>
    </w:p>
    <w:p w14:paraId="4695719A" w14:textId="77777777" w:rsidR="00B5260F" w:rsidRPr="00FA5DC2" w:rsidRDefault="00B5260F" w:rsidP="00B5260F"/>
    <w:p w14:paraId="2124D61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7E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EB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60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94479"/>
  <w14:defaultImageDpi w14:val="300"/>
  <w15:docId w15:val="{CDAD29D6-EF0C-8C46-A66E-0A12FE59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26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7E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7E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5F7E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5F7E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7E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7EBE"/>
  </w:style>
  <w:style w:type="character" w:customStyle="1" w:styleId="Heading1Char">
    <w:name w:val="Heading 1 Char"/>
    <w:aliases w:val="Pocket Char"/>
    <w:basedOn w:val="DefaultParagraphFont"/>
    <w:link w:val="Heading1"/>
    <w:uiPriority w:val="9"/>
    <w:rsid w:val="005F7E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7EBE"/>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5F7EB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5F7E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7EB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5F7EB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5F7EB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F7E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5F7EBE"/>
    <w:rPr>
      <w:color w:val="auto"/>
      <w:u w:val="none"/>
    </w:rPr>
  </w:style>
  <w:style w:type="paragraph" w:styleId="DocumentMap">
    <w:name w:val="Document Map"/>
    <w:basedOn w:val="Normal"/>
    <w:link w:val="DocumentMapChar"/>
    <w:uiPriority w:val="99"/>
    <w:semiHidden/>
    <w:unhideWhenUsed/>
    <w:rsid w:val="005F7E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7EBE"/>
    <w:rPr>
      <w:rFonts w:ascii="Lucida Grande" w:hAnsi="Lucida Grande" w:cs="Lucida Grande"/>
    </w:rPr>
  </w:style>
  <w:style w:type="paragraph" w:customStyle="1" w:styleId="Emphasis1">
    <w:name w:val="Emphasis1"/>
    <w:basedOn w:val="Normal"/>
    <w:link w:val="Emphasis"/>
    <w:autoRedefine/>
    <w:uiPriority w:val="20"/>
    <w:qFormat/>
    <w:rsid w:val="00B5260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B526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Body">
    <w:name w:val="Body"/>
    <w:basedOn w:val="Normal"/>
    <w:qFormat/>
    <w:rsid w:val="00B5260F"/>
    <w:pPr>
      <w:outlineLvl w:val="3"/>
    </w:pPr>
    <w:rPr>
      <w:szCs w:val="20"/>
    </w:rPr>
  </w:style>
  <w:style w:type="character" w:styleId="Strong">
    <w:name w:val="Strong"/>
    <w:aliases w:val="8 pt font"/>
    <w:uiPriority w:val="22"/>
    <w:qFormat/>
    <w:rsid w:val="00B5260F"/>
    <w:rPr>
      <w:b/>
      <w:bCs/>
    </w:rPr>
  </w:style>
  <w:style w:type="character" w:customStyle="1" w:styleId="apple-style-span">
    <w:name w:val="apple-style-span"/>
    <w:basedOn w:val="DefaultParagraphFont"/>
    <w:rsid w:val="00B5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cisac.fsi.stanford.edu/news/deterrence-space-key-us-security"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hyperlink" Target="http://cisac.fsi.stanford.edu/events/us-strategic-command-perspectives-deterrence-and-assurance" TargetMode="Externa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cisac.fsi.stanford.edu/" TargetMode="Externa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www.af.mil/AboutUs/Biographies/Display/tabid/225/Article/108115/general-john-e-hyten.asp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7344</Words>
  <Characters>41867</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2021-12-18T03:00:00Z</dcterms:created>
  <dcterms:modified xsi:type="dcterms:W3CDTF">2021-12-18T03:01:00Z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