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58FE4" w14:textId="719E36C2" w:rsidR="008E0A8D" w:rsidRPr="003C15BF" w:rsidRDefault="008E0A8D" w:rsidP="008E0A8D">
      <w:pPr>
        <w:pStyle w:val="Heading1"/>
      </w:pPr>
      <w:r>
        <w:t xml:space="preserve">Wiki </w:t>
      </w:r>
    </w:p>
    <w:p w14:paraId="7ABE1EC7" w14:textId="77777777" w:rsidR="008E0A8D" w:rsidRPr="003C15BF" w:rsidRDefault="008E0A8D" w:rsidP="008E0A8D"/>
    <w:p w14:paraId="6AAFA95C" w14:textId="77777777" w:rsidR="008E0A8D" w:rsidRDefault="008E0A8D" w:rsidP="008E0A8D">
      <w:pPr>
        <w:pStyle w:val="Heading1"/>
      </w:pPr>
      <w:r>
        <w:t>1AC UNLV</w:t>
      </w:r>
    </w:p>
    <w:p w14:paraId="70010C01" w14:textId="77777777" w:rsidR="008E0A8D" w:rsidRPr="00281484" w:rsidRDefault="008E0A8D" w:rsidP="008E0A8D">
      <w:pPr>
        <w:pStyle w:val="Heading4"/>
        <w:jc w:val="both"/>
        <w:rPr>
          <w:sz w:val="28"/>
          <w:szCs w:val="24"/>
        </w:rPr>
      </w:pPr>
      <w:r w:rsidRPr="00281484">
        <w:rPr>
          <w:sz w:val="28"/>
          <w:szCs w:val="24"/>
        </w:rPr>
        <w:t xml:space="preserve">At the level of ontology, cartesian </w:t>
      </w:r>
      <w:r>
        <w:rPr>
          <w:sz w:val="28"/>
          <w:szCs w:val="24"/>
        </w:rPr>
        <w:t>metaphysics</w:t>
      </w:r>
      <w:r w:rsidRPr="00281484">
        <w:rPr>
          <w:sz w:val="28"/>
          <w:szCs w:val="24"/>
        </w:rPr>
        <w:t xml:space="preserve"> paradigmatically informs </w:t>
      </w:r>
      <w:r>
        <w:rPr>
          <w:sz w:val="28"/>
          <w:szCs w:val="24"/>
        </w:rPr>
        <w:t>the discussion of whether t</w:t>
      </w:r>
      <w:r w:rsidRPr="00D356AF">
        <w:rPr>
          <w:sz w:val="28"/>
          <w:szCs w:val="24"/>
        </w:rPr>
        <w:t>he appropriation of outer space by private entities is unjust</w:t>
      </w:r>
      <w:r>
        <w:rPr>
          <w:sz w:val="28"/>
          <w:szCs w:val="24"/>
        </w:rPr>
        <w:t xml:space="preserve">. </w:t>
      </w:r>
      <w:r w:rsidRPr="00281484">
        <w:rPr>
          <w:sz w:val="28"/>
          <w:szCs w:val="24"/>
        </w:rPr>
        <w:t xml:space="preserve">Endemic to the Cartesian interpretation of the world is a divide between mind and matter, subject and object, as well as nature and culture. </w:t>
      </w:r>
      <w:r>
        <w:rPr>
          <w:sz w:val="28"/>
          <w:szCs w:val="24"/>
        </w:rPr>
        <w:t>Outer space is understood</w:t>
      </w:r>
      <w:r w:rsidRPr="00281484">
        <w:rPr>
          <w:sz w:val="28"/>
          <w:szCs w:val="24"/>
        </w:rPr>
        <w:t xml:space="preserve"> as </w:t>
      </w:r>
      <w:r>
        <w:rPr>
          <w:sz w:val="28"/>
          <w:szCs w:val="24"/>
        </w:rPr>
        <w:t xml:space="preserve">an object that </w:t>
      </w:r>
      <w:r w:rsidRPr="00281484">
        <w:rPr>
          <w:sz w:val="28"/>
          <w:szCs w:val="24"/>
        </w:rPr>
        <w:t>rational and autonomous subject</w:t>
      </w:r>
      <w:r>
        <w:rPr>
          <w:sz w:val="28"/>
          <w:szCs w:val="24"/>
        </w:rPr>
        <w:t>s</w:t>
      </w:r>
      <w:r w:rsidRPr="00281484">
        <w:rPr>
          <w:sz w:val="28"/>
          <w:szCs w:val="24"/>
        </w:rPr>
        <w:t xml:space="preserve"> exert mastery over the </w:t>
      </w:r>
      <w:r>
        <w:rPr>
          <w:sz w:val="28"/>
          <w:szCs w:val="24"/>
        </w:rPr>
        <w:t xml:space="preserve">external </w:t>
      </w:r>
      <w:r w:rsidRPr="00281484">
        <w:rPr>
          <w:sz w:val="28"/>
          <w:szCs w:val="24"/>
        </w:rPr>
        <w:t>natural order</w:t>
      </w:r>
      <w:r>
        <w:rPr>
          <w:sz w:val="28"/>
          <w:szCs w:val="24"/>
        </w:rPr>
        <w:t xml:space="preserve"> through the acquisition of material resources</w:t>
      </w:r>
      <w:r w:rsidRPr="00281484">
        <w:rPr>
          <w:sz w:val="28"/>
          <w:szCs w:val="24"/>
        </w:rPr>
        <w:t xml:space="preserve">.  A cultural cognitive and affective shift </w:t>
      </w:r>
      <w:r>
        <w:rPr>
          <w:sz w:val="28"/>
          <w:szCs w:val="24"/>
        </w:rPr>
        <w:t xml:space="preserve">in our relationality to the earth </w:t>
      </w:r>
      <w:r w:rsidRPr="00281484">
        <w:rPr>
          <w:sz w:val="28"/>
          <w:szCs w:val="24"/>
        </w:rPr>
        <w:t xml:space="preserve">is necessary to envision relationality to the earth and enable new bio social becomings. </w:t>
      </w:r>
    </w:p>
    <w:p w14:paraId="73367D8B" w14:textId="77777777" w:rsidR="008E0A8D" w:rsidRDefault="008E0A8D" w:rsidP="008E0A8D">
      <w:pPr>
        <w:jc w:val="both"/>
      </w:pPr>
      <w:r w:rsidRPr="009F3E13">
        <w:rPr>
          <w:b/>
          <w:bCs/>
          <w:sz w:val="28"/>
          <w:szCs w:val="28"/>
          <w:u w:val="single"/>
        </w:rPr>
        <w:t>Schultz 17</w:t>
      </w:r>
      <w:r w:rsidRPr="009F3E13">
        <w:rPr>
          <w:sz w:val="24"/>
        </w:rPr>
        <w:t xml:space="preserve"> </w:t>
      </w:r>
      <w:r>
        <w:t>(</w:t>
      </w:r>
      <w:r w:rsidRPr="009F3E13">
        <w:t>KARSTEN A. SCHULZ</w:t>
      </w:r>
      <w:r>
        <w:t xml:space="preserve">, Postdoctoral Research Fellow with the Governance and Sustainability Lab at the University of Trier, Germany, where he works on the political ecology of climate change adaptation and urban water use in West Africa. He completed his M.A. in Political Science at the University of Bonn, and his Ph.D. in Political Geography at the Center for Development Research (ZEF). He has previously published on a variety of topics such as climate change adaptation, urbanization, changing nature-society relations, and sustainability transformations. He is also a Research Fellow with the Earth System Governance Project. His latest publication is “Decolonizing political ecology: ontology, technology and the enchantment of nature” (Journal of Political Ecology). Decolonising the Anthropocene: The Mytho-Politics of Human Mastery Page 55 – 58 </w:t>
      </w:r>
      <w:hyperlink r:id="rId9" w:history="1">
        <w:r w:rsidRPr="00FD199A">
          <w:rPr>
            <w:rStyle w:val="Hyperlink"/>
          </w:rPr>
          <w:t>https://www.e-ir.info/wp-content/uploads/2017/06/Critical-Epistemologies-of-Global-Politics-E-IR.pdf</w:t>
        </w:r>
      </w:hyperlink>
      <w:r>
        <w:t xml:space="preserve"> RLA</w:t>
      </w:r>
    </w:p>
    <w:p w14:paraId="0C7B2F04" w14:textId="77777777" w:rsidR="008E0A8D" w:rsidRDefault="008E0A8D" w:rsidP="008E0A8D">
      <w:pPr>
        <w:jc w:val="both"/>
        <w:rPr>
          <w:b/>
          <w:bCs/>
          <w:sz w:val="24"/>
          <w:u w:val="single"/>
        </w:rPr>
      </w:pPr>
      <w:r w:rsidRPr="008666D4">
        <w:rPr>
          <w:sz w:val="24"/>
          <w:u w:val="single"/>
        </w:rPr>
        <w:t xml:space="preserve">This being said, wide consensus exists among historians that the radical </w:t>
      </w:r>
      <w:r w:rsidRPr="003B4FBE">
        <w:rPr>
          <w:sz w:val="24"/>
          <w:highlight w:val="cyan"/>
          <w:u w:val="single"/>
        </w:rPr>
        <w:t>elevation of the human</w:t>
      </w:r>
      <w:r w:rsidRPr="008666D4">
        <w:rPr>
          <w:sz w:val="24"/>
          <w:u w:val="single"/>
        </w:rPr>
        <w:t xml:space="preserve"> species </w:t>
      </w:r>
      <w:r w:rsidRPr="003B4FBE">
        <w:rPr>
          <w:sz w:val="24"/>
          <w:highlight w:val="cyan"/>
          <w:u w:val="single"/>
        </w:rPr>
        <w:t>over the nonhuman world by means of reflexive reason and scientific self-improvement is</w:t>
      </w:r>
      <w:r w:rsidRPr="008666D4">
        <w:rPr>
          <w:sz w:val="24"/>
          <w:u w:val="single"/>
        </w:rPr>
        <w:t xml:space="preserve"> </w:t>
      </w:r>
      <w:r w:rsidRPr="003B4FBE">
        <w:rPr>
          <w:sz w:val="24"/>
          <w:highlight w:val="cyan"/>
          <w:u w:val="single"/>
        </w:rPr>
        <w:t>an idea of European origin</w:t>
      </w:r>
      <w:r w:rsidRPr="00E00E95">
        <w:rPr>
          <w:sz w:val="16"/>
        </w:rPr>
        <w:t xml:space="preserve"> (Leiss 1994). Moreover, </w:t>
      </w:r>
      <w:r w:rsidRPr="008666D4">
        <w:rPr>
          <w:sz w:val="24"/>
          <w:u w:val="single"/>
        </w:rPr>
        <w:t>there seems to be fair agreement that the idea of human mastery over nature has been progressively shaped by three influential cultural currents,</w:t>
      </w:r>
      <w:r w:rsidRPr="00E00E95">
        <w:rPr>
          <w:sz w:val="16"/>
        </w:rPr>
        <w:t xml:space="preserve"> the first of which is arguably the intellectual and artistic tradition of ancient Greece. In his broad historical account entitled The Beginnings of Western Science, David C. Lindberg (2007) illustrates that the emergence of </w:t>
      </w:r>
      <w:r w:rsidRPr="003B4FBE">
        <w:rPr>
          <w:sz w:val="24"/>
          <w:highlight w:val="cyan"/>
          <w:u w:val="single"/>
        </w:rPr>
        <w:t>pre-Socratic natural philosophy</w:t>
      </w:r>
      <w:r w:rsidRPr="008666D4">
        <w:rPr>
          <w:sz w:val="24"/>
          <w:u w:val="single"/>
        </w:rPr>
        <w:t xml:space="preserve"> during the sixth century BC </w:t>
      </w:r>
      <w:r w:rsidRPr="003B4FBE">
        <w:rPr>
          <w:sz w:val="24"/>
          <w:highlight w:val="cyan"/>
          <w:u w:val="single"/>
        </w:rPr>
        <w:t>was marked by</w:t>
      </w:r>
      <w:r w:rsidRPr="008666D4">
        <w:rPr>
          <w:sz w:val="24"/>
          <w:u w:val="single"/>
        </w:rPr>
        <w:t xml:space="preserve"> a distinct turn from a mythical worldview toward independent inquiry and generalised scepticism.</w:t>
      </w:r>
      <w:r w:rsidRPr="00E00E95">
        <w:rPr>
          <w:sz w:val="16"/>
        </w:rPr>
        <w:t xml:space="preserve"> </w:t>
      </w:r>
      <w:r w:rsidRPr="003B4FBE">
        <w:rPr>
          <w:b/>
          <w:bCs/>
          <w:sz w:val="24"/>
          <w:highlight w:val="cyan"/>
          <w:u w:val="single"/>
        </w:rPr>
        <w:t>Nature</w:t>
      </w:r>
      <w:r w:rsidRPr="008666D4">
        <w:rPr>
          <w:b/>
          <w:bCs/>
          <w:sz w:val="24"/>
          <w:u w:val="single"/>
        </w:rPr>
        <w:t xml:space="preserve"> came to be understood </w:t>
      </w:r>
      <w:r w:rsidRPr="003B4FBE">
        <w:rPr>
          <w:b/>
          <w:bCs/>
          <w:sz w:val="24"/>
          <w:highlight w:val="cyan"/>
          <w:u w:val="single"/>
        </w:rPr>
        <w:t>as an autonomous object</w:t>
      </w:r>
      <w:r w:rsidRPr="008666D4">
        <w:rPr>
          <w:b/>
          <w:bCs/>
          <w:sz w:val="24"/>
          <w:u w:val="single"/>
        </w:rPr>
        <w:t xml:space="preserve"> </w:t>
      </w:r>
      <w:r w:rsidRPr="003B4FBE">
        <w:rPr>
          <w:b/>
          <w:bCs/>
          <w:sz w:val="24"/>
          <w:highlight w:val="cyan"/>
          <w:u w:val="single"/>
        </w:rPr>
        <w:t>which had to be comprehended through logical reasoning</w:t>
      </w:r>
      <w:r w:rsidRPr="008666D4">
        <w:rPr>
          <w:b/>
          <w:bCs/>
          <w:sz w:val="24"/>
          <w:u w:val="single"/>
        </w:rPr>
        <w:t xml:space="preserve">. </w:t>
      </w:r>
      <w:r w:rsidRPr="00E00E95">
        <w:rPr>
          <w:sz w:val="16"/>
        </w:rPr>
        <w:t xml:space="preserve">However, the gradual change that took place in Greece from the beginning of the sixth century BC was not simply a miraculous turn from mythos to logos that signalled the end of Greek mythology. Mythical thought can be found in every period of ancient Greece for which evidence exists ― to the end of antiquity and into the Middle Ages (Lloyd 1979). These influential mythical tropes certainly played their part in naturalising the ideology of human mastery within western cultural imaginaries. </w:t>
      </w:r>
      <w:r w:rsidRPr="003B4FBE">
        <w:rPr>
          <w:b/>
          <w:bCs/>
          <w:sz w:val="24"/>
          <w:highlight w:val="cyan"/>
          <w:u w:val="single"/>
        </w:rPr>
        <w:t>Aristotelian, Platonic, and Stoic philosophy</w:t>
      </w:r>
      <w:r w:rsidRPr="008666D4">
        <w:rPr>
          <w:b/>
          <w:bCs/>
          <w:sz w:val="24"/>
          <w:u w:val="single"/>
        </w:rPr>
        <w:t xml:space="preserve"> as well as the works of the Greek playwright Sophocles explicitly </w:t>
      </w:r>
      <w:r w:rsidRPr="003B4FBE">
        <w:rPr>
          <w:b/>
          <w:bCs/>
          <w:sz w:val="24"/>
          <w:highlight w:val="cyan"/>
          <w:u w:val="single"/>
        </w:rPr>
        <w:t>emphasised</w:t>
      </w:r>
      <w:r w:rsidRPr="008666D4">
        <w:rPr>
          <w:b/>
          <w:bCs/>
          <w:sz w:val="24"/>
          <w:u w:val="single"/>
        </w:rPr>
        <w:t xml:space="preserve"> the </w:t>
      </w:r>
      <w:r w:rsidRPr="003B4FBE">
        <w:rPr>
          <w:b/>
          <w:bCs/>
          <w:sz w:val="24"/>
          <w:highlight w:val="cyan"/>
          <w:u w:val="single"/>
        </w:rPr>
        <w:t>divinity of the world, while</w:t>
      </w:r>
      <w:r w:rsidRPr="008666D4">
        <w:rPr>
          <w:b/>
          <w:bCs/>
          <w:sz w:val="24"/>
          <w:u w:val="single"/>
        </w:rPr>
        <w:t xml:space="preserve"> simultaneously </w:t>
      </w:r>
      <w:r w:rsidRPr="003B4FBE">
        <w:rPr>
          <w:b/>
          <w:bCs/>
          <w:sz w:val="24"/>
          <w:highlight w:val="cyan"/>
          <w:u w:val="single"/>
        </w:rPr>
        <w:t>asserting</w:t>
      </w:r>
      <w:r w:rsidRPr="008666D4">
        <w:rPr>
          <w:b/>
          <w:bCs/>
          <w:sz w:val="24"/>
          <w:u w:val="single"/>
        </w:rPr>
        <w:t xml:space="preserve"> ‘the </w:t>
      </w:r>
      <w:r w:rsidRPr="003B4FBE">
        <w:rPr>
          <w:b/>
          <w:bCs/>
          <w:sz w:val="24"/>
          <w:highlight w:val="cyan"/>
          <w:u w:val="single"/>
        </w:rPr>
        <w:t>godlike rationality</w:t>
      </w:r>
      <w:r w:rsidRPr="008666D4">
        <w:rPr>
          <w:b/>
          <w:bCs/>
          <w:sz w:val="24"/>
          <w:u w:val="single"/>
        </w:rPr>
        <w:t xml:space="preserve"> and hence superiority </w:t>
      </w:r>
      <w:r w:rsidRPr="003B4FBE">
        <w:rPr>
          <w:b/>
          <w:bCs/>
          <w:sz w:val="24"/>
          <w:highlight w:val="cyan"/>
          <w:u w:val="single"/>
        </w:rPr>
        <w:t>of human beings</w:t>
      </w:r>
      <w:r w:rsidRPr="008666D4">
        <w:rPr>
          <w:b/>
          <w:bCs/>
          <w:sz w:val="24"/>
          <w:u w:val="single"/>
        </w:rPr>
        <w:t>, and the rightfulness of ruling over land, vegetable and animal life’</w:t>
      </w:r>
      <w:r w:rsidRPr="00E00E95">
        <w:rPr>
          <w:sz w:val="16"/>
        </w:rPr>
        <w:t xml:space="preserve"> (Wybrow 1991: 129). </w:t>
      </w:r>
      <w:r w:rsidRPr="003B4FBE">
        <w:rPr>
          <w:b/>
          <w:bCs/>
          <w:sz w:val="28"/>
          <w:szCs w:val="28"/>
          <w:highlight w:val="cyan"/>
          <w:u w:val="single"/>
        </w:rPr>
        <w:t>Western ideas of human</w:t>
      </w:r>
      <w:r w:rsidRPr="008666D4">
        <w:rPr>
          <w:b/>
          <w:bCs/>
          <w:sz w:val="28"/>
          <w:szCs w:val="28"/>
          <w:u w:val="single"/>
        </w:rPr>
        <w:t xml:space="preserve"> </w:t>
      </w:r>
      <w:r w:rsidRPr="003B4FBE">
        <w:rPr>
          <w:b/>
          <w:bCs/>
          <w:sz w:val="28"/>
          <w:szCs w:val="28"/>
          <w:highlight w:val="cyan"/>
          <w:u w:val="single"/>
        </w:rPr>
        <w:t>mastery,</w:t>
      </w:r>
      <w:r w:rsidRPr="008666D4">
        <w:rPr>
          <w:b/>
          <w:bCs/>
          <w:sz w:val="28"/>
          <w:szCs w:val="28"/>
          <w:u w:val="single"/>
        </w:rPr>
        <w:t xml:space="preserve"> in other words, </w:t>
      </w:r>
      <w:r w:rsidRPr="003B4FBE">
        <w:rPr>
          <w:b/>
          <w:bCs/>
          <w:sz w:val="28"/>
          <w:szCs w:val="28"/>
          <w:highlight w:val="cyan"/>
          <w:u w:val="single"/>
        </w:rPr>
        <w:t>never developed in a</w:t>
      </w:r>
      <w:r w:rsidRPr="008666D4">
        <w:rPr>
          <w:b/>
          <w:bCs/>
          <w:sz w:val="28"/>
          <w:szCs w:val="28"/>
          <w:u w:val="single"/>
        </w:rPr>
        <w:t xml:space="preserve"> historical and scientific </w:t>
      </w:r>
      <w:r w:rsidRPr="003B4FBE">
        <w:rPr>
          <w:b/>
          <w:bCs/>
          <w:sz w:val="28"/>
          <w:szCs w:val="28"/>
          <w:highlight w:val="cyan"/>
          <w:u w:val="single"/>
        </w:rPr>
        <w:t>vacuum</w:t>
      </w:r>
      <w:r w:rsidRPr="008666D4">
        <w:rPr>
          <w:b/>
          <w:bCs/>
          <w:sz w:val="28"/>
          <w:szCs w:val="28"/>
          <w:u w:val="single"/>
        </w:rPr>
        <w:t xml:space="preserve"> that was entirely </w:t>
      </w:r>
      <w:r w:rsidRPr="003B4FBE">
        <w:rPr>
          <w:b/>
          <w:bCs/>
          <w:sz w:val="28"/>
          <w:szCs w:val="28"/>
          <w:highlight w:val="cyan"/>
          <w:u w:val="single"/>
        </w:rPr>
        <w:t>free from mythical thought</w:t>
      </w:r>
      <w:r w:rsidRPr="008666D4">
        <w:rPr>
          <w:b/>
          <w:bCs/>
          <w:sz w:val="28"/>
          <w:szCs w:val="28"/>
          <w:u w:val="single"/>
        </w:rPr>
        <w:t>,</w:t>
      </w:r>
      <w:r w:rsidRPr="00E00E95">
        <w:rPr>
          <w:sz w:val="16"/>
        </w:rPr>
        <w:t xml:space="preserve"> particularly if we turn our attention toward the second mythical tradition that played a decisive role in legitimising the human dominion over nature, the Judeo-Christian religious tradition. </w:t>
      </w:r>
      <w:r w:rsidRPr="008666D4">
        <w:rPr>
          <w:sz w:val="24"/>
          <w:u w:val="single"/>
        </w:rPr>
        <w:t>Decreed by divine providence, ‘</w:t>
      </w:r>
      <w:r w:rsidRPr="003B4FBE">
        <w:rPr>
          <w:sz w:val="24"/>
          <w:highlight w:val="cyan"/>
          <w:u w:val="single"/>
        </w:rPr>
        <w:t>Man’ was given dominium terrae</w:t>
      </w:r>
      <w:r w:rsidRPr="008666D4">
        <w:rPr>
          <w:sz w:val="24"/>
          <w:u w:val="single"/>
        </w:rPr>
        <w:t>, the cultural mandate to rule over God’s creation. Occasionally this mandate was interpreted in the sense of a paternalistic stewardship, while in other cases it was taken quite literally as a divine decree to subdue the earth and all living things</w:t>
      </w:r>
      <w:r w:rsidRPr="00E00E95">
        <w:rPr>
          <w:sz w:val="16"/>
        </w:rPr>
        <w:t xml:space="preserve">.5 As a dominant cultural force and frame of reference for the interpretation of what I would call ‘second degree’ mythical thought (mythical thought that openly disavowed any intention to make a claim of absolute truth), </w:t>
      </w:r>
      <w:r w:rsidRPr="003B4FBE">
        <w:rPr>
          <w:b/>
          <w:bCs/>
          <w:sz w:val="24"/>
          <w:highlight w:val="cyan"/>
          <w:u w:val="single"/>
        </w:rPr>
        <w:t>Christianity exerted</w:t>
      </w:r>
      <w:r w:rsidRPr="008666D4">
        <w:rPr>
          <w:b/>
          <w:bCs/>
          <w:sz w:val="24"/>
          <w:u w:val="single"/>
        </w:rPr>
        <w:t xml:space="preserve"> a </w:t>
      </w:r>
      <w:r w:rsidRPr="003B4FBE">
        <w:rPr>
          <w:b/>
          <w:bCs/>
          <w:sz w:val="24"/>
          <w:highlight w:val="cyan"/>
          <w:u w:val="single"/>
        </w:rPr>
        <w:t>continuous influence throughout the</w:t>
      </w:r>
      <w:r w:rsidRPr="008666D4">
        <w:rPr>
          <w:b/>
          <w:bCs/>
          <w:sz w:val="24"/>
          <w:u w:val="single"/>
        </w:rPr>
        <w:t xml:space="preserve"> entire </w:t>
      </w:r>
      <w:r w:rsidRPr="003B4FBE">
        <w:rPr>
          <w:b/>
          <w:bCs/>
          <w:sz w:val="24"/>
          <w:highlight w:val="cyan"/>
          <w:u w:val="single"/>
        </w:rPr>
        <w:t>early modern period</w:t>
      </w:r>
      <w:r w:rsidRPr="008666D4">
        <w:rPr>
          <w:b/>
          <w:bCs/>
          <w:sz w:val="24"/>
          <w:u w:val="single"/>
        </w:rPr>
        <w:t xml:space="preserve"> — a period that witnessed the </w:t>
      </w:r>
      <w:r w:rsidRPr="003B4FBE">
        <w:rPr>
          <w:b/>
          <w:bCs/>
          <w:sz w:val="24"/>
          <w:highlight w:val="cyan"/>
          <w:u w:val="single"/>
        </w:rPr>
        <w:t>scientific revolution</w:t>
      </w:r>
      <w:r w:rsidRPr="008666D4">
        <w:rPr>
          <w:b/>
          <w:bCs/>
          <w:sz w:val="24"/>
          <w:u w:val="single"/>
        </w:rPr>
        <w:t xml:space="preserve">, the </w:t>
      </w:r>
      <w:r w:rsidRPr="003B4FBE">
        <w:rPr>
          <w:b/>
          <w:bCs/>
          <w:sz w:val="24"/>
          <w:highlight w:val="cyan"/>
          <w:u w:val="single"/>
        </w:rPr>
        <w:t>colonisation</w:t>
      </w:r>
      <w:r w:rsidRPr="008666D4">
        <w:rPr>
          <w:b/>
          <w:bCs/>
          <w:sz w:val="24"/>
          <w:u w:val="single"/>
        </w:rPr>
        <w:t xml:space="preserve"> of the Americas, and the </w:t>
      </w:r>
      <w:r w:rsidRPr="003B4FBE">
        <w:rPr>
          <w:b/>
          <w:bCs/>
          <w:sz w:val="24"/>
          <w:highlight w:val="cyan"/>
          <w:u w:val="single"/>
        </w:rPr>
        <w:t>emergence of capitalism and the</w:t>
      </w:r>
      <w:r w:rsidRPr="008666D4">
        <w:rPr>
          <w:b/>
          <w:bCs/>
          <w:sz w:val="24"/>
          <w:u w:val="single"/>
        </w:rPr>
        <w:t xml:space="preserve"> </w:t>
      </w:r>
      <w:r w:rsidRPr="003B4FBE">
        <w:rPr>
          <w:b/>
          <w:bCs/>
          <w:sz w:val="24"/>
          <w:highlight w:val="cyan"/>
          <w:u w:val="single"/>
        </w:rPr>
        <w:t>modern nation-state.</w:t>
      </w:r>
      <w:r w:rsidRPr="00E00E95">
        <w:rPr>
          <w:sz w:val="16"/>
        </w:rPr>
        <w:t xml:space="preserve"> Reinforced by technological and scientific progress taking place at a hitherto unprecedented pace, </w:t>
      </w:r>
      <w:r w:rsidRPr="008666D4">
        <w:rPr>
          <w:b/>
          <w:bCs/>
          <w:sz w:val="28"/>
          <w:szCs w:val="28"/>
          <w:u w:val="single"/>
        </w:rPr>
        <w:t xml:space="preserve">mythical </w:t>
      </w:r>
      <w:r w:rsidRPr="003B4FBE">
        <w:rPr>
          <w:b/>
          <w:bCs/>
          <w:sz w:val="28"/>
          <w:szCs w:val="28"/>
          <w:highlight w:val="cyan"/>
          <w:u w:val="single"/>
        </w:rPr>
        <w:t>themes of mastery</w:t>
      </w:r>
      <w:r w:rsidRPr="008666D4">
        <w:rPr>
          <w:b/>
          <w:bCs/>
          <w:sz w:val="28"/>
          <w:szCs w:val="28"/>
          <w:u w:val="single"/>
        </w:rPr>
        <w:t xml:space="preserve"> ― </w:t>
      </w:r>
      <w:r w:rsidRPr="003B4FBE">
        <w:rPr>
          <w:b/>
          <w:bCs/>
          <w:sz w:val="28"/>
          <w:szCs w:val="28"/>
          <w:highlight w:val="cyan"/>
          <w:u w:val="single"/>
        </w:rPr>
        <w:t>that ‘man’ and spirit stand apart from nature</w:t>
      </w:r>
      <w:r w:rsidRPr="008666D4">
        <w:rPr>
          <w:b/>
          <w:bCs/>
          <w:sz w:val="28"/>
          <w:szCs w:val="28"/>
          <w:u w:val="single"/>
        </w:rPr>
        <w:t xml:space="preserve"> </w:t>
      </w:r>
      <w:r w:rsidRPr="003B4FBE">
        <w:rPr>
          <w:b/>
          <w:bCs/>
          <w:sz w:val="28"/>
          <w:szCs w:val="28"/>
          <w:highlight w:val="cyan"/>
          <w:u w:val="single"/>
        </w:rPr>
        <w:t>and that human beings</w:t>
      </w:r>
      <w:r w:rsidRPr="008666D4">
        <w:rPr>
          <w:b/>
          <w:bCs/>
          <w:sz w:val="28"/>
          <w:szCs w:val="28"/>
          <w:u w:val="single"/>
        </w:rPr>
        <w:t xml:space="preserve"> rightfully </w:t>
      </w:r>
      <w:r w:rsidRPr="003B4FBE">
        <w:rPr>
          <w:b/>
          <w:bCs/>
          <w:sz w:val="28"/>
          <w:szCs w:val="28"/>
          <w:highlight w:val="cyan"/>
          <w:u w:val="single"/>
        </w:rPr>
        <w:t>exercise authority over nature ― slowly</w:t>
      </w:r>
      <w:r w:rsidRPr="008666D4">
        <w:rPr>
          <w:b/>
          <w:bCs/>
          <w:sz w:val="28"/>
          <w:szCs w:val="28"/>
          <w:u w:val="single"/>
        </w:rPr>
        <w:t xml:space="preserve"> </w:t>
      </w:r>
      <w:r w:rsidRPr="003B4FBE">
        <w:rPr>
          <w:b/>
          <w:bCs/>
          <w:sz w:val="28"/>
          <w:szCs w:val="28"/>
          <w:highlight w:val="cyan"/>
          <w:u w:val="single"/>
        </w:rPr>
        <w:t>blended with the</w:t>
      </w:r>
      <w:r w:rsidRPr="008666D4">
        <w:rPr>
          <w:b/>
          <w:bCs/>
          <w:sz w:val="28"/>
          <w:szCs w:val="28"/>
          <w:u w:val="single"/>
        </w:rPr>
        <w:t xml:space="preserve"> modern </w:t>
      </w:r>
      <w:r w:rsidRPr="003B4FBE">
        <w:rPr>
          <w:b/>
          <w:bCs/>
          <w:sz w:val="28"/>
          <w:szCs w:val="28"/>
          <w:highlight w:val="cyan"/>
          <w:u w:val="single"/>
        </w:rPr>
        <w:t>scientific and capitalist worldview</w:t>
      </w:r>
      <w:r w:rsidRPr="00E00E95">
        <w:rPr>
          <w:sz w:val="16"/>
        </w:rPr>
        <w:t xml:space="preserve">. </w:t>
      </w:r>
      <w:r w:rsidRPr="008666D4">
        <w:rPr>
          <w:sz w:val="24"/>
          <w:u w:val="single"/>
        </w:rPr>
        <w:t>In the seventeenth century, iconic thinkers such as Francis Bacon and René Descartes set out to conquer nature by means of philosophy, science, and technology, driven by the desire to reconcile and transmute mythical, alchemical, and Christian influences under the aegis of a naturalistic and rationalistic worldview</w:t>
      </w:r>
      <w:r w:rsidRPr="00E00E95">
        <w:rPr>
          <w:sz w:val="16"/>
        </w:rPr>
        <w:t xml:space="preserve"> (Leiss 1994). </w:t>
      </w:r>
      <w:r w:rsidRPr="008666D4">
        <w:rPr>
          <w:b/>
          <w:bCs/>
          <w:sz w:val="28"/>
          <w:szCs w:val="28"/>
          <w:u w:val="single"/>
        </w:rPr>
        <w:t xml:space="preserve">Particularly the </w:t>
      </w:r>
      <w:r w:rsidRPr="003B4FBE">
        <w:rPr>
          <w:b/>
          <w:bCs/>
          <w:sz w:val="28"/>
          <w:szCs w:val="28"/>
          <w:highlight w:val="cyan"/>
          <w:u w:val="single"/>
        </w:rPr>
        <w:t xml:space="preserve">Cartesian dualism between the </w:t>
      </w:r>
      <w:r w:rsidRPr="00BA7056">
        <w:rPr>
          <w:b/>
          <w:bCs/>
          <w:sz w:val="28"/>
          <w:szCs w:val="28"/>
          <w:u w:val="single"/>
        </w:rPr>
        <w:t xml:space="preserve">extended </w:t>
      </w:r>
      <w:r w:rsidRPr="003B4FBE">
        <w:rPr>
          <w:b/>
          <w:bCs/>
          <w:sz w:val="28"/>
          <w:szCs w:val="28"/>
          <w:highlight w:val="cyan"/>
          <w:u w:val="single"/>
        </w:rPr>
        <w:t>physical world and the nonphysical world of thought</w:t>
      </w:r>
      <w:r w:rsidRPr="008666D4">
        <w:rPr>
          <w:b/>
          <w:bCs/>
          <w:sz w:val="28"/>
          <w:szCs w:val="28"/>
          <w:u w:val="single"/>
        </w:rPr>
        <w:t xml:space="preserve"> was seen as the definitive completion of the pre-Socratic turn from mythos to logos, when </w:t>
      </w:r>
      <w:r w:rsidRPr="003B4FBE">
        <w:rPr>
          <w:b/>
          <w:bCs/>
          <w:sz w:val="28"/>
          <w:szCs w:val="28"/>
          <w:highlight w:val="cyan"/>
          <w:u w:val="single"/>
        </w:rPr>
        <w:t>myth</w:t>
      </w:r>
      <w:r w:rsidRPr="008666D4">
        <w:rPr>
          <w:b/>
          <w:bCs/>
          <w:sz w:val="28"/>
          <w:szCs w:val="28"/>
          <w:u w:val="single"/>
        </w:rPr>
        <w:t xml:space="preserve"> finally </w:t>
      </w:r>
      <w:r w:rsidRPr="003B4FBE">
        <w:rPr>
          <w:b/>
          <w:bCs/>
          <w:sz w:val="28"/>
          <w:szCs w:val="28"/>
          <w:highlight w:val="cyan"/>
          <w:u w:val="single"/>
        </w:rPr>
        <w:t>became synonymous with the subjective and the irrational</w:t>
      </w:r>
      <w:r w:rsidRPr="00E00E95">
        <w:rPr>
          <w:sz w:val="16"/>
          <w:szCs w:val="28"/>
        </w:rPr>
        <w:t xml:space="preserve"> </w:t>
      </w:r>
      <w:r w:rsidRPr="00E00E95">
        <w:rPr>
          <w:sz w:val="16"/>
        </w:rPr>
        <w:t xml:space="preserve">(Scarborough 1994). From this point onward, </w:t>
      </w:r>
      <w:r w:rsidRPr="003B4FBE">
        <w:rPr>
          <w:sz w:val="24"/>
          <w:highlight w:val="cyan"/>
          <w:u w:val="single"/>
        </w:rPr>
        <w:t>myths</w:t>
      </w:r>
      <w:r w:rsidRPr="008666D4">
        <w:rPr>
          <w:sz w:val="24"/>
          <w:u w:val="single"/>
        </w:rPr>
        <w:t xml:space="preserve"> could neither serve as cosmological narratives of the universe, nor as valid allegories of nature, for they </w:t>
      </w:r>
      <w:r w:rsidRPr="003B4FBE">
        <w:rPr>
          <w:sz w:val="24"/>
          <w:highlight w:val="cyan"/>
          <w:u w:val="single"/>
        </w:rPr>
        <w:t>were now</w:t>
      </w:r>
      <w:r w:rsidRPr="008666D4">
        <w:rPr>
          <w:sz w:val="24"/>
          <w:u w:val="single"/>
        </w:rPr>
        <w:t xml:space="preserve"> fully </w:t>
      </w:r>
      <w:r w:rsidRPr="003B4FBE">
        <w:rPr>
          <w:sz w:val="24"/>
          <w:highlight w:val="cyan"/>
          <w:u w:val="single"/>
        </w:rPr>
        <w:t>associated with the inner realm</w:t>
      </w:r>
      <w:r w:rsidRPr="008666D4">
        <w:rPr>
          <w:sz w:val="24"/>
          <w:u w:val="single"/>
        </w:rPr>
        <w:t xml:space="preserve"> </w:t>
      </w:r>
      <w:r w:rsidRPr="003B4FBE">
        <w:rPr>
          <w:sz w:val="24"/>
          <w:highlight w:val="cyan"/>
          <w:u w:val="single"/>
        </w:rPr>
        <w:t>of subjective experience and not with</w:t>
      </w:r>
      <w:r w:rsidRPr="008666D4">
        <w:rPr>
          <w:sz w:val="24"/>
          <w:u w:val="single"/>
        </w:rPr>
        <w:t xml:space="preserve"> the outer realm of </w:t>
      </w:r>
      <w:r w:rsidRPr="003B4FBE">
        <w:rPr>
          <w:sz w:val="24"/>
          <w:highlight w:val="cyan"/>
          <w:u w:val="single"/>
        </w:rPr>
        <w:t>the objective physical world</w:t>
      </w:r>
      <w:r w:rsidRPr="008666D4">
        <w:rPr>
          <w:sz w:val="24"/>
          <w:u w:val="single"/>
        </w:rPr>
        <w:t>.</w:t>
      </w:r>
      <w:r w:rsidRPr="00E00E95">
        <w:rPr>
          <w:sz w:val="16"/>
        </w:rPr>
        <w:t xml:space="preserve"> In the same vein, myths had to be sharply distinguished from history as well, since history could from then on only refer to objective events. </w:t>
      </w:r>
      <w:r w:rsidRPr="008666D4">
        <w:rPr>
          <w:sz w:val="24"/>
          <w:u w:val="single"/>
        </w:rPr>
        <w:t>This Cartesian schism was further exacerbated by the spread of Enlightenment thought during the eighteenth century, which celebrated the power of reason and embraced a triumphalist scientism</w:t>
      </w:r>
      <w:r w:rsidRPr="00E00E95">
        <w:rPr>
          <w:sz w:val="16"/>
        </w:rPr>
        <w:t xml:space="preserve">. Even though the Enlightenment was not a unified cultural expression with a single doctrine, it nevertheless gave rise to new forms of secular modernism which gradually reduced the influence of mythical and religious thinking as a dominant cultural frame of reference. </w:t>
      </w:r>
      <w:r w:rsidRPr="008666D4">
        <w:rPr>
          <w:b/>
          <w:bCs/>
          <w:sz w:val="24"/>
          <w:u w:val="single"/>
        </w:rPr>
        <w:t xml:space="preserve">Simultaneously, </w:t>
      </w:r>
      <w:r w:rsidRPr="003B4FBE">
        <w:rPr>
          <w:b/>
          <w:bCs/>
          <w:sz w:val="24"/>
          <w:highlight w:val="cyan"/>
          <w:u w:val="single"/>
        </w:rPr>
        <w:t>the Enlightenment created its own utopian paradigm of the rational and autonomous individual</w:t>
      </w:r>
      <w:r w:rsidRPr="008666D4">
        <w:rPr>
          <w:b/>
          <w:bCs/>
          <w:sz w:val="24"/>
          <w:u w:val="single"/>
        </w:rPr>
        <w:t xml:space="preserve"> </w:t>
      </w:r>
      <w:r w:rsidRPr="003B4FBE">
        <w:rPr>
          <w:b/>
          <w:bCs/>
          <w:sz w:val="24"/>
          <w:highlight w:val="cyan"/>
          <w:u w:val="single"/>
        </w:rPr>
        <w:t>who</w:t>
      </w:r>
      <w:r w:rsidRPr="008666D4">
        <w:rPr>
          <w:b/>
          <w:bCs/>
          <w:sz w:val="24"/>
          <w:u w:val="single"/>
        </w:rPr>
        <w:t xml:space="preserve"> </w:t>
      </w:r>
      <w:r w:rsidRPr="003B4FBE">
        <w:rPr>
          <w:b/>
          <w:bCs/>
          <w:sz w:val="24"/>
          <w:highlight w:val="cyan"/>
          <w:u w:val="single"/>
        </w:rPr>
        <w:t>imposed</w:t>
      </w:r>
      <w:r w:rsidRPr="008666D4">
        <w:rPr>
          <w:b/>
          <w:bCs/>
          <w:sz w:val="24"/>
          <w:u w:val="single"/>
        </w:rPr>
        <w:t xml:space="preserve"> </w:t>
      </w:r>
      <w:r w:rsidRPr="003B4FBE">
        <w:rPr>
          <w:b/>
          <w:bCs/>
          <w:sz w:val="24"/>
          <w:highlight w:val="cyan"/>
          <w:u w:val="single"/>
        </w:rPr>
        <w:t>upon nature</w:t>
      </w:r>
      <w:r w:rsidRPr="008666D4">
        <w:rPr>
          <w:b/>
          <w:bCs/>
          <w:sz w:val="24"/>
          <w:u w:val="single"/>
        </w:rPr>
        <w:t xml:space="preserve"> </w:t>
      </w:r>
      <w:r w:rsidRPr="003B4FBE">
        <w:rPr>
          <w:b/>
          <w:bCs/>
          <w:sz w:val="24"/>
          <w:highlight w:val="cyan"/>
          <w:u w:val="single"/>
        </w:rPr>
        <w:t>as well as on</w:t>
      </w:r>
      <w:r w:rsidRPr="008666D4">
        <w:rPr>
          <w:b/>
          <w:bCs/>
          <w:sz w:val="24"/>
          <w:u w:val="single"/>
        </w:rPr>
        <w:t xml:space="preserve"> herself or himself </w:t>
      </w:r>
      <w:r w:rsidRPr="003B4FBE">
        <w:rPr>
          <w:b/>
          <w:bCs/>
          <w:sz w:val="24"/>
          <w:highlight w:val="cyan"/>
          <w:u w:val="single"/>
        </w:rPr>
        <w:t>the</w:t>
      </w:r>
      <w:r w:rsidRPr="008666D4">
        <w:rPr>
          <w:b/>
          <w:bCs/>
          <w:sz w:val="24"/>
          <w:u w:val="single"/>
        </w:rPr>
        <w:t xml:space="preserve"> orderly </w:t>
      </w:r>
      <w:r w:rsidRPr="003B4FBE">
        <w:rPr>
          <w:b/>
          <w:bCs/>
          <w:sz w:val="24"/>
          <w:highlight w:val="cyan"/>
          <w:u w:val="single"/>
        </w:rPr>
        <w:t>totality of a universal</w:t>
      </w:r>
      <w:r w:rsidRPr="008666D4">
        <w:rPr>
          <w:b/>
          <w:bCs/>
          <w:sz w:val="24"/>
          <w:u w:val="single"/>
        </w:rPr>
        <w:t xml:space="preserve"> </w:t>
      </w:r>
      <w:r w:rsidRPr="003B4FBE">
        <w:rPr>
          <w:b/>
          <w:bCs/>
          <w:sz w:val="24"/>
          <w:highlight w:val="cyan"/>
          <w:u w:val="single"/>
        </w:rPr>
        <w:t>reason</w:t>
      </w:r>
      <w:r w:rsidRPr="003B4FBE">
        <w:rPr>
          <w:sz w:val="16"/>
          <w:highlight w:val="cyan"/>
        </w:rPr>
        <w:t>.</w:t>
      </w:r>
      <w:r w:rsidRPr="00E00E95">
        <w:rPr>
          <w:sz w:val="16"/>
        </w:rPr>
        <w:t xml:space="preserve"> Nevertheless, </w:t>
      </w:r>
      <w:r w:rsidRPr="008666D4">
        <w:rPr>
          <w:sz w:val="24"/>
          <w:u w:val="single"/>
        </w:rPr>
        <w:t>the persistence of various mythical or spiritual imaginaries in our contemporary societies certainly illustrates that such a lasting demystification of life turned out to be a rather short-lived illusion</w:t>
      </w:r>
      <w:r w:rsidRPr="00E00E95">
        <w:rPr>
          <w:sz w:val="16"/>
        </w:rPr>
        <w:t xml:space="preserve">. </w:t>
      </w:r>
      <w:r w:rsidRPr="003B4FBE">
        <w:rPr>
          <w:b/>
          <w:bCs/>
          <w:sz w:val="28"/>
          <w:szCs w:val="28"/>
          <w:highlight w:val="cyan"/>
          <w:u w:val="single"/>
        </w:rPr>
        <w:t>If we consider</w:t>
      </w:r>
      <w:r w:rsidRPr="008666D4">
        <w:rPr>
          <w:b/>
          <w:bCs/>
          <w:sz w:val="28"/>
          <w:szCs w:val="28"/>
          <w:u w:val="single"/>
        </w:rPr>
        <w:t xml:space="preserve"> contemporary </w:t>
      </w:r>
      <w:r w:rsidRPr="003B4FBE">
        <w:rPr>
          <w:b/>
          <w:bCs/>
          <w:sz w:val="28"/>
          <w:szCs w:val="28"/>
          <w:highlight w:val="cyan"/>
          <w:u w:val="single"/>
        </w:rPr>
        <w:t>discussions about the</w:t>
      </w:r>
      <w:r w:rsidRPr="008666D4">
        <w:rPr>
          <w:b/>
          <w:bCs/>
          <w:sz w:val="28"/>
          <w:szCs w:val="28"/>
          <w:u w:val="single"/>
        </w:rPr>
        <w:t xml:space="preserve"> </w:t>
      </w:r>
      <w:r w:rsidRPr="003B4FBE">
        <w:rPr>
          <w:b/>
          <w:bCs/>
          <w:sz w:val="28"/>
          <w:szCs w:val="28"/>
          <w:highlight w:val="cyan"/>
          <w:u w:val="single"/>
        </w:rPr>
        <w:t>Anthropocene, we can</w:t>
      </w:r>
      <w:r w:rsidRPr="008666D4">
        <w:rPr>
          <w:b/>
          <w:bCs/>
          <w:sz w:val="28"/>
          <w:szCs w:val="28"/>
          <w:u w:val="single"/>
        </w:rPr>
        <w:t xml:space="preserve"> easily </w:t>
      </w:r>
      <w:r w:rsidRPr="003B4FBE">
        <w:rPr>
          <w:b/>
          <w:bCs/>
          <w:sz w:val="28"/>
          <w:szCs w:val="28"/>
          <w:highlight w:val="cyan"/>
          <w:u w:val="single"/>
        </w:rPr>
        <w:t>see t</w:t>
      </w:r>
      <w:r w:rsidRPr="008666D4">
        <w:rPr>
          <w:b/>
          <w:bCs/>
          <w:sz w:val="28"/>
          <w:szCs w:val="28"/>
          <w:u w:val="single"/>
        </w:rPr>
        <w:t xml:space="preserve">hat the sediments of powerful mythical narratives advancing </w:t>
      </w:r>
      <w:r w:rsidRPr="003B4FBE">
        <w:rPr>
          <w:b/>
          <w:bCs/>
          <w:sz w:val="28"/>
          <w:szCs w:val="28"/>
          <w:highlight w:val="cyan"/>
          <w:u w:val="single"/>
        </w:rPr>
        <w:t>the idea of human mastery and distinguishing mind from matter, subject from object</w:t>
      </w:r>
      <w:r w:rsidRPr="008666D4">
        <w:rPr>
          <w:b/>
          <w:bCs/>
          <w:sz w:val="28"/>
          <w:szCs w:val="28"/>
          <w:u w:val="single"/>
        </w:rPr>
        <w:t xml:space="preserve">, and </w:t>
      </w:r>
      <w:r w:rsidRPr="003B4FBE">
        <w:rPr>
          <w:b/>
          <w:bCs/>
          <w:sz w:val="28"/>
          <w:szCs w:val="28"/>
          <w:highlight w:val="cyan"/>
          <w:u w:val="single"/>
        </w:rPr>
        <w:t>nature from culture can</w:t>
      </w:r>
      <w:r w:rsidRPr="008666D4">
        <w:rPr>
          <w:b/>
          <w:bCs/>
          <w:sz w:val="28"/>
          <w:szCs w:val="28"/>
          <w:u w:val="single"/>
        </w:rPr>
        <w:t xml:space="preserve"> still be </w:t>
      </w:r>
      <w:r w:rsidRPr="003B4FBE">
        <w:rPr>
          <w:b/>
          <w:bCs/>
          <w:sz w:val="28"/>
          <w:szCs w:val="28"/>
          <w:highlight w:val="cyan"/>
          <w:u w:val="single"/>
        </w:rPr>
        <w:t>found in</w:t>
      </w:r>
      <w:r w:rsidRPr="008666D4">
        <w:rPr>
          <w:b/>
          <w:bCs/>
          <w:sz w:val="28"/>
          <w:szCs w:val="28"/>
          <w:u w:val="single"/>
        </w:rPr>
        <w:t xml:space="preserve"> </w:t>
      </w:r>
      <w:r w:rsidRPr="003B4FBE">
        <w:rPr>
          <w:b/>
          <w:bCs/>
          <w:sz w:val="28"/>
          <w:szCs w:val="28"/>
          <w:highlight w:val="cyan"/>
          <w:u w:val="single"/>
        </w:rPr>
        <w:t>today’s political debates</w:t>
      </w:r>
      <w:r w:rsidRPr="00E00E95">
        <w:rPr>
          <w:sz w:val="16"/>
        </w:rPr>
        <w:t xml:space="preserve">. </w:t>
      </w:r>
      <w:r w:rsidRPr="008666D4">
        <w:rPr>
          <w:sz w:val="24"/>
          <w:u w:val="single"/>
        </w:rPr>
        <w:t>A number of s</w:t>
      </w:r>
      <w:r w:rsidRPr="003B4FBE">
        <w:rPr>
          <w:sz w:val="24"/>
          <w:highlight w:val="cyan"/>
          <w:u w:val="single"/>
        </w:rPr>
        <w:t>cientists</w:t>
      </w:r>
      <w:r w:rsidRPr="008666D4">
        <w:rPr>
          <w:sz w:val="24"/>
          <w:u w:val="single"/>
        </w:rPr>
        <w:t xml:space="preserve"> recently </w:t>
      </w:r>
      <w:r w:rsidRPr="003B4FBE">
        <w:rPr>
          <w:sz w:val="24"/>
          <w:highlight w:val="cyan"/>
          <w:u w:val="single"/>
        </w:rPr>
        <w:t>suggested</w:t>
      </w:r>
      <w:r w:rsidRPr="008666D4">
        <w:rPr>
          <w:sz w:val="24"/>
          <w:u w:val="single"/>
        </w:rPr>
        <w:t xml:space="preserve"> that </w:t>
      </w:r>
      <w:r w:rsidRPr="003B4FBE">
        <w:rPr>
          <w:sz w:val="24"/>
          <w:highlight w:val="cyan"/>
          <w:u w:val="single"/>
        </w:rPr>
        <w:t>the Anthropocene</w:t>
      </w:r>
      <w:r w:rsidRPr="008666D4">
        <w:rPr>
          <w:sz w:val="24"/>
          <w:u w:val="single"/>
        </w:rPr>
        <w:t xml:space="preserve"> </w:t>
      </w:r>
      <w:r w:rsidRPr="003B4FBE">
        <w:rPr>
          <w:sz w:val="24"/>
          <w:highlight w:val="cyan"/>
          <w:u w:val="single"/>
        </w:rPr>
        <w:t>should be seen as</w:t>
      </w:r>
      <w:r w:rsidRPr="008666D4">
        <w:rPr>
          <w:sz w:val="24"/>
          <w:u w:val="single"/>
        </w:rPr>
        <w:t xml:space="preserve"> an opportunity and, ultimately, as </w:t>
      </w:r>
      <w:r w:rsidRPr="003B4FBE">
        <w:rPr>
          <w:sz w:val="24"/>
          <w:highlight w:val="cyan"/>
          <w:u w:val="single"/>
        </w:rPr>
        <w:t>a ‘good’ epoch in which human ingenuity</w:t>
      </w:r>
      <w:r w:rsidRPr="008666D4">
        <w:rPr>
          <w:sz w:val="24"/>
          <w:u w:val="single"/>
        </w:rPr>
        <w:t xml:space="preserve"> and technology </w:t>
      </w:r>
      <w:r w:rsidRPr="003B4FBE">
        <w:rPr>
          <w:sz w:val="24"/>
          <w:highlight w:val="cyan"/>
          <w:u w:val="single"/>
        </w:rPr>
        <w:t>will</w:t>
      </w:r>
      <w:r w:rsidRPr="008666D4">
        <w:rPr>
          <w:sz w:val="24"/>
          <w:u w:val="single"/>
        </w:rPr>
        <w:t xml:space="preserve"> provide the means to </w:t>
      </w:r>
      <w:r w:rsidRPr="003B4FBE">
        <w:rPr>
          <w:sz w:val="24"/>
          <w:highlight w:val="cyan"/>
          <w:u w:val="single"/>
        </w:rPr>
        <w:t>solve</w:t>
      </w:r>
      <w:r w:rsidRPr="008666D4">
        <w:rPr>
          <w:sz w:val="24"/>
          <w:u w:val="single"/>
        </w:rPr>
        <w:t xml:space="preserve"> the </w:t>
      </w:r>
      <w:r w:rsidRPr="003B4FBE">
        <w:rPr>
          <w:sz w:val="24"/>
          <w:highlight w:val="cyan"/>
          <w:u w:val="single"/>
        </w:rPr>
        <w:t>critical</w:t>
      </w:r>
      <w:r>
        <w:rPr>
          <w:sz w:val="24"/>
          <w:u w:val="single"/>
        </w:rPr>
        <w:t xml:space="preserve"> </w:t>
      </w:r>
      <w:r w:rsidRPr="008666D4">
        <w:rPr>
          <w:sz w:val="24"/>
          <w:u w:val="single"/>
        </w:rPr>
        <w:t xml:space="preserve">environmental </w:t>
      </w:r>
      <w:r w:rsidRPr="003B4FBE">
        <w:rPr>
          <w:sz w:val="24"/>
          <w:highlight w:val="cyan"/>
          <w:u w:val="single"/>
        </w:rPr>
        <w:t>problems of our time</w:t>
      </w:r>
      <w:r w:rsidRPr="00E00E95">
        <w:rPr>
          <w:sz w:val="16"/>
        </w:rPr>
        <w:t xml:space="preserve"> (see, for example, Ellis 2011). </w:t>
      </w:r>
      <w:r w:rsidRPr="008666D4">
        <w:rPr>
          <w:sz w:val="24"/>
          <w:u w:val="single"/>
        </w:rPr>
        <w:t>These Promethean myths of ecomodernism, synthetic biology, and geoengineering are not only fallacies of control in the light of unprecedented changes which are currently occurring in the earth’s ecosystems</w:t>
      </w:r>
      <w:r w:rsidRPr="00E00E95">
        <w:rPr>
          <w:sz w:val="16"/>
        </w:rPr>
        <w:t xml:space="preserve">. </w:t>
      </w:r>
      <w:r w:rsidRPr="008666D4">
        <w:rPr>
          <w:b/>
          <w:bCs/>
          <w:sz w:val="24"/>
          <w:u w:val="single"/>
        </w:rPr>
        <w:t>They are also about to be woven into a new geopolitical master narrative that is on the verge of replacing the abstract totality of a single humanity with the abstract plurality of more-than-human entanglements</w:t>
      </w:r>
      <w:r w:rsidRPr="00E00E95">
        <w:rPr>
          <w:sz w:val="16"/>
        </w:rPr>
        <w:t xml:space="preserve">. Put differently, it is important to realise that more-than-human or posthuman accounts of the Anthropocene provide the discursive background for the mytho-politics of the newly proclaimed human epoch. From the contested metaphor of Gaia, popularised by James Lovelock as a synonym for earth system science (and recently reworked by the French philosopher and anthropologist Bruno Latour), to animistic and pantheistic currents in western environmental philosophy and non-western thought, </w:t>
      </w:r>
      <w:r w:rsidRPr="008666D4">
        <w:rPr>
          <w:sz w:val="24"/>
          <w:u w:val="single"/>
        </w:rPr>
        <w:t>there currently exists an intriguing interest in imagining other possible ways of relating to the world at large</w:t>
      </w:r>
      <w:r w:rsidRPr="00E00E95">
        <w:rPr>
          <w:sz w:val="16"/>
        </w:rPr>
        <w:t xml:space="preserve">.6 </w:t>
      </w:r>
      <w:r w:rsidRPr="008666D4">
        <w:rPr>
          <w:b/>
          <w:bCs/>
          <w:sz w:val="28"/>
          <w:szCs w:val="28"/>
          <w:u w:val="single"/>
        </w:rPr>
        <w:t xml:space="preserve">Decolonial scholars nevertheless argue that such </w:t>
      </w:r>
      <w:r w:rsidRPr="003B4FBE">
        <w:rPr>
          <w:b/>
          <w:bCs/>
          <w:sz w:val="28"/>
          <w:szCs w:val="28"/>
          <w:highlight w:val="cyan"/>
          <w:u w:val="single"/>
        </w:rPr>
        <w:t>attempts at conceptualising</w:t>
      </w:r>
      <w:r w:rsidRPr="008666D4">
        <w:rPr>
          <w:b/>
          <w:bCs/>
          <w:sz w:val="28"/>
          <w:szCs w:val="28"/>
          <w:u w:val="single"/>
        </w:rPr>
        <w:t xml:space="preserve"> the </w:t>
      </w:r>
      <w:r w:rsidRPr="003B4FBE">
        <w:rPr>
          <w:b/>
          <w:bCs/>
          <w:sz w:val="28"/>
          <w:szCs w:val="28"/>
          <w:highlight w:val="cyan"/>
          <w:u w:val="single"/>
        </w:rPr>
        <w:t>relations between humans and more-than-human nature(s) must pay attention to</w:t>
      </w:r>
      <w:r w:rsidRPr="008666D4">
        <w:rPr>
          <w:b/>
          <w:bCs/>
          <w:sz w:val="28"/>
          <w:szCs w:val="28"/>
          <w:u w:val="single"/>
        </w:rPr>
        <w:t xml:space="preserve"> the </w:t>
      </w:r>
      <w:r w:rsidRPr="003B4FBE">
        <w:rPr>
          <w:b/>
          <w:bCs/>
          <w:sz w:val="28"/>
          <w:szCs w:val="28"/>
          <w:highlight w:val="cyan"/>
          <w:u w:val="single"/>
        </w:rPr>
        <w:t>coloniality of power, knowledge</w:t>
      </w:r>
      <w:r w:rsidRPr="008666D4">
        <w:rPr>
          <w:b/>
          <w:bCs/>
          <w:sz w:val="28"/>
          <w:szCs w:val="28"/>
          <w:u w:val="single"/>
        </w:rPr>
        <w:t xml:space="preserve">, </w:t>
      </w:r>
      <w:r w:rsidRPr="003B4FBE">
        <w:rPr>
          <w:b/>
          <w:bCs/>
          <w:sz w:val="28"/>
          <w:szCs w:val="28"/>
          <w:highlight w:val="cyan"/>
          <w:u w:val="single"/>
        </w:rPr>
        <w:t>and being, while becoming</w:t>
      </w:r>
      <w:r w:rsidRPr="008666D4">
        <w:rPr>
          <w:b/>
          <w:bCs/>
          <w:sz w:val="28"/>
          <w:szCs w:val="28"/>
          <w:u w:val="single"/>
        </w:rPr>
        <w:t xml:space="preserve"> more </w:t>
      </w:r>
      <w:r w:rsidRPr="003B4FBE">
        <w:rPr>
          <w:b/>
          <w:bCs/>
          <w:sz w:val="28"/>
          <w:szCs w:val="28"/>
          <w:highlight w:val="cyan"/>
          <w:u w:val="single"/>
        </w:rPr>
        <w:t>sensitive to the</w:t>
      </w:r>
      <w:r w:rsidRPr="008666D4">
        <w:rPr>
          <w:b/>
          <w:bCs/>
          <w:sz w:val="28"/>
          <w:szCs w:val="28"/>
          <w:u w:val="single"/>
        </w:rPr>
        <w:t xml:space="preserve"> vital </w:t>
      </w:r>
      <w:r w:rsidRPr="003B4FBE">
        <w:rPr>
          <w:b/>
          <w:bCs/>
          <w:sz w:val="28"/>
          <w:szCs w:val="28"/>
          <w:highlight w:val="cyan"/>
          <w:u w:val="single"/>
        </w:rPr>
        <w:t>role</w:t>
      </w:r>
      <w:r w:rsidRPr="008666D4">
        <w:rPr>
          <w:b/>
          <w:bCs/>
          <w:sz w:val="28"/>
          <w:szCs w:val="28"/>
          <w:u w:val="single"/>
        </w:rPr>
        <w:t xml:space="preserve"> that </w:t>
      </w:r>
      <w:r w:rsidRPr="003B4FBE">
        <w:rPr>
          <w:b/>
          <w:bCs/>
          <w:sz w:val="28"/>
          <w:szCs w:val="28"/>
          <w:highlight w:val="cyan"/>
          <w:u w:val="single"/>
        </w:rPr>
        <w:t>myth and</w:t>
      </w:r>
      <w:r w:rsidRPr="008666D4">
        <w:rPr>
          <w:b/>
          <w:bCs/>
          <w:sz w:val="28"/>
          <w:szCs w:val="28"/>
          <w:u w:val="single"/>
        </w:rPr>
        <w:t xml:space="preserve"> </w:t>
      </w:r>
      <w:r w:rsidRPr="003B4FBE">
        <w:rPr>
          <w:b/>
          <w:bCs/>
          <w:sz w:val="28"/>
          <w:szCs w:val="28"/>
          <w:highlight w:val="cyan"/>
          <w:u w:val="single"/>
        </w:rPr>
        <w:t>mythology play in</w:t>
      </w:r>
      <w:r w:rsidRPr="008666D4">
        <w:rPr>
          <w:b/>
          <w:bCs/>
          <w:sz w:val="28"/>
          <w:szCs w:val="28"/>
          <w:u w:val="single"/>
        </w:rPr>
        <w:t xml:space="preserve"> </w:t>
      </w:r>
      <w:r w:rsidRPr="003B4FBE">
        <w:rPr>
          <w:b/>
          <w:bCs/>
          <w:sz w:val="28"/>
          <w:szCs w:val="28"/>
          <w:highlight w:val="cyan"/>
          <w:u w:val="single"/>
        </w:rPr>
        <w:t>articulating alternatives to hegemonic western knowledge</w:t>
      </w:r>
      <w:r w:rsidRPr="008666D4">
        <w:rPr>
          <w:b/>
          <w:bCs/>
          <w:sz w:val="28"/>
          <w:szCs w:val="28"/>
          <w:u w:val="single"/>
        </w:rPr>
        <w:t xml:space="preserve"> </w:t>
      </w:r>
      <w:r w:rsidRPr="003B4FBE">
        <w:rPr>
          <w:b/>
          <w:bCs/>
          <w:sz w:val="28"/>
          <w:szCs w:val="28"/>
          <w:highlight w:val="cyan"/>
          <w:u w:val="single"/>
        </w:rPr>
        <w:t>practices.</w:t>
      </w:r>
      <w:r w:rsidRPr="00E00E95">
        <w:rPr>
          <w:sz w:val="16"/>
        </w:rPr>
        <w:t xml:space="preserve"> </w:t>
      </w:r>
      <w:r w:rsidRPr="008666D4">
        <w:rPr>
          <w:sz w:val="24"/>
          <w:u w:val="single"/>
        </w:rPr>
        <w:t>The idea of border thinking, in particular, alerts us to the limiting modes of relationality and representation that are inherent to the anthropocentric worldview, a worldview which perceives more-than-human nature primarily as an object (socially produced, biophysically constituted, or both).</w:t>
      </w:r>
      <w:r w:rsidRPr="00E00E95">
        <w:rPr>
          <w:sz w:val="16"/>
        </w:rPr>
        <w:t xml:space="preserve"> The gradual delinking from such a limiting perspective, and the simultaneous consideration of cosmologies which see nature as an active and ‘ensouled’ subject in its own right, so it seems, must therefore appear as one of the most radical projects imaginable vis-à-vis the epistemic hierarchy of westerncentric technoscience. Quite possibly, many scholars would fervently revolt against such a proposed bridging of established science/myth, rational/ primitive or fact/value divides ― particularly if such an attempt is performed without a certain ironic or subjective gesture ― for it conjures up vivid images of seemingly regressive elements that have been expelled from today’s dominant scholarly discourses: essence, spirit, esotericism, non-modernism, non-rationalism, romanticism, totalitarianism, and so on. And yet </w:t>
      </w:r>
      <w:r w:rsidRPr="008666D4">
        <w:rPr>
          <w:b/>
          <w:bCs/>
          <w:sz w:val="24"/>
          <w:u w:val="single"/>
        </w:rPr>
        <w:t xml:space="preserve">it is evident that the </w:t>
      </w:r>
      <w:r w:rsidRPr="003B4FBE">
        <w:rPr>
          <w:b/>
          <w:bCs/>
          <w:sz w:val="24"/>
          <w:highlight w:val="cyan"/>
          <w:u w:val="single"/>
        </w:rPr>
        <w:t>predicaments of the Anthropocene</w:t>
      </w:r>
      <w:r w:rsidRPr="008666D4">
        <w:rPr>
          <w:b/>
          <w:bCs/>
          <w:sz w:val="24"/>
          <w:u w:val="single"/>
        </w:rPr>
        <w:t xml:space="preserve">, whether they are taken to be economic, spiritual, or sociopolitical in nature, </w:t>
      </w:r>
      <w:r w:rsidRPr="003B4FBE">
        <w:rPr>
          <w:b/>
          <w:bCs/>
          <w:sz w:val="24"/>
          <w:highlight w:val="cyan"/>
          <w:u w:val="single"/>
        </w:rPr>
        <w:t>will require a cultural-cognitive and affective shift in how</w:t>
      </w:r>
      <w:r w:rsidRPr="008666D4">
        <w:rPr>
          <w:b/>
          <w:bCs/>
          <w:sz w:val="24"/>
          <w:u w:val="single"/>
        </w:rPr>
        <w:t xml:space="preserve"> (many) </w:t>
      </w:r>
      <w:r w:rsidRPr="003B4FBE">
        <w:rPr>
          <w:b/>
          <w:bCs/>
          <w:sz w:val="24"/>
          <w:highlight w:val="cyan"/>
          <w:u w:val="single"/>
        </w:rPr>
        <w:t>humans relate to the world they inhabit</w:t>
      </w:r>
      <w:r w:rsidRPr="003B4FBE">
        <w:rPr>
          <w:sz w:val="16"/>
          <w:highlight w:val="cyan"/>
        </w:rPr>
        <w:t>.</w:t>
      </w:r>
      <w:r w:rsidRPr="00E00E95">
        <w:rPr>
          <w:sz w:val="16"/>
        </w:rPr>
        <w:t xml:space="preserve"> </w:t>
      </w:r>
      <w:r w:rsidRPr="003B4FBE">
        <w:rPr>
          <w:b/>
          <w:bCs/>
          <w:sz w:val="28"/>
          <w:szCs w:val="28"/>
          <w:highlight w:val="cyan"/>
          <w:u w:val="single"/>
        </w:rPr>
        <w:t>While imagining</w:t>
      </w:r>
      <w:r w:rsidRPr="008666D4">
        <w:rPr>
          <w:b/>
          <w:bCs/>
          <w:sz w:val="28"/>
          <w:szCs w:val="28"/>
          <w:u w:val="single"/>
        </w:rPr>
        <w:t xml:space="preserve"> the possibilities for new </w:t>
      </w:r>
      <w:r w:rsidRPr="003B4FBE">
        <w:rPr>
          <w:b/>
          <w:bCs/>
          <w:sz w:val="28"/>
          <w:szCs w:val="28"/>
          <w:highlight w:val="cyan"/>
          <w:u w:val="single"/>
        </w:rPr>
        <w:t>biosocial becomings</w:t>
      </w:r>
      <w:r w:rsidRPr="008666D4">
        <w:rPr>
          <w:b/>
          <w:bCs/>
          <w:sz w:val="28"/>
          <w:szCs w:val="28"/>
          <w:u w:val="single"/>
        </w:rPr>
        <w:t xml:space="preserve">, </w:t>
      </w:r>
      <w:r w:rsidRPr="003B4FBE">
        <w:rPr>
          <w:b/>
          <w:bCs/>
          <w:sz w:val="28"/>
          <w:szCs w:val="28"/>
          <w:highlight w:val="cyan"/>
          <w:u w:val="single"/>
        </w:rPr>
        <w:t>it is crucial to realise</w:t>
      </w:r>
      <w:r w:rsidRPr="008666D4">
        <w:rPr>
          <w:b/>
          <w:bCs/>
          <w:sz w:val="28"/>
          <w:szCs w:val="28"/>
          <w:u w:val="single"/>
        </w:rPr>
        <w:t xml:space="preserve"> that </w:t>
      </w:r>
      <w:r w:rsidRPr="003B4FBE">
        <w:rPr>
          <w:b/>
          <w:bCs/>
          <w:sz w:val="28"/>
          <w:szCs w:val="28"/>
          <w:highlight w:val="cyan"/>
          <w:u w:val="single"/>
        </w:rPr>
        <w:t>contemporary societies</w:t>
      </w:r>
      <w:r w:rsidRPr="008666D4">
        <w:rPr>
          <w:b/>
          <w:bCs/>
          <w:sz w:val="28"/>
          <w:szCs w:val="28"/>
          <w:u w:val="single"/>
        </w:rPr>
        <w:t xml:space="preserve"> </w:t>
      </w:r>
      <w:r w:rsidRPr="003B4FBE">
        <w:rPr>
          <w:b/>
          <w:bCs/>
          <w:sz w:val="28"/>
          <w:szCs w:val="28"/>
          <w:highlight w:val="cyan"/>
          <w:u w:val="single"/>
        </w:rPr>
        <w:t>are</w:t>
      </w:r>
      <w:r w:rsidRPr="008666D4">
        <w:rPr>
          <w:b/>
          <w:bCs/>
          <w:sz w:val="28"/>
          <w:szCs w:val="28"/>
          <w:u w:val="single"/>
        </w:rPr>
        <w:t xml:space="preserve"> still </w:t>
      </w:r>
      <w:r w:rsidRPr="003B4FBE">
        <w:rPr>
          <w:b/>
          <w:bCs/>
          <w:sz w:val="28"/>
          <w:szCs w:val="28"/>
          <w:highlight w:val="cyan"/>
          <w:u w:val="single"/>
        </w:rPr>
        <w:t>influenced by older mythological substrata</w:t>
      </w:r>
      <w:r w:rsidRPr="008666D4">
        <w:rPr>
          <w:b/>
          <w:bCs/>
          <w:sz w:val="28"/>
          <w:szCs w:val="28"/>
          <w:u w:val="single"/>
        </w:rPr>
        <w:t xml:space="preserve"> </w:t>
      </w:r>
      <w:r w:rsidRPr="003B4FBE">
        <w:rPr>
          <w:b/>
          <w:bCs/>
          <w:sz w:val="28"/>
          <w:szCs w:val="28"/>
          <w:highlight w:val="cyan"/>
          <w:u w:val="single"/>
        </w:rPr>
        <w:t>that carry</w:t>
      </w:r>
      <w:r w:rsidRPr="008666D4">
        <w:rPr>
          <w:b/>
          <w:bCs/>
          <w:sz w:val="28"/>
          <w:szCs w:val="28"/>
          <w:u w:val="single"/>
        </w:rPr>
        <w:t xml:space="preserve"> with them the </w:t>
      </w:r>
      <w:r w:rsidRPr="003B4FBE">
        <w:rPr>
          <w:b/>
          <w:bCs/>
          <w:sz w:val="28"/>
          <w:szCs w:val="28"/>
          <w:highlight w:val="cyan"/>
          <w:u w:val="single"/>
        </w:rPr>
        <w:t>sediments of</w:t>
      </w:r>
      <w:r w:rsidRPr="008666D4">
        <w:rPr>
          <w:b/>
          <w:bCs/>
          <w:sz w:val="28"/>
          <w:szCs w:val="28"/>
          <w:u w:val="single"/>
        </w:rPr>
        <w:t xml:space="preserve"> the ‘grand narratives’ of </w:t>
      </w:r>
      <w:r w:rsidRPr="003B4FBE">
        <w:rPr>
          <w:b/>
          <w:bCs/>
          <w:sz w:val="28"/>
          <w:szCs w:val="28"/>
          <w:highlight w:val="cyan"/>
          <w:u w:val="single"/>
        </w:rPr>
        <w:t>human mastery</w:t>
      </w:r>
      <w:r w:rsidRPr="008666D4">
        <w:rPr>
          <w:b/>
          <w:bCs/>
          <w:sz w:val="28"/>
          <w:szCs w:val="28"/>
          <w:u w:val="single"/>
        </w:rPr>
        <w:t>.</w:t>
      </w:r>
      <w:r w:rsidRPr="00E00E95">
        <w:rPr>
          <w:sz w:val="16"/>
          <w:szCs w:val="28"/>
        </w:rPr>
        <w:t xml:space="preserve"> </w:t>
      </w:r>
      <w:r w:rsidRPr="00E00E95">
        <w:rPr>
          <w:sz w:val="16"/>
        </w:rPr>
        <w:t xml:space="preserve">Such </w:t>
      </w:r>
      <w:r w:rsidRPr="008666D4">
        <w:rPr>
          <w:sz w:val="24"/>
          <w:u w:val="single"/>
        </w:rPr>
        <w:t>deep-seated sociocultural patterns must be taken very seriously in their capacity to shape the future outcomes of Anthropocene politics</w:t>
      </w:r>
      <w:r w:rsidRPr="00E00E95">
        <w:rPr>
          <w:sz w:val="16"/>
        </w:rPr>
        <w:t xml:space="preserve">. After all, </w:t>
      </w:r>
      <w:r w:rsidRPr="00E00E95">
        <w:rPr>
          <w:sz w:val="24"/>
          <w:u w:val="single"/>
        </w:rPr>
        <w:t>the ideology of human mastery might well survive without the much-critiqued nature/culture binary and become enshrouded in new Anthropocene myths.</w:t>
      </w:r>
      <w:r w:rsidRPr="00E00E95">
        <w:rPr>
          <w:sz w:val="16"/>
        </w:rPr>
        <w:t xml:space="preserve"> Advanced </w:t>
      </w:r>
      <w:r w:rsidRPr="00E00E95">
        <w:rPr>
          <w:sz w:val="24"/>
          <w:u w:val="single"/>
        </w:rPr>
        <w:t>algorithmic or biopolitical control mechanisms and the capitalist-materialistic ethos of desire, production, and consumption are certainly well attuned to the Anthropocene rhetoric of biosocial complexity, indeterminacy, interconnectedness, and plurality</w:t>
      </w:r>
      <w:r w:rsidRPr="00E00E95">
        <w:rPr>
          <w:sz w:val="16"/>
        </w:rPr>
        <w:t xml:space="preserve"> (Pellizzoni 2015). By contrast, decolonial scholarship reminds us of the liberating potential and integrative function of myth and myth-making. The concept of mytho-politics, which I have outlined here, thus draws attention to the complex openness and suggestiveness of myth in the sense of an ideological ‘both/and.’ This means that, even if the role of mytho-politics in transforming imaginaries of biosocial relations is fully recognised, it is difficult to predict how the Anthropocene debate might develop in the near future. Will the discussion become more open to different views of knowing and being? Will it include marginalised perspectives which reject the objectification of nature and point toward the need for a decolonial politics of ‘delinking’ and ‘re-learning’? Or will the debate remain entrenched in western-centric and anthropocentric ideas of planetary stewardship, managerial control, and (bio-)technological fixes? Whatever the case may be, </w:t>
      </w:r>
      <w:r w:rsidRPr="00E00E95">
        <w:rPr>
          <w:b/>
          <w:bCs/>
          <w:sz w:val="24"/>
          <w:u w:val="single"/>
        </w:rPr>
        <w:t xml:space="preserve">it is clear that the discussion about the Anthropocene has already moved beyond questions of mere geological evidence. It has become a lively debate about </w:t>
      </w:r>
      <w:r w:rsidRPr="003B4FBE">
        <w:rPr>
          <w:b/>
          <w:bCs/>
          <w:sz w:val="24"/>
          <w:highlight w:val="cyan"/>
          <w:u w:val="single"/>
        </w:rPr>
        <w:t>the principles of thought, speech, and action</w:t>
      </w:r>
      <w:r w:rsidRPr="00E00E95">
        <w:rPr>
          <w:b/>
          <w:bCs/>
          <w:sz w:val="24"/>
          <w:u w:val="single"/>
        </w:rPr>
        <w:t xml:space="preserve"> which </w:t>
      </w:r>
      <w:r w:rsidRPr="003B4FBE">
        <w:rPr>
          <w:b/>
          <w:bCs/>
          <w:sz w:val="24"/>
          <w:highlight w:val="cyan"/>
          <w:u w:val="single"/>
        </w:rPr>
        <w:t>provide</w:t>
      </w:r>
      <w:r w:rsidRPr="00E00E95">
        <w:rPr>
          <w:b/>
          <w:bCs/>
          <w:sz w:val="24"/>
          <w:u w:val="single"/>
        </w:rPr>
        <w:t xml:space="preserve"> the </w:t>
      </w:r>
      <w:r w:rsidRPr="003B4FBE">
        <w:rPr>
          <w:b/>
          <w:bCs/>
          <w:sz w:val="24"/>
          <w:highlight w:val="cyan"/>
          <w:u w:val="single"/>
        </w:rPr>
        <w:t>seemingly ‘natural’</w:t>
      </w:r>
      <w:r w:rsidRPr="00E00E95">
        <w:rPr>
          <w:b/>
          <w:bCs/>
          <w:sz w:val="24"/>
          <w:u w:val="single"/>
        </w:rPr>
        <w:t xml:space="preserve"> </w:t>
      </w:r>
      <w:r w:rsidRPr="003B4FBE">
        <w:rPr>
          <w:b/>
          <w:bCs/>
          <w:sz w:val="24"/>
          <w:highlight w:val="cyan"/>
          <w:u w:val="single"/>
        </w:rPr>
        <w:t>foundations for the idea of unlimited human mastery over the earth.</w:t>
      </w:r>
    </w:p>
    <w:p w14:paraId="6CC7671F" w14:textId="77777777" w:rsidR="008E0A8D" w:rsidRDefault="008E0A8D" w:rsidP="008E0A8D">
      <w:pPr>
        <w:pStyle w:val="Heading4"/>
        <w:jc w:val="both"/>
      </w:pPr>
      <w:r>
        <w:t xml:space="preserve">Dualist understanding of outer spacer presuppose a spirit/matter distinction that grants humanity a privileged position as the authority figure that can harness and harness outer space as a system of resources.  Such a presupposition of spirit and material denies the entanglement of the natural world.  </w:t>
      </w:r>
    </w:p>
    <w:p w14:paraId="38CBF2B8" w14:textId="77777777" w:rsidR="008E0A8D" w:rsidRPr="009237DF" w:rsidRDefault="008E0A8D" w:rsidP="008E0A8D">
      <w:r w:rsidRPr="00C0135C">
        <w:rPr>
          <w:b/>
          <w:bCs/>
          <w:sz w:val="28"/>
          <w:szCs w:val="28"/>
          <w:u w:val="single"/>
        </w:rPr>
        <w:t>Mitchell 11</w:t>
      </w:r>
      <w:r>
        <w:t>(</w:t>
      </w:r>
      <w:r w:rsidRPr="009237DF">
        <w:t>JAMES MITCHELL MADDOX B.A., The University of Virginia, 2004 A Thesis Submitted to the Graduate Faculty of The University of Georgia in Partial Fulfillment of the Requirements for the Degree MASTER OF ARTS ATHENS, GEORGIA 2011</w:t>
      </w:r>
      <w:r>
        <w:t xml:space="preserve">, </w:t>
      </w:r>
      <w:hyperlink r:id="rId10" w:history="1">
        <w:r w:rsidRPr="000954A8">
          <w:rPr>
            <w:rStyle w:val="Hyperlink"/>
          </w:rPr>
          <w:t>https://getd.libs.uga.edu/pdfs/maddox_james_m_201108_ma.pdf</w:t>
        </w:r>
      </w:hyperlink>
      <w:r>
        <w:t>, RLA)</w:t>
      </w:r>
    </w:p>
    <w:p w14:paraId="032B4A66" w14:textId="77777777" w:rsidR="008E0A8D" w:rsidRPr="00B73236" w:rsidRDefault="008E0A8D" w:rsidP="008E0A8D">
      <w:pPr>
        <w:jc w:val="both"/>
        <w:rPr>
          <w:sz w:val="16"/>
        </w:rPr>
      </w:pPr>
      <w:r w:rsidRPr="00D356AF">
        <w:rPr>
          <w:sz w:val="24"/>
          <w:u w:val="single"/>
        </w:rPr>
        <w:t>Galileo‘s optical affirmation of a mathematical discovery is a fitting, if symbolic, beginning of the Scientific Revolution, which gave us a new vocabulary for describing our world</w:t>
      </w:r>
      <w:r w:rsidRPr="00B73236">
        <w:rPr>
          <w:sz w:val="16"/>
        </w:rPr>
        <w:t xml:space="preserve">. </w:t>
      </w:r>
      <w:r w:rsidRPr="00533893">
        <w:rPr>
          <w:sz w:val="24"/>
          <w:highlight w:val="cyan"/>
          <w:u w:val="single"/>
        </w:rPr>
        <w:t>It may be obvious</w:t>
      </w:r>
      <w:r w:rsidRPr="00D356AF">
        <w:rPr>
          <w:sz w:val="24"/>
          <w:u w:val="single"/>
        </w:rPr>
        <w:t xml:space="preserve"> </w:t>
      </w:r>
      <w:r w:rsidRPr="00533893">
        <w:rPr>
          <w:sz w:val="24"/>
          <w:highlight w:val="cyan"/>
          <w:u w:val="single"/>
        </w:rPr>
        <w:t>why the church had an interest in maintaining</w:t>
      </w:r>
      <w:r w:rsidRPr="00D356AF">
        <w:rPr>
          <w:sz w:val="24"/>
          <w:u w:val="single"/>
        </w:rPr>
        <w:t xml:space="preserve"> the </w:t>
      </w:r>
      <w:r w:rsidRPr="00533893">
        <w:rPr>
          <w:sz w:val="24"/>
          <w:highlight w:val="cyan"/>
          <w:u w:val="single"/>
        </w:rPr>
        <w:t>divine order of cosmos</w:t>
      </w:r>
      <w:r w:rsidRPr="00D356AF">
        <w:rPr>
          <w:sz w:val="24"/>
          <w:u w:val="single"/>
        </w:rPr>
        <w:t xml:space="preserve">. </w:t>
      </w:r>
      <w:r w:rsidRPr="00533893">
        <w:rPr>
          <w:sz w:val="24"/>
          <w:highlight w:val="cyan"/>
          <w:u w:val="single"/>
        </w:rPr>
        <w:t>It gave them a privileged</w:t>
      </w:r>
      <w:r w:rsidRPr="00D356AF">
        <w:rPr>
          <w:sz w:val="24"/>
          <w:u w:val="single"/>
        </w:rPr>
        <w:t xml:space="preserve"> </w:t>
      </w:r>
      <w:r w:rsidRPr="00533893">
        <w:rPr>
          <w:sz w:val="24"/>
          <w:highlight w:val="cyan"/>
          <w:u w:val="single"/>
        </w:rPr>
        <w:t>position</w:t>
      </w:r>
      <w:r w:rsidRPr="00D356AF">
        <w:rPr>
          <w:sz w:val="24"/>
          <w:u w:val="single"/>
        </w:rPr>
        <w:t xml:space="preserve">, a </w:t>
      </w:r>
      <w:r w:rsidRPr="00533893">
        <w:rPr>
          <w:sz w:val="24"/>
          <w:highlight w:val="cyan"/>
          <w:u w:val="single"/>
        </w:rPr>
        <w:t>connection to the</w:t>
      </w:r>
      <w:r w:rsidRPr="00D356AF">
        <w:rPr>
          <w:sz w:val="24"/>
          <w:u w:val="single"/>
        </w:rPr>
        <w:t xml:space="preserve"> ―</w:t>
      </w:r>
      <w:r w:rsidRPr="00533893">
        <w:rPr>
          <w:sz w:val="24"/>
          <w:highlight w:val="cyan"/>
          <w:u w:val="single"/>
        </w:rPr>
        <w:t>heavens</w:t>
      </w:r>
      <w:r w:rsidRPr="00D356AF">
        <w:rPr>
          <w:sz w:val="24"/>
          <w:u w:val="single"/>
        </w:rPr>
        <w:t>,</w:t>
      </w:r>
      <w:r w:rsidRPr="00B73236">
        <w:rPr>
          <w:sz w:val="16"/>
        </w:rPr>
        <w:t xml:space="preserve">‖ which, as Donne wrote, were high above us in the perfect order of the firmament—God‘s realm. As we see in his verse, </w:t>
      </w:r>
      <w:r w:rsidRPr="00D356AF">
        <w:rPr>
          <w:sz w:val="24"/>
          <w:u w:val="single"/>
        </w:rPr>
        <w:t>that cosmic order was an integral part of the poet‘s existence—a way to describe the world physically and figuratively. We use the word ―metaphysical‖ to describe Donne‘s poetry because of his skill at drawing long comparisons,</w:t>
      </w:r>
      <w:r w:rsidRPr="00B73236">
        <w:rPr>
          <w:sz w:val="16"/>
        </w:rPr>
        <w:t xml:space="preserve"> or conceits, between our lives and the world around us. It was a way of understanding who we are in the cosmos, not so distant from the cosmos in which the ancients placed themselves. Though the cosmos at this point was essentially Catholic real estate, our position within it gave us meaning, just as our position in our current model of the universe gives us meaning today. The poetry of Donne‘s day, as Francis Bacon believed, ―[expresses] the spiritual condition of humanity, for presenting a ‗more perfect order‘ than one could find in nature ‗since the fall.‘‖ (Craige 17). Today no academic would aver such a claim, though that physical-metaphysical duality persists. </w:t>
      </w:r>
      <w:r w:rsidRPr="00B73236">
        <w:rPr>
          <w:b/>
          <w:bCs/>
          <w:sz w:val="24"/>
          <w:highlight w:val="cyan"/>
          <w:u w:val="single"/>
        </w:rPr>
        <w:t>The belief that</w:t>
      </w:r>
      <w:r w:rsidRPr="00B73236">
        <w:rPr>
          <w:b/>
          <w:bCs/>
          <w:sz w:val="24"/>
          <w:u w:val="single"/>
        </w:rPr>
        <w:t xml:space="preserve"> </w:t>
      </w:r>
      <w:r w:rsidRPr="00B73236">
        <w:rPr>
          <w:b/>
          <w:bCs/>
          <w:sz w:val="24"/>
          <w:highlight w:val="cyan"/>
          <w:u w:val="single"/>
        </w:rPr>
        <w:t>there is a soul</w:t>
      </w:r>
      <w:r w:rsidRPr="00B73236">
        <w:rPr>
          <w:b/>
          <w:bCs/>
          <w:sz w:val="24"/>
          <w:u w:val="single"/>
        </w:rPr>
        <w:t xml:space="preserve"> that is </w:t>
      </w:r>
      <w:r w:rsidRPr="00B73236">
        <w:rPr>
          <w:b/>
          <w:bCs/>
          <w:sz w:val="24"/>
          <w:highlight w:val="cyan"/>
          <w:u w:val="single"/>
        </w:rPr>
        <w:t>somehow separate from the world</w:t>
      </w:r>
      <w:r w:rsidRPr="00B73236">
        <w:rPr>
          <w:b/>
          <w:bCs/>
          <w:sz w:val="24"/>
          <w:u w:val="single"/>
        </w:rPr>
        <w:t>, a ―</w:t>
      </w:r>
      <w:r w:rsidRPr="00B73236">
        <w:rPr>
          <w:b/>
          <w:bCs/>
          <w:sz w:val="24"/>
          <w:highlight w:val="cyan"/>
          <w:u w:val="single"/>
        </w:rPr>
        <w:t>spirit/matter dualism</w:t>
      </w:r>
      <w:r w:rsidRPr="00B73236">
        <w:rPr>
          <w:b/>
          <w:bCs/>
          <w:sz w:val="24"/>
          <w:u w:val="single"/>
        </w:rPr>
        <w:t xml:space="preserve"> that itself </w:t>
      </w:r>
      <w:r w:rsidRPr="00B73236">
        <w:rPr>
          <w:b/>
          <w:bCs/>
          <w:sz w:val="24"/>
          <w:highlight w:val="cyan"/>
          <w:u w:val="single"/>
        </w:rPr>
        <w:t>can be traced back to Plato</w:t>
      </w:r>
      <w:r w:rsidRPr="00B73236">
        <w:rPr>
          <w:b/>
          <w:bCs/>
          <w:sz w:val="24"/>
          <w:u w:val="single"/>
        </w:rPr>
        <w:t xml:space="preserve">,‖ </w:t>
      </w:r>
      <w:r w:rsidRPr="00B73236">
        <w:rPr>
          <w:b/>
          <w:bCs/>
          <w:sz w:val="24"/>
          <w:highlight w:val="cyan"/>
          <w:u w:val="single"/>
        </w:rPr>
        <w:t>is</w:t>
      </w:r>
      <w:r w:rsidRPr="00B73236">
        <w:rPr>
          <w:b/>
          <w:bCs/>
          <w:sz w:val="24"/>
          <w:u w:val="single"/>
        </w:rPr>
        <w:t xml:space="preserve"> intimately </w:t>
      </w:r>
      <w:r w:rsidRPr="00B73236">
        <w:rPr>
          <w:b/>
          <w:bCs/>
          <w:sz w:val="24"/>
          <w:highlight w:val="cyan"/>
          <w:u w:val="single"/>
        </w:rPr>
        <w:t>tied to our representations of</w:t>
      </w:r>
      <w:r w:rsidRPr="00B73236">
        <w:rPr>
          <w:b/>
          <w:bCs/>
          <w:sz w:val="24"/>
          <w:u w:val="single"/>
        </w:rPr>
        <w:t xml:space="preserve"> the cosmos and </w:t>
      </w:r>
      <w:r w:rsidRPr="00B73236">
        <w:rPr>
          <w:b/>
          <w:bCs/>
          <w:sz w:val="24"/>
          <w:highlight w:val="cyan"/>
          <w:u w:val="single"/>
        </w:rPr>
        <w:t>where we fit into the cosmic order</w:t>
      </w:r>
      <w:r w:rsidRPr="00B73236">
        <w:rPr>
          <w:sz w:val="16"/>
        </w:rPr>
        <w:t xml:space="preserve"> (Craig 15). </w:t>
      </w:r>
      <w:r w:rsidRPr="00B73236">
        <w:rPr>
          <w:b/>
          <w:bCs/>
          <w:sz w:val="24"/>
          <w:highlight w:val="cyan"/>
          <w:u w:val="single"/>
        </w:rPr>
        <w:t>Christian cosmology</w:t>
      </w:r>
      <w:r w:rsidRPr="00B73236">
        <w:rPr>
          <w:b/>
          <w:bCs/>
          <w:sz w:val="24"/>
          <w:u w:val="single"/>
        </w:rPr>
        <w:t xml:space="preserve">, especially in the hands of authority figures, </w:t>
      </w:r>
      <w:r w:rsidRPr="00B73236">
        <w:rPr>
          <w:b/>
          <w:bCs/>
          <w:sz w:val="24"/>
          <w:highlight w:val="cyan"/>
          <w:u w:val="single"/>
        </w:rPr>
        <w:t>has reinforced that duality</w:t>
      </w:r>
      <w:r w:rsidRPr="00B73236">
        <w:rPr>
          <w:b/>
          <w:bCs/>
          <w:sz w:val="24"/>
          <w:u w:val="single"/>
        </w:rPr>
        <w:t xml:space="preserve"> </w:t>
      </w:r>
      <w:r w:rsidRPr="00B73236">
        <w:rPr>
          <w:b/>
          <w:bCs/>
          <w:sz w:val="24"/>
          <w:highlight w:val="cyan"/>
          <w:u w:val="single"/>
        </w:rPr>
        <w:t>and continues to reinforce</w:t>
      </w:r>
      <w:r w:rsidRPr="00B73236">
        <w:rPr>
          <w:b/>
          <w:bCs/>
          <w:sz w:val="24"/>
          <w:u w:val="single"/>
        </w:rPr>
        <w:t xml:space="preserve"> it</w:t>
      </w:r>
      <w:r w:rsidRPr="00B73236">
        <w:rPr>
          <w:sz w:val="16"/>
        </w:rPr>
        <w:t xml:space="preserve">.9 </w:t>
      </w:r>
      <w:r w:rsidRPr="00B73236">
        <w:rPr>
          <w:b/>
          <w:bCs/>
          <w:sz w:val="32"/>
          <w:szCs w:val="32"/>
          <w:u w:val="single"/>
        </w:rPr>
        <w:t xml:space="preserve">In this story, that </w:t>
      </w:r>
      <w:r w:rsidRPr="00B73236">
        <w:rPr>
          <w:b/>
          <w:bCs/>
          <w:sz w:val="32"/>
          <w:szCs w:val="32"/>
          <w:highlight w:val="cyan"/>
          <w:u w:val="single"/>
        </w:rPr>
        <w:t>duality is</w:t>
      </w:r>
      <w:r w:rsidRPr="00B73236">
        <w:rPr>
          <w:b/>
          <w:bCs/>
          <w:sz w:val="32"/>
          <w:szCs w:val="32"/>
          <w:u w:val="single"/>
        </w:rPr>
        <w:t xml:space="preserve"> the </w:t>
      </w:r>
      <w:r w:rsidRPr="00B73236">
        <w:rPr>
          <w:b/>
          <w:bCs/>
          <w:sz w:val="32"/>
          <w:szCs w:val="32"/>
          <w:highlight w:val="cyan"/>
          <w:u w:val="single"/>
        </w:rPr>
        <w:t>conflict between</w:t>
      </w:r>
      <w:r w:rsidRPr="00B73236">
        <w:rPr>
          <w:b/>
          <w:bCs/>
          <w:sz w:val="32"/>
          <w:szCs w:val="32"/>
          <w:u w:val="single"/>
        </w:rPr>
        <w:t xml:space="preserve"> the </w:t>
      </w:r>
      <w:r w:rsidRPr="00B73236">
        <w:rPr>
          <w:b/>
          <w:bCs/>
          <w:sz w:val="32"/>
          <w:szCs w:val="32"/>
          <w:highlight w:val="cyan"/>
          <w:u w:val="single"/>
        </w:rPr>
        <w:t>discourses and how we handle</w:t>
      </w:r>
      <w:r w:rsidRPr="00B73236">
        <w:rPr>
          <w:b/>
          <w:bCs/>
          <w:sz w:val="32"/>
          <w:szCs w:val="32"/>
          <w:u w:val="single"/>
        </w:rPr>
        <w:t xml:space="preserve"> </w:t>
      </w:r>
      <w:r w:rsidRPr="00B73236">
        <w:rPr>
          <w:b/>
          <w:bCs/>
          <w:sz w:val="32"/>
          <w:szCs w:val="32"/>
          <w:highlight w:val="cyan"/>
          <w:u w:val="single"/>
        </w:rPr>
        <w:t>outer space and we fit in it.</w:t>
      </w:r>
      <w:r w:rsidRPr="00B73236">
        <w:rPr>
          <w:sz w:val="16"/>
          <w:szCs w:val="32"/>
        </w:rPr>
        <w:t xml:space="preserve"> </w:t>
      </w:r>
      <w:r w:rsidRPr="00B73236">
        <w:rPr>
          <w:sz w:val="16"/>
        </w:rPr>
        <w:t xml:space="preserve">Today we now know that every atom in our bodies was manufactured in a star at some point during the history of the universe. We learn in school about the ―origin of species,‖ the origins of stars, and the role of DNA in shaping our physical and psychological characteristics. Only a fanatic would argue that Earth is the center of the universe. But we still find that occasionally the scientific narrative falls short. Many of us feel we must be more than ―star stuff,‖ as Carl Sagan once said (Cosmos, episode 9). And indeed, alongside all the great astronomical discoveries, from Galileo, Kepler, and Newton, to William Herschel, to Einstein and Hubble, poets have attempted to satisfy our desire to fill in the gaps that science has left us in our cosmological model. </w:t>
      </w:r>
      <w:r w:rsidRPr="00B73236">
        <w:rPr>
          <w:b/>
          <w:bCs/>
          <w:sz w:val="28"/>
          <w:szCs w:val="28"/>
          <w:u w:val="single"/>
        </w:rPr>
        <w:t xml:space="preserve">The vestige of </w:t>
      </w:r>
      <w:r w:rsidRPr="00B73236">
        <w:rPr>
          <w:b/>
          <w:bCs/>
          <w:sz w:val="28"/>
          <w:szCs w:val="28"/>
          <w:highlight w:val="cyan"/>
          <w:u w:val="single"/>
        </w:rPr>
        <w:t>dualist metaphysics</w:t>
      </w:r>
      <w:r w:rsidRPr="00B73236">
        <w:rPr>
          <w:b/>
          <w:bCs/>
          <w:sz w:val="28"/>
          <w:szCs w:val="28"/>
          <w:u w:val="single"/>
        </w:rPr>
        <w:t xml:space="preserve"> </w:t>
      </w:r>
      <w:r w:rsidRPr="00B73236">
        <w:rPr>
          <w:b/>
          <w:bCs/>
          <w:sz w:val="28"/>
          <w:szCs w:val="28"/>
          <w:highlight w:val="cyan"/>
          <w:u w:val="single"/>
        </w:rPr>
        <w:t>still exists in our popular understanding</w:t>
      </w:r>
      <w:r w:rsidRPr="00B73236">
        <w:rPr>
          <w:b/>
          <w:bCs/>
          <w:sz w:val="28"/>
          <w:szCs w:val="28"/>
          <w:u w:val="single"/>
        </w:rPr>
        <w:t xml:space="preserve">, </w:t>
      </w:r>
      <w:r w:rsidRPr="004B65BB">
        <w:rPr>
          <w:b/>
          <w:bCs/>
          <w:sz w:val="28"/>
          <w:szCs w:val="28"/>
          <w:highlight w:val="cyan"/>
          <w:u w:val="single"/>
        </w:rPr>
        <w:t>even if it was parceled out from the church‘s holdings long ago,</w:t>
      </w:r>
      <w:r w:rsidRPr="00B73236">
        <w:rPr>
          <w:b/>
          <w:bCs/>
          <w:sz w:val="28"/>
          <w:szCs w:val="28"/>
          <w:u w:val="single"/>
        </w:rPr>
        <w:t xml:space="preserve"> and even if the academic and artistic discourse communities have completely disassembled it.</w:t>
      </w:r>
      <w:r w:rsidRPr="00B73236">
        <w:rPr>
          <w:sz w:val="16"/>
          <w:szCs w:val="28"/>
        </w:rPr>
        <w:t xml:space="preserve"> </w:t>
      </w:r>
      <w:r w:rsidRPr="00B73236">
        <w:rPr>
          <w:sz w:val="16"/>
        </w:rPr>
        <w:t xml:space="preserve">Ideas don‘t change overnight. The pervasiveness of that duality in our thinking is the backbone of this comparison between scientific and poetic ontologies, which have evolved together as two stars in a binary system. One of Galileo‘s attackers, Jesuit mathematics professor Orazio Grassi, wrote, ―Even with his telescope, the lynx-eyed astrologer [Galileo] cannot look into the inner thoughts of the mind‖ (Reston 181). His use of the word ―astrologer‖ is a slight that implies that astronomy, a science, is the domain of the church and that Galileo‘s business is not serious work. We know who we side with today. Even the Church would disagree with Grassi today. But did Grassi have a point? The lexical and ontological distance between astronomical discourse and the language of poetry seems at first to support his snub against Galileo, at least objectively, but Catholicdoctrine is not the answer. Nor is poetry. </w:t>
      </w:r>
      <w:r w:rsidRPr="00B73236">
        <w:rPr>
          <w:sz w:val="24"/>
          <w:u w:val="single"/>
        </w:rPr>
        <w:t xml:space="preserve">These are ontological salves which work similarly in that they construct a discourse community and a sense of meaning. Science provides, for me at any rate, a more agreeable, secular vocabulary for describing the world, but we cannot explain all our experiences with science. </w:t>
      </w:r>
      <w:r w:rsidRPr="00B73236">
        <w:rPr>
          <w:sz w:val="16"/>
        </w:rPr>
        <w:t xml:space="preserve">Science even has a word for the experiences that are neurologically elusive: qualia. But even when science creates new vocabulary to signify ever more obscure phenomena, its ontology, as constructed by its discourse, is infinite (like that of any given academic discipline). Science uses the word ―qualia‖ to describe phenomena that are not otherwise quantifiable or otherwise communicable as phenomena in the conscious experience of humans, just as medicine uses the term ―idiopathic‖ to describe medical phenomena that have not yet been worked out by researchers, and just as astronomy uses the term ―dark matter‖ to describe material in the universe whose presence is known but whose physical makeup is unknown. We find all the time that we got something wrong and have to revise. One might think that art, like poetry, is an attempt to fill in those gaps, but it turns out that art too cannot be seen as value-free. So Grassi was right in one thing: </w:t>
      </w:r>
      <w:r w:rsidRPr="00533893">
        <w:rPr>
          <w:b/>
          <w:bCs/>
          <w:sz w:val="24"/>
          <w:highlight w:val="cyan"/>
          <w:u w:val="single"/>
        </w:rPr>
        <w:t>no single discourse can satisfy all our questions about who and what we are.</w:t>
      </w:r>
      <w:r w:rsidRPr="00B73236">
        <w:rPr>
          <w:b/>
          <w:bCs/>
          <w:sz w:val="24"/>
          <w:u w:val="single"/>
        </w:rPr>
        <w:t xml:space="preserve"> This paper is even a testament to the fact that we‘re still working it out. But the goal for me, like the holistic thinkers whose work has inspired my research, is to work out a narrative that reduces the power relationships between global citizens, and not simply within discourse communities whose discourses might be used to take advantage of those who are not in the know.</w:t>
      </w:r>
    </w:p>
    <w:p w14:paraId="2ED1DE75" w14:textId="77777777" w:rsidR="008E0A8D" w:rsidRDefault="008E0A8D" w:rsidP="008E0A8D">
      <w:pPr>
        <w:jc w:val="both"/>
        <w:rPr>
          <w:b/>
          <w:bCs/>
          <w:sz w:val="24"/>
          <w:u w:val="single"/>
        </w:rPr>
      </w:pPr>
    </w:p>
    <w:p w14:paraId="444FF936" w14:textId="77777777" w:rsidR="008E0A8D" w:rsidRPr="00D00993" w:rsidRDefault="008E0A8D" w:rsidP="008E0A8D">
      <w:pPr>
        <w:pStyle w:val="Heading4"/>
        <w:jc w:val="both"/>
        <w:rPr>
          <w:sz w:val="28"/>
          <w:szCs w:val="24"/>
        </w:rPr>
      </w:pPr>
      <w:r>
        <w:rPr>
          <w:sz w:val="28"/>
          <w:szCs w:val="24"/>
        </w:rPr>
        <w:t>Cartesian metaphysics perpetually</w:t>
      </w:r>
      <w:r w:rsidRPr="00D00993">
        <w:rPr>
          <w:sz w:val="28"/>
          <w:szCs w:val="24"/>
        </w:rPr>
        <w:t xml:space="preserve"> reduces land to an unlimited resource that is retrofitted into a commodity for sustainable labor. </w:t>
      </w:r>
      <w:r>
        <w:rPr>
          <w:sz w:val="28"/>
          <w:szCs w:val="24"/>
        </w:rPr>
        <w:t>Perpetual r</w:t>
      </w:r>
      <w:r w:rsidRPr="00D00993">
        <w:rPr>
          <w:sz w:val="28"/>
          <w:szCs w:val="24"/>
        </w:rPr>
        <w:t>educ</w:t>
      </w:r>
      <w:r>
        <w:rPr>
          <w:sz w:val="28"/>
          <w:szCs w:val="24"/>
        </w:rPr>
        <w:t>tion</w:t>
      </w:r>
      <w:r w:rsidRPr="00D00993">
        <w:rPr>
          <w:sz w:val="28"/>
          <w:szCs w:val="24"/>
        </w:rPr>
        <w:t xml:space="preserve"> </w:t>
      </w:r>
      <w:r>
        <w:rPr>
          <w:sz w:val="28"/>
          <w:szCs w:val="24"/>
        </w:rPr>
        <w:t xml:space="preserve">of </w:t>
      </w:r>
      <w:r w:rsidRPr="00D00993">
        <w:rPr>
          <w:sz w:val="28"/>
          <w:szCs w:val="24"/>
        </w:rPr>
        <w:t xml:space="preserve">relationality to land to that of an external commodity </w:t>
      </w:r>
      <w:r>
        <w:rPr>
          <w:sz w:val="28"/>
          <w:szCs w:val="24"/>
        </w:rPr>
        <w:t xml:space="preserve">entangled within a network of capitalist relations </w:t>
      </w:r>
      <w:r w:rsidRPr="00D00993">
        <w:rPr>
          <w:sz w:val="28"/>
          <w:szCs w:val="24"/>
        </w:rPr>
        <w:t xml:space="preserve">necessitates the anthropocentric deadening of being.  Indigenous economies that centralize relationality to land become degraded components of primitive and arcane life that are not measurable within settler registers of materialism.  </w:t>
      </w:r>
    </w:p>
    <w:p w14:paraId="4B185AC4" w14:textId="77777777" w:rsidR="008E0A8D" w:rsidRDefault="008E0A8D" w:rsidP="008E0A8D">
      <w:pPr>
        <w:jc w:val="both"/>
      </w:pPr>
      <w:r w:rsidRPr="004224DA">
        <w:rPr>
          <w:b/>
          <w:bCs/>
          <w:sz w:val="28"/>
          <w:szCs w:val="28"/>
          <w:u w:val="single"/>
        </w:rPr>
        <w:t>Henderson 14</w:t>
      </w:r>
      <w:r>
        <w:t xml:space="preserve"> </w:t>
      </w:r>
      <w:r w:rsidRPr="001C287C">
        <w:rPr>
          <w:sz w:val="16"/>
          <w:szCs w:val="16"/>
        </w:rPr>
        <w:t xml:space="preserve">(Worlds on the Edge: The Politics of Settler Resentment on the Saugeen/Bruce Peninsula by Phil Henderson B.A., The University of Western Ontario, 2014 A Thesis Submitted in Partial Fulfillment of the Requirements for the Degree of MASTER OF ARTS in the Department of Political Science </w:t>
      </w:r>
      <w:hyperlink r:id="rId11" w:history="1">
        <w:r w:rsidRPr="001C287C">
          <w:rPr>
            <w:rStyle w:val="Hyperlink"/>
            <w:sz w:val="16"/>
            <w:szCs w:val="16"/>
          </w:rPr>
          <w:t>https://dspace.library.uvic.ca/bitstream/handle/1828/7414/Henderson_Phil_MA_2016.pdf?sequence=3&amp;isAllowed=y</w:t>
        </w:r>
      </w:hyperlink>
      <w:r w:rsidRPr="001C287C">
        <w:rPr>
          <w:sz w:val="16"/>
          <w:szCs w:val="16"/>
        </w:rPr>
        <w:t xml:space="preserve"> Page 69 – 72, RLA)</w:t>
      </w:r>
    </w:p>
    <w:p w14:paraId="005EFC5B" w14:textId="77777777" w:rsidR="008E0A8D" w:rsidRPr="00646551" w:rsidRDefault="008E0A8D" w:rsidP="008E0A8D">
      <w:pPr>
        <w:jc w:val="both"/>
        <w:rPr>
          <w:sz w:val="24"/>
          <w:u w:val="single"/>
        </w:rPr>
      </w:pPr>
      <w:r w:rsidRPr="00646551">
        <w:rPr>
          <w:sz w:val="16"/>
        </w:rPr>
        <w:t xml:space="preserve">As Emma Lowman and Adam Barker assert, attempting to disentangle and isolate capitalist, racial, gender, or colonial oppressions from one another is misguided. Each of these 3 processes operate simultaneously, overlapping and reinforcing one another in a variety of nonschematic ways. Still, settler states such as Canada remain committed to ongoing colonization, and this is the background condition establishing and enabling - or, rather, disabling - what settlers perceive as the immutable ground or bedrock upon which all possible political projects must be built. Glen </w:t>
      </w:r>
      <w:r w:rsidRPr="009C50A0">
        <w:rPr>
          <w:sz w:val="24"/>
          <w:u w:val="single"/>
        </w:rPr>
        <w:t>Coulthard observes that settler colonies mobilize “discursive and nondiscursive facets of economic, gendered, racial, and state power” to secure the continuance of hierarchical social orders predicated from their genesis on dispossessing indigenous peopl</w:t>
      </w:r>
      <w:r w:rsidRPr="00646551">
        <w:rPr>
          <w:sz w:val="16"/>
        </w:rPr>
        <w:t xml:space="preserve">es. 4 As such, </w:t>
      </w:r>
      <w:r w:rsidRPr="009C50A0">
        <w:rPr>
          <w:b/>
          <w:bCs/>
          <w:sz w:val="24"/>
          <w:u w:val="single"/>
        </w:rPr>
        <w:t>a decolonial account of dispossession begins by rejecting settlers’ claims to territorial sovereignty as a matter of course</w:t>
      </w:r>
      <w:r w:rsidRPr="00646551">
        <w:rPr>
          <w:sz w:val="16"/>
        </w:rPr>
        <w:t xml:space="preserve">. Moreover, this rejection must continue to contour how political and economic issues are understood within the context of settler colonialism. </w:t>
      </w:r>
      <w:r w:rsidRPr="009C50A0">
        <w:rPr>
          <w:sz w:val="24"/>
          <w:u w:val="single"/>
        </w:rPr>
        <w:t>Narrating the dispossessive drive’s development begins with this rejection, and with a subsequent coming to terms,</w:t>
      </w:r>
      <w:r w:rsidRPr="00646551">
        <w:rPr>
          <w:sz w:val="16"/>
        </w:rPr>
        <w:t xml:space="preserve"> as Michael Asch says, with the fact that wherever </w:t>
      </w:r>
      <w:r w:rsidRPr="009C50A0">
        <w:rPr>
          <w:b/>
          <w:bCs/>
          <w:sz w:val="24"/>
          <w:u w:val="single"/>
        </w:rPr>
        <w:t>indigenous peoples and persons are in Turtle Island today</w:t>
      </w:r>
      <w:r w:rsidRPr="00646551">
        <w:rPr>
          <w:sz w:val="16"/>
        </w:rPr>
        <w:t xml:space="preserve">, whether on rural reserves or in urban centres, they live on land that remains under their sovereignty and jurisdiction; and that </w:t>
      </w:r>
      <w:r w:rsidRPr="003B4FBE">
        <w:rPr>
          <w:b/>
          <w:bCs/>
          <w:sz w:val="24"/>
          <w:highlight w:val="cyan"/>
          <w:u w:val="single"/>
        </w:rPr>
        <w:t>we [settlers] ourselves live on ‘unceded land’</w:t>
      </w:r>
      <w:r w:rsidRPr="009C50A0">
        <w:rPr>
          <w:b/>
          <w:bCs/>
          <w:sz w:val="24"/>
          <w:u w:val="single"/>
        </w:rPr>
        <w:t>…</w:t>
      </w:r>
      <w:r w:rsidRPr="00646551">
        <w:rPr>
          <w:sz w:val="16"/>
        </w:rPr>
        <w:t xml:space="preserve"> rather than arguing over the point, </w:t>
      </w:r>
      <w:r w:rsidRPr="003B4FBE">
        <w:rPr>
          <w:sz w:val="24"/>
          <w:highlight w:val="cyan"/>
          <w:u w:val="single"/>
        </w:rPr>
        <w:t>we need to</w:t>
      </w:r>
      <w:r w:rsidRPr="009C50A0">
        <w:rPr>
          <w:sz w:val="24"/>
          <w:u w:val="single"/>
        </w:rPr>
        <w:t xml:space="preserve"> begin by determining the implications for us and </w:t>
      </w:r>
      <w:r w:rsidRPr="003B4FBE">
        <w:rPr>
          <w:sz w:val="24"/>
          <w:highlight w:val="cyan"/>
          <w:u w:val="single"/>
        </w:rPr>
        <w:t>accept</w:t>
      </w:r>
      <w:r w:rsidRPr="009C50A0">
        <w:rPr>
          <w:sz w:val="24"/>
          <w:u w:val="single"/>
        </w:rPr>
        <w:t xml:space="preserve">ing </w:t>
      </w:r>
      <w:r w:rsidRPr="003B4FBE">
        <w:rPr>
          <w:sz w:val="24"/>
          <w:highlight w:val="cyan"/>
          <w:u w:val="single"/>
        </w:rPr>
        <w:t>the reality of our status on Indigenous</w:t>
      </w:r>
      <w:r w:rsidRPr="009C50A0">
        <w:rPr>
          <w:sz w:val="24"/>
          <w:u w:val="single"/>
        </w:rPr>
        <w:t xml:space="preserve"> </w:t>
      </w:r>
      <w:r w:rsidRPr="003B4FBE">
        <w:rPr>
          <w:sz w:val="24"/>
          <w:highlight w:val="cyan"/>
          <w:u w:val="single"/>
        </w:rPr>
        <w:t>lands</w:t>
      </w:r>
      <w:r w:rsidRPr="00646551">
        <w:rPr>
          <w:sz w:val="16"/>
        </w:rPr>
        <w:t xml:space="preserve">.5 Analyses of dispossession that attend to this fact by recognizing the ongoing decolonial struggle to disrupt the settler colony’s presumption of sovereignty and its highly destructive economy begin to accommodate the radical alterity of multiple subject positions. </w:t>
      </w:r>
      <w:r w:rsidRPr="009C50A0">
        <w:rPr>
          <w:sz w:val="24"/>
          <w:u w:val="single"/>
        </w:rPr>
        <w:t>A decolonial critique underscores that the neoliberal regime, which many scholars portray as something radically new, 70 is only an extension of the dispossessive drives which were initiated by and continue to sustain the processes of settler colonization, and now also begin to operate against newly disposable populations of settlers</w:t>
      </w:r>
      <w:r w:rsidRPr="00646551">
        <w:rPr>
          <w:sz w:val="16"/>
        </w:rPr>
        <w:t>. Neoliberalization does not emerge ex nihilo; rather, it maintains colonization, expanding and entrenching processes of dispossession while striving to open North America to deeper exploitation by the settler economy. For the purposes of this project it is sufficient to trace the initiation of this animating dispossessive drive only as far back as its origins in North America. Though a longer history exists, and is a project worthy of serious consideration, it is nevertheless both too broad and too deep to be contained in this work. 6 With notable and important exceptions, the earliest settlers primarily aimed to establish trade and military alliances between Europe and the various indigenous peoples of northeastern Turtle Island. As Europe’s economy transformed, however, the importance of these partnerships 7 declined precipitously in the reckoning of settlers. The rise of a regime of accumulation predicated on industrial capitalism saw European populations and markets undergo a massive expansion</w:t>
      </w:r>
      <w:r w:rsidRPr="009C50A0">
        <w:rPr>
          <w:b/>
          <w:bCs/>
          <w:sz w:val="24"/>
          <w:u w:val="single"/>
        </w:rPr>
        <w:t xml:space="preserve">. To the instrumentalized mentality of early industrial capitalists, </w:t>
      </w:r>
      <w:r w:rsidRPr="003B4FBE">
        <w:rPr>
          <w:b/>
          <w:bCs/>
          <w:sz w:val="24"/>
          <w:highlight w:val="cyan"/>
          <w:u w:val="single"/>
        </w:rPr>
        <w:t>the territories of indigenous peoples represented</w:t>
      </w:r>
      <w:r w:rsidRPr="009C50A0">
        <w:rPr>
          <w:b/>
          <w:bCs/>
          <w:sz w:val="24"/>
          <w:u w:val="single"/>
        </w:rPr>
        <w:t xml:space="preserve"> at once </w:t>
      </w:r>
      <w:r w:rsidRPr="003B4FBE">
        <w:rPr>
          <w:b/>
          <w:bCs/>
          <w:sz w:val="24"/>
          <w:highlight w:val="cyan"/>
          <w:u w:val="single"/>
        </w:rPr>
        <w:t>a nearly unlimited resource to be commodified</w:t>
      </w:r>
      <w:r w:rsidRPr="009C50A0">
        <w:rPr>
          <w:b/>
          <w:bCs/>
          <w:sz w:val="24"/>
          <w:u w:val="single"/>
        </w:rPr>
        <w:t xml:space="preserve"> and </w:t>
      </w:r>
      <w:r w:rsidRPr="003B4FBE">
        <w:rPr>
          <w:b/>
          <w:bCs/>
          <w:sz w:val="24"/>
          <w:highlight w:val="cyan"/>
          <w:u w:val="single"/>
        </w:rPr>
        <w:t>a site to which</w:t>
      </w:r>
      <w:r w:rsidRPr="009C50A0">
        <w:rPr>
          <w:b/>
          <w:bCs/>
          <w:sz w:val="24"/>
          <w:u w:val="single"/>
        </w:rPr>
        <w:t xml:space="preserve"> the “</w:t>
      </w:r>
      <w:r w:rsidRPr="003B4FBE">
        <w:rPr>
          <w:b/>
          <w:bCs/>
          <w:sz w:val="24"/>
          <w:highlight w:val="cyan"/>
          <w:u w:val="single"/>
        </w:rPr>
        <w:t>Malthusian excesses” of</w:t>
      </w:r>
      <w:r w:rsidRPr="009C50A0">
        <w:rPr>
          <w:b/>
          <w:bCs/>
          <w:sz w:val="24"/>
          <w:u w:val="single"/>
        </w:rPr>
        <w:t xml:space="preserve"> </w:t>
      </w:r>
      <w:r w:rsidRPr="003B4FBE">
        <w:rPr>
          <w:b/>
          <w:bCs/>
          <w:sz w:val="24"/>
          <w:highlight w:val="cyan"/>
          <w:u w:val="single"/>
        </w:rPr>
        <w:t>Europe could be</w:t>
      </w:r>
      <w:r w:rsidRPr="009C50A0">
        <w:rPr>
          <w:b/>
          <w:bCs/>
          <w:sz w:val="24"/>
          <w:u w:val="single"/>
        </w:rPr>
        <w:t xml:space="preserve"> conveniently </w:t>
      </w:r>
      <w:r w:rsidRPr="003B4FBE">
        <w:rPr>
          <w:b/>
          <w:bCs/>
          <w:sz w:val="24"/>
          <w:highlight w:val="cyan"/>
          <w:u w:val="single"/>
        </w:rPr>
        <w:t>relocated and used as labour</w:t>
      </w:r>
      <w:r w:rsidRPr="009C50A0">
        <w:rPr>
          <w:b/>
          <w:bCs/>
          <w:sz w:val="24"/>
          <w:u w:val="single"/>
        </w:rPr>
        <w:t xml:space="preserve"> in the extractive economy.</w:t>
      </w:r>
      <w:r w:rsidRPr="00646551">
        <w:rPr>
          <w:sz w:val="16"/>
        </w:rPr>
        <w:t xml:space="preserve"> The presence of sovereign indigenous peoples, who may have 8 traded with Europeans but would object to the total exploitation and destruction of their territories by industry, became an impediment to the unbridled expansion of capitalist markets. Exemplified in the repeatedly violated treaties between the Saugeen Anishinaabek and the Crown, as discussed in chapter one, the settler state continually ignored both the letter and spirit 71 of these treaties, using subterfuge and coercion to advance an economy that necessitates the dispossession of their treaty-partners. It is tempting to assert that this is merely an example of cynical self-interest trumping treaties - and, to some degree, it no doubt is. I do not, however, think this explanation can fully account for the voraciousness and reflexivity with which settlers continue dispossessing indigenous peoples. </w:t>
      </w:r>
      <w:r w:rsidRPr="003B4FBE">
        <w:rPr>
          <w:b/>
          <w:bCs/>
          <w:sz w:val="28"/>
          <w:szCs w:val="28"/>
          <w:highlight w:val="cyan"/>
          <w:u w:val="single"/>
        </w:rPr>
        <w:t>Set</w:t>
      </w:r>
      <w:r w:rsidRPr="00646551">
        <w:rPr>
          <w:b/>
          <w:bCs/>
          <w:sz w:val="28"/>
          <w:szCs w:val="28"/>
          <w:u w:val="single"/>
        </w:rPr>
        <w:t xml:space="preserve">tler </w:t>
      </w:r>
      <w:r w:rsidRPr="003B4FBE">
        <w:rPr>
          <w:b/>
          <w:bCs/>
          <w:sz w:val="28"/>
          <w:szCs w:val="28"/>
          <w:highlight w:val="cyan"/>
          <w:u w:val="single"/>
        </w:rPr>
        <w:t>col</w:t>
      </w:r>
      <w:r w:rsidRPr="00646551">
        <w:rPr>
          <w:b/>
          <w:bCs/>
          <w:sz w:val="28"/>
          <w:szCs w:val="28"/>
          <w:u w:val="single"/>
        </w:rPr>
        <w:t xml:space="preserve">onialism </w:t>
      </w:r>
      <w:r w:rsidRPr="003B4FBE">
        <w:rPr>
          <w:b/>
          <w:bCs/>
          <w:sz w:val="28"/>
          <w:szCs w:val="28"/>
          <w:highlight w:val="cyan"/>
          <w:u w:val="single"/>
        </w:rPr>
        <w:t>relies</w:t>
      </w:r>
      <w:r w:rsidRPr="00646551">
        <w:rPr>
          <w:b/>
          <w:bCs/>
          <w:sz w:val="28"/>
          <w:szCs w:val="28"/>
          <w:u w:val="single"/>
        </w:rPr>
        <w:t xml:space="preserve">, as all political regimes do, </w:t>
      </w:r>
      <w:r w:rsidRPr="003B4FBE">
        <w:rPr>
          <w:b/>
          <w:bCs/>
          <w:sz w:val="28"/>
          <w:szCs w:val="28"/>
          <w:highlight w:val="cyan"/>
          <w:u w:val="single"/>
        </w:rPr>
        <w:t>on</w:t>
      </w:r>
      <w:r w:rsidRPr="00646551">
        <w:rPr>
          <w:b/>
          <w:bCs/>
          <w:sz w:val="28"/>
          <w:szCs w:val="28"/>
          <w:u w:val="single"/>
        </w:rPr>
        <w:t xml:space="preserve"> the </w:t>
      </w:r>
      <w:r w:rsidRPr="003B4FBE">
        <w:rPr>
          <w:b/>
          <w:bCs/>
          <w:sz w:val="28"/>
          <w:szCs w:val="28"/>
          <w:highlight w:val="cyan"/>
          <w:u w:val="single"/>
        </w:rPr>
        <w:t>development of a</w:t>
      </w:r>
      <w:r w:rsidRPr="00646551">
        <w:rPr>
          <w:b/>
          <w:bCs/>
          <w:sz w:val="28"/>
          <w:szCs w:val="28"/>
          <w:u w:val="single"/>
        </w:rPr>
        <w:t xml:space="preserve"> </w:t>
      </w:r>
      <w:r w:rsidRPr="003B4FBE">
        <w:rPr>
          <w:b/>
          <w:bCs/>
          <w:sz w:val="28"/>
          <w:szCs w:val="28"/>
          <w:highlight w:val="cyan"/>
          <w:u w:val="single"/>
        </w:rPr>
        <w:t>political subject through discourses and social practices that naturalize</w:t>
      </w:r>
      <w:r w:rsidRPr="00646551">
        <w:rPr>
          <w:b/>
          <w:bCs/>
          <w:sz w:val="28"/>
          <w:szCs w:val="28"/>
          <w:u w:val="single"/>
        </w:rPr>
        <w:t xml:space="preserve"> the </w:t>
      </w:r>
      <w:r w:rsidRPr="003B4FBE">
        <w:rPr>
          <w:b/>
          <w:bCs/>
          <w:sz w:val="28"/>
          <w:szCs w:val="28"/>
          <w:highlight w:val="cyan"/>
          <w:u w:val="single"/>
        </w:rPr>
        <w:t>distribution of power</w:t>
      </w:r>
      <w:r w:rsidRPr="00646551">
        <w:rPr>
          <w:b/>
          <w:bCs/>
          <w:sz w:val="28"/>
          <w:szCs w:val="28"/>
          <w:u w:val="single"/>
        </w:rPr>
        <w:t>.</w:t>
      </w:r>
      <w:r w:rsidRPr="00646551">
        <w:rPr>
          <w:sz w:val="16"/>
        </w:rPr>
        <w:t xml:space="preserve"> Developed just prior to the initiation of settler colonization, John Locke’s “powerfully and influentially elaborated” labour theory of property provided settlers with a cogent narrative to support their sense of proprietorship. Asserting that all the world was a commons awaiting a 9 claim to private ownership via its transformation through human labour, Locke’s theory presented North America as radically open to the imposition of European possession. 10 In actual fact, and this should be so clear as to hardly require comment</w:t>
      </w:r>
      <w:r w:rsidRPr="00646551">
        <w:rPr>
          <w:sz w:val="24"/>
          <w:u w:val="single"/>
        </w:rPr>
        <w:t xml:space="preserve">, the indigenous peoples of Turtle Island had been extensively labouring in their territories since time immemorial. The </w:t>
      </w:r>
      <w:r w:rsidRPr="003B4FBE">
        <w:rPr>
          <w:sz w:val="24"/>
          <w:highlight w:val="cyan"/>
          <w:u w:val="single"/>
        </w:rPr>
        <w:t>economies of indigenous peoples</w:t>
      </w:r>
      <w:r w:rsidRPr="00646551">
        <w:rPr>
          <w:sz w:val="24"/>
          <w:u w:val="single"/>
        </w:rPr>
        <w:t xml:space="preserve"> were, however, radically different from those of Europeans. Many of these economies </w:t>
      </w:r>
      <w:r w:rsidRPr="003B4FBE">
        <w:rPr>
          <w:sz w:val="24"/>
          <w:highlight w:val="cyan"/>
          <w:u w:val="single"/>
        </w:rPr>
        <w:t>were “based on the land and</w:t>
      </w:r>
      <w:r w:rsidRPr="00646551">
        <w:rPr>
          <w:sz w:val="24"/>
          <w:u w:val="single"/>
        </w:rPr>
        <w:t xml:space="preserve"> the free, </w:t>
      </w:r>
      <w:r w:rsidRPr="003B4FBE">
        <w:rPr>
          <w:sz w:val="24"/>
          <w:highlight w:val="cyan"/>
          <w:u w:val="single"/>
        </w:rPr>
        <w:t>unrestricted access of everyone to its resources</w:t>
      </w:r>
      <w:r w:rsidRPr="00646551">
        <w:rPr>
          <w:sz w:val="16"/>
        </w:rPr>
        <w:t xml:space="preserve">.” Because many indigenous peoples did not engage in the 11 same sort of hierarchically structured and highly destructive economies as Europeans, settlers discounted indigenous labour as too ‘rudimentary’ to warrant acknowledgement. This enabled settlers to assert that North America was unassisted by human improvement and, therefore, that indigenous peoples’ territorial sovereignty need not be recognized. These abstractive discourses encouraged settlers to transplant into North America the material “preconditions underwriting 72 the capital relation” in Europe. Through the regimes of private property, which were codified 12 into laws and enforced by both the violence of the settler state and by vigilante mobs of settlers, indigenous peoples’ access to their territories was gradually eroded by settler enclosures. Enclosure of North America into a patchwork of private properties initiates what Karl Marx refers to as primitive [ursprünglich: original, initial] accumulation. Repeated wherever 13 capitalist relations instantiate themselves, this process represents the severance of a people from their direct access to the land, and the mediating of that access through hierarchical proprietary regimes. As such, in North America, </w:t>
      </w:r>
      <w:r w:rsidRPr="003B4FBE">
        <w:rPr>
          <w:sz w:val="24"/>
          <w:highlight w:val="cyan"/>
          <w:u w:val="single"/>
        </w:rPr>
        <w:t>the development of capitalist relations</w:t>
      </w:r>
      <w:r w:rsidRPr="00646551">
        <w:rPr>
          <w:sz w:val="24"/>
          <w:u w:val="single"/>
        </w:rPr>
        <w:t xml:space="preserve"> and the foundations of private property - </w:t>
      </w:r>
      <w:r w:rsidRPr="003B4FBE">
        <w:rPr>
          <w:sz w:val="24"/>
          <w:highlight w:val="cyan"/>
          <w:u w:val="single"/>
        </w:rPr>
        <w:t>of</w:t>
      </w:r>
      <w:r w:rsidRPr="00646551">
        <w:rPr>
          <w:sz w:val="24"/>
          <w:u w:val="single"/>
        </w:rPr>
        <w:t xml:space="preserve"> </w:t>
      </w:r>
      <w:r w:rsidRPr="003B4FBE">
        <w:rPr>
          <w:sz w:val="24"/>
          <w:highlight w:val="cyan"/>
          <w:u w:val="single"/>
        </w:rPr>
        <w:t>settlers’</w:t>
      </w:r>
      <w:r w:rsidRPr="00646551">
        <w:rPr>
          <w:sz w:val="24"/>
          <w:u w:val="single"/>
        </w:rPr>
        <w:t xml:space="preserve"> sense </w:t>
      </w:r>
      <w:r w:rsidRPr="003B4FBE">
        <w:rPr>
          <w:sz w:val="24"/>
          <w:highlight w:val="cyan"/>
          <w:u w:val="single"/>
        </w:rPr>
        <w:t>possessing land</w:t>
      </w:r>
      <w:r w:rsidRPr="00646551">
        <w:rPr>
          <w:sz w:val="24"/>
          <w:u w:val="single"/>
        </w:rPr>
        <w:t xml:space="preserve"> - </w:t>
      </w:r>
      <w:r w:rsidRPr="003B4FBE">
        <w:rPr>
          <w:sz w:val="24"/>
          <w:highlight w:val="cyan"/>
          <w:u w:val="single"/>
        </w:rPr>
        <w:t>enacts</w:t>
      </w:r>
      <w:r w:rsidRPr="00646551">
        <w:rPr>
          <w:sz w:val="24"/>
          <w:u w:val="single"/>
        </w:rPr>
        <w:t xml:space="preserve"> the </w:t>
      </w:r>
      <w:r w:rsidRPr="003B4FBE">
        <w:rPr>
          <w:sz w:val="24"/>
          <w:highlight w:val="cyan"/>
          <w:u w:val="single"/>
        </w:rPr>
        <w:t>dispossession of indigenous peoples of their</w:t>
      </w:r>
      <w:r w:rsidRPr="00646551">
        <w:rPr>
          <w:sz w:val="24"/>
          <w:u w:val="single"/>
        </w:rPr>
        <w:t xml:space="preserve"> </w:t>
      </w:r>
      <w:r w:rsidRPr="003B4FBE">
        <w:rPr>
          <w:sz w:val="24"/>
          <w:highlight w:val="cyan"/>
          <w:u w:val="single"/>
        </w:rPr>
        <w:t>territories and</w:t>
      </w:r>
      <w:r w:rsidRPr="00646551">
        <w:rPr>
          <w:sz w:val="24"/>
          <w:u w:val="single"/>
        </w:rPr>
        <w:t xml:space="preserve"> the </w:t>
      </w:r>
      <w:r w:rsidRPr="003B4FBE">
        <w:rPr>
          <w:sz w:val="24"/>
          <w:highlight w:val="cyan"/>
          <w:u w:val="single"/>
        </w:rPr>
        <w:t>degradation of their original economies</w:t>
      </w:r>
      <w:r w:rsidRPr="00646551">
        <w:rPr>
          <w:sz w:val="24"/>
          <w:u w:val="single"/>
        </w:rPr>
        <w:t xml:space="preserve"> through processes of settler colonization. </w:t>
      </w:r>
      <w:r w:rsidRPr="00646551">
        <w:rPr>
          <w:sz w:val="16"/>
        </w:rPr>
        <w:t xml:space="preserve">This is to say that while the development of capitalism may not necessitate colonialism - the case of England problematizes such a linear causality - in North America the emergence and maintenance of capitalism relies on ongoing processes of settler colonization. That said, </w:t>
      </w:r>
      <w:r w:rsidRPr="003B4FBE">
        <w:rPr>
          <w:b/>
          <w:bCs/>
          <w:sz w:val="24"/>
          <w:highlight w:val="cyan"/>
          <w:u w:val="single"/>
        </w:rPr>
        <w:t>the initiation of the dispossessive</w:t>
      </w:r>
      <w:r w:rsidRPr="00646551">
        <w:rPr>
          <w:b/>
          <w:bCs/>
          <w:sz w:val="24"/>
          <w:u w:val="single"/>
        </w:rPr>
        <w:t xml:space="preserve"> </w:t>
      </w:r>
      <w:r w:rsidRPr="003B4FBE">
        <w:rPr>
          <w:b/>
          <w:bCs/>
          <w:sz w:val="24"/>
          <w:highlight w:val="cyan"/>
          <w:u w:val="single"/>
        </w:rPr>
        <w:t>drive</w:t>
      </w:r>
      <w:r w:rsidRPr="00646551">
        <w:rPr>
          <w:b/>
          <w:bCs/>
          <w:sz w:val="24"/>
          <w:u w:val="single"/>
        </w:rPr>
        <w:t xml:space="preserve"> in North America </w:t>
      </w:r>
      <w:r w:rsidRPr="003B4FBE">
        <w:rPr>
          <w:b/>
          <w:bCs/>
          <w:sz w:val="24"/>
          <w:highlight w:val="cyan"/>
          <w:u w:val="single"/>
        </w:rPr>
        <w:t>through</w:t>
      </w:r>
      <w:r w:rsidRPr="00646551">
        <w:rPr>
          <w:b/>
          <w:bCs/>
          <w:sz w:val="24"/>
          <w:u w:val="single"/>
        </w:rPr>
        <w:t xml:space="preserve"> the processes of </w:t>
      </w:r>
      <w:r w:rsidRPr="003B4FBE">
        <w:rPr>
          <w:b/>
          <w:bCs/>
          <w:sz w:val="24"/>
          <w:highlight w:val="cyan"/>
          <w:u w:val="single"/>
        </w:rPr>
        <w:t>set</w:t>
      </w:r>
      <w:r w:rsidRPr="00646551">
        <w:rPr>
          <w:b/>
          <w:bCs/>
          <w:sz w:val="24"/>
          <w:u w:val="single"/>
        </w:rPr>
        <w:t xml:space="preserve">tler </w:t>
      </w:r>
      <w:r w:rsidRPr="003B4FBE">
        <w:rPr>
          <w:b/>
          <w:bCs/>
          <w:sz w:val="24"/>
          <w:highlight w:val="cyan"/>
          <w:u w:val="single"/>
        </w:rPr>
        <w:t>col</w:t>
      </w:r>
      <w:r w:rsidRPr="00646551">
        <w:rPr>
          <w:b/>
          <w:bCs/>
          <w:sz w:val="24"/>
          <w:u w:val="single"/>
        </w:rPr>
        <w:t xml:space="preserve">onization </w:t>
      </w:r>
      <w:r w:rsidRPr="003B4FBE">
        <w:rPr>
          <w:b/>
          <w:bCs/>
          <w:sz w:val="24"/>
          <w:highlight w:val="cyan"/>
          <w:u w:val="single"/>
        </w:rPr>
        <w:t>cannot be reduced solely</w:t>
      </w:r>
      <w:r w:rsidRPr="00646551">
        <w:rPr>
          <w:b/>
          <w:bCs/>
          <w:sz w:val="24"/>
          <w:u w:val="single"/>
        </w:rPr>
        <w:t xml:space="preserve">, or even primarily, </w:t>
      </w:r>
      <w:r w:rsidRPr="003B4FBE">
        <w:rPr>
          <w:b/>
          <w:bCs/>
          <w:sz w:val="24"/>
          <w:highlight w:val="cyan"/>
          <w:u w:val="single"/>
        </w:rPr>
        <w:t>to a materialist account</w:t>
      </w:r>
      <w:r w:rsidRPr="00646551">
        <w:rPr>
          <w:b/>
          <w:bCs/>
          <w:sz w:val="24"/>
          <w:u w:val="single"/>
        </w:rPr>
        <w:t>.</w:t>
      </w:r>
      <w:r w:rsidRPr="00646551">
        <w:rPr>
          <w:sz w:val="16"/>
        </w:rPr>
        <w:t xml:space="preserve"> As Lowman and Barker note, </w:t>
      </w:r>
      <w:r w:rsidRPr="003B4FBE">
        <w:rPr>
          <w:b/>
          <w:bCs/>
          <w:sz w:val="24"/>
          <w:highlight w:val="cyan"/>
          <w:u w:val="single"/>
        </w:rPr>
        <w:t>beginning</w:t>
      </w:r>
      <w:r w:rsidRPr="00646551">
        <w:rPr>
          <w:b/>
          <w:bCs/>
          <w:sz w:val="24"/>
          <w:u w:val="single"/>
        </w:rPr>
        <w:t xml:space="preserve"> </w:t>
      </w:r>
      <w:r w:rsidRPr="003B4FBE">
        <w:rPr>
          <w:b/>
          <w:bCs/>
          <w:sz w:val="24"/>
          <w:highlight w:val="cyan"/>
          <w:u w:val="single"/>
        </w:rPr>
        <w:t>the story of dispossession from a materialist standpoint</w:t>
      </w:r>
      <w:r w:rsidRPr="00646551">
        <w:rPr>
          <w:b/>
          <w:bCs/>
          <w:sz w:val="24"/>
          <w:u w:val="single"/>
        </w:rPr>
        <w:t xml:space="preserve"> presents the </w:t>
      </w:r>
      <w:r w:rsidRPr="003B4FBE">
        <w:rPr>
          <w:b/>
          <w:bCs/>
          <w:sz w:val="24"/>
          <w:highlight w:val="cyan"/>
          <w:u w:val="single"/>
        </w:rPr>
        <w:t>risk that our narrative will</w:t>
      </w:r>
      <w:r w:rsidRPr="00646551">
        <w:rPr>
          <w:b/>
          <w:bCs/>
          <w:sz w:val="24"/>
          <w:u w:val="single"/>
        </w:rPr>
        <w:t xml:space="preserve"> act as a conduit for </w:t>
      </w:r>
      <w:r w:rsidRPr="003B4FBE">
        <w:rPr>
          <w:b/>
          <w:bCs/>
          <w:sz w:val="24"/>
          <w:highlight w:val="cyan"/>
          <w:u w:val="single"/>
        </w:rPr>
        <w:t>smuggl</w:t>
      </w:r>
      <w:r w:rsidRPr="00646551">
        <w:rPr>
          <w:b/>
          <w:bCs/>
          <w:sz w:val="24"/>
          <w:u w:val="single"/>
        </w:rPr>
        <w:t>ing s</w:t>
      </w:r>
      <w:r w:rsidRPr="003B4FBE">
        <w:rPr>
          <w:b/>
          <w:bCs/>
          <w:sz w:val="24"/>
          <w:highlight w:val="cyan"/>
          <w:u w:val="single"/>
        </w:rPr>
        <w:t>ettler “biases into Indigenous ways of being.</w:t>
      </w:r>
      <w:r w:rsidRPr="00646551">
        <w:rPr>
          <w:b/>
          <w:bCs/>
          <w:sz w:val="24"/>
          <w:u w:val="single"/>
        </w:rPr>
        <w:t>”</w:t>
      </w:r>
      <w:r w:rsidRPr="00646551">
        <w:rPr>
          <w:sz w:val="16"/>
        </w:rPr>
        <w:t xml:space="preserve"> Instead - as treaty-partners - </w:t>
      </w:r>
      <w:r w:rsidRPr="003B4FBE">
        <w:rPr>
          <w:sz w:val="28"/>
          <w:szCs w:val="28"/>
          <w:highlight w:val="cyan"/>
          <w:u w:val="single"/>
        </w:rPr>
        <w:t>we must</w:t>
      </w:r>
      <w:r w:rsidRPr="00646551">
        <w:rPr>
          <w:sz w:val="28"/>
          <w:szCs w:val="28"/>
          <w:u w:val="single"/>
        </w:rPr>
        <w:t xml:space="preserve"> struggle to do the 14 difficult work of </w:t>
      </w:r>
      <w:r w:rsidRPr="003B4FBE">
        <w:rPr>
          <w:sz w:val="28"/>
          <w:szCs w:val="28"/>
          <w:highlight w:val="cyan"/>
          <w:u w:val="single"/>
        </w:rPr>
        <w:t>learn</w:t>
      </w:r>
      <w:r w:rsidRPr="00646551">
        <w:rPr>
          <w:sz w:val="28"/>
          <w:szCs w:val="28"/>
          <w:u w:val="single"/>
        </w:rPr>
        <w:t xml:space="preserve">ing </w:t>
      </w:r>
      <w:r w:rsidRPr="003B4FBE">
        <w:rPr>
          <w:sz w:val="28"/>
          <w:szCs w:val="28"/>
          <w:highlight w:val="cyan"/>
          <w:u w:val="single"/>
        </w:rPr>
        <w:t>from indigenous peoples’ ontologies</w:t>
      </w:r>
      <w:r w:rsidRPr="00646551">
        <w:rPr>
          <w:sz w:val="28"/>
          <w:szCs w:val="28"/>
          <w:u w:val="single"/>
        </w:rPr>
        <w:t xml:space="preserve">, especially as </w:t>
      </w:r>
      <w:r w:rsidRPr="00CB5747">
        <w:rPr>
          <w:sz w:val="28"/>
          <w:szCs w:val="28"/>
          <w:u w:val="single"/>
        </w:rPr>
        <w:t>indigenous peoples have long been required to learn our systems of knowledge in an effort to merely survive settler coloniality’s capriciousness</w:t>
      </w:r>
      <w:r w:rsidRPr="00CB5747">
        <w:rPr>
          <w:sz w:val="16"/>
          <w:szCs w:val="28"/>
        </w:rPr>
        <w:t xml:space="preserve">. </w:t>
      </w:r>
      <w:r w:rsidRPr="00CB5747">
        <w:rPr>
          <w:b/>
          <w:bCs/>
          <w:sz w:val="28"/>
          <w:szCs w:val="28"/>
          <w:u w:val="single"/>
        </w:rPr>
        <w:t xml:space="preserve">of the </w:t>
      </w:r>
      <w:r w:rsidRPr="003B4FBE">
        <w:rPr>
          <w:b/>
          <w:bCs/>
          <w:sz w:val="28"/>
          <w:szCs w:val="28"/>
          <w:highlight w:val="cyan"/>
          <w:u w:val="single"/>
        </w:rPr>
        <w:t>indigenous</w:t>
      </w:r>
      <w:r w:rsidRPr="00646551">
        <w:rPr>
          <w:b/>
          <w:bCs/>
          <w:sz w:val="28"/>
          <w:szCs w:val="28"/>
          <w:u w:val="single"/>
        </w:rPr>
        <w:t xml:space="preserve"> peoples across Turtle Island their </w:t>
      </w:r>
      <w:r w:rsidRPr="003B4FBE">
        <w:rPr>
          <w:b/>
          <w:bCs/>
          <w:sz w:val="28"/>
          <w:szCs w:val="28"/>
          <w:highlight w:val="cyan"/>
          <w:u w:val="single"/>
        </w:rPr>
        <w:t>ontologies place the initial moment of sociality in a culture of relationality to the land, which offers</w:t>
      </w:r>
      <w:r w:rsidRPr="00646551">
        <w:rPr>
          <w:b/>
          <w:bCs/>
          <w:sz w:val="28"/>
          <w:szCs w:val="28"/>
          <w:u w:val="single"/>
        </w:rPr>
        <w:t xml:space="preserve"> up </w:t>
      </w:r>
      <w:r w:rsidRPr="003B4FBE">
        <w:rPr>
          <w:b/>
          <w:bCs/>
          <w:sz w:val="28"/>
          <w:szCs w:val="28"/>
          <w:highlight w:val="cyan"/>
          <w:u w:val="single"/>
        </w:rPr>
        <w:t>knowledge to guide</w:t>
      </w:r>
      <w:r w:rsidRPr="00646551">
        <w:rPr>
          <w:b/>
          <w:bCs/>
          <w:sz w:val="28"/>
          <w:szCs w:val="28"/>
          <w:u w:val="single"/>
        </w:rPr>
        <w:t xml:space="preserve"> the </w:t>
      </w:r>
      <w:r w:rsidRPr="003B4FBE">
        <w:rPr>
          <w:b/>
          <w:bCs/>
          <w:sz w:val="28"/>
          <w:szCs w:val="28"/>
          <w:highlight w:val="cyan"/>
          <w:u w:val="single"/>
        </w:rPr>
        <w:t>proper</w:t>
      </w:r>
      <w:r w:rsidRPr="00646551">
        <w:rPr>
          <w:b/>
          <w:bCs/>
          <w:sz w:val="28"/>
          <w:szCs w:val="28"/>
          <w:u w:val="single"/>
        </w:rPr>
        <w:t xml:space="preserve"> </w:t>
      </w:r>
      <w:r w:rsidRPr="003B4FBE">
        <w:rPr>
          <w:b/>
          <w:bCs/>
          <w:sz w:val="28"/>
          <w:szCs w:val="28"/>
          <w:highlight w:val="cyan"/>
          <w:u w:val="single"/>
        </w:rPr>
        <w:t>conduct of relationships with human and nonhuman others</w:t>
      </w:r>
      <w:r w:rsidRPr="00646551">
        <w:rPr>
          <w:b/>
          <w:bCs/>
          <w:sz w:val="28"/>
          <w:szCs w:val="28"/>
          <w:u w:val="single"/>
        </w:rPr>
        <w:t xml:space="preserve">. </w:t>
      </w:r>
      <w:r w:rsidRPr="003B4FBE">
        <w:rPr>
          <w:b/>
          <w:bCs/>
          <w:sz w:val="28"/>
          <w:szCs w:val="28"/>
          <w:highlight w:val="cyan"/>
          <w:u w:val="single"/>
        </w:rPr>
        <w:t>This is</w:t>
      </w:r>
      <w:r w:rsidRPr="00646551">
        <w:rPr>
          <w:b/>
          <w:bCs/>
          <w:sz w:val="28"/>
          <w:szCs w:val="28"/>
          <w:u w:val="single"/>
        </w:rPr>
        <w:t xml:space="preserve"> radically </w:t>
      </w:r>
      <w:r w:rsidRPr="003B4FBE">
        <w:rPr>
          <w:b/>
          <w:bCs/>
          <w:sz w:val="28"/>
          <w:szCs w:val="28"/>
          <w:highlight w:val="cyan"/>
          <w:u w:val="single"/>
        </w:rPr>
        <w:t>different from</w:t>
      </w:r>
      <w:r w:rsidRPr="00646551">
        <w:rPr>
          <w:b/>
          <w:bCs/>
          <w:sz w:val="28"/>
          <w:szCs w:val="28"/>
          <w:u w:val="single"/>
        </w:rPr>
        <w:t xml:space="preserve"> the </w:t>
      </w:r>
      <w:r w:rsidRPr="003B4FBE">
        <w:rPr>
          <w:b/>
          <w:bCs/>
          <w:sz w:val="28"/>
          <w:szCs w:val="28"/>
          <w:highlight w:val="cyan"/>
          <w:u w:val="single"/>
        </w:rPr>
        <w:t>anthropocentric deadening of being</w:t>
      </w:r>
      <w:r w:rsidRPr="00646551">
        <w:rPr>
          <w:b/>
          <w:bCs/>
          <w:sz w:val="28"/>
          <w:szCs w:val="28"/>
          <w:u w:val="single"/>
        </w:rPr>
        <w:t xml:space="preserve"> that is </w:t>
      </w:r>
      <w:r w:rsidRPr="003B4FBE">
        <w:rPr>
          <w:b/>
          <w:bCs/>
          <w:sz w:val="28"/>
          <w:szCs w:val="28"/>
          <w:highlight w:val="cyan"/>
          <w:u w:val="single"/>
        </w:rPr>
        <w:t>foisted</w:t>
      </w:r>
      <w:r w:rsidRPr="00646551">
        <w:rPr>
          <w:b/>
          <w:bCs/>
          <w:sz w:val="28"/>
          <w:szCs w:val="28"/>
          <w:u w:val="single"/>
        </w:rPr>
        <w:t xml:space="preserve"> </w:t>
      </w:r>
      <w:r w:rsidRPr="003B4FBE">
        <w:rPr>
          <w:b/>
          <w:bCs/>
          <w:sz w:val="28"/>
          <w:szCs w:val="28"/>
          <w:highlight w:val="cyan"/>
          <w:u w:val="single"/>
        </w:rPr>
        <w:t>on</w:t>
      </w:r>
      <w:r w:rsidRPr="00646551">
        <w:rPr>
          <w:b/>
          <w:bCs/>
          <w:sz w:val="28"/>
          <w:szCs w:val="28"/>
          <w:u w:val="single"/>
        </w:rPr>
        <w:t xml:space="preserve"> all </w:t>
      </w:r>
      <w:r w:rsidRPr="003B4FBE">
        <w:rPr>
          <w:b/>
          <w:bCs/>
          <w:sz w:val="28"/>
          <w:szCs w:val="28"/>
          <w:highlight w:val="cyan"/>
          <w:u w:val="single"/>
        </w:rPr>
        <w:t>nonhuman subjects within</w:t>
      </w:r>
      <w:r w:rsidRPr="00646551">
        <w:rPr>
          <w:b/>
          <w:bCs/>
          <w:sz w:val="28"/>
          <w:szCs w:val="28"/>
          <w:u w:val="single"/>
        </w:rPr>
        <w:t xml:space="preserve"> the </w:t>
      </w:r>
      <w:r w:rsidRPr="003B4FBE">
        <w:rPr>
          <w:b/>
          <w:bCs/>
          <w:sz w:val="28"/>
          <w:szCs w:val="28"/>
          <w:highlight w:val="cyan"/>
          <w:u w:val="single"/>
        </w:rPr>
        <w:t>ontological orientations of settlers</w:t>
      </w:r>
      <w:r w:rsidRPr="00646551">
        <w:rPr>
          <w:b/>
          <w:bCs/>
          <w:sz w:val="28"/>
          <w:szCs w:val="28"/>
          <w:u w:val="single"/>
        </w:rPr>
        <w:t xml:space="preserve"> - </w:t>
      </w:r>
      <w:r w:rsidRPr="00CB5747">
        <w:rPr>
          <w:b/>
          <w:bCs/>
          <w:sz w:val="28"/>
          <w:szCs w:val="28"/>
          <w:u w:val="single"/>
        </w:rPr>
        <w:t>who generally hold that the human is the subject of primary consequence.</w:t>
      </w:r>
      <w:r w:rsidRPr="00646551">
        <w:rPr>
          <w:sz w:val="16"/>
        </w:rPr>
        <w:t xml:space="preserve"> Put differently, </w:t>
      </w:r>
      <w:r w:rsidRPr="00646551">
        <w:rPr>
          <w:sz w:val="24"/>
          <w:u w:val="single"/>
        </w:rPr>
        <w:t>the settler is produced as a subject within a regime of power that 19 locates the human - and, even then, only some humans historically - as the site of ethical concern or relationality.</w:t>
      </w:r>
      <w:r w:rsidRPr="00646551">
        <w:rPr>
          <w:sz w:val="16"/>
        </w:rPr>
        <w:t xml:space="preserve"> </w:t>
      </w:r>
      <w:r w:rsidRPr="003B4FBE">
        <w:rPr>
          <w:b/>
          <w:bCs/>
          <w:sz w:val="24"/>
          <w:highlight w:val="cyan"/>
          <w:u w:val="single"/>
        </w:rPr>
        <w:t>Settler regimes</w:t>
      </w:r>
      <w:r w:rsidRPr="00646551">
        <w:rPr>
          <w:b/>
          <w:bCs/>
          <w:sz w:val="24"/>
          <w:u w:val="single"/>
        </w:rPr>
        <w:t xml:space="preserve"> of proprietorship</w:t>
      </w:r>
      <w:r w:rsidRPr="00646551">
        <w:rPr>
          <w:sz w:val="16"/>
        </w:rPr>
        <w:t xml:space="preserve"> - of possessiveness - imposed by colonization, </w:t>
      </w:r>
      <w:r w:rsidRPr="003B4FBE">
        <w:rPr>
          <w:b/>
          <w:bCs/>
          <w:sz w:val="24"/>
          <w:highlight w:val="cyan"/>
          <w:u w:val="single"/>
        </w:rPr>
        <w:t>attempt</w:t>
      </w:r>
      <w:r w:rsidRPr="00646551">
        <w:rPr>
          <w:b/>
          <w:bCs/>
          <w:sz w:val="24"/>
          <w:u w:val="single"/>
        </w:rPr>
        <w:t xml:space="preserve"> the </w:t>
      </w:r>
      <w:r w:rsidRPr="003B4FBE">
        <w:rPr>
          <w:b/>
          <w:bCs/>
          <w:sz w:val="24"/>
          <w:highlight w:val="cyan"/>
          <w:u w:val="single"/>
        </w:rPr>
        <w:t>dispossession of</w:t>
      </w:r>
      <w:r w:rsidRPr="00646551">
        <w:rPr>
          <w:b/>
          <w:bCs/>
          <w:sz w:val="24"/>
          <w:u w:val="single"/>
        </w:rPr>
        <w:t xml:space="preserve"> </w:t>
      </w:r>
      <w:r w:rsidRPr="003B4FBE">
        <w:rPr>
          <w:b/>
          <w:bCs/>
          <w:sz w:val="24"/>
          <w:highlight w:val="cyan"/>
          <w:u w:val="single"/>
        </w:rPr>
        <w:t>more</w:t>
      </w:r>
      <w:r w:rsidRPr="00646551">
        <w:rPr>
          <w:b/>
          <w:bCs/>
          <w:sz w:val="24"/>
          <w:u w:val="single"/>
        </w:rPr>
        <w:t xml:space="preserve"> </w:t>
      </w:r>
      <w:r w:rsidRPr="003B4FBE">
        <w:rPr>
          <w:b/>
          <w:bCs/>
          <w:sz w:val="24"/>
          <w:highlight w:val="cyan"/>
          <w:u w:val="single"/>
        </w:rPr>
        <w:t>than</w:t>
      </w:r>
      <w:r w:rsidRPr="00646551">
        <w:rPr>
          <w:b/>
          <w:bCs/>
          <w:sz w:val="24"/>
          <w:u w:val="single"/>
        </w:rPr>
        <w:t xml:space="preserve"> mere </w:t>
      </w:r>
      <w:r w:rsidRPr="003B4FBE">
        <w:rPr>
          <w:b/>
          <w:bCs/>
          <w:sz w:val="24"/>
          <w:highlight w:val="cyan"/>
          <w:u w:val="single"/>
        </w:rPr>
        <w:t>materialit</w:t>
      </w:r>
      <w:r w:rsidRPr="00646551">
        <w:rPr>
          <w:b/>
          <w:bCs/>
          <w:sz w:val="24"/>
          <w:u w:val="single"/>
        </w:rPr>
        <w:t>y</w:t>
      </w:r>
      <w:r w:rsidRPr="00646551">
        <w:rPr>
          <w:sz w:val="16"/>
        </w:rPr>
        <w:t xml:space="preserve">. </w:t>
      </w:r>
      <w:r w:rsidRPr="003B4FBE">
        <w:rPr>
          <w:b/>
          <w:bCs/>
          <w:sz w:val="28"/>
          <w:szCs w:val="28"/>
          <w:highlight w:val="cyan"/>
          <w:u w:val="single"/>
        </w:rPr>
        <w:t>It is</w:t>
      </w:r>
      <w:r w:rsidRPr="00646551">
        <w:rPr>
          <w:b/>
          <w:bCs/>
          <w:sz w:val="28"/>
          <w:szCs w:val="28"/>
          <w:u w:val="single"/>
        </w:rPr>
        <w:t xml:space="preserve"> also </w:t>
      </w:r>
      <w:r w:rsidRPr="003B4FBE">
        <w:rPr>
          <w:b/>
          <w:bCs/>
          <w:sz w:val="28"/>
          <w:szCs w:val="28"/>
          <w:highlight w:val="cyan"/>
          <w:u w:val="single"/>
        </w:rPr>
        <w:t>always already working to dispossess indigenous</w:t>
      </w:r>
      <w:r w:rsidRPr="00646551">
        <w:rPr>
          <w:b/>
          <w:bCs/>
          <w:sz w:val="28"/>
          <w:szCs w:val="28"/>
          <w:u w:val="single"/>
        </w:rPr>
        <w:t xml:space="preserve"> peoples </w:t>
      </w:r>
      <w:r w:rsidRPr="003B4FBE">
        <w:rPr>
          <w:b/>
          <w:bCs/>
          <w:sz w:val="28"/>
          <w:szCs w:val="28"/>
          <w:highlight w:val="cyan"/>
          <w:u w:val="single"/>
        </w:rPr>
        <w:t>of their ways of being in relation to</w:t>
      </w:r>
      <w:r w:rsidRPr="00646551">
        <w:rPr>
          <w:b/>
          <w:bCs/>
          <w:sz w:val="28"/>
          <w:szCs w:val="28"/>
          <w:u w:val="single"/>
        </w:rPr>
        <w:t xml:space="preserve"> </w:t>
      </w:r>
      <w:r w:rsidRPr="003B4FBE">
        <w:rPr>
          <w:b/>
          <w:bCs/>
          <w:sz w:val="28"/>
          <w:szCs w:val="28"/>
          <w:highlight w:val="cyan"/>
          <w:u w:val="single"/>
        </w:rPr>
        <w:t>the world</w:t>
      </w:r>
      <w:r w:rsidRPr="00646551">
        <w:rPr>
          <w:b/>
          <w:bCs/>
          <w:sz w:val="28"/>
          <w:szCs w:val="28"/>
          <w:u w:val="single"/>
        </w:rPr>
        <w:t xml:space="preserve">, </w:t>
      </w:r>
      <w:r w:rsidRPr="003B4FBE">
        <w:rPr>
          <w:b/>
          <w:bCs/>
          <w:sz w:val="28"/>
          <w:szCs w:val="28"/>
          <w:highlight w:val="cyan"/>
          <w:u w:val="single"/>
        </w:rPr>
        <w:t>their</w:t>
      </w:r>
      <w:r w:rsidRPr="00646551">
        <w:rPr>
          <w:b/>
          <w:bCs/>
          <w:sz w:val="28"/>
          <w:szCs w:val="28"/>
          <w:u w:val="single"/>
        </w:rPr>
        <w:t xml:space="preserve"> grounded </w:t>
      </w:r>
      <w:r w:rsidRPr="003B4FBE">
        <w:rPr>
          <w:b/>
          <w:bCs/>
          <w:sz w:val="28"/>
          <w:szCs w:val="28"/>
          <w:highlight w:val="cyan"/>
          <w:u w:val="single"/>
        </w:rPr>
        <w:t>understandings of responsibility to all relations</w:t>
      </w:r>
      <w:r w:rsidRPr="00646551">
        <w:rPr>
          <w:b/>
          <w:bCs/>
          <w:sz w:val="28"/>
          <w:szCs w:val="28"/>
          <w:u w:val="single"/>
        </w:rPr>
        <w:t xml:space="preserve">. </w:t>
      </w:r>
      <w:r w:rsidRPr="00646551">
        <w:rPr>
          <w:sz w:val="16"/>
        </w:rPr>
        <w:t xml:space="preserve">Aileen Moreton-Robinson asserts that the processes of settler coloniality function to “disavow and dispossess the Indigenous subject of an ontology that exists outside the logic of capital”. 20 </w:t>
      </w:r>
      <w:r w:rsidRPr="00646551">
        <w:rPr>
          <w:b/>
          <w:bCs/>
          <w:sz w:val="28"/>
          <w:szCs w:val="28"/>
          <w:u w:val="single"/>
        </w:rPr>
        <w:t xml:space="preserve">As a matter of course </w:t>
      </w:r>
      <w:r w:rsidRPr="003B4FBE">
        <w:rPr>
          <w:b/>
          <w:bCs/>
          <w:sz w:val="28"/>
          <w:szCs w:val="28"/>
          <w:highlight w:val="cyan"/>
          <w:u w:val="single"/>
        </w:rPr>
        <w:t>settler colonization attempts to eliminate</w:t>
      </w:r>
      <w:r w:rsidRPr="00646551">
        <w:rPr>
          <w:b/>
          <w:bCs/>
          <w:sz w:val="28"/>
          <w:szCs w:val="28"/>
          <w:u w:val="single"/>
        </w:rPr>
        <w:t xml:space="preserve"> </w:t>
      </w:r>
      <w:r w:rsidRPr="003B4FBE">
        <w:rPr>
          <w:b/>
          <w:bCs/>
          <w:sz w:val="28"/>
          <w:szCs w:val="28"/>
          <w:highlight w:val="cyan"/>
          <w:u w:val="single"/>
        </w:rPr>
        <w:t>indigenous</w:t>
      </w:r>
      <w:r w:rsidRPr="00646551">
        <w:rPr>
          <w:b/>
          <w:bCs/>
          <w:sz w:val="28"/>
          <w:szCs w:val="28"/>
          <w:u w:val="single"/>
        </w:rPr>
        <w:t xml:space="preserve"> peoples’ </w:t>
      </w:r>
      <w:r w:rsidRPr="003B4FBE">
        <w:rPr>
          <w:b/>
          <w:bCs/>
          <w:sz w:val="28"/>
          <w:szCs w:val="28"/>
          <w:highlight w:val="cyan"/>
          <w:u w:val="single"/>
        </w:rPr>
        <w:t>ontological alterity</w:t>
      </w:r>
      <w:r w:rsidRPr="00646551">
        <w:rPr>
          <w:b/>
          <w:bCs/>
          <w:sz w:val="28"/>
          <w:szCs w:val="28"/>
          <w:u w:val="single"/>
        </w:rPr>
        <w:t xml:space="preserve"> and subsequently </w:t>
      </w:r>
      <w:r w:rsidRPr="003B4FBE">
        <w:rPr>
          <w:b/>
          <w:bCs/>
          <w:sz w:val="28"/>
          <w:szCs w:val="28"/>
          <w:highlight w:val="cyan"/>
          <w:u w:val="single"/>
        </w:rPr>
        <w:t>to reground the colonized</w:t>
      </w:r>
      <w:r w:rsidRPr="00646551">
        <w:rPr>
          <w:b/>
          <w:bCs/>
          <w:sz w:val="28"/>
          <w:szCs w:val="28"/>
          <w:u w:val="single"/>
        </w:rPr>
        <w:t xml:space="preserve"> </w:t>
      </w:r>
      <w:r w:rsidRPr="003B4FBE">
        <w:rPr>
          <w:b/>
          <w:bCs/>
          <w:sz w:val="28"/>
          <w:szCs w:val="28"/>
          <w:highlight w:val="cyan"/>
          <w:u w:val="single"/>
        </w:rPr>
        <w:t>subject</w:t>
      </w:r>
      <w:r w:rsidRPr="00646551">
        <w:rPr>
          <w:b/>
          <w:bCs/>
          <w:sz w:val="28"/>
          <w:szCs w:val="28"/>
          <w:u w:val="single"/>
        </w:rPr>
        <w:t xml:space="preserve"> </w:t>
      </w:r>
      <w:r w:rsidRPr="003B4FBE">
        <w:rPr>
          <w:b/>
          <w:bCs/>
          <w:sz w:val="28"/>
          <w:szCs w:val="28"/>
          <w:highlight w:val="cyan"/>
          <w:u w:val="single"/>
        </w:rPr>
        <w:t>in</w:t>
      </w:r>
      <w:r w:rsidRPr="00646551">
        <w:rPr>
          <w:b/>
          <w:bCs/>
          <w:sz w:val="28"/>
          <w:szCs w:val="28"/>
          <w:u w:val="single"/>
        </w:rPr>
        <w:t xml:space="preserve"> the </w:t>
      </w:r>
      <w:r w:rsidRPr="003B4FBE">
        <w:rPr>
          <w:b/>
          <w:bCs/>
          <w:sz w:val="28"/>
          <w:szCs w:val="28"/>
          <w:highlight w:val="cyan"/>
          <w:u w:val="single"/>
        </w:rPr>
        <w:t>colonizers’ ontology</w:t>
      </w:r>
      <w:r w:rsidRPr="00646551">
        <w:rPr>
          <w:b/>
          <w:bCs/>
          <w:sz w:val="28"/>
          <w:szCs w:val="28"/>
          <w:u w:val="single"/>
        </w:rPr>
        <w:t xml:space="preserve">. </w:t>
      </w:r>
      <w:r w:rsidRPr="00646551">
        <w:rPr>
          <w:sz w:val="16"/>
        </w:rPr>
        <w:t xml:space="preserve">Duncan Campbell Scott confessed to this very aim when he suggested that the Indian Act (1876) would “solve the Indian problem” by ensuring that “there is not a single Indian in Canada that has not been absorbed into the body politic.” All difference was to be flattened 21 into the homogeneity of the settler subject. Used throughout the anglophone settler colonies, Residential Schools are a particularly vicious example of the technologies employed in the effort to dispossess indigenous children of all ontological alterity. Designed to “obliterate young children’s connections to indigenous culture”, Residential Schools simultaneously imposed 75 settler ontologies onto indigenous children. The goal, as Stephanie McMullen notes, was to 22 reproduce indigenous children as “assimilated subjects”, imbued with the values of “selfsupporting Christian farmers”. </w:t>
      </w:r>
      <w:r w:rsidRPr="00646551">
        <w:rPr>
          <w:sz w:val="24"/>
          <w:u w:val="single"/>
        </w:rPr>
        <w:t>The dispossessive drive that animates settler colonization in its 23 commodification and exploitation of the land operates at two levels simultaneously: attempting to strip indigenous peoples of both their material and ontological relationship to their territories.</w:t>
      </w:r>
      <w:r w:rsidRPr="00646551">
        <w:rPr>
          <w:sz w:val="16"/>
        </w:rPr>
        <w:t xml:space="preserve"> In a decolonial critique these processes of dispossession must not, as happens so often, be rendered as merely historic events which recede with the passage of time. Moreton-Robinson notes that overwhelmingly settler accounts of colonialism reduce dispossession to “a mere blemish on the historical record,” an event which no longer brings weight to bear on the present except as an historic grievance. Even Marx is ambivalent about the contemporary relevance of 24 the originary dispossessive movement. In the first volume of Capital he writes that primitive accumulation “is nothing else than the historical process of divorcing the producer from the means of production… it forms the pre-historic stage of capital”. Marx thus relegates the 25 material and ontological dispossessions that initiate enclosures to a discrete and historically finalized fact. Subsequent Marxist scholars have worked to temper this historicizing tendency somewhat. David Harvey notably asserts that the concept of ‘primitive’ accumulation is misleading as it suggests that the processes of enclosure occurred in the past. He proposes subsuming what Marx identifies as primitive accumulation within the phrase “accumulation by dispossession”, a process that he says is occurring “at a certain level” to this day. Despite 26 recognizing primitive accumulation as operating in the present, Harvey nevertheless subtly recapitulates Marx’s historicism, suggesting that dispossession through primitive accumulation 76 occurs through a series of discrete and foreclosed acts. He writes that primitive accumulation is a “necessary though ugly stage” in the developmental movement of economies. While Harvey 27 recovers primitive accumulation from the archaic past, his insistence on stadial development imparts a certain historicism to the process: suggesting that dispossession occurs as a series of singular events, the conclusion and political neutralization of which are determinable. Such an account ignores the always ongoing struggle involved in sustaining dispossession. As </w:t>
      </w:r>
      <w:r w:rsidRPr="00646551">
        <w:rPr>
          <w:sz w:val="24"/>
          <w:u w:val="single"/>
        </w:rPr>
        <w:t>MoretonRobinson notes, it “takes a great deal of work” to maintain the processes dispossessing indigenous peoples in the face of their ongoing resistance. Settler possession of the colony is 28 thus never achieved with finality; rather it is a continuous reiteration of dispossessive acts.</w:t>
      </w:r>
    </w:p>
    <w:p w14:paraId="5703D8CB" w14:textId="77777777" w:rsidR="008E0A8D" w:rsidRDefault="008E0A8D" w:rsidP="008E0A8D">
      <w:pPr>
        <w:pStyle w:val="Heading4"/>
        <w:jc w:val="both"/>
        <w:rPr>
          <w:sz w:val="28"/>
          <w:szCs w:val="24"/>
        </w:rPr>
      </w:pPr>
      <w:r>
        <w:rPr>
          <w:sz w:val="28"/>
          <w:szCs w:val="24"/>
        </w:rPr>
        <w:t xml:space="preserve">Thus, from the perspective of an Earth Centered Conscientization, I affirm Resolved: </w:t>
      </w:r>
      <w:r w:rsidRPr="00D356AF">
        <w:rPr>
          <w:sz w:val="28"/>
          <w:szCs w:val="24"/>
        </w:rPr>
        <w:t>The appropriation of outer space by private entities is unjust.</w:t>
      </w:r>
    </w:p>
    <w:p w14:paraId="49A0C441" w14:textId="77777777" w:rsidR="008E0A8D" w:rsidRPr="00AF1FFE" w:rsidRDefault="008E0A8D" w:rsidP="008E0A8D">
      <w:pPr>
        <w:pStyle w:val="Heading4"/>
        <w:jc w:val="both"/>
        <w:rPr>
          <w:sz w:val="28"/>
          <w:szCs w:val="24"/>
        </w:rPr>
      </w:pPr>
      <w:r>
        <w:rPr>
          <w:sz w:val="28"/>
          <w:szCs w:val="24"/>
        </w:rPr>
        <w:t>A</w:t>
      </w:r>
      <w:r w:rsidRPr="00AF1FFE">
        <w:rPr>
          <w:sz w:val="28"/>
          <w:szCs w:val="24"/>
        </w:rPr>
        <w:t xml:space="preserve">n Earth Centered Conscientization </w:t>
      </w:r>
      <w:r>
        <w:rPr>
          <w:sz w:val="28"/>
          <w:szCs w:val="24"/>
        </w:rPr>
        <w:t>constitutes continual relationality</w:t>
      </w:r>
      <w:r w:rsidRPr="00AF1FFE">
        <w:rPr>
          <w:sz w:val="28"/>
          <w:szCs w:val="24"/>
        </w:rPr>
        <w:t xml:space="preserve"> with Mother Earth for all beings.  </w:t>
      </w:r>
      <w:r>
        <w:rPr>
          <w:sz w:val="28"/>
          <w:szCs w:val="24"/>
        </w:rPr>
        <w:t>Collective h</w:t>
      </w:r>
      <w:r w:rsidRPr="00AF1FFE">
        <w:rPr>
          <w:sz w:val="28"/>
          <w:szCs w:val="24"/>
        </w:rPr>
        <w:t>istories and lived realities of Indigenous people all form a historical consciousness that activates sentiments of relationality and intimate stewardship. Giving voice to all our relations enables activists and organizers to dissolve colonial conceptions of a separate natural world and embark in a social web of human and non- human relations that protects the Earth.</w:t>
      </w:r>
    </w:p>
    <w:p w14:paraId="3795D80B" w14:textId="77777777" w:rsidR="008E0A8D" w:rsidRDefault="008E0A8D" w:rsidP="008E0A8D">
      <w:pPr>
        <w:jc w:val="both"/>
      </w:pPr>
      <w:r w:rsidRPr="001E4744">
        <w:rPr>
          <w:b/>
          <w:bCs/>
          <w:sz w:val="28"/>
          <w:szCs w:val="28"/>
          <w:u w:val="single"/>
        </w:rPr>
        <w:t>Klutz and Walter 18</w:t>
      </w:r>
      <w:r w:rsidRPr="001E4744">
        <w:rPr>
          <w:sz w:val="28"/>
          <w:szCs w:val="28"/>
        </w:rPr>
        <w:t xml:space="preserve"> </w:t>
      </w:r>
      <w:r>
        <w:t xml:space="preserve">(Jenalee Kluttz PhD Student, Education University of British Columbia Vancouver, British Columbia, Canada , Pierre Walter </w:t>
      </w:r>
      <w:r w:rsidRPr="005A1AC8">
        <w:t>17. THEORIZING ADULT EDUCATION, POWER AND SOCIO-ENVIRONMENTAL CHANGE A Consideration of the Climate Justice Movement</w:t>
      </w:r>
      <w:r>
        <w:t xml:space="preserve"> Page 195 – 198 INDIGENOUS FEMINISM, ENVIRONMENTAL JUSTICE, AND DECOLONIZING EDUCATION, RLA)</w:t>
      </w:r>
    </w:p>
    <w:p w14:paraId="0A8DDD17" w14:textId="77777777" w:rsidR="008E0A8D" w:rsidRDefault="008E0A8D" w:rsidP="008E0A8D">
      <w:pPr>
        <w:jc w:val="both"/>
        <w:rPr>
          <w:sz w:val="16"/>
        </w:rPr>
      </w:pPr>
      <w:r w:rsidRPr="006919E8">
        <w:rPr>
          <w:sz w:val="16"/>
        </w:rPr>
        <w:t xml:space="preserve">How then do notions of power, privilege and socio-environmental change play out in an Earth-centred positionality of place in environmental adult education? </w:t>
      </w:r>
      <w:r w:rsidRPr="00281484">
        <w:rPr>
          <w:sz w:val="24"/>
          <w:u w:val="single"/>
        </w:rPr>
        <w:t xml:space="preserve">Since we as urbanized, colonized human beings have removed ourselves so thoroughly from being able to listen to and seek advice directly from the Earth (nor could we represent knowledge gained this way in textual form), we have no choice but to turn to human theorizing once more. </w:t>
      </w:r>
      <w:r w:rsidRPr="006919E8">
        <w:rPr>
          <w:sz w:val="16"/>
        </w:rPr>
        <w:t xml:space="preserve">Here, </w:t>
      </w:r>
      <w:r w:rsidRPr="00281484">
        <w:rPr>
          <w:sz w:val="24"/>
          <w:u w:val="single"/>
        </w:rPr>
        <w:t>we look to Indigenous feminism, environmental justice, and decolonizing education for guidance. From theoretical work in Indigenous feminism, we understand that although Indigenous identities, societies and peoples are traditionally of Mother Earth, and have a history of working within an equitably differentiated gendered division of labor, and while both Indigenous men and women have been subject to genocidal colonial histories, dispossession of land and culture, White Supremacy and racism, Indigenous women also suffer additionally from systems of colonial-induced patriarchy cutting across indigeneit</w:t>
      </w:r>
      <w:r w:rsidRPr="006919E8">
        <w:rPr>
          <w:sz w:val="16"/>
        </w:rPr>
        <w:t>y. That is, “</w:t>
      </w:r>
      <w:r w:rsidRPr="008569A1">
        <w:rPr>
          <w:b/>
          <w:bCs/>
          <w:sz w:val="24"/>
          <w:u w:val="single"/>
        </w:rPr>
        <w:t>Indigenous women have endured a double erasure and (marginalization) – first, as indigenous peoples, and secondly, as women”</w:t>
      </w:r>
      <w:r w:rsidRPr="008569A1">
        <w:rPr>
          <w:sz w:val="16"/>
        </w:rPr>
        <w:t xml:space="preserve"> (Grande, 2004, p. 127). </w:t>
      </w:r>
      <w:r w:rsidRPr="008569A1">
        <w:rPr>
          <w:sz w:val="24"/>
          <w:u w:val="single"/>
        </w:rPr>
        <w:t>Thus, while maintaining an Earth-based positionality, Indigenous feminism seeks to identify and resist “the ways in which (Indigenous) women are subordinated to men and how women can be emancipated from this subordination</w:t>
      </w:r>
      <w:r w:rsidRPr="008569A1">
        <w:rPr>
          <w:sz w:val="16"/>
        </w:rPr>
        <w:t xml:space="preserve">” (Green, 2007, p. 21). </w:t>
      </w:r>
      <w:r w:rsidRPr="008569A1">
        <w:rPr>
          <w:sz w:val="24"/>
          <w:u w:val="single"/>
        </w:rPr>
        <w:t>Decolonizing education requires ,first, the historical study of human systems of oppression – settler colonialism, capitalism, patriarchy, systemic racism – which have destroyed Mother Earth and dispossessed Indigenous Peoples</w:t>
      </w:r>
      <w:r w:rsidRPr="00281484">
        <w:rPr>
          <w:sz w:val="24"/>
          <w:u w:val="single"/>
        </w:rPr>
        <w:t xml:space="preserve"> of their basic human rights to land, culture and livelihood. Second, it normally demands a recognition of direct personal complicity in these acts, not only by all present-day settler colonial peoples living on stolen lands</w:t>
      </w:r>
      <w:r w:rsidRPr="006919E8">
        <w:rPr>
          <w:sz w:val="16"/>
        </w:rPr>
        <w:t xml:space="preserve"> (e.g. Canada, U.S. Japan, China, Australia, all of Latin America, Africa), but also by those residing in colonial states built upon these genocidal and environmentally catastrophic histories (England, Spain, France, Belgium, Italy, Netherlands, Portugal). </w:t>
      </w:r>
      <w:r w:rsidRPr="003B4FBE">
        <w:rPr>
          <w:b/>
          <w:bCs/>
          <w:sz w:val="24"/>
          <w:highlight w:val="cyan"/>
          <w:u w:val="single"/>
        </w:rPr>
        <w:t>An ‘Earth-centred conscientization’</w:t>
      </w:r>
      <w:r w:rsidRPr="00281484">
        <w:rPr>
          <w:b/>
          <w:bCs/>
          <w:sz w:val="24"/>
          <w:u w:val="single"/>
        </w:rPr>
        <w:t xml:space="preserve"> of adult learners </w:t>
      </w:r>
      <w:r w:rsidRPr="003B4FBE">
        <w:rPr>
          <w:b/>
          <w:bCs/>
          <w:sz w:val="24"/>
          <w:highlight w:val="cyan"/>
          <w:u w:val="single"/>
        </w:rPr>
        <w:t>continues through</w:t>
      </w:r>
      <w:r w:rsidRPr="00281484">
        <w:rPr>
          <w:b/>
          <w:bCs/>
          <w:sz w:val="24"/>
          <w:u w:val="single"/>
        </w:rPr>
        <w:t xml:space="preserve"> the </w:t>
      </w:r>
      <w:r w:rsidRPr="003B4FBE">
        <w:rPr>
          <w:b/>
          <w:bCs/>
          <w:sz w:val="24"/>
          <w:highlight w:val="cyan"/>
          <w:u w:val="single"/>
        </w:rPr>
        <w:t>histories and lived realities of Indigenous</w:t>
      </w:r>
      <w:r w:rsidRPr="00281484">
        <w:rPr>
          <w:b/>
          <w:bCs/>
          <w:sz w:val="24"/>
          <w:u w:val="single"/>
        </w:rPr>
        <w:t xml:space="preserve">, poor, and racialized </w:t>
      </w:r>
      <w:r w:rsidRPr="003B4FBE">
        <w:rPr>
          <w:b/>
          <w:bCs/>
          <w:sz w:val="24"/>
          <w:highlight w:val="cyan"/>
          <w:u w:val="single"/>
        </w:rPr>
        <w:t>people bearing</w:t>
      </w:r>
      <w:r w:rsidRPr="00281484">
        <w:rPr>
          <w:b/>
          <w:bCs/>
          <w:sz w:val="24"/>
          <w:u w:val="single"/>
        </w:rPr>
        <w:t xml:space="preserve"> the costs of toxic waste, polluted water, and climate change; that is, of environmental racism, classism and </w:t>
      </w:r>
      <w:r w:rsidRPr="003B4FBE">
        <w:rPr>
          <w:b/>
          <w:bCs/>
          <w:sz w:val="24"/>
          <w:highlight w:val="cyan"/>
          <w:u w:val="single"/>
        </w:rPr>
        <w:t>oppression</w:t>
      </w:r>
      <w:r w:rsidRPr="006919E8">
        <w:rPr>
          <w:sz w:val="16"/>
        </w:rPr>
        <w:t xml:space="preserve"> (Irlbacher-Fox, 2014). Third, </w:t>
      </w:r>
      <w:r w:rsidRPr="003B4FBE">
        <w:rPr>
          <w:b/>
          <w:bCs/>
          <w:sz w:val="24"/>
          <w:highlight w:val="cyan"/>
          <w:u w:val="single"/>
        </w:rPr>
        <w:t>decolonizing education recognizes</w:t>
      </w:r>
      <w:r w:rsidRPr="00281484">
        <w:rPr>
          <w:b/>
          <w:bCs/>
          <w:sz w:val="24"/>
          <w:u w:val="single"/>
        </w:rPr>
        <w:t xml:space="preserve"> that </w:t>
      </w:r>
      <w:r w:rsidRPr="003B4FBE">
        <w:rPr>
          <w:b/>
          <w:bCs/>
          <w:sz w:val="24"/>
          <w:highlight w:val="cyan"/>
          <w:u w:val="single"/>
        </w:rPr>
        <w:t>Indigenous Peoples have been defending the Earth</w:t>
      </w:r>
      <w:r w:rsidRPr="00281484">
        <w:rPr>
          <w:b/>
          <w:bCs/>
          <w:sz w:val="24"/>
          <w:u w:val="single"/>
        </w:rPr>
        <w:t xml:space="preserve"> and their very lands, lives, cultures, livelihood, human rights and identity against the violent onslaught of colonialism continuously for almost 600 years, continue to struggle today for the restoration of stolen ancestral lands, and are actively working to recover scared sites and cultural knowledge ripped away from them by non-Indigenous People</w:t>
      </w:r>
      <w:r w:rsidRPr="006919E8">
        <w:rPr>
          <w:sz w:val="16"/>
        </w:rPr>
        <w:t xml:space="preserve"> (Tuck &amp; Yang, 2012). Finally, </w:t>
      </w:r>
      <w:r w:rsidRPr="003B4FBE">
        <w:rPr>
          <w:b/>
          <w:bCs/>
          <w:sz w:val="28"/>
          <w:szCs w:val="28"/>
          <w:highlight w:val="cyan"/>
          <w:u w:val="single"/>
        </w:rPr>
        <w:t>with</w:t>
      </w:r>
      <w:r w:rsidRPr="00281484">
        <w:rPr>
          <w:b/>
          <w:bCs/>
          <w:sz w:val="28"/>
          <w:szCs w:val="28"/>
          <w:u w:val="single"/>
        </w:rPr>
        <w:t xml:space="preserve"> this </w:t>
      </w:r>
      <w:r w:rsidRPr="003B4FBE">
        <w:rPr>
          <w:b/>
          <w:bCs/>
          <w:sz w:val="28"/>
          <w:szCs w:val="28"/>
          <w:highlight w:val="cyan"/>
          <w:u w:val="single"/>
        </w:rPr>
        <w:t>historical</w:t>
      </w:r>
      <w:r w:rsidRPr="00281484">
        <w:rPr>
          <w:b/>
          <w:bCs/>
          <w:sz w:val="28"/>
          <w:szCs w:val="28"/>
          <w:u w:val="single"/>
        </w:rPr>
        <w:t xml:space="preserve"> </w:t>
      </w:r>
      <w:r w:rsidRPr="003B4FBE">
        <w:rPr>
          <w:b/>
          <w:bCs/>
          <w:sz w:val="28"/>
          <w:szCs w:val="28"/>
          <w:highlight w:val="cyan"/>
          <w:u w:val="single"/>
        </w:rPr>
        <w:t>consciousness in place</w:t>
      </w:r>
      <w:r w:rsidRPr="00281484">
        <w:rPr>
          <w:b/>
          <w:bCs/>
          <w:sz w:val="28"/>
          <w:szCs w:val="28"/>
          <w:u w:val="single"/>
        </w:rPr>
        <w:t xml:space="preserve">, </w:t>
      </w:r>
      <w:r w:rsidRPr="003B4FBE">
        <w:rPr>
          <w:b/>
          <w:bCs/>
          <w:sz w:val="28"/>
          <w:szCs w:val="28"/>
          <w:highlight w:val="cyan"/>
          <w:u w:val="single"/>
        </w:rPr>
        <w:t>the question becomes how to re-establish a personal</w:t>
      </w:r>
      <w:r w:rsidRPr="00281484">
        <w:rPr>
          <w:b/>
          <w:bCs/>
          <w:sz w:val="28"/>
          <w:szCs w:val="28"/>
          <w:u w:val="single"/>
        </w:rPr>
        <w:t xml:space="preserve"> </w:t>
      </w:r>
      <w:r w:rsidRPr="003B4FBE">
        <w:rPr>
          <w:b/>
          <w:bCs/>
          <w:sz w:val="28"/>
          <w:szCs w:val="28"/>
          <w:highlight w:val="cyan"/>
          <w:u w:val="single"/>
        </w:rPr>
        <w:t>relationship with Mother Earth for all peoples</w:t>
      </w:r>
      <w:r w:rsidRPr="00281484">
        <w:rPr>
          <w:b/>
          <w:bCs/>
          <w:sz w:val="28"/>
          <w:szCs w:val="28"/>
          <w:u w:val="single"/>
        </w:rPr>
        <w:t xml:space="preserve"> (Plumwood, 2003), and for non-Indigenous people, how to develop a respectful and humble relationship with </w:t>
      </w:r>
      <w:r w:rsidRPr="003B4FBE">
        <w:rPr>
          <w:b/>
          <w:bCs/>
          <w:sz w:val="28"/>
          <w:szCs w:val="28"/>
          <w:highlight w:val="cyan"/>
          <w:u w:val="single"/>
        </w:rPr>
        <w:t>Indigenous Peoples</w:t>
      </w:r>
      <w:r w:rsidRPr="00281484">
        <w:rPr>
          <w:b/>
          <w:bCs/>
          <w:sz w:val="28"/>
          <w:szCs w:val="28"/>
          <w:u w:val="single"/>
        </w:rPr>
        <w:t xml:space="preserve">, who </w:t>
      </w:r>
      <w:r w:rsidRPr="003B4FBE">
        <w:rPr>
          <w:b/>
          <w:bCs/>
          <w:sz w:val="28"/>
          <w:szCs w:val="28"/>
          <w:highlight w:val="cyan"/>
          <w:u w:val="single"/>
        </w:rPr>
        <w:t>are</w:t>
      </w:r>
      <w:r w:rsidRPr="00281484">
        <w:rPr>
          <w:b/>
          <w:bCs/>
          <w:sz w:val="28"/>
          <w:szCs w:val="28"/>
          <w:u w:val="single"/>
        </w:rPr>
        <w:t xml:space="preserve"> at once our </w:t>
      </w:r>
      <w:r w:rsidRPr="003B4FBE">
        <w:rPr>
          <w:b/>
          <w:bCs/>
          <w:sz w:val="28"/>
          <w:szCs w:val="28"/>
          <w:highlight w:val="cyan"/>
          <w:u w:val="single"/>
        </w:rPr>
        <w:t>teachers and ‘co-resisters’</w:t>
      </w:r>
      <w:r w:rsidRPr="00281484">
        <w:rPr>
          <w:b/>
          <w:bCs/>
          <w:sz w:val="28"/>
          <w:szCs w:val="28"/>
          <w:u w:val="single"/>
        </w:rPr>
        <w:t xml:space="preserve"> as well as co-advocates for the return of stolen lands, the struggle against climate injustice, capitalism, racism and patriarchy, and the struggle for reconciliation and the healing of the Earth</w:t>
      </w:r>
      <w:r w:rsidRPr="006919E8">
        <w:rPr>
          <w:sz w:val="16"/>
        </w:rPr>
        <w:t xml:space="preserve">. </w:t>
      </w:r>
      <w:r w:rsidRPr="006919E8">
        <w:rPr>
          <w:sz w:val="24"/>
          <w:u w:val="single"/>
        </w:rPr>
        <w:t>The Tsleil-Waututh Nation leading the movement against Trans Mountain are Sklilwkta or ‘People of the Inlet’</w:t>
      </w:r>
      <w:r w:rsidRPr="006919E8">
        <w:rPr>
          <w:sz w:val="16"/>
        </w:rPr>
        <w:t>: they are among the people most directly impacted by the pipeline construction and potential oil spills</w:t>
      </w:r>
      <w:r w:rsidRPr="006919E8">
        <w:rPr>
          <w:b/>
          <w:bCs/>
          <w:sz w:val="16"/>
        </w:rPr>
        <w:t xml:space="preserve">. </w:t>
      </w:r>
      <w:r w:rsidRPr="006919E8">
        <w:rPr>
          <w:b/>
          <w:bCs/>
          <w:sz w:val="24"/>
          <w:u w:val="single"/>
        </w:rPr>
        <w:t>As people of the water, protection of the water is not simply a moral or ethical mandate, it is protection of self, of identity and existence, as well as a spiritual duty.</w:t>
      </w:r>
      <w:r w:rsidRPr="006919E8">
        <w:rPr>
          <w:sz w:val="16"/>
        </w:rPr>
        <w:t xml:space="preserve"> Yet all </w:t>
      </w:r>
      <w:r w:rsidRPr="006919E8">
        <w:rPr>
          <w:sz w:val="24"/>
          <w:u w:val="single"/>
        </w:rPr>
        <w:t>Tsleil-Waututh people do not experience their relationship to the water and the powers that threaten it in the same way: intersections of gender, “kinship, age, wealth, race, religion, political situation, and other characteristics affect and frame what one experiences as an indigenous person</w:t>
      </w:r>
      <w:r w:rsidRPr="006919E8">
        <w:rPr>
          <w:sz w:val="16"/>
        </w:rPr>
        <w:t xml:space="preserve">” (Whyte, 2014, p. 604), just like any other. </w:t>
      </w:r>
      <w:r w:rsidRPr="006919E8">
        <w:rPr>
          <w:b/>
          <w:bCs/>
          <w:sz w:val="28"/>
          <w:szCs w:val="28"/>
          <w:u w:val="single"/>
        </w:rPr>
        <w:t>The positionality of Indigenous women within Tsleil-Waututh culture grants them particular understandings, identities, relations and responsibilities to water, similar to those they might have to children, elders or other family members</w:t>
      </w:r>
      <w:r w:rsidRPr="006919E8">
        <w:rPr>
          <w:sz w:val="16"/>
        </w:rPr>
        <w:t xml:space="preserve">. </w:t>
      </w:r>
      <w:r w:rsidRPr="006919E8">
        <w:rPr>
          <w:sz w:val="24"/>
          <w:u w:val="single"/>
        </w:rPr>
        <w:t>Starting with water in the womb, water is thought of as life-giving and life-sustaining, and as such, women have a special duty to protect this relation. Of course, not all Indigenous women take up this responsibility, but elders acting as leaders of the movement often speak of this connection</w:t>
      </w:r>
      <w:r w:rsidRPr="006919E8">
        <w:rPr>
          <w:sz w:val="16"/>
        </w:rPr>
        <w:t xml:space="preserve">. </w:t>
      </w:r>
      <w:r w:rsidRPr="006919E8">
        <w:rPr>
          <w:sz w:val="24"/>
          <w:u w:val="single"/>
        </w:rPr>
        <w:t>When Indigenous women within the movement talk of their sacred duty to protect the water, they speak of it quite differently from non-Indigenous women or others who might see water as life-sustaining, but not as a living relation</w:t>
      </w:r>
      <w:r w:rsidRPr="006919E8">
        <w:rPr>
          <w:sz w:val="16"/>
        </w:rPr>
        <w:t xml:space="preserve">. </w:t>
      </w:r>
      <w:r w:rsidRPr="006919E8">
        <w:rPr>
          <w:b/>
          <w:bCs/>
          <w:sz w:val="24"/>
          <w:u w:val="single"/>
        </w:rPr>
        <w:t>These different positionalities both embody and create different types of learning and knowledge generation and exchange within and from the movement. A non-Indigenous woman may resist the pipeline to protect the water as a social or moral responsibility, while an Indigenous woman struggles against colonial ideas that challenge her ability to do her spiritual or cultural duty to a relation (water</w:t>
      </w:r>
      <w:r w:rsidRPr="006919E8">
        <w:rPr>
          <w:sz w:val="16"/>
        </w:rPr>
        <w:t xml:space="preserve">). Thus, </w:t>
      </w:r>
      <w:r w:rsidRPr="006919E8">
        <w:rPr>
          <w:sz w:val="24"/>
          <w:u w:val="single"/>
        </w:rPr>
        <w:t xml:space="preserve">for a non-Indigenous woman, protecting the water may bring about social or environmental consciousness, while for an Indigenous woman, it may support cultural learning and reconnection to spiritual practice. In the same sense, abuses of power, marginalization and oppression are not experienced by non-Indigenous women (or men) in quite the same way. </w:t>
      </w:r>
      <w:r w:rsidRPr="006919E8">
        <w:rPr>
          <w:sz w:val="16"/>
        </w:rPr>
        <w:t xml:space="preserve">However, by working side-by-side in the movements, these </w:t>
      </w:r>
      <w:r w:rsidRPr="008569A1">
        <w:rPr>
          <w:b/>
          <w:bCs/>
          <w:sz w:val="28"/>
          <w:szCs w:val="28"/>
          <w:u w:val="single"/>
        </w:rPr>
        <w:t>adults co-enact a decolonizing education, learning from each other, questioning, revealing, undoing and replacing the hegemony of colonial truths with new knowledge of Indigenous history, epistemologies, colonialism, Earth-centered positionality and relations.</w:t>
      </w:r>
      <w:r w:rsidRPr="008569A1">
        <w:rPr>
          <w:sz w:val="16"/>
          <w:szCs w:val="28"/>
        </w:rPr>
        <w:t xml:space="preserve"> </w:t>
      </w:r>
      <w:r w:rsidRPr="008569A1">
        <w:rPr>
          <w:b/>
          <w:bCs/>
          <w:sz w:val="28"/>
          <w:szCs w:val="28"/>
          <w:u w:val="single"/>
        </w:rPr>
        <w:t>Decolonizing education places human identity and social action into a web of both human and non-human relations - water, land, air, plants, animals - who cannot then be considered exploitable natural 'resources', and whom we are obligated to protect from</w:t>
      </w:r>
      <w:r w:rsidRPr="006919E8">
        <w:rPr>
          <w:b/>
          <w:bCs/>
          <w:sz w:val="28"/>
          <w:szCs w:val="28"/>
          <w:u w:val="single"/>
        </w:rPr>
        <w:t xml:space="preserve"> harm</w:t>
      </w:r>
      <w:r w:rsidRPr="006919E8">
        <w:rPr>
          <w:sz w:val="16"/>
          <w:szCs w:val="28"/>
        </w:rPr>
        <w:t xml:space="preserve"> </w:t>
      </w:r>
      <w:r w:rsidRPr="006919E8">
        <w:rPr>
          <w:sz w:val="16"/>
        </w:rPr>
        <w:t xml:space="preserve">(Adams, 2003). Thus, </w:t>
      </w:r>
      <w:r w:rsidRPr="006919E8">
        <w:rPr>
          <w:sz w:val="24"/>
          <w:u w:val="single"/>
        </w:rPr>
        <w:t>'water protector' becomes</w:t>
      </w:r>
      <w:r w:rsidRPr="006919E8">
        <w:rPr>
          <w:sz w:val="16"/>
        </w:rPr>
        <w:t xml:space="preserve"> not only a name, but also an identity, a relation, </w:t>
      </w:r>
      <w:r w:rsidRPr="006919E8">
        <w:rPr>
          <w:sz w:val="24"/>
          <w:u w:val="single"/>
        </w:rPr>
        <w:t xml:space="preserve">a sacred duty, and a way of being. Centering Indigenous voices and leadership, activists and organizers are able to reflect on differences of oppression, identity, and ways of being, </w:t>
      </w:r>
      <w:r w:rsidRPr="006919E8">
        <w:rPr>
          <w:b/>
          <w:bCs/>
          <w:sz w:val="24"/>
          <w:u w:val="single"/>
        </w:rPr>
        <w:t>as well as their roles within the movement and their own positioning as part of the collective we in relation to place</w:t>
      </w:r>
      <w:r w:rsidRPr="006919E8">
        <w:rPr>
          <w:b/>
          <w:bCs/>
          <w:sz w:val="16"/>
        </w:rPr>
        <w:t xml:space="preserve">. </w:t>
      </w:r>
      <w:r w:rsidRPr="006919E8">
        <w:rPr>
          <w:sz w:val="16"/>
        </w:rPr>
        <w:t xml:space="preserve">Non-Indigenous climate justice activists in B.C. also have strong ties to land and water, sea, and sky, based on livelihood, life history, spirituality and identity. Some depend on agricultural production, fishing or coastal tourism to support themselves. </w:t>
      </w:r>
      <w:r w:rsidRPr="006919E8">
        <w:rPr>
          <w:b/>
          <w:bCs/>
          <w:sz w:val="24"/>
          <w:u w:val="single"/>
        </w:rPr>
        <w:t>Many feel a deep spiritual connection to the immense beauty of B.C.'s landscapes and wild spaces</w:t>
      </w:r>
      <w:r w:rsidRPr="006919E8">
        <w:rPr>
          <w:sz w:val="16"/>
        </w:rPr>
        <w:t xml:space="preserve">; others value the opportunities affored by the land and sea for hiking, kayaking, skiing, hunting, camping, boating or fishing. </w:t>
      </w:r>
      <w:r w:rsidRPr="006919E8">
        <w:rPr>
          <w:sz w:val="24"/>
          <w:u w:val="single"/>
        </w:rPr>
        <w:t>Some ties are shallow, some deep, some cultural, others spiritual or material. Some believe in rights to property and ownership; others see open, un-owned lands for all. However, in learning to see through a decolonizing lens, these and other adults in the movement begin to better understand the situated nature of power in relation to place and Indigenous peoples</w:t>
      </w:r>
      <w:r w:rsidRPr="006919E8">
        <w:rPr>
          <w:sz w:val="16"/>
        </w:rPr>
        <w:t xml:space="preserve">. </w:t>
      </w:r>
      <w:r w:rsidRPr="003B4FBE">
        <w:rPr>
          <w:b/>
          <w:bCs/>
          <w:sz w:val="28"/>
          <w:szCs w:val="28"/>
          <w:highlight w:val="cyan"/>
          <w:u w:val="single"/>
        </w:rPr>
        <w:t>New knowledge uncovers our colonial</w:t>
      </w:r>
      <w:r w:rsidRPr="006919E8">
        <w:rPr>
          <w:b/>
          <w:bCs/>
          <w:sz w:val="28"/>
          <w:szCs w:val="28"/>
          <w:u w:val="single"/>
        </w:rPr>
        <w:t xml:space="preserve"> </w:t>
      </w:r>
      <w:r w:rsidRPr="003B4FBE">
        <w:rPr>
          <w:b/>
          <w:bCs/>
          <w:sz w:val="28"/>
          <w:szCs w:val="28"/>
          <w:highlight w:val="cyan"/>
          <w:u w:val="single"/>
        </w:rPr>
        <w:t>mindset toward the Earth</w:t>
      </w:r>
      <w:r w:rsidRPr="006919E8">
        <w:rPr>
          <w:b/>
          <w:bCs/>
          <w:sz w:val="28"/>
          <w:szCs w:val="28"/>
          <w:u w:val="single"/>
        </w:rPr>
        <w:t xml:space="preserve">, where </w:t>
      </w:r>
      <w:r w:rsidRPr="003B4FBE">
        <w:rPr>
          <w:b/>
          <w:bCs/>
          <w:sz w:val="28"/>
          <w:szCs w:val="28"/>
          <w:highlight w:val="cyan"/>
          <w:u w:val="single"/>
        </w:rPr>
        <w:t>people's relations</w:t>
      </w:r>
      <w:r w:rsidRPr="006919E8">
        <w:rPr>
          <w:b/>
          <w:bCs/>
          <w:sz w:val="28"/>
          <w:szCs w:val="28"/>
          <w:u w:val="single"/>
        </w:rPr>
        <w:t xml:space="preserve"> </w:t>
      </w:r>
      <w:r w:rsidRPr="003B4FBE">
        <w:rPr>
          <w:b/>
          <w:bCs/>
          <w:sz w:val="28"/>
          <w:szCs w:val="28"/>
          <w:highlight w:val="cyan"/>
          <w:u w:val="single"/>
        </w:rPr>
        <w:t>with nature are</w:t>
      </w:r>
      <w:r w:rsidRPr="006919E8">
        <w:rPr>
          <w:b/>
          <w:bCs/>
          <w:sz w:val="28"/>
          <w:szCs w:val="28"/>
          <w:u w:val="single"/>
        </w:rPr>
        <w:t xml:space="preserve"> controlled by oil companies, governments, courts, rich white men, etc. </w:t>
      </w:r>
      <w:r w:rsidRPr="003B4FBE">
        <w:rPr>
          <w:b/>
          <w:bCs/>
          <w:sz w:val="28"/>
          <w:szCs w:val="28"/>
          <w:highlight w:val="cyan"/>
          <w:u w:val="single"/>
        </w:rPr>
        <w:t>working against, rather than with, nature</w:t>
      </w:r>
      <w:r w:rsidRPr="006919E8">
        <w:rPr>
          <w:sz w:val="16"/>
          <w:szCs w:val="28"/>
        </w:rPr>
        <w:t xml:space="preserve"> </w:t>
      </w:r>
      <w:r w:rsidRPr="006919E8">
        <w:rPr>
          <w:sz w:val="16"/>
        </w:rPr>
        <w:t xml:space="preserve">(Adams, 2003). </w:t>
      </w:r>
      <w:r w:rsidRPr="006919E8">
        <w:rPr>
          <w:sz w:val="24"/>
          <w:u w:val="single"/>
        </w:rPr>
        <w:t>Through a decolonizing lens, this knowledge is not limited to the present - where the fossil fuel industry is controlling relationships to land with implications for human and non-human futures - but also extends to the past teaching lessons of the reality of colonization that has controlled Indigenous communities' relationships to the land for hundreds of years.</w:t>
      </w:r>
      <w:r w:rsidRPr="006919E8">
        <w:rPr>
          <w:sz w:val="16"/>
        </w:rPr>
        <w:t xml:space="preserve"> </w:t>
      </w:r>
      <w:r w:rsidRPr="006919E8">
        <w:rPr>
          <w:sz w:val="24"/>
          <w:u w:val="single"/>
        </w:rPr>
        <w:t>Positionality in relation to place is complex and varied among adults, in part depending on the extent to which their livelihood is place-based.</w:t>
      </w:r>
      <w:r w:rsidRPr="006919E8">
        <w:rPr>
          <w:sz w:val="16"/>
        </w:rPr>
        <w:t xml:space="preserve"> For some, the Trans Mountain project is understood as both an immediate and future threat to ocean- and land-based livelihood because of oil spills, tanker traffic through marine ecosystems, and the effects of climate change, including sea level rise, acidification and warming. An understanding of environmental justice as integral to decolonizing education highlights these and other positionalities. Wealth, power and education may allow some to shift livelihood in the case of an oil spill or sea levels rise; poorer coastal fishing communities may not have the means to do so. A non-Indigenous organizer working in the coastal tourism industry may be more directly threatened by the pipeline than an Indigenous woman professional working in an urban office, and so on. The threat of the pipeline is experienced and learned differently - culturally, socially, spiritually and economically - depending on the intersects of social categories and positionality within the larger power structures in connection to place. Indigenous and non-Indigenous activists, for example, differ somewhat in their perspectives of the Earth’s role within the movement. </w:t>
      </w:r>
      <w:r w:rsidRPr="006919E8">
        <w:rPr>
          <w:sz w:val="24"/>
          <w:u w:val="single"/>
        </w:rPr>
        <w:t>Some colonial-settler activists, talking of protecting the non-human world (waterways, orcas, salmon, etc.), frame the Earth as a separate entity, and something to be guarded.</w:t>
      </w:r>
      <w:r w:rsidRPr="006919E8">
        <w:rPr>
          <w:sz w:val="16"/>
        </w:rPr>
        <w:t xml:space="preserve"> </w:t>
      </w:r>
      <w:r w:rsidRPr="006919E8">
        <w:rPr>
          <w:b/>
          <w:bCs/>
          <w:sz w:val="24"/>
          <w:u w:val="single"/>
        </w:rPr>
        <w:t xml:space="preserve">By contrast, </w:t>
      </w:r>
      <w:r w:rsidRPr="008569A1">
        <w:rPr>
          <w:b/>
          <w:bCs/>
          <w:sz w:val="24"/>
          <w:u w:val="single"/>
        </w:rPr>
        <w:t>Indigenous leaders not only speak of a responsibility to protect their relations, but also acknowledge the non-human world’s participation in the struggle</w:t>
      </w:r>
      <w:r w:rsidRPr="006919E8">
        <w:rPr>
          <w:b/>
          <w:bCs/>
          <w:sz w:val="24"/>
          <w:u w:val="single"/>
        </w:rPr>
        <w:t>. This is done in ways as simple as recognizing the presence of trees, birds, animals, and plants in the everyday events and activities of resistance</w:t>
      </w:r>
      <w:r w:rsidRPr="006919E8">
        <w:rPr>
          <w:sz w:val="16"/>
        </w:rPr>
        <w:t xml:space="preserve">. It </w:t>
      </w:r>
      <w:r w:rsidRPr="006919E8">
        <w:rPr>
          <w:sz w:val="24"/>
          <w:u w:val="single"/>
        </w:rPr>
        <w:t>might mean drawing attention to eagles flying overhead who are watching over protest marches and rallies, or, before a protest action, acknowledging the history of a place; not only human histories, but also histories of other beings</w:t>
      </w:r>
      <w:r w:rsidRPr="006919E8">
        <w:rPr>
          <w:sz w:val="16"/>
        </w:rPr>
        <w:t xml:space="preserve">. In this way, </w:t>
      </w:r>
      <w:r w:rsidRPr="008569A1">
        <w:rPr>
          <w:b/>
          <w:bCs/>
          <w:sz w:val="24"/>
          <w:u w:val="single"/>
        </w:rPr>
        <w:t>the non-human world is included in the movement rather than simply being a beneficiary of it, giving voice to ‘all our relations’, not just human voices. These recognitions and inclusions provide moments of learning where activists and organizers are encouraged to question colonial conceptions of a separate non-human world.</w:t>
      </w:r>
      <w:r w:rsidRPr="008569A1">
        <w:rPr>
          <w:sz w:val="16"/>
        </w:rPr>
        <w:t xml:space="preserve"> </w:t>
      </w:r>
      <w:r w:rsidRPr="008569A1">
        <w:rPr>
          <w:b/>
          <w:bCs/>
          <w:sz w:val="24"/>
          <w:u w:val="single"/>
        </w:rPr>
        <w:t>Through learning from Indigenous leadership, the Earth and non-human relations are moved from the margins to “take their place as narrative subjects in a speaking and participating land, full of narratives and mythic voices” (Plumwood, 2003, p. 67). Inviting the Earth to be part of the conversation teaches an Earth-centred positionality, facilitated by Indigenous leaders and others who recognize the Earth’s agency</w:t>
      </w:r>
      <w:r w:rsidRPr="006919E8">
        <w:rPr>
          <w:b/>
          <w:bCs/>
          <w:sz w:val="24"/>
          <w:u w:val="single"/>
        </w:rPr>
        <w:t xml:space="preserve"> and challenge a colonial ‘deafness’ to the non-human world</w:t>
      </w:r>
      <w:r w:rsidRPr="006919E8">
        <w:rPr>
          <w:sz w:val="16"/>
        </w:rPr>
        <w:t xml:space="preserve"> (Plumwood, 2003). In doing so, they begin a decolonizing dialogue in environmental adult education in which the Earth is an inseparable part of adult learning and education, culture, community, identity and human existence.</w:t>
      </w:r>
    </w:p>
    <w:p w14:paraId="7F676C94" w14:textId="77777777" w:rsidR="008E0A8D" w:rsidRPr="00537BC1" w:rsidRDefault="008E0A8D" w:rsidP="008E0A8D">
      <w:pPr>
        <w:pStyle w:val="Heading4"/>
        <w:rPr>
          <w:sz w:val="18"/>
          <w:szCs w:val="24"/>
        </w:rPr>
      </w:pPr>
      <w:r w:rsidRPr="00537BC1">
        <w:rPr>
          <w:sz w:val="28"/>
          <w:szCs w:val="24"/>
        </w:rPr>
        <w:t xml:space="preserve">You’re an ethical facilitator and your role should be to prioritize an ethical consciousness formation.  </w:t>
      </w:r>
    </w:p>
    <w:p w14:paraId="3DBD76EE" w14:textId="77777777" w:rsidR="008E0A8D" w:rsidRPr="002D772B" w:rsidRDefault="008E0A8D" w:rsidP="008E0A8D">
      <w:pPr>
        <w:pStyle w:val="Heading4"/>
        <w:jc w:val="both"/>
        <w:rPr>
          <w:sz w:val="28"/>
          <w:szCs w:val="24"/>
        </w:rPr>
      </w:pPr>
      <w:r w:rsidRPr="002D772B">
        <w:rPr>
          <w:sz w:val="28"/>
          <w:szCs w:val="24"/>
        </w:rPr>
        <w:t>Debate is a place of consciousness formation – all processes of observation and measurement endemic to their research model contribute to our understanding of a subject that stands as an outside of observer to an external physical world.  Our intervention in the curriculum is necessary to recalibrate how we formulate and understand consciousness by situating it within the natural world instead of against it.</w:t>
      </w:r>
    </w:p>
    <w:p w14:paraId="28886A65" w14:textId="77777777" w:rsidR="008E0A8D" w:rsidRDefault="008E0A8D" w:rsidP="008E0A8D">
      <w:pPr>
        <w:pStyle w:val="Heading4"/>
        <w:jc w:val="both"/>
        <w:rPr>
          <w:sz w:val="28"/>
          <w:szCs w:val="24"/>
        </w:rPr>
      </w:pPr>
      <w:r w:rsidRPr="00A159F3">
        <w:rPr>
          <w:sz w:val="28"/>
          <w:szCs w:val="24"/>
        </w:rPr>
        <w:t xml:space="preserve">We must question the performative practices through which ideas and inquiry manifest. Practices of scholarship, knowing, and civic responsibility are bound to cartesian premises of observer as subject and an external world as object of study. Re modulating a conception of inquiry outside of Cartesian dogma necessitates integrating affect and cognition in processes that enable being, feeling, committing, and living in the natural world.  </w:t>
      </w:r>
    </w:p>
    <w:p w14:paraId="146667AE" w14:textId="77777777" w:rsidR="008E0A8D" w:rsidRDefault="008E0A8D" w:rsidP="008E0A8D">
      <w:pPr>
        <w:pStyle w:val="Heading3"/>
      </w:pPr>
      <w:r>
        <w:t>UV</w:t>
      </w:r>
    </w:p>
    <w:p w14:paraId="37A44086" w14:textId="77777777" w:rsidR="008E0A8D" w:rsidRPr="009A0ADE" w:rsidRDefault="008E0A8D" w:rsidP="008E0A8D">
      <w:pPr>
        <w:pStyle w:val="Heading4"/>
      </w:pPr>
      <w:r>
        <w:t xml:space="preserve">2] 1AR theory is legit – anything else means </w:t>
      </w:r>
      <w:r w:rsidRPr="002E7A36">
        <w:rPr>
          <w:u w:val="single"/>
        </w:rPr>
        <w:t xml:space="preserve">infinite abuse </w:t>
      </w:r>
      <w:r>
        <w:t xml:space="preserve">– drop the debater, competing interps, no rvis–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r w:rsidRPr="00100AB4">
        <w:t>Aff theory first – it’s a much larger strategic loss because 1min is ¼ of the 1AR vs 1/7 of the 1NC which means there’s more abuse if I’m devoting a larger fraction of time.</w:t>
      </w:r>
    </w:p>
    <w:p w14:paraId="334C2501" w14:textId="77777777" w:rsidR="008E0A8D" w:rsidRDefault="008E0A8D" w:rsidP="008E0A8D">
      <w:pPr>
        <w:pStyle w:val="Heading3"/>
      </w:pPr>
      <w:r>
        <w:t>Adv</w:t>
      </w:r>
    </w:p>
    <w:p w14:paraId="0B34666B" w14:textId="77777777" w:rsidR="008E0A8D" w:rsidRPr="00936131" w:rsidRDefault="008E0A8D" w:rsidP="008E0A8D">
      <w:pPr>
        <w:pStyle w:val="Heading4"/>
      </w:pPr>
      <w:r>
        <w:t xml:space="preserve">The advantage is </w:t>
      </w:r>
      <w:r w:rsidRPr="00DA1231">
        <w:rPr>
          <w:u w:val="single"/>
        </w:rPr>
        <w:t>Debris</w:t>
      </w:r>
      <w:r>
        <w:t>:</w:t>
      </w:r>
    </w:p>
    <w:p w14:paraId="7449BC2F" w14:textId="77777777" w:rsidR="008E0A8D" w:rsidRDefault="008E0A8D" w:rsidP="008E0A8D">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4BC54272" w14:textId="77777777" w:rsidR="008E0A8D" w:rsidRPr="008F7C7F" w:rsidRDefault="008E0A8D" w:rsidP="008E0A8D">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12" w:history="1">
        <w:r w:rsidRPr="008E3DAC">
          <w:rPr>
            <w:rStyle w:val="Hyperlink"/>
          </w:rPr>
          <w:t>https://onezero.medium.com/get-ready-for-the-kessler-syndrome-to-wreck-outer-space-7f29cfe62c3e</w:t>
        </w:r>
      </w:hyperlink>
      <w:r>
        <w:t>] Justin</w:t>
      </w:r>
    </w:p>
    <w:p w14:paraId="6992F47D" w14:textId="77777777" w:rsidR="008E0A8D" w:rsidRDefault="008E0A8D" w:rsidP="008E0A8D">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45BA60E3" w14:textId="77777777" w:rsidR="008E0A8D" w:rsidRPr="00A87F24" w:rsidRDefault="008E0A8D" w:rsidP="008E0A8D">
      <w:pPr>
        <w:pStyle w:val="Heading4"/>
        <w:rPr>
          <w:rStyle w:val="Style13ptBold"/>
          <w:b/>
          <w:bCs w:val="0"/>
        </w:rPr>
      </w:pPr>
      <w:r>
        <w:rPr>
          <w:rStyle w:val="Style13ptBold"/>
        </w:rPr>
        <w:t xml:space="preserve">Goes </w:t>
      </w:r>
      <w:r w:rsidRPr="00A73303">
        <w:rPr>
          <w:rStyle w:val="Style13ptBold"/>
        </w:rPr>
        <w:t>nuclear</w:t>
      </w:r>
      <w:r>
        <w:rPr>
          <w:rStyle w:val="Style13ptBold"/>
        </w:rPr>
        <w:t>.</w:t>
      </w:r>
    </w:p>
    <w:p w14:paraId="1A23B983" w14:textId="77777777" w:rsidR="008E0A8D" w:rsidRPr="002F7FDF" w:rsidRDefault="008E0A8D" w:rsidP="008E0A8D">
      <w:r>
        <w:t xml:space="preserve">Les </w:t>
      </w:r>
      <w:r w:rsidRPr="00335482">
        <w:rPr>
          <w:rStyle w:val="Style13ptBold"/>
        </w:rPr>
        <w:t>Johnson 14</w:t>
      </w:r>
      <w:r>
        <w:t xml:space="preserve">. </w:t>
      </w:r>
      <w:r w:rsidRPr="00335482">
        <w:t>Baen science fiction author, popular science writer, and NASA technologist.</w:t>
      </w:r>
      <w:r>
        <w:t xml:space="preserve"> </w:t>
      </w:r>
      <w:r w:rsidRPr="00335482">
        <w:t>“Living without satellites”</w:t>
      </w:r>
      <w:r>
        <w:t xml:space="preserve">. </w:t>
      </w:r>
      <w:hyperlink r:id="rId13" w:history="1">
        <w:r w:rsidRPr="005773F3">
          <w:rPr>
            <w:rStyle w:val="Hyperlink"/>
          </w:rPr>
          <w:t>https://www.baen.com/living_without_satellites</w:t>
        </w:r>
      </w:hyperlink>
      <w:r>
        <w:t xml:space="preserve">. </w:t>
      </w:r>
    </w:p>
    <w:p w14:paraId="67909048" w14:textId="77777777" w:rsidR="008E0A8D" w:rsidRDefault="008E0A8D" w:rsidP="008E0A8D">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r w:rsidRPr="00916BB1">
        <w:rPr>
          <w:rStyle w:val="Emphasis"/>
          <w:highlight w:val="green"/>
        </w:rPr>
        <w:t>whether</w:t>
      </w:r>
      <w:r w:rsidRPr="002F7FDF">
        <w:rPr>
          <w:rStyle w:val="Emphasis"/>
        </w:rPr>
        <w:t xml:space="preserve"> or not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2FFC151D" w14:textId="77777777" w:rsidR="008E0A8D" w:rsidRPr="00F601E6" w:rsidRDefault="008E0A8D" w:rsidP="008E0A8D"/>
    <w:p w14:paraId="0424E967" w14:textId="74C2D625"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5A1877"/>
    <w:multiLevelType w:val="hybridMultilevel"/>
    <w:tmpl w:val="37C4BD64"/>
    <w:lvl w:ilvl="0" w:tplc="414A2B6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62475F"/>
    <w:multiLevelType w:val="hybridMultilevel"/>
    <w:tmpl w:val="F8E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FB423D"/>
    <w:multiLevelType w:val="hybridMultilevel"/>
    <w:tmpl w:val="95B26D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76F5BFA"/>
    <w:multiLevelType w:val="hybridMultilevel"/>
    <w:tmpl w:val="9B86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0A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A8D"/>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F4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E99F94"/>
  <w14:defaultImageDpi w14:val="300"/>
  <w15:docId w15:val="{3D1BFF7B-8880-6044-A79C-822FE3E99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0A8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E0A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0A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0A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E0A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0A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0A8D"/>
  </w:style>
  <w:style w:type="character" w:customStyle="1" w:styleId="Heading1Char">
    <w:name w:val="Heading 1 Char"/>
    <w:aliases w:val="Pocket Char"/>
    <w:basedOn w:val="DefaultParagraphFont"/>
    <w:link w:val="Heading1"/>
    <w:uiPriority w:val="9"/>
    <w:rsid w:val="008E0A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0A8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0A8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E0A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0A8D"/>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8E0A8D"/>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8E0A8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E0A8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E0A8D"/>
    <w:rPr>
      <w:color w:val="auto"/>
      <w:u w:val="none"/>
    </w:rPr>
  </w:style>
  <w:style w:type="paragraph" w:styleId="DocumentMap">
    <w:name w:val="Document Map"/>
    <w:basedOn w:val="Normal"/>
    <w:link w:val="DocumentMapChar"/>
    <w:uiPriority w:val="99"/>
    <w:semiHidden/>
    <w:unhideWhenUsed/>
    <w:rsid w:val="008E0A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0A8D"/>
    <w:rPr>
      <w:rFonts w:ascii="Lucida Grande" w:hAnsi="Lucida Grande" w:cs="Lucida Grande"/>
    </w:rPr>
  </w:style>
  <w:style w:type="paragraph" w:customStyle="1" w:styleId="textbold">
    <w:name w:val="text bold"/>
    <w:basedOn w:val="Normal"/>
    <w:link w:val="Emphasis"/>
    <w:uiPriority w:val="20"/>
    <w:qFormat/>
    <w:rsid w:val="008E0A8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sz w:val="26"/>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E0A8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8E0A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en.com/living_without_satellit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ezero.medium.com/get-ready-for-the-kessler-syndrome-to-wreck-outer-space-7f29cfe62c3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space.library.uvic.ca/bitstream/handle/1828/7414/Henderson_Phil_MA_2016.pdf?sequence=3&amp;isAllowed=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getd.libs.uga.edu/pdfs/maddox_james_m_201108_ma.pdf" TargetMode="External"/><Relationship Id="rId4" Type="http://schemas.openxmlformats.org/officeDocument/2006/relationships/customXml" Target="../customXml/item4.xml"/><Relationship Id="rId9" Type="http://schemas.openxmlformats.org/officeDocument/2006/relationships/hyperlink" Target="https://www.e-ir.info/wp-content/uploads/2017/06/Critical-Epistemologies-of-Global-Politics-E-IR.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7813</Words>
  <Characters>44535</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52244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1</cp:revision>
  <dcterms:created xsi:type="dcterms:W3CDTF">2022-02-05T19:01:00Z</dcterms:created>
  <dcterms:modified xsi:type="dcterms:W3CDTF">2022-02-05T19:01:00Z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