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CFA83" w14:textId="77777777" w:rsidR="0038018C" w:rsidRDefault="0038018C" w:rsidP="0038018C">
      <w:pPr>
        <w:pStyle w:val="Heading1"/>
      </w:pPr>
      <w:r>
        <w:t>1AC</w:t>
      </w:r>
    </w:p>
    <w:p w14:paraId="4BE3761D" w14:textId="77777777" w:rsidR="0038018C" w:rsidRPr="003010D8" w:rsidRDefault="0038018C" w:rsidP="0038018C">
      <w:pPr>
        <w:pStyle w:val="Heading4"/>
      </w:pPr>
      <w:r>
        <w:t>Plan- The United States ought to recognize an unconditional right of workers to strike.</w:t>
      </w:r>
    </w:p>
    <w:p w14:paraId="7037208E" w14:textId="77777777" w:rsidR="0038018C" w:rsidRDefault="0038018C" w:rsidP="0038018C">
      <w:pPr>
        <w:pStyle w:val="Heading3"/>
      </w:pPr>
      <w:r>
        <w:t>Inherency</w:t>
      </w:r>
    </w:p>
    <w:p w14:paraId="0DE8E89E" w14:textId="77777777" w:rsidR="0038018C" w:rsidRDefault="0038018C" w:rsidP="0038018C">
      <w:pPr>
        <w:pStyle w:val="Heading4"/>
      </w:pPr>
      <w:r>
        <w:t xml:space="preserve">Unionization percentages in the US are declining. </w:t>
      </w:r>
    </w:p>
    <w:p w14:paraId="3B30A0C8" w14:textId="77777777" w:rsidR="0038018C" w:rsidRPr="002F4EF0" w:rsidRDefault="0038018C" w:rsidP="0038018C">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5394F903" w14:textId="77777777" w:rsidR="0038018C" w:rsidRPr="002F4EF0" w:rsidRDefault="0038018C" w:rsidP="0038018C">
      <w:r w:rsidRPr="002F4EF0">
        <w:t>What is the state of union membership in the United States?</w:t>
      </w:r>
      <w:r>
        <w:t xml:space="preserve"> (Loyola IB)</w:t>
      </w:r>
    </w:p>
    <w:p w14:paraId="1521D88F" w14:textId="77777777" w:rsidR="0038018C" w:rsidRPr="002F4EF0" w:rsidRDefault="0038018C" w:rsidP="0038018C">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9"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10"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4E7DB213" w14:textId="77777777" w:rsidR="0038018C" w:rsidRDefault="0038018C" w:rsidP="0038018C">
      <w:r w:rsidRPr="002F4EF0">
        <w:t>Historical </w:t>
      </w:r>
      <w:hyperlink r:id="rId11"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12"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3"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472571B9" w14:textId="77777777" w:rsidR="0038018C" w:rsidRDefault="0038018C" w:rsidP="0038018C">
      <w:r w:rsidRPr="002F4EF0">
        <w:t xml:space="preserve">Presently, </w:t>
      </w:r>
      <w:r w:rsidRPr="00F33688">
        <w:rPr>
          <w:rStyle w:val="Emphasis"/>
        </w:rPr>
        <w:t>a worker covered by a collective bargaining agreement in the U</w:t>
      </w:r>
      <w:r w:rsidRPr="00AB483B">
        <w:rPr>
          <w:rStyle w:val="Emphasis"/>
        </w:rPr>
        <w:t xml:space="preserve">nited </w:t>
      </w:r>
      <w:r w:rsidRPr="00F33688">
        <w:rPr>
          <w:rStyle w:val="Emphasis"/>
        </w:rPr>
        <w:t>S</w:t>
      </w:r>
      <w:r w:rsidRPr="00AB483B">
        <w:rPr>
          <w:rStyle w:val="Emphasis"/>
        </w:rPr>
        <w:t>tates </w:t>
      </w:r>
      <w:hyperlink r:id="rId15" w:tgtFrame="_blank" w:history="1">
        <w:r w:rsidRPr="00F33688">
          <w:rPr>
            <w:rStyle w:val="Emphasis"/>
            <w:rFonts w:eastAsiaTheme="majorEastAsia"/>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0288927D" w14:textId="77777777" w:rsidR="0038018C" w:rsidRDefault="0038018C" w:rsidP="0038018C">
      <w:pPr>
        <w:pStyle w:val="Heading4"/>
      </w:pPr>
      <w:r>
        <w:t>Under the National Labor Relations Act, the US right to strike has become meaningless with a laundry list of exceptions and loopholes that prevents effective strikes</w:t>
      </w:r>
    </w:p>
    <w:p w14:paraId="4C687570" w14:textId="77777777" w:rsidR="0038018C" w:rsidRDefault="0038018C" w:rsidP="0038018C">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5E6E3416" w14:textId="77777777" w:rsidR="0038018C" w:rsidRPr="00D72039" w:rsidRDefault="0038018C" w:rsidP="0038018C">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BA6346">
        <w:rPr>
          <w:rStyle w:val="StyleUnderline"/>
        </w:rPr>
        <w:t>To say</w:t>
      </w:r>
      <w:r w:rsidRPr="003956E2">
        <w:rPr>
          <w:rStyle w:val="StyleUnderline"/>
        </w:rPr>
        <w:t xml:space="preserve"> that </w:t>
      </w:r>
      <w:r w:rsidRPr="00BA6346">
        <w:rPr>
          <w:rStyle w:val="StyleUnderline"/>
        </w:rPr>
        <w:t>a strike is</w:t>
      </w:r>
      <w:r w:rsidRPr="003956E2">
        <w:rPr>
          <w:rStyle w:val="StyleUnderline"/>
        </w:rPr>
        <w:t xml:space="preserve"> ostensibly </w:t>
      </w:r>
      <w:r w:rsidRPr="00BA6346">
        <w:rPr>
          <w:rStyle w:val="Emphasis"/>
        </w:rPr>
        <w:t>legal</w:t>
      </w:r>
      <w:r w:rsidRPr="00BA6346">
        <w:rPr>
          <w:sz w:val="16"/>
        </w:rPr>
        <w:t>,</w:t>
      </w:r>
      <w:r w:rsidRPr="00D72039">
        <w:rPr>
          <w:sz w:val="16"/>
        </w:rPr>
        <w:t xml:space="preserve"> though, </w:t>
      </w:r>
      <w:r w:rsidRPr="00BA6346">
        <w:rPr>
          <w:rStyle w:val="StyleUnderline"/>
        </w:rPr>
        <w:t xml:space="preserve">is not to say whether it is </w:t>
      </w:r>
      <w:r w:rsidRPr="00BA6346">
        <w:rPr>
          <w:rStyle w:val="Emphasis"/>
        </w:rPr>
        <w:t>sufficiently protected</w:t>
      </w:r>
      <w:r w:rsidRPr="00BA6346">
        <w:rPr>
          <w:rStyle w:val="StyleUnderline"/>
        </w:rPr>
        <w:t xml:space="preserve"> as to make it </w:t>
      </w:r>
      <w:r w:rsidRPr="00BA6346">
        <w:rPr>
          <w:rStyle w:val="Emphasis"/>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striking is protest against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Getman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r w:rsidRPr="009D3B9E">
        <w:rPr>
          <w:rStyle w:val="Emphasis"/>
          <w:highlight w:val="cyan"/>
        </w:rPr>
        <w:t>deunionization</w:t>
      </w:r>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BA6346">
        <w:rPr>
          <w:rStyle w:val="StyleUnderline"/>
        </w:rPr>
        <w:t>the right</w:t>
      </w:r>
      <w:r w:rsidRPr="00BA6346">
        <w:rPr>
          <w:sz w:val="16"/>
        </w:rPr>
        <w:t xml:space="preserve"> is too “expensive,” however; it is that its scope </w:t>
      </w:r>
      <w:r w:rsidRPr="00BA6346">
        <w:rPr>
          <w:rStyle w:val="StyleUnderline"/>
        </w:rPr>
        <w:t xml:space="preserve">is </w:t>
      </w:r>
      <w:r w:rsidRPr="00BA6346">
        <w:rPr>
          <w:rStyle w:val="Emphasis"/>
        </w:rPr>
        <w:t>too narrow</w:t>
      </w:r>
      <w:r w:rsidRPr="00BA6346">
        <w:rPr>
          <w:sz w:val="16"/>
        </w:rPr>
        <w:t xml:space="preserve">, particularly </w:t>
      </w:r>
      <w:r w:rsidRPr="00BA6346">
        <w:rPr>
          <w:rStyle w:val="StyleUnderline"/>
        </w:rPr>
        <w:t>following the Taft-Hartley Amendments.</w:t>
      </w:r>
      <w:r w:rsidRPr="00BA6346">
        <w:rPr>
          <w:sz w:val="16"/>
        </w:rPr>
        <w:t xml:space="preserve"> </w:t>
      </w:r>
      <w:r w:rsidRPr="00BA6346">
        <w:rPr>
          <w:rStyle w:val="StyleUnderline"/>
        </w:rPr>
        <w:t>Law cabins legitimate strike activity, based on employees’ motivation, their conduct, and their targets</w:t>
      </w:r>
      <w:r w:rsidRPr="00BA6346">
        <w:rPr>
          <w:sz w:val="16"/>
        </w:rPr>
        <w:t>.</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actually </w:t>
      </w:r>
      <w:r w:rsidRPr="009D3B9E">
        <w:rPr>
          <w:rStyle w:val="StyleUnderline"/>
          <w:highlight w:val="cyan"/>
        </w:rPr>
        <w:t>change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44D11E23" w14:textId="77777777" w:rsidR="0038018C" w:rsidRDefault="0038018C" w:rsidP="0038018C">
      <w:pPr>
        <w:pStyle w:val="Heading4"/>
      </w:pPr>
      <w:r>
        <w:t>Union decline is driving economic inequality – Right to strike is key</w:t>
      </w:r>
    </w:p>
    <w:p w14:paraId="257DFF01" w14:textId="77777777" w:rsidR="0038018C" w:rsidRPr="00D7399F" w:rsidRDefault="0038018C" w:rsidP="0038018C">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Roitman &amp; Coleman. Ed Bruno is the former director of the United Electrical Radio and Machine Workers of America, and past southern director for the National Nurses Union. Peter Kellman is past president of the Southern Maine Labor Council and is currently working with the Movement Building/Education Committee of the Maine AFL-CIO. His books on labor history include Building Unions: Past, Present and Future, Pain on Their Faces, and Divided We Fall: The Story of the Paperworkers’ Union and the Future of Labor. https://bostonreview.net/forum/james-gray-pope-ed-bruno-peter-kellman-right-strike//lhs-ap]</w:t>
      </w:r>
    </w:p>
    <w:p w14:paraId="6DAC9E7B" w14:textId="77777777" w:rsidR="0038018C" w:rsidRPr="00722338" w:rsidRDefault="0038018C" w:rsidP="0038018C">
      <w:pPr>
        <w:rPr>
          <w:sz w:val="14"/>
        </w:rPr>
      </w:pPr>
      <w:r w:rsidRPr="00722338">
        <w:rPr>
          <w:sz w:val="14"/>
        </w:rPr>
        <w:t xml:space="preserve">In December 2005 </w:t>
      </w:r>
      <w:r w:rsidRPr="00E57C1D">
        <w:rPr>
          <w:rStyle w:val="StyleUnderline"/>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E57C1D">
        <w:rPr>
          <w:rStyle w:val="StyleUnderline"/>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strike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570BD9">
        <w:rPr>
          <w:rStyle w:val="StyleUnderline"/>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Edsell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Indeed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ban on secondary strikes is especially debilitating, because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a number of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570BD9">
        <w:rPr>
          <w:rStyle w:val="Emphasis"/>
          <w:highlight w:val="cyan"/>
        </w:rPr>
        <w:t>organized labor has never achieved major growth without prioritizing the right</w:t>
      </w:r>
      <w:r w:rsidRPr="00570BD9">
        <w:rPr>
          <w:rStyle w:val="Emphasis"/>
        </w:rPr>
        <w:t xml:space="preserve">s </w:t>
      </w:r>
      <w:r w:rsidRPr="00570BD9">
        <w:rPr>
          <w:rStyle w:val="Emphasis"/>
          <w:highlight w:val="cyan"/>
        </w:rPr>
        <w:t>to</w:t>
      </w:r>
      <w:r w:rsidRPr="00570BD9">
        <w:rPr>
          <w:rStyle w:val="Emphasis"/>
        </w:rPr>
        <w:t xml:space="preserve"> organize and </w:t>
      </w:r>
      <w:r w:rsidRPr="00570BD9">
        <w:rPr>
          <w:rStyle w:val="Emphasis"/>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In order to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 xml:space="preserve">sway public opinion, </w:t>
      </w:r>
      <w:r w:rsidRPr="00570BD9">
        <w:rPr>
          <w:rStyle w:val="StyleUnderline"/>
        </w:rPr>
        <w:t>but also</w:t>
      </w:r>
      <w:r w:rsidRPr="00722338">
        <w:rPr>
          <w:sz w:val="14"/>
        </w:rPr>
        <w:t xml:space="preserve">—perhaps more importantly—it </w:t>
      </w:r>
      <w:r w:rsidRPr="00570BD9">
        <w:rPr>
          <w:rStyle w:val="StyleUnderline"/>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International norms also protect the rights to organize, strike, and act in solidarity. A tremendous advance would be to bring U.S. labor law into compliance.</w:t>
      </w:r>
      <w:r w:rsidRPr="00722338">
        <w:rPr>
          <w:sz w:val="14"/>
        </w:rPr>
        <w:t xml:space="preserve"> In the meantime workers are fully justified in deploying tactics of peaceful disobedience in the course of organizing, striking, and acting in solidarity.</w:t>
      </w:r>
    </w:p>
    <w:p w14:paraId="1248BBB7" w14:textId="77777777" w:rsidR="0038018C" w:rsidRDefault="0038018C" w:rsidP="0038018C">
      <w:pPr>
        <w:pStyle w:val="Heading4"/>
      </w:pPr>
      <w:r>
        <w:t>Strikes generate support for unions – its critical to their power</w:t>
      </w:r>
    </w:p>
    <w:p w14:paraId="0B5605AB" w14:textId="77777777" w:rsidR="0038018C" w:rsidRDefault="0038018C" w:rsidP="0038018C">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Hertel-Fernandez et al,</w:t>
      </w:r>
      <w:r>
        <w:rPr>
          <w:rStyle w:val="Style13ptBold"/>
        </w:rPr>
        <w:t>.</w:t>
      </w:r>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7E242EB5" w14:textId="77777777" w:rsidR="0038018C" w:rsidRDefault="0038018C" w:rsidP="0038018C">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67446B">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r w:rsidRPr="00463DA2">
        <w:rPr>
          <w:rStyle w:val="StyleUnderline"/>
        </w:rPr>
        <w:t xml:space="preserve">that </w:t>
      </w:r>
      <w:r w:rsidRPr="009D3B9E">
        <w:rPr>
          <w:rStyle w:val="StyleUnderline"/>
        </w:rPr>
        <w:t xml:space="preserve">social movements and </w:t>
      </w:r>
      <w:r w:rsidRPr="009D3B9E">
        <w:rPr>
          <w:rStyle w:val="StyleUnderline"/>
          <w:highlight w:val="cyan"/>
        </w:rPr>
        <w:t xml:space="preserve">mobilizations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as a result of the strikes, in line with other studies of </w:t>
      </w:r>
      <w:r w:rsidRPr="009D3B9E">
        <w:rPr>
          <w:rStyle w:val="StyleUnderline"/>
          <w:highlight w:val="cyan"/>
        </w:rPr>
        <w:t>historical mobilizations and long-term changes in attitudes</w:t>
      </w:r>
      <w:r w:rsidRPr="00463DA2">
        <w:rPr>
          <w:rStyle w:val="StyleUnderline"/>
        </w:rPr>
        <w:t xml:space="preserve"> (Mazumder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w:t>
      </w:r>
    </w:p>
    <w:p w14:paraId="4D20E1CB" w14:textId="77777777" w:rsidR="0038018C" w:rsidRDefault="0038018C" w:rsidP="0038018C">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strategy—similar to the notion of “</w:t>
      </w:r>
      <w:r w:rsidRPr="001C697E">
        <w:rPr>
          <w:rStyle w:val="StyleUnderline"/>
          <w:highlight w:val="cyan"/>
        </w:rPr>
        <w:t>bargaining for the common good</w:t>
      </w:r>
      <w:r w:rsidRPr="001C697E">
        <w:rPr>
          <w:rStyle w:val="StyleUnderline"/>
        </w:rPr>
        <w:t>”—would be most likely to register effects like ours in the future (McCartin</w:t>
      </w:r>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their“managers”are ultimately elected officials. But how should we view strikes relative to the other strategies that </w:t>
      </w:r>
      <w:r w:rsidRPr="009D3B9E">
        <w:rPr>
          <w:rStyle w:val="Emphasis"/>
          <w:highlight w:val="cyan"/>
        </w:rPr>
        <w:t>public sector unions might deploy in politics</w:t>
      </w:r>
      <w:r>
        <w:t>,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w:t>
      </w:r>
    </w:p>
    <w:p w14:paraId="01831552" w14:textId="77777777" w:rsidR="0038018C" w:rsidRPr="00A540C2" w:rsidRDefault="0038018C" w:rsidP="0038018C">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1CD5A5D6" w14:textId="77777777" w:rsidR="0038018C" w:rsidRDefault="0038018C" w:rsidP="0038018C">
      <w:pPr>
        <w:pStyle w:val="Heading3"/>
      </w:pPr>
      <w:r>
        <w:t>Adv 1- Innovation</w:t>
      </w:r>
    </w:p>
    <w:p w14:paraId="4B47BB50" w14:textId="77777777" w:rsidR="0038018C" w:rsidRDefault="0038018C" w:rsidP="0038018C">
      <w:pPr>
        <w:pStyle w:val="Heading4"/>
      </w:pPr>
      <w:r w:rsidRPr="00AC6689">
        <w:t>Unions increase medical and health innovation</w:t>
      </w:r>
      <w:r>
        <w:t xml:space="preserve"> </w:t>
      </w:r>
    </w:p>
    <w:p w14:paraId="19E9D6BA" w14:textId="77777777" w:rsidR="0038018C" w:rsidRPr="00AC6689" w:rsidRDefault="0038018C" w:rsidP="0038018C">
      <w:r w:rsidRPr="00AC6689">
        <w:t xml:space="preserve">Friday, May 6, 2016, 5-6-2016, "Labor unions offer opportunity for public health innovation," No Publication, </w:t>
      </w:r>
      <w:hyperlink r:id="rId19" w:history="1">
        <w:r w:rsidRPr="00AC6689">
          <w:rPr>
            <w:rStyle w:val="Hyperlink"/>
          </w:rPr>
          <w:t>https://sph.washington.edu/news-events/news/labor-unions-offer-opportunity-public-health-innovation</w:t>
        </w:r>
      </w:hyperlink>
      <w:r>
        <w:t xml:space="preserve"> (Loyola IB)</w:t>
      </w:r>
    </w:p>
    <w:p w14:paraId="3ADF5385" w14:textId="77777777" w:rsidR="0038018C" w:rsidRPr="00AC6689" w:rsidRDefault="0038018C" w:rsidP="0038018C">
      <w:pPr>
        <w:rPr>
          <w:rStyle w:val="Emphasis"/>
        </w:rPr>
      </w:pPr>
      <w:r w:rsidRPr="002F2123">
        <w:rPr>
          <w:rStyle w:val="Emphasis"/>
          <w:highlight w:val="cyan"/>
        </w:rPr>
        <w:t>Labor unions offer opportunity for public health innovation</w:t>
      </w:r>
    </w:p>
    <w:p w14:paraId="2493E6C4" w14:textId="77777777" w:rsidR="0038018C" w:rsidRPr="00AC6689" w:rsidRDefault="0038018C" w:rsidP="0038018C">
      <w:r w:rsidRPr="00AC6689">
        <w:t>FRIDAY, MAY 6, 2016</w:t>
      </w:r>
    </w:p>
    <w:p w14:paraId="5908B1B0" w14:textId="77777777" w:rsidR="0038018C" w:rsidRPr="00AC6689" w:rsidRDefault="0038018C" w:rsidP="0038018C">
      <w:r w:rsidRPr="00AC6689">
        <w:t xml:space="preserve">A </w:t>
      </w:r>
      <w:r w:rsidRPr="00AC6689">
        <w:rPr>
          <w:rStyle w:val="Emphasis"/>
        </w:rPr>
        <w:t>U</w:t>
      </w:r>
      <w:r w:rsidRPr="00AC6689">
        <w:t xml:space="preserve">niversity of </w:t>
      </w:r>
      <w:r w:rsidRPr="002F2123">
        <w:rPr>
          <w:rStyle w:val="Emphasis"/>
          <w:highlight w:val="cyan"/>
        </w:rPr>
        <w:t>Washington School of Public Health study</w:t>
      </w:r>
      <w:r w:rsidRPr="00AC6689">
        <w:t xml:space="preserve"> finds there </w:t>
      </w:r>
      <w:r w:rsidRPr="002F2123">
        <w:rPr>
          <w:rStyle w:val="Emphasis"/>
          <w:highlight w:val="cyan"/>
        </w:rPr>
        <w:t>is untapped potential for collaboration</w:t>
      </w:r>
      <w:r w:rsidRPr="00AC6689">
        <w:rPr>
          <w:rStyle w:val="Emphasis"/>
        </w:rPr>
        <w:t xml:space="preserve"> between </w:t>
      </w:r>
      <w:r w:rsidRPr="002F2123">
        <w:rPr>
          <w:rStyle w:val="Emphasis"/>
          <w:highlight w:val="cyan"/>
        </w:rPr>
        <w:t>public health agencies and labor unions</w:t>
      </w:r>
      <w:r w:rsidRPr="00AC6689">
        <w:t xml:space="preserve">. The study, conducted by researchers with the School’s Community-Oriented Public Health Practice (COPHP) program, illustrated </w:t>
      </w:r>
      <w:r w:rsidRPr="002F2123">
        <w:rPr>
          <w:highlight w:val="cyan"/>
        </w:rPr>
        <w:t xml:space="preserve">how </w:t>
      </w:r>
      <w:r w:rsidRPr="002F2123">
        <w:rPr>
          <w:rStyle w:val="Emphasis"/>
          <w:highlight w:val="cyan"/>
        </w:rPr>
        <w:t>labor unions might be allies in promoting public health and how public health practitioners</w:t>
      </w:r>
      <w:r w:rsidRPr="00AC6689">
        <w:t xml:space="preserve"> might serve as strategic partners to help organize the advocacy work of unions.</w:t>
      </w:r>
    </w:p>
    <w:p w14:paraId="3D958787" w14:textId="77777777" w:rsidR="0038018C" w:rsidRPr="00AC6689" w:rsidRDefault="0038018C" w:rsidP="0038018C">
      <w:r w:rsidRPr="00AC6689">
        <w:t>Jenn Hagedorn</w:t>
      </w:r>
    </w:p>
    <w:p w14:paraId="2C7D10AC" w14:textId="77777777" w:rsidR="0038018C" w:rsidRPr="00AC6689" w:rsidRDefault="0038018C" w:rsidP="0038018C">
      <w:r w:rsidRPr="00AC6689">
        <w:t>“</w:t>
      </w:r>
      <w:r w:rsidRPr="00AC6689">
        <w:rPr>
          <w:rStyle w:val="StyleUnderline"/>
        </w:rPr>
        <w:t>Labor unions and public health professionals</w:t>
      </w:r>
      <w:r w:rsidRPr="00AC6689">
        <w:t xml:space="preserve"> have a common </w:t>
      </w:r>
      <w:r w:rsidRPr="00AC6689">
        <w:rPr>
          <w:rStyle w:val="StyleUnderline"/>
        </w:rPr>
        <w:t>goal of keeping workers healthy and safe</w:t>
      </w:r>
      <w:r w:rsidRPr="00AC6689">
        <w:t>, but they don’t often collaborate on these goals,” said lead researcher Jenn Hagedorn, a clinical instructor of health services at the School and an alumna of the COPHP program.</w:t>
      </w:r>
    </w:p>
    <w:p w14:paraId="54F56D07" w14:textId="77777777" w:rsidR="0038018C" w:rsidRPr="00AC6689" w:rsidRDefault="0038018C" w:rsidP="0038018C">
      <w:pPr>
        <w:rPr>
          <w:rStyle w:val="StyleUnderline"/>
        </w:rPr>
      </w:pPr>
      <w:r w:rsidRPr="00AC6689">
        <w:t xml:space="preserve">The research, published in the American Journal of Public Health, suggested that </w:t>
      </w:r>
      <w:r w:rsidRPr="00AC6689">
        <w:rPr>
          <w:rStyle w:val="StyleUnderline"/>
        </w:rPr>
        <w:t>public health practitioners can help union organizers negotiate contracts to not only improve the health of individuals and communities, but also address the social determinants of health.</w:t>
      </w:r>
    </w:p>
    <w:p w14:paraId="66647783" w14:textId="77777777" w:rsidR="0038018C" w:rsidRPr="00AC6689" w:rsidRDefault="0038018C" w:rsidP="0038018C">
      <w:r w:rsidRPr="00AC6689">
        <w:t xml:space="preserve">Historically, </w:t>
      </w:r>
      <w:r w:rsidRPr="00AC6689">
        <w:rPr>
          <w:rStyle w:val="StyleUnderline"/>
        </w:rPr>
        <w:t>labor unions</w:t>
      </w:r>
      <w:r w:rsidRPr="00AC6689">
        <w:t xml:space="preserve"> have </w:t>
      </w:r>
      <w:r w:rsidRPr="002F2123">
        <w:rPr>
          <w:rStyle w:val="StyleUnderline"/>
          <w:highlight w:val="cyan"/>
        </w:rPr>
        <w:t>used contracts as the primary tool to improve the working conditions</w:t>
      </w:r>
      <w:r w:rsidRPr="00AC6689">
        <w:rPr>
          <w:rStyle w:val="StyleUnderline"/>
        </w:rPr>
        <w:t xml:space="preserve"> of members</w:t>
      </w:r>
      <w:r w:rsidRPr="00AC6689">
        <w:t xml:space="preserve">—one </w:t>
      </w:r>
      <w:r w:rsidRPr="00AC6689">
        <w:rPr>
          <w:rStyle w:val="StyleUnderline"/>
        </w:rPr>
        <w:t>way to promote and advocate for public health</w:t>
      </w:r>
      <w:r w:rsidRPr="00AC6689">
        <w:t>, the study notes. Contracts promoted health by creating higher wages, stronger benefit standards, limitations on working hours, safer environments, and protections from workplace hazards. They also reinforced social support in the workplace and promoted well-being by encouraging democratic participation.</w:t>
      </w:r>
    </w:p>
    <w:p w14:paraId="3749D1DA" w14:textId="77777777" w:rsidR="0038018C" w:rsidRPr="00AC6689" w:rsidRDefault="0038018C" w:rsidP="0038018C">
      <w:r w:rsidRPr="00AC6689">
        <w:t xml:space="preserve">“Our health is shaped by our environment and many of our waking hours are spent at work,” Hagedorn said. “We can’t ‘leave work at work’ because </w:t>
      </w:r>
      <w:r w:rsidRPr="002F2123">
        <w:rPr>
          <w:rStyle w:val="StyleUnderline"/>
          <w:highlight w:val="cyan"/>
        </w:rPr>
        <w:t>employment effects every part</w:t>
      </w:r>
      <w:r w:rsidRPr="00AC6689">
        <w:rPr>
          <w:rStyle w:val="StyleUnderline"/>
        </w:rPr>
        <w:t xml:space="preserve"> of our lives</w:t>
      </w:r>
      <w:r w:rsidRPr="00AC6689">
        <w:t xml:space="preserve"> — our socioeconomic status, the neighborhood we can afford to live in, the amount of time we can spend with family, the </w:t>
      </w:r>
      <w:r w:rsidRPr="00AC6689">
        <w:rPr>
          <w:rStyle w:val="StyleUnderline"/>
        </w:rPr>
        <w:t>hazards we are exposed to</w:t>
      </w:r>
      <w:r w:rsidRPr="00AC6689">
        <w:t>, and the level of autonomy we feel over our lives.”</w:t>
      </w:r>
    </w:p>
    <w:p w14:paraId="26047C4D" w14:textId="77777777" w:rsidR="0038018C" w:rsidRPr="00AC6689" w:rsidRDefault="0038018C" w:rsidP="0038018C">
      <w:r w:rsidRPr="00AC6689">
        <w:t>In partnership with Puget Sound Sage, a community-based nonprofit that works with labor to “grow communities where all families thrive,” the researchers worked with six unions to review 16 union contracts from various industries in the Pacific Northwest. These unions represented hotel workers, truck drivers, home-care workers, office workers, and grocery story workers. The researchers looked at the specific language used in the contracts and identified 34 health-promoting indicators.</w:t>
      </w:r>
    </w:p>
    <w:p w14:paraId="1521633A" w14:textId="77777777" w:rsidR="0038018C" w:rsidRPr="00AC6689" w:rsidRDefault="0038018C" w:rsidP="0038018C">
      <w:r w:rsidRPr="00AC6689">
        <w:t>Researchers also interviewed seven union organizers and six union members to learn how contract-protected benefits and working conditions aligned with public health outcomes. The workers were asked questions about their jobs and the role of their unions, and they were asked to compare their current workplace to personal experiences with non-union workplaces.</w:t>
      </w:r>
    </w:p>
    <w:p w14:paraId="3CE865F6" w14:textId="77777777" w:rsidR="0038018C" w:rsidRPr="00AC6689" w:rsidRDefault="0038018C" w:rsidP="0038018C">
      <w:pPr>
        <w:rPr>
          <w:rStyle w:val="Emphasis"/>
          <w:b w:val="0"/>
          <w:iCs w:val="0"/>
          <w:u w:val="none"/>
        </w:rPr>
      </w:pPr>
      <w:r w:rsidRPr="002F2123">
        <w:rPr>
          <w:rStyle w:val="StyleUnderline"/>
          <w:highlight w:val="cyan"/>
        </w:rPr>
        <w:t>Researchers noted</w:t>
      </w:r>
      <w:r w:rsidRPr="00AC6689">
        <w:rPr>
          <w:rStyle w:val="StyleUnderline"/>
        </w:rPr>
        <w:t xml:space="preserve"> there was </w:t>
      </w:r>
      <w:r w:rsidRPr="002F2123">
        <w:rPr>
          <w:rStyle w:val="StyleUnderline"/>
          <w:highlight w:val="cyan"/>
        </w:rPr>
        <w:t>consistency</w:t>
      </w:r>
      <w:r w:rsidRPr="00AC6689">
        <w:rPr>
          <w:rStyle w:val="StyleUnderline"/>
        </w:rPr>
        <w:t xml:space="preserve"> among contracts negotiated by the same union.</w:t>
      </w:r>
      <w:r w:rsidRPr="00AC6689">
        <w:t xml:space="preserve"> Furthermore, contracts with public sector entities — for example, the Head Start Program, State of Washington, and Seattle School District — had fewer contract provisions that contributed to health. Research partners included Amy Hagopian from the University of Washington School of Public Health and Claudia Alexandra Paras and Howard Greenwich from Puget Sound Sage.</w:t>
      </w:r>
    </w:p>
    <w:p w14:paraId="3A9C698E" w14:textId="77777777" w:rsidR="0038018C" w:rsidRDefault="0038018C" w:rsidP="0038018C">
      <w:pPr>
        <w:pStyle w:val="Heading4"/>
      </w:pPr>
      <w:r>
        <w:t xml:space="preserve">More unionization creates more disruptive innovation in healthcare- </w:t>
      </w:r>
      <w:r w:rsidRPr="00984A50">
        <w:rPr>
          <w:u w:val="single"/>
        </w:rPr>
        <w:t>solves pandemics</w:t>
      </w:r>
    </w:p>
    <w:p w14:paraId="1D8A489A" w14:textId="77777777" w:rsidR="0038018C" w:rsidRPr="00805D8F" w:rsidRDefault="0038018C" w:rsidP="0038018C">
      <w:r w:rsidRPr="00642FA8">
        <w:rPr>
          <w:rStyle w:val="Style13ptBold"/>
        </w:rPr>
        <w:t>Shaikh 15</w:t>
      </w:r>
      <w:r>
        <w:t xml:space="preserve"> (Affan T. Shaikh, Professor at Emory’s school of public health Lisa Ferland,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20" w:history="1">
        <w:r w:rsidRPr="00320953">
          <w:rPr>
            <w:rStyle w:val="Hyperlink"/>
          </w:rPr>
          <w:t>https://www.ncbi.nlm.nih.gov/pmc/articles/PMC4585064/</w:t>
        </w:r>
      </w:hyperlink>
      <w:r>
        <w:t>) MULCH</w:t>
      </w:r>
    </w:p>
    <w:p w14:paraId="5D0FF185" w14:textId="77777777" w:rsidR="0038018C" w:rsidRPr="00695775" w:rsidRDefault="0038018C" w:rsidP="0038018C">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ideology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ever changing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47B15049" w14:textId="77777777" w:rsidR="0038018C" w:rsidRPr="0032197C" w:rsidRDefault="0038018C" w:rsidP="0038018C">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different information and communication technology (ICT) standards, concerns over data sharing and confidentiality, poor interoperability, and inadequate analytical approaches and tools (3–7).</w:t>
      </w:r>
    </w:p>
    <w:p w14:paraId="7861D99B" w14:textId="77777777" w:rsidR="0038018C" w:rsidRPr="001858A9" w:rsidRDefault="0038018C" w:rsidP="0038018C">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MERS-CoV,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5CE60E63" w14:textId="77777777" w:rsidR="0038018C" w:rsidRPr="00984A50" w:rsidRDefault="0038018C" w:rsidP="0038018C">
      <w:pPr>
        <w:rPr>
          <w:sz w:val="16"/>
        </w:rPr>
      </w:pPr>
      <w:r w:rsidRPr="009B752E">
        <w:rPr>
          <w:rStyle w:val="Emphasis"/>
        </w:rPr>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minimills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00C2C835" w14:textId="77777777" w:rsidR="0038018C" w:rsidRDefault="0038018C" w:rsidP="0038018C">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4B873D5E" w14:textId="77777777" w:rsidR="0038018C" w:rsidRPr="00DD1EA5" w:rsidRDefault="0038018C" w:rsidP="0038018C">
      <w:r>
        <w:rPr>
          <w:rStyle w:val="Style13ptBold"/>
        </w:rPr>
        <w:t xml:space="preserve">Diamandis 21 </w:t>
      </w:r>
      <w:r>
        <w:t>(Eleftherios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r>
        <w:t xml:space="preserve"> 2021, “The Mother of All Battles: Viruses vs. Humans. Can Humans Avoid Extinction in 50-100 Years?” modified to fix author typo [“could result n” </w:t>
      </w:r>
      <w:r>
        <w:sym w:font="Wingdings" w:char="F0E0"/>
      </w:r>
      <w:r>
        <w:t xml:space="preserve"> “could result in” </w:t>
      </w:r>
      <w:hyperlink r:id="rId21" w:history="1">
        <w:r w:rsidRPr="00D81E01">
          <w:rPr>
            <w:rStyle w:val="Hyperlink"/>
          </w:rPr>
          <w:t>https://www.preprints.org/manuscript/202104.0397/v1</w:t>
        </w:r>
      </w:hyperlink>
      <w:r>
        <w:t>) MULCH</w:t>
      </w:r>
    </w:p>
    <w:p w14:paraId="1E4A2E1F" w14:textId="77777777" w:rsidR="0038018C" w:rsidRDefault="0038018C" w:rsidP="0038018C">
      <w:pPr>
        <w:rPr>
          <w:rStyle w:val="StyleUnderline"/>
        </w:rPr>
      </w:pPr>
      <w:r w:rsidRPr="00D1393A">
        <w:rPr>
          <w:rStyle w:val="StyleUnderline"/>
        </w:rPr>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therapeutics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r w:rsidRPr="00E73C94">
        <w:rPr>
          <w:rStyle w:val="Emphasis"/>
          <w:highlight w:val="cyan"/>
        </w:rPr>
        <w:t xml:space="preserve">have to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r w:rsidRPr="00E73C94">
        <w:rPr>
          <w:rStyle w:val="StyleUnderline"/>
          <w:highlight w:val="cyan"/>
        </w:rPr>
        <w:t>in the</w:t>
      </w:r>
      <w:r w:rsidRPr="007661A1">
        <w:rPr>
          <w:rStyle w:val="StyleUnderline"/>
        </w:rPr>
        <w:t xml:space="preserve"> </w:t>
      </w:r>
      <w:r w:rsidRPr="00E73C94">
        <w:rPr>
          <w:rStyle w:val="Emphasis"/>
          <w:highlight w:val="cyan"/>
        </w:rPr>
        <w:t>near future</w:t>
      </w:r>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in order to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are </w:t>
      </w:r>
      <w:r w:rsidRPr="00E73C94">
        <w:rPr>
          <w:rStyle w:val="StyleUnderline"/>
          <w:highlight w:val="cyan"/>
        </w:rPr>
        <w:t>capable of affecting</w:t>
      </w:r>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I will first provide a few independent pieces of scientific facts and then combine this information to come up with some (but certainly not all) 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074590">
        <w:rPr>
          <w:rStyle w:val="StyleUnderline"/>
        </w:rPr>
        <w:t>preventative measures that could reverse or delay the projected adverse outcomes.</w:t>
      </w:r>
    </w:p>
    <w:p w14:paraId="1ED81A94" w14:textId="77777777" w:rsidR="0038018C" w:rsidRPr="00F601E6" w:rsidRDefault="0038018C" w:rsidP="0038018C"/>
    <w:p w14:paraId="638065E6" w14:textId="77777777" w:rsidR="0038018C" w:rsidRDefault="0038018C" w:rsidP="0038018C">
      <w:pPr>
        <w:pStyle w:val="Heading3"/>
      </w:pPr>
      <w:r>
        <w:t>Adv 2- RWP</w:t>
      </w:r>
    </w:p>
    <w:p w14:paraId="4FD202FE" w14:textId="77777777" w:rsidR="0038018C" w:rsidRDefault="0038018C" w:rsidP="0038018C">
      <w:pPr>
        <w:pStyle w:val="Heading4"/>
      </w:pPr>
      <w:r>
        <w:t xml:space="preserve">The advantage is Right Wing Populism. </w:t>
      </w:r>
    </w:p>
    <w:p w14:paraId="46C9AD54" w14:textId="77777777" w:rsidR="0038018C" w:rsidRPr="007B17CE" w:rsidRDefault="0038018C" w:rsidP="0038018C">
      <w:pPr>
        <w:pStyle w:val="Heading4"/>
      </w:pPr>
      <w:r w:rsidRPr="007B17CE">
        <w:t xml:space="preserve">RWP is on the rise in </w:t>
      </w:r>
      <w:r>
        <w:t>democracies especially the United States even after Biden’s victory</w:t>
      </w:r>
      <w:r w:rsidRPr="007B17CE">
        <w:t xml:space="preserve"> </w:t>
      </w:r>
    </w:p>
    <w:p w14:paraId="420B4E4D" w14:textId="77777777" w:rsidR="0038018C" w:rsidRPr="00540952" w:rsidRDefault="0038018C" w:rsidP="0038018C">
      <w:r w:rsidRPr="00D423BF">
        <w:rPr>
          <w:rStyle w:val="Style13ptBold"/>
        </w:rPr>
        <w:t>Stryker, 11-11</w:t>
      </w:r>
      <w:r w:rsidRPr="00540952">
        <w:t xml:space="preserve">-2021, "Liberal democracy is still under threat," New Statesman, </w:t>
      </w:r>
      <w:hyperlink r:id="rId22" w:history="1">
        <w:r w:rsidRPr="00540952">
          <w:rPr>
            <w:rStyle w:val="Hyperlink"/>
          </w:rPr>
          <w:t>https://www.newstatesman.com/international-politics/democracy-international-politics/2021/11/liberal-democracy-is-still-under-threat</w:t>
        </w:r>
      </w:hyperlink>
      <w:r w:rsidRPr="007B17CE">
        <w:t xml:space="preserve"> (Loyola IB)</w:t>
      </w:r>
    </w:p>
    <w:p w14:paraId="46C7B132" w14:textId="77777777" w:rsidR="0038018C" w:rsidRPr="00696AA0" w:rsidRDefault="0038018C" w:rsidP="0038018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For many in the West, his win over Donald Trump signalled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Biden campaign’s strategy of firing up the liberal base while also reaching out to those on the fence worked wonders</w:t>
      </w:r>
      <w:r w:rsidRPr="00696AA0">
        <w:rPr>
          <w:rFonts w:asciiTheme="majorHAnsi" w:hAnsiTheme="majorHAnsi" w:cstheme="majorHAnsi"/>
          <w:color w:val="252524"/>
        </w:rPr>
        <w:t>, and presented advocates for liberal democracy with a win.</w:t>
      </w:r>
    </w:p>
    <w:p w14:paraId="75E5A11B" w14:textId="77777777" w:rsidR="0038018C" w:rsidRPr="00696AA0" w:rsidRDefault="0038018C" w:rsidP="0038018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Brexit and other populist movements worldwide – both on the left and the right – are just as strong today as they were five or so years ago.</w:t>
      </w:r>
    </w:p>
    <w:p w14:paraId="05626FC4" w14:textId="77777777" w:rsidR="0038018C" w:rsidRPr="00696AA0" w:rsidRDefault="0038018C" w:rsidP="0038018C">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2C66557F" w14:textId="77777777" w:rsidR="0038018C" w:rsidRPr="00696AA0" w:rsidRDefault="0038018C" w:rsidP="0038018C">
      <w:pPr>
        <w:spacing w:after="100" w:afterAutospacing="1"/>
        <w:rPr>
          <w:rFonts w:asciiTheme="majorHAnsi" w:hAnsiTheme="majorHAnsi" w:cstheme="majorHAnsi"/>
          <w:color w:val="252524"/>
        </w:rPr>
      </w:pPr>
      <w:r w:rsidRPr="00696AA0">
        <w:rPr>
          <w:rFonts w:asciiTheme="majorHAnsi" w:hAnsiTheme="majorHAnsi" w:cstheme="majorHAnsi"/>
          <w:color w:val="252524"/>
        </w:rPr>
        <w:t>In Italy, Spain, Greece and France, the vast majority of voters were in alignment with Americans, expressing disaffection with the status quo, not to mention a dissatisfaction over the effectiveness of democracy, too.</w:t>
      </w:r>
    </w:p>
    <w:p w14:paraId="6CEAB1D1" w14:textId="77777777" w:rsidR="0038018C" w:rsidRPr="00696AA0" w:rsidRDefault="0038018C" w:rsidP="0038018C">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r w:rsidRPr="009D3B9E">
        <w:rPr>
          <w:rStyle w:val="StyleUnderline"/>
          <w:rFonts w:asciiTheme="majorHAnsi" w:hAnsiTheme="majorHAnsi" w:cstheme="majorHAnsi"/>
          <w:highlight w:val="cyan"/>
        </w:rPr>
        <w:t>destabilise those systems if those in power stick to a “steady as she goes</w:t>
      </w:r>
      <w:r w:rsidRPr="00696AA0">
        <w:rPr>
          <w:rStyle w:val="StyleUnderline"/>
          <w:rFonts w:asciiTheme="majorHAnsi" w:hAnsiTheme="majorHAnsi" w:cstheme="majorHAnsi"/>
        </w:rPr>
        <w:t>” agenda rather than a “change things up” one.</w:t>
      </w:r>
    </w:p>
    <w:p w14:paraId="02B4801D" w14:textId="77777777" w:rsidR="0038018C" w:rsidRPr="00696AA0" w:rsidRDefault="0038018C" w:rsidP="0038018C">
      <w:pPr>
        <w:spacing w:after="100" w:afterAutospacing="1"/>
        <w:rPr>
          <w:rStyle w:val="Emphasis"/>
          <w:rFonts w:asciiTheme="majorHAnsi" w:hAnsiTheme="majorHAnsi" w:cstheme="majorHAnsi"/>
        </w:rPr>
      </w:pPr>
      <w:r w:rsidRPr="00696AA0">
        <w:rPr>
          <w:rFonts w:asciiTheme="majorHAnsi" w:hAnsiTheme="majorHAnsi" w:cstheme="majorHAnsi"/>
          <w:color w:val="252524"/>
        </w:rPr>
        <w:t>Data indicates that the current systems most under threat are in the Mediterranean, France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w:t>
      </w:r>
      <w:r w:rsidRPr="004601BF">
        <w:rPr>
          <w:rStyle w:val="StyleUnderline"/>
          <w:rFonts w:asciiTheme="majorHAnsi" w:hAnsiTheme="majorHAnsi" w:cstheme="majorHAnsi"/>
        </w:rPr>
        <w:t xml:space="preserve">be written as </w:t>
      </w:r>
      <w:r w:rsidRPr="009D3B9E">
        <w:rPr>
          <w:rStyle w:val="StyleUnderline"/>
          <w:rFonts w:asciiTheme="majorHAnsi" w:hAnsiTheme="majorHAnsi" w:cstheme="majorHAnsi"/>
          <w:highlight w:val="cyan"/>
        </w:rPr>
        <w:t xml:space="preserve">an endorsement for </w:t>
      </w:r>
      <w:r w:rsidRPr="004601BF">
        <w:rPr>
          <w:rStyle w:val="StyleUnderline"/>
          <w:rFonts w:asciiTheme="majorHAnsi" w:hAnsiTheme="majorHAnsi" w:cstheme="majorHAnsi"/>
        </w:rPr>
        <w:t xml:space="preserve">all things </w:t>
      </w:r>
      <w:r w:rsidRPr="009D3B9E">
        <w:rPr>
          <w:rStyle w:val="StyleUnderline"/>
          <w:rFonts w:asciiTheme="majorHAnsi" w:hAnsiTheme="majorHAnsi" w:cstheme="majorHAnsi"/>
          <w:highlight w:val="cyan"/>
        </w:rPr>
        <w:t>Bidenite</w:t>
      </w:r>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The political and economic order there is in need of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done, and </w:t>
      </w:r>
      <w:r w:rsidRPr="00696AA0">
        <w:rPr>
          <w:rStyle w:val="StyleUnderline"/>
          <w:rFonts w:asciiTheme="majorHAnsi" w:hAnsiTheme="majorHAnsi" w:cstheme="majorHAnsi"/>
        </w:rPr>
        <w:t xml:space="preserve">want their leaders to be seen doing it. If they feel the systems, </w:t>
      </w:r>
      <w:r w:rsidRPr="009D3B9E">
        <w:rPr>
          <w:rStyle w:val="Emphasis"/>
          <w:rFonts w:asciiTheme="majorHAnsi" w:hAnsiTheme="majorHAnsi" w:cstheme="majorHAnsi"/>
          <w:highlight w:val="cyan"/>
        </w:rPr>
        <w:t>parties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 xml:space="preserve">If Biden fails to convince voters </w:t>
      </w:r>
      <w:r w:rsidRPr="004601BF">
        <w:rPr>
          <w:rStyle w:val="Emphasis"/>
          <w:rFonts w:asciiTheme="majorHAnsi" w:hAnsiTheme="majorHAnsi" w:cstheme="majorHAnsi"/>
        </w:rPr>
        <w:t>that he can make changes</w:t>
      </w:r>
      <w:r w:rsidRPr="009D3B9E">
        <w:rPr>
          <w:rStyle w:val="Emphasis"/>
          <w:rFonts w:asciiTheme="majorHAnsi" w:hAnsiTheme="majorHAnsi" w:cstheme="majorHAnsi"/>
          <w:highlight w:val="cyan"/>
        </w:rPr>
        <w:t xml:space="preserve">, the conditions for a </w:t>
      </w:r>
      <w:r w:rsidRPr="004601BF">
        <w:rPr>
          <w:rStyle w:val="Emphasis"/>
          <w:rFonts w:asciiTheme="majorHAnsi" w:hAnsiTheme="majorHAnsi" w:cstheme="majorHAnsi"/>
        </w:rPr>
        <w:t xml:space="preserve">Trump (or </w:t>
      </w:r>
      <w:r w:rsidRPr="009D3B9E">
        <w:rPr>
          <w:rStyle w:val="Emphasis"/>
          <w:rFonts w:asciiTheme="majorHAnsi" w:hAnsiTheme="majorHAnsi" w:cstheme="majorHAnsi"/>
          <w:highlight w:val="cyan"/>
        </w:rPr>
        <w:t>Trump-style) comeback and subsequent win are there</w:t>
      </w:r>
      <w:r w:rsidRPr="00696AA0">
        <w:rPr>
          <w:rStyle w:val="Emphasis"/>
          <w:rFonts w:asciiTheme="majorHAnsi" w:hAnsiTheme="majorHAnsi" w:cstheme="majorHAnsi"/>
        </w:rPr>
        <w:t>.</w:t>
      </w:r>
    </w:p>
    <w:p w14:paraId="61A37C46" w14:textId="77777777" w:rsidR="0038018C" w:rsidRPr="006C37B9" w:rsidRDefault="0038018C" w:rsidP="0038018C">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23" w:history="1">
        <w:r w:rsidRPr="00696AA0">
          <w:rPr>
            <w:rStyle w:val="Hyperlink"/>
            <w:rFonts w:asciiTheme="majorHAnsi" w:hAnsiTheme="majorHAnsi" w:cstheme="majorHAnsi"/>
          </w:rPr>
          <w:t>as my colleague Emily Tamkin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57E37BEC" w14:textId="77777777" w:rsidR="0038018C" w:rsidRPr="002D6936" w:rsidRDefault="0038018C" w:rsidP="0038018C">
      <w:pPr>
        <w:pStyle w:val="Heading4"/>
      </w:pPr>
      <w:r>
        <w:t>Inequality causes populism and conflict – It’s the biggest internal link</w:t>
      </w:r>
    </w:p>
    <w:p w14:paraId="4D15EC31" w14:textId="77777777" w:rsidR="0038018C" w:rsidRDefault="0038018C" w:rsidP="0038018C">
      <w:r w:rsidRPr="00273FF3">
        <w:rPr>
          <w:rStyle w:val="Style13ptBold"/>
        </w:rPr>
        <w:t>Flaherty, 21</w:t>
      </w:r>
      <w:r w:rsidRPr="00273FF3">
        <w:t xml:space="preserve"> </w:t>
      </w:r>
      <w:r>
        <w:t>–</w:t>
      </w:r>
      <w:r w:rsidRPr="00273FF3">
        <w:t xml:space="preserve"> PhD candidate in Political Science, University of California, San Diego</w:t>
      </w:r>
    </w:p>
    <w:p w14:paraId="5D12FD60" w14:textId="77777777" w:rsidR="0038018C" w:rsidRDefault="0038018C" w:rsidP="0038018C">
      <w:r w:rsidRPr="00273FF3">
        <w:t xml:space="preserve">[Thomas, and Ronald Rogowski, </w:t>
      </w:r>
      <w:r>
        <w:t xml:space="preserve">UCLA political science professor, </w:t>
      </w:r>
      <w:r w:rsidRPr="00273FF3">
        <w:t>"Rising Inequality As a Threat to the Liberal International Order," International Organization, 75.2, 4-12-21, https://www.cambridge.org/core/journals/international-organization/article/rising-inequality-as-a-threat-to-the-liberal-international-order/4CDE05DEB3AB076CE338E1AA4A9C8087, accessed 6-27-21]</w:t>
      </w:r>
    </w:p>
    <w:p w14:paraId="3C8F2318" w14:textId="77777777" w:rsidR="0038018C" w:rsidRPr="00273FF3" w:rsidRDefault="0038018C" w:rsidP="0038018C"/>
    <w:p w14:paraId="5A4213AD" w14:textId="77777777" w:rsidR="0038018C" w:rsidRDefault="0038018C" w:rsidP="0038018C">
      <w:pPr>
        <w:rPr>
          <w:rStyle w:val="StyleUnderline"/>
        </w:rPr>
      </w:pPr>
      <w:r w:rsidRPr="00273FF3">
        <w:rPr>
          <w:sz w:val="8"/>
        </w:rPr>
        <w:t xml:space="preserve">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(neo-Heckscher-Ohlin-Stolper-Samuelson or H-O-S-S, new new trade theory, and economic geography) that each arrive at the conclusion of top-heavy inequality by introducing some form of unit heterogeneity—an assumption that the actors we once treated as identical actually differ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With few politically feasible alternatives to protectionism, most notably the failure of democracies to redistribute income, our analysis predicts a persistence of public support for antiglobalization parties, especially those on the Right.</w:t>
      </w:r>
    </w:p>
    <w:p w14:paraId="33F9CA63" w14:textId="77777777" w:rsidR="0038018C" w:rsidRPr="00273FF3" w:rsidRDefault="0038018C" w:rsidP="0038018C">
      <w:pPr>
        <w:rPr>
          <w:sz w:val="8"/>
        </w:rPr>
      </w:pPr>
      <w:r w:rsidRPr="00273FF3">
        <w:rPr>
          <w:sz w:val="8"/>
        </w:rPr>
        <w:t>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advanced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10D5F915" w14:textId="77777777" w:rsidR="0038018C" w:rsidRPr="00273FF3" w:rsidRDefault="0038018C" w:rsidP="0038018C">
      <w:pPr>
        <w:rPr>
          <w:sz w:val="8"/>
        </w:rPr>
      </w:pPr>
      <w:r w:rsidRPr="00273FF3">
        <w:rPr>
          <w:sz w:val="8"/>
        </w:rPr>
        <w:t>The evidence, which we survey briefly, admits of no doubt that in almost all of the wealthier (and not a few semiwealthy) countries, inequality has risen, often quite sharply; returns on education3 have risen markedly; and education, even more than occupational status, has emerged as one of the most important predictors of electoral support for antiglobalization parties. What our theories however did not anticipate, and so far cannot explain, may well prove to have been even more important:</w:t>
      </w:r>
    </w:p>
    <w:p w14:paraId="7BC1482F" w14:textId="77777777" w:rsidR="0038018C" w:rsidRPr="00273FF3" w:rsidRDefault="0038018C" w:rsidP="0038018C">
      <w:pPr>
        <w:rPr>
          <w:sz w:val="8"/>
        </w:rPr>
      </w:pPr>
      <w:r w:rsidRPr="00273FF3">
        <w:rPr>
          <w:sz w:val="8"/>
        </w:rPr>
        <w:t>1. Not all who are well endowed in human capital, but chiefly a very thin upper layer—the top 1 percent, or even 0.1 percent—have harvested most of the gains from globalization.</w:t>
      </w:r>
    </w:p>
    <w:p w14:paraId="40FB1DB3" w14:textId="77777777" w:rsidR="0038018C" w:rsidRPr="00273FF3" w:rsidRDefault="0038018C" w:rsidP="0038018C">
      <w:pPr>
        <w:rPr>
          <w:sz w:val="8"/>
        </w:rPr>
      </w:pPr>
      <w:r w:rsidRPr="00273FF3">
        <w:rPr>
          <w:sz w:val="8"/>
        </w:rPr>
        <w:t>2. The antiglobalization movements we observe</w:t>
      </w:r>
    </w:p>
    <w:p w14:paraId="7CAF21C8" w14:textId="77777777" w:rsidR="0038018C" w:rsidRPr="00273FF3" w:rsidRDefault="0038018C" w:rsidP="0038018C">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65AFF9FA" w14:textId="77777777" w:rsidR="0038018C" w:rsidRPr="00273FF3" w:rsidRDefault="0038018C" w:rsidP="0038018C">
      <w:pPr>
        <w:rPr>
          <w:sz w:val="8"/>
        </w:rPr>
      </w:pPr>
      <w:r w:rsidRPr="00273FF3">
        <w:rPr>
          <w:sz w:val="8"/>
        </w:rPr>
        <w:t>benefit chiefly parties of the radical Right; and</w:t>
      </w:r>
    </w:p>
    <w:p w14:paraId="2B15E3A2" w14:textId="77777777" w:rsidR="0038018C" w:rsidRPr="00273FF3" w:rsidRDefault="0038018C" w:rsidP="0038018C">
      <w:pPr>
        <w:rPr>
          <w:sz w:val="8"/>
        </w:rPr>
      </w:pPr>
      <w:r w:rsidRPr="00273FF3">
        <w:rPr>
          <w:sz w:val="8"/>
        </w:rPr>
        <w:t>have in important cases attracted non-negligible support among university-educated segments of the electorate, albeit far less than among the less skilled.5</w:t>
      </w:r>
    </w:p>
    <w:p w14:paraId="01CA8257" w14:textId="77777777" w:rsidR="0038018C" w:rsidRPr="00273FF3" w:rsidRDefault="0038018C" w:rsidP="0038018C">
      <w:pPr>
        <w:rPr>
          <w:sz w:val="8"/>
        </w:rPr>
      </w:pPr>
      <w:r w:rsidRPr="00273FF3">
        <w:rPr>
          <w:sz w:val="8"/>
        </w:rPr>
        <w:t>We suggest that the extreme inequality and the anomalies are related, and that some insights from recent work in international economics may help explain them. Three advances in trade theory predict extreme inequality. “New new” trade theory (NNTT), with its emphasis on superstar firms, offers a natural framework. So too does an “enriched” neo-H-O-S-S (Heckscher-Ohlin-Stolper-Samuelson)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50F6F7D4" w14:textId="77777777" w:rsidR="0038018C" w:rsidRDefault="0038018C" w:rsidP="0038018C">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antiglobalization movements, of anti-elite and anti-expert sentiment.</w:t>
      </w:r>
    </w:p>
    <w:p w14:paraId="2D8E7103" w14:textId="77777777" w:rsidR="0038018C" w:rsidRPr="00273FF3" w:rsidRDefault="0038018C" w:rsidP="0038018C">
      <w:pPr>
        <w:rPr>
          <w:sz w:val="8"/>
        </w:rPr>
      </w:pPr>
      <w:r w:rsidRPr="00273FF3">
        <w:rPr>
          <w:sz w:val="8"/>
        </w:rPr>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r w:rsidRPr="002D6936">
        <w:rPr>
          <w:rStyle w:val="Emphasis"/>
          <w:highlight w:val="yellow"/>
        </w:rPr>
        <w:t>exacerbant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4C924745" w14:textId="77777777" w:rsidR="0038018C" w:rsidRPr="00273FF3" w:rsidRDefault="0038018C" w:rsidP="0038018C">
      <w:pPr>
        <w:rPr>
          <w:sz w:val="2"/>
          <w:szCs w:val="2"/>
        </w:rPr>
      </w:pPr>
      <w:r w:rsidRPr="00273FF3">
        <w:rPr>
          <w:sz w:val="2"/>
          <w:szCs w:val="2"/>
        </w:rPr>
        <w:t>We assess the implications of top-heavy inequality for the LIO. What remedies have been proposed? And if they lack sufficient political support, what sources of resilience can sustain the LIO under top-heavy inequality? Relatedly, we return to the question of why antiglobalization sentiment has benefited the political Right more than the Left. Finally, we chart a course for future research on models of top-heavy inequality, and discuss how they illuminate “blind spots” in the literature on international political economy.</w:t>
      </w:r>
    </w:p>
    <w:p w14:paraId="22C51156" w14:textId="77777777" w:rsidR="0038018C" w:rsidRPr="00273FF3" w:rsidRDefault="0038018C" w:rsidP="0038018C">
      <w:pPr>
        <w:rPr>
          <w:sz w:val="2"/>
          <w:szCs w:val="2"/>
        </w:rPr>
      </w:pPr>
      <w:r w:rsidRPr="00273FF3">
        <w:rPr>
          <w:sz w:val="2"/>
          <w:szCs w:val="2"/>
        </w:rPr>
        <w:t>First, however, we survey briefly the extent of growing economic inequality in advanced economies and its seeming relation, chiefly through a human-capital channel, to antiglobalization and anti-elite attitudes and voting.</w:t>
      </w:r>
    </w:p>
    <w:p w14:paraId="7D36DFF6" w14:textId="77777777" w:rsidR="0038018C" w:rsidRPr="00273FF3" w:rsidRDefault="0038018C" w:rsidP="0038018C">
      <w:pPr>
        <w:rPr>
          <w:sz w:val="2"/>
          <w:szCs w:val="2"/>
        </w:rPr>
      </w:pPr>
      <w:r w:rsidRPr="00273FF3">
        <w:rPr>
          <w:sz w:val="2"/>
          <w:szCs w:val="2"/>
        </w:rPr>
        <w:t>Convergence Across Countries, Divergence Within Them</w:t>
      </w:r>
    </w:p>
    <w:p w14:paraId="3D3AEAC3" w14:textId="77777777" w:rsidR="0038018C" w:rsidRPr="00273FF3" w:rsidRDefault="0038018C" w:rsidP="0038018C">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184D0133" w14:textId="77777777" w:rsidR="0038018C" w:rsidRPr="00273FF3" w:rsidRDefault="0038018C" w:rsidP="0038018C">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5D33CA82" w14:textId="77777777" w:rsidR="0038018C" w:rsidRPr="00273FF3" w:rsidRDefault="0038018C" w:rsidP="0038018C">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26ECB3EC" w14:textId="77777777" w:rsidR="0038018C" w:rsidRPr="00273FF3" w:rsidRDefault="0038018C" w:rsidP="0038018C">
      <w:pPr>
        <w:rPr>
          <w:sz w:val="2"/>
          <w:szCs w:val="2"/>
        </w:rPr>
      </w:pPr>
      <w:r w:rsidRPr="00273FF3">
        <w:rPr>
          <w:sz w:val="2"/>
          <w:szCs w:val="2"/>
        </w:rPr>
        <w:t>In short, across much of the globe, the enormous overall gains from trade have benefited the highly skilled, the inventive entrepreneurs, and the owners of capital; the incomes of the less skilled and the capital-poor have risen more slowly, stagnated, or actually declined—exactly the development whose early manifestations alarmed Dani Rodrik two decades ago.13</w:t>
      </w:r>
    </w:p>
    <w:p w14:paraId="61BF1E47" w14:textId="77777777" w:rsidR="0038018C" w:rsidRPr="00273FF3" w:rsidRDefault="0038018C" w:rsidP="0038018C">
      <w:pPr>
        <w:rPr>
          <w:sz w:val="2"/>
          <w:szCs w:val="2"/>
        </w:rPr>
      </w:pPr>
      <w:r w:rsidRPr="00273FF3">
        <w:rPr>
          <w:sz w:val="2"/>
          <w:szCs w:val="2"/>
        </w:rPr>
        <w:t>Surely not all of the rise in inequality stems from globalization.14 Many analyses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new”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7BF976CF" w14:textId="77777777" w:rsidR="0038018C" w:rsidRPr="00273FF3" w:rsidRDefault="0038018C" w:rsidP="0038018C">
      <w:pPr>
        <w:rPr>
          <w:sz w:val="2"/>
          <w:szCs w:val="2"/>
        </w:rPr>
      </w:pPr>
      <w:r w:rsidRPr="00273FF3">
        <w:rPr>
          <w:sz w:val="2"/>
          <w:szCs w:val="2"/>
        </w:rPr>
        <w:t>Rising Skills Premia</w:t>
      </w:r>
    </w:p>
    <w:p w14:paraId="2C4FEE6B" w14:textId="77777777" w:rsidR="0038018C" w:rsidRPr="00273FF3" w:rsidRDefault="0038018C" w:rsidP="0038018C">
      <w:pPr>
        <w:rPr>
          <w:sz w:val="2"/>
          <w:szCs w:val="2"/>
        </w:rPr>
      </w:pPr>
      <w:r w:rsidRPr="00273FF3">
        <w:rPr>
          <w:sz w:val="2"/>
          <w:szCs w:val="2"/>
        </w:rPr>
        <w:t>Also consistent with mainstream theory were the rising returns on education and the widening gap between high- and low-skill workers’ attitudes toward trade and migration. Exactly as theory would lead us to expect, antiglobalization sentiment rose sharply, and was increasingly concentrated, among voters with the least human capital—that is, the less educated.</w:t>
      </w:r>
    </w:p>
    <w:p w14:paraId="117A453B" w14:textId="77777777" w:rsidR="0038018C" w:rsidRPr="00273FF3" w:rsidRDefault="0038018C" w:rsidP="0038018C">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1ABEB16B" w14:textId="77777777" w:rsidR="0038018C" w:rsidRPr="00273FF3" w:rsidRDefault="0038018C" w:rsidP="0038018C">
      <w:pPr>
        <w:rPr>
          <w:sz w:val="2"/>
          <w:szCs w:val="2"/>
        </w:rPr>
      </w:pPr>
      <w:r w:rsidRPr="00273FF3">
        <w:rPr>
          <w:sz w:val="2"/>
          <w:szCs w:val="2"/>
        </w:rPr>
        <w:t>At the same time, less educated voters have mobilized strongly against globalization in almost all of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20A90634" w14:textId="77777777" w:rsidR="0038018C" w:rsidRPr="00273FF3" w:rsidRDefault="0038018C" w:rsidP="0038018C">
      <w:pPr>
        <w:rPr>
          <w:sz w:val="2"/>
          <w:szCs w:val="2"/>
        </w:rPr>
      </w:pPr>
      <w:r w:rsidRPr="00273FF3">
        <w:rPr>
          <w:sz w:val="2"/>
          <w:szCs w:val="2"/>
        </w:rPr>
        <w:t>The Riddle of the 1 Percent</w:t>
      </w:r>
    </w:p>
    <w:p w14:paraId="0F5FB270" w14:textId="77777777" w:rsidR="0038018C" w:rsidRPr="00273FF3" w:rsidRDefault="0038018C" w:rsidP="0038018C">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654D3958" w14:textId="77777777" w:rsidR="0038018C" w:rsidRPr="00273FF3" w:rsidRDefault="0038018C" w:rsidP="0038018C">
      <w:pPr>
        <w:rPr>
          <w:sz w:val="2"/>
          <w:szCs w:val="2"/>
        </w:rPr>
      </w:pPr>
      <w:r w:rsidRPr="00273FF3">
        <w:rPr>
          <w:sz w:val="2"/>
          <w:szCs w:val="2"/>
        </w:rPr>
        <w:t>Haskel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E9DC9D2" w14:textId="77777777" w:rsidR="0038018C" w:rsidRPr="00273FF3" w:rsidRDefault="0038018C" w:rsidP="0038018C">
      <w:pPr>
        <w:rPr>
          <w:sz w:val="2"/>
          <w:szCs w:val="2"/>
        </w:rPr>
      </w:pPr>
      <w:r w:rsidRPr="00273FF3">
        <w:rPr>
          <w:sz w:val="2"/>
          <w:szCs w:val="2"/>
        </w:rPr>
        <w:t>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antiglobalization character of recent populist movements?</w:t>
      </w:r>
    </w:p>
    <w:p w14:paraId="665469DC" w14:textId="77777777" w:rsidR="0038018C" w:rsidRPr="00273FF3" w:rsidRDefault="0038018C" w:rsidP="0038018C">
      <w:pPr>
        <w:rPr>
          <w:sz w:val="2"/>
          <w:szCs w:val="2"/>
        </w:rPr>
      </w:pPr>
      <w:r w:rsidRPr="00273FF3">
        <w:rPr>
          <w:sz w:val="2"/>
          <w:szCs w:val="2"/>
        </w:rPr>
        <w:t>Heterogeneous Workers, Firms, and Regions: Three Ways Globalization Affects Top-Heavy Inequality</w:t>
      </w:r>
    </w:p>
    <w:p w14:paraId="4F6DFE54" w14:textId="77777777" w:rsidR="0038018C" w:rsidRPr="00273FF3" w:rsidRDefault="0038018C" w:rsidP="0038018C">
      <w:pPr>
        <w:rPr>
          <w:sz w:val="2"/>
          <w:szCs w:val="2"/>
        </w:rPr>
      </w:pPr>
      <w:r w:rsidRPr="00273FF3">
        <w:rPr>
          <w:sz w:val="2"/>
          <w:szCs w:val="2"/>
        </w:rPr>
        <w:t>We argue that the top-heavy inequality we observe is consistent with three recent advances in trade theory. Each highlights how the bulk of globalization's gains concentrate in a narrow subset of superstar workers, superstar firms, or superstar cities. An “enriched” H-O-S-S model shows how globalization concentrates wages in a small share of highly talented workers. New new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antiglobalization interests and why these movements adopt a populist tone that demonizes elites.</w:t>
      </w:r>
    </w:p>
    <w:p w14:paraId="49C2BB73" w14:textId="77777777" w:rsidR="0038018C" w:rsidRPr="00273FF3" w:rsidRDefault="0038018C" w:rsidP="0038018C">
      <w:pPr>
        <w:rPr>
          <w:sz w:val="2"/>
          <w:szCs w:val="2"/>
        </w:rPr>
      </w:pPr>
      <w:r w:rsidRPr="00273FF3">
        <w:rPr>
          <w:sz w:val="2"/>
          <w:szCs w:val="2"/>
        </w:rPr>
        <w:t>In presenting these advances, we spare the reader their mathematical exposition and instead focus on their sometimes subtle intuitions. We then explore their similarities and differences, as well as how they illuminate the puzzles of LIO backlash.</w:t>
      </w:r>
    </w:p>
    <w:p w14:paraId="4E9E09F0" w14:textId="77777777" w:rsidR="0038018C" w:rsidRPr="00273FF3" w:rsidRDefault="0038018C" w:rsidP="0038018C">
      <w:pPr>
        <w:rPr>
          <w:sz w:val="2"/>
          <w:szCs w:val="2"/>
        </w:rPr>
      </w:pPr>
      <w:r w:rsidRPr="00273FF3">
        <w:rPr>
          <w:sz w:val="2"/>
          <w:szCs w:val="2"/>
        </w:rPr>
        <w:t>Neo-H-O-S-S</w:t>
      </w:r>
    </w:p>
    <w:p w14:paraId="1FF009E4" w14:textId="77777777" w:rsidR="0038018C" w:rsidRPr="00273FF3" w:rsidRDefault="0038018C" w:rsidP="0038018C">
      <w:pPr>
        <w:rPr>
          <w:sz w:val="2"/>
          <w:szCs w:val="2"/>
        </w:rPr>
      </w:pPr>
      <w:r w:rsidRPr="00273FF3">
        <w:rPr>
          <w:sz w:val="2"/>
          <w:szCs w:val="2"/>
        </w:rPr>
        <w:t>The first advance injects new life into the increasingly disesteemed, yet still heavily used, factor-endowments framework of Heckscher-Ohlin and Stolper-Samuelson. It turns out that modest enhancements introduced by Haskel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antiglobalization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56B8312A" w14:textId="77777777" w:rsidR="0038018C" w:rsidRPr="00273FF3" w:rsidRDefault="0038018C" w:rsidP="0038018C">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73430114" w14:textId="77777777" w:rsidR="0038018C" w:rsidRPr="00273FF3" w:rsidRDefault="0038018C" w:rsidP="0038018C">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6C8D60E3" w14:textId="77777777" w:rsidR="0038018C" w:rsidRPr="00273FF3" w:rsidRDefault="0038018C" w:rsidP="0038018C">
      <w:pPr>
        <w:rPr>
          <w:sz w:val="2"/>
          <w:szCs w:val="2"/>
        </w:rPr>
      </w:pPr>
      <w:r w:rsidRPr="00273FF3">
        <w:rPr>
          <w:sz w:val="2"/>
          <w:szCs w:val="2"/>
        </w:rPr>
        <w:t>Consider the Hollywood example that Haskel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06CAD1CA" w14:textId="77777777" w:rsidR="0038018C" w:rsidRPr="00273FF3" w:rsidRDefault="0038018C" w:rsidP="0038018C">
      <w:pPr>
        <w:rPr>
          <w:sz w:val="2"/>
          <w:szCs w:val="2"/>
        </w:rPr>
      </w:pPr>
      <w:r w:rsidRPr="00273FF3">
        <w:rPr>
          <w:sz w:val="2"/>
          <w:szCs w:val="2"/>
        </w:rPr>
        <w:t>Admittedly, this analysis assumes, rather than explains, that we can attribute the rise of the top 1 percent to differences in talent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2DDEE676" w14:textId="77777777" w:rsidR="0038018C" w:rsidRPr="00273FF3" w:rsidRDefault="0038018C" w:rsidP="0038018C">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5B3BF98F" w14:textId="77777777" w:rsidR="0038018C" w:rsidRPr="00273FF3" w:rsidRDefault="0038018C" w:rsidP="0038018C">
      <w:pPr>
        <w:rPr>
          <w:sz w:val="2"/>
          <w:szCs w:val="2"/>
        </w:rPr>
      </w:pPr>
      <w:r w:rsidRPr="00273FF3">
        <w:rPr>
          <w:sz w:val="2"/>
          <w:szCs w:val="2"/>
        </w:rPr>
        <w:t>New New Trade Theory</w:t>
      </w:r>
    </w:p>
    <w:p w14:paraId="26E1C1BC" w14:textId="77777777" w:rsidR="0038018C" w:rsidRPr="00273FF3" w:rsidRDefault="0038018C" w:rsidP="0038018C">
      <w:pPr>
        <w:rPr>
          <w:sz w:val="2"/>
          <w:szCs w:val="2"/>
        </w:rPr>
      </w:pPr>
      <w:r w:rsidRPr="00273FF3">
        <w:rPr>
          <w:sz w:val="2"/>
          <w:szCs w:val="2"/>
        </w:rPr>
        <w:t>“New new”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3DD21A85" w14:textId="77777777" w:rsidR="0038018C" w:rsidRPr="00273FF3" w:rsidRDefault="0038018C" w:rsidP="0038018C">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40503642" w14:textId="77777777" w:rsidR="0038018C" w:rsidRPr="00273FF3" w:rsidRDefault="0038018C" w:rsidP="0038018C">
      <w:pPr>
        <w:rPr>
          <w:sz w:val="2"/>
          <w:szCs w:val="2"/>
        </w:rPr>
      </w:pPr>
      <w:r w:rsidRPr="00273FF3">
        <w:rPr>
          <w:sz w:val="2"/>
          <w:szCs w:val="2"/>
        </w:rPr>
        <w:t>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rent-sharing allows inequality in firm profits to spill over into inequality in workers’ wages.41</w:t>
      </w:r>
    </w:p>
    <w:p w14:paraId="603E68ED" w14:textId="77777777" w:rsidR="0038018C" w:rsidRPr="00273FF3" w:rsidRDefault="0038018C" w:rsidP="0038018C">
      <w:pPr>
        <w:rPr>
          <w:sz w:val="2"/>
          <w:szCs w:val="2"/>
        </w:rPr>
      </w:pPr>
      <w:r w:rsidRPr="00273FF3">
        <w:rPr>
          <w:sz w:val="2"/>
          <w:szCs w:val="2"/>
        </w:rPr>
        <w:t>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Helpman and colleagues find in Brazil, where 70 percent of overall inequality occurs within sectors and occupational categories; similar results were obtained by Akerman and co-authors in an analysis of wage inequality in Sweden from 2000 to 2007.42</w:t>
      </w:r>
    </w:p>
    <w:p w14:paraId="554C3BF7" w14:textId="77777777" w:rsidR="0038018C" w:rsidRPr="00273FF3" w:rsidRDefault="0038018C" w:rsidP="0038018C">
      <w:pPr>
        <w:rPr>
          <w:sz w:val="2"/>
          <w:szCs w:val="2"/>
        </w:rPr>
      </w:pPr>
      <w:r w:rsidRPr="00273FF3">
        <w:rPr>
          <w:sz w:val="2"/>
          <w:szCs w:val="2"/>
        </w:rPr>
        <w:t>Economic Geography</w:t>
      </w:r>
    </w:p>
    <w:p w14:paraId="68A553D6" w14:textId="77777777" w:rsidR="0038018C" w:rsidRPr="00273FF3" w:rsidRDefault="0038018C" w:rsidP="0038018C">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298E222B" w14:textId="77777777" w:rsidR="0038018C" w:rsidRPr="00273FF3" w:rsidRDefault="0038018C" w:rsidP="0038018C">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4CC194E7" w14:textId="77777777" w:rsidR="0038018C" w:rsidRPr="00273FF3" w:rsidRDefault="0038018C" w:rsidP="0038018C">
      <w:pPr>
        <w:rPr>
          <w:sz w:val="2"/>
          <w:szCs w:val="2"/>
        </w:rPr>
      </w:pPr>
      <w:r w:rsidRPr="00273FF3">
        <w:rPr>
          <w:sz w:val="2"/>
          <w:szCs w:val="2"/>
        </w:rPr>
        <w:t>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In reality, heterogeneity among workers and firms likely overlaps with, and is accentuated by, the effects of large cities.</w:t>
      </w:r>
    </w:p>
    <w:p w14:paraId="397A2E1F" w14:textId="77777777" w:rsidR="0038018C" w:rsidRPr="00273FF3" w:rsidRDefault="0038018C" w:rsidP="0038018C">
      <w:pPr>
        <w:rPr>
          <w:sz w:val="2"/>
          <w:szCs w:val="2"/>
        </w:rPr>
      </w:pPr>
      <w:r w:rsidRPr="00273FF3">
        <w:rPr>
          <w:sz w:val="2"/>
          <w:szCs w:val="2"/>
        </w:rPr>
        <w:t>Notable Similarities and Differences</w:t>
      </w:r>
    </w:p>
    <w:p w14:paraId="1F482AB0" w14:textId="77777777" w:rsidR="0038018C" w:rsidRPr="00273FF3" w:rsidRDefault="0038018C" w:rsidP="0038018C">
      <w:pPr>
        <w:rPr>
          <w:sz w:val="2"/>
          <w:szCs w:val="2"/>
        </w:rPr>
      </w:pPr>
      <w:r w:rsidRPr="00273FF3">
        <w:rPr>
          <w:sz w:val="2"/>
          <w:szCs w:val="2"/>
        </w:rPr>
        <w:t>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actually differ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2E9A6A18" w14:textId="77777777" w:rsidR="0038018C" w:rsidRPr="00273FF3" w:rsidRDefault="0038018C" w:rsidP="0038018C">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74E4F17C" w14:textId="77777777" w:rsidR="0038018C" w:rsidRPr="00273FF3" w:rsidRDefault="0038018C" w:rsidP="0038018C">
      <w:pPr>
        <w:rPr>
          <w:sz w:val="2"/>
          <w:szCs w:val="2"/>
        </w:rPr>
      </w:pPr>
      <w:r w:rsidRPr="00273FF3">
        <w:rPr>
          <w:sz w:val="2"/>
          <w:szCs w:val="2"/>
        </w:rPr>
        <w:t>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particular research contexts.</w:t>
      </w:r>
    </w:p>
    <w:p w14:paraId="0E1108ED" w14:textId="77777777" w:rsidR="0038018C" w:rsidRPr="00273FF3" w:rsidRDefault="0038018C" w:rsidP="0038018C">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3E902EB6" w14:textId="77777777" w:rsidR="0038018C" w:rsidRPr="00273FF3" w:rsidRDefault="0038018C" w:rsidP="0038018C">
      <w:pPr>
        <w:rPr>
          <w:sz w:val="8"/>
        </w:rPr>
      </w:pPr>
      <w:r w:rsidRPr="00273FF3">
        <w:rPr>
          <w:sz w:val="8"/>
        </w:rPr>
        <w:t>Hypothesis</w:t>
      </w:r>
    </w:p>
    <w:p w14:paraId="3C5CC1F3" w14:textId="77777777" w:rsidR="0038018C" w:rsidRPr="00273FF3" w:rsidRDefault="0038018C" w:rsidP="0038018C">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4D896C35" w14:textId="77777777" w:rsidR="0038018C" w:rsidRPr="00273FF3" w:rsidRDefault="0038018C" w:rsidP="0038018C">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2C08FA6E" w14:textId="77777777" w:rsidR="0038018C" w:rsidRPr="00273FF3" w:rsidRDefault="0038018C" w:rsidP="0038018C">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6F7C2B3E" w14:textId="77777777" w:rsidR="0038018C" w:rsidRPr="00273FF3" w:rsidRDefault="0038018C" w:rsidP="0038018C">
      <w:pPr>
        <w:rPr>
          <w:sz w:val="8"/>
        </w:rPr>
      </w:pPr>
      <w:r w:rsidRPr="00273FF3">
        <w:rPr>
          <w:sz w:val="8"/>
        </w:rPr>
        <w:t>Inequality and Antiglobalization: Evidence from European Elections</w:t>
      </w:r>
    </w:p>
    <w:p w14:paraId="0993EF33" w14:textId="77777777" w:rsidR="0038018C" w:rsidRPr="00273FF3" w:rsidRDefault="0038018C" w:rsidP="0038018C">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0B4C2CCE" w14:textId="77777777" w:rsidR="0038018C" w:rsidRPr="00273FF3" w:rsidRDefault="0038018C" w:rsidP="0038018C">
      <w:pPr>
        <w:rPr>
          <w:sz w:val="8"/>
        </w:rPr>
      </w:pPr>
      <w:r w:rsidRPr="00273FF3">
        <w:rPr>
          <w:sz w:val="8"/>
        </w:rPr>
        <w:t>Immigration and Inequality</w:t>
      </w:r>
    </w:p>
    <w:p w14:paraId="045F93EF" w14:textId="77777777" w:rsidR="0038018C" w:rsidRPr="00273FF3" w:rsidRDefault="0038018C" w:rsidP="0038018C">
      <w:pPr>
        <w:rPr>
          <w:sz w:val="8"/>
        </w:rPr>
      </w:pPr>
      <w:r w:rsidRPr="00273FF3">
        <w:rPr>
          <w:sz w:val="8"/>
        </w:rPr>
        <w:t>The study by Georgiadou, Rori, and Roumanias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61BAFB08" w14:textId="77777777" w:rsidR="0038018C" w:rsidRPr="00273FF3" w:rsidRDefault="0038018C" w:rsidP="0038018C">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5D3D5F7C" w14:textId="77777777" w:rsidR="0038018C" w:rsidRPr="00273FF3" w:rsidRDefault="0038018C" w:rsidP="0038018C">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1685025F" w14:textId="77777777" w:rsidR="0038018C" w:rsidRPr="00273FF3" w:rsidRDefault="0038018C" w:rsidP="0038018C">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07B8C6B0" w14:textId="77777777" w:rsidR="0038018C" w:rsidRPr="00273FF3" w:rsidRDefault="0038018C" w:rsidP="0038018C">
      <w:pPr>
        <w:rPr>
          <w:sz w:val="8"/>
        </w:rPr>
      </w:pPr>
      <w:r w:rsidRPr="00273FF3">
        <w:rPr>
          <w:sz w:val="8"/>
        </w:rPr>
        <w:t>Imports and Inequality</w:t>
      </w:r>
    </w:p>
    <w:p w14:paraId="56AB0F0D" w14:textId="77777777" w:rsidR="0038018C" w:rsidRPr="00273FF3" w:rsidRDefault="0038018C" w:rsidP="0038018C">
      <w:pPr>
        <w:rPr>
          <w:sz w:val="8"/>
        </w:rPr>
      </w:pPr>
      <w:r w:rsidRPr="00273FF3">
        <w:rPr>
          <w:sz w:val="8"/>
        </w:rPr>
        <w:t>That inequality mediates shocks from immigration raises the obvious parallel question: does it similarly mediate import-related shocks? To this end, we repeat the earlier analysis, this time employing the data set from Colantone and Stanig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7B6D39A4" w14:textId="77777777" w:rsidR="0038018C" w:rsidRPr="00273FF3" w:rsidRDefault="0038018C" w:rsidP="0038018C">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28493334" w14:textId="77777777" w:rsidR="0038018C" w:rsidRPr="00273FF3" w:rsidRDefault="0038018C" w:rsidP="0038018C">
      <w:pPr>
        <w:rPr>
          <w:sz w:val="8"/>
        </w:rPr>
      </w:pPr>
      <w:r w:rsidRPr="00273FF3">
        <w:rPr>
          <w:sz w:val="8"/>
        </w:rPr>
        <w:t>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1B3E17A7" w14:textId="77777777" w:rsidR="0038018C" w:rsidRDefault="0038018C" w:rsidP="0038018C">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381E1944" w14:textId="77777777" w:rsidR="0038018C" w:rsidRPr="00273FF3" w:rsidRDefault="0038018C" w:rsidP="0038018C">
      <w:pPr>
        <w:rPr>
          <w:sz w:val="8"/>
        </w:rPr>
      </w:pPr>
      <w:r w:rsidRPr="00273FF3">
        <w:rPr>
          <w:sz w:val="8"/>
        </w:rPr>
        <w:t>Possible Remedies and Sources of Resilience</w:t>
      </w:r>
    </w:p>
    <w:p w14:paraId="75BC16FF" w14:textId="77777777" w:rsidR="0038018C" w:rsidRPr="00273FF3" w:rsidRDefault="0038018C" w:rsidP="0038018C">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4BCB37E9" w14:textId="77777777" w:rsidR="0038018C" w:rsidRPr="009F7B14" w:rsidRDefault="0038018C" w:rsidP="0038018C">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4E2CC879" w14:textId="77777777" w:rsidR="0038018C" w:rsidRPr="00A41E33" w:rsidRDefault="0038018C" w:rsidP="0038018C">
      <w:r w:rsidRPr="00A41E33">
        <w:rPr>
          <w:rStyle w:val="Style13ptBold"/>
        </w:rPr>
        <w:t>Solt,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2713BA34" w14:textId="77777777" w:rsidR="0038018C" w:rsidRPr="00A41E33" w:rsidRDefault="0038018C" w:rsidP="0038018C">
      <w:r>
        <w:t xml:space="preserve">[Frederick, “Diversionary Nationalism: Economic Inequality and the Formation of National Pride,” The Journal of Politics, Vol. 73, No. 3 (Aug. 3, 2011), pp. 821-830, </w:t>
      </w:r>
      <w:hyperlink r:id="rId24" w:anchor="metadata_info_tab_contents" w:history="1">
        <w:r w:rsidRPr="006A0DC0">
          <w:rPr>
            <w:rStyle w:val="Hyperlink"/>
          </w:rPr>
          <w:t>https://www.jstor.org/stable/10.1017/s002238161100048x?seq=1#metadata_info_tab_contents</w:t>
        </w:r>
      </w:hyperlink>
      <w:r>
        <w:t>, accessed 6-27-21]</w:t>
      </w:r>
    </w:p>
    <w:p w14:paraId="3ADB141D" w14:textId="77777777" w:rsidR="0038018C" w:rsidRPr="00821699" w:rsidRDefault="0038018C" w:rsidP="0038018C">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019F715C" w14:textId="77777777" w:rsidR="0038018C" w:rsidRPr="00821699" w:rsidRDefault="0038018C" w:rsidP="0038018C">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5CCC7B36" w14:textId="77777777" w:rsidR="0038018C" w:rsidRPr="00821699" w:rsidRDefault="0038018C" w:rsidP="0038018C">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members of majority groups who express high levels of national pride can be nudged into intolerant and 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2B9FA794" w14:textId="77777777" w:rsidR="0038018C" w:rsidRPr="00A41E33" w:rsidRDefault="0038018C" w:rsidP="0038018C">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26EC995B" w14:textId="77777777" w:rsidR="0038018C" w:rsidRDefault="0038018C" w:rsidP="0038018C">
      <w:pPr>
        <w:rPr>
          <w:sz w:val="16"/>
        </w:rPr>
      </w:pPr>
      <w:r w:rsidRPr="00821699">
        <w:rPr>
          <w:sz w:val="16"/>
        </w:rPr>
        <w:t>The results of this work also contribute to our still limited knowledge of the relationship between economic inequality and democratic politics. In particular, it helps explain the fact that, contrary to median-voter models of redistribution (e.g., Meltzer and Richard 1981), democracies with higher levels of inequality do not consistently respond with more redistribution (e.g., Benabou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5DC40190" w14:textId="77777777" w:rsidR="0038018C" w:rsidRPr="00430E3D" w:rsidRDefault="0038018C" w:rsidP="0038018C">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437CD26B" w14:textId="77777777" w:rsidR="0038018C" w:rsidRPr="00430E3D" w:rsidRDefault="0038018C" w:rsidP="0038018C">
      <w:r w:rsidRPr="00430E3D">
        <w:rPr>
          <w:b/>
          <w:bCs/>
        </w:rPr>
        <w:t>Cribb, 17</w:t>
      </w:r>
      <w:r w:rsidRPr="00430E3D">
        <w:t xml:space="preserve"> -- Australian National University </w:t>
      </w:r>
      <w:r>
        <w:t>Emeritus Faculty</w:t>
      </w:r>
    </w:p>
    <w:p w14:paraId="26A13C4C" w14:textId="77777777" w:rsidR="0038018C" w:rsidRPr="00430E3D" w:rsidRDefault="0038018C" w:rsidP="0038018C">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1292F8E4" w14:textId="77777777" w:rsidR="0038018C" w:rsidRDefault="0038018C" w:rsidP="0038018C">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Mian and colleagues in a study of the political outcomes of the 2008–2009 Global Economic Recession (Mian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r w:rsidRPr="00430E3D">
        <w:rPr>
          <w:highlight w:val="yellow"/>
          <w:u w:val="single"/>
        </w:rPr>
        <w:t>clean-up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civilisation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civilisation in collapse. An unsustainable world will kill the affluent as surely as the deprived. </w:t>
      </w:r>
    </w:p>
    <w:p w14:paraId="2B630F08" w14:textId="77777777" w:rsidR="0038018C" w:rsidRDefault="0038018C" w:rsidP="0038018C">
      <w:pPr>
        <w:pStyle w:val="Heading3"/>
      </w:pPr>
      <w:r>
        <w:t>Solvency</w:t>
      </w:r>
    </w:p>
    <w:p w14:paraId="12447555" w14:textId="77777777" w:rsidR="0038018C" w:rsidRPr="00696AA0" w:rsidRDefault="0038018C" w:rsidP="0038018C">
      <w:pPr>
        <w:pStyle w:val="Heading4"/>
      </w:pPr>
      <w:r>
        <w:t xml:space="preserve">Right to strike solves </w:t>
      </w:r>
    </w:p>
    <w:p w14:paraId="67560608" w14:textId="77777777" w:rsidR="0038018C" w:rsidRDefault="0038018C" w:rsidP="0038018C">
      <w:pPr>
        <w:pStyle w:val="Heading4"/>
      </w:pPr>
      <w:r>
        <w:t>1] Reduces inequality and resulting political alienation</w:t>
      </w:r>
    </w:p>
    <w:p w14:paraId="6A325E09" w14:textId="77777777" w:rsidR="0038018C" w:rsidRPr="005915E7" w:rsidRDefault="0038018C" w:rsidP="0038018C">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294E6626" w14:textId="77777777" w:rsidR="0038018C" w:rsidRPr="005915E7" w:rsidRDefault="0038018C" w:rsidP="0038018C">
      <w:r w:rsidRPr="005915E7">
        <w:t>How does the right to organize affect economic and social inequality?</w:t>
      </w:r>
      <w:r>
        <w:t xml:space="preserve"> (Loyola IB)</w:t>
      </w:r>
    </w:p>
    <w:p w14:paraId="3FB18257" w14:textId="77777777" w:rsidR="0038018C" w:rsidRPr="005915E7" w:rsidRDefault="0038018C" w:rsidP="0038018C">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25"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17E228D6" w14:textId="77777777" w:rsidR="0038018C" w:rsidRPr="005915E7" w:rsidRDefault="0038018C" w:rsidP="0038018C">
      <w:r w:rsidRPr="005915E7">
        <w:t>Many policymakers and commentators have long promoted hard work and </w:t>
      </w:r>
      <w:hyperlink r:id="rId26"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7"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8"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9"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5A455C6D" w14:textId="77777777" w:rsidR="0038018C" w:rsidRDefault="0038018C" w:rsidP="0038018C">
      <w:pPr>
        <w:rPr>
          <w:rStyle w:val="Emphasis"/>
        </w:rPr>
      </w:pPr>
      <w:r w:rsidRPr="00AB483B">
        <w:rPr>
          <w:rStyle w:val="StyleUnderline"/>
        </w:rPr>
        <w:t>Protecting the right to organize may also limit the </w:t>
      </w:r>
      <w:hyperlink r:id="rId30"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9D3B9E">
        <w:rPr>
          <w:rStyle w:val="StyleUnderline"/>
          <w:highlight w:val="cyan"/>
        </w:rPr>
        <w:t>policymakers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31"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32" w:tgtFrame="_blank" w:history="1">
        <w:r w:rsidRPr="009D3B9E">
          <w:rPr>
            <w:rStyle w:val="Emphasis"/>
            <w:rFonts w:eastAsiaTheme="majorEastAsia"/>
            <w:highlight w:val="cyan"/>
          </w:rPr>
          <w:t>appears</w:t>
        </w:r>
      </w:hyperlink>
      <w:r w:rsidRPr="009D3B9E">
        <w:rPr>
          <w:rStyle w:val="Emphasis"/>
          <w:highlight w:val="cyan"/>
        </w:rPr>
        <w:t> to </w:t>
      </w:r>
      <w:hyperlink r:id="rId33"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31F7B4C3" w14:textId="77777777" w:rsidR="0038018C" w:rsidRPr="0054373B" w:rsidRDefault="0038018C" w:rsidP="0038018C">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06DE7DA7" w14:textId="77777777" w:rsidR="0038018C" w:rsidRPr="0054373B" w:rsidRDefault="0038018C" w:rsidP="0038018C">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208716DC" w14:textId="77777777" w:rsidR="0038018C" w:rsidRPr="0054373B" w:rsidRDefault="0038018C" w:rsidP="0038018C">
      <w:pPr>
        <w:rPr>
          <w:rStyle w:val="StyleUnderline"/>
        </w:rPr>
      </w:pPr>
      <w:r w:rsidRPr="00466E94">
        <w:rPr>
          <w:rStyle w:val="StyleUnderline"/>
        </w:rPr>
        <w:t>Trump</w:t>
      </w:r>
      <w:r w:rsidRPr="00466E94">
        <w:rPr>
          <w:sz w:val="16"/>
        </w:rPr>
        <w:t xml:space="preserve"> in the White House, </w:t>
      </w:r>
      <w:r w:rsidRPr="00466E94">
        <w:rPr>
          <w:rStyle w:val="Emphasis"/>
        </w:rPr>
        <w:t>Orban</w:t>
      </w:r>
      <w:r w:rsidRPr="00466E94">
        <w:rPr>
          <w:sz w:val="16"/>
        </w:rPr>
        <w:t xml:space="preserve"> in Hungary, the Law and Justice party in Poland, </w:t>
      </w:r>
      <w:r w:rsidRPr="00466E94">
        <w:rPr>
          <w:rStyle w:val="StyleUnderline"/>
        </w:rPr>
        <w:t>the</w:t>
      </w:r>
      <w:r w:rsidRPr="00466E94">
        <w:rPr>
          <w:sz w:val="16"/>
        </w:rPr>
        <w:t xml:space="preserve"> </w:t>
      </w:r>
      <w:r w:rsidRPr="00466E94">
        <w:rPr>
          <w:rStyle w:val="Emphasis"/>
        </w:rPr>
        <w:t>AfD</w:t>
      </w:r>
      <w:r w:rsidRPr="00466E94">
        <w:rPr>
          <w:sz w:val="16"/>
        </w:rPr>
        <w:t xml:space="preserve"> </w:t>
      </w:r>
      <w:r w:rsidRPr="00466E94">
        <w:rPr>
          <w:rStyle w:val="StyleUnderline"/>
        </w:rPr>
        <w:t>in Germany</w:t>
      </w:r>
      <w:r w:rsidRPr="00466E94">
        <w:rPr>
          <w:sz w:val="16"/>
        </w:rPr>
        <w:t xml:space="preserve">, </w:t>
      </w:r>
      <w:r w:rsidRPr="00466E94">
        <w:rPr>
          <w:rStyle w:val="Emphasis"/>
        </w:rPr>
        <w:t>Erdoğan</w:t>
      </w:r>
      <w:r w:rsidRPr="00466E94">
        <w:rPr>
          <w:sz w:val="16"/>
        </w:rPr>
        <w:t xml:space="preserve"> </w:t>
      </w:r>
      <w:r w:rsidRPr="00466E94">
        <w:rPr>
          <w:rStyle w:val="StyleUnderline"/>
        </w:rPr>
        <w:t>in Turkey</w:t>
      </w:r>
      <w:r w:rsidRPr="00466E94">
        <w:rPr>
          <w:sz w:val="16"/>
        </w:rPr>
        <w:t xml:space="preserve">… It </w:t>
      </w:r>
      <w:r w:rsidRPr="00466E94">
        <w:rPr>
          <w:rStyle w:val="StyleUnderline"/>
        </w:rPr>
        <w:t xml:space="preserve">seems like the list of challenges to our democracies is becoming </w:t>
      </w:r>
      <w:r w:rsidRPr="00466E94">
        <w:rPr>
          <w:rStyle w:val="Emphasis"/>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7984A952" w14:textId="77777777" w:rsidR="0038018C" w:rsidRPr="0054373B" w:rsidRDefault="0038018C" w:rsidP="0038018C">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9D3B9E">
        <w:rPr>
          <w:rStyle w:val="StyleUnderline"/>
          <w:highlight w:val="cyan"/>
        </w:rPr>
        <w:t>the 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71609FDA" w14:textId="77777777" w:rsidR="0038018C" w:rsidRPr="0054373B" w:rsidRDefault="0038018C" w:rsidP="0038018C">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22E17225" w14:textId="77777777" w:rsidR="0038018C" w:rsidRPr="0054373B" w:rsidRDefault="0038018C" w:rsidP="0038018C">
      <w:pPr>
        <w:rPr>
          <w:rStyle w:val="Emphasis"/>
        </w:rPr>
      </w:pPr>
      <w:r w:rsidRPr="009D3B9E">
        <w:rPr>
          <w:rStyle w:val="Emphasis"/>
          <w:highlight w:val="cyan"/>
        </w:rPr>
        <w:t>Democracy starts at work</w:t>
      </w:r>
    </w:p>
    <w:p w14:paraId="3DE4CA56" w14:textId="77777777" w:rsidR="0038018C" w:rsidRPr="0054373B" w:rsidRDefault="0038018C" w:rsidP="0038018C">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D33175E" w14:textId="77777777" w:rsidR="0038018C" w:rsidRPr="0054373B" w:rsidRDefault="0038018C" w:rsidP="0038018C">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7C14279E" w14:textId="77777777" w:rsidR="0038018C" w:rsidRPr="00E77215" w:rsidRDefault="0038018C" w:rsidP="0038018C">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2C40DAA0" w14:textId="77777777" w:rsidR="0038018C" w:rsidRPr="0054373B" w:rsidRDefault="0038018C" w:rsidP="0038018C">
      <w:pPr>
        <w:rPr>
          <w:sz w:val="16"/>
        </w:rPr>
      </w:pPr>
      <w:r w:rsidRPr="00E77215">
        <w:rPr>
          <w:sz w:val="16"/>
        </w:rPr>
        <w:t xml:space="preserve">The picture is quite clear: </w:t>
      </w:r>
      <w:r w:rsidRPr="00E77215">
        <w:rPr>
          <w:rStyle w:val="StyleUnderline"/>
        </w:rPr>
        <w:t xml:space="preserve">if we want political democracy to </w:t>
      </w:r>
      <w:r w:rsidRPr="00E77215">
        <w:rPr>
          <w:rStyle w:val="Emphasis"/>
        </w:rPr>
        <w:t>succeed</w:t>
      </w:r>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4F0FFA46" w14:textId="77777777" w:rsidR="0038018C" w:rsidRPr="0054373B" w:rsidRDefault="0038018C" w:rsidP="0038018C">
      <w:pPr>
        <w:rPr>
          <w:sz w:val="16"/>
        </w:rPr>
      </w:pPr>
      <w:r w:rsidRPr="00466E94">
        <w:rPr>
          <w:rStyle w:val="StyleUnderline"/>
        </w:rPr>
        <w:t xml:space="preserve">Populism gives us a </w:t>
      </w:r>
      <w:r w:rsidRPr="00466E94">
        <w:rPr>
          <w:rStyle w:val="Emphasis"/>
        </w:rPr>
        <w:t>fish</w:t>
      </w:r>
      <w:r w:rsidRPr="00466E94">
        <w:rPr>
          <w:sz w:val="16"/>
        </w:rPr>
        <w:t xml:space="preserve">, </w:t>
      </w:r>
      <w:r w:rsidRPr="00466E94">
        <w:rPr>
          <w:rStyle w:val="StyleUnderline"/>
          <w:highlight w:val="cyan"/>
        </w:rPr>
        <w:t xml:space="preserve">workplace democracy </w:t>
      </w:r>
      <w:r w:rsidRPr="00466E94">
        <w:rPr>
          <w:rStyle w:val="Emphasis"/>
          <w:highlight w:val="cyan"/>
        </w:rPr>
        <w:t>teaches us how</w:t>
      </w:r>
      <w:r w:rsidRPr="00466E94">
        <w:rPr>
          <w:rStyle w:val="StyleUnderline"/>
          <w:highlight w:val="cyan"/>
        </w:rPr>
        <w:t xml:space="preserve"> to fish</w:t>
      </w:r>
    </w:p>
    <w:p w14:paraId="33013A94" w14:textId="77777777" w:rsidR="0038018C" w:rsidRPr="0054373B" w:rsidRDefault="0038018C" w:rsidP="0038018C">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51310FDD" w14:textId="77777777" w:rsidR="0038018C" w:rsidRDefault="0038018C" w:rsidP="0038018C">
      <w:pPr>
        <w:rPr>
          <w:sz w:val="16"/>
        </w:rPr>
      </w:pPr>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466E94">
        <w:rPr>
          <w:rStyle w:val="StyleUnderline"/>
        </w:rPr>
        <w:t>Trump is making it harder for unions to organize</w:t>
      </w:r>
      <w:r w:rsidRPr="002355DB">
        <w:rPr>
          <w:rStyle w:val="StyleUnderline"/>
        </w:rPr>
        <w:t xml:space="preserve"> or bargain collectively.</w:t>
      </w:r>
      <w:r w:rsidRPr="0054373B">
        <w:rPr>
          <w:sz w:val="16"/>
        </w:rPr>
        <w:t xml:space="preserve"> In Hungary, the </w:t>
      </w:r>
      <w:r w:rsidRPr="002355DB">
        <w:rPr>
          <w:rStyle w:val="Emphasis"/>
        </w:rPr>
        <w:t>Orban</w:t>
      </w:r>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623A71CB" w14:textId="77777777" w:rsidR="0038018C" w:rsidRDefault="0038018C" w:rsidP="0038018C">
      <w:r>
        <w:rPr>
          <w:sz w:val="16"/>
        </w:rPr>
        <w:t xml:space="preserve">Reject Pics and CP- they aren’t long term soultions to the problems </w:t>
      </w:r>
    </w:p>
    <w:p w14:paraId="772C50C9" w14:textId="77777777" w:rsidR="0038018C" w:rsidRPr="00B16B35" w:rsidRDefault="0038018C" w:rsidP="0038018C">
      <w:pPr>
        <w:pStyle w:val="Heading3"/>
      </w:pPr>
      <w:r>
        <w:t>FW</w:t>
      </w:r>
    </w:p>
    <w:p w14:paraId="7A241944" w14:textId="77777777" w:rsidR="0038018C" w:rsidRDefault="0038018C" w:rsidP="0038018C">
      <w:pPr>
        <w:pStyle w:val="Heading4"/>
      </w:pPr>
      <w:r>
        <w:t>We endorse Util- pleasure is intrinsically good and pain is intrinsically bad- we will spec Hedonistic Util</w:t>
      </w:r>
    </w:p>
    <w:p w14:paraId="55EA356C" w14:textId="77777777" w:rsidR="0038018C" w:rsidRPr="003D19B7" w:rsidRDefault="0038018C" w:rsidP="0038018C">
      <w:pPr>
        <w:pStyle w:val="Heading4"/>
      </w:pPr>
      <w:r w:rsidRPr="003D19B7">
        <w:t>Extinction comes first under any framework</w:t>
      </w:r>
    </w:p>
    <w:p w14:paraId="1510437C" w14:textId="77777777" w:rsidR="0038018C" w:rsidRPr="00666FC8" w:rsidRDefault="0038018C" w:rsidP="0038018C">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2BF997F5" w14:textId="77777777" w:rsidR="0038018C" w:rsidRPr="00001584" w:rsidRDefault="0038018C" w:rsidP="0038018C">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We should also take into account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r w:rsidRPr="00CA7505">
        <w:rPr>
          <w:rStyle w:val="StyleUnderline"/>
          <w:rFonts w:cs="Times New Roman"/>
        </w:rPr>
        <w:t xml:space="preserve">pretty </w:t>
      </w:r>
      <w:r w:rsidRPr="00CE4B75">
        <w:rPr>
          <w:rStyle w:val="StyleUnderline"/>
          <w:rFonts w:cs="Times New Roman"/>
          <w:highlight w:val="green"/>
        </w:rPr>
        <w:t xml:space="preserve">strong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seem to be fairly implausible views.</w:t>
      </w:r>
      <w:r w:rsidRPr="00CA7505">
        <w:rPr>
          <w:rFonts w:cs="Times New Roman"/>
        </w:rPr>
        <w:t xml:space="preserve"> And </w:t>
      </w:r>
      <w:r w:rsidRPr="00CA7505">
        <w:rPr>
          <w:rStyle w:val="StyleUnderline"/>
          <w:rFonts w:cs="Times New Roman"/>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79131E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28E919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56B19"/>
    <w:multiLevelType w:val="hybridMultilevel"/>
    <w:tmpl w:val="23142B4C"/>
    <w:lvl w:ilvl="0" w:tplc="17DCC79C">
      <w:start w:val="1"/>
      <w:numFmt w:val="decimal"/>
      <w:lvlText w:val="%1.)"/>
      <w:lvlJc w:val="left"/>
      <w:pPr>
        <w:ind w:left="720" w:hanging="360"/>
      </w:pPr>
      <w:rPr>
        <w:rFonts w:eastAsiaTheme="majorEastAsia"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C3F75"/>
    <w:multiLevelType w:val="hybridMultilevel"/>
    <w:tmpl w:val="9094E8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19"/>
  </w:num>
  <w:num w:numId="14">
    <w:abstractNumId w:val="24"/>
  </w:num>
  <w:num w:numId="15">
    <w:abstractNumId w:val="23"/>
  </w:num>
  <w:num w:numId="16">
    <w:abstractNumId w:val="35"/>
  </w:num>
  <w:num w:numId="17">
    <w:abstractNumId w:val="30"/>
  </w:num>
  <w:num w:numId="18">
    <w:abstractNumId w:val="26"/>
  </w:num>
  <w:num w:numId="19">
    <w:abstractNumId w:val="16"/>
  </w:num>
  <w:num w:numId="20">
    <w:abstractNumId w:val="33"/>
  </w:num>
  <w:num w:numId="21">
    <w:abstractNumId w:val="11"/>
  </w:num>
  <w:num w:numId="22">
    <w:abstractNumId w:val="31"/>
  </w:num>
  <w:num w:numId="23">
    <w:abstractNumId w:val="21"/>
  </w:num>
  <w:num w:numId="24">
    <w:abstractNumId w:val="18"/>
  </w:num>
  <w:num w:numId="25">
    <w:abstractNumId w:val="14"/>
  </w:num>
  <w:num w:numId="26">
    <w:abstractNumId w:val="22"/>
  </w:num>
  <w:num w:numId="27">
    <w:abstractNumId w:val="13"/>
  </w:num>
  <w:num w:numId="28">
    <w:abstractNumId w:val="28"/>
  </w:num>
  <w:num w:numId="29">
    <w:abstractNumId w:val="20"/>
  </w:num>
  <w:num w:numId="30">
    <w:abstractNumId w:val="27"/>
  </w:num>
  <w:num w:numId="31">
    <w:abstractNumId w:val="34"/>
  </w:num>
  <w:num w:numId="32">
    <w:abstractNumId w:val="15"/>
  </w:num>
  <w:num w:numId="33">
    <w:abstractNumId w:val="12"/>
  </w:num>
  <w:num w:numId="34">
    <w:abstractNumId w:val="25"/>
  </w:num>
  <w:num w:numId="35">
    <w:abstractNumId w:val="29"/>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66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18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651"/>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5F48CA"/>
  <w14:defaultImageDpi w14:val="300"/>
  <w15:docId w15:val="{D3BB3FDD-D3DB-3943-93A8-1806A68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018C"/>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96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966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1"/>
    <w:unhideWhenUsed/>
    <w:qFormat/>
    <w:rsid w:val="00B966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B96651"/>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38018C"/>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38018C"/>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38018C"/>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38018C"/>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38018C"/>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B96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651"/>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B9665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B96651"/>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B9665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B966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B96651"/>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B9665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96651"/>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B9665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B96651"/>
    <w:rPr>
      <w:color w:val="auto"/>
      <w:u w:val="none"/>
    </w:rPr>
  </w:style>
  <w:style w:type="paragraph" w:styleId="DocumentMap">
    <w:name w:val="Document Map"/>
    <w:basedOn w:val="Normal"/>
    <w:link w:val="DocumentMapChar"/>
    <w:uiPriority w:val="99"/>
    <w:unhideWhenUsed/>
    <w:rsid w:val="00B966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96651"/>
    <w:rPr>
      <w:rFonts w:ascii="Lucida Grande" w:hAnsi="Lucida Grande" w:cs="Lucida Grande"/>
    </w:rPr>
  </w:style>
  <w:style w:type="character" w:customStyle="1" w:styleId="Heading5Char">
    <w:name w:val="Heading 5 Char"/>
    <w:aliases w:val="Text Char"/>
    <w:basedOn w:val="DefaultParagraphFont"/>
    <w:link w:val="Heading5"/>
    <w:uiPriority w:val="99"/>
    <w:rsid w:val="0038018C"/>
    <w:rPr>
      <w:rFonts w:ascii="Cambria" w:hAnsi="Cambria" w:cs="Calibri"/>
      <w:b/>
      <w:bCs/>
      <w:i/>
      <w:iCs/>
      <w:sz w:val="20"/>
      <w:lang w:bidi="en-US"/>
    </w:rPr>
  </w:style>
  <w:style w:type="character" w:customStyle="1" w:styleId="Heading6Char">
    <w:name w:val="Heading 6 Char"/>
    <w:basedOn w:val="DefaultParagraphFont"/>
    <w:link w:val="Heading6"/>
    <w:uiPriority w:val="9"/>
    <w:rsid w:val="0038018C"/>
    <w:rPr>
      <w:rFonts w:ascii="Cambria" w:hAnsi="Cambria" w:cs="Calibri"/>
      <w:b/>
      <w:bCs/>
      <w:i/>
      <w:iCs/>
      <w:sz w:val="20"/>
      <w:lang w:bidi="en-US"/>
    </w:rPr>
  </w:style>
  <w:style w:type="character" w:customStyle="1" w:styleId="Heading7Char">
    <w:name w:val="Heading 7 Char"/>
    <w:basedOn w:val="DefaultParagraphFont"/>
    <w:link w:val="Heading7"/>
    <w:rsid w:val="0038018C"/>
    <w:rPr>
      <w:rFonts w:ascii="Cambria" w:hAnsi="Cambria" w:cs="Calibri"/>
      <w:b/>
      <w:bCs/>
      <w:i/>
      <w:iCs/>
      <w:sz w:val="20"/>
      <w:szCs w:val="20"/>
      <w:lang w:bidi="en-US"/>
    </w:rPr>
  </w:style>
  <w:style w:type="character" w:customStyle="1" w:styleId="Heading8Char">
    <w:name w:val="Heading 8 Char"/>
    <w:basedOn w:val="DefaultParagraphFont"/>
    <w:link w:val="Heading8"/>
    <w:rsid w:val="0038018C"/>
    <w:rPr>
      <w:rFonts w:ascii="Cambria" w:hAnsi="Cambria" w:cs="Calibri"/>
      <w:b/>
      <w:bCs/>
      <w:i/>
      <w:iCs/>
      <w:sz w:val="18"/>
      <w:szCs w:val="18"/>
      <w:lang w:bidi="en-US"/>
    </w:rPr>
  </w:style>
  <w:style w:type="character" w:customStyle="1" w:styleId="Heading9Char">
    <w:name w:val="Heading 9 Char"/>
    <w:basedOn w:val="DefaultParagraphFont"/>
    <w:link w:val="Heading9"/>
    <w:rsid w:val="0038018C"/>
    <w:rPr>
      <w:rFonts w:ascii="Cambria" w:hAnsi="Cambria" w:cs="Calibri"/>
      <w:i/>
      <w:iCs/>
      <w:sz w:val="18"/>
      <w:szCs w:val="18"/>
      <w:lang w:bidi="en-US"/>
    </w:rPr>
  </w:style>
  <w:style w:type="paragraph" w:customStyle="1" w:styleId="textbold">
    <w:name w:val="text bold"/>
    <w:basedOn w:val="Normal"/>
    <w:link w:val="Emphasis"/>
    <w:uiPriority w:val="20"/>
    <w:qFormat/>
    <w:rsid w:val="0038018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3801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8018C"/>
    <w:pPr>
      <w:spacing w:before="100" w:beforeAutospacing="1" w:after="100" w:afterAutospacing="1"/>
    </w:pPr>
  </w:style>
  <w:style w:type="character" w:customStyle="1" w:styleId="sr-only">
    <w:name w:val="sr-only"/>
    <w:basedOn w:val="DefaultParagraphFont"/>
    <w:rsid w:val="0038018C"/>
  </w:style>
  <w:style w:type="character" w:customStyle="1" w:styleId="figurecredit">
    <w:name w:val="figure__credit"/>
    <w:basedOn w:val="DefaultParagraphFont"/>
    <w:rsid w:val="0038018C"/>
  </w:style>
  <w:style w:type="paragraph" w:customStyle="1" w:styleId="Emphasis1">
    <w:name w:val="Emphasis1"/>
    <w:basedOn w:val="Normal"/>
    <w:uiPriority w:val="20"/>
    <w:qFormat/>
    <w:rsid w:val="0038018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38018C"/>
    <w:rPr>
      <w:color w:val="605E5C"/>
      <w:shd w:val="clear" w:color="auto" w:fill="E1DFDD"/>
    </w:rPr>
  </w:style>
  <w:style w:type="paragraph" w:customStyle="1" w:styleId="kd">
    <w:name w:val="kd"/>
    <w:basedOn w:val="Normal"/>
    <w:rsid w:val="0038018C"/>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38018C"/>
    <w:rPr>
      <w:b/>
      <w:bCs/>
    </w:rPr>
  </w:style>
  <w:style w:type="paragraph" w:customStyle="1" w:styleId="css-axufdj">
    <w:name w:val="css-axufdj"/>
    <w:basedOn w:val="Normal"/>
    <w:rsid w:val="0038018C"/>
    <w:pPr>
      <w:spacing w:before="100" w:beforeAutospacing="1" w:after="100" w:afterAutospacing="1"/>
    </w:pPr>
  </w:style>
  <w:style w:type="character" w:customStyle="1" w:styleId="css-2ep15g">
    <w:name w:val="css-2ep15g"/>
    <w:basedOn w:val="DefaultParagraphFont"/>
    <w:rsid w:val="0038018C"/>
  </w:style>
  <w:style w:type="character" w:customStyle="1" w:styleId="css-1rhhdjb">
    <w:name w:val="css-1rhhdjb"/>
    <w:basedOn w:val="DefaultParagraphFont"/>
    <w:rsid w:val="0038018C"/>
  </w:style>
  <w:style w:type="character" w:customStyle="1" w:styleId="css-u32m0k">
    <w:name w:val="css-u32m0k"/>
    <w:basedOn w:val="DefaultParagraphFont"/>
    <w:rsid w:val="0038018C"/>
  </w:style>
  <w:style w:type="paragraph" w:styleId="ListParagraph">
    <w:name w:val="List Paragraph"/>
    <w:aliases w:val="6 font"/>
    <w:basedOn w:val="Normal"/>
    <w:uiPriority w:val="34"/>
    <w:qFormat/>
    <w:rsid w:val="0038018C"/>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38018C"/>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38018C"/>
    <w:pPr>
      <w:outlineLvl w:val="0"/>
    </w:pPr>
    <w:rPr>
      <w:rFonts w:ascii="Georgia" w:hAnsi="Georgia" w:cstheme="minorBidi"/>
      <w:bCs/>
      <w:sz w:val="24"/>
      <w:u w:val="single"/>
    </w:rPr>
  </w:style>
  <w:style w:type="character" w:customStyle="1" w:styleId="TitleChar1">
    <w:name w:val="Title Char1"/>
    <w:basedOn w:val="DefaultParagraphFont"/>
    <w:uiPriority w:val="99"/>
    <w:rsid w:val="0038018C"/>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38018C"/>
    <w:rPr>
      <w:b/>
      <w:bCs/>
      <w:u w:val="single"/>
    </w:rPr>
  </w:style>
  <w:style w:type="paragraph" w:customStyle="1" w:styleId="UnderlinePara">
    <w:name w:val="Underline Para"/>
    <w:basedOn w:val="Normal"/>
    <w:uiPriority w:val="6"/>
    <w:qFormat/>
    <w:rsid w:val="0038018C"/>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38018C"/>
    <w:pPr>
      <w:spacing w:before="100" w:beforeAutospacing="1" w:after="100" w:afterAutospacing="1"/>
    </w:pPr>
  </w:style>
  <w:style w:type="paragraph" w:customStyle="1" w:styleId="articleparagraphroot2qm08">
    <w:name w:val="articleparagraph_root__2qm08"/>
    <w:basedOn w:val="Normal"/>
    <w:rsid w:val="0038018C"/>
    <w:pPr>
      <w:spacing w:before="100" w:beforeAutospacing="1" w:after="100" w:afterAutospacing="1"/>
    </w:pPr>
  </w:style>
  <w:style w:type="paragraph" w:customStyle="1" w:styleId="p">
    <w:name w:val="p"/>
    <w:basedOn w:val="Normal"/>
    <w:rsid w:val="0038018C"/>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38018C"/>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38018C"/>
    <w:pPr>
      <w:spacing w:before="60" w:after="60" w:line="256" w:lineRule="auto"/>
    </w:pPr>
    <w:rPr>
      <w:spacing w:val="-8"/>
    </w:rPr>
  </w:style>
  <w:style w:type="paragraph" w:styleId="BodyText">
    <w:name w:val="Body Text"/>
    <w:basedOn w:val="Normal"/>
    <w:link w:val="BodyTextChar"/>
    <w:unhideWhenUsed/>
    <w:qFormat/>
    <w:rsid w:val="0038018C"/>
    <w:pPr>
      <w:spacing w:after="120"/>
    </w:pPr>
    <w:rPr>
      <w:rFonts w:ascii="Arial" w:hAnsi="Arial" w:cs="Arial"/>
      <w:spacing w:val="-8"/>
    </w:rPr>
  </w:style>
  <w:style w:type="character" w:customStyle="1" w:styleId="BodyTextChar">
    <w:name w:val="Body Text Char"/>
    <w:basedOn w:val="DefaultParagraphFont"/>
    <w:link w:val="BodyText"/>
    <w:rsid w:val="0038018C"/>
    <w:rPr>
      <w:rFonts w:ascii="Arial" w:hAnsi="Arial" w:cs="Arial"/>
      <w:spacing w:val="-8"/>
      <w:sz w:val="22"/>
    </w:rPr>
  </w:style>
  <w:style w:type="paragraph" w:customStyle="1" w:styleId="Analytics">
    <w:name w:val="Analytics"/>
    <w:basedOn w:val="Normal"/>
    <w:link w:val="AnalyticsChar"/>
    <w:autoRedefine/>
    <w:uiPriority w:val="4"/>
    <w:qFormat/>
    <w:rsid w:val="0038018C"/>
    <w:rPr>
      <w:b/>
      <w:color w:val="00B050"/>
      <w:sz w:val="26"/>
    </w:rPr>
  </w:style>
  <w:style w:type="character" w:customStyle="1" w:styleId="AnalyticsChar">
    <w:name w:val="Analytics Char"/>
    <w:basedOn w:val="DefaultParagraphFont"/>
    <w:link w:val="Analytics"/>
    <w:uiPriority w:val="4"/>
    <w:rsid w:val="0038018C"/>
    <w:rPr>
      <w:rFonts w:ascii="Calibri" w:hAnsi="Calibri" w:cs="Calibri"/>
      <w:b/>
      <w:color w:val="00B050"/>
      <w:sz w:val="26"/>
    </w:rPr>
  </w:style>
  <w:style w:type="paragraph" w:customStyle="1" w:styleId="Analytic">
    <w:name w:val="Analytic"/>
    <w:basedOn w:val="Normal"/>
    <w:link w:val="AnalyticChar"/>
    <w:autoRedefine/>
    <w:uiPriority w:val="4"/>
    <w:qFormat/>
    <w:rsid w:val="0038018C"/>
    <w:rPr>
      <w:rFonts w:ascii="Arial" w:hAnsi="Arial" w:cs="Arial"/>
      <w:b/>
      <w:spacing w:val="-8"/>
    </w:rPr>
  </w:style>
  <w:style w:type="character" w:customStyle="1" w:styleId="AnalyticChar">
    <w:name w:val="Analytic Char"/>
    <w:basedOn w:val="DefaultParagraphFont"/>
    <w:link w:val="Analytic"/>
    <w:uiPriority w:val="4"/>
    <w:rsid w:val="0038018C"/>
    <w:rPr>
      <w:rFonts w:ascii="Arial" w:hAnsi="Arial" w:cs="Arial"/>
      <w:b/>
      <w:spacing w:val="-8"/>
      <w:sz w:val="22"/>
    </w:rPr>
  </w:style>
  <w:style w:type="paragraph" w:customStyle="1" w:styleId="DateTime">
    <w:name w:val="DateTime"/>
    <w:basedOn w:val="Normal"/>
    <w:link w:val="DateTimeChar"/>
    <w:autoRedefine/>
    <w:uiPriority w:val="4"/>
    <w:qFormat/>
    <w:rsid w:val="0038018C"/>
    <w:rPr>
      <w:rFonts w:ascii="Arial" w:hAnsi="Arial" w:cs="Arial"/>
      <w:spacing w:val="-8"/>
    </w:rPr>
  </w:style>
  <w:style w:type="character" w:customStyle="1" w:styleId="DateTimeChar">
    <w:name w:val="DateTime Char"/>
    <w:basedOn w:val="DefaultParagraphFont"/>
    <w:link w:val="DateTime"/>
    <w:uiPriority w:val="4"/>
    <w:rsid w:val="0038018C"/>
    <w:rPr>
      <w:rFonts w:ascii="Arial" w:hAnsi="Arial" w:cs="Arial"/>
      <w:spacing w:val="-8"/>
      <w:sz w:val="22"/>
    </w:rPr>
  </w:style>
  <w:style w:type="paragraph" w:customStyle="1" w:styleId="Lecture">
    <w:name w:val="Lecture"/>
    <w:next w:val="BodyText"/>
    <w:link w:val="LectureChar"/>
    <w:autoRedefine/>
    <w:uiPriority w:val="4"/>
    <w:qFormat/>
    <w:rsid w:val="0038018C"/>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38018C"/>
    <w:rPr>
      <w:rFonts w:ascii="Arial" w:eastAsiaTheme="minorHAnsi" w:hAnsi="Arial" w:cs="Arial"/>
      <w:spacing w:val="-10"/>
      <w:sz w:val="22"/>
      <w:szCs w:val="22"/>
    </w:rPr>
  </w:style>
  <w:style w:type="character" w:customStyle="1" w:styleId="underline">
    <w:name w:val="underline"/>
    <w:basedOn w:val="DefaultParagraphFont"/>
    <w:qFormat/>
    <w:rsid w:val="0038018C"/>
    <w:rPr>
      <w:u w:val="single"/>
    </w:rPr>
  </w:style>
  <w:style w:type="character" w:customStyle="1" w:styleId="apple-style-span">
    <w:name w:val="apple-style-span"/>
    <w:rsid w:val="0038018C"/>
  </w:style>
  <w:style w:type="paragraph" w:styleId="FootnoteText">
    <w:name w:val="footnote text"/>
    <w:basedOn w:val="Normal"/>
    <w:link w:val="FootnoteTextChar"/>
    <w:uiPriority w:val="99"/>
    <w:unhideWhenUsed/>
    <w:rsid w:val="0038018C"/>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38018C"/>
    <w:rPr>
      <w:rFonts w:ascii="Arial" w:hAnsi="Arial" w:cs="Arial"/>
      <w:spacing w:val="-8"/>
      <w:sz w:val="20"/>
      <w:szCs w:val="20"/>
    </w:rPr>
  </w:style>
  <w:style w:type="character" w:styleId="FootnoteReference">
    <w:name w:val="footnote reference"/>
    <w:aliases w:val="FN Ref,footnote reference"/>
    <w:uiPriority w:val="99"/>
    <w:unhideWhenUsed/>
    <w:qFormat/>
    <w:rsid w:val="0038018C"/>
    <w:rPr>
      <w:vertAlign w:val="superscript"/>
    </w:rPr>
  </w:style>
  <w:style w:type="character" w:customStyle="1" w:styleId="cardChar">
    <w:name w:val="card Char"/>
    <w:aliases w:val="Bold Cite Char Char,Speed Cite Char"/>
    <w:rsid w:val="0038018C"/>
    <w:rPr>
      <w:u w:val="single"/>
    </w:rPr>
  </w:style>
  <w:style w:type="paragraph" w:customStyle="1" w:styleId="cardtext">
    <w:name w:val="card text"/>
    <w:basedOn w:val="Normal"/>
    <w:link w:val="cardtextChar"/>
    <w:qFormat/>
    <w:rsid w:val="0038018C"/>
    <w:pPr>
      <w:ind w:left="288" w:right="288"/>
    </w:pPr>
    <w:rPr>
      <w:rFonts w:ascii="Arial" w:hAnsi="Arial" w:cs="Arial"/>
      <w:spacing w:val="-8"/>
    </w:rPr>
  </w:style>
  <w:style w:type="character" w:customStyle="1" w:styleId="cardtextChar">
    <w:name w:val="card text Char"/>
    <w:basedOn w:val="DefaultParagraphFont"/>
    <w:link w:val="cardtext"/>
    <w:rsid w:val="0038018C"/>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38018C"/>
    <w:rPr>
      <w:rFonts w:ascii="Calibri" w:hAnsi="Calibri" w:cs="Calibri"/>
      <w:sz w:val="22"/>
    </w:rPr>
  </w:style>
  <w:style w:type="paragraph" w:customStyle="1" w:styleId="css-exrw3m">
    <w:name w:val="css-exrw3m"/>
    <w:basedOn w:val="Normal"/>
    <w:rsid w:val="0038018C"/>
    <w:pPr>
      <w:spacing w:before="100" w:beforeAutospacing="1" w:after="100" w:afterAutospacing="1"/>
    </w:pPr>
    <w:rPr>
      <w:spacing w:val="-8"/>
    </w:rPr>
  </w:style>
  <w:style w:type="paragraph" w:styleId="Header">
    <w:name w:val="header"/>
    <w:basedOn w:val="Normal"/>
    <w:link w:val="HeaderChar"/>
    <w:uiPriority w:val="99"/>
    <w:unhideWhenUsed/>
    <w:qFormat/>
    <w:rsid w:val="0038018C"/>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38018C"/>
    <w:rPr>
      <w:rFonts w:ascii="Arial" w:hAnsi="Arial" w:cs="Arial"/>
      <w:spacing w:val="-8"/>
      <w:sz w:val="22"/>
    </w:rPr>
  </w:style>
  <w:style w:type="paragraph" w:styleId="Footer">
    <w:name w:val="footer"/>
    <w:basedOn w:val="Normal"/>
    <w:link w:val="FooterChar"/>
    <w:uiPriority w:val="99"/>
    <w:unhideWhenUsed/>
    <w:rsid w:val="0038018C"/>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38018C"/>
    <w:rPr>
      <w:rFonts w:ascii="Arial" w:hAnsi="Arial" w:cs="Arial"/>
      <w:spacing w:val="-8"/>
      <w:sz w:val="22"/>
    </w:rPr>
  </w:style>
  <w:style w:type="character" w:customStyle="1" w:styleId="rollover-people">
    <w:name w:val="rollover-people"/>
    <w:basedOn w:val="DefaultParagraphFont"/>
    <w:rsid w:val="0038018C"/>
  </w:style>
  <w:style w:type="paragraph" w:customStyle="1" w:styleId="Genealogy">
    <w:name w:val="Genealogy"/>
    <w:basedOn w:val="Heading4"/>
    <w:autoRedefine/>
    <w:qFormat/>
    <w:rsid w:val="0038018C"/>
    <w:rPr>
      <w:rFonts w:ascii="Arial" w:hAnsi="Arial" w:cs="Calibri"/>
      <w:bCs w:val="0"/>
      <w:iCs/>
      <w:sz w:val="22"/>
    </w:rPr>
  </w:style>
  <w:style w:type="character" w:customStyle="1" w:styleId="c-timestamplabel">
    <w:name w:val="c-timestamp__label"/>
    <w:basedOn w:val="DefaultParagraphFont"/>
    <w:rsid w:val="0038018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8018C"/>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38018C"/>
    <w:rPr>
      <w:color w:val="605E5C"/>
      <w:shd w:val="clear" w:color="auto" w:fill="E1DFDD"/>
    </w:rPr>
  </w:style>
  <w:style w:type="paragraph" w:styleId="BalloonText">
    <w:name w:val="Balloon Text"/>
    <w:basedOn w:val="Normal"/>
    <w:link w:val="BalloonTextChar"/>
    <w:uiPriority w:val="99"/>
    <w:unhideWhenUsed/>
    <w:rsid w:val="0038018C"/>
    <w:rPr>
      <w:rFonts w:ascii="Tahoma" w:hAnsi="Tahoma" w:cs="Tahoma"/>
      <w:szCs w:val="16"/>
    </w:rPr>
  </w:style>
  <w:style w:type="character" w:customStyle="1" w:styleId="BalloonTextChar">
    <w:name w:val="Balloon Text Char"/>
    <w:basedOn w:val="DefaultParagraphFont"/>
    <w:link w:val="BalloonText"/>
    <w:uiPriority w:val="99"/>
    <w:rsid w:val="0038018C"/>
    <w:rPr>
      <w:rFonts w:ascii="Tahoma" w:hAnsi="Tahoma" w:cs="Tahoma"/>
      <w:sz w:val="22"/>
      <w:szCs w:val="16"/>
    </w:rPr>
  </w:style>
  <w:style w:type="character" w:styleId="PageNumber">
    <w:name w:val="page number"/>
    <w:aliases w:val="card ununderlined"/>
    <w:basedOn w:val="DefaultParagraphFont"/>
    <w:uiPriority w:val="99"/>
    <w:unhideWhenUsed/>
    <w:rsid w:val="0038018C"/>
  </w:style>
  <w:style w:type="character" w:customStyle="1" w:styleId="m4841727538114946087gmail-styleunderline">
    <w:name w:val="m_4841727538114946087gmail-styleunderline"/>
    <w:basedOn w:val="DefaultParagraphFont"/>
    <w:rsid w:val="0038018C"/>
  </w:style>
  <w:style w:type="paragraph" w:customStyle="1" w:styleId="BreakTag">
    <w:name w:val="Break Tag"/>
    <w:basedOn w:val="Normal"/>
    <w:autoRedefine/>
    <w:uiPriority w:val="4"/>
    <w:qFormat/>
    <w:rsid w:val="0038018C"/>
    <w:pPr>
      <w:spacing w:before="240"/>
    </w:pPr>
    <w:rPr>
      <w:b/>
    </w:rPr>
  </w:style>
  <w:style w:type="paragraph" w:customStyle="1" w:styleId="BreakBlock">
    <w:name w:val="Break Block"/>
    <w:basedOn w:val="Normal"/>
    <w:link w:val="BreakBlockChar"/>
    <w:autoRedefine/>
    <w:qFormat/>
    <w:rsid w:val="0038018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8018C"/>
    <w:rPr>
      <w:rFonts w:ascii="Arial Bold" w:hAnsi="Arial Bold" w:cs="Calibri"/>
      <w:b/>
      <w:caps/>
      <w:sz w:val="32"/>
      <w:u w:val="single"/>
    </w:rPr>
  </w:style>
  <w:style w:type="character" w:customStyle="1" w:styleId="Mention1">
    <w:name w:val="Mention1"/>
    <w:basedOn w:val="DefaultParagraphFont"/>
    <w:uiPriority w:val="99"/>
    <w:semiHidden/>
    <w:unhideWhenUsed/>
    <w:rsid w:val="0038018C"/>
    <w:rPr>
      <w:color w:val="2B579A"/>
      <w:shd w:val="clear" w:color="auto" w:fill="E6E6E6"/>
    </w:rPr>
  </w:style>
  <w:style w:type="paragraph" w:customStyle="1" w:styleId="evidencetext">
    <w:name w:val="evidence text"/>
    <w:basedOn w:val="Normal"/>
    <w:link w:val="evidencetextChar1"/>
    <w:qFormat/>
    <w:rsid w:val="0038018C"/>
    <w:pPr>
      <w:ind w:left="432" w:right="432"/>
    </w:pPr>
    <w:rPr>
      <w:color w:val="000000"/>
      <w:lang w:val="x-none" w:eastAsia="x-none"/>
    </w:rPr>
  </w:style>
  <w:style w:type="character" w:customStyle="1" w:styleId="evidencetextChar1">
    <w:name w:val="evidence text Char1"/>
    <w:link w:val="evidencetext"/>
    <w:rsid w:val="0038018C"/>
    <w:rPr>
      <w:rFonts w:ascii="Calibri" w:hAnsi="Calibri" w:cs="Calibri"/>
      <w:color w:val="000000"/>
      <w:sz w:val="22"/>
      <w:lang w:val="x-none" w:eastAsia="x-none"/>
    </w:rPr>
  </w:style>
  <w:style w:type="character" w:customStyle="1" w:styleId="Author-Date">
    <w:name w:val="Author-Date"/>
    <w:qFormat/>
    <w:rsid w:val="0038018C"/>
    <w:rPr>
      <w:b/>
      <w:sz w:val="24"/>
    </w:rPr>
  </w:style>
  <w:style w:type="paragraph" w:customStyle="1" w:styleId="Nothing">
    <w:name w:val="Nothing"/>
    <w:link w:val="NothingChar"/>
    <w:qFormat/>
    <w:rsid w:val="0038018C"/>
    <w:pPr>
      <w:jc w:val="both"/>
    </w:pPr>
    <w:rPr>
      <w:rFonts w:ascii="Times New Roman" w:eastAsia="Times New Roman" w:hAnsi="Times New Roman" w:cs="Times New Roman"/>
      <w:sz w:val="20"/>
    </w:rPr>
  </w:style>
  <w:style w:type="paragraph" w:customStyle="1" w:styleId="Style4">
    <w:name w:val="Style4"/>
    <w:basedOn w:val="Normal"/>
    <w:link w:val="Style4Char"/>
    <w:qFormat/>
    <w:rsid w:val="0038018C"/>
    <w:rPr>
      <w:u w:val="single"/>
    </w:rPr>
  </w:style>
  <w:style w:type="character" w:customStyle="1" w:styleId="Style4Char">
    <w:name w:val="Style4 Char"/>
    <w:link w:val="Style4"/>
    <w:rsid w:val="0038018C"/>
    <w:rPr>
      <w:rFonts w:ascii="Calibri" w:hAnsi="Calibri" w:cs="Calibri"/>
      <w:sz w:val="22"/>
      <w:u w:val="single"/>
    </w:rPr>
  </w:style>
  <w:style w:type="character" w:customStyle="1" w:styleId="term">
    <w:name w:val="term"/>
    <w:basedOn w:val="DefaultParagraphFont"/>
    <w:rsid w:val="0038018C"/>
  </w:style>
  <w:style w:type="character" w:customStyle="1" w:styleId="Style1Char">
    <w:name w:val="Style1 Char"/>
    <w:rsid w:val="0038018C"/>
    <w:rPr>
      <w:rFonts w:ascii="Times New Roman" w:eastAsia="SimSun" w:hAnsi="Times New Roman" w:cs="Times New Roman"/>
      <w:sz w:val="20"/>
      <w:szCs w:val="24"/>
      <w:u w:val="single"/>
      <w:lang w:eastAsia="zh-CN"/>
    </w:rPr>
  </w:style>
  <w:style w:type="character" w:customStyle="1" w:styleId="Styleunderline11pt">
    <w:name w:val="Style underline + 11 pt"/>
    <w:rsid w:val="0038018C"/>
    <w:rPr>
      <w:rFonts w:ascii="Times New Roman" w:hAnsi="Times New Roman"/>
      <w:sz w:val="20"/>
      <w:u w:val="single"/>
    </w:rPr>
  </w:style>
  <w:style w:type="paragraph" w:customStyle="1" w:styleId="Stylecard11pt">
    <w:name w:val="Style card + 11 pt"/>
    <w:basedOn w:val="Normal"/>
    <w:link w:val="Stylecard11ptChar"/>
    <w:qFormat/>
    <w:rsid w:val="0038018C"/>
    <w:pPr>
      <w:ind w:left="288" w:right="288"/>
    </w:pPr>
    <w:rPr>
      <w:rFonts w:ascii="Georgia" w:eastAsia="SimSun" w:hAnsi="Georgia"/>
      <w:lang w:eastAsia="zh-CN"/>
    </w:rPr>
  </w:style>
  <w:style w:type="character" w:customStyle="1" w:styleId="Stylecard11ptChar">
    <w:name w:val="Style card + 11 pt Char"/>
    <w:link w:val="Stylecard11pt"/>
    <w:rsid w:val="0038018C"/>
    <w:rPr>
      <w:rFonts w:ascii="Georgia" w:eastAsia="SimSun" w:hAnsi="Georgia" w:cs="Calibri"/>
      <w:sz w:val="22"/>
      <w:lang w:eastAsia="zh-CN"/>
    </w:rPr>
  </w:style>
  <w:style w:type="paragraph" w:customStyle="1" w:styleId="Minimize">
    <w:name w:val="Minimize"/>
    <w:basedOn w:val="Normal"/>
    <w:next w:val="Normal"/>
    <w:link w:val="MinimizeChar"/>
    <w:qFormat/>
    <w:rsid w:val="0038018C"/>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38018C"/>
    <w:rPr>
      <w:rFonts w:ascii="Georgia" w:hAnsi="Georgia" w:cs="Calibri"/>
      <w:color w:val="000000"/>
      <w:sz w:val="12"/>
      <w:szCs w:val="20"/>
    </w:rPr>
  </w:style>
  <w:style w:type="character" w:customStyle="1" w:styleId="byline">
    <w:name w:val="byline"/>
    <w:basedOn w:val="DefaultParagraphFont"/>
    <w:rsid w:val="0038018C"/>
  </w:style>
  <w:style w:type="paragraph" w:customStyle="1" w:styleId="StyleStyle411pt">
    <w:name w:val="Style Style4 + 11 pt"/>
    <w:basedOn w:val="Normal"/>
    <w:link w:val="StyleStyle411ptChar"/>
    <w:qFormat/>
    <w:rsid w:val="0038018C"/>
    <w:pPr>
      <w:spacing w:after="200" w:line="276" w:lineRule="auto"/>
    </w:pPr>
    <w:rPr>
      <w:u w:val="single"/>
    </w:rPr>
  </w:style>
  <w:style w:type="character" w:customStyle="1" w:styleId="StyleStyle411ptChar">
    <w:name w:val="Style Style4 + 11 pt Char"/>
    <w:basedOn w:val="DefaultParagraphFont"/>
    <w:link w:val="StyleStyle411pt"/>
    <w:rsid w:val="0038018C"/>
    <w:rPr>
      <w:rFonts w:ascii="Calibri" w:hAnsi="Calibri" w:cs="Calibri"/>
      <w:sz w:val="22"/>
      <w:u w:val="single"/>
    </w:rPr>
  </w:style>
  <w:style w:type="character" w:customStyle="1" w:styleId="Style11ptUnderline">
    <w:name w:val="Style 11 pt Underline"/>
    <w:rsid w:val="0038018C"/>
    <w:rPr>
      <w:sz w:val="20"/>
      <w:u w:val="single"/>
    </w:rPr>
  </w:style>
  <w:style w:type="character" w:customStyle="1" w:styleId="Style11ptBoldUnderline">
    <w:name w:val="Style 11 pt Bold Underline"/>
    <w:rsid w:val="0038018C"/>
    <w:rPr>
      <w:b/>
      <w:bCs/>
      <w:sz w:val="20"/>
      <w:u w:val="single"/>
    </w:rPr>
  </w:style>
  <w:style w:type="character" w:customStyle="1" w:styleId="Style11pt">
    <w:name w:val="Style 11 pt"/>
    <w:rsid w:val="0038018C"/>
    <w:rPr>
      <w:sz w:val="20"/>
    </w:rPr>
  </w:style>
  <w:style w:type="paragraph" w:customStyle="1" w:styleId="StyleStyle411ptBold">
    <w:name w:val="Style Style4 + 11 pt Bold"/>
    <w:basedOn w:val="Normal"/>
    <w:link w:val="StyleStyle411ptBoldChar"/>
    <w:qFormat/>
    <w:rsid w:val="0038018C"/>
    <w:rPr>
      <w:b/>
      <w:bCs/>
      <w:u w:val="single"/>
    </w:rPr>
  </w:style>
  <w:style w:type="character" w:customStyle="1" w:styleId="StyleStyle411ptBoldChar">
    <w:name w:val="Style Style4 + 11 pt Bold Char"/>
    <w:basedOn w:val="DefaultParagraphFont"/>
    <w:link w:val="StyleStyle411ptBold"/>
    <w:rsid w:val="0038018C"/>
    <w:rPr>
      <w:rFonts w:ascii="Calibri" w:hAnsi="Calibri" w:cs="Calibri"/>
      <w:b/>
      <w:bCs/>
      <w:sz w:val="22"/>
      <w:u w:val="single"/>
    </w:rPr>
  </w:style>
  <w:style w:type="paragraph" w:customStyle="1" w:styleId="BlockTitle">
    <w:name w:val="Block Title"/>
    <w:basedOn w:val="Normal"/>
    <w:next w:val="Normal"/>
    <w:link w:val="BlockTitleChar"/>
    <w:uiPriority w:val="99"/>
    <w:qFormat/>
    <w:rsid w:val="0038018C"/>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38018C"/>
    <w:rPr>
      <w:rFonts w:ascii="Calibri" w:hAnsi="Calibri" w:cs="Calibri"/>
      <w:b/>
      <w:sz w:val="32"/>
      <w:szCs w:val="20"/>
      <w:u w:val="single"/>
    </w:rPr>
  </w:style>
  <w:style w:type="character" w:customStyle="1" w:styleId="Emphasis2">
    <w:name w:val="Emphasis2"/>
    <w:basedOn w:val="DefaultParagraphFont"/>
    <w:rsid w:val="0038018C"/>
    <w:rPr>
      <w:rFonts w:ascii="Franklin Gothic Heavy" w:hAnsi="Franklin Gothic Heavy"/>
      <w:iCs/>
      <w:u w:val="single"/>
    </w:rPr>
  </w:style>
  <w:style w:type="paragraph" w:customStyle="1" w:styleId="Cards">
    <w:name w:val="Cards"/>
    <w:basedOn w:val="Normal"/>
    <w:link w:val="CardsChar1"/>
    <w:qFormat/>
    <w:rsid w:val="0038018C"/>
    <w:pPr>
      <w:autoSpaceDE w:val="0"/>
      <w:autoSpaceDN w:val="0"/>
      <w:adjustRightInd w:val="0"/>
      <w:ind w:left="432" w:right="432"/>
      <w:jc w:val="both"/>
    </w:pPr>
    <w:rPr>
      <w:sz w:val="20"/>
      <w:szCs w:val="20"/>
    </w:rPr>
  </w:style>
  <w:style w:type="character" w:customStyle="1" w:styleId="CardsChar">
    <w:name w:val="Cards Char"/>
    <w:locked/>
    <w:rsid w:val="0038018C"/>
    <w:rPr>
      <w:rFonts w:ascii="Times New Roman" w:eastAsia="Times New Roman" w:hAnsi="Times New Roman" w:cs="Times New Roman"/>
      <w:sz w:val="20"/>
      <w:szCs w:val="24"/>
    </w:rPr>
  </w:style>
  <w:style w:type="character" w:customStyle="1" w:styleId="pmterms1">
    <w:name w:val="pmterms1"/>
    <w:basedOn w:val="DefaultParagraphFont"/>
    <w:rsid w:val="0038018C"/>
  </w:style>
  <w:style w:type="character" w:customStyle="1" w:styleId="hilite1">
    <w:name w:val="hilite1"/>
    <w:basedOn w:val="DefaultParagraphFont"/>
    <w:rsid w:val="0038018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38018C"/>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38018C"/>
    <w:rPr>
      <w:rFonts w:ascii="Times New Roman" w:eastAsia="Malgun Gothic" w:hAnsi="Times New Roman" w:cs="Times New Roman"/>
      <w:sz w:val="21"/>
      <w:u w:val="single"/>
    </w:rPr>
  </w:style>
  <w:style w:type="paragraph" w:customStyle="1" w:styleId="Normaltag">
    <w:name w:val="Normal tag"/>
    <w:basedOn w:val="Normal"/>
    <w:link w:val="NormaltagChar"/>
    <w:qFormat/>
    <w:rsid w:val="0038018C"/>
    <w:rPr>
      <w:b/>
      <w:szCs w:val="20"/>
    </w:rPr>
  </w:style>
  <w:style w:type="character" w:customStyle="1" w:styleId="NormaltagChar">
    <w:name w:val="Normal tag Char"/>
    <w:basedOn w:val="DefaultParagraphFont"/>
    <w:link w:val="Normaltag"/>
    <w:locked/>
    <w:rsid w:val="0038018C"/>
    <w:rPr>
      <w:rFonts w:ascii="Calibri" w:hAnsi="Calibri" w:cs="Calibri"/>
      <w:b/>
      <w:sz w:val="22"/>
      <w:szCs w:val="20"/>
    </w:rPr>
  </w:style>
  <w:style w:type="character" w:customStyle="1" w:styleId="DebateUnderline">
    <w:name w:val="Debate Underline"/>
    <w:qFormat/>
    <w:rsid w:val="0038018C"/>
    <w:rPr>
      <w:rFonts w:ascii="Times New Roman" w:hAnsi="Times New Roman"/>
      <w:sz w:val="20"/>
      <w:szCs w:val="24"/>
      <w:u w:val="thick"/>
    </w:rPr>
  </w:style>
  <w:style w:type="character" w:customStyle="1" w:styleId="blue">
    <w:name w:val="blue"/>
    <w:basedOn w:val="DefaultParagraphFont"/>
    <w:rsid w:val="0038018C"/>
    <w:rPr>
      <w:rFonts w:cs="Times New Roman"/>
    </w:rPr>
  </w:style>
  <w:style w:type="paragraph" w:customStyle="1" w:styleId="cites">
    <w:name w:val="cites"/>
    <w:link w:val="Heading1Char3"/>
    <w:autoRedefine/>
    <w:qFormat/>
    <w:rsid w:val="0038018C"/>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38018C"/>
    <w:rPr>
      <w:rFonts w:ascii="Times New Roman" w:eastAsia="Malgun Gothic" w:hAnsi="Times New Roman" w:cs="Times New Roman"/>
      <w:b/>
      <w:u w:val="single"/>
    </w:rPr>
  </w:style>
  <w:style w:type="paragraph" w:customStyle="1" w:styleId="tiny">
    <w:name w:val="tiny"/>
    <w:next w:val="Normal"/>
    <w:link w:val="tinyChar"/>
    <w:autoRedefine/>
    <w:qFormat/>
    <w:rsid w:val="0038018C"/>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38018C"/>
    <w:rPr>
      <w:rFonts w:ascii="Times New Roman" w:eastAsia="Malgun Gothic" w:hAnsi="Times New Roman" w:cs="Times New Roman"/>
      <w:sz w:val="12"/>
    </w:rPr>
  </w:style>
  <w:style w:type="character" w:customStyle="1" w:styleId="CitesChar2">
    <w:name w:val="Cites Char2"/>
    <w:link w:val="Cites0"/>
    <w:rsid w:val="0038018C"/>
    <w:rPr>
      <w:rFonts w:eastAsia="Times New Roman" w:cs="Times New Roman"/>
      <w:b/>
      <w:bCs/>
      <w:sz w:val="20"/>
      <w:szCs w:val="20"/>
    </w:rPr>
  </w:style>
  <w:style w:type="paragraph" w:customStyle="1" w:styleId="BlockTitle2">
    <w:name w:val="Block Title2"/>
    <w:basedOn w:val="Normal"/>
    <w:next w:val="Normal"/>
    <w:uiPriority w:val="99"/>
    <w:qFormat/>
    <w:rsid w:val="0038018C"/>
    <w:pPr>
      <w:spacing w:after="240"/>
      <w:jc w:val="center"/>
    </w:pPr>
    <w:rPr>
      <w:b/>
      <w:sz w:val="32"/>
      <w:u w:val="single"/>
      <w:lang w:bidi="en-US"/>
    </w:rPr>
  </w:style>
  <w:style w:type="paragraph" w:styleId="TOC1">
    <w:name w:val="toc 1"/>
    <w:basedOn w:val="Normal"/>
    <w:next w:val="Normal"/>
    <w:autoRedefine/>
    <w:uiPriority w:val="39"/>
    <w:rsid w:val="0038018C"/>
    <w:pPr>
      <w:spacing w:before="120" w:after="120"/>
    </w:pPr>
    <w:rPr>
      <w:b/>
      <w:u w:val="single"/>
      <w:lang w:bidi="en-US"/>
    </w:rPr>
  </w:style>
  <w:style w:type="paragraph" w:styleId="TOC9">
    <w:name w:val="toc 9"/>
    <w:basedOn w:val="Normal"/>
    <w:next w:val="Normal"/>
    <w:autoRedefine/>
    <w:uiPriority w:val="39"/>
    <w:rsid w:val="0038018C"/>
    <w:pPr>
      <w:ind w:left="1600"/>
    </w:pPr>
    <w:rPr>
      <w:sz w:val="20"/>
      <w:lang w:bidi="en-US"/>
    </w:rPr>
  </w:style>
  <w:style w:type="paragraph" w:customStyle="1" w:styleId="TxBrp1">
    <w:name w:val="TxBr_p1"/>
    <w:basedOn w:val="Normal"/>
    <w:uiPriority w:val="99"/>
    <w:qFormat/>
    <w:rsid w:val="0038018C"/>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38018C"/>
    <w:pPr>
      <w:spacing w:before="100" w:beforeAutospacing="1" w:after="100" w:afterAutospacing="1"/>
    </w:pPr>
    <w:rPr>
      <w:lang w:bidi="en-US"/>
    </w:rPr>
  </w:style>
  <w:style w:type="character" w:customStyle="1" w:styleId="standardcontent">
    <w:name w:val="standardcontent"/>
    <w:basedOn w:val="DefaultParagraphFont"/>
    <w:rsid w:val="0038018C"/>
  </w:style>
  <w:style w:type="paragraph" w:customStyle="1" w:styleId="hat">
    <w:name w:val="hat"/>
    <w:basedOn w:val="Normal"/>
    <w:next w:val="Normal"/>
    <w:link w:val="hatChar"/>
    <w:qFormat/>
    <w:rsid w:val="0038018C"/>
    <w:pPr>
      <w:spacing w:before="240" w:after="240"/>
      <w:jc w:val="center"/>
      <w:outlineLvl w:val="0"/>
    </w:pPr>
    <w:rPr>
      <w:b/>
      <w:bCs/>
      <w:sz w:val="32"/>
      <w:u w:val="single"/>
      <w:lang w:bidi="en-US"/>
    </w:rPr>
  </w:style>
  <w:style w:type="character" w:customStyle="1" w:styleId="storyby">
    <w:name w:val="storyby"/>
    <w:basedOn w:val="DefaultParagraphFont"/>
    <w:rsid w:val="0038018C"/>
  </w:style>
  <w:style w:type="paragraph" w:customStyle="1" w:styleId="HotRouteChar">
    <w:name w:val="Hot Route! Char"/>
    <w:basedOn w:val="Normal"/>
    <w:qFormat/>
    <w:rsid w:val="0038018C"/>
    <w:pPr>
      <w:ind w:left="144"/>
    </w:pPr>
    <w:rPr>
      <w:sz w:val="20"/>
      <w:lang w:bidi="en-US"/>
    </w:rPr>
  </w:style>
  <w:style w:type="paragraph" w:customStyle="1" w:styleId="Default">
    <w:name w:val="Default"/>
    <w:uiPriority w:val="99"/>
    <w:qFormat/>
    <w:rsid w:val="0038018C"/>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38018C"/>
    <w:rPr>
      <w:rFonts w:ascii="Cambria" w:hAnsi="Cambria" w:cs="Times New Roman"/>
      <w:b/>
      <w:bCs/>
      <w:sz w:val="26"/>
      <w:szCs w:val="26"/>
    </w:rPr>
  </w:style>
  <w:style w:type="character" w:customStyle="1" w:styleId="UnderliningChar">
    <w:name w:val="Underlining Char"/>
    <w:basedOn w:val="DefaultParagraphFont"/>
    <w:link w:val="Underlining"/>
    <w:uiPriority w:val="99"/>
    <w:rsid w:val="0038018C"/>
    <w:rPr>
      <w:rFonts w:ascii="Arial Narrow" w:hAnsi="Arial Narrow" w:cs="Times New Roman"/>
      <w:u w:val="single"/>
    </w:rPr>
  </w:style>
  <w:style w:type="character" w:customStyle="1" w:styleId="CardCharChar1">
    <w:name w:val="Card Char Char1"/>
    <w:basedOn w:val="DefaultParagraphFont"/>
    <w:rsid w:val="0038018C"/>
    <w:rPr>
      <w:rFonts w:cs="Times New Roman"/>
      <w:b/>
      <w:bCs/>
      <w:sz w:val="28"/>
      <w:szCs w:val="28"/>
    </w:rPr>
  </w:style>
  <w:style w:type="paragraph" w:customStyle="1" w:styleId="Cites0">
    <w:name w:val="Cites"/>
    <w:basedOn w:val="Normal"/>
    <w:link w:val="CitesChar2"/>
    <w:qFormat/>
    <w:rsid w:val="0038018C"/>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38018C"/>
    <w:rPr>
      <w:rFonts w:ascii="Times New Roman" w:eastAsia="Calibri" w:hAnsi="Times New Roman" w:cs="Times New Roman"/>
      <w:sz w:val="24"/>
      <w:szCs w:val="24"/>
    </w:rPr>
  </w:style>
  <w:style w:type="character" w:customStyle="1" w:styleId="apple-converted-space">
    <w:name w:val="apple-converted-space"/>
    <w:basedOn w:val="DefaultParagraphFont"/>
    <w:rsid w:val="0038018C"/>
  </w:style>
  <w:style w:type="character" w:customStyle="1" w:styleId="hit">
    <w:name w:val="hit"/>
    <w:basedOn w:val="DefaultParagraphFont"/>
    <w:rsid w:val="0038018C"/>
    <w:rPr>
      <w:rFonts w:cs="Times New Roman"/>
    </w:rPr>
  </w:style>
  <w:style w:type="paragraph" w:customStyle="1" w:styleId="SmallFont">
    <w:name w:val="Small Font"/>
    <w:basedOn w:val="Normal"/>
    <w:link w:val="SmallFontChar"/>
    <w:qFormat/>
    <w:rsid w:val="0038018C"/>
    <w:pPr>
      <w:spacing w:after="200"/>
      <w:jc w:val="both"/>
    </w:pPr>
    <w:rPr>
      <w:rFonts w:eastAsia="Calibri"/>
      <w:szCs w:val="18"/>
    </w:rPr>
  </w:style>
  <w:style w:type="character" w:customStyle="1" w:styleId="SmallFontChar">
    <w:name w:val="Small Font Char"/>
    <w:basedOn w:val="DefaultParagraphFont"/>
    <w:link w:val="SmallFont"/>
    <w:locked/>
    <w:rsid w:val="0038018C"/>
    <w:rPr>
      <w:rFonts w:ascii="Calibri" w:eastAsia="Calibri" w:hAnsi="Calibri" w:cs="Calibri"/>
      <w:sz w:val="22"/>
      <w:szCs w:val="18"/>
    </w:rPr>
  </w:style>
  <w:style w:type="character" w:customStyle="1" w:styleId="CircleChar1">
    <w:name w:val="Circle Char1"/>
    <w:basedOn w:val="DefaultParagraphFont"/>
    <w:rsid w:val="0038018C"/>
    <w:rPr>
      <w:rFonts w:cs="Times New Roman"/>
      <w:b/>
      <w:i/>
      <w:sz w:val="18"/>
      <w:szCs w:val="18"/>
      <w:u w:val="single"/>
      <w:lang w:val="en-US" w:eastAsia="en-US" w:bidi="ar-SA"/>
    </w:rPr>
  </w:style>
  <w:style w:type="character" w:customStyle="1" w:styleId="verdana">
    <w:name w:val="verdana"/>
    <w:basedOn w:val="DefaultParagraphFont"/>
    <w:rsid w:val="0038018C"/>
  </w:style>
  <w:style w:type="character" w:customStyle="1" w:styleId="CardsChar1">
    <w:name w:val="Cards Char1"/>
    <w:link w:val="Cards"/>
    <w:rsid w:val="0038018C"/>
    <w:rPr>
      <w:rFonts w:ascii="Calibri" w:hAnsi="Calibri" w:cs="Calibri"/>
      <w:sz w:val="20"/>
      <w:szCs w:val="20"/>
    </w:rPr>
  </w:style>
  <w:style w:type="paragraph" w:customStyle="1" w:styleId="BlockHeadings">
    <w:name w:val="Block Headings"/>
    <w:basedOn w:val="Normal"/>
    <w:link w:val="BlockHeadingsChar"/>
    <w:qFormat/>
    <w:rsid w:val="0038018C"/>
    <w:pPr>
      <w:autoSpaceDE w:val="0"/>
      <w:autoSpaceDN w:val="0"/>
      <w:adjustRightInd w:val="0"/>
      <w:jc w:val="center"/>
      <w:outlineLvl w:val="0"/>
    </w:pPr>
    <w:rPr>
      <w:b/>
      <w:sz w:val="20"/>
      <w:szCs w:val="20"/>
    </w:rPr>
  </w:style>
  <w:style w:type="character" w:customStyle="1" w:styleId="BlockHeadingsChar">
    <w:name w:val="Block Headings Char"/>
    <w:link w:val="BlockHeadings"/>
    <w:rsid w:val="0038018C"/>
    <w:rPr>
      <w:rFonts w:ascii="Calibri" w:hAnsi="Calibri" w:cs="Calibri"/>
      <w:b/>
      <w:sz w:val="20"/>
      <w:szCs w:val="20"/>
    </w:rPr>
  </w:style>
  <w:style w:type="paragraph" w:customStyle="1" w:styleId="loose">
    <w:name w:val="loose"/>
    <w:basedOn w:val="Normal"/>
    <w:qFormat/>
    <w:rsid w:val="0038018C"/>
    <w:pPr>
      <w:spacing w:before="210"/>
    </w:pPr>
    <w:rPr>
      <w:lang w:eastAsia="zh-CN" w:bidi="he-IL"/>
    </w:rPr>
  </w:style>
  <w:style w:type="character" w:customStyle="1" w:styleId="hit1">
    <w:name w:val="hit1"/>
    <w:basedOn w:val="DefaultParagraphFont"/>
    <w:rsid w:val="0038018C"/>
    <w:rPr>
      <w:b/>
      <w:bCs/>
      <w:color w:val="CC0033"/>
    </w:rPr>
  </w:style>
  <w:style w:type="character" w:customStyle="1" w:styleId="upper">
    <w:name w:val="upper"/>
    <w:basedOn w:val="DefaultParagraphFont"/>
    <w:rsid w:val="0038018C"/>
  </w:style>
  <w:style w:type="character" w:customStyle="1" w:styleId="Author">
    <w:name w:val="Author"/>
    <w:aliases w:val="Style Date"/>
    <w:basedOn w:val="DefaultParagraphFont"/>
    <w:qFormat/>
    <w:rsid w:val="0038018C"/>
    <w:rPr>
      <w:b/>
      <w:sz w:val="24"/>
    </w:rPr>
  </w:style>
  <w:style w:type="character" w:customStyle="1" w:styleId="SmallFont7pt">
    <w:name w:val="Small Font (7 pt)"/>
    <w:basedOn w:val="DefaultParagraphFont"/>
    <w:rsid w:val="0038018C"/>
    <w:rPr>
      <w:sz w:val="14"/>
    </w:rPr>
  </w:style>
  <w:style w:type="paragraph" w:customStyle="1" w:styleId="UnderlinedText">
    <w:name w:val="Underlined Text"/>
    <w:basedOn w:val="Normal"/>
    <w:qFormat/>
    <w:rsid w:val="0038018C"/>
    <w:rPr>
      <w:b/>
      <w:szCs w:val="20"/>
    </w:rPr>
  </w:style>
  <w:style w:type="character" w:customStyle="1" w:styleId="SmallText-New">
    <w:name w:val="Small Text - New"/>
    <w:basedOn w:val="DefaultParagraphFont"/>
    <w:rsid w:val="0038018C"/>
    <w:rPr>
      <w:rFonts w:ascii="Arial Narrow" w:hAnsi="Arial Narrow"/>
      <w:sz w:val="14"/>
    </w:rPr>
  </w:style>
  <w:style w:type="paragraph" w:customStyle="1" w:styleId="Smalltext">
    <w:name w:val="Small text"/>
    <w:aliases w:val="Quote1,Quote11"/>
    <w:basedOn w:val="Normal"/>
    <w:link w:val="SmalltextChar"/>
    <w:qFormat/>
    <w:rsid w:val="0038018C"/>
    <w:rPr>
      <w:rFonts w:ascii="Arial Narrow" w:hAnsi="Arial Narrow"/>
    </w:rPr>
  </w:style>
  <w:style w:type="character" w:customStyle="1" w:styleId="Underlined-New">
    <w:name w:val="Underlined - New"/>
    <w:basedOn w:val="DefaultParagraphFont"/>
    <w:rsid w:val="0038018C"/>
    <w:rPr>
      <w:rFonts w:ascii="Arial Narrow" w:hAnsi="Arial Narrow"/>
      <w:sz w:val="16"/>
      <w:u w:val="single"/>
    </w:rPr>
  </w:style>
  <w:style w:type="paragraph" w:styleId="TOC2">
    <w:name w:val="toc 2"/>
    <w:basedOn w:val="Normal"/>
    <w:next w:val="Normal"/>
    <w:autoRedefine/>
    <w:uiPriority w:val="39"/>
    <w:rsid w:val="0038018C"/>
    <w:pPr>
      <w:ind w:left="200"/>
    </w:pPr>
    <w:rPr>
      <w:sz w:val="20"/>
      <w:lang w:bidi="en-US"/>
    </w:rPr>
  </w:style>
  <w:style w:type="paragraph" w:styleId="Caption">
    <w:name w:val="caption"/>
    <w:basedOn w:val="Normal"/>
    <w:next w:val="Normal"/>
    <w:qFormat/>
    <w:rsid w:val="0038018C"/>
    <w:rPr>
      <w:b/>
      <w:bCs/>
      <w:sz w:val="18"/>
      <w:szCs w:val="18"/>
      <w:lang w:bidi="en-US"/>
    </w:rPr>
  </w:style>
  <w:style w:type="paragraph" w:styleId="TOCHeading">
    <w:name w:val="TOC Heading"/>
    <w:basedOn w:val="Heading1"/>
    <w:next w:val="Normal"/>
    <w:uiPriority w:val="39"/>
    <w:qFormat/>
    <w:rsid w:val="0038018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38018C"/>
    <w:rPr>
      <w:rFonts w:ascii="Arial Narrow" w:hAnsi="Arial Narrow"/>
      <w:dstrike w:val="0"/>
      <w:sz w:val="20"/>
      <w:bdr w:val="single" w:sz="2" w:space="0" w:color="auto"/>
      <w:vertAlign w:val="baseline"/>
    </w:rPr>
  </w:style>
  <w:style w:type="character" w:customStyle="1" w:styleId="style65">
    <w:name w:val="style65"/>
    <w:basedOn w:val="DefaultParagraphFont"/>
    <w:rsid w:val="0038018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38018C"/>
    <w:rPr>
      <w:rFonts w:cs="Arial"/>
      <w:bCs/>
      <w:szCs w:val="26"/>
      <w:u w:val="single"/>
      <w:lang w:val="en-US" w:eastAsia="en-US" w:bidi="ar-SA"/>
    </w:rPr>
  </w:style>
  <w:style w:type="character" w:customStyle="1" w:styleId="qlabel">
    <w:name w:val="q_label"/>
    <w:basedOn w:val="DefaultParagraphFont"/>
    <w:rsid w:val="0038018C"/>
  </w:style>
  <w:style w:type="character" w:customStyle="1" w:styleId="alabel">
    <w:name w:val="a_label"/>
    <w:basedOn w:val="DefaultParagraphFont"/>
    <w:rsid w:val="0038018C"/>
  </w:style>
  <w:style w:type="character" w:customStyle="1" w:styleId="Style1Char1">
    <w:name w:val="Style1 Char1"/>
    <w:basedOn w:val="DefaultParagraphFont"/>
    <w:rsid w:val="0038018C"/>
    <w:rPr>
      <w:rFonts w:eastAsia="SimSun"/>
      <w:sz w:val="20"/>
      <w:szCs w:val="24"/>
      <w:u w:val="single"/>
      <w:lang w:val="en-US" w:eastAsia="zh-CN" w:bidi="ar-SA"/>
    </w:rPr>
  </w:style>
  <w:style w:type="character" w:customStyle="1" w:styleId="UnderlineCharChar">
    <w:name w:val="Underline Char Char"/>
    <w:basedOn w:val="DefaultParagraphFont"/>
    <w:rsid w:val="0038018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8018C"/>
    <w:rPr>
      <w:rFonts w:eastAsia="MS Mincho"/>
      <w:b/>
      <w:u w:val="single"/>
      <w:lang w:val="en-US" w:eastAsia="en-US" w:bidi="ar-SA"/>
    </w:rPr>
  </w:style>
  <w:style w:type="character" w:customStyle="1" w:styleId="CardTextChar0">
    <w:name w:val="Card Text Char"/>
    <w:basedOn w:val="DefaultParagraphFont"/>
    <w:rsid w:val="0038018C"/>
    <w:rPr>
      <w:rFonts w:ascii="Times New Roman" w:eastAsia="Times New Roman" w:hAnsi="Times New Roman" w:cs="Times New Roman"/>
      <w:szCs w:val="24"/>
    </w:rPr>
  </w:style>
  <w:style w:type="character" w:customStyle="1" w:styleId="reduce2">
    <w:name w:val="reduce2"/>
    <w:basedOn w:val="DefaultParagraphFont"/>
    <w:uiPriority w:val="99"/>
    <w:rsid w:val="0038018C"/>
    <w:rPr>
      <w:rFonts w:ascii="Arial" w:hAnsi="Arial" w:cs="Arial"/>
      <w:color w:val="000000"/>
      <w:sz w:val="10"/>
      <w:szCs w:val="22"/>
    </w:rPr>
  </w:style>
  <w:style w:type="paragraph" w:customStyle="1" w:styleId="BoldUnderline">
    <w:name w:val="BoldUnderline"/>
    <w:link w:val="BoldUnderlineChar"/>
    <w:uiPriority w:val="99"/>
    <w:qFormat/>
    <w:rsid w:val="0038018C"/>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38018C"/>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38018C"/>
    <w:rPr>
      <w:rFonts w:cs="Arial"/>
      <w:bCs/>
      <w:szCs w:val="26"/>
      <w:u w:val="single"/>
      <w:lang w:val="en-US" w:eastAsia="en-US" w:bidi="ar-SA"/>
    </w:rPr>
  </w:style>
  <w:style w:type="paragraph" w:customStyle="1" w:styleId="evidencetextChar">
    <w:name w:val="evidence text Char"/>
    <w:basedOn w:val="Normal"/>
    <w:qFormat/>
    <w:rsid w:val="0038018C"/>
    <w:pPr>
      <w:ind w:left="1728" w:right="1008"/>
    </w:pPr>
    <w:rPr>
      <w:color w:val="000000"/>
      <w:sz w:val="18"/>
    </w:rPr>
  </w:style>
  <w:style w:type="character" w:customStyle="1" w:styleId="underline2">
    <w:name w:val="underline2"/>
    <w:basedOn w:val="DefaultParagraphFont"/>
    <w:rsid w:val="0038018C"/>
    <w:rPr>
      <w:u w:val="single"/>
    </w:rPr>
  </w:style>
  <w:style w:type="character" w:customStyle="1" w:styleId="Style11ptUnderlineBorderSinglesolidlineAuto05pt">
    <w:name w:val="Style 11 pt Underline Border: : (Single solid line Auto  0.5 pt..."/>
    <w:rsid w:val="0038018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8018C"/>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8018C"/>
    <w:rPr>
      <w:rFonts w:ascii="Calibri" w:hAnsi="Calibri" w:cs="Calibri"/>
      <w:sz w:val="22"/>
      <w:u w:val="single"/>
      <w:bdr w:val="single" w:sz="4" w:space="0" w:color="auto"/>
    </w:rPr>
  </w:style>
  <w:style w:type="character" w:customStyle="1" w:styleId="UnderlineChar4Char">
    <w:name w:val="Underline Char4 Char"/>
    <w:basedOn w:val="DefaultParagraphFont"/>
    <w:link w:val="UnderlineChar4"/>
    <w:rsid w:val="0038018C"/>
    <w:rPr>
      <w:u w:val="single"/>
    </w:rPr>
  </w:style>
  <w:style w:type="paragraph" w:customStyle="1" w:styleId="UnderlineChar4">
    <w:name w:val="Underline Char4"/>
    <w:basedOn w:val="Normal"/>
    <w:link w:val="UnderlineChar4Char"/>
    <w:qFormat/>
    <w:rsid w:val="0038018C"/>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38018C"/>
    <w:rPr>
      <w:b/>
      <w:u w:val="single"/>
    </w:rPr>
  </w:style>
  <w:style w:type="paragraph" w:customStyle="1" w:styleId="BoldandUnderlineChar3">
    <w:name w:val="Bold and Underline Char3"/>
    <w:basedOn w:val="Normal"/>
    <w:link w:val="BoldandUnderlineChar3Char2"/>
    <w:qFormat/>
    <w:rsid w:val="0038018C"/>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38018C"/>
    <w:rPr>
      <w:u w:val="single"/>
    </w:rPr>
  </w:style>
  <w:style w:type="character" w:customStyle="1" w:styleId="StyleUnderlineChar11ptChar">
    <w:name w:val="Style Underline Char + 11 pt Char"/>
    <w:basedOn w:val="DefaultParagraphFont"/>
    <w:link w:val="StyleUnderlineChar11pt"/>
    <w:rsid w:val="0038018C"/>
    <w:rPr>
      <w:rFonts w:ascii="Calibri" w:hAnsi="Calibri" w:cs="Calibri"/>
      <w:sz w:val="22"/>
      <w:u w:val="single"/>
    </w:rPr>
  </w:style>
  <w:style w:type="paragraph" w:customStyle="1" w:styleId="StyleUnderlineChar11ptBold">
    <w:name w:val="Style Underline Char + 11 pt Bold"/>
    <w:basedOn w:val="Normal"/>
    <w:link w:val="StyleUnderlineChar11ptBoldChar"/>
    <w:qFormat/>
    <w:rsid w:val="0038018C"/>
    <w:rPr>
      <w:b/>
      <w:bCs/>
      <w:u w:val="single"/>
    </w:rPr>
  </w:style>
  <w:style w:type="character" w:customStyle="1" w:styleId="StyleUnderlineChar11ptBoldChar">
    <w:name w:val="Style Underline Char + 11 pt Bold Char"/>
    <w:basedOn w:val="DefaultParagraphFont"/>
    <w:link w:val="StyleUnderlineChar11ptBold"/>
    <w:rsid w:val="0038018C"/>
    <w:rPr>
      <w:rFonts w:ascii="Calibri" w:hAnsi="Calibri" w:cs="Calibri"/>
      <w:b/>
      <w:bCs/>
      <w:sz w:val="22"/>
      <w:u w:val="single"/>
    </w:rPr>
  </w:style>
  <w:style w:type="character" w:customStyle="1" w:styleId="inside-head">
    <w:name w:val="inside-head"/>
    <w:basedOn w:val="DefaultParagraphFont"/>
    <w:rsid w:val="0038018C"/>
  </w:style>
  <w:style w:type="paragraph" w:customStyle="1" w:styleId="Style3">
    <w:name w:val="Style3"/>
    <w:basedOn w:val="Normal"/>
    <w:link w:val="Style3Char"/>
    <w:qFormat/>
    <w:rsid w:val="0038018C"/>
    <w:rPr>
      <w:rFonts w:ascii="Arial Narrow" w:hAnsi="Arial Narrow"/>
      <w:b/>
    </w:rPr>
  </w:style>
  <w:style w:type="character" w:customStyle="1" w:styleId="Style3Char">
    <w:name w:val="Style3 Char"/>
    <w:basedOn w:val="DefaultParagraphFont"/>
    <w:link w:val="Style3"/>
    <w:rsid w:val="0038018C"/>
    <w:rPr>
      <w:rFonts w:ascii="Arial Narrow" w:hAnsi="Arial Narrow" w:cs="Calibri"/>
      <w:b/>
      <w:sz w:val="22"/>
    </w:rPr>
  </w:style>
  <w:style w:type="character" w:customStyle="1" w:styleId="7TimesNewRoman">
    <w:name w:val="7 Times New Roman"/>
    <w:rsid w:val="0038018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8018C"/>
  </w:style>
  <w:style w:type="character" w:customStyle="1" w:styleId="officialsbureau">
    <w:name w:val="official_s_bureau"/>
    <w:basedOn w:val="DefaultParagraphFont"/>
    <w:rsid w:val="0038018C"/>
  </w:style>
  <w:style w:type="paragraph" w:customStyle="1" w:styleId="Stylecard11ptUnderline">
    <w:name w:val="Style card + 11 pt Underline"/>
    <w:basedOn w:val="Normal"/>
    <w:link w:val="Stylecard11ptUnderlineChar"/>
    <w:qFormat/>
    <w:rsid w:val="0038018C"/>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38018C"/>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38018C"/>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38018C"/>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38018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8018C"/>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38018C"/>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38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38018C"/>
    <w:rPr>
      <w:rFonts w:ascii="Courier New" w:hAnsi="Courier New" w:cs="Courier New"/>
      <w:sz w:val="22"/>
      <w:szCs w:val="20"/>
    </w:rPr>
  </w:style>
  <w:style w:type="paragraph" w:customStyle="1" w:styleId="StyleUnderlining11pt">
    <w:name w:val="Style Underlining + 11 pt"/>
    <w:basedOn w:val="Normal"/>
    <w:link w:val="StyleUnderlining11ptChar"/>
    <w:qFormat/>
    <w:rsid w:val="0038018C"/>
    <w:rPr>
      <w:u w:val="single"/>
    </w:rPr>
  </w:style>
  <w:style w:type="character" w:customStyle="1" w:styleId="StyleUnderlining11ptChar">
    <w:name w:val="Style Underlining + 11 pt Char"/>
    <w:basedOn w:val="DefaultParagraphFont"/>
    <w:link w:val="StyleUnderlining11pt"/>
    <w:rsid w:val="0038018C"/>
    <w:rPr>
      <w:rFonts w:ascii="Calibri" w:hAnsi="Calibri" w:cs="Calibri"/>
      <w:sz w:val="22"/>
      <w:u w:val="single"/>
    </w:rPr>
  </w:style>
  <w:style w:type="paragraph" w:customStyle="1" w:styleId="StyleCardText9pt">
    <w:name w:val="Style Card Text + 9 pt"/>
    <w:basedOn w:val="Normal"/>
    <w:link w:val="StyleCardText9ptChar"/>
    <w:qFormat/>
    <w:rsid w:val="0038018C"/>
    <w:pPr>
      <w:spacing w:after="200"/>
      <w:contextualSpacing/>
    </w:pPr>
    <w:rPr>
      <w:rFonts w:eastAsia="Calibri"/>
    </w:rPr>
  </w:style>
  <w:style w:type="character" w:customStyle="1" w:styleId="StyleCardText9ptChar">
    <w:name w:val="Style Card Text + 9 pt Char"/>
    <w:basedOn w:val="DefaultParagraphFont"/>
    <w:link w:val="StyleCardText9pt"/>
    <w:rsid w:val="0038018C"/>
    <w:rPr>
      <w:rFonts w:ascii="Calibri" w:eastAsia="Calibri" w:hAnsi="Calibri" w:cs="Calibri"/>
      <w:sz w:val="22"/>
    </w:rPr>
  </w:style>
  <w:style w:type="paragraph" w:styleId="Quote">
    <w:name w:val="Quote"/>
    <w:basedOn w:val="Normal"/>
    <w:next w:val="Normal"/>
    <w:link w:val="QuoteChar"/>
    <w:uiPriority w:val="29"/>
    <w:qFormat/>
    <w:rsid w:val="0038018C"/>
    <w:pPr>
      <w:widowControl w:val="0"/>
    </w:pPr>
    <w:rPr>
      <w:iCs/>
      <w:color w:val="000000"/>
      <w:lang w:bidi="en-US"/>
    </w:rPr>
  </w:style>
  <w:style w:type="character" w:customStyle="1" w:styleId="QuoteChar">
    <w:name w:val="Quote Char"/>
    <w:basedOn w:val="DefaultParagraphFont"/>
    <w:link w:val="Quote"/>
    <w:uiPriority w:val="29"/>
    <w:rsid w:val="0038018C"/>
    <w:rPr>
      <w:rFonts w:ascii="Calibri" w:hAnsi="Calibri" w:cs="Calibri"/>
      <w:iCs/>
      <w:color w:val="000000"/>
      <w:sz w:val="22"/>
      <w:lang w:bidi="en-US"/>
    </w:rPr>
  </w:style>
  <w:style w:type="paragraph" w:customStyle="1" w:styleId="Underlining">
    <w:name w:val="Underlining"/>
    <w:basedOn w:val="Normal"/>
    <w:link w:val="UnderliningChar"/>
    <w:uiPriority w:val="99"/>
    <w:qFormat/>
    <w:rsid w:val="0038018C"/>
    <w:rPr>
      <w:rFonts w:ascii="Arial Narrow" w:hAnsi="Arial Narrow" w:cs="Times New Roman"/>
      <w:sz w:val="24"/>
      <w:u w:val="single"/>
    </w:rPr>
  </w:style>
  <w:style w:type="character" w:customStyle="1" w:styleId="ital-inline">
    <w:name w:val="ital-inline"/>
    <w:basedOn w:val="DefaultParagraphFont"/>
    <w:rsid w:val="0038018C"/>
  </w:style>
  <w:style w:type="character" w:customStyle="1" w:styleId="underlineChar">
    <w:name w:val="underline Char"/>
    <w:basedOn w:val="DefaultParagraphFont"/>
    <w:rsid w:val="0038018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8018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8018C"/>
    <w:rPr>
      <w:sz w:val="20"/>
      <w:u w:val="single"/>
    </w:rPr>
  </w:style>
  <w:style w:type="paragraph" w:styleId="BodyTextIndent2">
    <w:name w:val="Body Text Indent 2"/>
    <w:basedOn w:val="Normal"/>
    <w:link w:val="BodyTextIndent2Char"/>
    <w:unhideWhenUsed/>
    <w:rsid w:val="0038018C"/>
    <w:pPr>
      <w:spacing w:after="120" w:line="480" w:lineRule="auto"/>
      <w:ind w:left="360"/>
    </w:pPr>
  </w:style>
  <w:style w:type="character" w:customStyle="1" w:styleId="BodyTextIndent2Char">
    <w:name w:val="Body Text Indent 2 Char"/>
    <w:basedOn w:val="DefaultParagraphFont"/>
    <w:link w:val="BodyTextIndent2"/>
    <w:rsid w:val="0038018C"/>
    <w:rPr>
      <w:rFonts w:ascii="Calibri" w:hAnsi="Calibri" w:cs="Calibri"/>
      <w:sz w:val="22"/>
    </w:rPr>
  </w:style>
  <w:style w:type="paragraph" w:styleId="BodyTextIndent3">
    <w:name w:val="Body Text Indent 3"/>
    <w:basedOn w:val="Normal"/>
    <w:link w:val="BodyTextIndent3Char"/>
    <w:uiPriority w:val="99"/>
    <w:semiHidden/>
    <w:unhideWhenUsed/>
    <w:rsid w:val="0038018C"/>
    <w:pPr>
      <w:spacing w:after="120"/>
      <w:ind w:left="360"/>
    </w:pPr>
    <w:rPr>
      <w:szCs w:val="16"/>
    </w:rPr>
  </w:style>
  <w:style w:type="character" w:customStyle="1" w:styleId="BodyTextIndent3Char">
    <w:name w:val="Body Text Indent 3 Char"/>
    <w:basedOn w:val="DefaultParagraphFont"/>
    <w:link w:val="BodyTextIndent3"/>
    <w:uiPriority w:val="99"/>
    <w:semiHidden/>
    <w:rsid w:val="0038018C"/>
    <w:rPr>
      <w:rFonts w:ascii="Calibri" w:hAnsi="Calibri" w:cs="Calibri"/>
      <w:sz w:val="22"/>
      <w:szCs w:val="16"/>
    </w:rPr>
  </w:style>
  <w:style w:type="paragraph" w:styleId="BodyText2">
    <w:name w:val="Body Text 2"/>
    <w:basedOn w:val="Normal"/>
    <w:link w:val="BodyText2Char"/>
    <w:unhideWhenUsed/>
    <w:rsid w:val="0038018C"/>
    <w:pPr>
      <w:spacing w:after="120" w:line="480" w:lineRule="auto"/>
    </w:pPr>
  </w:style>
  <w:style w:type="character" w:customStyle="1" w:styleId="BodyText2Char">
    <w:name w:val="Body Text 2 Char"/>
    <w:basedOn w:val="DefaultParagraphFont"/>
    <w:link w:val="BodyText2"/>
    <w:rsid w:val="0038018C"/>
    <w:rPr>
      <w:rFonts w:ascii="Calibri" w:hAnsi="Calibri" w:cs="Calibri"/>
      <w:sz w:val="22"/>
    </w:rPr>
  </w:style>
  <w:style w:type="paragraph" w:styleId="BodyTextIndent">
    <w:name w:val="Body Text Indent"/>
    <w:basedOn w:val="Normal"/>
    <w:link w:val="BodyTextIndentChar"/>
    <w:uiPriority w:val="99"/>
    <w:unhideWhenUsed/>
    <w:rsid w:val="0038018C"/>
    <w:pPr>
      <w:spacing w:after="120"/>
      <w:ind w:left="360"/>
    </w:pPr>
  </w:style>
  <w:style w:type="character" w:customStyle="1" w:styleId="BodyTextIndentChar">
    <w:name w:val="Body Text Indent Char"/>
    <w:basedOn w:val="DefaultParagraphFont"/>
    <w:link w:val="BodyTextIndent"/>
    <w:uiPriority w:val="99"/>
    <w:rsid w:val="0038018C"/>
    <w:rPr>
      <w:rFonts w:ascii="Calibri" w:hAnsi="Calibri" w:cs="Calibri"/>
      <w:sz w:val="22"/>
    </w:rPr>
  </w:style>
  <w:style w:type="paragraph" w:styleId="BodyText3">
    <w:name w:val="Body Text 3"/>
    <w:basedOn w:val="Normal"/>
    <w:link w:val="BodyText3Char"/>
    <w:unhideWhenUsed/>
    <w:rsid w:val="0038018C"/>
    <w:pPr>
      <w:spacing w:after="120"/>
    </w:pPr>
    <w:rPr>
      <w:szCs w:val="16"/>
    </w:rPr>
  </w:style>
  <w:style w:type="character" w:customStyle="1" w:styleId="BodyText3Char">
    <w:name w:val="Body Text 3 Char"/>
    <w:basedOn w:val="DefaultParagraphFont"/>
    <w:link w:val="BodyText3"/>
    <w:rsid w:val="0038018C"/>
    <w:rPr>
      <w:rFonts w:ascii="Calibri" w:hAnsi="Calibri" w:cs="Calibri"/>
      <w:sz w:val="22"/>
      <w:szCs w:val="16"/>
    </w:rPr>
  </w:style>
  <w:style w:type="character" w:customStyle="1" w:styleId="StyleBold">
    <w:name w:val="Style Bold"/>
    <w:basedOn w:val="DefaultParagraphFont"/>
    <w:uiPriority w:val="9"/>
    <w:semiHidden/>
    <w:rsid w:val="0038018C"/>
    <w:rPr>
      <w:b/>
      <w:bCs/>
    </w:rPr>
  </w:style>
  <w:style w:type="character" w:customStyle="1" w:styleId="body-text">
    <w:name w:val="body-text"/>
    <w:basedOn w:val="DefaultParagraphFont"/>
    <w:rsid w:val="0038018C"/>
  </w:style>
  <w:style w:type="paragraph" w:customStyle="1" w:styleId="StyleStyle411ptBoldBorderSinglesolidlineAuto0">
    <w:name w:val="Style Style4 + 11 pt Bold Border: : (Single solid line Auto  0...."/>
    <w:basedOn w:val="Normal"/>
    <w:link w:val="StyleStyle411ptBoldBorderSinglesolidlineAuto0Char"/>
    <w:qFormat/>
    <w:rsid w:val="0038018C"/>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8018C"/>
    <w:rPr>
      <w:rFonts w:ascii="Calibri" w:hAnsi="Calibri" w:cs="Calibri"/>
      <w:b/>
      <w:bCs/>
      <w:sz w:val="22"/>
      <w:u w:val="single"/>
      <w:bdr w:val="single" w:sz="4" w:space="0" w:color="auto"/>
    </w:rPr>
  </w:style>
  <w:style w:type="character" w:customStyle="1" w:styleId="BalloonTextChar1">
    <w:name w:val="Balloon Text Char1"/>
    <w:basedOn w:val="DefaultParagraphFont"/>
    <w:uiPriority w:val="99"/>
    <w:rsid w:val="0038018C"/>
    <w:rPr>
      <w:rFonts w:ascii="Tahoma" w:hAnsi="Tahoma" w:cs="Tahoma"/>
      <w:sz w:val="16"/>
      <w:szCs w:val="16"/>
    </w:rPr>
  </w:style>
  <w:style w:type="character" w:customStyle="1" w:styleId="globalcontentbody">
    <w:name w:val="globalcontentbody"/>
    <w:basedOn w:val="DefaultParagraphFont"/>
    <w:rsid w:val="0038018C"/>
  </w:style>
  <w:style w:type="paragraph" w:customStyle="1" w:styleId="StyleStyle112pt">
    <w:name w:val="Style Style1 + 12 pt"/>
    <w:basedOn w:val="Normal"/>
    <w:link w:val="StyleStyle112ptChar"/>
    <w:qFormat/>
    <w:rsid w:val="0038018C"/>
    <w:rPr>
      <w:rFonts w:eastAsia="SimSun"/>
      <w:u w:val="single"/>
      <w:lang w:eastAsia="zh-CN"/>
    </w:rPr>
  </w:style>
  <w:style w:type="character" w:customStyle="1" w:styleId="StyleStyle112ptChar">
    <w:name w:val="Style Style1 + 12 pt Char"/>
    <w:basedOn w:val="DefaultParagraphFont"/>
    <w:link w:val="StyleStyle112pt"/>
    <w:rsid w:val="0038018C"/>
    <w:rPr>
      <w:rFonts w:ascii="Calibri" w:eastAsia="SimSun" w:hAnsi="Calibri" w:cs="Calibri"/>
      <w:sz w:val="22"/>
      <w:u w:val="single"/>
      <w:lang w:eastAsia="zh-CN"/>
    </w:rPr>
  </w:style>
  <w:style w:type="paragraph" w:customStyle="1" w:styleId="MinimizedText">
    <w:name w:val="Minimized Text"/>
    <w:basedOn w:val="Normal"/>
    <w:link w:val="MinimizedTextChar"/>
    <w:qFormat/>
    <w:rsid w:val="0038018C"/>
  </w:style>
  <w:style w:type="character" w:customStyle="1" w:styleId="MinimizedTextChar">
    <w:name w:val="Minimized Text Char"/>
    <w:basedOn w:val="DefaultParagraphFont"/>
    <w:link w:val="MinimizedText"/>
    <w:rsid w:val="0038018C"/>
    <w:rPr>
      <w:rFonts w:ascii="Calibri" w:hAnsi="Calibri" w:cs="Calibri"/>
      <w:sz w:val="22"/>
    </w:rPr>
  </w:style>
  <w:style w:type="character" w:customStyle="1" w:styleId="term1">
    <w:name w:val="term1"/>
    <w:basedOn w:val="DefaultParagraphFont"/>
    <w:rsid w:val="0038018C"/>
    <w:rPr>
      <w:b/>
      <w:bCs/>
    </w:rPr>
  </w:style>
  <w:style w:type="character" w:customStyle="1" w:styleId="Styleterm111ptUnderline">
    <w:name w:val="Style term1 + 11 pt Underline"/>
    <w:basedOn w:val="term1"/>
    <w:rsid w:val="0038018C"/>
    <w:rPr>
      <w:b/>
      <w:bCs/>
      <w:sz w:val="20"/>
      <w:u w:val="single"/>
    </w:rPr>
  </w:style>
  <w:style w:type="paragraph" w:customStyle="1" w:styleId="StyleMinimizedTextArialNarrow10pt">
    <w:name w:val="Style Minimized Text + Arial Narrow 10 pt"/>
    <w:basedOn w:val="MinimizedText"/>
    <w:link w:val="StyleMinimizedTextArialNarrow10ptChar"/>
    <w:qFormat/>
    <w:rsid w:val="0038018C"/>
    <w:rPr>
      <w:sz w:val="20"/>
    </w:rPr>
  </w:style>
  <w:style w:type="character" w:customStyle="1" w:styleId="StyleMinimizedTextArialNarrow10ptChar">
    <w:name w:val="Style Minimized Text + Arial Narrow 10 pt Char"/>
    <w:basedOn w:val="MinimizedTextChar"/>
    <w:link w:val="StyleMinimizedTextArialNarrow10pt"/>
    <w:rsid w:val="0038018C"/>
    <w:rPr>
      <w:rFonts w:ascii="Calibri" w:hAnsi="Calibri" w:cs="Calibri"/>
      <w:sz w:val="20"/>
    </w:rPr>
  </w:style>
  <w:style w:type="character" w:customStyle="1" w:styleId="Styleunderline11ptBold">
    <w:name w:val="Style underline + 11 pt Bold"/>
    <w:basedOn w:val="underline"/>
    <w:rsid w:val="0038018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8018C"/>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8018C"/>
    <w:rPr>
      <w:rFonts w:ascii="Calibri" w:hAnsi="Calibri" w:cs="Calibri"/>
      <w:sz w:val="22"/>
      <w:u w:val="single"/>
      <w:bdr w:val="single" w:sz="4" w:space="0" w:color="auto"/>
    </w:rPr>
  </w:style>
  <w:style w:type="character" w:customStyle="1" w:styleId="Style9pt">
    <w:name w:val="Style 9 pt"/>
    <w:basedOn w:val="DefaultParagraphFont"/>
    <w:rsid w:val="0038018C"/>
    <w:rPr>
      <w:rFonts w:ascii="Times New Roman" w:hAnsi="Times New Roman"/>
      <w:sz w:val="20"/>
    </w:rPr>
  </w:style>
  <w:style w:type="paragraph" w:customStyle="1" w:styleId="StyleStyle49pt3">
    <w:name w:val="Style Style4 + 9 pt3"/>
    <w:basedOn w:val="Style4"/>
    <w:link w:val="StyleStyle49pt3Char"/>
    <w:qFormat/>
    <w:rsid w:val="0038018C"/>
  </w:style>
  <w:style w:type="character" w:customStyle="1" w:styleId="StyleStyle49pt3Char">
    <w:name w:val="Style Style4 + 9 pt3 Char"/>
    <w:basedOn w:val="Style4Char"/>
    <w:link w:val="StyleStyle49pt3"/>
    <w:rsid w:val="0038018C"/>
    <w:rPr>
      <w:rFonts w:ascii="Calibri" w:hAnsi="Calibri" w:cs="Calibri"/>
      <w:sz w:val="22"/>
      <w:u w:val="single"/>
    </w:rPr>
  </w:style>
  <w:style w:type="paragraph" w:customStyle="1" w:styleId="StyleStyle4Bold">
    <w:name w:val="Style Style4 + Bold"/>
    <w:basedOn w:val="Style4"/>
    <w:link w:val="StyleStyle4BoldChar"/>
    <w:qFormat/>
    <w:rsid w:val="0038018C"/>
    <w:rPr>
      <w:b/>
      <w:bCs/>
    </w:rPr>
  </w:style>
  <w:style w:type="character" w:customStyle="1" w:styleId="StyleStyle4BoldChar">
    <w:name w:val="Style Style4 + Bold Char"/>
    <w:basedOn w:val="Style4Char"/>
    <w:link w:val="StyleStyle4Bold"/>
    <w:rsid w:val="0038018C"/>
    <w:rPr>
      <w:rFonts w:ascii="Calibri" w:hAnsi="Calibri" w:cs="Calibri"/>
      <w:b/>
      <w:bCs/>
      <w:sz w:val="22"/>
      <w:u w:val="single"/>
    </w:rPr>
  </w:style>
  <w:style w:type="character" w:customStyle="1" w:styleId="CharChar11">
    <w:name w:val="Char Char11"/>
    <w:basedOn w:val="DefaultParagraphFont"/>
    <w:rsid w:val="0038018C"/>
    <w:rPr>
      <w:rFonts w:cs="Arial"/>
      <w:bCs/>
      <w:szCs w:val="26"/>
      <w:u w:val="single"/>
      <w:lang w:val="en-US" w:eastAsia="en-US" w:bidi="ar-SA"/>
    </w:rPr>
  </w:style>
  <w:style w:type="character" w:customStyle="1" w:styleId="authorbio">
    <w:name w:val="authorbio"/>
    <w:basedOn w:val="DefaultParagraphFont"/>
    <w:rsid w:val="0038018C"/>
  </w:style>
  <w:style w:type="character" w:customStyle="1" w:styleId="a">
    <w:name w:val="a"/>
    <w:basedOn w:val="DefaultParagraphFont"/>
    <w:rsid w:val="0038018C"/>
  </w:style>
  <w:style w:type="character" w:customStyle="1" w:styleId="StyleStyleUnderline411pt">
    <w:name w:val="Style Style Underline4 + 11 pt"/>
    <w:basedOn w:val="DefaultParagraphFont"/>
    <w:rsid w:val="0038018C"/>
    <w:rPr>
      <w:sz w:val="20"/>
      <w:u w:val="single"/>
    </w:rPr>
  </w:style>
  <w:style w:type="character" w:customStyle="1" w:styleId="StyleStyleUnderline411ptBold">
    <w:name w:val="Style Style Underline4 + 11 pt Bold"/>
    <w:basedOn w:val="DefaultParagraphFont"/>
    <w:rsid w:val="0038018C"/>
    <w:rPr>
      <w:b/>
      <w:bCs/>
      <w:sz w:val="20"/>
      <w:u w:val="single"/>
    </w:rPr>
  </w:style>
  <w:style w:type="character" w:customStyle="1" w:styleId="StyleStyleUnderline311pt">
    <w:name w:val="Style Style Underline3 + 11 pt"/>
    <w:basedOn w:val="DefaultParagraphFont"/>
    <w:rsid w:val="0038018C"/>
    <w:rPr>
      <w:sz w:val="20"/>
      <w:u w:val="single"/>
    </w:rPr>
  </w:style>
  <w:style w:type="character" w:customStyle="1" w:styleId="StyleStyleUnderline311ptBold">
    <w:name w:val="Style Style Underline3 + 11 pt Bold"/>
    <w:basedOn w:val="DefaultParagraphFont"/>
    <w:rsid w:val="0038018C"/>
    <w:rPr>
      <w:b/>
      <w:bCs/>
      <w:sz w:val="20"/>
      <w:u w:val="single"/>
    </w:rPr>
  </w:style>
  <w:style w:type="character" w:customStyle="1" w:styleId="StyleUnderline3">
    <w:name w:val="Style Underline3"/>
    <w:basedOn w:val="DefaultParagraphFont"/>
    <w:rsid w:val="0038018C"/>
    <w:rPr>
      <w:u w:val="single"/>
    </w:rPr>
  </w:style>
  <w:style w:type="paragraph" w:customStyle="1" w:styleId="StyleStyle111ptBorderSinglesolidlineAuto05ptL">
    <w:name w:val="Style Style1 + 11 pt Border: : (Single solid line Auto  0.5 pt L..."/>
    <w:link w:val="StyleStyle111ptBorderSinglesolidlineAuto05ptLChar"/>
    <w:qFormat/>
    <w:rsid w:val="0038018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8018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8018C"/>
    <w:rPr>
      <w:u w:val="single"/>
    </w:rPr>
  </w:style>
  <w:style w:type="character" w:customStyle="1" w:styleId="NothingChar">
    <w:name w:val="Nothing Char"/>
    <w:basedOn w:val="DefaultParagraphFont"/>
    <w:link w:val="Nothing"/>
    <w:rsid w:val="0038018C"/>
    <w:rPr>
      <w:rFonts w:ascii="Times New Roman" w:eastAsia="Times New Roman" w:hAnsi="Times New Roman" w:cs="Times New Roman"/>
      <w:sz w:val="20"/>
    </w:rPr>
  </w:style>
  <w:style w:type="character" w:customStyle="1" w:styleId="CardsFont12pt0">
    <w:name w:val="Cards + Font 12pt"/>
    <w:basedOn w:val="DefaultParagraphFont"/>
    <w:uiPriority w:val="1"/>
    <w:rsid w:val="0038018C"/>
    <w:rPr>
      <w:rFonts w:ascii="Times New Roman" w:eastAsia="Calibri" w:hAnsi="Times New Roman" w:cs="Times New Roman"/>
      <w:sz w:val="24"/>
      <w:szCs w:val="20"/>
      <w:u w:val="single"/>
    </w:rPr>
  </w:style>
  <w:style w:type="character" w:customStyle="1" w:styleId="SmallTextChar0">
    <w:name w:val="Small Text Char"/>
    <w:basedOn w:val="CardTextChar0"/>
    <w:rsid w:val="0038018C"/>
    <w:rPr>
      <w:rFonts w:ascii="Times New Roman" w:eastAsia="MS Mincho" w:hAnsi="Times New Roman" w:cs="Times New Roman"/>
      <w:sz w:val="15"/>
      <w:szCs w:val="24"/>
      <w:lang w:eastAsia="ja-JP"/>
    </w:rPr>
  </w:style>
  <w:style w:type="paragraph" w:customStyle="1" w:styleId="Circled">
    <w:name w:val="Circled"/>
    <w:link w:val="CircledChar"/>
    <w:qFormat/>
    <w:rsid w:val="0038018C"/>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38018C"/>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38018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38018C"/>
  </w:style>
  <w:style w:type="character" w:customStyle="1" w:styleId="part-of-speech">
    <w:name w:val="part-of-speech"/>
    <w:basedOn w:val="DefaultParagraphFont"/>
    <w:rsid w:val="0038018C"/>
  </w:style>
  <w:style w:type="character" w:customStyle="1" w:styleId="sep">
    <w:name w:val="sep"/>
    <w:basedOn w:val="DefaultParagraphFont"/>
    <w:rsid w:val="0038018C"/>
  </w:style>
  <w:style w:type="character" w:customStyle="1" w:styleId="pron">
    <w:name w:val="pron"/>
    <w:basedOn w:val="DefaultParagraphFont"/>
    <w:rsid w:val="0038018C"/>
  </w:style>
  <w:style w:type="paragraph" w:customStyle="1" w:styleId="StyleStyle4LatinTimesNewRomanAsianSimSun">
    <w:name w:val="Style Style4 + (Latin) Times New Roman (Asian) SimSun"/>
    <w:basedOn w:val="Normal"/>
    <w:link w:val="StyleStyle4LatinTimesNewRomanAsianSimSunChar"/>
    <w:qFormat/>
    <w:rsid w:val="0038018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8018C"/>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8018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8018C"/>
    <w:rPr>
      <w:rFonts w:ascii="Calibri" w:eastAsia="SimSun" w:hAnsi="Calibri" w:cs="Calibri"/>
      <w:b/>
      <w:bCs/>
      <w:sz w:val="22"/>
      <w:u w:val="single"/>
    </w:rPr>
  </w:style>
  <w:style w:type="character" w:customStyle="1" w:styleId="CharChar3">
    <w:name w:val="Char Char3"/>
    <w:basedOn w:val="DefaultParagraphFont"/>
    <w:rsid w:val="0038018C"/>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38018C"/>
    <w:rPr>
      <w:bCs/>
      <w:szCs w:val="26"/>
      <w:u w:val="single"/>
    </w:rPr>
  </w:style>
  <w:style w:type="paragraph" w:styleId="Subtitle">
    <w:name w:val="Subtitle"/>
    <w:aliases w:val="Underlined card text"/>
    <w:basedOn w:val="Normal"/>
    <w:next w:val="Normal"/>
    <w:link w:val="SubtitleChar"/>
    <w:uiPriority w:val="11"/>
    <w:qFormat/>
    <w:rsid w:val="0038018C"/>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38018C"/>
    <w:rPr>
      <w:color w:val="5A5A5A" w:themeColor="text1" w:themeTint="A5"/>
      <w:spacing w:val="15"/>
      <w:sz w:val="22"/>
      <w:szCs w:val="22"/>
    </w:rPr>
  </w:style>
  <w:style w:type="paragraph" w:customStyle="1" w:styleId="StyleStyle411pt1">
    <w:name w:val="Style Style4 + 11 pt1"/>
    <w:basedOn w:val="Style4"/>
    <w:link w:val="StyleStyle411pt1Char"/>
    <w:qFormat/>
    <w:rsid w:val="0038018C"/>
  </w:style>
  <w:style w:type="character" w:customStyle="1" w:styleId="StyleStyle411pt1Char">
    <w:name w:val="Style Style4 + 11 pt1 Char"/>
    <w:basedOn w:val="Style4Char"/>
    <w:link w:val="StyleStyle411pt1"/>
    <w:rsid w:val="0038018C"/>
    <w:rPr>
      <w:rFonts w:ascii="Calibri" w:hAnsi="Calibri" w:cs="Calibri"/>
      <w:sz w:val="22"/>
      <w:u w:val="single"/>
    </w:rPr>
  </w:style>
  <w:style w:type="character" w:customStyle="1" w:styleId="BoldandUnderlineCharChar2">
    <w:name w:val="Bold and Underline Char Char2"/>
    <w:basedOn w:val="DefaultParagraphFont"/>
    <w:rsid w:val="0038018C"/>
    <w:rPr>
      <w:b/>
      <w:u w:val="single"/>
      <w:lang w:val="en-US" w:eastAsia="en-US" w:bidi="ar-SA"/>
    </w:rPr>
  </w:style>
  <w:style w:type="character" w:customStyle="1" w:styleId="StyleUnderlineCharChar111pt">
    <w:name w:val="Style Underline Char Char1 + 11 pt"/>
    <w:basedOn w:val="DefaultParagraphFont"/>
    <w:rsid w:val="0038018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8018C"/>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38018C"/>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38018C"/>
    <w:rPr>
      <w:sz w:val="22"/>
      <w:u w:val="single"/>
    </w:rPr>
  </w:style>
  <w:style w:type="paragraph" w:customStyle="1" w:styleId="StyleMinimizedTextArialNarrow9pt">
    <w:name w:val="Style Minimized Text + Arial Narrow 9 pt"/>
    <w:basedOn w:val="Normal"/>
    <w:link w:val="StyleMinimizedTextArialNarrow9ptChar"/>
    <w:qFormat/>
    <w:rsid w:val="0038018C"/>
  </w:style>
  <w:style w:type="character" w:customStyle="1" w:styleId="StyleMinimizedTextArialNarrow9ptChar">
    <w:name w:val="Style Minimized Text + Arial Narrow 9 pt Char"/>
    <w:basedOn w:val="DefaultParagraphFont"/>
    <w:link w:val="StyleMinimizedTextArialNarrow9pt"/>
    <w:rsid w:val="0038018C"/>
    <w:rPr>
      <w:rFonts w:ascii="Calibri" w:hAnsi="Calibri" w:cs="Calibri"/>
      <w:sz w:val="22"/>
    </w:rPr>
  </w:style>
  <w:style w:type="paragraph" w:customStyle="1" w:styleId="StyleBoldandUnderlineChar11ptNotBold">
    <w:name w:val="Style Bold and Underline Char + 11 pt Not Bold"/>
    <w:link w:val="StyleBoldandUnderlineChar11ptNotBoldChar"/>
    <w:qFormat/>
    <w:rsid w:val="0038018C"/>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8018C"/>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8018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8018C"/>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38018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8018C"/>
    <w:rPr>
      <w:b w:val="0"/>
      <w:bCs/>
      <w:sz w:val="20"/>
      <w:u w:val="single"/>
      <w:lang w:val="en-US" w:eastAsia="en-US" w:bidi="ar-SA"/>
    </w:rPr>
  </w:style>
  <w:style w:type="character" w:customStyle="1" w:styleId="Styleunderline9pt">
    <w:name w:val="Style underline + 9 pt"/>
    <w:basedOn w:val="underline"/>
    <w:rsid w:val="0038018C"/>
    <w:rPr>
      <w:rFonts w:ascii="Times New Roman" w:hAnsi="Times New Roman" w:cs="Times New Roman"/>
      <w:b/>
      <w:sz w:val="20"/>
      <w:u w:val="single"/>
    </w:rPr>
  </w:style>
  <w:style w:type="character" w:customStyle="1" w:styleId="StyleTimesNewRoman9pt">
    <w:name w:val="Style Times New Roman 9 pt"/>
    <w:basedOn w:val="DefaultParagraphFont"/>
    <w:rsid w:val="0038018C"/>
    <w:rPr>
      <w:rFonts w:ascii="Times New Roman" w:hAnsi="Times New Roman"/>
      <w:sz w:val="20"/>
    </w:rPr>
  </w:style>
  <w:style w:type="character" w:customStyle="1" w:styleId="Styleunderline9pt1">
    <w:name w:val="Style underline + 9 pt1"/>
    <w:basedOn w:val="underline"/>
    <w:rsid w:val="0038018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8018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8018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8018C"/>
    <w:rPr>
      <w:b/>
      <w:bCs/>
      <w:noProof w:val="0"/>
      <w:sz w:val="20"/>
      <w:u w:val="single"/>
      <w:lang w:val="en-US" w:eastAsia="en-US" w:bidi="ar-SA"/>
    </w:rPr>
  </w:style>
  <w:style w:type="character" w:customStyle="1" w:styleId="Hyperlink23">
    <w:name w:val="Hyperlink23"/>
    <w:basedOn w:val="DefaultParagraphFont"/>
    <w:rsid w:val="0038018C"/>
    <w:rPr>
      <w:color w:val="3300CC"/>
      <w:u w:val="single"/>
    </w:rPr>
  </w:style>
  <w:style w:type="paragraph" w:customStyle="1" w:styleId="cardCharChar">
    <w:name w:val="card Char Char"/>
    <w:basedOn w:val="Normal"/>
    <w:link w:val="cardCharCharChar"/>
    <w:qFormat/>
    <w:rsid w:val="0038018C"/>
    <w:pPr>
      <w:ind w:left="288" w:right="288"/>
    </w:pPr>
    <w:rPr>
      <w:szCs w:val="20"/>
    </w:rPr>
  </w:style>
  <w:style w:type="character" w:customStyle="1" w:styleId="cardCharCharChar">
    <w:name w:val="card Char Char Char"/>
    <w:basedOn w:val="DefaultParagraphFont"/>
    <w:link w:val="cardCharChar"/>
    <w:rsid w:val="0038018C"/>
    <w:rPr>
      <w:rFonts w:ascii="Calibri" w:hAnsi="Calibri" w:cs="Calibri"/>
      <w:sz w:val="22"/>
      <w:szCs w:val="20"/>
    </w:rPr>
  </w:style>
  <w:style w:type="character" w:customStyle="1" w:styleId="StyleunderlineArialNarrow9ptBold">
    <w:name w:val="Style underline + Arial Narrow 9 pt Bold"/>
    <w:basedOn w:val="underline"/>
    <w:rsid w:val="0038018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8018C"/>
  </w:style>
  <w:style w:type="character" w:customStyle="1" w:styleId="StylecardCharCharArialNarrow9ptChar">
    <w:name w:val="Style card Char Char + Arial Narrow 9 pt Char"/>
    <w:basedOn w:val="cardCharCharChar"/>
    <w:link w:val="StylecardCharCharArialNarrow9pt"/>
    <w:rsid w:val="0038018C"/>
    <w:rPr>
      <w:rFonts w:ascii="Calibri" w:hAnsi="Calibri" w:cs="Calibri"/>
      <w:sz w:val="22"/>
      <w:szCs w:val="20"/>
    </w:rPr>
  </w:style>
  <w:style w:type="character" w:customStyle="1" w:styleId="UnderlineCharCharChar">
    <w:name w:val="Underline Char Char Char"/>
    <w:basedOn w:val="DefaultParagraphFont"/>
    <w:rsid w:val="0038018C"/>
    <w:rPr>
      <w:noProof w:val="0"/>
      <w:u w:val="single"/>
      <w:lang w:val="en-US" w:eastAsia="en-US" w:bidi="ar-SA"/>
    </w:rPr>
  </w:style>
  <w:style w:type="character" w:customStyle="1" w:styleId="CardTextChar1">
    <w:name w:val="Card Text Char1"/>
    <w:basedOn w:val="DefaultParagraphFont"/>
    <w:rsid w:val="0038018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8018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38018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8018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8018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8018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8018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38018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8018C"/>
  </w:style>
  <w:style w:type="character" w:customStyle="1" w:styleId="TextsmallChar">
    <w:name w:val="Textsmall Char"/>
    <w:basedOn w:val="DefaultParagraphFont"/>
    <w:link w:val="Textsmall"/>
    <w:rsid w:val="0038018C"/>
    <w:rPr>
      <w:rFonts w:ascii="Calibri" w:hAnsi="Calibri" w:cs="Calibri"/>
      <w:sz w:val="22"/>
    </w:rPr>
  </w:style>
  <w:style w:type="character" w:customStyle="1" w:styleId="CharChar111">
    <w:name w:val="Char Char111"/>
    <w:basedOn w:val="DefaultParagraphFont"/>
    <w:rsid w:val="0038018C"/>
    <w:rPr>
      <w:rFonts w:cs="Arial"/>
      <w:bCs/>
      <w:szCs w:val="26"/>
      <w:u w:val="single"/>
      <w:lang w:val="en-US" w:eastAsia="en-US" w:bidi="ar-SA"/>
    </w:rPr>
  </w:style>
  <w:style w:type="character" w:customStyle="1" w:styleId="UnderlineBold">
    <w:name w:val="Underline + Bold"/>
    <w:uiPriority w:val="1"/>
    <w:qFormat/>
    <w:rsid w:val="0038018C"/>
    <w:rPr>
      <w:b/>
      <w:sz w:val="20"/>
      <w:u w:val="single"/>
    </w:rPr>
  </w:style>
  <w:style w:type="paragraph" w:customStyle="1" w:styleId="cardtextsmall">
    <w:name w:val="card text small"/>
    <w:basedOn w:val="Normal"/>
    <w:uiPriority w:val="99"/>
    <w:qFormat/>
    <w:rsid w:val="0038018C"/>
    <w:rPr>
      <w:rFonts w:ascii="Arial Narrow" w:hAnsi="Arial Narrow"/>
    </w:rPr>
  </w:style>
  <w:style w:type="character" w:customStyle="1" w:styleId="AUnterdline">
    <w:name w:val="AUnterdline"/>
    <w:qFormat/>
    <w:rsid w:val="0038018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8018C"/>
    <w:rPr>
      <w:rFonts w:ascii="Times New Roman" w:hAnsi="Times New Roman"/>
      <w:b/>
      <w:bCs/>
      <w:sz w:val="20"/>
      <w:u w:val="single"/>
      <w:bdr w:val="single" w:sz="4" w:space="0" w:color="auto"/>
    </w:rPr>
  </w:style>
  <w:style w:type="character" w:customStyle="1" w:styleId="highlightedsearchterm">
    <w:name w:val="highlightedsearchterm"/>
    <w:rsid w:val="0038018C"/>
  </w:style>
  <w:style w:type="character" w:customStyle="1" w:styleId="StyleUnderline1">
    <w:name w:val="Style Underline1"/>
    <w:basedOn w:val="DefaultParagraphFont"/>
    <w:rsid w:val="0038018C"/>
    <w:rPr>
      <w:rFonts w:ascii="Times New Roman" w:hAnsi="Times New Roman"/>
      <w:sz w:val="20"/>
      <w:u w:val="single"/>
    </w:rPr>
  </w:style>
  <w:style w:type="paragraph" w:customStyle="1" w:styleId="CardIndented">
    <w:name w:val="Card (Indented)"/>
    <w:basedOn w:val="Normal"/>
    <w:link w:val="CardIndentedChar"/>
    <w:qFormat/>
    <w:rsid w:val="0038018C"/>
    <w:pPr>
      <w:ind w:left="288"/>
    </w:pPr>
  </w:style>
  <w:style w:type="paragraph" w:customStyle="1" w:styleId="StyleStyle49pt10">
    <w:name w:val="Style Style4 + 9 pt10"/>
    <w:basedOn w:val="Style4"/>
    <w:link w:val="StyleStyle49pt10Char"/>
    <w:qFormat/>
    <w:rsid w:val="0038018C"/>
  </w:style>
  <w:style w:type="character" w:customStyle="1" w:styleId="StyleStyle49pt10Char">
    <w:name w:val="Style Style4 + 9 pt10 Char"/>
    <w:basedOn w:val="Style4Char"/>
    <w:link w:val="StyleStyle49pt10"/>
    <w:rsid w:val="0038018C"/>
    <w:rPr>
      <w:rFonts w:ascii="Calibri" w:hAnsi="Calibri" w:cs="Calibri"/>
      <w:sz w:val="22"/>
      <w:u w:val="single"/>
    </w:rPr>
  </w:style>
  <w:style w:type="paragraph" w:customStyle="1" w:styleId="StyleStyle49ptBold7">
    <w:name w:val="Style Style4 + 9 pt Bold7"/>
    <w:basedOn w:val="Style4"/>
    <w:link w:val="StyleStyle49ptBold7Char"/>
    <w:qFormat/>
    <w:rsid w:val="0038018C"/>
    <w:rPr>
      <w:b/>
      <w:bCs/>
    </w:rPr>
  </w:style>
  <w:style w:type="character" w:customStyle="1" w:styleId="StyleStyle49ptBold7Char">
    <w:name w:val="Style Style4 + 9 pt Bold7 Char"/>
    <w:link w:val="StyleStyle49ptBold7"/>
    <w:rsid w:val="0038018C"/>
    <w:rPr>
      <w:rFonts w:ascii="Calibri" w:hAnsi="Calibri" w:cs="Calibri"/>
      <w:b/>
      <w:bCs/>
      <w:sz w:val="22"/>
      <w:u w:val="single"/>
    </w:rPr>
  </w:style>
  <w:style w:type="paragraph" w:customStyle="1" w:styleId="NormalUnderline">
    <w:name w:val="Normal Underline"/>
    <w:basedOn w:val="Normal"/>
    <w:link w:val="NormalUnderlineChar"/>
    <w:qFormat/>
    <w:rsid w:val="0038018C"/>
    <w:pPr>
      <w:ind w:left="288"/>
    </w:pPr>
    <w:rPr>
      <w:u w:val="single"/>
    </w:rPr>
  </w:style>
  <w:style w:type="character" w:customStyle="1" w:styleId="NormalUnderlineChar">
    <w:name w:val="Normal Underline Char"/>
    <w:link w:val="NormalUnderline"/>
    <w:rsid w:val="0038018C"/>
    <w:rPr>
      <w:rFonts w:ascii="Calibri" w:hAnsi="Calibri" w:cs="Calibri"/>
      <w:sz w:val="22"/>
      <w:u w:val="single"/>
    </w:rPr>
  </w:style>
  <w:style w:type="character" w:customStyle="1" w:styleId="DontRead">
    <w:name w:val="Don't Read"/>
    <w:qFormat/>
    <w:rsid w:val="0038018C"/>
    <w:rPr>
      <w:rFonts w:ascii="Times New Roman" w:hAnsi="Times New Roman"/>
      <w:sz w:val="16"/>
    </w:rPr>
  </w:style>
  <w:style w:type="paragraph" w:customStyle="1" w:styleId="Underlinestyle">
    <w:name w:val="Underline style"/>
    <w:basedOn w:val="Normal"/>
    <w:uiPriority w:val="99"/>
    <w:qFormat/>
    <w:rsid w:val="0038018C"/>
    <w:rPr>
      <w:u w:val="single"/>
    </w:rPr>
  </w:style>
  <w:style w:type="character" w:customStyle="1" w:styleId="Style11ptUnderline3">
    <w:name w:val="Style 11 pt Underline3"/>
    <w:rsid w:val="0038018C"/>
    <w:rPr>
      <w:sz w:val="20"/>
      <w:u w:val="single"/>
    </w:rPr>
  </w:style>
  <w:style w:type="character" w:customStyle="1" w:styleId="27">
    <w:name w:val="27"/>
    <w:rsid w:val="0038018C"/>
    <w:rPr>
      <w:rFonts w:cs="Arial"/>
      <w:bCs/>
      <w:sz w:val="20"/>
      <w:u w:val="single"/>
      <w:lang w:val="en-US" w:eastAsia="en-US" w:bidi="ar-SA"/>
    </w:rPr>
  </w:style>
  <w:style w:type="character" w:customStyle="1" w:styleId="2">
    <w:name w:val="2"/>
    <w:rsid w:val="0038018C"/>
    <w:rPr>
      <w:rFonts w:cs="Arial"/>
      <w:bCs/>
      <w:sz w:val="20"/>
      <w:u w:val="single"/>
      <w:lang w:val="en-US" w:eastAsia="en-US" w:bidi="ar-SA"/>
    </w:rPr>
  </w:style>
  <w:style w:type="character" w:customStyle="1" w:styleId="Style9ptUnderline11">
    <w:name w:val="Style 9 pt Underline11"/>
    <w:basedOn w:val="DefaultParagraphFont"/>
    <w:rsid w:val="0038018C"/>
    <w:rPr>
      <w:sz w:val="20"/>
      <w:u w:val="single"/>
    </w:rPr>
  </w:style>
  <w:style w:type="character" w:customStyle="1" w:styleId="Style9ptBoldUnderline5">
    <w:name w:val="Style 9 pt Bold Underline5"/>
    <w:basedOn w:val="DefaultParagraphFont"/>
    <w:rsid w:val="0038018C"/>
    <w:rPr>
      <w:b/>
      <w:bCs/>
      <w:sz w:val="20"/>
      <w:u w:val="single"/>
    </w:rPr>
  </w:style>
  <w:style w:type="character" w:customStyle="1" w:styleId="CharChar114">
    <w:name w:val="Char Char114"/>
    <w:basedOn w:val="DefaultParagraphFont"/>
    <w:rsid w:val="0038018C"/>
    <w:rPr>
      <w:rFonts w:cs="Arial"/>
      <w:bCs/>
      <w:szCs w:val="26"/>
      <w:u w:val="single"/>
      <w:lang w:val="en-US" w:eastAsia="en-US" w:bidi="ar-SA"/>
    </w:rPr>
  </w:style>
  <w:style w:type="character" w:customStyle="1" w:styleId="CharChar113">
    <w:name w:val="Char Char113"/>
    <w:basedOn w:val="DefaultParagraphFont"/>
    <w:rsid w:val="0038018C"/>
    <w:rPr>
      <w:rFonts w:cs="Arial"/>
      <w:bCs/>
      <w:szCs w:val="26"/>
      <w:u w:val="single"/>
      <w:lang w:val="en-US" w:eastAsia="en-US" w:bidi="ar-SA"/>
    </w:rPr>
  </w:style>
  <w:style w:type="character" w:customStyle="1" w:styleId="CharChar112">
    <w:name w:val="Char Char112"/>
    <w:basedOn w:val="DefaultParagraphFont"/>
    <w:rsid w:val="0038018C"/>
    <w:rPr>
      <w:rFonts w:cs="Arial"/>
      <w:bCs/>
      <w:szCs w:val="26"/>
      <w:u w:val="single"/>
      <w:lang w:val="en-US" w:eastAsia="en-US" w:bidi="ar-SA"/>
    </w:rPr>
  </w:style>
  <w:style w:type="character" w:customStyle="1" w:styleId="ssl0">
    <w:name w:val="ss_l0"/>
    <w:basedOn w:val="DefaultParagraphFont"/>
    <w:rsid w:val="0038018C"/>
  </w:style>
  <w:style w:type="paragraph" w:styleId="CommentText">
    <w:name w:val="annotation text"/>
    <w:basedOn w:val="Normal"/>
    <w:link w:val="CommentTextChar"/>
    <w:uiPriority w:val="99"/>
    <w:rsid w:val="0038018C"/>
    <w:rPr>
      <w:szCs w:val="20"/>
    </w:rPr>
  </w:style>
  <w:style w:type="character" w:customStyle="1" w:styleId="CommentTextChar">
    <w:name w:val="Comment Text Char"/>
    <w:basedOn w:val="DefaultParagraphFont"/>
    <w:link w:val="CommentText"/>
    <w:uiPriority w:val="99"/>
    <w:rsid w:val="0038018C"/>
    <w:rPr>
      <w:rFonts w:ascii="Calibri" w:hAnsi="Calibri" w:cs="Calibri"/>
      <w:sz w:val="22"/>
      <w:szCs w:val="20"/>
    </w:rPr>
  </w:style>
  <w:style w:type="character" w:customStyle="1" w:styleId="CommentSubjectChar">
    <w:name w:val="Comment Subject Char"/>
    <w:basedOn w:val="CommentTextChar"/>
    <w:link w:val="CommentSubject"/>
    <w:uiPriority w:val="99"/>
    <w:rsid w:val="0038018C"/>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38018C"/>
    <w:rPr>
      <w:rFonts w:ascii="Times New Roman" w:hAnsi="Times New Roman" w:cs="Times New Roman"/>
      <w:b/>
      <w:bCs/>
    </w:rPr>
  </w:style>
  <w:style w:type="character" w:customStyle="1" w:styleId="CommentSubjectChar1">
    <w:name w:val="Comment Subject Char1"/>
    <w:basedOn w:val="CommentTextChar"/>
    <w:uiPriority w:val="99"/>
    <w:semiHidden/>
    <w:rsid w:val="0038018C"/>
    <w:rPr>
      <w:rFonts w:ascii="Calibri" w:hAnsi="Calibri" w:cs="Calibri"/>
      <w:b/>
      <w:bCs/>
      <w:sz w:val="22"/>
      <w:szCs w:val="20"/>
    </w:rPr>
  </w:style>
  <w:style w:type="paragraph" w:customStyle="1" w:styleId="WW-Default1">
    <w:name w:val="WW-Default1"/>
    <w:basedOn w:val="Normal"/>
    <w:uiPriority w:val="99"/>
    <w:qFormat/>
    <w:rsid w:val="0038018C"/>
    <w:pPr>
      <w:suppressAutoHyphens/>
    </w:pPr>
    <w:rPr>
      <w:b/>
      <w:bCs/>
      <w:szCs w:val="20"/>
      <w:lang w:eastAsia="ar-SA"/>
    </w:rPr>
  </w:style>
  <w:style w:type="paragraph" w:customStyle="1" w:styleId="Normal1">
    <w:name w:val="Normal1"/>
    <w:basedOn w:val="BodyText"/>
    <w:qFormat/>
    <w:rsid w:val="0038018C"/>
    <w:rPr>
      <w:rFonts w:ascii="Calibri" w:hAnsi="Calibri" w:cs="Calibri"/>
      <w:spacing w:val="0"/>
    </w:rPr>
  </w:style>
  <w:style w:type="character" w:customStyle="1" w:styleId="zoomme">
    <w:name w:val="zoomme"/>
    <w:basedOn w:val="DefaultParagraphFont"/>
    <w:rsid w:val="0038018C"/>
  </w:style>
  <w:style w:type="character" w:customStyle="1" w:styleId="Date1">
    <w:name w:val="Date1"/>
    <w:basedOn w:val="DefaultParagraphFont"/>
    <w:rsid w:val="0038018C"/>
  </w:style>
  <w:style w:type="character" w:customStyle="1" w:styleId="classauthor">
    <w:name w:val="class=&quot;author&quot;"/>
    <w:basedOn w:val="DefaultParagraphFont"/>
    <w:rsid w:val="0038018C"/>
  </w:style>
  <w:style w:type="paragraph" w:customStyle="1" w:styleId="CardStyle">
    <w:name w:val="Card Style"/>
    <w:basedOn w:val="Normal"/>
    <w:link w:val="CardStyleChar"/>
    <w:qFormat/>
    <w:rsid w:val="0038018C"/>
  </w:style>
  <w:style w:type="character" w:customStyle="1" w:styleId="BoldUnderlineChar0">
    <w:name w:val="Bold Underline Char"/>
    <w:rsid w:val="0038018C"/>
    <w:rPr>
      <w:rFonts w:ascii="Times New Roman" w:eastAsia="Times New Roman" w:hAnsi="Times New Roman"/>
      <w:b/>
      <w:bCs/>
      <w:szCs w:val="24"/>
      <w:u w:val="single"/>
    </w:rPr>
  </w:style>
  <w:style w:type="character" w:customStyle="1" w:styleId="texto1">
    <w:name w:val="texto1"/>
    <w:rsid w:val="0038018C"/>
  </w:style>
  <w:style w:type="paragraph" w:customStyle="1" w:styleId="citenon-bold">
    <w:name w:val="cite non-bold"/>
    <w:basedOn w:val="Normal"/>
    <w:link w:val="citenon-boldChar"/>
    <w:qFormat/>
    <w:rsid w:val="0038018C"/>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8018C"/>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8018C"/>
    <w:rPr>
      <w:rFonts w:ascii="Calibri" w:eastAsia="Times New Roman" w:hAnsi="Calibri" w:cs="Arial"/>
      <w:b/>
      <w:bCs/>
      <w:szCs w:val="28"/>
    </w:rPr>
  </w:style>
  <w:style w:type="paragraph" w:customStyle="1" w:styleId="Style23">
    <w:name w:val="Style23"/>
    <w:basedOn w:val="Normal"/>
    <w:uiPriority w:val="99"/>
    <w:qFormat/>
    <w:rsid w:val="0038018C"/>
    <w:pPr>
      <w:widowControl w:val="0"/>
      <w:autoSpaceDE w:val="0"/>
      <w:autoSpaceDN w:val="0"/>
      <w:adjustRightInd w:val="0"/>
      <w:spacing w:line="209" w:lineRule="exact"/>
    </w:pPr>
    <w:rPr>
      <w:rFonts w:eastAsia="SimSun"/>
    </w:rPr>
  </w:style>
  <w:style w:type="character" w:customStyle="1" w:styleId="gray">
    <w:name w:val="gray"/>
    <w:basedOn w:val="DefaultParagraphFont"/>
    <w:rsid w:val="0038018C"/>
  </w:style>
  <w:style w:type="paragraph" w:customStyle="1" w:styleId="Tagtemplate">
    <w:name w:val="Tagtemplate"/>
    <w:basedOn w:val="Normal"/>
    <w:link w:val="TagtemplateChar"/>
    <w:autoRedefine/>
    <w:qFormat/>
    <w:rsid w:val="0038018C"/>
    <w:pPr>
      <w:keepNext/>
      <w:keepLines/>
    </w:pPr>
    <w:rPr>
      <w:rFonts w:eastAsia="Calibri"/>
      <w:b/>
    </w:rPr>
  </w:style>
  <w:style w:type="character" w:customStyle="1" w:styleId="TagtemplateChar">
    <w:name w:val="Tagtemplate Char"/>
    <w:basedOn w:val="DefaultParagraphFont"/>
    <w:link w:val="Tagtemplate"/>
    <w:rsid w:val="0038018C"/>
    <w:rPr>
      <w:rFonts w:ascii="Calibri" w:eastAsia="Calibri" w:hAnsi="Calibri" w:cs="Calibri"/>
      <w:b/>
      <w:sz w:val="22"/>
    </w:rPr>
  </w:style>
  <w:style w:type="character" w:customStyle="1" w:styleId="Styleunderline11ptBorderSinglesolidlineAuto05p">
    <w:name w:val="Style underline + 11 pt Border: : (Single solid line Auto  0.5 p..."/>
    <w:rsid w:val="0038018C"/>
    <w:rPr>
      <w:sz w:val="20"/>
      <w:u w:val="single"/>
      <w:bdr w:val="single" w:sz="4" w:space="0" w:color="auto"/>
    </w:rPr>
  </w:style>
  <w:style w:type="paragraph" w:customStyle="1" w:styleId="Citation-FirstLine">
    <w:name w:val="Citation - First Line"/>
    <w:basedOn w:val="Normal"/>
    <w:next w:val="Normal"/>
    <w:autoRedefine/>
    <w:uiPriority w:val="99"/>
    <w:qFormat/>
    <w:rsid w:val="0038018C"/>
    <w:pPr>
      <w:spacing w:line="240" w:lineRule="atLeast"/>
      <w:jc w:val="both"/>
    </w:pPr>
    <w:rPr>
      <w:rFonts w:ascii="Book Antiqua" w:hAnsi="Book Antiqua"/>
    </w:rPr>
  </w:style>
  <w:style w:type="character" w:customStyle="1" w:styleId="CardText-Underlined">
    <w:name w:val="Card Text - Underlined"/>
    <w:rsid w:val="0038018C"/>
    <w:rPr>
      <w:b/>
      <w:sz w:val="20"/>
      <w:u w:val="single"/>
    </w:rPr>
  </w:style>
  <w:style w:type="paragraph" w:customStyle="1" w:styleId="Citation-Complete">
    <w:name w:val="Citation - Complete"/>
    <w:basedOn w:val="Normal"/>
    <w:next w:val="Normal"/>
    <w:link w:val="Citation-CompleteChar"/>
    <w:autoRedefine/>
    <w:qFormat/>
    <w:rsid w:val="0038018C"/>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38018C"/>
    <w:rPr>
      <w:rFonts w:ascii="Book Antiqua" w:hAnsi="Book Antiqua" w:cs="Calibri"/>
      <w:sz w:val="22"/>
    </w:rPr>
  </w:style>
  <w:style w:type="character" w:customStyle="1" w:styleId="MicroTextChar">
    <w:name w:val="MicroText Char"/>
    <w:link w:val="MicroText"/>
    <w:rsid w:val="0038018C"/>
    <w:rPr>
      <w:rFonts w:ascii="Arial Narrow" w:hAnsi="Arial Narrow"/>
      <w:sz w:val="12"/>
    </w:rPr>
  </w:style>
  <w:style w:type="paragraph" w:customStyle="1" w:styleId="TagCite">
    <w:name w:val="Tag/Cite"/>
    <w:basedOn w:val="Normal"/>
    <w:uiPriority w:val="99"/>
    <w:qFormat/>
    <w:rsid w:val="0038018C"/>
    <w:rPr>
      <w:b/>
    </w:rPr>
  </w:style>
  <w:style w:type="character" w:customStyle="1" w:styleId="Style11ptItalicUnderline">
    <w:name w:val="Style 11 pt Italic Underline"/>
    <w:basedOn w:val="DefaultParagraphFont"/>
    <w:rsid w:val="0038018C"/>
    <w:rPr>
      <w:i/>
      <w:iCs/>
      <w:sz w:val="20"/>
      <w:u w:val="single"/>
    </w:rPr>
  </w:style>
  <w:style w:type="character" w:customStyle="1" w:styleId="Style11ptItalic">
    <w:name w:val="Style 11 pt Italic"/>
    <w:basedOn w:val="DefaultParagraphFont"/>
    <w:rsid w:val="0038018C"/>
    <w:rPr>
      <w:rFonts w:ascii="Times New Roman" w:hAnsi="Times New Roman"/>
      <w:i/>
      <w:iCs/>
      <w:sz w:val="20"/>
    </w:rPr>
  </w:style>
  <w:style w:type="character" w:customStyle="1" w:styleId="BoldandUnderlineChar">
    <w:name w:val="Bold and Underline Char"/>
    <w:basedOn w:val="DefaultParagraphFont"/>
    <w:link w:val="BoldandUnderline"/>
    <w:locked/>
    <w:rsid w:val="0038018C"/>
    <w:rPr>
      <w:b/>
      <w:u w:val="single"/>
    </w:rPr>
  </w:style>
  <w:style w:type="paragraph" w:customStyle="1" w:styleId="BoldandUnderline">
    <w:name w:val="Bold and Underline"/>
    <w:basedOn w:val="Normal"/>
    <w:link w:val="BoldandUnderlineChar"/>
    <w:qFormat/>
    <w:rsid w:val="0038018C"/>
    <w:rPr>
      <w:rFonts w:asciiTheme="minorHAnsi" w:hAnsiTheme="minorHAnsi" w:cstheme="minorBidi"/>
      <w:b/>
      <w:sz w:val="24"/>
      <w:u w:val="single"/>
    </w:rPr>
  </w:style>
  <w:style w:type="character" w:customStyle="1" w:styleId="hdr">
    <w:name w:val="hdr"/>
    <w:basedOn w:val="DefaultParagraphFont"/>
    <w:rsid w:val="0038018C"/>
  </w:style>
  <w:style w:type="paragraph" w:customStyle="1" w:styleId="StyleStyle49ptBold3">
    <w:name w:val="Style Style4 + 9 pt Bold3"/>
    <w:basedOn w:val="Style4"/>
    <w:link w:val="StyleStyle49ptBold3Char"/>
    <w:qFormat/>
    <w:rsid w:val="0038018C"/>
    <w:rPr>
      <w:b/>
      <w:bCs/>
    </w:rPr>
  </w:style>
  <w:style w:type="character" w:customStyle="1" w:styleId="StyleStyle49ptBold3Char">
    <w:name w:val="Style Style4 + 9 pt Bold3 Char"/>
    <w:basedOn w:val="Style4Char"/>
    <w:link w:val="StyleStyle49ptBold3"/>
    <w:rsid w:val="0038018C"/>
    <w:rPr>
      <w:rFonts w:ascii="Calibri" w:hAnsi="Calibri" w:cs="Calibri"/>
      <w:b/>
      <w:bCs/>
      <w:sz w:val="22"/>
      <w:u w:val="single"/>
    </w:rPr>
  </w:style>
  <w:style w:type="character" w:customStyle="1" w:styleId="Style9ptUnderline6">
    <w:name w:val="Style 9 pt Underline6"/>
    <w:basedOn w:val="DefaultParagraphFont"/>
    <w:rsid w:val="0038018C"/>
    <w:rPr>
      <w:sz w:val="20"/>
      <w:u w:val="single"/>
    </w:rPr>
  </w:style>
  <w:style w:type="character" w:customStyle="1" w:styleId="ct-with-fmlt">
    <w:name w:val="ct-with-fmlt"/>
    <w:basedOn w:val="DefaultParagraphFont"/>
    <w:rsid w:val="0038018C"/>
  </w:style>
  <w:style w:type="paragraph" w:customStyle="1" w:styleId="TagText">
    <w:name w:val="TagText"/>
    <w:basedOn w:val="Normal"/>
    <w:uiPriority w:val="99"/>
    <w:qFormat/>
    <w:rsid w:val="0038018C"/>
    <w:rPr>
      <w:b/>
    </w:rPr>
  </w:style>
  <w:style w:type="paragraph" w:customStyle="1" w:styleId="StyleStyle49pt">
    <w:name w:val="Style Style4 + 9 pt"/>
    <w:basedOn w:val="Normal"/>
    <w:link w:val="StyleStyle49ptChar"/>
    <w:qFormat/>
    <w:rsid w:val="0038018C"/>
    <w:rPr>
      <w:u w:val="single"/>
    </w:rPr>
  </w:style>
  <w:style w:type="character" w:customStyle="1" w:styleId="StyleStyle49ptChar">
    <w:name w:val="Style Style4 + 9 pt Char"/>
    <w:basedOn w:val="DefaultParagraphFont"/>
    <w:link w:val="StyleStyle49pt"/>
    <w:rsid w:val="0038018C"/>
    <w:rPr>
      <w:rFonts w:ascii="Calibri" w:hAnsi="Calibri" w:cs="Calibri"/>
      <w:sz w:val="22"/>
      <w:u w:val="single"/>
    </w:rPr>
  </w:style>
  <w:style w:type="paragraph" w:customStyle="1" w:styleId="StyleStyle49ptBold">
    <w:name w:val="Style Style4 + 9 pt Bold"/>
    <w:basedOn w:val="Normal"/>
    <w:link w:val="StyleStyle49ptBoldChar"/>
    <w:qFormat/>
    <w:rsid w:val="0038018C"/>
    <w:rPr>
      <w:b/>
      <w:bCs/>
      <w:u w:val="single"/>
    </w:rPr>
  </w:style>
  <w:style w:type="character" w:customStyle="1" w:styleId="StyleStyle49ptBoldChar">
    <w:name w:val="Style Style4 + 9 pt Bold Char"/>
    <w:basedOn w:val="DefaultParagraphFont"/>
    <w:link w:val="StyleStyle49ptBold"/>
    <w:rsid w:val="0038018C"/>
    <w:rPr>
      <w:rFonts w:ascii="Calibri" w:hAnsi="Calibri" w:cs="Calibri"/>
      <w:b/>
      <w:bCs/>
      <w:sz w:val="22"/>
      <w:u w:val="single"/>
    </w:rPr>
  </w:style>
  <w:style w:type="paragraph" w:customStyle="1" w:styleId="StyleStyle49ptBoldItalic">
    <w:name w:val="Style Style4 + 9 pt Bold Italic"/>
    <w:basedOn w:val="Normal"/>
    <w:link w:val="StyleStyle49ptBoldItalicChar"/>
    <w:qFormat/>
    <w:rsid w:val="0038018C"/>
    <w:rPr>
      <w:b/>
      <w:bCs/>
      <w:i/>
      <w:iCs/>
      <w:u w:val="single"/>
    </w:rPr>
  </w:style>
  <w:style w:type="character" w:customStyle="1" w:styleId="StyleStyle49ptBoldItalicChar">
    <w:name w:val="Style Style4 + 9 pt Bold Italic Char"/>
    <w:basedOn w:val="DefaultParagraphFont"/>
    <w:link w:val="StyleStyle49ptBoldItalic"/>
    <w:rsid w:val="0038018C"/>
    <w:rPr>
      <w:rFonts w:ascii="Calibri" w:hAnsi="Calibri" w:cs="Calibri"/>
      <w:b/>
      <w:bCs/>
      <w:i/>
      <w:iCs/>
      <w:sz w:val="22"/>
      <w:u w:val="single"/>
    </w:rPr>
  </w:style>
  <w:style w:type="paragraph" w:customStyle="1" w:styleId="StyleUnderlined11ptBold">
    <w:name w:val="Style Underlined + 11 pt Bold"/>
    <w:link w:val="StyleUnderlined11ptBoldChar"/>
    <w:qFormat/>
    <w:rsid w:val="0038018C"/>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38018C"/>
    <w:rPr>
      <w:rFonts w:ascii="Arial" w:eastAsia="Times New Roman" w:hAnsi="Arial" w:cs="Arial"/>
      <w:b/>
      <w:bCs/>
      <w:sz w:val="22"/>
      <w:u w:val="single"/>
    </w:rPr>
  </w:style>
  <w:style w:type="paragraph" w:customStyle="1" w:styleId="StyleUnderlined11pt">
    <w:name w:val="Style Underlined + 11 pt"/>
    <w:link w:val="StyleUnderlined11ptChar"/>
    <w:qFormat/>
    <w:rsid w:val="0038018C"/>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38018C"/>
    <w:rPr>
      <w:rFonts w:ascii="Arial" w:eastAsia="Times New Roman" w:hAnsi="Arial" w:cs="Arial"/>
      <w:sz w:val="22"/>
      <w:u w:val="single"/>
    </w:rPr>
  </w:style>
  <w:style w:type="character" w:customStyle="1" w:styleId="newscontent">
    <w:name w:val="newscontent"/>
    <w:rsid w:val="0038018C"/>
  </w:style>
  <w:style w:type="character" w:customStyle="1" w:styleId="StyleUnderlinePatternClearYellow">
    <w:name w:val="Style Underline Pattern: Clear (Yellow)"/>
    <w:basedOn w:val="DefaultParagraphFont"/>
    <w:rsid w:val="0038018C"/>
    <w:rPr>
      <w:u w:val="single"/>
      <w:shd w:val="clear" w:color="auto" w:fill="00FF00"/>
    </w:rPr>
  </w:style>
  <w:style w:type="paragraph" w:customStyle="1" w:styleId="StyleUnderlineChar11pt3">
    <w:name w:val="Style Underline Char + 11 pt3"/>
    <w:link w:val="StyleUnderlineChar11pt3Char"/>
    <w:qFormat/>
    <w:rsid w:val="0038018C"/>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38018C"/>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38018C"/>
    <w:rPr>
      <w:b w:val="0"/>
      <w:bCs/>
      <w:u w:val="single"/>
    </w:rPr>
  </w:style>
  <w:style w:type="character" w:customStyle="1" w:styleId="date-display-single">
    <w:name w:val="date-display-single"/>
    <w:basedOn w:val="DefaultParagraphFont"/>
    <w:rsid w:val="0038018C"/>
  </w:style>
  <w:style w:type="character" w:customStyle="1" w:styleId="CommentTextChar1">
    <w:name w:val="Comment Text Char1"/>
    <w:basedOn w:val="DefaultParagraphFont"/>
    <w:uiPriority w:val="99"/>
    <w:rsid w:val="0038018C"/>
    <w:rPr>
      <w:rFonts w:ascii="Times New Roman" w:hAnsi="Times New Roman" w:cs="Times New Roman"/>
      <w:sz w:val="20"/>
      <w:szCs w:val="20"/>
    </w:rPr>
  </w:style>
  <w:style w:type="character" w:customStyle="1" w:styleId="BodyTextChar1">
    <w:name w:val="Body Text Char1"/>
    <w:aliases w:val="Very Small Text Char1"/>
    <w:basedOn w:val="DefaultParagraphFont"/>
    <w:rsid w:val="0038018C"/>
    <w:rPr>
      <w:rFonts w:ascii="Times New Roman" w:hAnsi="Times New Roman" w:cs="Times New Roman"/>
      <w:sz w:val="20"/>
    </w:rPr>
  </w:style>
  <w:style w:type="paragraph" w:customStyle="1" w:styleId="Cite2">
    <w:name w:val="Cite 2"/>
    <w:basedOn w:val="Normal"/>
    <w:uiPriority w:val="99"/>
    <w:qFormat/>
    <w:rsid w:val="0038018C"/>
    <w:rPr>
      <w:rFonts w:eastAsia="MS Mincho"/>
      <w:b/>
      <w:u w:val="single"/>
    </w:rPr>
  </w:style>
  <w:style w:type="character" w:customStyle="1" w:styleId="StyleunderlineBold">
    <w:name w:val="Style underline + Bold"/>
    <w:basedOn w:val="underline"/>
    <w:rsid w:val="0038018C"/>
    <w:rPr>
      <w:rFonts w:ascii="Times New Roman" w:hAnsi="Times New Roman" w:cs="Times New Roman"/>
      <w:b w:val="0"/>
      <w:bCs/>
      <w:sz w:val="20"/>
      <w:u w:val="single"/>
    </w:rPr>
  </w:style>
  <w:style w:type="paragraph" w:customStyle="1" w:styleId="cards0">
    <w:name w:val="cards"/>
    <w:basedOn w:val="Cites0"/>
    <w:uiPriority w:val="99"/>
    <w:qFormat/>
    <w:rsid w:val="0038018C"/>
    <w:pPr>
      <w:widowControl/>
      <w:jc w:val="left"/>
    </w:pPr>
    <w:rPr>
      <w:szCs w:val="22"/>
    </w:rPr>
  </w:style>
  <w:style w:type="character" w:customStyle="1" w:styleId="Style10ptUnderline">
    <w:name w:val="Style 10 pt Underline"/>
    <w:basedOn w:val="DefaultParagraphFont"/>
    <w:rsid w:val="0038018C"/>
    <w:rPr>
      <w:sz w:val="20"/>
      <w:u w:val="single"/>
    </w:rPr>
  </w:style>
  <w:style w:type="character" w:styleId="HTMLCite">
    <w:name w:val="HTML Cite"/>
    <w:rsid w:val="0038018C"/>
    <w:rPr>
      <w:i/>
      <w:iCs/>
    </w:rPr>
  </w:style>
  <w:style w:type="character" w:customStyle="1" w:styleId="slug-pub-date">
    <w:name w:val="slug-pub-date"/>
    <w:basedOn w:val="DefaultParagraphFont"/>
    <w:rsid w:val="0038018C"/>
  </w:style>
  <w:style w:type="character" w:customStyle="1" w:styleId="slug-vol">
    <w:name w:val="slug-vol"/>
    <w:basedOn w:val="DefaultParagraphFont"/>
    <w:rsid w:val="0038018C"/>
  </w:style>
  <w:style w:type="character" w:customStyle="1" w:styleId="slug-issue">
    <w:name w:val="slug-issue"/>
    <w:basedOn w:val="DefaultParagraphFont"/>
    <w:rsid w:val="0038018C"/>
  </w:style>
  <w:style w:type="character" w:customStyle="1" w:styleId="slug-pages">
    <w:name w:val="slug-pages"/>
    <w:basedOn w:val="DefaultParagraphFont"/>
    <w:rsid w:val="0038018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38018C"/>
    <w:rPr>
      <w:b/>
      <w:bCs/>
      <w:strike w:val="0"/>
      <w:dstrike w:val="0"/>
      <w:sz w:val="24"/>
      <w:u w:val="none"/>
      <w:effect w:val="none"/>
    </w:rPr>
  </w:style>
  <w:style w:type="paragraph" w:customStyle="1" w:styleId="Tag2">
    <w:name w:val="Tag2"/>
    <w:basedOn w:val="Normal"/>
    <w:autoRedefine/>
    <w:qFormat/>
    <w:rsid w:val="0038018C"/>
    <w:pPr>
      <w:spacing w:before="120"/>
    </w:pPr>
    <w:rPr>
      <w:b/>
    </w:rPr>
  </w:style>
  <w:style w:type="character" w:customStyle="1" w:styleId="tagchar">
    <w:name w:val="tagchar"/>
    <w:basedOn w:val="DefaultParagraphFont"/>
    <w:rsid w:val="0038018C"/>
  </w:style>
  <w:style w:type="paragraph" w:customStyle="1" w:styleId="NormalText">
    <w:name w:val="Normal Text"/>
    <w:basedOn w:val="Normal"/>
    <w:link w:val="NormalTextChar"/>
    <w:autoRedefine/>
    <w:qFormat/>
    <w:rsid w:val="0038018C"/>
    <w:pPr>
      <w:jc w:val="both"/>
    </w:pPr>
    <w:rPr>
      <w:szCs w:val="26"/>
    </w:rPr>
  </w:style>
  <w:style w:type="character" w:customStyle="1" w:styleId="pmterms11">
    <w:name w:val="pmterms11"/>
    <w:basedOn w:val="DefaultParagraphFont"/>
    <w:rsid w:val="0038018C"/>
    <w:rPr>
      <w:b/>
      <w:bCs/>
      <w:i w:val="0"/>
      <w:iCs w:val="0"/>
      <w:color w:val="000000"/>
    </w:rPr>
  </w:style>
  <w:style w:type="character" w:customStyle="1" w:styleId="StyleUnderlineChar9ptBold">
    <w:name w:val="Style Underline Char + 9 pt Bold"/>
    <w:basedOn w:val="DefaultParagraphFont"/>
    <w:rsid w:val="0038018C"/>
    <w:rPr>
      <w:rFonts w:ascii="Times New Roman" w:hAnsi="Times New Roman"/>
      <w:b/>
      <w:bCs/>
      <w:sz w:val="20"/>
      <w:u w:val="single"/>
      <w:lang w:val="en-US" w:eastAsia="en-US" w:bidi="ar-SA"/>
    </w:rPr>
  </w:style>
  <w:style w:type="character" w:customStyle="1" w:styleId="Style8pt">
    <w:name w:val="Style 8 pt"/>
    <w:basedOn w:val="DefaultParagraphFont"/>
    <w:rsid w:val="0038018C"/>
    <w:rPr>
      <w:sz w:val="20"/>
    </w:rPr>
  </w:style>
  <w:style w:type="character" w:customStyle="1" w:styleId="UnderlineChar5Char">
    <w:name w:val="Underline Char5 Char"/>
    <w:basedOn w:val="DefaultParagraphFont"/>
    <w:rsid w:val="0038018C"/>
    <w:rPr>
      <w:szCs w:val="24"/>
      <w:u w:val="single"/>
      <w:lang w:val="en-US" w:eastAsia="en-US" w:bidi="ar-SA"/>
    </w:rPr>
  </w:style>
  <w:style w:type="character" w:customStyle="1" w:styleId="BoldandUnderlineChar2Char1">
    <w:name w:val="Bold and Underline Char2 Char1"/>
    <w:basedOn w:val="DefaultParagraphFont"/>
    <w:rsid w:val="0038018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8018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8018C"/>
    <w:rPr>
      <w:szCs w:val="24"/>
      <w:u w:val="single"/>
      <w:lang w:val="en-US" w:eastAsia="en-US" w:bidi="ar-SA"/>
    </w:rPr>
  </w:style>
  <w:style w:type="paragraph" w:customStyle="1" w:styleId="Language">
    <w:name w:val="Language"/>
    <w:basedOn w:val="Normal"/>
    <w:link w:val="LanguageChar"/>
    <w:qFormat/>
    <w:rsid w:val="0038018C"/>
    <w:rPr>
      <w:strike/>
      <w:szCs w:val="20"/>
    </w:rPr>
  </w:style>
  <w:style w:type="character" w:customStyle="1" w:styleId="LanguageChar">
    <w:name w:val="Language Char"/>
    <w:basedOn w:val="DefaultParagraphFont"/>
    <w:link w:val="Language"/>
    <w:rsid w:val="0038018C"/>
    <w:rPr>
      <w:rFonts w:ascii="Calibri" w:hAnsi="Calibri" w:cs="Calibri"/>
      <w:strike/>
      <w:sz w:val="22"/>
      <w:szCs w:val="20"/>
    </w:rPr>
  </w:style>
  <w:style w:type="paragraph" w:customStyle="1" w:styleId="UnderlineChar3">
    <w:name w:val="Underline Char3"/>
    <w:basedOn w:val="Normal"/>
    <w:link w:val="UnderlineChar3Char"/>
    <w:qFormat/>
    <w:rsid w:val="0038018C"/>
    <w:rPr>
      <w:u w:val="single"/>
    </w:rPr>
  </w:style>
  <w:style w:type="character" w:customStyle="1" w:styleId="UnderlineChar3Char">
    <w:name w:val="Underline Char3 Char"/>
    <w:basedOn w:val="DefaultParagraphFont"/>
    <w:link w:val="UnderlineChar3"/>
    <w:rsid w:val="0038018C"/>
    <w:rPr>
      <w:rFonts w:ascii="Calibri" w:hAnsi="Calibri" w:cs="Calibri"/>
      <w:sz w:val="22"/>
      <w:u w:val="single"/>
    </w:rPr>
  </w:style>
  <w:style w:type="paragraph" w:customStyle="1" w:styleId="BoldandUnderlineChar3Char">
    <w:name w:val="Bold and Underline Char3 Char"/>
    <w:basedOn w:val="Normal"/>
    <w:link w:val="BoldandUnderlineChar3CharChar"/>
    <w:qFormat/>
    <w:rsid w:val="0038018C"/>
    <w:rPr>
      <w:b/>
      <w:u w:val="single"/>
    </w:rPr>
  </w:style>
  <w:style w:type="character" w:customStyle="1" w:styleId="BoldandUnderlineChar3CharChar">
    <w:name w:val="Bold and Underline Char3 Char Char"/>
    <w:basedOn w:val="DefaultParagraphFont"/>
    <w:link w:val="BoldandUnderlineChar3Char"/>
    <w:rsid w:val="0038018C"/>
    <w:rPr>
      <w:rFonts w:ascii="Calibri" w:hAnsi="Calibri" w:cs="Calibri"/>
      <w:b/>
      <w:sz w:val="22"/>
      <w:u w:val="single"/>
    </w:rPr>
  </w:style>
  <w:style w:type="character" w:customStyle="1" w:styleId="UnderlineChar1">
    <w:name w:val="Underline Char1"/>
    <w:basedOn w:val="DefaultParagraphFont"/>
    <w:rsid w:val="0038018C"/>
    <w:rPr>
      <w:szCs w:val="24"/>
      <w:u w:val="single"/>
      <w:lang w:val="en-US" w:eastAsia="en-US" w:bidi="ar-SA"/>
    </w:rPr>
  </w:style>
  <w:style w:type="character" w:customStyle="1" w:styleId="BoldandUnderlineChar1Char2Char">
    <w:name w:val="Bold and Underline Char1 Char2 Char"/>
    <w:basedOn w:val="DefaultParagraphFont"/>
    <w:rsid w:val="0038018C"/>
    <w:rPr>
      <w:b/>
      <w:szCs w:val="24"/>
      <w:u w:val="single"/>
      <w:lang w:val="en-US" w:eastAsia="en-US" w:bidi="ar-SA"/>
    </w:rPr>
  </w:style>
  <w:style w:type="character" w:customStyle="1" w:styleId="SmalltextChar">
    <w:name w:val="Small text Char"/>
    <w:aliases w:val="Quote1 Char1"/>
    <w:link w:val="Smalltext"/>
    <w:rsid w:val="0038018C"/>
    <w:rPr>
      <w:rFonts w:ascii="Arial Narrow" w:hAnsi="Arial Narrow" w:cs="Calibri"/>
      <w:sz w:val="22"/>
    </w:rPr>
  </w:style>
  <w:style w:type="paragraph" w:customStyle="1" w:styleId="HotRoute">
    <w:name w:val="Hot Route"/>
    <w:basedOn w:val="Normal"/>
    <w:link w:val="HotRouteChar0"/>
    <w:qFormat/>
    <w:rsid w:val="0038018C"/>
    <w:pPr>
      <w:ind w:left="144"/>
    </w:pPr>
  </w:style>
  <w:style w:type="paragraph" w:customStyle="1" w:styleId="Cardstyle0">
    <w:name w:val="Cardstyle"/>
    <w:basedOn w:val="Normal"/>
    <w:next w:val="Normal"/>
    <w:qFormat/>
    <w:rsid w:val="0038018C"/>
  </w:style>
  <w:style w:type="character" w:customStyle="1" w:styleId="Style12ptBoldUnderline1">
    <w:name w:val="Style 12 pt Bold Underline1"/>
    <w:basedOn w:val="DefaultParagraphFont"/>
    <w:rsid w:val="0038018C"/>
    <w:rPr>
      <w:b/>
      <w:bCs/>
      <w:sz w:val="24"/>
      <w:u w:val="single"/>
    </w:rPr>
  </w:style>
  <w:style w:type="character" w:customStyle="1" w:styleId="StyleEmphasisArial12ptBoldNotItalic">
    <w:name w:val="Style Emphasis + Arial 12 pt Bold Not Italic"/>
    <w:basedOn w:val="Emphasis"/>
    <w:rsid w:val="0038018C"/>
    <w:rPr>
      <w:rFonts w:ascii="Arial" w:hAnsi="Arial" w:cs="Times New Roman"/>
      <w:b w:val="0"/>
      <w:bCs/>
      <w:i/>
      <w:iCs/>
      <w:sz w:val="24"/>
      <w:u w:val="single"/>
      <w:bdr w:val="single" w:sz="8" w:space="0" w:color="auto"/>
    </w:rPr>
  </w:style>
  <w:style w:type="character" w:customStyle="1" w:styleId="DebateHighlighted">
    <w:name w:val="Debate Highlighted"/>
    <w:qFormat/>
    <w:rsid w:val="0038018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8018C"/>
    <w:rPr>
      <w:rFonts w:ascii="SimSun" w:eastAsia="SimSun" w:hAnsi="SimSun"/>
      <w:sz w:val="15"/>
      <w:lang w:eastAsia="zh-CN"/>
    </w:rPr>
  </w:style>
  <w:style w:type="paragraph" w:customStyle="1" w:styleId="UnreadText">
    <w:name w:val="Unread Text"/>
    <w:basedOn w:val="Normal"/>
    <w:next w:val="Normal"/>
    <w:link w:val="UnreadTextChar"/>
    <w:autoRedefine/>
    <w:qFormat/>
    <w:rsid w:val="0038018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38018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38018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38018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38018C"/>
    <w:rPr>
      <w:rFonts w:ascii="Times New Roman" w:hAnsi="Times New Roman"/>
      <w:sz w:val="20"/>
      <w:u w:val="single"/>
      <w:bdr w:val="none" w:sz="0" w:space="0" w:color="auto"/>
      <w:shd w:val="clear" w:color="auto" w:fill="C0C0C0"/>
    </w:rPr>
  </w:style>
  <w:style w:type="character" w:customStyle="1" w:styleId="smallChar">
    <w:name w:val="small Char"/>
    <w:rsid w:val="0038018C"/>
    <w:rPr>
      <w:rFonts w:ascii="Calibri" w:eastAsia="Calibri" w:hAnsi="Calibri" w:cs="Calibri"/>
      <w:sz w:val="16"/>
      <w:szCs w:val="20"/>
      <w:lang w:val="x-none" w:eastAsia="x-none"/>
    </w:rPr>
  </w:style>
  <w:style w:type="paragraph" w:customStyle="1" w:styleId="HotRoute0">
    <w:name w:val="Hot Route!"/>
    <w:basedOn w:val="Normal"/>
    <w:uiPriority w:val="99"/>
    <w:qFormat/>
    <w:rsid w:val="0038018C"/>
    <w:pPr>
      <w:ind w:left="144"/>
    </w:pPr>
    <w:rPr>
      <w:lang w:val="x-none" w:eastAsia="x-none"/>
    </w:rPr>
  </w:style>
  <w:style w:type="character" w:customStyle="1" w:styleId="BodyTextIndent3Char1">
    <w:name w:val="Body Text Indent 3 Char1"/>
    <w:basedOn w:val="DefaultParagraphFont"/>
    <w:uiPriority w:val="99"/>
    <w:semiHidden/>
    <w:rsid w:val="0038018C"/>
    <w:rPr>
      <w:rFonts w:ascii="Times New Roman" w:hAnsi="Times New Roman" w:cs="Times New Roman"/>
      <w:sz w:val="16"/>
      <w:szCs w:val="16"/>
    </w:rPr>
  </w:style>
  <w:style w:type="character" w:customStyle="1" w:styleId="BodyText2Char1">
    <w:name w:val="Body Text 2 Char1"/>
    <w:basedOn w:val="DefaultParagraphFont"/>
    <w:uiPriority w:val="99"/>
    <w:semiHidden/>
    <w:rsid w:val="0038018C"/>
    <w:rPr>
      <w:rFonts w:ascii="Times New Roman" w:hAnsi="Times New Roman" w:cs="Times New Roman"/>
      <w:sz w:val="20"/>
    </w:rPr>
  </w:style>
  <w:style w:type="character" w:customStyle="1" w:styleId="Heading2Char1CharCharCharCharCharC">
    <w:name w:val="Heading 2 Char1 Char Char Char Char Char C"/>
    <w:rsid w:val="0038018C"/>
    <w:rPr>
      <w:rFonts w:cs="Arial"/>
      <w:b/>
      <w:bCs/>
      <w:iCs/>
      <w:sz w:val="24"/>
      <w:szCs w:val="28"/>
      <w:lang w:val="en-US" w:eastAsia="en-US" w:bidi="ar-SA"/>
    </w:rPr>
  </w:style>
  <w:style w:type="character" w:customStyle="1" w:styleId="underline1">
    <w:name w:val="underline1"/>
    <w:basedOn w:val="DefaultParagraphFont"/>
    <w:rsid w:val="0038018C"/>
    <w:rPr>
      <w:u w:val="single"/>
    </w:rPr>
  </w:style>
  <w:style w:type="character" w:customStyle="1" w:styleId="author0">
    <w:name w:val="author"/>
    <w:basedOn w:val="DefaultParagraphFont"/>
    <w:rsid w:val="0038018C"/>
    <w:rPr>
      <w:rFonts w:ascii="Times New Roman" w:hAnsi="Times New Roman"/>
      <w:b/>
      <w:sz w:val="24"/>
    </w:rPr>
  </w:style>
  <w:style w:type="character" w:customStyle="1" w:styleId="FontStyle291">
    <w:name w:val="Font Style291"/>
    <w:basedOn w:val="DefaultParagraphFont"/>
    <w:uiPriority w:val="99"/>
    <w:rsid w:val="0038018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8018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8018C"/>
  </w:style>
  <w:style w:type="character" w:customStyle="1" w:styleId="StyleStyleMicroText7ptArialNarrow10ptChar">
    <w:name w:val="Style Style MicroText + 7 pt + Arial Narrow 10 pt Char"/>
    <w:basedOn w:val="DefaultParagraphFont"/>
    <w:link w:val="StyleStyleMicroText7ptArialNarrow10pt"/>
    <w:rsid w:val="0038018C"/>
    <w:rPr>
      <w:rFonts w:ascii="Calibri" w:hAnsi="Calibri" w:cs="Calibri"/>
      <w:sz w:val="22"/>
    </w:rPr>
  </w:style>
  <w:style w:type="paragraph" w:customStyle="1" w:styleId="Cards1">
    <w:name w:val="Cards1"/>
    <w:basedOn w:val="Normal"/>
    <w:link w:val="Cards1Char"/>
    <w:qFormat/>
    <w:rsid w:val="0038018C"/>
    <w:pPr>
      <w:ind w:left="288"/>
    </w:pPr>
    <w:rPr>
      <w:u w:val="single"/>
    </w:rPr>
  </w:style>
  <w:style w:type="character" w:customStyle="1" w:styleId="Cards1Char">
    <w:name w:val="Cards1 Char"/>
    <w:basedOn w:val="DefaultParagraphFont"/>
    <w:link w:val="Cards1"/>
    <w:rsid w:val="0038018C"/>
    <w:rPr>
      <w:rFonts w:ascii="Calibri"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38018C"/>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38018C"/>
    <w:rPr>
      <w:rFonts w:ascii="Arial" w:eastAsia="Calibri" w:hAnsi="Arial" w:cs="Arial"/>
      <w:sz w:val="22"/>
      <w:szCs w:val="22"/>
      <w:u w:val="single"/>
    </w:rPr>
  </w:style>
  <w:style w:type="character" w:customStyle="1" w:styleId="EmphasizeThis">
    <w:name w:val="EmphasizeThis"/>
    <w:rsid w:val="0038018C"/>
    <w:rPr>
      <w:rFonts w:ascii="Georgia" w:hAnsi="Georgia"/>
      <w:b/>
      <w:iCs/>
      <w:sz w:val="24"/>
      <w:u w:val="thick"/>
    </w:rPr>
  </w:style>
  <w:style w:type="paragraph" w:customStyle="1" w:styleId="Stylecard8pt">
    <w:name w:val="Style card + 8 pt"/>
    <w:basedOn w:val="Normal"/>
    <w:link w:val="Stylecard8ptChar"/>
    <w:qFormat/>
    <w:rsid w:val="0038018C"/>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38018C"/>
    <w:rPr>
      <w:rFonts w:ascii="Georgia" w:hAnsi="Georgia" w:cs="Calibri"/>
      <w:color w:val="000000"/>
      <w:sz w:val="22"/>
      <w:u w:val="single"/>
      <w:lang w:eastAsia="ar-SA"/>
    </w:rPr>
  </w:style>
  <w:style w:type="character" w:customStyle="1" w:styleId="bhl">
    <w:name w:val="bhl"/>
    <w:basedOn w:val="DefaultParagraphFont"/>
    <w:rsid w:val="0038018C"/>
  </w:style>
  <w:style w:type="paragraph" w:customStyle="1" w:styleId="TagGA11">
    <w:name w:val="Tag GA 11"/>
    <w:basedOn w:val="TOC1"/>
    <w:uiPriority w:val="99"/>
    <w:qFormat/>
    <w:rsid w:val="0038018C"/>
    <w:pPr>
      <w:spacing w:before="0" w:after="160"/>
    </w:pPr>
    <w:rPr>
      <w:rFonts w:ascii="Georgia" w:eastAsia="Calibri" w:hAnsi="Georgia"/>
      <w:u w:val="none"/>
      <w:lang w:bidi="ar-SA"/>
    </w:rPr>
  </w:style>
  <w:style w:type="paragraph" w:customStyle="1" w:styleId="CiteCard">
    <w:name w:val="Cite/Card"/>
    <w:basedOn w:val="TOC2"/>
    <w:uiPriority w:val="99"/>
    <w:qFormat/>
    <w:rsid w:val="0038018C"/>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38018C"/>
    <w:rPr>
      <w:rFonts w:ascii="Georgia" w:eastAsia="Times New Roman" w:hAnsi="Georgia" w:hint="default"/>
      <w:sz w:val="22"/>
      <w:u w:val="single"/>
      <w:lang w:eastAsia="zh-CN"/>
    </w:rPr>
  </w:style>
  <w:style w:type="character" w:styleId="CommentReference">
    <w:name w:val="annotation reference"/>
    <w:basedOn w:val="DefaultParagraphFont"/>
    <w:rsid w:val="0038018C"/>
    <w:rPr>
      <w:sz w:val="16"/>
      <w:szCs w:val="16"/>
    </w:rPr>
  </w:style>
  <w:style w:type="character" w:customStyle="1" w:styleId="DocumentMapChar1">
    <w:name w:val="Document Map Char1"/>
    <w:basedOn w:val="DefaultParagraphFont"/>
    <w:uiPriority w:val="99"/>
    <w:rsid w:val="0038018C"/>
    <w:rPr>
      <w:rFonts w:ascii="Tahoma" w:hAnsi="Tahoma" w:cs="Tahoma"/>
      <w:sz w:val="16"/>
      <w:szCs w:val="16"/>
    </w:rPr>
  </w:style>
  <w:style w:type="character" w:customStyle="1" w:styleId="addmd">
    <w:name w:val="addmd"/>
    <w:basedOn w:val="DefaultParagraphFont"/>
    <w:rsid w:val="0038018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38018C"/>
    <w:rPr>
      <w:rFonts w:ascii="Arial" w:hAnsi="Arial"/>
      <w:b/>
      <w:sz w:val="26"/>
    </w:rPr>
  </w:style>
  <w:style w:type="character" w:customStyle="1" w:styleId="UnderlinedTextCharChar">
    <w:name w:val="Underlined Text Char Char"/>
    <w:basedOn w:val="DefaultParagraphFont"/>
    <w:rsid w:val="0038018C"/>
    <w:rPr>
      <w:rFonts w:cs="Arial"/>
      <w:bCs/>
      <w:noProof w:val="0"/>
      <w:szCs w:val="26"/>
      <w:u w:val="single"/>
      <w:lang w:val="en-US" w:eastAsia="en-US" w:bidi="ar-SA"/>
    </w:rPr>
  </w:style>
  <w:style w:type="character" w:customStyle="1" w:styleId="StyleTimesNewRoman12ptBold">
    <w:name w:val="Style Times New Roman 12 pt Bold"/>
    <w:rsid w:val="0038018C"/>
    <w:rPr>
      <w:b/>
      <w:bCs/>
      <w:sz w:val="24"/>
    </w:rPr>
  </w:style>
  <w:style w:type="character" w:customStyle="1" w:styleId="CardText1Char">
    <w:name w:val="Card Text 1 Char"/>
    <w:rsid w:val="0038018C"/>
    <w:rPr>
      <w:rFonts w:ascii="Georgia" w:hAnsi="Georgia"/>
      <w:color w:val="000000"/>
      <w:sz w:val="22"/>
      <w:szCs w:val="22"/>
      <w:u w:val="single"/>
    </w:rPr>
  </w:style>
  <w:style w:type="character" w:customStyle="1" w:styleId="BoldUnderlining">
    <w:name w:val="Bold Underlining"/>
    <w:rsid w:val="0038018C"/>
    <w:rPr>
      <w:u w:val="single"/>
    </w:rPr>
  </w:style>
  <w:style w:type="character" w:customStyle="1" w:styleId="Intemphasis">
    <w:name w:val="Intemphasis"/>
    <w:uiPriority w:val="1"/>
    <w:qFormat/>
    <w:rsid w:val="0038018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8018C"/>
    <w:pPr>
      <w:ind w:left="288" w:right="288"/>
    </w:pPr>
    <w:rPr>
      <w:szCs w:val="16"/>
    </w:rPr>
  </w:style>
  <w:style w:type="character" w:customStyle="1" w:styleId="cardtextChar2">
    <w:name w:val="cardtext Char"/>
    <w:basedOn w:val="DefaultParagraphFont"/>
    <w:link w:val="cardtext0"/>
    <w:rsid w:val="0038018C"/>
    <w:rPr>
      <w:rFonts w:ascii="Calibri" w:hAnsi="Calibri" w:cs="Calibri"/>
      <w:sz w:val="22"/>
      <w:szCs w:val="16"/>
    </w:rPr>
  </w:style>
  <w:style w:type="character" w:customStyle="1" w:styleId="BoldUnderlineChar1">
    <w:name w:val="BoldUnderline Char1"/>
    <w:rsid w:val="0038018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8018C"/>
    <w:pPr>
      <w:spacing w:after="200"/>
      <w:contextualSpacing/>
    </w:pPr>
    <w:rPr>
      <w:rFonts w:eastAsia="Calibri"/>
      <w:u w:val="single"/>
    </w:rPr>
  </w:style>
  <w:style w:type="character" w:customStyle="1" w:styleId="UnderlinedCardTextChar">
    <w:name w:val="Underlined Card Text Char"/>
    <w:link w:val="UnderlinedCardText"/>
    <w:rsid w:val="0038018C"/>
    <w:rPr>
      <w:rFonts w:ascii="Calibri" w:eastAsia="Calibri" w:hAnsi="Calibri" w:cs="Calibri"/>
      <w:sz w:val="22"/>
      <w:u w:val="single"/>
    </w:rPr>
  </w:style>
  <w:style w:type="character" w:customStyle="1" w:styleId="Hyperlink6">
    <w:name w:val="Hyperlink6"/>
    <w:basedOn w:val="DefaultParagraphFont"/>
    <w:rsid w:val="0038018C"/>
    <w:rPr>
      <w:color w:val="3300CC"/>
      <w:u w:val="single"/>
    </w:rPr>
  </w:style>
  <w:style w:type="paragraph" w:customStyle="1" w:styleId="Tag12">
    <w:name w:val="Tag12"/>
    <w:basedOn w:val="Normal"/>
    <w:uiPriority w:val="99"/>
    <w:qFormat/>
    <w:rsid w:val="0038018C"/>
    <w:pPr>
      <w:contextualSpacing/>
    </w:pPr>
    <w:rPr>
      <w:rFonts w:eastAsia="Cambria"/>
      <w:b/>
    </w:rPr>
  </w:style>
  <w:style w:type="paragraph" w:customStyle="1" w:styleId="Shrink8">
    <w:name w:val="Shrink8"/>
    <w:basedOn w:val="Normal"/>
    <w:uiPriority w:val="99"/>
    <w:qFormat/>
    <w:rsid w:val="0038018C"/>
    <w:rPr>
      <w:rFonts w:eastAsia="Cambria"/>
    </w:rPr>
  </w:style>
  <w:style w:type="character" w:customStyle="1" w:styleId="highlight2">
    <w:name w:val="highlight2"/>
    <w:rsid w:val="0038018C"/>
    <w:rPr>
      <w:rFonts w:ascii="Arial" w:hAnsi="Arial"/>
      <w:b/>
      <w:sz w:val="19"/>
      <w:u w:val="thick"/>
      <w:bdr w:val="none" w:sz="0" w:space="0" w:color="auto"/>
      <w:shd w:val="clear" w:color="auto" w:fill="auto"/>
    </w:rPr>
  </w:style>
  <w:style w:type="character" w:customStyle="1" w:styleId="citation">
    <w:name w:val="citation"/>
    <w:basedOn w:val="DefaultParagraphFont"/>
    <w:rsid w:val="0038018C"/>
  </w:style>
  <w:style w:type="paragraph" w:customStyle="1" w:styleId="UnderlineText">
    <w:name w:val="Underline Text"/>
    <w:basedOn w:val="Normal"/>
    <w:link w:val="UnderlineTextChar"/>
    <w:qFormat/>
    <w:rsid w:val="0038018C"/>
    <w:pPr>
      <w:ind w:left="288"/>
    </w:pPr>
    <w:rPr>
      <w:u w:val="single"/>
    </w:rPr>
  </w:style>
  <w:style w:type="character" w:customStyle="1" w:styleId="UnderlineTextChar">
    <w:name w:val="Underline Text Char"/>
    <w:basedOn w:val="DefaultParagraphFont"/>
    <w:link w:val="UnderlineText"/>
    <w:rsid w:val="0038018C"/>
    <w:rPr>
      <w:rFonts w:ascii="Calibri" w:hAnsi="Calibri" w:cs="Calibri"/>
      <w:sz w:val="22"/>
      <w:u w:val="single"/>
    </w:rPr>
  </w:style>
  <w:style w:type="character" w:customStyle="1" w:styleId="il">
    <w:name w:val="il"/>
    <w:basedOn w:val="DefaultParagraphFont"/>
    <w:rsid w:val="0038018C"/>
  </w:style>
  <w:style w:type="character" w:customStyle="1" w:styleId="commentstext">
    <w:name w:val="comments_text"/>
    <w:uiPriority w:val="99"/>
    <w:rsid w:val="0038018C"/>
    <w:rPr>
      <w:rFonts w:cs="Times New Roman"/>
    </w:rPr>
  </w:style>
  <w:style w:type="paragraph" w:customStyle="1" w:styleId="Heading42">
    <w:name w:val="Heading 42"/>
    <w:basedOn w:val="Normal"/>
    <w:uiPriority w:val="99"/>
    <w:qFormat/>
    <w:rsid w:val="0038018C"/>
  </w:style>
  <w:style w:type="paragraph" w:customStyle="1" w:styleId="DebateNormal">
    <w:name w:val="DebateNormal"/>
    <w:basedOn w:val="Normal"/>
    <w:link w:val="DebateNormalChar"/>
    <w:qFormat/>
    <w:rsid w:val="0038018C"/>
    <w:pPr>
      <w:spacing w:line="276" w:lineRule="auto"/>
    </w:pPr>
    <w:rPr>
      <w:rFonts w:eastAsia="Calibri"/>
      <w:szCs w:val="20"/>
    </w:rPr>
  </w:style>
  <w:style w:type="character" w:customStyle="1" w:styleId="DebateNormalChar">
    <w:name w:val="DebateNormal Char"/>
    <w:basedOn w:val="DefaultParagraphFont"/>
    <w:link w:val="DebateNormal"/>
    <w:rsid w:val="0038018C"/>
    <w:rPr>
      <w:rFonts w:ascii="Calibri" w:eastAsia="Calibri" w:hAnsi="Calibri" w:cs="Calibri"/>
      <w:sz w:val="22"/>
      <w:szCs w:val="20"/>
    </w:rPr>
  </w:style>
  <w:style w:type="paragraph" w:customStyle="1" w:styleId="DebateEmphasis">
    <w:name w:val="DebateEmphasis"/>
    <w:basedOn w:val="Normal"/>
    <w:link w:val="DebateEmphasisChar"/>
    <w:qFormat/>
    <w:rsid w:val="0038018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8018C"/>
    <w:rPr>
      <w:rFonts w:ascii="Calibri" w:eastAsia="Calibri" w:hAnsi="Calibri" w:cs="Calibri"/>
      <w:b/>
      <w:sz w:val="22"/>
      <w:szCs w:val="20"/>
      <w:u w:val="single"/>
    </w:rPr>
  </w:style>
  <w:style w:type="paragraph" w:customStyle="1" w:styleId="NormalCite">
    <w:name w:val="NormalCite"/>
    <w:link w:val="NormalCiteChar"/>
    <w:qFormat/>
    <w:rsid w:val="0038018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38018C"/>
    <w:rPr>
      <w:rFonts w:ascii="Times New Roman" w:eastAsiaTheme="minorHAnsi" w:hAnsi="Times New Roman" w:cs="Times New Roman"/>
      <w:sz w:val="18"/>
      <w:szCs w:val="22"/>
    </w:rPr>
  </w:style>
  <w:style w:type="character" w:customStyle="1" w:styleId="articletext">
    <w:name w:val="articletext"/>
    <w:basedOn w:val="DefaultParagraphFont"/>
    <w:rsid w:val="0038018C"/>
  </w:style>
  <w:style w:type="character" w:customStyle="1" w:styleId="grey10">
    <w:name w:val="grey10"/>
    <w:basedOn w:val="DefaultParagraphFont"/>
    <w:rsid w:val="0038018C"/>
  </w:style>
  <w:style w:type="character" w:customStyle="1" w:styleId="navy13bd">
    <w:name w:val="navy13bd"/>
    <w:basedOn w:val="DefaultParagraphFont"/>
    <w:rsid w:val="0038018C"/>
  </w:style>
  <w:style w:type="character" w:customStyle="1" w:styleId="Style9ptUnderline2">
    <w:name w:val="Style 9 pt Underline2"/>
    <w:basedOn w:val="DefaultParagraphFont"/>
    <w:rsid w:val="0038018C"/>
    <w:rPr>
      <w:sz w:val="20"/>
      <w:u w:val="single"/>
    </w:rPr>
  </w:style>
  <w:style w:type="character" w:customStyle="1" w:styleId="Style9ptBoldUnderline1">
    <w:name w:val="Style 9 pt Bold Underline1"/>
    <w:basedOn w:val="DefaultParagraphFont"/>
    <w:rsid w:val="0038018C"/>
    <w:rPr>
      <w:b/>
      <w:bCs/>
      <w:sz w:val="20"/>
      <w:u w:val="single"/>
    </w:rPr>
  </w:style>
  <w:style w:type="character" w:customStyle="1" w:styleId="TagsCharChar">
    <w:name w:val="Tags Char Char"/>
    <w:basedOn w:val="DefaultParagraphFont"/>
    <w:rsid w:val="0038018C"/>
    <w:rPr>
      <w:rFonts w:eastAsia="SimSun"/>
      <w:b/>
      <w:sz w:val="24"/>
      <w:lang w:val="en-US" w:eastAsia="zh-CN" w:bidi="ar-SA"/>
    </w:rPr>
  </w:style>
  <w:style w:type="paragraph" w:customStyle="1" w:styleId="cardCharCharCharChar">
    <w:name w:val="card Char Char Char Char"/>
    <w:basedOn w:val="Normal"/>
    <w:qFormat/>
    <w:rsid w:val="0038018C"/>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38018C"/>
    <w:rPr>
      <w:rFonts w:ascii="Times" w:hAnsi="Times"/>
    </w:rPr>
  </w:style>
  <w:style w:type="paragraph" w:customStyle="1" w:styleId="CARD">
    <w:name w:val="CARD"/>
    <w:basedOn w:val="Normal"/>
    <w:link w:val="CARDChar0"/>
    <w:qFormat/>
    <w:rsid w:val="0038018C"/>
    <w:rPr>
      <w:u w:val="single"/>
    </w:rPr>
  </w:style>
  <w:style w:type="character" w:customStyle="1" w:styleId="CARDChar0">
    <w:name w:val="CARD Char"/>
    <w:basedOn w:val="DefaultParagraphFont"/>
    <w:link w:val="CARD"/>
    <w:rsid w:val="0038018C"/>
    <w:rPr>
      <w:rFonts w:ascii="Calibri" w:hAnsi="Calibri" w:cs="Calibri"/>
      <w:sz w:val="22"/>
      <w:u w:val="single"/>
    </w:rPr>
  </w:style>
  <w:style w:type="paragraph" w:customStyle="1" w:styleId="Normal2">
    <w:name w:val="Normal2"/>
    <w:basedOn w:val="Normal"/>
    <w:qFormat/>
    <w:rsid w:val="0038018C"/>
  </w:style>
  <w:style w:type="character" w:customStyle="1" w:styleId="Style11ptThickunderline">
    <w:name w:val="Style 11 pt Thick underline"/>
    <w:rsid w:val="0038018C"/>
    <w:rPr>
      <w:rFonts w:ascii="Times New Roman" w:hAnsi="Times New Roman"/>
      <w:sz w:val="20"/>
      <w:u w:val="single"/>
    </w:rPr>
  </w:style>
  <w:style w:type="character" w:customStyle="1" w:styleId="Style11ptBoldThickunderline">
    <w:name w:val="Style 11 pt Bold Thick underline"/>
    <w:rsid w:val="0038018C"/>
    <w:rPr>
      <w:rFonts w:ascii="Times New Roman" w:hAnsi="Times New Roman"/>
      <w:b/>
      <w:bCs/>
      <w:sz w:val="20"/>
      <w:u w:val="single"/>
    </w:rPr>
  </w:style>
  <w:style w:type="character" w:customStyle="1" w:styleId="CharChar5">
    <w:name w:val="Char Char5"/>
    <w:rsid w:val="0038018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8018C"/>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38018C"/>
    <w:rPr>
      <w:rFonts w:ascii="Calibri"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38018C"/>
    <w:rPr>
      <w:u w:val="single"/>
    </w:rPr>
  </w:style>
  <w:style w:type="character" w:customStyle="1" w:styleId="StyleUnderlineBoldIndent11ptChar">
    <w:name w:val="Style Underline + Bold Indent + 11 pt Char"/>
    <w:link w:val="StyleUnderlineBoldIndent11pt"/>
    <w:rsid w:val="0038018C"/>
    <w:rPr>
      <w:rFonts w:ascii="Calibri"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38018C"/>
    <w:rPr>
      <w:b/>
      <w:bCs/>
      <w:u w:val="single"/>
    </w:rPr>
  </w:style>
  <w:style w:type="character" w:customStyle="1" w:styleId="StyleUnderlineBoldIndent11ptBoldChar">
    <w:name w:val="Style Underline + Bold Indent + 11 pt Bold Char"/>
    <w:link w:val="StyleUnderlineBoldIndent11ptBold"/>
    <w:rsid w:val="0038018C"/>
    <w:rPr>
      <w:rFonts w:ascii="Calibri" w:hAnsi="Calibri" w:cs="Calibri"/>
      <w:b/>
      <w:bCs/>
      <w:sz w:val="22"/>
      <w:szCs w:val="20"/>
      <w:u w:val="single"/>
    </w:rPr>
  </w:style>
  <w:style w:type="paragraph" w:customStyle="1" w:styleId="Normal20pt">
    <w:name w:val="Normal  + 20 pt"/>
    <w:basedOn w:val="Normal"/>
    <w:uiPriority w:val="6"/>
    <w:qFormat/>
    <w:rsid w:val="0038018C"/>
    <w:rPr>
      <w:bCs/>
      <w:u w:val="single"/>
    </w:rPr>
  </w:style>
  <w:style w:type="character" w:customStyle="1" w:styleId="StyleStyle4CharTimesNewRoman11pt">
    <w:name w:val="Style Style4 Char + Times New Roman 11 pt"/>
    <w:basedOn w:val="DefaultParagraphFont"/>
    <w:rsid w:val="0038018C"/>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38018C"/>
    <w:pPr>
      <w:spacing w:before="100" w:beforeAutospacing="1" w:after="100" w:afterAutospacing="1"/>
    </w:pPr>
  </w:style>
  <w:style w:type="paragraph" w:customStyle="1" w:styleId="author-credentials">
    <w:name w:val="author-credentials"/>
    <w:basedOn w:val="Normal"/>
    <w:uiPriority w:val="99"/>
    <w:qFormat/>
    <w:rsid w:val="0038018C"/>
    <w:pPr>
      <w:spacing w:before="100" w:beforeAutospacing="1" w:after="100" w:afterAutospacing="1"/>
    </w:pPr>
  </w:style>
  <w:style w:type="character" w:customStyle="1" w:styleId="HTMLPreformattedChar1">
    <w:name w:val="HTML Preformatted Char1"/>
    <w:basedOn w:val="DefaultParagraphFont"/>
    <w:uiPriority w:val="99"/>
    <w:semiHidden/>
    <w:rsid w:val="0038018C"/>
    <w:rPr>
      <w:rFonts w:ascii="Consolas" w:hAnsi="Consolas" w:cs="Consolas"/>
      <w:sz w:val="20"/>
      <w:szCs w:val="20"/>
    </w:rPr>
  </w:style>
  <w:style w:type="character" w:customStyle="1" w:styleId="StyleStyle4CharTimesNewRoman11ptBold">
    <w:name w:val="Style Style4 Char + Times New Roman 11 pt Bold"/>
    <w:basedOn w:val="DefaultParagraphFont"/>
    <w:rsid w:val="0038018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8018C"/>
    <w:rPr>
      <w:rFonts w:ascii="Times New Roman" w:hAnsi="Times New Roman"/>
      <w:i/>
      <w:iCs/>
      <w:sz w:val="20"/>
      <w:szCs w:val="24"/>
      <w:u w:val="single"/>
      <w:lang w:val="en-US" w:eastAsia="en-US" w:bidi="ar-SA"/>
    </w:rPr>
  </w:style>
  <w:style w:type="character" w:customStyle="1" w:styleId="headline">
    <w:name w:val="headline"/>
    <w:basedOn w:val="DefaultParagraphFont"/>
    <w:rsid w:val="0038018C"/>
  </w:style>
  <w:style w:type="character" w:customStyle="1" w:styleId="CharChar4">
    <w:name w:val="Char Char4"/>
    <w:basedOn w:val="DefaultParagraphFont"/>
    <w:rsid w:val="0038018C"/>
    <w:rPr>
      <w:rFonts w:cs="Arial"/>
      <w:b/>
      <w:bCs/>
      <w:iCs/>
      <w:szCs w:val="28"/>
      <w:lang w:val="en-US" w:eastAsia="en-US" w:bidi="ar-SA"/>
    </w:rPr>
  </w:style>
  <w:style w:type="character" w:customStyle="1" w:styleId="yshortcuts">
    <w:name w:val="yshortcuts"/>
    <w:basedOn w:val="DefaultParagraphFont"/>
    <w:rsid w:val="0038018C"/>
  </w:style>
  <w:style w:type="character" w:customStyle="1" w:styleId="HotRouteChar0">
    <w:name w:val="Hot Route Char"/>
    <w:link w:val="HotRoute"/>
    <w:rsid w:val="0038018C"/>
    <w:rPr>
      <w:rFonts w:ascii="Calibri" w:hAnsi="Calibri" w:cs="Calibri"/>
      <w:sz w:val="22"/>
    </w:rPr>
  </w:style>
  <w:style w:type="paragraph" w:styleId="PlainText">
    <w:name w:val="Plain Text"/>
    <w:basedOn w:val="Normal"/>
    <w:link w:val="PlainTextChar"/>
    <w:rsid w:val="0038018C"/>
    <w:rPr>
      <w:rFonts w:ascii="Courier New" w:hAnsi="Courier New" w:cs="Courier New"/>
      <w:szCs w:val="20"/>
    </w:rPr>
  </w:style>
  <w:style w:type="character" w:customStyle="1" w:styleId="PlainTextChar">
    <w:name w:val="Plain Text Char"/>
    <w:basedOn w:val="DefaultParagraphFont"/>
    <w:link w:val="PlainText"/>
    <w:rsid w:val="0038018C"/>
    <w:rPr>
      <w:rFonts w:ascii="Courier New" w:hAnsi="Courier New" w:cs="Courier New"/>
      <w:sz w:val="22"/>
      <w:szCs w:val="20"/>
    </w:rPr>
  </w:style>
  <w:style w:type="character" w:customStyle="1" w:styleId="senselabelstart">
    <w:name w:val="sense_label start"/>
    <w:basedOn w:val="DefaultParagraphFont"/>
    <w:rsid w:val="0038018C"/>
  </w:style>
  <w:style w:type="character" w:customStyle="1" w:styleId="sensecontent">
    <w:name w:val="sense_content"/>
    <w:basedOn w:val="DefaultParagraphFont"/>
    <w:rsid w:val="0038018C"/>
  </w:style>
  <w:style w:type="character" w:customStyle="1" w:styleId="vi">
    <w:name w:val="vi"/>
    <w:basedOn w:val="DefaultParagraphFont"/>
    <w:rsid w:val="0038018C"/>
  </w:style>
  <w:style w:type="character" w:customStyle="1" w:styleId="italic">
    <w:name w:val="italic"/>
    <w:basedOn w:val="DefaultParagraphFont"/>
    <w:rsid w:val="0038018C"/>
  </w:style>
  <w:style w:type="paragraph" w:customStyle="1" w:styleId="Microtext0">
    <w:name w:val="Microtext"/>
    <w:basedOn w:val="Normal"/>
    <w:next w:val="Normal"/>
    <w:link w:val="MicrotextChar0"/>
    <w:qFormat/>
    <w:rsid w:val="0038018C"/>
    <w:rPr>
      <w:sz w:val="12"/>
    </w:rPr>
  </w:style>
  <w:style w:type="character" w:customStyle="1" w:styleId="MicrotextChar0">
    <w:name w:val="Microtext Char"/>
    <w:link w:val="Microtext0"/>
    <w:rsid w:val="0038018C"/>
    <w:rPr>
      <w:rFonts w:ascii="Calibri" w:hAnsi="Calibri" w:cs="Calibri"/>
      <w:sz w:val="12"/>
    </w:rPr>
  </w:style>
  <w:style w:type="character" w:customStyle="1" w:styleId="st">
    <w:name w:val="st"/>
    <w:basedOn w:val="DefaultParagraphFont"/>
    <w:rsid w:val="0038018C"/>
  </w:style>
  <w:style w:type="paragraph" w:customStyle="1" w:styleId="Style6">
    <w:name w:val="Style6"/>
    <w:basedOn w:val="Normal"/>
    <w:link w:val="Style6Char"/>
    <w:autoRedefine/>
    <w:qFormat/>
    <w:rsid w:val="0038018C"/>
    <w:rPr>
      <w:b/>
    </w:rPr>
  </w:style>
  <w:style w:type="character" w:customStyle="1" w:styleId="Style6Char">
    <w:name w:val="Style6 Char"/>
    <w:basedOn w:val="DefaultParagraphFont"/>
    <w:link w:val="Style6"/>
    <w:rsid w:val="0038018C"/>
    <w:rPr>
      <w:rFonts w:ascii="Calibri" w:hAnsi="Calibri" w:cs="Calibri"/>
      <w:b/>
      <w:sz w:val="22"/>
    </w:rPr>
  </w:style>
  <w:style w:type="paragraph" w:customStyle="1" w:styleId="Style11">
    <w:name w:val="Style11"/>
    <w:basedOn w:val="Normal"/>
    <w:link w:val="Style11Char"/>
    <w:qFormat/>
    <w:rsid w:val="0038018C"/>
    <w:rPr>
      <w:b/>
      <w:szCs w:val="20"/>
      <w:u w:val="thick"/>
    </w:rPr>
  </w:style>
  <w:style w:type="paragraph" w:customStyle="1" w:styleId="Style12">
    <w:name w:val="Style12"/>
    <w:basedOn w:val="Normal"/>
    <w:link w:val="Style12Char"/>
    <w:qFormat/>
    <w:rsid w:val="0038018C"/>
    <w:rPr>
      <w:b/>
      <w:u w:val="thick"/>
    </w:rPr>
  </w:style>
  <w:style w:type="character" w:customStyle="1" w:styleId="Style11Char">
    <w:name w:val="Style11 Char"/>
    <w:basedOn w:val="DefaultParagraphFont"/>
    <w:link w:val="Style11"/>
    <w:rsid w:val="0038018C"/>
    <w:rPr>
      <w:rFonts w:ascii="Calibri" w:hAnsi="Calibri" w:cs="Calibri"/>
      <w:b/>
      <w:sz w:val="22"/>
      <w:szCs w:val="20"/>
      <w:u w:val="thick"/>
    </w:rPr>
  </w:style>
  <w:style w:type="character" w:customStyle="1" w:styleId="Style12Char">
    <w:name w:val="Style12 Char"/>
    <w:basedOn w:val="DefaultParagraphFont"/>
    <w:link w:val="Style12"/>
    <w:rsid w:val="0038018C"/>
    <w:rPr>
      <w:rFonts w:ascii="Calibri" w:hAnsi="Calibri" w:cs="Calibri"/>
      <w:b/>
      <w:sz w:val="22"/>
      <w:u w:val="thick"/>
    </w:rPr>
  </w:style>
  <w:style w:type="character" w:customStyle="1" w:styleId="caps-label">
    <w:name w:val="caps-label"/>
    <w:basedOn w:val="DefaultParagraphFont"/>
    <w:rsid w:val="0038018C"/>
  </w:style>
  <w:style w:type="character" w:customStyle="1" w:styleId="wikiexternallink">
    <w:name w:val="wikiexternallink"/>
    <w:basedOn w:val="DefaultParagraphFont"/>
    <w:rsid w:val="0038018C"/>
  </w:style>
  <w:style w:type="character" w:customStyle="1" w:styleId="wikigeneratedlinkcontent">
    <w:name w:val="wikigeneratedlinkcontent"/>
    <w:basedOn w:val="DefaultParagraphFont"/>
    <w:rsid w:val="0038018C"/>
  </w:style>
  <w:style w:type="character" w:customStyle="1" w:styleId="ShrinkChar">
    <w:name w:val="Shrink Char"/>
    <w:link w:val="Shrink"/>
    <w:locked/>
    <w:rsid w:val="0038018C"/>
    <w:rPr>
      <w:rFonts w:ascii="Garamond" w:eastAsia="Times New Roman" w:hAnsi="Garamond"/>
      <w:sz w:val="12"/>
    </w:rPr>
  </w:style>
  <w:style w:type="paragraph" w:customStyle="1" w:styleId="Shrink">
    <w:name w:val="Shrink"/>
    <w:link w:val="ShrinkChar"/>
    <w:qFormat/>
    <w:rsid w:val="0038018C"/>
    <w:pPr>
      <w:ind w:left="288" w:right="288"/>
    </w:pPr>
    <w:rPr>
      <w:rFonts w:ascii="Garamond" w:eastAsia="Times New Roman" w:hAnsi="Garamond"/>
      <w:sz w:val="12"/>
    </w:rPr>
  </w:style>
  <w:style w:type="character" w:customStyle="1" w:styleId="aqj">
    <w:name w:val="aqj"/>
    <w:basedOn w:val="DefaultParagraphFont"/>
    <w:rsid w:val="0038018C"/>
  </w:style>
  <w:style w:type="character" w:customStyle="1" w:styleId="StyleStyleBoldUnderlineIntenseEmphasisUnderlineapple-style-s">
    <w:name w:val="Style Style Bold UnderlineIntense EmphasisUnderlineapple-style-s..."/>
    <w:basedOn w:val="DefaultParagraphFont"/>
    <w:rsid w:val="0038018C"/>
    <w:rPr>
      <w:b w:val="0"/>
      <w:bCs w:val="0"/>
      <w:sz w:val="22"/>
      <w:u w:val="single"/>
      <w:bdr w:val="none" w:sz="0" w:space="0" w:color="auto"/>
    </w:rPr>
  </w:style>
  <w:style w:type="paragraph" w:customStyle="1" w:styleId="blocktitle0">
    <w:name w:val="block title"/>
    <w:basedOn w:val="Normal"/>
    <w:link w:val="blocktitleChar0"/>
    <w:autoRedefine/>
    <w:qFormat/>
    <w:rsid w:val="0038018C"/>
    <w:pPr>
      <w:spacing w:after="240"/>
      <w:jc w:val="center"/>
      <w:outlineLvl w:val="0"/>
    </w:pPr>
    <w:rPr>
      <w:rFonts w:eastAsia="Calibri"/>
      <w:b/>
      <w:caps/>
      <w:sz w:val="28"/>
      <w:szCs w:val="28"/>
      <w:lang w:val="es-ES"/>
    </w:rPr>
  </w:style>
  <w:style w:type="character" w:customStyle="1" w:styleId="Boxed">
    <w:name w:val="Boxed"/>
    <w:qFormat/>
    <w:rsid w:val="0038018C"/>
    <w:rPr>
      <w:rFonts w:ascii="Times New Roman" w:hAnsi="Times New Roman"/>
      <w:sz w:val="20"/>
      <w:bdr w:val="single" w:sz="6" w:space="0" w:color="auto"/>
    </w:rPr>
  </w:style>
  <w:style w:type="character" w:customStyle="1" w:styleId="UnderlineCard">
    <w:name w:val="Underline Card"/>
    <w:uiPriority w:val="6"/>
    <w:qFormat/>
    <w:rsid w:val="0038018C"/>
    <w:rPr>
      <w:rFonts w:ascii="Arial" w:hAnsi="Arial"/>
      <w:b w:val="0"/>
      <w:bCs/>
      <w:sz w:val="20"/>
      <w:u w:val="single"/>
    </w:rPr>
  </w:style>
  <w:style w:type="character" w:customStyle="1" w:styleId="story-author">
    <w:name w:val="story-author"/>
    <w:basedOn w:val="DefaultParagraphFont"/>
    <w:rsid w:val="0038018C"/>
  </w:style>
  <w:style w:type="paragraph" w:customStyle="1" w:styleId="type">
    <w:name w:val="type"/>
    <w:basedOn w:val="Normal"/>
    <w:qFormat/>
    <w:rsid w:val="0038018C"/>
    <w:pPr>
      <w:spacing w:before="100" w:beforeAutospacing="1" w:after="100" w:afterAutospacing="1"/>
    </w:pPr>
  </w:style>
  <w:style w:type="character" w:customStyle="1" w:styleId="institution">
    <w:name w:val="institution"/>
    <w:basedOn w:val="DefaultParagraphFont"/>
    <w:rsid w:val="0038018C"/>
  </w:style>
  <w:style w:type="character" w:customStyle="1" w:styleId="abodyblack3">
    <w:name w:val="abodyblack3"/>
    <w:basedOn w:val="DefaultParagraphFont"/>
    <w:rsid w:val="0038018C"/>
  </w:style>
  <w:style w:type="paragraph" w:customStyle="1" w:styleId="UnderlineChar2CharChar">
    <w:name w:val="Underline Char2 Char Char"/>
    <w:basedOn w:val="Normal"/>
    <w:link w:val="UnderlineChar2CharCharChar"/>
    <w:qFormat/>
    <w:rsid w:val="0038018C"/>
    <w:rPr>
      <w:rFonts w:eastAsia="MS Mincho"/>
      <w:szCs w:val="20"/>
      <w:u w:val="single"/>
    </w:rPr>
  </w:style>
  <w:style w:type="character" w:customStyle="1" w:styleId="UnderlineChar2CharCharChar">
    <w:name w:val="Underline Char2 Char Char Char"/>
    <w:link w:val="UnderlineChar2CharChar"/>
    <w:rsid w:val="0038018C"/>
    <w:rPr>
      <w:rFonts w:ascii="Calibri" w:eastAsia="MS Mincho" w:hAnsi="Calibri" w:cs="Calibri"/>
      <w:sz w:val="22"/>
      <w:szCs w:val="20"/>
      <w:u w:val="single"/>
    </w:rPr>
  </w:style>
  <w:style w:type="character" w:customStyle="1" w:styleId="CharacterStyle1">
    <w:name w:val="Character Style 1"/>
    <w:rsid w:val="0038018C"/>
    <w:rPr>
      <w:sz w:val="20"/>
      <w:szCs w:val="20"/>
    </w:rPr>
  </w:style>
  <w:style w:type="character" w:customStyle="1" w:styleId="FontStyle177">
    <w:name w:val="Font Style177"/>
    <w:basedOn w:val="DefaultParagraphFont"/>
    <w:uiPriority w:val="99"/>
    <w:rsid w:val="0038018C"/>
    <w:rPr>
      <w:rFonts w:ascii="Times New Roman" w:hAnsi="Times New Roman" w:cs="Times New Roman"/>
      <w:sz w:val="20"/>
      <w:szCs w:val="20"/>
    </w:rPr>
  </w:style>
  <w:style w:type="character" w:customStyle="1" w:styleId="FontStyle173">
    <w:name w:val="Font Style173"/>
    <w:basedOn w:val="DefaultParagraphFont"/>
    <w:uiPriority w:val="99"/>
    <w:rsid w:val="0038018C"/>
    <w:rPr>
      <w:rFonts w:ascii="Times New Roman" w:hAnsi="Times New Roman" w:cs="Times New Roman"/>
      <w:sz w:val="14"/>
      <w:szCs w:val="14"/>
    </w:rPr>
  </w:style>
  <w:style w:type="character" w:customStyle="1" w:styleId="FontStyle151">
    <w:name w:val="Font Style151"/>
    <w:basedOn w:val="DefaultParagraphFont"/>
    <w:uiPriority w:val="99"/>
    <w:rsid w:val="0038018C"/>
    <w:rPr>
      <w:rFonts w:ascii="Arial Narrow" w:hAnsi="Arial Narrow" w:cs="Arial Narrow"/>
      <w:b/>
      <w:bCs/>
      <w:sz w:val="12"/>
      <w:szCs w:val="12"/>
    </w:rPr>
  </w:style>
  <w:style w:type="character" w:customStyle="1" w:styleId="FontStyle156">
    <w:name w:val="Font Style156"/>
    <w:basedOn w:val="DefaultParagraphFont"/>
    <w:uiPriority w:val="99"/>
    <w:rsid w:val="0038018C"/>
    <w:rPr>
      <w:rFonts w:ascii="Arial Narrow" w:hAnsi="Arial Narrow" w:cs="Arial Narrow"/>
      <w:sz w:val="8"/>
      <w:szCs w:val="8"/>
    </w:rPr>
  </w:style>
  <w:style w:type="character" w:customStyle="1" w:styleId="FontStyle160">
    <w:name w:val="Font Style160"/>
    <w:basedOn w:val="DefaultParagraphFont"/>
    <w:uiPriority w:val="99"/>
    <w:rsid w:val="0038018C"/>
    <w:rPr>
      <w:rFonts w:ascii="Times New Roman" w:hAnsi="Times New Roman" w:cs="Times New Roman"/>
      <w:b/>
      <w:bCs/>
      <w:sz w:val="20"/>
      <w:szCs w:val="20"/>
    </w:rPr>
  </w:style>
  <w:style w:type="character" w:customStyle="1" w:styleId="FontStyle178">
    <w:name w:val="Font Style178"/>
    <w:basedOn w:val="DefaultParagraphFont"/>
    <w:uiPriority w:val="99"/>
    <w:rsid w:val="0038018C"/>
    <w:rPr>
      <w:rFonts w:ascii="Times New Roman" w:hAnsi="Times New Roman" w:cs="Times New Roman"/>
      <w:sz w:val="18"/>
      <w:szCs w:val="18"/>
    </w:rPr>
  </w:style>
  <w:style w:type="paragraph" w:customStyle="1" w:styleId="Style14">
    <w:name w:val="Style14"/>
    <w:basedOn w:val="Normal"/>
    <w:uiPriority w:val="99"/>
    <w:qFormat/>
    <w:rsid w:val="0038018C"/>
    <w:pPr>
      <w:widowControl w:val="0"/>
      <w:autoSpaceDE w:val="0"/>
      <w:autoSpaceDN w:val="0"/>
      <w:adjustRightInd w:val="0"/>
      <w:spacing w:line="278" w:lineRule="exact"/>
      <w:jc w:val="both"/>
    </w:pPr>
  </w:style>
  <w:style w:type="paragraph" w:customStyle="1" w:styleId="Style16">
    <w:name w:val="Style16"/>
    <w:basedOn w:val="Normal"/>
    <w:uiPriority w:val="99"/>
    <w:qFormat/>
    <w:rsid w:val="0038018C"/>
    <w:pPr>
      <w:widowControl w:val="0"/>
      <w:autoSpaceDE w:val="0"/>
      <w:autoSpaceDN w:val="0"/>
      <w:adjustRightInd w:val="0"/>
      <w:spacing w:line="163" w:lineRule="exact"/>
    </w:pPr>
  </w:style>
  <w:style w:type="character" w:customStyle="1" w:styleId="FontStyle168">
    <w:name w:val="Font Style168"/>
    <w:basedOn w:val="DefaultParagraphFont"/>
    <w:uiPriority w:val="99"/>
    <w:rsid w:val="0038018C"/>
    <w:rPr>
      <w:rFonts w:ascii="Times New Roman" w:hAnsi="Times New Roman" w:cs="Times New Roman"/>
      <w:sz w:val="12"/>
      <w:szCs w:val="12"/>
    </w:rPr>
  </w:style>
  <w:style w:type="paragraph" w:customStyle="1" w:styleId="Style9">
    <w:name w:val="Style9"/>
    <w:basedOn w:val="Normal"/>
    <w:uiPriority w:val="99"/>
    <w:qFormat/>
    <w:rsid w:val="0038018C"/>
    <w:pPr>
      <w:widowControl w:val="0"/>
      <w:autoSpaceDE w:val="0"/>
      <w:autoSpaceDN w:val="0"/>
      <w:adjustRightInd w:val="0"/>
      <w:spacing w:line="134" w:lineRule="exact"/>
      <w:jc w:val="both"/>
    </w:pPr>
  </w:style>
  <w:style w:type="paragraph" w:customStyle="1" w:styleId="Style44">
    <w:name w:val="Style44"/>
    <w:basedOn w:val="Normal"/>
    <w:uiPriority w:val="99"/>
    <w:qFormat/>
    <w:rsid w:val="0038018C"/>
    <w:pPr>
      <w:widowControl w:val="0"/>
      <w:autoSpaceDE w:val="0"/>
      <w:autoSpaceDN w:val="0"/>
      <w:adjustRightInd w:val="0"/>
      <w:spacing w:line="216" w:lineRule="exact"/>
      <w:jc w:val="both"/>
    </w:pPr>
  </w:style>
  <w:style w:type="paragraph" w:customStyle="1" w:styleId="Style19">
    <w:name w:val="Style19"/>
    <w:basedOn w:val="Normal"/>
    <w:uiPriority w:val="99"/>
    <w:qFormat/>
    <w:rsid w:val="0038018C"/>
    <w:pPr>
      <w:widowControl w:val="0"/>
      <w:autoSpaceDE w:val="0"/>
      <w:autoSpaceDN w:val="0"/>
      <w:adjustRightInd w:val="0"/>
      <w:spacing w:line="206" w:lineRule="exact"/>
    </w:pPr>
  </w:style>
  <w:style w:type="character" w:customStyle="1" w:styleId="FontStyle176">
    <w:name w:val="Font Style176"/>
    <w:basedOn w:val="DefaultParagraphFont"/>
    <w:uiPriority w:val="99"/>
    <w:rsid w:val="0038018C"/>
    <w:rPr>
      <w:rFonts w:ascii="Times New Roman" w:hAnsi="Times New Roman" w:cs="Times New Roman"/>
      <w:sz w:val="16"/>
      <w:szCs w:val="16"/>
    </w:rPr>
  </w:style>
  <w:style w:type="character" w:customStyle="1" w:styleId="f">
    <w:name w:val="f"/>
    <w:basedOn w:val="DefaultParagraphFont"/>
    <w:rsid w:val="0038018C"/>
  </w:style>
  <w:style w:type="character" w:customStyle="1" w:styleId="TagsChar2">
    <w:name w:val="Tags Char2"/>
    <w:uiPriority w:val="99"/>
    <w:rsid w:val="0038018C"/>
    <w:rPr>
      <w:b/>
      <w:sz w:val="24"/>
    </w:rPr>
  </w:style>
  <w:style w:type="paragraph" w:customStyle="1" w:styleId="CardsFont6ptChar">
    <w:name w:val="Cards + Font: 6 pt Char"/>
    <w:basedOn w:val="Normal"/>
    <w:link w:val="CardsFont6ptCharChar"/>
    <w:qFormat/>
    <w:rsid w:val="0038018C"/>
    <w:pPr>
      <w:autoSpaceDE w:val="0"/>
      <w:autoSpaceDN w:val="0"/>
      <w:adjustRightInd w:val="0"/>
      <w:ind w:left="432" w:right="432"/>
      <w:jc w:val="both"/>
    </w:pPr>
    <w:rPr>
      <w:sz w:val="12"/>
    </w:rPr>
  </w:style>
  <w:style w:type="character" w:customStyle="1" w:styleId="CardsFont6ptCharChar">
    <w:name w:val="Cards + Font: 6 pt Char Char"/>
    <w:link w:val="CardsFont6ptChar"/>
    <w:rsid w:val="0038018C"/>
    <w:rPr>
      <w:rFonts w:ascii="Calibri" w:hAnsi="Calibri" w:cs="Calibri"/>
      <w:sz w:val="12"/>
    </w:rPr>
  </w:style>
  <w:style w:type="character" w:customStyle="1" w:styleId="FontStyle172">
    <w:name w:val="Font Style172"/>
    <w:basedOn w:val="DefaultParagraphFont"/>
    <w:uiPriority w:val="99"/>
    <w:rsid w:val="0038018C"/>
    <w:rPr>
      <w:rFonts w:ascii="Times New Roman" w:hAnsi="Times New Roman" w:cs="Times New Roman"/>
      <w:b/>
      <w:bCs/>
      <w:sz w:val="16"/>
      <w:szCs w:val="16"/>
    </w:rPr>
  </w:style>
  <w:style w:type="paragraph" w:customStyle="1" w:styleId="Style18">
    <w:name w:val="Style18"/>
    <w:basedOn w:val="Normal"/>
    <w:uiPriority w:val="99"/>
    <w:qFormat/>
    <w:rsid w:val="0038018C"/>
    <w:pPr>
      <w:widowControl w:val="0"/>
      <w:autoSpaceDE w:val="0"/>
      <w:autoSpaceDN w:val="0"/>
      <w:adjustRightInd w:val="0"/>
      <w:spacing w:line="269" w:lineRule="exact"/>
    </w:pPr>
  </w:style>
  <w:style w:type="character" w:customStyle="1" w:styleId="FontStyle171">
    <w:name w:val="Font Style171"/>
    <w:basedOn w:val="DefaultParagraphFont"/>
    <w:uiPriority w:val="99"/>
    <w:rsid w:val="0038018C"/>
    <w:rPr>
      <w:rFonts w:ascii="Times New Roman" w:hAnsi="Times New Roman" w:cs="Times New Roman"/>
      <w:i/>
      <w:iCs/>
      <w:sz w:val="16"/>
      <w:szCs w:val="16"/>
    </w:rPr>
  </w:style>
  <w:style w:type="character" w:customStyle="1" w:styleId="FontStyle162">
    <w:name w:val="Font Style162"/>
    <w:basedOn w:val="DefaultParagraphFont"/>
    <w:uiPriority w:val="99"/>
    <w:rsid w:val="0038018C"/>
    <w:rPr>
      <w:rFonts w:ascii="Times New Roman" w:hAnsi="Times New Roman" w:cs="Times New Roman"/>
      <w:b/>
      <w:bCs/>
      <w:sz w:val="18"/>
      <w:szCs w:val="18"/>
    </w:rPr>
  </w:style>
  <w:style w:type="character" w:customStyle="1" w:styleId="FontStyle167">
    <w:name w:val="Font Style167"/>
    <w:basedOn w:val="DefaultParagraphFont"/>
    <w:uiPriority w:val="99"/>
    <w:rsid w:val="0038018C"/>
    <w:rPr>
      <w:rFonts w:ascii="Times New Roman" w:hAnsi="Times New Roman" w:cs="Times New Roman"/>
      <w:sz w:val="10"/>
      <w:szCs w:val="10"/>
    </w:rPr>
  </w:style>
  <w:style w:type="character" w:customStyle="1" w:styleId="FontStyle174">
    <w:name w:val="Font Style174"/>
    <w:basedOn w:val="DefaultParagraphFont"/>
    <w:uiPriority w:val="99"/>
    <w:rsid w:val="0038018C"/>
    <w:rPr>
      <w:rFonts w:ascii="Arial Narrow" w:hAnsi="Arial Narrow" w:cs="Arial Narrow"/>
      <w:b/>
      <w:bCs/>
      <w:sz w:val="18"/>
      <w:szCs w:val="18"/>
    </w:rPr>
  </w:style>
  <w:style w:type="paragraph" w:customStyle="1" w:styleId="Style47">
    <w:name w:val="Style47"/>
    <w:basedOn w:val="Normal"/>
    <w:uiPriority w:val="99"/>
    <w:qFormat/>
    <w:rsid w:val="0038018C"/>
    <w:pPr>
      <w:widowControl w:val="0"/>
      <w:autoSpaceDE w:val="0"/>
      <w:autoSpaceDN w:val="0"/>
      <w:adjustRightInd w:val="0"/>
      <w:spacing w:line="490" w:lineRule="exact"/>
    </w:pPr>
  </w:style>
  <w:style w:type="character" w:customStyle="1" w:styleId="FontStyle169">
    <w:name w:val="Font Style169"/>
    <w:basedOn w:val="DefaultParagraphFont"/>
    <w:uiPriority w:val="99"/>
    <w:rsid w:val="0038018C"/>
    <w:rPr>
      <w:rFonts w:ascii="Times New Roman" w:hAnsi="Times New Roman" w:cs="Times New Roman"/>
      <w:sz w:val="12"/>
      <w:szCs w:val="12"/>
    </w:rPr>
  </w:style>
  <w:style w:type="paragraph" w:customStyle="1" w:styleId="Style24">
    <w:name w:val="Style24"/>
    <w:basedOn w:val="Normal"/>
    <w:uiPriority w:val="99"/>
    <w:qFormat/>
    <w:rsid w:val="0038018C"/>
    <w:pPr>
      <w:widowControl w:val="0"/>
      <w:autoSpaceDE w:val="0"/>
      <w:autoSpaceDN w:val="0"/>
      <w:adjustRightInd w:val="0"/>
      <w:spacing w:line="276" w:lineRule="exact"/>
    </w:pPr>
  </w:style>
  <w:style w:type="paragraph" w:customStyle="1" w:styleId="Style99">
    <w:name w:val="Style99"/>
    <w:basedOn w:val="Normal"/>
    <w:uiPriority w:val="99"/>
    <w:qFormat/>
    <w:rsid w:val="0038018C"/>
    <w:pPr>
      <w:widowControl w:val="0"/>
      <w:autoSpaceDE w:val="0"/>
      <w:autoSpaceDN w:val="0"/>
      <w:adjustRightInd w:val="0"/>
      <w:spacing w:line="182" w:lineRule="exact"/>
      <w:jc w:val="both"/>
    </w:pPr>
  </w:style>
  <w:style w:type="paragraph" w:customStyle="1" w:styleId="Style26">
    <w:name w:val="Style26"/>
    <w:basedOn w:val="Normal"/>
    <w:uiPriority w:val="99"/>
    <w:qFormat/>
    <w:rsid w:val="0038018C"/>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38018C"/>
    <w:rPr>
      <w:rFonts w:ascii="Times New Roman" w:hAnsi="Times New Roman" w:cs="Times New Roman"/>
      <w:b/>
      <w:bCs/>
      <w:sz w:val="18"/>
      <w:szCs w:val="18"/>
    </w:rPr>
  </w:style>
  <w:style w:type="paragraph" w:customStyle="1" w:styleId="Style21">
    <w:name w:val="Style21"/>
    <w:basedOn w:val="Normal"/>
    <w:uiPriority w:val="99"/>
    <w:qFormat/>
    <w:rsid w:val="0038018C"/>
    <w:pPr>
      <w:widowControl w:val="0"/>
      <w:autoSpaceDE w:val="0"/>
      <w:autoSpaceDN w:val="0"/>
      <w:adjustRightInd w:val="0"/>
      <w:spacing w:line="216" w:lineRule="exact"/>
      <w:jc w:val="both"/>
    </w:pPr>
  </w:style>
  <w:style w:type="paragraph" w:customStyle="1" w:styleId="Style50">
    <w:name w:val="Style50"/>
    <w:basedOn w:val="Normal"/>
    <w:uiPriority w:val="99"/>
    <w:qFormat/>
    <w:rsid w:val="0038018C"/>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38018C"/>
    <w:rPr>
      <w:rFonts w:ascii="Calibri" w:hAnsi="Calibri"/>
      <w:sz w:val="20"/>
      <w:szCs w:val="20"/>
    </w:rPr>
  </w:style>
  <w:style w:type="paragraph" w:customStyle="1" w:styleId="Standard">
    <w:name w:val="Standard"/>
    <w:uiPriority w:val="99"/>
    <w:qFormat/>
    <w:rsid w:val="0038018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38018C"/>
    <w:rPr>
      <w:color w:val="000000"/>
      <w:sz w:val="32"/>
      <w:szCs w:val="32"/>
    </w:rPr>
  </w:style>
  <w:style w:type="paragraph" w:customStyle="1" w:styleId="Cardnon-underlined">
    <w:name w:val="Card non-underlined"/>
    <w:basedOn w:val="Normal"/>
    <w:link w:val="Cardnon-underlinedChar"/>
    <w:autoRedefine/>
    <w:qFormat/>
    <w:rsid w:val="0038018C"/>
    <w:rPr>
      <w:szCs w:val="20"/>
    </w:rPr>
  </w:style>
  <w:style w:type="character" w:customStyle="1" w:styleId="Cardnon-underlinedChar">
    <w:name w:val="Card non-underlined Char"/>
    <w:basedOn w:val="DefaultParagraphFont"/>
    <w:link w:val="Cardnon-underlined"/>
    <w:rsid w:val="0038018C"/>
    <w:rPr>
      <w:rFonts w:ascii="Calibri" w:hAnsi="Calibri" w:cs="Calibri"/>
      <w:sz w:val="22"/>
      <w:szCs w:val="20"/>
    </w:rPr>
  </w:style>
  <w:style w:type="numbering" w:customStyle="1" w:styleId="NoList1">
    <w:name w:val="No List1"/>
    <w:next w:val="NoList"/>
    <w:uiPriority w:val="99"/>
    <w:semiHidden/>
    <w:unhideWhenUsed/>
    <w:rsid w:val="0038018C"/>
  </w:style>
  <w:style w:type="character" w:customStyle="1" w:styleId="TitleChar2">
    <w:name w:val="Title Char2"/>
    <w:basedOn w:val="DefaultParagraphFont"/>
    <w:uiPriority w:val="10"/>
    <w:qFormat/>
    <w:locked/>
    <w:rsid w:val="0038018C"/>
    <w:rPr>
      <w:b/>
      <w:bCs/>
      <w:u w:val="single"/>
    </w:rPr>
  </w:style>
  <w:style w:type="paragraph" w:styleId="TOC3">
    <w:name w:val="toc 3"/>
    <w:basedOn w:val="Normal"/>
    <w:next w:val="Normal"/>
    <w:autoRedefine/>
    <w:uiPriority w:val="39"/>
    <w:rsid w:val="0038018C"/>
    <w:pPr>
      <w:ind w:left="400"/>
    </w:pPr>
    <w:rPr>
      <w:szCs w:val="20"/>
    </w:rPr>
  </w:style>
  <w:style w:type="paragraph" w:styleId="TOC4">
    <w:name w:val="toc 4"/>
    <w:basedOn w:val="Normal"/>
    <w:next w:val="Normal"/>
    <w:autoRedefine/>
    <w:uiPriority w:val="39"/>
    <w:rsid w:val="0038018C"/>
    <w:pPr>
      <w:ind w:left="600"/>
    </w:pPr>
    <w:rPr>
      <w:szCs w:val="20"/>
    </w:rPr>
  </w:style>
  <w:style w:type="paragraph" w:styleId="TOC5">
    <w:name w:val="toc 5"/>
    <w:basedOn w:val="Normal"/>
    <w:next w:val="Normal"/>
    <w:autoRedefine/>
    <w:uiPriority w:val="39"/>
    <w:rsid w:val="0038018C"/>
    <w:pPr>
      <w:ind w:left="800"/>
    </w:pPr>
    <w:rPr>
      <w:szCs w:val="20"/>
    </w:rPr>
  </w:style>
  <w:style w:type="paragraph" w:styleId="TOC6">
    <w:name w:val="toc 6"/>
    <w:basedOn w:val="Normal"/>
    <w:next w:val="Normal"/>
    <w:autoRedefine/>
    <w:uiPriority w:val="39"/>
    <w:rsid w:val="0038018C"/>
    <w:pPr>
      <w:ind w:left="1000"/>
    </w:pPr>
    <w:rPr>
      <w:szCs w:val="20"/>
    </w:rPr>
  </w:style>
  <w:style w:type="paragraph" w:styleId="TOC7">
    <w:name w:val="toc 7"/>
    <w:basedOn w:val="Normal"/>
    <w:next w:val="Normal"/>
    <w:autoRedefine/>
    <w:uiPriority w:val="39"/>
    <w:rsid w:val="0038018C"/>
    <w:pPr>
      <w:ind w:left="1200"/>
    </w:pPr>
    <w:rPr>
      <w:szCs w:val="20"/>
    </w:rPr>
  </w:style>
  <w:style w:type="paragraph" w:styleId="TOC8">
    <w:name w:val="toc 8"/>
    <w:basedOn w:val="Normal"/>
    <w:next w:val="Normal"/>
    <w:autoRedefine/>
    <w:uiPriority w:val="39"/>
    <w:rsid w:val="0038018C"/>
    <w:pPr>
      <w:ind w:left="1400"/>
    </w:pPr>
    <w:rPr>
      <w:szCs w:val="20"/>
    </w:rPr>
  </w:style>
  <w:style w:type="character" w:customStyle="1" w:styleId="allocatoragentsleft">
    <w:name w:val="al_locatoragentsleft"/>
    <w:basedOn w:val="DefaultParagraphFont"/>
    <w:rsid w:val="0038018C"/>
  </w:style>
  <w:style w:type="character" w:styleId="HTMLTypewriter">
    <w:name w:val="HTML Typewriter"/>
    <w:basedOn w:val="DefaultParagraphFont"/>
    <w:unhideWhenUsed/>
    <w:rsid w:val="0038018C"/>
    <w:rPr>
      <w:rFonts w:ascii="Courier New" w:eastAsia="Times New Roman" w:hAnsi="Courier New" w:cs="Courier New"/>
      <w:sz w:val="20"/>
      <w:szCs w:val="20"/>
    </w:rPr>
  </w:style>
  <w:style w:type="character" w:customStyle="1" w:styleId="caps">
    <w:name w:val="caps"/>
    <w:basedOn w:val="DefaultParagraphFont"/>
    <w:rsid w:val="0038018C"/>
  </w:style>
  <w:style w:type="character" w:customStyle="1" w:styleId="UnderlinesCharChar">
    <w:name w:val="Underlines Char Char"/>
    <w:basedOn w:val="DefaultParagraphFont"/>
    <w:rsid w:val="0038018C"/>
    <w:rPr>
      <w:rFonts w:cs="Arial"/>
      <w:b/>
      <w:bCs/>
      <w:noProof w:val="0"/>
      <w:sz w:val="22"/>
      <w:szCs w:val="26"/>
      <w:u w:val="single"/>
      <w:lang w:val="en-US" w:eastAsia="en-US" w:bidi="ar-SA"/>
    </w:rPr>
  </w:style>
  <w:style w:type="paragraph" w:customStyle="1" w:styleId="Carding">
    <w:name w:val="Carding"/>
    <w:basedOn w:val="Normal"/>
    <w:uiPriority w:val="99"/>
    <w:qFormat/>
    <w:rsid w:val="0038018C"/>
    <w:rPr>
      <w:sz w:val="18"/>
    </w:rPr>
  </w:style>
  <w:style w:type="character" w:customStyle="1" w:styleId="TagsChar1">
    <w:name w:val="Tags Char1"/>
    <w:aliases w:val="Super Script Char1,TagStyle Char1"/>
    <w:basedOn w:val="DefaultParagraphFont"/>
    <w:uiPriority w:val="1"/>
    <w:rsid w:val="0038018C"/>
    <w:rPr>
      <w:rFonts w:ascii="Arial Narrow" w:hAnsi="Arial Narrow"/>
      <w:b/>
      <w:noProof w:val="0"/>
      <w:sz w:val="22"/>
      <w:szCs w:val="60"/>
      <w:lang w:val="en-US" w:eastAsia="en-US" w:bidi="ar-SA"/>
    </w:rPr>
  </w:style>
  <w:style w:type="character" w:customStyle="1" w:styleId="aunderline">
    <w:name w:val="aunderline"/>
    <w:basedOn w:val="DefaultParagraphFont"/>
    <w:qFormat/>
    <w:rsid w:val="0038018C"/>
    <w:rPr>
      <w:rFonts w:ascii="Times New Roman" w:hAnsi="Times New Roman"/>
      <w:sz w:val="20"/>
      <w:szCs w:val="24"/>
      <w:u w:val="thick"/>
    </w:rPr>
  </w:style>
  <w:style w:type="character" w:customStyle="1" w:styleId="tagChar1">
    <w:name w:val="tag Char1"/>
    <w:basedOn w:val="DefaultParagraphFont"/>
    <w:rsid w:val="0038018C"/>
    <w:rPr>
      <w:b/>
      <w:noProof w:val="0"/>
      <w:sz w:val="24"/>
      <w:lang w:val="en-US" w:eastAsia="en-US" w:bidi="ar-SA"/>
    </w:rPr>
  </w:style>
  <w:style w:type="character" w:customStyle="1" w:styleId="tagChar2">
    <w:name w:val="tag Char2"/>
    <w:basedOn w:val="DefaultParagraphFont"/>
    <w:uiPriority w:val="9"/>
    <w:qFormat/>
    <w:rsid w:val="0038018C"/>
    <w:rPr>
      <w:b/>
      <w:noProof w:val="0"/>
      <w:sz w:val="24"/>
      <w:lang w:val="en-US" w:eastAsia="en-US" w:bidi="ar-SA"/>
    </w:rPr>
  </w:style>
  <w:style w:type="character" w:customStyle="1" w:styleId="Taggin-New">
    <w:name w:val="Taggin - New"/>
    <w:basedOn w:val="DefaultParagraphFont"/>
    <w:rsid w:val="0038018C"/>
    <w:rPr>
      <w:rFonts w:ascii="Arial Narrow" w:hAnsi="Arial Narrow"/>
      <w:b/>
      <w:sz w:val="22"/>
    </w:rPr>
  </w:style>
  <w:style w:type="character" w:customStyle="1" w:styleId="Boxing-New">
    <w:name w:val="Boxing - New"/>
    <w:basedOn w:val="DefaultParagraphFont"/>
    <w:rsid w:val="0038018C"/>
    <w:rPr>
      <w:rFonts w:ascii="Arial Narrow" w:hAnsi="Arial Narrow"/>
      <w:sz w:val="16"/>
      <w:u w:val="none"/>
      <w:bdr w:val="single" w:sz="4" w:space="0" w:color="auto"/>
    </w:rPr>
  </w:style>
  <w:style w:type="character" w:customStyle="1" w:styleId="ilad">
    <w:name w:val="il_ad"/>
    <w:rsid w:val="0038018C"/>
  </w:style>
  <w:style w:type="paragraph" w:customStyle="1" w:styleId="CardsHighlighted">
    <w:name w:val="Cards Highlighted"/>
    <w:next w:val="Normal"/>
    <w:link w:val="CardsHighlightedChar"/>
    <w:qFormat/>
    <w:rsid w:val="0038018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38018C"/>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38018C"/>
    <w:rPr>
      <w:rFonts w:ascii="Garamond" w:hAnsi="Garamond"/>
      <w:sz w:val="22"/>
      <w:szCs w:val="24"/>
      <w:u w:val="single"/>
      <w:lang w:val="en-US" w:eastAsia="en-US" w:bidi="ar-SA"/>
    </w:rPr>
  </w:style>
  <w:style w:type="paragraph" w:customStyle="1" w:styleId="Style2">
    <w:name w:val="Style2"/>
    <w:basedOn w:val="Heading4"/>
    <w:uiPriority w:val="99"/>
    <w:qFormat/>
    <w:rsid w:val="0038018C"/>
    <w:pPr>
      <w:spacing w:before="0"/>
    </w:pPr>
    <w:rPr>
      <w:rFonts w:eastAsia="Times New Roman" w:cs="Times New Roman"/>
      <w:b w:val="0"/>
      <w:bCs w:val="0"/>
      <w:caps/>
      <w:sz w:val="24"/>
      <w:szCs w:val="20"/>
    </w:rPr>
  </w:style>
  <w:style w:type="character" w:customStyle="1" w:styleId="pagetitle">
    <w:name w:val="pagetitle"/>
    <w:basedOn w:val="DefaultParagraphFont"/>
    <w:rsid w:val="0038018C"/>
  </w:style>
  <w:style w:type="paragraph" w:customStyle="1" w:styleId="text">
    <w:name w:val="text"/>
    <w:basedOn w:val="Normal"/>
    <w:uiPriority w:val="99"/>
    <w:qFormat/>
    <w:rsid w:val="0038018C"/>
    <w:pPr>
      <w:spacing w:before="100" w:beforeAutospacing="1" w:after="100" w:afterAutospacing="1"/>
    </w:pPr>
  </w:style>
  <w:style w:type="character" w:customStyle="1" w:styleId="StyleUnderlineCharChar9ptBold1">
    <w:name w:val="Style Underline Char Char + 9 pt Bold1"/>
    <w:rsid w:val="0038018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8018C"/>
    <w:rPr>
      <w:rFonts w:ascii="Times New Roman" w:hAnsi="Times New Roman"/>
      <w:sz w:val="20"/>
      <w:szCs w:val="24"/>
      <w:u w:val="single"/>
      <w:lang w:val="en-US" w:eastAsia="en-US" w:bidi="ar-SA"/>
    </w:rPr>
  </w:style>
  <w:style w:type="character" w:customStyle="1" w:styleId="Style9ptBoldUnderline">
    <w:name w:val="Style 9 pt Bold Underline"/>
    <w:rsid w:val="0038018C"/>
    <w:rPr>
      <w:b/>
      <w:bCs/>
      <w:sz w:val="20"/>
      <w:u w:val="single"/>
    </w:rPr>
  </w:style>
  <w:style w:type="paragraph" w:customStyle="1" w:styleId="StyleUnderline9pt0">
    <w:name w:val="Style Underline + 9 pt"/>
    <w:link w:val="StyleUnderline9ptChar"/>
    <w:qFormat/>
    <w:rsid w:val="0038018C"/>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38018C"/>
    <w:rPr>
      <w:rFonts w:ascii="Arial" w:eastAsia="Times New Roman" w:hAnsi="Arial" w:cs="Times New Roman"/>
      <w:sz w:val="22"/>
      <w:szCs w:val="20"/>
      <w:u w:val="single"/>
    </w:rPr>
  </w:style>
  <w:style w:type="character" w:customStyle="1" w:styleId="StyleUnderlineChar1Bold">
    <w:name w:val="Style Underline Char1 + Bold"/>
    <w:rsid w:val="0038018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8018C"/>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38018C"/>
    <w:rPr>
      <w:rFonts w:ascii="Calibri" w:hAnsi="Calibri" w:cs="Calibri"/>
      <w:kern w:val="32"/>
      <w:sz w:val="22"/>
      <w:szCs w:val="20"/>
      <w:u w:val="single"/>
      <w:lang w:eastAsia="ar-SA"/>
    </w:rPr>
  </w:style>
  <w:style w:type="character" w:customStyle="1" w:styleId="TagsCharCharChar">
    <w:name w:val="Tags Char Char Char"/>
    <w:basedOn w:val="DefaultParagraphFont"/>
    <w:rsid w:val="0038018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8018C"/>
    <w:pPr>
      <w:spacing w:before="100" w:beforeAutospacing="1" w:after="100" w:afterAutospacing="1"/>
    </w:pPr>
    <w:rPr>
      <w:sz w:val="18"/>
      <w:szCs w:val="18"/>
    </w:rPr>
  </w:style>
  <w:style w:type="character" w:customStyle="1" w:styleId="Style11ptBlackUnderline">
    <w:name w:val="Style 11 pt Black Underline"/>
    <w:basedOn w:val="DefaultParagraphFont"/>
    <w:rsid w:val="0038018C"/>
    <w:rPr>
      <w:color w:val="000000"/>
      <w:sz w:val="20"/>
      <w:u w:val="single"/>
    </w:rPr>
  </w:style>
  <w:style w:type="character" w:customStyle="1" w:styleId="Style11ptBlack">
    <w:name w:val="Style 11 pt Black"/>
    <w:basedOn w:val="DefaultParagraphFont"/>
    <w:rsid w:val="0038018C"/>
    <w:rPr>
      <w:color w:val="000000"/>
      <w:sz w:val="20"/>
    </w:rPr>
  </w:style>
  <w:style w:type="character" w:customStyle="1" w:styleId="StyleUnderlineCharTimesBold">
    <w:name w:val="Style Underline Char + Times Bold"/>
    <w:basedOn w:val="DefaultParagraphFont"/>
    <w:rsid w:val="0038018C"/>
    <w:rPr>
      <w:rFonts w:ascii="Times" w:hAnsi="Times"/>
      <w:b w:val="0"/>
      <w:bCs/>
      <w:sz w:val="20"/>
      <w:u w:val="single"/>
    </w:rPr>
  </w:style>
  <w:style w:type="character" w:customStyle="1" w:styleId="blubigktbiz">
    <w:name w:val="blubigktbiz"/>
    <w:rsid w:val="0038018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8018C"/>
  </w:style>
  <w:style w:type="character" w:customStyle="1" w:styleId="StyleevidencetextBorderSinglesolidlineAuto05ptLChar">
    <w:name w:val="Style evidence text + Border: : (Single solid line Auto  0.5 pt L... Char"/>
    <w:link w:val="StyleevidencetextBorderSinglesolidlineAuto05ptL"/>
    <w:rsid w:val="0038018C"/>
    <w:rPr>
      <w:rFonts w:ascii="Calibri" w:hAnsi="Calibri" w:cs="Calibri"/>
      <w:color w:val="000000"/>
      <w:sz w:val="22"/>
      <w:lang w:val="x-none" w:eastAsia="x-none"/>
    </w:rPr>
  </w:style>
  <w:style w:type="character" w:customStyle="1" w:styleId="Style4CharChar">
    <w:name w:val="Style4 Char Char"/>
    <w:basedOn w:val="DefaultParagraphFont"/>
    <w:rsid w:val="0038018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38018C"/>
    <w:rPr>
      <w:rFonts w:ascii="Times New Roman" w:hAnsi="Times New Roman" w:cs="Times New Roman"/>
      <w:sz w:val="16"/>
      <w:szCs w:val="16"/>
    </w:rPr>
  </w:style>
  <w:style w:type="character" w:customStyle="1" w:styleId="StyleEmphasisArial12ptBold">
    <w:name w:val="Style Emphasis + Arial 12 pt Bold"/>
    <w:rsid w:val="0038018C"/>
    <w:rPr>
      <w:rFonts w:ascii="Arial" w:hAnsi="Arial"/>
      <w:b/>
      <w:bCs/>
      <w:i/>
      <w:iCs/>
      <w:sz w:val="24"/>
    </w:rPr>
  </w:style>
  <w:style w:type="character" w:customStyle="1" w:styleId="super">
    <w:name w:val="super"/>
    <w:rsid w:val="0038018C"/>
  </w:style>
  <w:style w:type="character" w:customStyle="1" w:styleId="text30">
    <w:name w:val="text30"/>
    <w:rsid w:val="0038018C"/>
  </w:style>
  <w:style w:type="character" w:customStyle="1" w:styleId="uppercase">
    <w:name w:val="uppercase"/>
    <w:rsid w:val="0038018C"/>
  </w:style>
  <w:style w:type="character" w:customStyle="1" w:styleId="bodytext0">
    <w:name w:val="bodytext"/>
    <w:rsid w:val="0038018C"/>
  </w:style>
  <w:style w:type="character" w:customStyle="1" w:styleId="entry-title">
    <w:name w:val="entry-title"/>
    <w:rsid w:val="0038018C"/>
  </w:style>
  <w:style w:type="character" w:customStyle="1" w:styleId="BodyTextIndentChar1">
    <w:name w:val="Body Text Indent Char1"/>
    <w:basedOn w:val="DefaultParagraphFont"/>
    <w:uiPriority w:val="99"/>
    <w:semiHidden/>
    <w:rsid w:val="0038018C"/>
    <w:rPr>
      <w:rFonts w:ascii="Times New Roman" w:hAnsi="Times New Roman" w:cs="Times New Roman"/>
      <w:sz w:val="20"/>
    </w:rPr>
  </w:style>
  <w:style w:type="character" w:customStyle="1" w:styleId="Style6pt">
    <w:name w:val="Style 6 pt"/>
    <w:basedOn w:val="DefaultParagraphFont"/>
    <w:qFormat/>
    <w:rsid w:val="0038018C"/>
    <w:rPr>
      <w:sz w:val="12"/>
    </w:rPr>
  </w:style>
  <w:style w:type="character" w:customStyle="1" w:styleId="CiteCharCharCharCharCharChar">
    <w:name w:val="Cite Char Char Char Char Char Char"/>
    <w:basedOn w:val="DefaultParagraphFont"/>
    <w:rsid w:val="0038018C"/>
    <w:rPr>
      <w:b/>
      <w:noProof w:val="0"/>
      <w:sz w:val="22"/>
      <w:szCs w:val="24"/>
      <w:u w:val="single"/>
      <w:lang w:val="en-US" w:eastAsia="en-US" w:bidi="ar-SA"/>
    </w:rPr>
  </w:style>
  <w:style w:type="character" w:customStyle="1" w:styleId="mainbody1">
    <w:name w:val="mainbody1"/>
    <w:basedOn w:val="DefaultParagraphFont"/>
    <w:rsid w:val="0038018C"/>
    <w:rPr>
      <w:rFonts w:ascii="Verdana" w:hAnsi="Verdana" w:hint="default"/>
      <w:color w:val="000000"/>
      <w:sz w:val="22"/>
      <w:szCs w:val="22"/>
    </w:rPr>
  </w:style>
  <w:style w:type="character" w:customStyle="1" w:styleId="ssl4">
    <w:name w:val="ss_l4"/>
    <w:basedOn w:val="DefaultParagraphFont"/>
    <w:rsid w:val="0038018C"/>
  </w:style>
  <w:style w:type="paragraph" w:customStyle="1" w:styleId="StyleNormalWeb11ptUnderline">
    <w:name w:val="Style Normal (Web) + 11 pt Underline"/>
    <w:basedOn w:val="NormalWeb"/>
    <w:link w:val="StyleNormalWeb11ptUnderlineChar"/>
    <w:qFormat/>
    <w:rsid w:val="0038018C"/>
    <w:rPr>
      <w:rFonts w:eastAsia="Calibri"/>
      <w:u w:val="single"/>
    </w:rPr>
  </w:style>
  <w:style w:type="character" w:customStyle="1" w:styleId="StyleNormalWeb11ptUnderlineChar">
    <w:name w:val="Style Normal (Web) + 11 pt Underline Char"/>
    <w:basedOn w:val="DefaultParagraphFont"/>
    <w:link w:val="StyleNormalWeb11ptUnderline"/>
    <w:rsid w:val="0038018C"/>
    <w:rPr>
      <w:rFonts w:ascii="Calibri" w:eastAsia="Calibri" w:hAnsi="Calibri" w:cs="Calibri"/>
      <w:sz w:val="22"/>
      <w:u w:val="single"/>
    </w:rPr>
  </w:style>
  <w:style w:type="character" w:customStyle="1" w:styleId="cit-first-element">
    <w:name w:val="cit-first-element"/>
    <w:basedOn w:val="DefaultParagraphFont"/>
    <w:rsid w:val="0038018C"/>
  </w:style>
  <w:style w:type="character" w:customStyle="1" w:styleId="title1">
    <w:name w:val="title1"/>
    <w:basedOn w:val="DefaultParagraphFont"/>
    <w:rsid w:val="0038018C"/>
  </w:style>
  <w:style w:type="character" w:customStyle="1" w:styleId="StyleThickunderline1">
    <w:name w:val="Style Thick underline1"/>
    <w:basedOn w:val="DefaultParagraphFont"/>
    <w:rsid w:val="0038018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38018C"/>
    <w:rPr>
      <w:rFonts w:ascii="Georgia" w:hAnsi="Georgia"/>
    </w:rPr>
  </w:style>
  <w:style w:type="character" w:customStyle="1" w:styleId="FooterChar1">
    <w:name w:val="Footer Char1"/>
    <w:basedOn w:val="DefaultParagraphFont"/>
    <w:uiPriority w:val="99"/>
    <w:semiHidden/>
    <w:rsid w:val="0038018C"/>
    <w:rPr>
      <w:rFonts w:ascii="Georgia" w:hAnsi="Georgia"/>
    </w:rPr>
  </w:style>
  <w:style w:type="character" w:customStyle="1" w:styleId="UnderlineBold0">
    <w:name w:val="Underline Bold"/>
    <w:qFormat/>
    <w:rsid w:val="0038018C"/>
    <w:rPr>
      <w:b/>
      <w:sz w:val="20"/>
      <w:u w:val="single"/>
    </w:rPr>
  </w:style>
  <w:style w:type="paragraph" w:customStyle="1" w:styleId="Underline20">
    <w:name w:val="Underline2"/>
    <w:basedOn w:val="Normal"/>
    <w:link w:val="Underline2Char"/>
    <w:autoRedefine/>
    <w:uiPriority w:val="4"/>
    <w:qFormat/>
    <w:rsid w:val="0038018C"/>
    <w:rPr>
      <w:b/>
      <w:u w:val="single"/>
    </w:rPr>
  </w:style>
  <w:style w:type="character" w:customStyle="1" w:styleId="Underline2Char">
    <w:name w:val="Underline2 Char"/>
    <w:basedOn w:val="DefaultParagraphFont"/>
    <w:link w:val="Underline20"/>
    <w:uiPriority w:val="4"/>
    <w:rsid w:val="0038018C"/>
    <w:rPr>
      <w:rFonts w:ascii="Calibri" w:hAnsi="Calibri" w:cs="Calibri"/>
      <w:b/>
      <w:sz w:val="22"/>
      <w:u w:val="single"/>
    </w:rPr>
  </w:style>
  <w:style w:type="character" w:customStyle="1" w:styleId="NormalTextChar">
    <w:name w:val="Normal Text Char"/>
    <w:link w:val="NormalText"/>
    <w:rsid w:val="0038018C"/>
    <w:rPr>
      <w:rFonts w:ascii="Calibri" w:hAnsi="Calibri" w:cs="Calibri"/>
      <w:sz w:val="22"/>
      <w:szCs w:val="26"/>
    </w:rPr>
  </w:style>
  <w:style w:type="paragraph" w:customStyle="1" w:styleId="TableParagraph">
    <w:name w:val="Table Paragraph"/>
    <w:basedOn w:val="Normal"/>
    <w:uiPriority w:val="1"/>
    <w:qFormat/>
    <w:rsid w:val="0038018C"/>
    <w:pPr>
      <w:widowControl w:val="0"/>
    </w:pPr>
  </w:style>
  <w:style w:type="character" w:customStyle="1" w:styleId="UnderlineChar0">
    <w:name w:val="UnderlineChar"/>
    <w:rsid w:val="0038018C"/>
    <w:rPr>
      <w:sz w:val="24"/>
      <w:u w:val="single"/>
      <w:shd w:val="clear" w:color="auto" w:fill="auto"/>
    </w:rPr>
  </w:style>
  <w:style w:type="character" w:customStyle="1" w:styleId="foreground">
    <w:name w:val="foreground"/>
    <w:basedOn w:val="DefaultParagraphFont"/>
    <w:rsid w:val="0038018C"/>
  </w:style>
  <w:style w:type="paragraph" w:customStyle="1" w:styleId="StyleCircled11pt">
    <w:name w:val="Style Circled + 11 pt"/>
    <w:basedOn w:val="Normal"/>
    <w:link w:val="StyleCircled11ptChar"/>
    <w:qFormat/>
    <w:rsid w:val="0038018C"/>
    <w:rPr>
      <w:b/>
      <w:bCs/>
      <w:sz w:val="20"/>
      <w:u w:val="single"/>
    </w:rPr>
  </w:style>
  <w:style w:type="character" w:customStyle="1" w:styleId="StyleCircled11ptChar">
    <w:name w:val="Style Circled + 11 pt Char"/>
    <w:link w:val="StyleCircled11pt"/>
    <w:rsid w:val="0038018C"/>
    <w:rPr>
      <w:rFonts w:ascii="Calibri"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38018C"/>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38018C"/>
    <w:rPr>
      <w:rFonts w:ascii="Times" w:hAnsi="Times" w:cs="Calibri"/>
      <w:sz w:val="20"/>
      <w:szCs w:val="28"/>
      <w:u w:val="single"/>
    </w:rPr>
  </w:style>
  <w:style w:type="paragraph" w:customStyle="1" w:styleId="cite20">
    <w:name w:val="cite2"/>
    <w:basedOn w:val="Normal"/>
    <w:uiPriority w:val="99"/>
    <w:qFormat/>
    <w:rsid w:val="0038018C"/>
    <w:rPr>
      <w:color w:val="000000"/>
      <w:sz w:val="20"/>
      <w:szCs w:val="20"/>
    </w:rPr>
  </w:style>
  <w:style w:type="character" w:customStyle="1" w:styleId="postby">
    <w:name w:val="post_by"/>
    <w:basedOn w:val="DefaultParagraphFont"/>
    <w:rsid w:val="0038018C"/>
  </w:style>
  <w:style w:type="character" w:customStyle="1" w:styleId="Style11ptBorderSinglesolidlineAuto05ptLinewidth">
    <w:name w:val="Style 11 pt Border: : (Single solid line Auto  0.5 pt Line width)"/>
    <w:rsid w:val="0038018C"/>
    <w:rPr>
      <w:sz w:val="20"/>
      <w:bdr w:val="single" w:sz="4" w:space="0" w:color="auto" w:frame="1"/>
    </w:rPr>
  </w:style>
  <w:style w:type="character" w:customStyle="1" w:styleId="StyleUnderlineChar9ptBorderSinglesolidlineAuto0">
    <w:name w:val="Style Underline Char + 9 pt Border: : (Single solid line Auto  0..."/>
    <w:rsid w:val="0038018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8018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8018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8018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8018C"/>
    <w:rPr>
      <w:sz w:val="20"/>
      <w:szCs w:val="24"/>
      <w:u w:val="single"/>
      <w:bdr w:val="single" w:sz="4" w:space="0" w:color="auto"/>
      <w:lang w:val="en-US" w:eastAsia="en-US" w:bidi="ar-SA"/>
    </w:rPr>
  </w:style>
  <w:style w:type="character" w:customStyle="1" w:styleId="StyleLatinGaramondUnderline">
    <w:name w:val="Style (Latin) Garamond Underline"/>
    <w:rsid w:val="0038018C"/>
    <w:rPr>
      <w:rFonts w:ascii="Times New Roman" w:hAnsi="Times New Roman"/>
      <w:sz w:val="20"/>
      <w:u w:val="single"/>
    </w:rPr>
  </w:style>
  <w:style w:type="character" w:customStyle="1" w:styleId="StyleLatinGaramond">
    <w:name w:val="Style (Latin) Garamond"/>
    <w:rsid w:val="0038018C"/>
    <w:rPr>
      <w:rFonts w:ascii="Times New Roman" w:hAnsi="Times New Roman"/>
      <w:sz w:val="20"/>
    </w:rPr>
  </w:style>
  <w:style w:type="character" w:customStyle="1" w:styleId="styletimesnewroman12ptbold0">
    <w:name w:val="styletimesnewroman12ptbold"/>
    <w:basedOn w:val="DefaultParagraphFont"/>
    <w:rsid w:val="0038018C"/>
  </w:style>
  <w:style w:type="character" w:customStyle="1" w:styleId="CharCharCharCharChar">
    <w:name w:val="Char Char Char Char Char"/>
    <w:aliases w:val="Char Char Char Char,Char Char Char Char Char Char Char1,Heading 2 Char1 Char Char Char Char Char Char"/>
    <w:basedOn w:val="DefaultParagraphFont"/>
    <w:rsid w:val="0038018C"/>
    <w:rPr>
      <w:rFonts w:cs="Arial"/>
      <w:b/>
      <w:bCs/>
      <w:iCs/>
      <w:sz w:val="24"/>
      <w:szCs w:val="28"/>
      <w:lang w:val="en-US" w:eastAsia="en-US" w:bidi="ar-SA"/>
    </w:rPr>
  </w:style>
  <w:style w:type="character" w:customStyle="1" w:styleId="mainheading">
    <w:name w:val="mainheading"/>
    <w:basedOn w:val="DefaultParagraphFont"/>
    <w:rsid w:val="0038018C"/>
  </w:style>
  <w:style w:type="paragraph" w:customStyle="1" w:styleId="BoldandUnderlineChar2CharChar">
    <w:name w:val="Bold and Underline Char2 Char Char"/>
    <w:basedOn w:val="Normal"/>
    <w:link w:val="BoldandUnderlineChar2CharCharChar"/>
    <w:qFormat/>
    <w:rsid w:val="0038018C"/>
    <w:rPr>
      <w:b/>
      <w:u w:val="single"/>
    </w:rPr>
  </w:style>
  <w:style w:type="character" w:customStyle="1" w:styleId="BoldandUnderlineChar2CharCharChar">
    <w:name w:val="Bold and Underline Char2 Char Char Char"/>
    <w:basedOn w:val="DefaultParagraphFont"/>
    <w:link w:val="BoldandUnderlineChar2CharChar"/>
    <w:rsid w:val="0038018C"/>
    <w:rPr>
      <w:rFonts w:ascii="Calibri" w:hAnsi="Calibri" w:cs="Calibri"/>
      <w:b/>
      <w:sz w:val="22"/>
      <w:u w:val="single"/>
    </w:rPr>
  </w:style>
  <w:style w:type="character" w:customStyle="1" w:styleId="StyleUnderlineChar9ptChar">
    <w:name w:val="Style Underline Char + 9 pt Char"/>
    <w:basedOn w:val="UnderlineCharChar"/>
    <w:rsid w:val="0038018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8018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8018C"/>
    <w:rPr>
      <w:sz w:val="16"/>
    </w:rPr>
  </w:style>
  <w:style w:type="paragraph" w:customStyle="1" w:styleId="Reduce8pt">
    <w:name w:val="Reduce 8pt"/>
    <w:basedOn w:val="Normal"/>
    <w:link w:val="Reduce8ptCharChar"/>
    <w:qFormat/>
    <w:rsid w:val="0038018C"/>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38018C"/>
    <w:pPr>
      <w:contextualSpacing/>
    </w:pPr>
    <w:rPr>
      <w:rFonts w:eastAsia="Calibri"/>
    </w:rPr>
  </w:style>
  <w:style w:type="character" w:customStyle="1" w:styleId="CardIndentedChar">
    <w:name w:val="Card (Indented) Char"/>
    <w:link w:val="CardIndented"/>
    <w:locked/>
    <w:rsid w:val="0038018C"/>
    <w:rPr>
      <w:rFonts w:ascii="Calibri" w:hAnsi="Calibri" w:cs="Calibri"/>
      <w:sz w:val="22"/>
    </w:rPr>
  </w:style>
  <w:style w:type="character" w:customStyle="1" w:styleId="citenon-boldChar">
    <w:name w:val="cite non-bold Char"/>
    <w:basedOn w:val="DefaultParagraphFont"/>
    <w:link w:val="citenon-bold"/>
    <w:locked/>
    <w:rsid w:val="0038018C"/>
    <w:rPr>
      <w:rFonts w:ascii="Garamond" w:hAnsi="Garamond" w:cs="Calibri"/>
      <w:sz w:val="22"/>
      <w:szCs w:val="20"/>
    </w:rPr>
  </w:style>
  <w:style w:type="character" w:customStyle="1" w:styleId="boldciteChar4">
    <w:name w:val="bold cite Char4"/>
    <w:link w:val="boldcite"/>
    <w:locked/>
    <w:rsid w:val="0038018C"/>
    <w:rPr>
      <w:rFonts w:eastAsia="Times New Roman" w:cs="Times New Roman"/>
      <w:b/>
      <w:color w:val="000000"/>
      <w:sz w:val="20"/>
      <w:u w:val="thick" w:color="000000"/>
    </w:rPr>
  </w:style>
  <w:style w:type="paragraph" w:customStyle="1" w:styleId="boldcite">
    <w:name w:val="bold cite"/>
    <w:basedOn w:val="Normal"/>
    <w:link w:val="boldciteChar4"/>
    <w:qFormat/>
    <w:rsid w:val="0038018C"/>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38018C"/>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38018C"/>
    <w:rPr>
      <w:rFonts w:eastAsia="Calibri"/>
      <w:b/>
    </w:rPr>
  </w:style>
  <w:style w:type="character" w:customStyle="1" w:styleId="HeadingsBaseChar">
    <w:name w:val="Headings Base Char"/>
    <w:basedOn w:val="DefaultParagraphFont"/>
    <w:link w:val="HeadingsBase"/>
    <w:locked/>
    <w:rsid w:val="0038018C"/>
    <w:rPr>
      <w:rFonts w:ascii="Times New Roman" w:hAnsi="Times New Roman" w:cs="Times New Roman"/>
      <w:b/>
      <w:sz w:val="32"/>
    </w:rPr>
  </w:style>
  <w:style w:type="paragraph" w:customStyle="1" w:styleId="HeadingsBase">
    <w:name w:val="Headings Base"/>
    <w:basedOn w:val="Normal"/>
    <w:link w:val="HeadingsBaseChar"/>
    <w:qFormat/>
    <w:rsid w:val="0038018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38018C"/>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38018C"/>
    <w:pPr>
      <w:spacing w:line="480" w:lineRule="auto"/>
      <w:ind w:firstLine="720"/>
    </w:pPr>
    <w:rPr>
      <w:rFonts w:eastAsia="Calibri"/>
    </w:rPr>
  </w:style>
  <w:style w:type="paragraph" w:customStyle="1" w:styleId="SchoolBlockQuote">
    <w:name w:val="School Block Quote"/>
    <w:basedOn w:val="SchoolPaper"/>
    <w:uiPriority w:val="99"/>
    <w:qFormat/>
    <w:rsid w:val="0038018C"/>
  </w:style>
  <w:style w:type="paragraph" w:customStyle="1" w:styleId="SchoolWorksCited">
    <w:name w:val="School Works Cited"/>
    <w:basedOn w:val="SchoolPaper"/>
    <w:uiPriority w:val="99"/>
    <w:qFormat/>
    <w:rsid w:val="0038018C"/>
  </w:style>
  <w:style w:type="paragraph" w:customStyle="1" w:styleId="BlockQuote">
    <w:name w:val="Block Quote"/>
    <w:basedOn w:val="Normal"/>
    <w:uiPriority w:val="99"/>
    <w:qFormat/>
    <w:rsid w:val="0038018C"/>
    <w:pPr>
      <w:ind w:left="720" w:right="720"/>
    </w:pPr>
    <w:rPr>
      <w:rFonts w:eastAsia="Calibri"/>
    </w:rPr>
  </w:style>
  <w:style w:type="paragraph" w:customStyle="1" w:styleId="PaperBody">
    <w:name w:val="Paper Body"/>
    <w:basedOn w:val="Normal"/>
    <w:uiPriority w:val="99"/>
    <w:qFormat/>
    <w:rsid w:val="0038018C"/>
    <w:pPr>
      <w:spacing w:line="480" w:lineRule="auto"/>
      <w:ind w:firstLine="720"/>
    </w:pPr>
    <w:rPr>
      <w:rFonts w:eastAsia="Calibri"/>
    </w:rPr>
  </w:style>
  <w:style w:type="paragraph" w:customStyle="1" w:styleId="PaperCitation">
    <w:name w:val="Paper Citation"/>
    <w:basedOn w:val="Normal"/>
    <w:uiPriority w:val="99"/>
    <w:qFormat/>
    <w:rsid w:val="0038018C"/>
    <w:pPr>
      <w:spacing w:line="480" w:lineRule="auto"/>
      <w:ind w:left="720" w:hanging="720"/>
    </w:pPr>
    <w:rPr>
      <w:rFonts w:eastAsia="Calibri"/>
    </w:rPr>
  </w:style>
  <w:style w:type="character" w:customStyle="1" w:styleId="hatChar">
    <w:name w:val="hat Char"/>
    <w:basedOn w:val="DefaultParagraphFont"/>
    <w:link w:val="hat"/>
    <w:locked/>
    <w:rsid w:val="0038018C"/>
    <w:rPr>
      <w:rFonts w:ascii="Calibri" w:hAnsi="Calibri" w:cs="Calibri"/>
      <w:b/>
      <w:bCs/>
      <w:sz w:val="32"/>
      <w:u w:val="single"/>
      <w:lang w:bidi="en-US"/>
    </w:rPr>
  </w:style>
  <w:style w:type="paragraph" w:customStyle="1" w:styleId="WW-Default">
    <w:name w:val="WW-Default"/>
    <w:uiPriority w:val="99"/>
    <w:qFormat/>
    <w:rsid w:val="0038018C"/>
    <w:pPr>
      <w:suppressAutoHyphens/>
    </w:pPr>
    <w:rPr>
      <w:rFonts w:ascii="Georgia" w:eastAsia="Calibri" w:hAnsi="Georgia" w:cs="Calibri"/>
      <w:sz w:val="22"/>
      <w:szCs w:val="22"/>
      <w:lang w:eastAsia="ar-SA"/>
    </w:rPr>
  </w:style>
  <w:style w:type="paragraph" w:customStyle="1" w:styleId="B-TagCite">
    <w:name w:val="B-TagCite"/>
    <w:uiPriority w:val="99"/>
    <w:qFormat/>
    <w:rsid w:val="0038018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38018C"/>
    <w:rPr>
      <w:rFonts w:ascii="Times New Roman" w:hAnsi="Times New Roman" w:cs="Times New Roman"/>
      <w:b/>
      <w:sz w:val="20"/>
    </w:rPr>
  </w:style>
  <w:style w:type="paragraph" w:customStyle="1" w:styleId="MicroText">
    <w:name w:val="MicroText"/>
    <w:basedOn w:val="Normal"/>
    <w:next w:val="Normal"/>
    <w:link w:val="MicroTextChar"/>
    <w:qFormat/>
    <w:rsid w:val="0038018C"/>
    <w:rPr>
      <w:rFonts w:ascii="Arial Narrow" w:hAnsi="Arial Narrow" w:cstheme="minorBidi"/>
      <w:sz w:val="12"/>
    </w:rPr>
  </w:style>
  <w:style w:type="character" w:customStyle="1" w:styleId="Footnote2Char">
    <w:name w:val="Footnote2 Char"/>
    <w:link w:val="Footnote2"/>
    <w:locked/>
    <w:rsid w:val="0038018C"/>
  </w:style>
  <w:style w:type="paragraph" w:customStyle="1" w:styleId="Footnote2">
    <w:name w:val="Footnote2"/>
    <w:basedOn w:val="Normal"/>
    <w:next w:val="Normal"/>
    <w:link w:val="Footnote2Char"/>
    <w:autoRedefine/>
    <w:qFormat/>
    <w:rsid w:val="0038018C"/>
    <w:pPr>
      <w:spacing w:after="120" w:line="480" w:lineRule="auto"/>
    </w:pPr>
    <w:rPr>
      <w:rFonts w:asciiTheme="minorHAnsi" w:hAnsiTheme="minorHAnsi" w:cstheme="minorBidi"/>
      <w:sz w:val="24"/>
    </w:rPr>
  </w:style>
  <w:style w:type="paragraph" w:customStyle="1" w:styleId="indent">
    <w:name w:val="indent"/>
    <w:basedOn w:val="Normal"/>
    <w:qFormat/>
    <w:rsid w:val="0038018C"/>
    <w:pPr>
      <w:spacing w:before="100" w:beforeAutospacing="1" w:after="100" w:afterAutospacing="1"/>
    </w:pPr>
  </w:style>
  <w:style w:type="paragraph" w:customStyle="1" w:styleId="PageHeaderLine1">
    <w:name w:val="PageHeaderLine1"/>
    <w:basedOn w:val="Normal"/>
    <w:uiPriority w:val="99"/>
    <w:qFormat/>
    <w:rsid w:val="0038018C"/>
    <w:pPr>
      <w:tabs>
        <w:tab w:val="right" w:pos="10800"/>
      </w:tabs>
    </w:pPr>
    <w:rPr>
      <w:rFonts w:eastAsia="Calibri"/>
      <w:b/>
    </w:rPr>
  </w:style>
  <w:style w:type="paragraph" w:customStyle="1" w:styleId="PageHeaderLine2">
    <w:name w:val="PageHeaderLine2"/>
    <w:basedOn w:val="Normal"/>
    <w:next w:val="Normal"/>
    <w:link w:val="PageHeaderLine2Char"/>
    <w:qFormat/>
    <w:rsid w:val="0038018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8018C"/>
    <w:rPr>
      <w:rFonts w:ascii="Times New Roman" w:hAnsi="Times New Roman" w:cs="Times New Roman"/>
      <w:sz w:val="20"/>
    </w:rPr>
  </w:style>
  <w:style w:type="paragraph" w:customStyle="1" w:styleId="CardText1">
    <w:name w:val="CardText"/>
    <w:basedOn w:val="Normal"/>
    <w:link w:val="CardTextChar3"/>
    <w:qFormat/>
    <w:rsid w:val="0038018C"/>
    <w:pPr>
      <w:ind w:left="288"/>
    </w:pPr>
    <w:rPr>
      <w:rFonts w:ascii="Times New Roman" w:hAnsi="Times New Roman" w:cs="Times New Roman"/>
      <w:sz w:val="20"/>
    </w:rPr>
  </w:style>
  <w:style w:type="character" w:customStyle="1" w:styleId="stylestylebold12pt">
    <w:name w:val="stylestylebold12pt"/>
    <w:basedOn w:val="DefaultParagraphFont"/>
    <w:rsid w:val="0038018C"/>
  </w:style>
  <w:style w:type="character" w:customStyle="1" w:styleId="styleboldunderline">
    <w:name w:val="styleboldunderline"/>
    <w:basedOn w:val="DefaultParagraphFont"/>
    <w:rsid w:val="0038018C"/>
  </w:style>
  <w:style w:type="character" w:customStyle="1" w:styleId="box">
    <w:name w:val="box"/>
    <w:basedOn w:val="DefaultParagraphFont"/>
    <w:rsid w:val="0038018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38018C"/>
    <w:rPr>
      <w:rFonts w:ascii="Arial Narrow" w:hAnsi="Arial Narrow" w:cs="Arial Narrow" w:hint="default"/>
      <w:sz w:val="18"/>
      <w:szCs w:val="18"/>
    </w:rPr>
  </w:style>
  <w:style w:type="character" w:customStyle="1" w:styleId="FontStyle14">
    <w:name w:val="Font Style14"/>
    <w:basedOn w:val="DefaultParagraphFont"/>
    <w:uiPriority w:val="99"/>
    <w:rsid w:val="0038018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8018C"/>
    <w:rPr>
      <w:rFonts w:ascii="Arial Narrow" w:hAnsi="Arial Narrow" w:cs="Arial Narrow" w:hint="default"/>
      <w:b/>
      <w:bCs/>
      <w:sz w:val="10"/>
      <w:szCs w:val="10"/>
    </w:rPr>
  </w:style>
  <w:style w:type="character" w:customStyle="1" w:styleId="CardTagandCiteChar">
    <w:name w:val="Card Tag and Cite Char"/>
    <w:basedOn w:val="DefaultParagraphFont"/>
    <w:rsid w:val="0038018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8018C"/>
    <w:rPr>
      <w:rFonts w:ascii="Arial Narrow" w:hAnsi="Arial Narrow"/>
      <w:b/>
      <w:color w:val="000000"/>
      <w:sz w:val="22"/>
      <w:szCs w:val="22"/>
      <w:u w:val="single"/>
    </w:rPr>
  </w:style>
  <w:style w:type="character" w:customStyle="1" w:styleId="SmallText0">
    <w:name w:val="SmallText"/>
    <w:rsid w:val="0038018C"/>
    <w:rPr>
      <w:color w:val="000000"/>
    </w:rPr>
  </w:style>
  <w:style w:type="character" w:customStyle="1" w:styleId="CitesChar1">
    <w:name w:val="Cites Char1"/>
    <w:basedOn w:val="DefaultParagraphFont"/>
    <w:rsid w:val="0038018C"/>
    <w:rPr>
      <w:b/>
      <w:bCs w:val="0"/>
      <w:szCs w:val="24"/>
      <w:u w:val="single"/>
      <w:lang w:val="en-US" w:eastAsia="en-US" w:bidi="ar-SA"/>
    </w:rPr>
  </w:style>
  <w:style w:type="character" w:customStyle="1" w:styleId="CardUnderlinedChar">
    <w:name w:val="Card Underlined Char"/>
    <w:basedOn w:val="DefaultParagraphFont"/>
    <w:rsid w:val="0038018C"/>
    <w:rPr>
      <w:rFonts w:ascii="Arial Narrow" w:hAnsi="Arial Narrow" w:hint="default"/>
      <w:sz w:val="22"/>
      <w:szCs w:val="24"/>
      <w:u w:val="single"/>
      <w:lang w:val="en-US" w:eastAsia="en-US" w:bidi="ar-SA"/>
    </w:rPr>
  </w:style>
  <w:style w:type="character" w:customStyle="1" w:styleId="underline3">
    <w:name w:val="underline3"/>
    <w:basedOn w:val="underline2"/>
    <w:rsid w:val="0038018C"/>
    <w:rPr>
      <w:rFonts w:ascii="Arial" w:hAnsi="Arial"/>
      <w:sz w:val="18"/>
      <w:u w:val="single"/>
      <w:bdr w:val="none" w:sz="0" w:space="0" w:color="auto" w:frame="1"/>
      <w:shd w:val="clear" w:color="auto" w:fill="FFFF00"/>
    </w:rPr>
  </w:style>
  <w:style w:type="character" w:customStyle="1" w:styleId="menu">
    <w:name w:val="menu"/>
    <w:basedOn w:val="DefaultParagraphFont"/>
    <w:rsid w:val="0038018C"/>
  </w:style>
  <w:style w:type="character" w:customStyle="1" w:styleId="itxtrst">
    <w:name w:val="itxtrst"/>
    <w:rsid w:val="0038018C"/>
  </w:style>
  <w:style w:type="character" w:customStyle="1" w:styleId="A-Underlining">
    <w:name w:val="A-Underlining"/>
    <w:basedOn w:val="DefaultParagraphFont"/>
    <w:rsid w:val="0038018C"/>
    <w:rPr>
      <w:rFonts w:ascii="Garamond" w:hAnsi="Garamond" w:hint="default"/>
      <w:color w:val="auto"/>
      <w:sz w:val="24"/>
      <w:u w:val="single"/>
    </w:rPr>
  </w:style>
  <w:style w:type="character" w:customStyle="1" w:styleId="StyleUnderlineBold0">
    <w:name w:val="Style Underline + Bold"/>
    <w:rsid w:val="0038018C"/>
    <w:rPr>
      <w:b/>
      <w:bCs/>
      <w:u w:val="single"/>
    </w:rPr>
  </w:style>
  <w:style w:type="character" w:customStyle="1" w:styleId="Underline-Highlighted">
    <w:name w:val="Underline-Highlighted"/>
    <w:uiPriority w:val="1"/>
    <w:qFormat/>
    <w:rsid w:val="0038018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8018C"/>
  </w:style>
  <w:style w:type="character" w:customStyle="1" w:styleId="newsmain">
    <w:name w:val="news_main"/>
    <w:basedOn w:val="DefaultParagraphFont"/>
    <w:rsid w:val="0038018C"/>
  </w:style>
  <w:style w:type="character" w:customStyle="1" w:styleId="vitstoryheadline">
    <w:name w:val="vitstoryheadline"/>
    <w:rsid w:val="0038018C"/>
  </w:style>
  <w:style w:type="character" w:customStyle="1" w:styleId="AuthorDate0">
    <w:name w:val="Author Date"/>
    <w:rsid w:val="0038018C"/>
    <w:rPr>
      <w:b/>
      <w:bCs w:val="0"/>
      <w:sz w:val="24"/>
      <w:u w:val="thick"/>
    </w:rPr>
  </w:style>
  <w:style w:type="character" w:customStyle="1" w:styleId="red">
    <w:name w:val="red"/>
    <w:basedOn w:val="DefaultParagraphFont"/>
    <w:rsid w:val="0038018C"/>
  </w:style>
  <w:style w:type="character" w:customStyle="1" w:styleId="at">
    <w:name w:val="at"/>
    <w:rsid w:val="0038018C"/>
  </w:style>
  <w:style w:type="character" w:customStyle="1" w:styleId="org">
    <w:name w:val="org"/>
    <w:rsid w:val="0038018C"/>
  </w:style>
  <w:style w:type="character" w:customStyle="1" w:styleId="pnumber">
    <w:name w:val="pnumber"/>
    <w:rsid w:val="0038018C"/>
  </w:style>
  <w:style w:type="character" w:customStyle="1" w:styleId="ital">
    <w:name w:val="ital"/>
    <w:rsid w:val="0038018C"/>
  </w:style>
  <w:style w:type="character" w:customStyle="1" w:styleId="orgdiv">
    <w:name w:val="orgdiv"/>
    <w:rsid w:val="0038018C"/>
  </w:style>
  <w:style w:type="character" w:customStyle="1" w:styleId="orgname">
    <w:name w:val="orgname"/>
    <w:rsid w:val="0038018C"/>
  </w:style>
  <w:style w:type="character" w:customStyle="1" w:styleId="city">
    <w:name w:val="city"/>
    <w:rsid w:val="0038018C"/>
  </w:style>
  <w:style w:type="character" w:customStyle="1" w:styleId="state">
    <w:name w:val="state"/>
    <w:rsid w:val="0038018C"/>
  </w:style>
  <w:style w:type="character" w:customStyle="1" w:styleId="country">
    <w:name w:val="country"/>
    <w:rsid w:val="0038018C"/>
  </w:style>
  <w:style w:type="character" w:customStyle="1" w:styleId="articletitle">
    <w:name w:val="articletitle"/>
    <w:rsid w:val="0038018C"/>
    <w:rPr>
      <w:rFonts w:ascii="Times New Roman" w:hAnsi="Times New Roman" w:cs="Times New Roman" w:hint="default"/>
    </w:rPr>
  </w:style>
  <w:style w:type="character" w:customStyle="1" w:styleId="6pointChar">
    <w:name w:val="6 point Char"/>
    <w:rsid w:val="0038018C"/>
    <w:rPr>
      <w:rFonts w:ascii="Times New Roman" w:hAnsi="Times New Roman" w:cs="Times New Roman" w:hint="default"/>
      <w:sz w:val="12"/>
      <w:lang w:val="en-US" w:eastAsia="en-US"/>
    </w:rPr>
  </w:style>
  <w:style w:type="character" w:customStyle="1" w:styleId="StyleThickunderline">
    <w:name w:val="Style Thick underline"/>
    <w:qFormat/>
    <w:rsid w:val="0038018C"/>
    <w:rPr>
      <w:u w:val="thick"/>
    </w:rPr>
  </w:style>
  <w:style w:type="character" w:customStyle="1" w:styleId="Box0">
    <w:name w:val="Box!"/>
    <w:uiPriority w:val="1"/>
    <w:rsid w:val="0038018C"/>
    <w:rPr>
      <w:rFonts w:ascii="Garamond" w:hAnsi="Garamond" w:hint="default"/>
      <w:sz w:val="24"/>
      <w:u w:val="single"/>
      <w:bdr w:val="single" w:sz="4" w:space="0" w:color="auto" w:frame="1"/>
    </w:rPr>
  </w:style>
  <w:style w:type="character" w:customStyle="1" w:styleId="citechar">
    <w:name w:val="citechar"/>
    <w:basedOn w:val="DefaultParagraphFont"/>
    <w:rsid w:val="0038018C"/>
  </w:style>
  <w:style w:type="character" w:customStyle="1" w:styleId="underlinechar2">
    <w:name w:val="underlinechar"/>
    <w:basedOn w:val="DefaultParagraphFont"/>
    <w:rsid w:val="0038018C"/>
  </w:style>
  <w:style w:type="character" w:customStyle="1" w:styleId="CardUnderlineChar">
    <w:name w:val="Card Underline Char"/>
    <w:rsid w:val="0038018C"/>
    <w:rPr>
      <w:szCs w:val="24"/>
      <w:u w:val="single"/>
      <w:lang w:val="en-US" w:eastAsia="en-US" w:bidi="ar-SA"/>
    </w:rPr>
  </w:style>
  <w:style w:type="character" w:customStyle="1" w:styleId="tagciteChar">
    <w:name w:val="tag/cite Char"/>
    <w:basedOn w:val="DefaultParagraphFont"/>
    <w:rsid w:val="0038018C"/>
    <w:rPr>
      <w:b/>
      <w:bCs w:val="0"/>
      <w:sz w:val="24"/>
      <w:lang w:val="en-US" w:eastAsia="en-US" w:bidi="ar-SA"/>
    </w:rPr>
  </w:style>
  <w:style w:type="character" w:customStyle="1" w:styleId="8pointChar">
    <w:name w:val="8 point Char"/>
    <w:basedOn w:val="DefaultParagraphFont"/>
    <w:rsid w:val="0038018C"/>
    <w:rPr>
      <w:sz w:val="16"/>
      <w:lang w:val="en-US" w:eastAsia="en-US" w:bidi="ar-SA"/>
    </w:rPr>
  </w:style>
  <w:style w:type="character" w:customStyle="1" w:styleId="BoldText12pt">
    <w:name w:val="Bold Text 12 pt"/>
    <w:rsid w:val="0038018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8018C"/>
  </w:style>
  <w:style w:type="table" w:styleId="TableGrid">
    <w:name w:val="Table Grid"/>
    <w:basedOn w:val="TableNormal"/>
    <w:uiPriority w:val="39"/>
    <w:rsid w:val="0038018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38018C"/>
    <w:rPr>
      <w:b/>
      <w:bCs w:val="0"/>
      <w:sz w:val="24"/>
      <w:lang w:val="en-US" w:eastAsia="en-US" w:bidi="ar-SA"/>
    </w:rPr>
  </w:style>
  <w:style w:type="character" w:customStyle="1" w:styleId="Mention11">
    <w:name w:val="Mention11"/>
    <w:basedOn w:val="DefaultParagraphFont"/>
    <w:uiPriority w:val="99"/>
    <w:semiHidden/>
    <w:unhideWhenUsed/>
    <w:rsid w:val="0038018C"/>
    <w:rPr>
      <w:color w:val="2B579A"/>
      <w:shd w:val="clear" w:color="auto" w:fill="E6E6E6"/>
    </w:rPr>
  </w:style>
  <w:style w:type="paragraph" w:customStyle="1" w:styleId="Emphasize">
    <w:name w:val="Emphasize"/>
    <w:basedOn w:val="Normal"/>
    <w:uiPriority w:val="7"/>
    <w:qFormat/>
    <w:rsid w:val="003801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38018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8018C"/>
  </w:style>
  <w:style w:type="character" w:customStyle="1" w:styleId="Mention2">
    <w:name w:val="Mention2"/>
    <w:basedOn w:val="DefaultParagraphFont"/>
    <w:uiPriority w:val="99"/>
    <w:semiHidden/>
    <w:unhideWhenUsed/>
    <w:rsid w:val="0038018C"/>
    <w:rPr>
      <w:color w:val="2B579A"/>
      <w:shd w:val="clear" w:color="auto" w:fill="E6E6E6"/>
    </w:rPr>
  </w:style>
  <w:style w:type="paragraph" w:customStyle="1" w:styleId="FlashTag">
    <w:name w:val="FlashTag"/>
    <w:basedOn w:val="Normal"/>
    <w:link w:val="FlashTagChar"/>
    <w:autoRedefine/>
    <w:uiPriority w:val="4"/>
    <w:qFormat/>
    <w:rsid w:val="0038018C"/>
    <w:rPr>
      <w:rFonts w:asciiTheme="majorHAnsi" w:hAnsiTheme="majorHAnsi"/>
      <w:b/>
      <w:sz w:val="28"/>
    </w:rPr>
  </w:style>
  <w:style w:type="character" w:customStyle="1" w:styleId="FlashTagChar">
    <w:name w:val="FlashTag Char"/>
    <w:basedOn w:val="DefaultParagraphFont"/>
    <w:link w:val="FlashTag"/>
    <w:uiPriority w:val="4"/>
    <w:rsid w:val="0038018C"/>
    <w:rPr>
      <w:rFonts w:asciiTheme="majorHAnsi" w:hAnsiTheme="majorHAnsi" w:cs="Calibri"/>
      <w:b/>
      <w:sz w:val="28"/>
    </w:rPr>
  </w:style>
  <w:style w:type="paragraph" w:customStyle="1" w:styleId="Warrant">
    <w:name w:val="Warrant"/>
    <w:link w:val="WarrantChar"/>
    <w:autoRedefine/>
    <w:uiPriority w:val="4"/>
    <w:qFormat/>
    <w:rsid w:val="0038018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38018C"/>
  </w:style>
  <w:style w:type="character" w:customStyle="1" w:styleId="m3965771245576658108gmail-styleunderline">
    <w:name w:val="m_3965771245576658108gmail-styleunderline"/>
    <w:basedOn w:val="DefaultParagraphFont"/>
    <w:rsid w:val="0038018C"/>
  </w:style>
  <w:style w:type="paragraph" w:customStyle="1" w:styleId="Header1">
    <w:name w:val="Header1"/>
    <w:aliases w:val="Header Char Char,Header Char Char Char Char Char Char Char Cha,Header Char2,Header Char1 Char,Char Char Char Cha"/>
    <w:basedOn w:val="Normal"/>
    <w:qFormat/>
    <w:rsid w:val="0038018C"/>
    <w:pPr>
      <w:tabs>
        <w:tab w:val="center" w:pos="4680"/>
        <w:tab w:val="right" w:pos="9360"/>
      </w:tabs>
    </w:pPr>
  </w:style>
  <w:style w:type="character" w:customStyle="1" w:styleId="EndnoteTextChar">
    <w:name w:val="Endnote Text Char"/>
    <w:basedOn w:val="DefaultParagraphFont"/>
    <w:link w:val="EndnoteText"/>
    <w:locked/>
    <w:rsid w:val="0038018C"/>
    <w:rPr>
      <w:rFonts w:ascii="Georgia" w:eastAsia="Times New Roman" w:hAnsi="Georgia"/>
      <w:szCs w:val="20"/>
    </w:rPr>
  </w:style>
  <w:style w:type="paragraph" w:styleId="EndnoteText">
    <w:name w:val="endnote text"/>
    <w:basedOn w:val="Normal"/>
    <w:link w:val="EndnoteTextChar"/>
    <w:unhideWhenUsed/>
    <w:rsid w:val="0038018C"/>
    <w:rPr>
      <w:rFonts w:ascii="Georgia" w:eastAsia="Times New Roman" w:hAnsi="Georgia" w:cstheme="minorBidi"/>
      <w:sz w:val="24"/>
      <w:szCs w:val="20"/>
    </w:rPr>
  </w:style>
  <w:style w:type="character" w:customStyle="1" w:styleId="EndnoteTextChar1">
    <w:name w:val="Endnote Text Char1"/>
    <w:basedOn w:val="DefaultParagraphFont"/>
    <w:semiHidden/>
    <w:rsid w:val="0038018C"/>
    <w:rPr>
      <w:rFonts w:ascii="Calibri" w:hAnsi="Calibri" w:cs="Calibri"/>
      <w:sz w:val="20"/>
      <w:szCs w:val="20"/>
    </w:rPr>
  </w:style>
  <w:style w:type="character" w:customStyle="1" w:styleId="DateChar">
    <w:name w:val="Date Char"/>
    <w:aliases w:val="date Char"/>
    <w:basedOn w:val="DefaultParagraphFont"/>
    <w:link w:val="Date"/>
    <w:uiPriority w:val="99"/>
    <w:locked/>
    <w:rsid w:val="0038018C"/>
    <w:rPr>
      <w:rFonts w:ascii="Georgia" w:eastAsia="Times New Roman" w:hAnsi="Georgia"/>
    </w:rPr>
  </w:style>
  <w:style w:type="paragraph" w:styleId="Date">
    <w:name w:val="Date"/>
    <w:aliases w:val="date"/>
    <w:basedOn w:val="Normal"/>
    <w:next w:val="Normal"/>
    <w:link w:val="DateChar"/>
    <w:uiPriority w:val="99"/>
    <w:unhideWhenUsed/>
    <w:rsid w:val="0038018C"/>
    <w:rPr>
      <w:rFonts w:ascii="Georgia" w:eastAsia="Times New Roman" w:hAnsi="Georgia" w:cstheme="minorBidi"/>
      <w:sz w:val="24"/>
    </w:rPr>
  </w:style>
  <w:style w:type="character" w:customStyle="1" w:styleId="DateChar1">
    <w:name w:val="Date Char1"/>
    <w:basedOn w:val="DefaultParagraphFont"/>
    <w:uiPriority w:val="99"/>
    <w:semiHidden/>
    <w:rsid w:val="0038018C"/>
    <w:rPr>
      <w:rFonts w:ascii="Calibri" w:hAnsi="Calibri" w:cs="Calibri"/>
      <w:sz w:val="22"/>
    </w:rPr>
  </w:style>
  <w:style w:type="character" w:customStyle="1" w:styleId="BodyTextFirstIndentChar">
    <w:name w:val="Body Text First Indent Char"/>
    <w:basedOn w:val="BodyTextChar"/>
    <w:link w:val="BodyTextFirstIndent"/>
    <w:locked/>
    <w:rsid w:val="0038018C"/>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38018C"/>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38018C"/>
    <w:rPr>
      <w:rFonts w:ascii="Arial" w:hAnsi="Arial" w:cs="Arial"/>
      <w:spacing w:val="-8"/>
      <w:sz w:val="22"/>
    </w:rPr>
  </w:style>
  <w:style w:type="character" w:customStyle="1" w:styleId="BodyTextIndent2Char1">
    <w:name w:val="Body Text Indent 2 Char1"/>
    <w:basedOn w:val="DefaultParagraphFont"/>
    <w:semiHidden/>
    <w:rsid w:val="0038018C"/>
    <w:rPr>
      <w:rFonts w:ascii="Calibri" w:hAnsi="Calibri" w:cs="Calibri"/>
    </w:rPr>
  </w:style>
  <w:style w:type="character" w:customStyle="1" w:styleId="PlainTextChar1">
    <w:name w:val="Plain Text Char1"/>
    <w:basedOn w:val="DefaultParagraphFont"/>
    <w:semiHidden/>
    <w:rsid w:val="0038018C"/>
    <w:rPr>
      <w:rFonts w:ascii="Consolas" w:hAnsi="Consolas" w:cs="Calibri"/>
      <w:sz w:val="21"/>
      <w:szCs w:val="21"/>
    </w:rPr>
  </w:style>
  <w:style w:type="paragraph" w:customStyle="1" w:styleId="msolistparagraphcxspfirst">
    <w:name w:val="msolistparagraphcxspfirst"/>
    <w:basedOn w:val="Normal"/>
    <w:uiPriority w:val="99"/>
    <w:qFormat/>
    <w:rsid w:val="0038018C"/>
    <w:pPr>
      <w:spacing w:before="100" w:beforeAutospacing="1" w:after="100" w:afterAutospacing="1"/>
    </w:pPr>
  </w:style>
  <w:style w:type="paragraph" w:customStyle="1" w:styleId="msolistparagraphcxsplast">
    <w:name w:val="msolistparagraphcxsplast"/>
    <w:basedOn w:val="Normal"/>
    <w:uiPriority w:val="99"/>
    <w:qFormat/>
    <w:rsid w:val="0038018C"/>
    <w:pPr>
      <w:spacing w:before="100" w:beforeAutospacing="1" w:after="100" w:afterAutospacing="1"/>
    </w:pPr>
  </w:style>
  <w:style w:type="character" w:customStyle="1" w:styleId="QuoteChar1">
    <w:name w:val="Quote Char1"/>
    <w:basedOn w:val="DefaultParagraphFont"/>
    <w:uiPriority w:val="29"/>
    <w:rsid w:val="0038018C"/>
    <w:rPr>
      <w:rFonts w:ascii="Calibri" w:hAnsi="Calibri" w:cs="Calibri"/>
      <w:i/>
      <w:iCs/>
      <w:color w:val="000000" w:themeColor="text1"/>
    </w:rPr>
  </w:style>
  <w:style w:type="paragraph" w:customStyle="1" w:styleId="Heading2-NotBold">
    <w:name w:val="Heading 2 - Not Bold"/>
    <w:basedOn w:val="Heading2"/>
    <w:autoRedefine/>
    <w:uiPriority w:val="99"/>
    <w:qFormat/>
    <w:rsid w:val="0038018C"/>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38018C"/>
    <w:rPr>
      <w:rFonts w:ascii="Calibri" w:eastAsia="Calibri" w:hAnsi="Calibri" w:cs="Calibri"/>
      <w:b/>
      <w:sz w:val="22"/>
    </w:rPr>
  </w:style>
  <w:style w:type="paragraph" w:customStyle="1" w:styleId="Heading2-Bold">
    <w:name w:val="Heading 2 - Bold"/>
    <w:basedOn w:val="Normal"/>
    <w:autoRedefine/>
    <w:uiPriority w:val="99"/>
    <w:qFormat/>
    <w:rsid w:val="0038018C"/>
    <w:rPr>
      <w:rFonts w:ascii="Garamond" w:eastAsia="Calibri" w:hAnsi="Garamond"/>
      <w:b/>
    </w:rPr>
  </w:style>
  <w:style w:type="paragraph" w:customStyle="1" w:styleId="tag">
    <w:name w:val="%tag"/>
    <w:basedOn w:val="Normal"/>
    <w:next w:val="Normal"/>
    <w:uiPriority w:val="99"/>
    <w:qFormat/>
    <w:rsid w:val="0038018C"/>
    <w:rPr>
      <w:rFonts w:ascii="Garamond" w:eastAsia="Calibri" w:hAnsi="Garamond"/>
      <w:bCs/>
      <w:sz w:val="18"/>
    </w:rPr>
  </w:style>
  <w:style w:type="character" w:customStyle="1" w:styleId="Style2Char">
    <w:name w:val="Style 2 Char"/>
    <w:link w:val="Style20"/>
    <w:uiPriority w:val="99"/>
    <w:locked/>
    <w:rsid w:val="0038018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38018C"/>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38018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8018C"/>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38018C"/>
    <w:rPr>
      <w:rFonts w:ascii="Georgia" w:eastAsia="Times New Roman" w:hAnsi="Georgia"/>
      <w:sz w:val="18"/>
      <w:szCs w:val="20"/>
      <w:lang w:val="x-none" w:eastAsia="x-none"/>
    </w:rPr>
  </w:style>
  <w:style w:type="paragraph" w:customStyle="1" w:styleId="textsmall0">
    <w:name w:val="textsmall"/>
    <w:basedOn w:val="Normal"/>
    <w:link w:val="textsmallChar0"/>
    <w:qFormat/>
    <w:rsid w:val="0038018C"/>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8018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8018C"/>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8018C"/>
    <w:rPr>
      <w:rFonts w:ascii="Arial" w:eastAsia="Times New Roman" w:hAnsi="Arial" w:cs="Arial"/>
      <w:sz w:val="12"/>
    </w:rPr>
  </w:style>
  <w:style w:type="paragraph" w:customStyle="1" w:styleId="Micro">
    <w:name w:val="Micro"/>
    <w:basedOn w:val="Normal"/>
    <w:next w:val="Normal"/>
    <w:link w:val="MicroChar"/>
    <w:qFormat/>
    <w:rsid w:val="0038018C"/>
    <w:rPr>
      <w:rFonts w:ascii="Arial" w:eastAsia="Times New Roman" w:hAnsi="Arial" w:cs="Arial"/>
      <w:sz w:val="12"/>
    </w:rPr>
  </w:style>
  <w:style w:type="character" w:customStyle="1" w:styleId="CardNotUnderlinedChar1">
    <w:name w:val="Card Not Underlined Char1"/>
    <w:link w:val="CardNotUnderlined"/>
    <w:locked/>
    <w:rsid w:val="0038018C"/>
    <w:rPr>
      <w:rFonts w:ascii="Bell MT" w:eastAsia="Calibri" w:hAnsi="Bell MT"/>
      <w:szCs w:val="20"/>
    </w:rPr>
  </w:style>
  <w:style w:type="paragraph" w:customStyle="1" w:styleId="CardNotUnderlined">
    <w:name w:val="Card Not Underlined"/>
    <w:basedOn w:val="Normal"/>
    <w:link w:val="CardNotUnderlinedChar1"/>
    <w:autoRedefine/>
    <w:qFormat/>
    <w:rsid w:val="0038018C"/>
    <w:rPr>
      <w:rFonts w:ascii="Bell MT" w:eastAsia="Calibri" w:hAnsi="Bell MT" w:cstheme="minorBidi"/>
      <w:sz w:val="24"/>
      <w:szCs w:val="20"/>
    </w:rPr>
  </w:style>
  <w:style w:type="paragraph" w:customStyle="1" w:styleId="h-lead">
    <w:name w:val="h-lead"/>
    <w:basedOn w:val="Normal"/>
    <w:uiPriority w:val="99"/>
    <w:qFormat/>
    <w:rsid w:val="0038018C"/>
    <w:pPr>
      <w:spacing w:before="100" w:beforeAutospacing="1" w:after="100" w:afterAutospacing="1"/>
    </w:pPr>
  </w:style>
  <w:style w:type="paragraph" w:customStyle="1" w:styleId="intro">
    <w:name w:val="intro"/>
    <w:basedOn w:val="Normal"/>
    <w:uiPriority w:val="99"/>
    <w:qFormat/>
    <w:rsid w:val="0038018C"/>
    <w:pPr>
      <w:spacing w:before="100" w:beforeAutospacing="1" w:after="100" w:afterAutospacing="1"/>
    </w:pPr>
  </w:style>
  <w:style w:type="paragraph" w:customStyle="1" w:styleId="body-paragraph">
    <w:name w:val="body-paragraph"/>
    <w:basedOn w:val="Normal"/>
    <w:uiPriority w:val="99"/>
    <w:qFormat/>
    <w:rsid w:val="0038018C"/>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38018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8018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38018C"/>
    <w:rPr>
      <w:rFonts w:eastAsia="Calibri"/>
    </w:rPr>
  </w:style>
  <w:style w:type="paragraph" w:customStyle="1" w:styleId="F3-TagAuthor">
    <w:name w:val="F3 - Tag/Author"/>
    <w:basedOn w:val="Normal"/>
    <w:uiPriority w:val="99"/>
    <w:qFormat/>
    <w:rsid w:val="0038018C"/>
    <w:rPr>
      <w:b/>
    </w:rPr>
  </w:style>
  <w:style w:type="paragraph" w:customStyle="1" w:styleId="F5-UnderlineNormal">
    <w:name w:val="F5 - Underline Normal"/>
    <w:basedOn w:val="Normal"/>
    <w:uiPriority w:val="99"/>
    <w:qFormat/>
    <w:rsid w:val="0038018C"/>
    <w:rPr>
      <w:rFonts w:eastAsia="Calibri"/>
      <w:u w:val="single"/>
    </w:rPr>
  </w:style>
  <w:style w:type="paragraph" w:customStyle="1" w:styleId="Brief-PrimarySource">
    <w:name w:val="Brief - Primary Source"/>
    <w:basedOn w:val="Normal"/>
    <w:uiPriority w:val="99"/>
    <w:qFormat/>
    <w:rsid w:val="0038018C"/>
    <w:rPr>
      <w:b/>
      <w:u w:val="single"/>
    </w:rPr>
  </w:style>
  <w:style w:type="paragraph" w:customStyle="1" w:styleId="Brief-Underline">
    <w:name w:val="Brief - Underline"/>
    <w:basedOn w:val="Normal"/>
    <w:uiPriority w:val="99"/>
    <w:qFormat/>
    <w:rsid w:val="0038018C"/>
    <w:rPr>
      <w:u w:val="single"/>
    </w:rPr>
  </w:style>
  <w:style w:type="paragraph" w:customStyle="1" w:styleId="Brief">
    <w:name w:val="Brief"/>
    <w:basedOn w:val="Brief-PrimarySource"/>
    <w:uiPriority w:val="99"/>
    <w:qFormat/>
    <w:rsid w:val="0038018C"/>
    <w:rPr>
      <w:b w:val="0"/>
    </w:rPr>
  </w:style>
  <w:style w:type="paragraph" w:customStyle="1" w:styleId="CM2">
    <w:name w:val="CM2"/>
    <w:basedOn w:val="Normal"/>
    <w:next w:val="Normal"/>
    <w:uiPriority w:val="99"/>
    <w:qFormat/>
    <w:rsid w:val="0038018C"/>
    <w:pPr>
      <w:widowControl w:val="0"/>
      <w:autoSpaceDE w:val="0"/>
      <w:autoSpaceDN w:val="0"/>
      <w:adjustRightInd w:val="0"/>
      <w:spacing w:line="553" w:lineRule="atLeast"/>
    </w:pPr>
  </w:style>
  <w:style w:type="paragraph" w:customStyle="1" w:styleId="CM9">
    <w:name w:val="CM9"/>
    <w:basedOn w:val="Normal"/>
    <w:next w:val="Normal"/>
    <w:uiPriority w:val="99"/>
    <w:qFormat/>
    <w:rsid w:val="0038018C"/>
    <w:pPr>
      <w:widowControl w:val="0"/>
      <w:autoSpaceDE w:val="0"/>
      <w:autoSpaceDN w:val="0"/>
      <w:adjustRightInd w:val="0"/>
      <w:spacing w:line="553" w:lineRule="atLeast"/>
    </w:pPr>
  </w:style>
  <w:style w:type="paragraph" w:customStyle="1" w:styleId="CM4">
    <w:name w:val="CM4"/>
    <w:basedOn w:val="Normal"/>
    <w:next w:val="Normal"/>
    <w:uiPriority w:val="99"/>
    <w:qFormat/>
    <w:rsid w:val="0038018C"/>
    <w:pPr>
      <w:widowControl w:val="0"/>
      <w:autoSpaceDE w:val="0"/>
      <w:autoSpaceDN w:val="0"/>
      <w:adjustRightInd w:val="0"/>
      <w:spacing w:line="553" w:lineRule="atLeast"/>
    </w:pPr>
  </w:style>
  <w:style w:type="paragraph" w:customStyle="1" w:styleId="CM11">
    <w:name w:val="CM11"/>
    <w:basedOn w:val="Normal"/>
    <w:next w:val="Normal"/>
    <w:uiPriority w:val="99"/>
    <w:qFormat/>
    <w:rsid w:val="0038018C"/>
    <w:pPr>
      <w:widowControl w:val="0"/>
      <w:autoSpaceDE w:val="0"/>
      <w:autoSpaceDN w:val="0"/>
      <w:adjustRightInd w:val="0"/>
      <w:spacing w:line="553" w:lineRule="atLeast"/>
    </w:pPr>
  </w:style>
  <w:style w:type="paragraph" w:customStyle="1" w:styleId="CM16">
    <w:name w:val="CM16"/>
    <w:basedOn w:val="Normal"/>
    <w:next w:val="Normal"/>
    <w:uiPriority w:val="99"/>
    <w:qFormat/>
    <w:rsid w:val="0038018C"/>
    <w:pPr>
      <w:widowControl w:val="0"/>
      <w:autoSpaceDE w:val="0"/>
      <w:autoSpaceDN w:val="0"/>
      <w:adjustRightInd w:val="0"/>
      <w:spacing w:line="553" w:lineRule="atLeast"/>
    </w:pPr>
  </w:style>
  <w:style w:type="paragraph" w:customStyle="1" w:styleId="CM19">
    <w:name w:val="CM19"/>
    <w:basedOn w:val="Default"/>
    <w:next w:val="Default"/>
    <w:uiPriority w:val="99"/>
    <w:qFormat/>
    <w:rsid w:val="0038018C"/>
    <w:pPr>
      <w:widowControl w:val="0"/>
      <w:spacing w:line="276" w:lineRule="atLeast"/>
    </w:pPr>
    <w:rPr>
      <w:color w:val="auto"/>
    </w:rPr>
  </w:style>
  <w:style w:type="paragraph" w:customStyle="1" w:styleId="CM34">
    <w:name w:val="CM34"/>
    <w:basedOn w:val="Default"/>
    <w:next w:val="Default"/>
    <w:uiPriority w:val="99"/>
    <w:qFormat/>
    <w:rsid w:val="0038018C"/>
    <w:pPr>
      <w:widowControl w:val="0"/>
    </w:pPr>
    <w:rPr>
      <w:color w:val="auto"/>
    </w:rPr>
  </w:style>
  <w:style w:type="paragraph" w:customStyle="1" w:styleId="CM56">
    <w:name w:val="CM56"/>
    <w:basedOn w:val="Default"/>
    <w:next w:val="Default"/>
    <w:uiPriority w:val="99"/>
    <w:qFormat/>
    <w:rsid w:val="0038018C"/>
    <w:pPr>
      <w:widowControl w:val="0"/>
    </w:pPr>
    <w:rPr>
      <w:rFonts w:eastAsia="Calibri"/>
      <w:color w:val="auto"/>
    </w:rPr>
  </w:style>
  <w:style w:type="paragraph" w:customStyle="1" w:styleId="CM58">
    <w:name w:val="CM58"/>
    <w:basedOn w:val="Default"/>
    <w:next w:val="Default"/>
    <w:uiPriority w:val="99"/>
    <w:qFormat/>
    <w:rsid w:val="0038018C"/>
    <w:pPr>
      <w:widowControl w:val="0"/>
    </w:pPr>
    <w:rPr>
      <w:rFonts w:eastAsia="Calibri"/>
      <w:color w:val="auto"/>
    </w:rPr>
  </w:style>
  <w:style w:type="paragraph" w:customStyle="1" w:styleId="CM57">
    <w:name w:val="CM57"/>
    <w:basedOn w:val="Default"/>
    <w:next w:val="Default"/>
    <w:uiPriority w:val="99"/>
    <w:qFormat/>
    <w:rsid w:val="0038018C"/>
    <w:pPr>
      <w:widowControl w:val="0"/>
    </w:pPr>
    <w:rPr>
      <w:rFonts w:eastAsia="Calibri"/>
      <w:color w:val="auto"/>
    </w:rPr>
  </w:style>
  <w:style w:type="paragraph" w:customStyle="1" w:styleId="CM1">
    <w:name w:val="CM1"/>
    <w:basedOn w:val="Default"/>
    <w:next w:val="Default"/>
    <w:uiPriority w:val="99"/>
    <w:qFormat/>
    <w:rsid w:val="0038018C"/>
    <w:pPr>
      <w:widowControl w:val="0"/>
    </w:pPr>
    <w:rPr>
      <w:rFonts w:eastAsia="Calibri"/>
      <w:color w:val="auto"/>
    </w:rPr>
  </w:style>
  <w:style w:type="paragraph" w:customStyle="1" w:styleId="CM49">
    <w:name w:val="CM49"/>
    <w:basedOn w:val="Default"/>
    <w:next w:val="Default"/>
    <w:uiPriority w:val="99"/>
    <w:qFormat/>
    <w:rsid w:val="0038018C"/>
    <w:pPr>
      <w:widowControl w:val="0"/>
    </w:pPr>
    <w:rPr>
      <w:rFonts w:eastAsia="Calibri"/>
      <w:color w:val="auto"/>
    </w:rPr>
  </w:style>
  <w:style w:type="paragraph" w:customStyle="1" w:styleId="CM41">
    <w:name w:val="CM41"/>
    <w:basedOn w:val="Default"/>
    <w:next w:val="Default"/>
    <w:uiPriority w:val="99"/>
    <w:qFormat/>
    <w:rsid w:val="0038018C"/>
    <w:pPr>
      <w:widowControl w:val="0"/>
    </w:pPr>
    <w:rPr>
      <w:rFonts w:eastAsia="Calibri"/>
      <w:color w:val="auto"/>
    </w:rPr>
  </w:style>
  <w:style w:type="paragraph" w:customStyle="1" w:styleId="3rdOrderPara">
    <w:name w:val="3rd Order Para"/>
    <w:basedOn w:val="Default"/>
    <w:next w:val="Default"/>
    <w:uiPriority w:val="99"/>
    <w:qFormat/>
    <w:rsid w:val="0038018C"/>
    <w:pPr>
      <w:widowControl w:val="0"/>
    </w:pPr>
    <w:rPr>
      <w:rFonts w:eastAsia="Calibri"/>
      <w:color w:val="auto"/>
    </w:rPr>
  </w:style>
  <w:style w:type="paragraph" w:customStyle="1" w:styleId="2ndOrderPara">
    <w:name w:val="2nd Order Para"/>
    <w:basedOn w:val="Default"/>
    <w:next w:val="Default"/>
    <w:uiPriority w:val="99"/>
    <w:qFormat/>
    <w:rsid w:val="0038018C"/>
    <w:pPr>
      <w:widowControl w:val="0"/>
    </w:pPr>
    <w:rPr>
      <w:rFonts w:eastAsia="Calibri"/>
      <w:color w:val="auto"/>
    </w:rPr>
  </w:style>
  <w:style w:type="paragraph" w:customStyle="1" w:styleId="Normal-SIGN2">
    <w:name w:val="Normal-SIGN2"/>
    <w:basedOn w:val="Default"/>
    <w:next w:val="Default"/>
    <w:uiPriority w:val="99"/>
    <w:qFormat/>
    <w:rsid w:val="0038018C"/>
    <w:pPr>
      <w:widowControl w:val="0"/>
    </w:pPr>
    <w:rPr>
      <w:rFonts w:eastAsia="Calibri"/>
      <w:color w:val="auto"/>
    </w:rPr>
  </w:style>
  <w:style w:type="paragraph" w:customStyle="1" w:styleId="Normal-SIGN1">
    <w:name w:val="Normal-SIGN1"/>
    <w:basedOn w:val="Default"/>
    <w:next w:val="Default"/>
    <w:uiPriority w:val="99"/>
    <w:qFormat/>
    <w:rsid w:val="0038018C"/>
    <w:pPr>
      <w:widowControl w:val="0"/>
    </w:pPr>
    <w:rPr>
      <w:rFonts w:eastAsia="Calibri"/>
      <w:color w:val="auto"/>
    </w:rPr>
  </w:style>
  <w:style w:type="paragraph" w:customStyle="1" w:styleId="CM3">
    <w:name w:val="CM3"/>
    <w:basedOn w:val="Default"/>
    <w:next w:val="Default"/>
    <w:uiPriority w:val="99"/>
    <w:qFormat/>
    <w:rsid w:val="0038018C"/>
    <w:pPr>
      <w:widowControl w:val="0"/>
      <w:spacing w:line="553" w:lineRule="atLeast"/>
    </w:pPr>
    <w:rPr>
      <w:rFonts w:eastAsia="Calibri"/>
      <w:color w:val="auto"/>
    </w:rPr>
  </w:style>
  <w:style w:type="paragraph" w:customStyle="1" w:styleId="CM33">
    <w:name w:val="CM33"/>
    <w:basedOn w:val="Default"/>
    <w:next w:val="Default"/>
    <w:uiPriority w:val="99"/>
    <w:qFormat/>
    <w:rsid w:val="0038018C"/>
    <w:pPr>
      <w:widowControl w:val="0"/>
    </w:pPr>
    <w:rPr>
      <w:rFonts w:eastAsia="Calibri"/>
      <w:color w:val="auto"/>
    </w:rPr>
  </w:style>
  <w:style w:type="paragraph" w:customStyle="1" w:styleId="CM37">
    <w:name w:val="CM37"/>
    <w:basedOn w:val="Default"/>
    <w:next w:val="Default"/>
    <w:uiPriority w:val="99"/>
    <w:qFormat/>
    <w:rsid w:val="0038018C"/>
    <w:pPr>
      <w:widowControl w:val="0"/>
    </w:pPr>
    <w:rPr>
      <w:rFonts w:eastAsia="Calibri"/>
      <w:color w:val="auto"/>
    </w:rPr>
  </w:style>
  <w:style w:type="paragraph" w:customStyle="1" w:styleId="CM7">
    <w:name w:val="CM7"/>
    <w:basedOn w:val="Default"/>
    <w:next w:val="Default"/>
    <w:uiPriority w:val="99"/>
    <w:qFormat/>
    <w:rsid w:val="0038018C"/>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38018C"/>
    <w:rPr>
      <w:sz w:val="14"/>
      <w:szCs w:val="20"/>
    </w:rPr>
  </w:style>
  <w:style w:type="paragraph" w:customStyle="1" w:styleId="Brief-Card">
    <w:name w:val="Brief - Card"/>
    <w:basedOn w:val="Normal"/>
    <w:uiPriority w:val="99"/>
    <w:qFormat/>
    <w:rsid w:val="0038018C"/>
  </w:style>
  <w:style w:type="paragraph" w:customStyle="1" w:styleId="Pa2">
    <w:name w:val="Pa2"/>
    <w:basedOn w:val="Default"/>
    <w:next w:val="Default"/>
    <w:uiPriority w:val="99"/>
    <w:qFormat/>
    <w:rsid w:val="0038018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8018C"/>
    <w:pPr>
      <w:widowControl w:val="0"/>
      <w:autoSpaceDE w:val="0"/>
      <w:autoSpaceDN w:val="0"/>
      <w:adjustRightInd w:val="0"/>
    </w:pPr>
  </w:style>
  <w:style w:type="paragraph" w:customStyle="1" w:styleId="Normal10">
    <w:name w:val="Normal+1"/>
    <w:basedOn w:val="Normal"/>
    <w:next w:val="Normal"/>
    <w:uiPriority w:val="99"/>
    <w:qFormat/>
    <w:rsid w:val="0038018C"/>
    <w:pPr>
      <w:widowControl w:val="0"/>
      <w:autoSpaceDE w:val="0"/>
      <w:autoSpaceDN w:val="0"/>
      <w:adjustRightInd w:val="0"/>
    </w:pPr>
  </w:style>
  <w:style w:type="paragraph" w:customStyle="1" w:styleId="Heading23">
    <w:name w:val="Heading 2+3"/>
    <w:basedOn w:val="Normal"/>
    <w:next w:val="Normal"/>
    <w:uiPriority w:val="99"/>
    <w:qFormat/>
    <w:rsid w:val="0038018C"/>
    <w:pPr>
      <w:widowControl w:val="0"/>
      <w:autoSpaceDE w:val="0"/>
      <w:autoSpaceDN w:val="0"/>
      <w:adjustRightInd w:val="0"/>
    </w:pPr>
  </w:style>
  <w:style w:type="paragraph" w:customStyle="1" w:styleId="Normal5">
    <w:name w:val="Normal+5"/>
    <w:basedOn w:val="Default"/>
    <w:next w:val="Default"/>
    <w:uiPriority w:val="99"/>
    <w:qFormat/>
    <w:rsid w:val="0038018C"/>
    <w:pPr>
      <w:widowControl w:val="0"/>
    </w:pPr>
    <w:rPr>
      <w:rFonts w:ascii="Arial Black" w:hAnsi="Arial Black"/>
      <w:color w:val="auto"/>
    </w:rPr>
  </w:style>
  <w:style w:type="paragraph" w:customStyle="1" w:styleId="Cover1">
    <w:name w:val="Cover 1"/>
    <w:basedOn w:val="Normal"/>
    <w:next w:val="Normal"/>
    <w:uiPriority w:val="99"/>
    <w:qFormat/>
    <w:rsid w:val="0038018C"/>
    <w:pPr>
      <w:widowControl w:val="0"/>
      <w:autoSpaceDE w:val="0"/>
      <w:autoSpaceDN w:val="0"/>
      <w:adjustRightInd w:val="0"/>
    </w:pPr>
  </w:style>
  <w:style w:type="paragraph" w:customStyle="1" w:styleId="Cover2">
    <w:name w:val="Cover 2"/>
    <w:basedOn w:val="Normal"/>
    <w:next w:val="Normal"/>
    <w:uiPriority w:val="99"/>
    <w:qFormat/>
    <w:rsid w:val="0038018C"/>
    <w:pPr>
      <w:widowControl w:val="0"/>
      <w:autoSpaceDE w:val="0"/>
      <w:autoSpaceDN w:val="0"/>
      <w:adjustRightInd w:val="0"/>
    </w:pPr>
  </w:style>
  <w:style w:type="paragraph" w:customStyle="1" w:styleId="ReportDate">
    <w:name w:val="ReportDate"/>
    <w:basedOn w:val="Default"/>
    <w:next w:val="Default"/>
    <w:uiPriority w:val="99"/>
    <w:qFormat/>
    <w:rsid w:val="0038018C"/>
    <w:pPr>
      <w:widowControl w:val="0"/>
    </w:pPr>
    <w:rPr>
      <w:color w:val="auto"/>
    </w:rPr>
  </w:style>
  <w:style w:type="paragraph" w:customStyle="1" w:styleId="Pa11">
    <w:name w:val="Pa11"/>
    <w:basedOn w:val="Normal"/>
    <w:next w:val="Normal"/>
    <w:uiPriority w:val="99"/>
    <w:qFormat/>
    <w:rsid w:val="0038018C"/>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38018C"/>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38018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38018C"/>
    <w:pPr>
      <w:widowControl w:val="0"/>
    </w:pPr>
    <w:rPr>
      <w:rFonts w:eastAsia="Calibri"/>
      <w:color w:val="auto"/>
    </w:rPr>
  </w:style>
  <w:style w:type="paragraph" w:customStyle="1" w:styleId="CM5">
    <w:name w:val="CM5"/>
    <w:basedOn w:val="Default"/>
    <w:next w:val="Default"/>
    <w:uiPriority w:val="99"/>
    <w:qFormat/>
    <w:rsid w:val="0038018C"/>
    <w:pPr>
      <w:widowControl w:val="0"/>
      <w:spacing w:line="553" w:lineRule="atLeast"/>
    </w:pPr>
    <w:rPr>
      <w:rFonts w:eastAsia="Calibri"/>
      <w:color w:val="auto"/>
    </w:rPr>
  </w:style>
  <w:style w:type="paragraph" w:customStyle="1" w:styleId="CM28">
    <w:name w:val="CM28"/>
    <w:basedOn w:val="Default"/>
    <w:next w:val="Default"/>
    <w:uiPriority w:val="99"/>
    <w:qFormat/>
    <w:rsid w:val="0038018C"/>
    <w:pPr>
      <w:widowControl w:val="0"/>
    </w:pPr>
    <w:rPr>
      <w:rFonts w:eastAsia="Calibri"/>
      <w:color w:val="auto"/>
    </w:rPr>
  </w:style>
  <w:style w:type="paragraph" w:customStyle="1" w:styleId="CM8">
    <w:name w:val="CM8"/>
    <w:basedOn w:val="Default"/>
    <w:next w:val="Default"/>
    <w:uiPriority w:val="99"/>
    <w:qFormat/>
    <w:rsid w:val="0038018C"/>
    <w:pPr>
      <w:widowControl w:val="0"/>
    </w:pPr>
    <w:rPr>
      <w:rFonts w:eastAsia="Calibri"/>
      <w:color w:val="auto"/>
    </w:rPr>
  </w:style>
  <w:style w:type="paragraph" w:customStyle="1" w:styleId="CM6">
    <w:name w:val="CM6"/>
    <w:basedOn w:val="Default"/>
    <w:next w:val="Default"/>
    <w:uiPriority w:val="99"/>
    <w:qFormat/>
    <w:rsid w:val="0038018C"/>
    <w:pPr>
      <w:widowControl w:val="0"/>
      <w:spacing w:line="553" w:lineRule="atLeast"/>
    </w:pPr>
    <w:rPr>
      <w:rFonts w:eastAsia="Calibri"/>
      <w:color w:val="auto"/>
    </w:rPr>
  </w:style>
  <w:style w:type="paragraph" w:customStyle="1" w:styleId="CM22">
    <w:name w:val="CM22"/>
    <w:basedOn w:val="Default"/>
    <w:next w:val="Default"/>
    <w:uiPriority w:val="99"/>
    <w:qFormat/>
    <w:rsid w:val="0038018C"/>
    <w:pPr>
      <w:widowControl w:val="0"/>
    </w:pPr>
    <w:rPr>
      <w:rFonts w:eastAsia="Calibri"/>
      <w:color w:val="auto"/>
    </w:rPr>
  </w:style>
  <w:style w:type="paragraph" w:customStyle="1" w:styleId="DoubleUnderlined">
    <w:name w:val="Double Underlined"/>
    <w:basedOn w:val="Heading2"/>
    <w:autoRedefine/>
    <w:uiPriority w:val="99"/>
    <w:qFormat/>
    <w:rsid w:val="0038018C"/>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38018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38018C"/>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38018C"/>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38018C"/>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38018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8018C"/>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38018C"/>
    <w:pPr>
      <w:spacing w:after="120" w:line="225" w:lineRule="atLeast"/>
      <w:ind w:right="180"/>
    </w:pPr>
    <w:rPr>
      <w:color w:val="5177C5"/>
      <w:szCs w:val="20"/>
    </w:rPr>
  </w:style>
  <w:style w:type="paragraph" w:customStyle="1" w:styleId="StyleHeading110pt">
    <w:name w:val="Style Heading 1 + 10 pt"/>
    <w:basedOn w:val="Heading1"/>
    <w:uiPriority w:val="99"/>
    <w:qFormat/>
    <w:rsid w:val="0038018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38018C"/>
  </w:style>
  <w:style w:type="paragraph" w:customStyle="1" w:styleId="StyleUnderliningTimesNewRomanBoldNounderlineKernat16">
    <w:name w:val="Style Underlining + Times New Roman Bold No underline Kern at 16..."/>
    <w:basedOn w:val="Normal"/>
    <w:uiPriority w:val="99"/>
    <w:qFormat/>
    <w:rsid w:val="0038018C"/>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8018C"/>
    <w:rPr>
      <w:b/>
      <w:bCs/>
      <w:kern w:val="32"/>
      <w:sz w:val="32"/>
      <w:szCs w:val="32"/>
    </w:rPr>
  </w:style>
  <w:style w:type="paragraph" w:customStyle="1" w:styleId="StyleBoldUnderliningKernat16pt">
    <w:name w:val="Style Bold Underlining + Kern at 16 pt"/>
    <w:uiPriority w:val="99"/>
    <w:qFormat/>
    <w:rsid w:val="0038018C"/>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38018C"/>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38018C"/>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38018C"/>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8018C"/>
    <w:pPr>
      <w:ind w:left="400"/>
    </w:pPr>
    <w:rPr>
      <w:szCs w:val="20"/>
    </w:rPr>
  </w:style>
  <w:style w:type="paragraph" w:customStyle="1" w:styleId="Paste">
    <w:name w:val="Paste"/>
    <w:basedOn w:val="Normal"/>
    <w:uiPriority w:val="99"/>
    <w:qFormat/>
    <w:rsid w:val="0038018C"/>
    <w:rPr>
      <w:rFonts w:ascii="Arial Narrow" w:hAnsi="Arial Narrow"/>
      <w:szCs w:val="20"/>
      <w:lang w:val="x-none" w:eastAsia="x-none"/>
    </w:rPr>
  </w:style>
  <w:style w:type="character" w:customStyle="1" w:styleId="UnderlineStyleChar">
    <w:name w:val="Underline Style Char"/>
    <w:link w:val="UnderlineStyle0"/>
    <w:locked/>
    <w:rsid w:val="0038018C"/>
    <w:rPr>
      <w:rFonts w:ascii="Georgia" w:eastAsia="Times New Roman" w:hAnsi="Georgia"/>
      <w:b/>
      <w:u w:val="single"/>
    </w:rPr>
  </w:style>
  <w:style w:type="paragraph" w:customStyle="1" w:styleId="UnderlineStyle0">
    <w:name w:val="Underline Style"/>
    <w:basedOn w:val="Normal"/>
    <w:link w:val="UnderlineStyleChar"/>
    <w:qFormat/>
    <w:rsid w:val="0038018C"/>
    <w:rPr>
      <w:rFonts w:ascii="Georgia" w:eastAsia="Times New Roman" w:hAnsi="Georgia" w:cstheme="minorBidi"/>
      <w:b/>
      <w:sz w:val="24"/>
      <w:u w:val="single"/>
    </w:rPr>
  </w:style>
  <w:style w:type="paragraph" w:customStyle="1" w:styleId="Normalization">
    <w:name w:val="Normalization"/>
    <w:basedOn w:val="Normal"/>
    <w:uiPriority w:val="99"/>
    <w:qFormat/>
    <w:rsid w:val="0038018C"/>
    <w:rPr>
      <w:sz w:val="18"/>
    </w:rPr>
  </w:style>
  <w:style w:type="paragraph" w:customStyle="1" w:styleId="BreifTitle">
    <w:name w:val="Breif Title"/>
    <w:basedOn w:val="Normal"/>
    <w:autoRedefine/>
    <w:uiPriority w:val="99"/>
    <w:qFormat/>
    <w:rsid w:val="0038018C"/>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38018C"/>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38018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38018C"/>
    <w:rPr>
      <w:color w:val="333333"/>
    </w:rPr>
  </w:style>
  <w:style w:type="paragraph" w:customStyle="1" w:styleId="StyleTagandCiteFranklinGothicDemi">
    <w:name w:val="Style Tag and Cite + Franklin Gothic Demi"/>
    <w:basedOn w:val="Normal"/>
    <w:autoRedefine/>
    <w:uiPriority w:val="99"/>
    <w:qFormat/>
    <w:rsid w:val="0038018C"/>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38018C"/>
    <w:rPr>
      <w:bCs/>
    </w:rPr>
  </w:style>
  <w:style w:type="paragraph" w:customStyle="1" w:styleId="tagCharCharCharCharCharCharChar">
    <w:name w:val="tag Char Char Char Char Char Char Char"/>
    <w:basedOn w:val="Normal"/>
    <w:uiPriority w:val="99"/>
    <w:qFormat/>
    <w:rsid w:val="0038018C"/>
    <w:rPr>
      <w:b/>
      <w:szCs w:val="20"/>
    </w:rPr>
  </w:style>
  <w:style w:type="paragraph" w:customStyle="1" w:styleId="title-bold-medium">
    <w:name w:val="title-bold-medium"/>
    <w:basedOn w:val="Normal"/>
    <w:uiPriority w:val="99"/>
    <w:qFormat/>
    <w:rsid w:val="0038018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38018C"/>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38018C"/>
    <w:rPr>
      <w:rFonts w:ascii="Arial Narrow" w:hAnsi="Arial Narrow"/>
      <w:b/>
    </w:rPr>
  </w:style>
  <w:style w:type="paragraph" w:customStyle="1" w:styleId="BLOCKTITLE1">
    <w:name w:val="BLOCK TITLE"/>
    <w:basedOn w:val="Heading1"/>
    <w:uiPriority w:val="99"/>
    <w:qFormat/>
    <w:rsid w:val="0038018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38018C"/>
    <w:pPr>
      <w:widowControl w:val="0"/>
      <w:autoSpaceDE w:val="0"/>
      <w:autoSpaceDN w:val="0"/>
      <w:adjustRightInd w:val="0"/>
    </w:pPr>
    <w:rPr>
      <w:szCs w:val="20"/>
    </w:rPr>
  </w:style>
  <w:style w:type="paragraph" w:customStyle="1" w:styleId="BriefTitle1">
    <w:name w:val="Brief Title 1"/>
    <w:basedOn w:val="Normal"/>
    <w:uiPriority w:val="99"/>
    <w:qFormat/>
    <w:rsid w:val="0038018C"/>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38018C"/>
    <w:pPr>
      <w:widowControl w:val="0"/>
      <w:autoSpaceDE w:val="0"/>
      <w:autoSpaceDN w:val="0"/>
      <w:adjustRightInd w:val="0"/>
    </w:pPr>
    <w:rPr>
      <w:b/>
      <w:szCs w:val="20"/>
    </w:rPr>
  </w:style>
  <w:style w:type="paragraph" w:customStyle="1" w:styleId="ShellTitles">
    <w:name w:val="ShellTitles"/>
    <w:basedOn w:val="Normal"/>
    <w:uiPriority w:val="99"/>
    <w:qFormat/>
    <w:rsid w:val="0038018C"/>
    <w:pPr>
      <w:widowControl w:val="0"/>
      <w:autoSpaceDE w:val="0"/>
      <w:autoSpaceDN w:val="0"/>
      <w:adjustRightInd w:val="0"/>
    </w:pPr>
    <w:rPr>
      <w:b/>
      <w:szCs w:val="20"/>
    </w:rPr>
  </w:style>
  <w:style w:type="paragraph" w:customStyle="1" w:styleId="maintext">
    <w:name w:val="maintext"/>
    <w:basedOn w:val="Normal"/>
    <w:uiPriority w:val="99"/>
    <w:qFormat/>
    <w:rsid w:val="0038018C"/>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38018C"/>
    <w:pPr>
      <w:spacing w:before="100" w:beforeAutospacing="1" w:after="100" w:afterAutospacing="1"/>
    </w:pPr>
  </w:style>
  <w:style w:type="paragraph" w:customStyle="1" w:styleId="ToRead">
    <w:name w:val="To Read"/>
    <w:basedOn w:val="Normal"/>
    <w:uiPriority w:val="99"/>
    <w:qFormat/>
    <w:rsid w:val="0038018C"/>
    <w:pPr>
      <w:ind w:left="720"/>
    </w:pPr>
    <w:rPr>
      <w:rFonts w:ascii="Verdana" w:hAnsi="Verdana"/>
      <w:b/>
      <w:u w:val="single"/>
    </w:rPr>
  </w:style>
  <w:style w:type="paragraph" w:customStyle="1" w:styleId="Style1">
    <w:name w:val="Style 1"/>
    <w:basedOn w:val="Normal"/>
    <w:uiPriority w:val="99"/>
    <w:qFormat/>
    <w:rsid w:val="0038018C"/>
    <w:pPr>
      <w:widowControl w:val="0"/>
      <w:ind w:firstLine="216"/>
    </w:pPr>
    <w:rPr>
      <w:noProof/>
      <w:color w:val="000000"/>
      <w:szCs w:val="20"/>
    </w:rPr>
  </w:style>
  <w:style w:type="paragraph" w:customStyle="1" w:styleId="Style40">
    <w:name w:val="Style 4"/>
    <w:basedOn w:val="Normal"/>
    <w:uiPriority w:val="99"/>
    <w:qFormat/>
    <w:rsid w:val="0038018C"/>
    <w:pPr>
      <w:widowControl w:val="0"/>
      <w:tabs>
        <w:tab w:val="left" w:pos="6876"/>
      </w:tabs>
      <w:ind w:left="3744"/>
    </w:pPr>
    <w:rPr>
      <w:noProof/>
      <w:color w:val="000000"/>
      <w:szCs w:val="20"/>
    </w:rPr>
  </w:style>
  <w:style w:type="paragraph" w:customStyle="1" w:styleId="listlevel1">
    <w:name w:val="list level 1"/>
    <w:basedOn w:val="Normal"/>
    <w:uiPriority w:val="99"/>
    <w:qFormat/>
    <w:rsid w:val="0038018C"/>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38018C"/>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38018C"/>
    <w:pPr>
      <w:ind w:left="1660"/>
    </w:pPr>
  </w:style>
  <w:style w:type="paragraph" w:customStyle="1" w:styleId="PageNumber1">
    <w:name w:val="Page Number1"/>
    <w:basedOn w:val="Normal"/>
    <w:next w:val="Normal"/>
    <w:uiPriority w:val="99"/>
    <w:qFormat/>
    <w:rsid w:val="0038018C"/>
  </w:style>
  <w:style w:type="paragraph" w:customStyle="1" w:styleId="Card1">
    <w:name w:val="Card1"/>
    <w:uiPriority w:val="99"/>
    <w:qFormat/>
    <w:rsid w:val="0038018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38018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8018C"/>
    <w:pPr>
      <w:ind w:left="288" w:right="288"/>
    </w:pPr>
  </w:style>
  <w:style w:type="paragraph" w:customStyle="1" w:styleId="CaseListNormal">
    <w:name w:val="Case List Normal"/>
    <w:basedOn w:val="Normal"/>
    <w:uiPriority w:val="99"/>
    <w:qFormat/>
    <w:rsid w:val="0038018C"/>
    <w:rPr>
      <w:rFonts w:ascii="Times" w:hAnsi="Times"/>
      <w:szCs w:val="26"/>
    </w:rPr>
  </w:style>
  <w:style w:type="paragraph" w:customStyle="1" w:styleId="Body">
    <w:name w:val="Body"/>
    <w:basedOn w:val="Normal"/>
    <w:qFormat/>
    <w:rsid w:val="0038018C"/>
    <w:pPr>
      <w:outlineLvl w:val="3"/>
    </w:pPr>
    <w:rPr>
      <w:szCs w:val="20"/>
    </w:rPr>
  </w:style>
  <w:style w:type="paragraph" w:customStyle="1" w:styleId="3text">
    <w:name w:val="3text"/>
    <w:basedOn w:val="Normal"/>
    <w:uiPriority w:val="99"/>
    <w:qFormat/>
    <w:rsid w:val="0038018C"/>
    <w:pPr>
      <w:spacing w:before="100" w:beforeAutospacing="1" w:after="100" w:afterAutospacing="1"/>
    </w:pPr>
  </w:style>
  <w:style w:type="paragraph" w:customStyle="1" w:styleId="TimesNewRoman12">
    <w:name w:val="TimesNewRoman12"/>
    <w:uiPriority w:val="99"/>
    <w:qFormat/>
    <w:rsid w:val="0038018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38018C"/>
    <w:pPr>
      <w:spacing w:before="100" w:beforeAutospacing="1" w:after="100" w:afterAutospacing="1"/>
    </w:pPr>
  </w:style>
  <w:style w:type="paragraph" w:customStyle="1" w:styleId="medium-normal">
    <w:name w:val="medium-normal"/>
    <w:basedOn w:val="Normal"/>
    <w:uiPriority w:val="99"/>
    <w:qFormat/>
    <w:rsid w:val="0038018C"/>
    <w:pPr>
      <w:spacing w:before="100" w:beforeAutospacing="1" w:after="100" w:afterAutospacing="1"/>
    </w:pPr>
  </w:style>
  <w:style w:type="paragraph" w:customStyle="1" w:styleId="textChar">
    <w:name w:val="text Char"/>
    <w:basedOn w:val="Normal"/>
    <w:autoRedefine/>
    <w:uiPriority w:val="99"/>
    <w:qFormat/>
    <w:rsid w:val="0038018C"/>
    <w:rPr>
      <w:color w:val="000000"/>
      <w:sz w:val="18"/>
    </w:rPr>
  </w:style>
  <w:style w:type="paragraph" w:customStyle="1" w:styleId="text1">
    <w:name w:val="text1"/>
    <w:basedOn w:val="Normal"/>
    <w:autoRedefine/>
    <w:uiPriority w:val="99"/>
    <w:qFormat/>
    <w:rsid w:val="0038018C"/>
    <w:rPr>
      <w:szCs w:val="20"/>
    </w:rPr>
  </w:style>
  <w:style w:type="paragraph" w:customStyle="1" w:styleId="RepeatBlockHeading">
    <w:name w:val="Repeat Block Heading"/>
    <w:basedOn w:val="Normal"/>
    <w:autoRedefine/>
    <w:uiPriority w:val="99"/>
    <w:qFormat/>
    <w:rsid w:val="0038018C"/>
    <w:pPr>
      <w:jc w:val="center"/>
    </w:pPr>
    <w:rPr>
      <w:b/>
      <w:smallCaps/>
      <w:color w:val="000000"/>
      <w:u w:val="thick"/>
    </w:rPr>
  </w:style>
  <w:style w:type="paragraph" w:customStyle="1" w:styleId="story-headline">
    <w:name w:val="story-headline"/>
    <w:basedOn w:val="Normal"/>
    <w:uiPriority w:val="99"/>
    <w:qFormat/>
    <w:rsid w:val="0038018C"/>
    <w:pPr>
      <w:spacing w:before="72" w:after="72"/>
    </w:pPr>
    <w:rPr>
      <w:b/>
      <w:bCs/>
      <w:szCs w:val="26"/>
    </w:rPr>
  </w:style>
  <w:style w:type="paragraph" w:customStyle="1" w:styleId="story-body">
    <w:name w:val="story-body"/>
    <w:basedOn w:val="Normal"/>
    <w:uiPriority w:val="99"/>
    <w:qFormat/>
    <w:rsid w:val="0038018C"/>
    <w:pPr>
      <w:spacing w:before="100" w:beforeAutospacing="1" w:after="100" w:afterAutospacing="1"/>
    </w:pPr>
  </w:style>
  <w:style w:type="paragraph" w:customStyle="1" w:styleId="story-dateline">
    <w:name w:val="story-dateline"/>
    <w:basedOn w:val="Normal"/>
    <w:uiPriority w:val="99"/>
    <w:qFormat/>
    <w:rsid w:val="0038018C"/>
    <w:rPr>
      <w:b/>
      <w:bCs/>
    </w:rPr>
  </w:style>
  <w:style w:type="paragraph" w:customStyle="1" w:styleId="TextofCards">
    <w:name w:val="Text of Cards"/>
    <w:basedOn w:val="Normal"/>
    <w:uiPriority w:val="99"/>
    <w:qFormat/>
    <w:rsid w:val="0038018C"/>
    <w:rPr>
      <w:color w:val="000000"/>
      <w:spacing w:val="6"/>
      <w:szCs w:val="23"/>
    </w:rPr>
  </w:style>
  <w:style w:type="paragraph" w:customStyle="1" w:styleId="Corpotesto">
    <w:name w:val="Corpo testo"/>
    <w:basedOn w:val="Normal"/>
    <w:uiPriority w:val="99"/>
    <w:qFormat/>
    <w:rsid w:val="0038018C"/>
    <w:pPr>
      <w:widowControl w:val="0"/>
      <w:adjustRightInd w:val="0"/>
      <w:spacing w:after="283"/>
    </w:pPr>
    <w:rPr>
      <w:rFonts w:ascii="Times" w:hAnsi="Times"/>
    </w:rPr>
  </w:style>
  <w:style w:type="paragraph" w:customStyle="1" w:styleId="PageHeading">
    <w:name w:val="Page Heading"/>
    <w:basedOn w:val="Heading2"/>
    <w:uiPriority w:val="99"/>
    <w:qFormat/>
    <w:rsid w:val="0038018C"/>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38018C"/>
    <w:rPr>
      <w:rFonts w:eastAsia="Times New Roman" w:cs="Calibri"/>
      <w:b/>
      <w:bCs/>
    </w:rPr>
  </w:style>
  <w:style w:type="paragraph" w:customStyle="1" w:styleId="inside-copy">
    <w:name w:val="inside-copy"/>
    <w:basedOn w:val="Normal"/>
    <w:uiPriority w:val="99"/>
    <w:qFormat/>
    <w:rsid w:val="0038018C"/>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38018C"/>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38018C"/>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38018C"/>
    <w:rPr>
      <w:rFonts w:ascii="Arial" w:hAnsi="Arial"/>
      <w:b w:val="0"/>
      <w:caps w:val="0"/>
      <w:sz w:val="20"/>
    </w:rPr>
  </w:style>
  <w:style w:type="paragraph" w:customStyle="1" w:styleId="ProjectTitleLine">
    <w:name w:val="Project Title Line"/>
    <w:basedOn w:val="Normal"/>
    <w:next w:val="Normal"/>
    <w:autoRedefine/>
    <w:uiPriority w:val="99"/>
    <w:qFormat/>
    <w:rsid w:val="0038018C"/>
    <w:pPr>
      <w:jc w:val="center"/>
    </w:pPr>
    <w:rPr>
      <w:caps/>
      <w:szCs w:val="20"/>
    </w:rPr>
  </w:style>
  <w:style w:type="paragraph" w:customStyle="1" w:styleId="LanguageStrike">
    <w:name w:val="Language Strike"/>
    <w:basedOn w:val="Normal"/>
    <w:next w:val="Normal"/>
    <w:uiPriority w:val="99"/>
    <w:qFormat/>
    <w:rsid w:val="0038018C"/>
    <w:rPr>
      <w:rFonts w:ascii="Arial Narrow" w:hAnsi="Arial Narrow"/>
      <w:strike/>
    </w:rPr>
  </w:style>
  <w:style w:type="paragraph" w:customStyle="1" w:styleId="NormalVerdana">
    <w:name w:val="Normal + Verdana"/>
    <w:aliases w:val="10 pt,White,Normal + Arial"/>
    <w:basedOn w:val="Normal"/>
    <w:uiPriority w:val="99"/>
    <w:qFormat/>
    <w:rsid w:val="0038018C"/>
    <w:rPr>
      <w:szCs w:val="20"/>
      <w:u w:val="single"/>
    </w:rPr>
  </w:style>
  <w:style w:type="paragraph" w:customStyle="1" w:styleId="Normal10pt">
    <w:name w:val="Normal + 10 pt"/>
    <w:basedOn w:val="Normal"/>
    <w:uiPriority w:val="99"/>
    <w:qFormat/>
    <w:rsid w:val="0038018C"/>
    <w:rPr>
      <w:szCs w:val="20"/>
    </w:rPr>
  </w:style>
  <w:style w:type="paragraph" w:customStyle="1" w:styleId="cardChar1Char">
    <w:name w:val="card Char1 Char"/>
    <w:basedOn w:val="Normal"/>
    <w:uiPriority w:val="99"/>
    <w:qFormat/>
    <w:rsid w:val="0038018C"/>
    <w:pPr>
      <w:ind w:left="288" w:right="288"/>
    </w:pPr>
    <w:rPr>
      <w:szCs w:val="20"/>
    </w:rPr>
  </w:style>
  <w:style w:type="paragraph" w:customStyle="1" w:styleId="CM12">
    <w:name w:val="CM12"/>
    <w:basedOn w:val="Default"/>
    <w:next w:val="Default"/>
    <w:uiPriority w:val="99"/>
    <w:qFormat/>
    <w:rsid w:val="0038018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8018C"/>
    <w:pPr>
      <w:widowControl w:val="0"/>
      <w:spacing w:after="480"/>
    </w:pPr>
    <w:rPr>
      <w:rFonts w:ascii="Granjon LT Std" w:hAnsi="Granjon LT Std"/>
      <w:color w:val="auto"/>
    </w:rPr>
  </w:style>
  <w:style w:type="paragraph" w:customStyle="1" w:styleId="CM10">
    <w:name w:val="CM10"/>
    <w:basedOn w:val="Default"/>
    <w:next w:val="Default"/>
    <w:uiPriority w:val="99"/>
    <w:qFormat/>
    <w:rsid w:val="0038018C"/>
    <w:pPr>
      <w:widowControl w:val="0"/>
      <w:spacing w:line="320" w:lineRule="atLeast"/>
    </w:pPr>
    <w:rPr>
      <w:rFonts w:ascii="Granjon LT Std" w:hAnsi="Granjon LT Std"/>
      <w:color w:val="auto"/>
    </w:rPr>
  </w:style>
  <w:style w:type="paragraph" w:customStyle="1" w:styleId="bold">
    <w:name w:val="bold"/>
    <w:basedOn w:val="Normal"/>
    <w:uiPriority w:val="99"/>
    <w:qFormat/>
    <w:rsid w:val="0038018C"/>
    <w:pPr>
      <w:spacing w:before="100" w:beforeAutospacing="1" w:after="100" w:afterAutospacing="1"/>
    </w:pPr>
    <w:rPr>
      <w:b/>
      <w:bCs/>
    </w:rPr>
  </w:style>
  <w:style w:type="paragraph" w:customStyle="1" w:styleId="StrikeThrough">
    <w:name w:val="Strike Through"/>
    <w:basedOn w:val="Normal"/>
    <w:next w:val="Normal"/>
    <w:uiPriority w:val="99"/>
    <w:qFormat/>
    <w:rsid w:val="0038018C"/>
    <w:rPr>
      <w:rFonts w:ascii="Arial Narrow" w:hAnsi="Arial Narrow"/>
      <w:strike/>
      <w:szCs w:val="20"/>
    </w:rPr>
  </w:style>
  <w:style w:type="paragraph" w:customStyle="1" w:styleId="textbodyblack">
    <w:name w:val="textbodyblack"/>
    <w:basedOn w:val="Normal"/>
    <w:uiPriority w:val="99"/>
    <w:qFormat/>
    <w:rsid w:val="0038018C"/>
    <w:pPr>
      <w:spacing w:before="100" w:beforeAutospacing="1" w:after="100" w:afterAutospacing="1"/>
    </w:pPr>
  </w:style>
  <w:style w:type="paragraph" w:customStyle="1" w:styleId="BlockHeading1">
    <w:name w:val="Block Heading 1"/>
    <w:basedOn w:val="Normal"/>
    <w:uiPriority w:val="99"/>
    <w:qFormat/>
    <w:rsid w:val="0038018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38018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38018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38018C"/>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38018C"/>
    <w:rPr>
      <w:rFonts w:ascii="Georgia" w:eastAsia="Times New Roman" w:hAnsi="Georgia"/>
      <w:b/>
      <w:bCs/>
      <w:szCs w:val="16"/>
      <w:u w:val="single"/>
    </w:rPr>
  </w:style>
  <w:style w:type="paragraph" w:customStyle="1" w:styleId="CiteCorrected">
    <w:name w:val="Cite Corrected"/>
    <w:basedOn w:val="Normal"/>
    <w:link w:val="CiteCorrectedChar"/>
    <w:qFormat/>
    <w:rsid w:val="0038018C"/>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38018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38018C"/>
    <w:pPr>
      <w:ind w:left="288"/>
    </w:pPr>
    <w:rPr>
      <w:rFonts w:eastAsia="SimSun"/>
      <w:szCs w:val="20"/>
      <w:lang w:eastAsia="zh-CN"/>
    </w:rPr>
  </w:style>
  <w:style w:type="paragraph" w:customStyle="1" w:styleId="story-body-text">
    <w:name w:val="story-body-text"/>
    <w:basedOn w:val="Normal"/>
    <w:uiPriority w:val="99"/>
    <w:qFormat/>
    <w:rsid w:val="0038018C"/>
    <w:pPr>
      <w:spacing w:before="100" w:beforeAutospacing="1" w:after="100" w:afterAutospacing="1"/>
    </w:pPr>
  </w:style>
  <w:style w:type="paragraph" w:customStyle="1" w:styleId="BriefTitle2">
    <w:name w:val="Brief Title 2"/>
    <w:basedOn w:val="BriefTitle"/>
    <w:uiPriority w:val="99"/>
    <w:qFormat/>
    <w:rsid w:val="0038018C"/>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38018C"/>
    <w:rPr>
      <w:u w:val="single"/>
    </w:rPr>
  </w:style>
  <w:style w:type="paragraph" w:customStyle="1" w:styleId="StyleCardText11ptUnderline">
    <w:name w:val="Style Card Text + 11 pt Underline"/>
    <w:link w:val="StyleCardText11ptUnderlineChar"/>
    <w:qFormat/>
    <w:rsid w:val="0038018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38018C"/>
    <w:rPr>
      <w:rFonts w:ascii="Georgia" w:hAnsi="Georgia"/>
      <w:sz w:val="16"/>
    </w:rPr>
  </w:style>
  <w:style w:type="paragraph" w:customStyle="1" w:styleId="StyleMinimizedText11pt">
    <w:name w:val="Style Minimized Text + 11 pt"/>
    <w:basedOn w:val="Normal"/>
    <w:link w:val="StyleMinimizedText11ptChar"/>
    <w:qFormat/>
    <w:rsid w:val="0038018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8018C"/>
    <w:rPr>
      <w:rFonts w:ascii="Georgia" w:hAnsi="Georgia"/>
      <w:sz w:val="16"/>
    </w:rPr>
  </w:style>
  <w:style w:type="paragraph" w:customStyle="1" w:styleId="StyleMinimizedText11pt1">
    <w:name w:val="Style Minimized Text + 11 pt1"/>
    <w:basedOn w:val="Normal"/>
    <w:link w:val="StyleMinimizedText11pt1Char"/>
    <w:qFormat/>
    <w:rsid w:val="0038018C"/>
    <w:rPr>
      <w:rFonts w:ascii="Georgia" w:hAnsi="Georgia" w:cstheme="minorBidi"/>
      <w:sz w:val="16"/>
    </w:rPr>
  </w:style>
  <w:style w:type="character" w:customStyle="1" w:styleId="Debate-CardSmalltextF2Char">
    <w:name w:val="Debate- Card Small text F2 Char"/>
    <w:link w:val="Debate-CardSmalltextF2"/>
    <w:locked/>
    <w:rsid w:val="0038018C"/>
    <w:rPr>
      <w:rFonts w:ascii="Arial Narrow" w:hAnsi="Arial Narrow"/>
      <w:sz w:val="16"/>
    </w:rPr>
  </w:style>
  <w:style w:type="paragraph" w:customStyle="1" w:styleId="Debate-CardSmalltextF2">
    <w:name w:val="Debate- Card Small text F2"/>
    <w:basedOn w:val="Normal"/>
    <w:next w:val="Normal"/>
    <w:link w:val="Debate-CardSmalltextF2Char"/>
    <w:qFormat/>
    <w:rsid w:val="0038018C"/>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8018C"/>
    <w:rPr>
      <w:rFonts w:ascii="Arial Narrow" w:hAnsi="Arial Narrow"/>
      <w:b/>
      <w:sz w:val="18"/>
      <w:u w:val="single"/>
    </w:rPr>
  </w:style>
  <w:style w:type="paragraph" w:customStyle="1" w:styleId="Debate-EmphasizedText-F5">
    <w:name w:val="Debate- Emphasized Text- F5"/>
    <w:basedOn w:val="Normal"/>
    <w:link w:val="Debate-EmphasizedText-F5Char"/>
    <w:qFormat/>
    <w:rsid w:val="0038018C"/>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8018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8018C"/>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8018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8018C"/>
    <w:rPr>
      <w:rFonts w:ascii="Times New Roman" w:eastAsia="Times New Roman" w:hAnsi="Times New Roman"/>
      <w:sz w:val="16"/>
    </w:rPr>
  </w:style>
  <w:style w:type="character" w:customStyle="1" w:styleId="CardStyleChar">
    <w:name w:val="Card Style Char"/>
    <w:link w:val="CardStyle"/>
    <w:locked/>
    <w:rsid w:val="0038018C"/>
    <w:rPr>
      <w:rFonts w:ascii="Calibri" w:hAnsi="Calibri" w:cs="Calibri"/>
      <w:sz w:val="22"/>
    </w:rPr>
  </w:style>
  <w:style w:type="paragraph" w:customStyle="1" w:styleId="emactive">
    <w:name w:val="emactive"/>
    <w:basedOn w:val="Normal"/>
    <w:uiPriority w:val="99"/>
    <w:qFormat/>
    <w:rsid w:val="0038018C"/>
    <w:pPr>
      <w:spacing w:before="100" w:beforeAutospacing="1" w:after="100" w:afterAutospacing="1"/>
    </w:pPr>
  </w:style>
  <w:style w:type="paragraph" w:customStyle="1" w:styleId="emready">
    <w:name w:val="emready"/>
    <w:basedOn w:val="Normal"/>
    <w:uiPriority w:val="99"/>
    <w:qFormat/>
    <w:rsid w:val="0038018C"/>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38018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8018C"/>
    <w:rPr>
      <w:rFonts w:ascii="Georgia" w:eastAsia="Times New Roman" w:hAnsi="Georgia" w:cs="Times New Roman"/>
      <w:b/>
      <w:sz w:val="24"/>
      <w:u w:val="single"/>
    </w:rPr>
  </w:style>
  <w:style w:type="character" w:customStyle="1" w:styleId="CardHighlightChar">
    <w:name w:val="Card Highlight Char"/>
    <w:link w:val="CardHighlight"/>
    <w:locked/>
    <w:rsid w:val="0038018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8018C"/>
    <w:pPr>
      <w:shd w:val="clear" w:color="auto" w:fill="66FFFF"/>
    </w:pPr>
    <w:rPr>
      <w:rFonts w:eastAsia="Calibri"/>
      <w:sz w:val="24"/>
      <w:u w:val="single"/>
    </w:rPr>
  </w:style>
  <w:style w:type="character" w:customStyle="1" w:styleId="BlockHeaderHiddenChar">
    <w:name w:val="Block Header Hidden Char"/>
    <w:link w:val="BlockHeaderHidden"/>
    <w:locked/>
    <w:rsid w:val="0038018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8018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8018C"/>
    <w:pPr>
      <w:spacing w:before="100" w:beforeAutospacing="1" w:after="100" w:afterAutospacing="1"/>
    </w:pPr>
  </w:style>
  <w:style w:type="paragraph" w:customStyle="1" w:styleId="norma">
    <w:name w:val="norma"/>
    <w:basedOn w:val="Heading3"/>
    <w:uiPriority w:val="99"/>
    <w:qFormat/>
    <w:rsid w:val="0038018C"/>
    <w:rPr>
      <w:rFonts w:eastAsia="MS Gothic" w:cs="Arial"/>
      <w:bCs w:val="0"/>
      <w:sz w:val="24"/>
    </w:rPr>
  </w:style>
  <w:style w:type="paragraph" w:customStyle="1" w:styleId="nromal">
    <w:name w:val="nromal"/>
    <w:basedOn w:val="Normal"/>
    <w:uiPriority w:val="99"/>
    <w:qFormat/>
    <w:rsid w:val="0038018C"/>
    <w:pPr>
      <w:keepNext/>
      <w:keepLines/>
      <w:spacing w:before="200"/>
      <w:outlineLvl w:val="3"/>
    </w:pPr>
    <w:rPr>
      <w:rFonts w:cs="Cambria"/>
      <w:b/>
      <w:iCs/>
    </w:rPr>
  </w:style>
  <w:style w:type="paragraph" w:customStyle="1" w:styleId="natural">
    <w:name w:val="natural"/>
    <w:basedOn w:val="Normal"/>
    <w:uiPriority w:val="99"/>
    <w:qFormat/>
    <w:rsid w:val="0038018C"/>
    <w:pPr>
      <w:keepNext/>
      <w:keepLines/>
      <w:spacing w:before="200"/>
      <w:outlineLvl w:val="3"/>
    </w:pPr>
    <w:rPr>
      <w:b/>
      <w:iCs/>
    </w:rPr>
  </w:style>
  <w:style w:type="paragraph" w:customStyle="1" w:styleId="nroaml">
    <w:name w:val="nroaml"/>
    <w:basedOn w:val="Normal"/>
    <w:uiPriority w:val="99"/>
    <w:qFormat/>
    <w:rsid w:val="0038018C"/>
    <w:pPr>
      <w:keepNext/>
      <w:keepLines/>
      <w:spacing w:before="200"/>
      <w:outlineLvl w:val="3"/>
    </w:pPr>
    <w:rPr>
      <w:b/>
      <w:iCs/>
    </w:rPr>
  </w:style>
  <w:style w:type="paragraph" w:customStyle="1" w:styleId="noraml">
    <w:name w:val="noraml"/>
    <w:basedOn w:val="Normal"/>
    <w:uiPriority w:val="99"/>
    <w:qFormat/>
    <w:rsid w:val="0038018C"/>
    <w:pPr>
      <w:keepNext/>
      <w:keepLines/>
      <w:spacing w:before="200"/>
      <w:outlineLvl w:val="3"/>
    </w:pPr>
    <w:rPr>
      <w:b/>
      <w:iCs/>
    </w:rPr>
  </w:style>
  <w:style w:type="character" w:customStyle="1" w:styleId="SmallSizeParagraphChar">
    <w:name w:val="Small Size Paragraph Char"/>
    <w:link w:val="SmallSizeParagraph"/>
    <w:locked/>
    <w:rsid w:val="0038018C"/>
    <w:rPr>
      <w:rFonts w:ascii="Georgia" w:eastAsia="Calibri" w:hAnsi="Georgia"/>
      <w:sz w:val="16"/>
      <w:szCs w:val="16"/>
    </w:rPr>
  </w:style>
  <w:style w:type="paragraph" w:customStyle="1" w:styleId="SmallSizeParagraph">
    <w:name w:val="Small Size Paragraph"/>
    <w:basedOn w:val="Normal"/>
    <w:link w:val="SmallSizeParagraphChar"/>
    <w:qFormat/>
    <w:rsid w:val="0038018C"/>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8018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8018C"/>
    <w:pPr>
      <w:pBdr>
        <w:top w:val="single" w:sz="4" w:space="0" w:color="auto"/>
        <w:left w:val="single" w:sz="4" w:space="0" w:color="auto"/>
        <w:bottom w:val="single" w:sz="4" w:space="0" w:color="auto"/>
        <w:right w:val="single" w:sz="4" w:space="0" w:color="auto"/>
      </w:pBdr>
    </w:pPr>
    <w:rPr>
      <w:rFonts w:ascii="Georgia" w:hAnsi="Georgia" w:cstheme="minorBidi"/>
      <w:b/>
      <w:bCs/>
      <w:sz w:val="24"/>
      <w:bdr w:val="single" w:sz="4" w:space="0" w:color="auto" w:frame="1"/>
    </w:rPr>
  </w:style>
  <w:style w:type="character" w:customStyle="1" w:styleId="LanguageEditingChar">
    <w:name w:val="Language Editing Char"/>
    <w:link w:val="LanguageEditing"/>
    <w:locked/>
    <w:rsid w:val="0038018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8018C"/>
    <w:rPr>
      <w:rFonts w:ascii="Times New Roman" w:eastAsia="Times New Roman" w:hAnsi="Times New Roman" w:cs="Times New Roman"/>
      <w:strike/>
      <w:sz w:val="20"/>
    </w:rPr>
  </w:style>
  <w:style w:type="character" w:customStyle="1" w:styleId="CardT1Char">
    <w:name w:val="CardT1 Char"/>
    <w:link w:val="CardT1"/>
    <w:locked/>
    <w:rsid w:val="0038018C"/>
    <w:rPr>
      <w:rFonts w:ascii="Arial" w:eastAsia="Calibri" w:hAnsi="Arial" w:cs="Arial"/>
      <w:kern w:val="2"/>
      <w:sz w:val="14"/>
      <w:szCs w:val="14"/>
      <w:lang w:eastAsia="zh-TW"/>
    </w:rPr>
  </w:style>
  <w:style w:type="paragraph" w:customStyle="1" w:styleId="CardT1">
    <w:name w:val="CardT1"/>
    <w:basedOn w:val="Normal"/>
    <w:link w:val="CardT1Char"/>
    <w:qFormat/>
    <w:rsid w:val="0038018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8018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8018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38018C"/>
    <w:pPr>
      <w:spacing w:before="100" w:beforeAutospacing="1" w:after="100" w:afterAutospacing="1"/>
    </w:pPr>
  </w:style>
  <w:style w:type="paragraph" w:customStyle="1" w:styleId="CiteReal">
    <w:name w:val="Cite Real"/>
    <w:basedOn w:val="Normal"/>
    <w:next w:val="Normal"/>
    <w:uiPriority w:val="99"/>
    <w:qFormat/>
    <w:rsid w:val="0038018C"/>
    <w:rPr>
      <w:rFonts w:eastAsia="MS Mincho"/>
      <w:b/>
      <w:u w:val="single"/>
    </w:rPr>
  </w:style>
  <w:style w:type="paragraph" w:customStyle="1" w:styleId="2909F619802848F09E01365C32F34654">
    <w:name w:val="2909F619802848F09E01365C32F34654"/>
    <w:uiPriority w:val="99"/>
    <w:qFormat/>
    <w:rsid w:val="0038018C"/>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38018C"/>
    <w:rPr>
      <w:rFonts w:ascii="Georgia" w:eastAsia="Calibri" w:hAnsi="Georgia"/>
      <w:u w:val="single"/>
      <w:lang w:val="x-none" w:eastAsia="zh-CN"/>
    </w:rPr>
  </w:style>
  <w:style w:type="paragraph" w:customStyle="1" w:styleId="UnderlineS">
    <w:name w:val="Underline S"/>
    <w:basedOn w:val="Normal"/>
    <w:link w:val="UnderlineSChar"/>
    <w:qFormat/>
    <w:rsid w:val="0038018C"/>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38018C"/>
    <w:rPr>
      <w:rFonts w:ascii="Georgia" w:eastAsia="SimSun" w:hAnsi="Georgia"/>
      <w:sz w:val="12"/>
    </w:rPr>
  </w:style>
  <w:style w:type="paragraph" w:customStyle="1" w:styleId="Ununderlined">
    <w:name w:val="Ununderlined"/>
    <w:basedOn w:val="Normal"/>
    <w:link w:val="UnunderlinedChar"/>
    <w:qFormat/>
    <w:rsid w:val="0038018C"/>
    <w:rPr>
      <w:rFonts w:ascii="Georgia" w:eastAsia="SimSun" w:hAnsi="Georgia" w:cstheme="minorBidi"/>
      <w:sz w:val="12"/>
    </w:rPr>
  </w:style>
  <w:style w:type="character" w:customStyle="1" w:styleId="HighlightingChar">
    <w:name w:val="Highlighting Char"/>
    <w:link w:val="Highlighting"/>
    <w:locked/>
    <w:rsid w:val="0038018C"/>
    <w:rPr>
      <w:rFonts w:ascii="Georgia" w:eastAsia="SimSun" w:hAnsi="Georgia"/>
      <w:u w:val="thick"/>
    </w:rPr>
  </w:style>
  <w:style w:type="paragraph" w:customStyle="1" w:styleId="Highlighting">
    <w:name w:val="Highlighting"/>
    <w:basedOn w:val="Normal"/>
    <w:link w:val="HighlightingChar"/>
    <w:autoRedefine/>
    <w:qFormat/>
    <w:rsid w:val="0038018C"/>
    <w:rPr>
      <w:rFonts w:ascii="Georgia" w:eastAsia="SimSun" w:hAnsi="Georgia" w:cstheme="minorBidi"/>
      <w:sz w:val="24"/>
      <w:u w:val="thick"/>
    </w:rPr>
  </w:style>
  <w:style w:type="character" w:customStyle="1" w:styleId="CITEChar0">
    <w:name w:val="CITE Char"/>
    <w:link w:val="CITE"/>
    <w:locked/>
    <w:rsid w:val="0038018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8018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38018C"/>
    <w:pPr>
      <w:spacing w:before="100" w:beforeAutospacing="1" w:after="100" w:afterAutospacing="1"/>
    </w:pPr>
    <w:rPr>
      <w:lang w:eastAsia="zh-CN"/>
    </w:rPr>
  </w:style>
  <w:style w:type="paragraph" w:customStyle="1" w:styleId="D345FF3D873148C5AE3FBF3267827368">
    <w:name w:val="D345FF3D873148C5AE3FBF3267827368"/>
    <w:uiPriority w:val="99"/>
    <w:qFormat/>
    <w:rsid w:val="0038018C"/>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38018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8018C"/>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8018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8018C"/>
    <w:rPr>
      <w:b/>
      <w:sz w:val="28"/>
    </w:rPr>
  </w:style>
  <w:style w:type="character" w:customStyle="1" w:styleId="SourcenameChar">
    <w:name w:val="Source name Char"/>
    <w:link w:val="Sourcename"/>
    <w:locked/>
    <w:rsid w:val="0038018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8018C"/>
    <w:rPr>
      <w:b/>
      <w:bCs/>
      <w:sz w:val="20"/>
    </w:rPr>
  </w:style>
  <w:style w:type="character" w:customStyle="1" w:styleId="underlinedcardChar">
    <w:name w:val="underlined card Char"/>
    <w:link w:val="underlinedcard0"/>
    <w:locked/>
    <w:rsid w:val="0038018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8018C"/>
    <w:rPr>
      <w:sz w:val="24"/>
      <w:u w:val="single"/>
    </w:rPr>
  </w:style>
  <w:style w:type="paragraph" w:customStyle="1" w:styleId="FullText">
    <w:name w:val="Full Text"/>
    <w:basedOn w:val="Normal"/>
    <w:uiPriority w:val="99"/>
    <w:qFormat/>
    <w:rsid w:val="0038018C"/>
  </w:style>
  <w:style w:type="character" w:customStyle="1" w:styleId="TextUnderlineChar">
    <w:name w:val="Text Underline Char"/>
    <w:link w:val="TextUnderline"/>
    <w:locked/>
    <w:rsid w:val="0038018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8018C"/>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38018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8018C"/>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8018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8018C"/>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38018C"/>
    <w:pPr>
      <w:spacing w:before="240"/>
      <w:outlineLvl w:val="2"/>
    </w:pPr>
    <w:rPr>
      <w:b/>
    </w:rPr>
  </w:style>
  <w:style w:type="character" w:customStyle="1" w:styleId="CiteCardChar">
    <w:name w:val="Cite_Card Char"/>
    <w:link w:val="CiteCard0"/>
    <w:locked/>
    <w:rsid w:val="0038018C"/>
    <w:rPr>
      <w:rFonts w:ascii="Times New Roman" w:eastAsia="Times New Roman" w:hAnsi="Times New Roman" w:cs="Arial"/>
      <w:bCs/>
      <w:sz w:val="20"/>
      <w:szCs w:val="20"/>
    </w:rPr>
  </w:style>
  <w:style w:type="paragraph" w:customStyle="1" w:styleId="CiteCard0">
    <w:name w:val="Cite_Card"/>
    <w:link w:val="CiteCardChar"/>
    <w:qFormat/>
    <w:rsid w:val="0038018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38018C"/>
    <w:pPr>
      <w:widowControl w:val="0"/>
    </w:pPr>
    <w:rPr>
      <w:rFonts w:eastAsia="MS Mincho"/>
      <w:color w:val="auto"/>
    </w:rPr>
  </w:style>
  <w:style w:type="paragraph" w:customStyle="1" w:styleId="dropcap">
    <w:name w:val="dropcap"/>
    <w:basedOn w:val="Normal"/>
    <w:uiPriority w:val="99"/>
    <w:qFormat/>
    <w:rsid w:val="0038018C"/>
    <w:pPr>
      <w:spacing w:before="100" w:beforeAutospacing="1" w:after="100" w:afterAutospacing="1"/>
    </w:pPr>
  </w:style>
  <w:style w:type="character" w:customStyle="1" w:styleId="StyleStyle49pt6Char">
    <w:name w:val="Style Style4 + 9 pt6 Char"/>
    <w:basedOn w:val="Style4Char"/>
    <w:link w:val="StyleStyle49pt6"/>
    <w:locked/>
    <w:rsid w:val="0038018C"/>
    <w:rPr>
      <w:rFonts w:ascii="Georgia" w:hAnsi="Georgia" w:cs="Calibri"/>
      <w:sz w:val="22"/>
      <w:u w:val="single"/>
    </w:rPr>
  </w:style>
  <w:style w:type="paragraph" w:customStyle="1" w:styleId="StyleStyle49pt6">
    <w:name w:val="Style Style4 + 9 pt6"/>
    <w:basedOn w:val="Style4"/>
    <w:link w:val="StyleStyle49pt6Char"/>
    <w:qFormat/>
    <w:rsid w:val="0038018C"/>
    <w:rPr>
      <w:rFonts w:ascii="Georgia" w:hAnsi="Georgia"/>
    </w:rPr>
  </w:style>
  <w:style w:type="character" w:customStyle="1" w:styleId="UnderlineCharCharCharCharChar">
    <w:name w:val="Underline Char Char Char Char Char"/>
    <w:link w:val="UnderlineCharCharCharChar"/>
    <w:locked/>
    <w:rsid w:val="0038018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8018C"/>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38018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8018C"/>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8018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8018C"/>
    <w:rPr>
      <w:rFonts w:ascii="Georgia" w:hAnsi="Georgia"/>
      <w:b/>
      <w:bCs/>
      <w:sz w:val="24"/>
      <w:u w:val="single"/>
    </w:rPr>
  </w:style>
  <w:style w:type="character" w:customStyle="1" w:styleId="DebatenoramlChar">
    <w:name w:val="Debatenoraml Char"/>
    <w:link w:val="Debatenoraml"/>
    <w:locked/>
    <w:rsid w:val="0038018C"/>
    <w:rPr>
      <w:rFonts w:ascii="Times New Roman" w:hAnsi="Times New Roman" w:cs="Times New Roman"/>
    </w:rPr>
  </w:style>
  <w:style w:type="paragraph" w:customStyle="1" w:styleId="Debatenoraml">
    <w:name w:val="Debatenoraml"/>
    <w:basedOn w:val="NoSpacing"/>
    <w:link w:val="DebatenoramlChar"/>
    <w:qFormat/>
    <w:rsid w:val="0038018C"/>
    <w:pPr>
      <w:spacing w:line="240" w:lineRule="auto"/>
    </w:pPr>
    <w:rPr>
      <w:rFonts w:ascii="Times New Roman" w:hAnsi="Times New Roman" w:cs="Times New Roman"/>
    </w:rPr>
  </w:style>
  <w:style w:type="paragraph" w:customStyle="1" w:styleId="SynergyTag">
    <w:name w:val="SynergyTag"/>
    <w:basedOn w:val="Normal"/>
    <w:uiPriority w:val="99"/>
    <w:qFormat/>
    <w:rsid w:val="0038018C"/>
    <w:rPr>
      <w:rFonts w:eastAsia="Calibri"/>
      <w:b/>
    </w:rPr>
  </w:style>
  <w:style w:type="character" w:customStyle="1" w:styleId="QualsChar">
    <w:name w:val="Quals Char"/>
    <w:link w:val="Quals"/>
    <w:locked/>
    <w:rsid w:val="0038018C"/>
    <w:rPr>
      <w:rFonts w:ascii="Georgia" w:eastAsia="Calibri" w:hAnsi="Georgia"/>
      <w:sz w:val="18"/>
    </w:rPr>
  </w:style>
  <w:style w:type="paragraph" w:customStyle="1" w:styleId="Quals">
    <w:name w:val="Quals"/>
    <w:basedOn w:val="Normal"/>
    <w:link w:val="QualsChar"/>
    <w:qFormat/>
    <w:rsid w:val="0038018C"/>
    <w:rPr>
      <w:rFonts w:ascii="Georgia" w:eastAsia="Calibri" w:hAnsi="Georgia" w:cstheme="minorBidi"/>
      <w:sz w:val="18"/>
    </w:rPr>
  </w:style>
  <w:style w:type="paragraph" w:customStyle="1" w:styleId="times">
    <w:name w:val="times"/>
    <w:basedOn w:val="Normal"/>
    <w:uiPriority w:val="99"/>
    <w:qFormat/>
    <w:rsid w:val="0038018C"/>
    <w:pPr>
      <w:spacing w:before="100" w:beforeAutospacing="1" w:after="100" w:afterAutospacing="1"/>
    </w:pPr>
  </w:style>
  <w:style w:type="paragraph" w:customStyle="1" w:styleId="BodyA">
    <w:name w:val="Body A"/>
    <w:uiPriority w:val="99"/>
    <w:qFormat/>
    <w:rsid w:val="0038018C"/>
    <w:rPr>
      <w:rFonts w:ascii="Helvetica" w:eastAsia="ヒラギノ角ゴ Pro W3" w:hAnsi="Helvetica" w:cs="Times New Roman"/>
      <w:color w:val="000000"/>
      <w:szCs w:val="20"/>
    </w:rPr>
  </w:style>
  <w:style w:type="character" w:customStyle="1" w:styleId="StarredChar">
    <w:name w:val="Starred Char"/>
    <w:link w:val="Starred"/>
    <w:locked/>
    <w:rsid w:val="0038018C"/>
    <w:rPr>
      <w:rFonts w:ascii="Georgia" w:eastAsia="Times New Roman" w:hAnsi="Georgia"/>
      <w:b/>
      <w:caps/>
      <w:szCs w:val="28"/>
      <w:u w:val="single"/>
    </w:rPr>
  </w:style>
  <w:style w:type="paragraph" w:customStyle="1" w:styleId="Starred">
    <w:name w:val="Starred"/>
    <w:basedOn w:val="Normal"/>
    <w:link w:val="StarredChar"/>
    <w:qFormat/>
    <w:rsid w:val="0038018C"/>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38018C"/>
    <w:rPr>
      <w:rFonts w:ascii="Georgia" w:eastAsia="Times New Roman" w:hAnsi="Georgia"/>
      <w:b/>
      <w:caps/>
      <w:szCs w:val="28"/>
      <w:u w:val="single"/>
    </w:rPr>
  </w:style>
  <w:style w:type="paragraph" w:customStyle="1" w:styleId="NotStarred">
    <w:name w:val="NotStarred"/>
    <w:basedOn w:val="Normal"/>
    <w:link w:val="NotStarredChar"/>
    <w:qFormat/>
    <w:rsid w:val="0038018C"/>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38018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8018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8018C"/>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38018C"/>
    <w:rPr>
      <w:rFonts w:ascii="Georgia" w:eastAsia="Calibri" w:hAnsi="Georgia"/>
      <w:b/>
    </w:rPr>
  </w:style>
  <w:style w:type="paragraph" w:customStyle="1" w:styleId="H4Tag">
    <w:name w:val="H4 (Tag)"/>
    <w:basedOn w:val="Normal"/>
    <w:link w:val="H4TagChar1"/>
    <w:qFormat/>
    <w:rsid w:val="0038018C"/>
    <w:rPr>
      <w:rFonts w:ascii="Georgia" w:eastAsia="Calibri" w:hAnsi="Georgia" w:cstheme="minorBidi"/>
      <w:b/>
      <w:sz w:val="24"/>
    </w:rPr>
  </w:style>
  <w:style w:type="paragraph" w:customStyle="1" w:styleId="CM25">
    <w:name w:val="CM25"/>
    <w:basedOn w:val="Default"/>
    <w:next w:val="Default"/>
    <w:uiPriority w:val="99"/>
    <w:qFormat/>
    <w:rsid w:val="0038018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8018C"/>
    <w:rPr>
      <w:rFonts w:ascii="Georgia" w:hAnsi="Georgia"/>
      <w:b/>
    </w:rPr>
  </w:style>
  <w:style w:type="paragraph" w:customStyle="1" w:styleId="Debate-CardTagandCite-F6">
    <w:name w:val="Debate- Card Tag and Cite- F6"/>
    <w:basedOn w:val="Normal"/>
    <w:link w:val="Debate-CardTagandCite-F6Char"/>
    <w:qFormat/>
    <w:rsid w:val="0038018C"/>
    <w:pPr>
      <w:contextualSpacing/>
    </w:pPr>
    <w:rPr>
      <w:rFonts w:ascii="Georgia" w:hAnsi="Georgia" w:cstheme="minorBidi"/>
      <w:b/>
      <w:sz w:val="24"/>
    </w:rPr>
  </w:style>
  <w:style w:type="character" w:customStyle="1" w:styleId="CardtextChar4">
    <w:name w:val="Card text Char"/>
    <w:link w:val="Cardtext3"/>
    <w:locked/>
    <w:rsid w:val="0038018C"/>
    <w:rPr>
      <w:rFonts w:ascii="Arial Narrow" w:hAnsi="Arial Narrow"/>
      <w:u w:val="single"/>
    </w:rPr>
  </w:style>
  <w:style w:type="paragraph" w:customStyle="1" w:styleId="Cardtext3">
    <w:name w:val="Card text"/>
    <w:link w:val="CardtextChar4"/>
    <w:qFormat/>
    <w:rsid w:val="0038018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38018C"/>
    <w:rPr>
      <w:rFonts w:ascii="Georgia" w:eastAsia="Times New Roman" w:hAnsi="Georgia"/>
      <w:b/>
      <w:szCs w:val="28"/>
      <w:u w:val="single"/>
    </w:rPr>
  </w:style>
  <w:style w:type="paragraph" w:customStyle="1" w:styleId="NewHeading2">
    <w:name w:val="NewHeading2"/>
    <w:basedOn w:val="Normal"/>
    <w:link w:val="NewHeading2Char"/>
    <w:qFormat/>
    <w:rsid w:val="0038018C"/>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38018C"/>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38018C"/>
    <w:rPr>
      <w:rFonts w:eastAsia="Calibri"/>
    </w:rPr>
  </w:style>
  <w:style w:type="paragraph" w:customStyle="1" w:styleId="TagLine">
    <w:name w:val="Tag Line"/>
    <w:basedOn w:val="Normal"/>
    <w:next w:val="FullText"/>
    <w:uiPriority w:val="99"/>
    <w:qFormat/>
    <w:rsid w:val="0038018C"/>
    <w:rPr>
      <w:rFonts w:ascii="Arial Narrow" w:hAnsi="Arial Narrow"/>
      <w:b/>
      <w:sz w:val="28"/>
    </w:rPr>
  </w:style>
  <w:style w:type="paragraph" w:customStyle="1" w:styleId="Card6pt">
    <w:name w:val="Card 6pt"/>
    <w:basedOn w:val="Normal"/>
    <w:uiPriority w:val="99"/>
    <w:qFormat/>
    <w:rsid w:val="0038018C"/>
    <w:pPr>
      <w:ind w:left="288" w:right="288"/>
    </w:pPr>
    <w:rPr>
      <w:rFonts w:ascii="Georgia" w:eastAsia="Calibri" w:hAnsi="Georgia"/>
      <w:color w:val="000000"/>
      <w:sz w:val="12"/>
      <w:szCs w:val="20"/>
    </w:rPr>
  </w:style>
  <w:style w:type="character" w:customStyle="1" w:styleId="FullCiteChar">
    <w:name w:val="Full Cite Char"/>
    <w:link w:val="FullCite"/>
    <w:locked/>
    <w:rsid w:val="0038018C"/>
    <w:rPr>
      <w:rFonts w:ascii="Garamond" w:eastAsia="Calibri" w:hAnsi="Garamond"/>
    </w:rPr>
  </w:style>
  <w:style w:type="paragraph" w:customStyle="1" w:styleId="FullCite">
    <w:name w:val="Full Cite"/>
    <w:basedOn w:val="Normal"/>
    <w:next w:val="Normal"/>
    <w:link w:val="FullCiteChar"/>
    <w:qFormat/>
    <w:rsid w:val="0038018C"/>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38018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8018C"/>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38018C"/>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38018C"/>
    <w:rPr>
      <w:rFonts w:ascii="Century Gothic" w:hAnsi="Century Gothic"/>
    </w:rPr>
  </w:style>
  <w:style w:type="character" w:customStyle="1" w:styleId="StylecardThickunderlineChar">
    <w:name w:val="Style card + Thick underline Char"/>
    <w:link w:val="StylecardThickunderline"/>
    <w:locked/>
    <w:rsid w:val="0038018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8018C"/>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38018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8018C"/>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38018C"/>
    <w:pPr>
      <w:spacing w:after="200" w:line="276" w:lineRule="auto"/>
    </w:pPr>
    <w:rPr>
      <w:rFonts w:eastAsia="Calibri"/>
      <w:color w:val="auto"/>
      <w:sz w:val="22"/>
    </w:rPr>
  </w:style>
  <w:style w:type="paragraph" w:customStyle="1" w:styleId="font-null">
    <w:name w:val="font-null"/>
    <w:basedOn w:val="Normal"/>
    <w:uiPriority w:val="99"/>
    <w:qFormat/>
    <w:rsid w:val="0038018C"/>
    <w:pPr>
      <w:spacing w:before="100" w:beforeAutospacing="1" w:after="100" w:afterAutospacing="1"/>
    </w:pPr>
  </w:style>
  <w:style w:type="paragraph" w:customStyle="1" w:styleId="rteindent1">
    <w:name w:val="rteindent1"/>
    <w:basedOn w:val="Normal"/>
    <w:uiPriority w:val="99"/>
    <w:qFormat/>
    <w:rsid w:val="0038018C"/>
    <w:pPr>
      <w:spacing w:before="100" w:beforeAutospacing="1" w:after="100" w:afterAutospacing="1"/>
    </w:pPr>
  </w:style>
  <w:style w:type="paragraph" w:customStyle="1" w:styleId="Pa12">
    <w:name w:val="Pa12"/>
    <w:basedOn w:val="Default"/>
    <w:next w:val="Default"/>
    <w:uiPriority w:val="99"/>
    <w:qFormat/>
    <w:rsid w:val="0038018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38018C"/>
    <w:pPr>
      <w:spacing w:before="100" w:beforeAutospacing="1" w:after="100" w:afterAutospacing="1"/>
    </w:pPr>
  </w:style>
  <w:style w:type="paragraph" w:customStyle="1" w:styleId="featuretitle">
    <w:name w:val="feature_title"/>
    <w:basedOn w:val="Normal"/>
    <w:uiPriority w:val="99"/>
    <w:qFormat/>
    <w:rsid w:val="0038018C"/>
    <w:pPr>
      <w:spacing w:before="100" w:beforeAutospacing="1" w:after="100" w:afterAutospacing="1"/>
    </w:pPr>
  </w:style>
  <w:style w:type="paragraph" w:customStyle="1" w:styleId="translatedivgrey-image">
    <w:name w:val="translatedivgrey-image"/>
    <w:basedOn w:val="Normal"/>
    <w:uiPriority w:val="99"/>
    <w:qFormat/>
    <w:rsid w:val="0038018C"/>
    <w:pPr>
      <w:spacing w:before="100" w:beforeAutospacing="1" w:after="100" w:afterAutospacing="1"/>
    </w:pPr>
  </w:style>
  <w:style w:type="paragraph" w:customStyle="1" w:styleId="translatedivblue-image">
    <w:name w:val="translatedivblue-image"/>
    <w:basedOn w:val="Normal"/>
    <w:uiPriority w:val="99"/>
    <w:qFormat/>
    <w:rsid w:val="0038018C"/>
    <w:pPr>
      <w:spacing w:before="100" w:beforeAutospacing="1" w:after="100" w:afterAutospacing="1"/>
    </w:pPr>
  </w:style>
  <w:style w:type="paragraph" w:customStyle="1" w:styleId="class">
    <w:name w:val="class"/>
    <w:basedOn w:val="Normal"/>
    <w:uiPriority w:val="99"/>
    <w:qFormat/>
    <w:rsid w:val="0038018C"/>
    <w:pPr>
      <w:spacing w:before="100" w:beforeAutospacing="1" w:after="100" w:afterAutospacing="1"/>
    </w:pPr>
  </w:style>
  <w:style w:type="character" w:customStyle="1" w:styleId="blocktitleChar0">
    <w:name w:val="block title Char"/>
    <w:link w:val="blocktitle0"/>
    <w:locked/>
    <w:rsid w:val="0038018C"/>
    <w:rPr>
      <w:rFonts w:ascii="Calibri" w:eastAsia="Calibri" w:hAnsi="Calibri" w:cs="Calibri"/>
      <w:b/>
      <w:caps/>
      <w:sz w:val="28"/>
      <w:szCs w:val="28"/>
      <w:lang w:val="es-ES"/>
    </w:rPr>
  </w:style>
  <w:style w:type="paragraph" w:customStyle="1" w:styleId="Pa6">
    <w:name w:val="Pa6"/>
    <w:basedOn w:val="Normal"/>
    <w:next w:val="Normal"/>
    <w:uiPriority w:val="99"/>
    <w:qFormat/>
    <w:rsid w:val="0038018C"/>
    <w:pPr>
      <w:autoSpaceDE w:val="0"/>
      <w:autoSpaceDN w:val="0"/>
      <w:adjustRightInd w:val="0"/>
      <w:spacing w:line="221" w:lineRule="atLeast"/>
    </w:pPr>
  </w:style>
  <w:style w:type="paragraph" w:customStyle="1" w:styleId="Pa4">
    <w:name w:val="Pa4"/>
    <w:basedOn w:val="Normal"/>
    <w:next w:val="Normal"/>
    <w:uiPriority w:val="99"/>
    <w:qFormat/>
    <w:rsid w:val="0038018C"/>
    <w:pPr>
      <w:autoSpaceDE w:val="0"/>
      <w:autoSpaceDN w:val="0"/>
      <w:adjustRightInd w:val="0"/>
      <w:spacing w:line="181" w:lineRule="atLeast"/>
    </w:pPr>
  </w:style>
  <w:style w:type="paragraph" w:customStyle="1" w:styleId="Pa5">
    <w:name w:val="Pa5"/>
    <w:basedOn w:val="Normal"/>
    <w:next w:val="Normal"/>
    <w:uiPriority w:val="99"/>
    <w:qFormat/>
    <w:rsid w:val="0038018C"/>
    <w:pPr>
      <w:autoSpaceDE w:val="0"/>
      <w:autoSpaceDN w:val="0"/>
      <w:adjustRightInd w:val="0"/>
      <w:spacing w:line="321" w:lineRule="atLeast"/>
    </w:pPr>
  </w:style>
  <w:style w:type="paragraph" w:customStyle="1" w:styleId="attribution">
    <w:name w:val="attribution"/>
    <w:basedOn w:val="Normal"/>
    <w:uiPriority w:val="99"/>
    <w:qFormat/>
    <w:rsid w:val="0038018C"/>
    <w:pPr>
      <w:spacing w:before="100" w:beforeAutospacing="1" w:after="100" w:afterAutospacing="1"/>
    </w:pPr>
  </w:style>
  <w:style w:type="paragraph" w:customStyle="1" w:styleId="text-textbodyhoustontexttext-dateline">
    <w:name w:val="text-textbody houstontext text-dateline"/>
    <w:basedOn w:val="Normal"/>
    <w:uiPriority w:val="99"/>
    <w:qFormat/>
    <w:rsid w:val="0038018C"/>
    <w:pPr>
      <w:spacing w:before="100" w:beforeAutospacing="1" w:after="100" w:afterAutospacing="1"/>
    </w:pPr>
  </w:style>
  <w:style w:type="paragraph" w:customStyle="1" w:styleId="text-textbodyhoustontext">
    <w:name w:val="text-textbody houstontext"/>
    <w:basedOn w:val="Normal"/>
    <w:uiPriority w:val="99"/>
    <w:qFormat/>
    <w:rsid w:val="0038018C"/>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38018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8018C"/>
    <w:rPr>
      <w:rFonts w:ascii="Georgia" w:eastAsia="SimSun" w:hAnsi="Georgia" w:cstheme="minorBidi"/>
      <w:b/>
      <w:bCs/>
      <w:sz w:val="24"/>
    </w:rPr>
  </w:style>
  <w:style w:type="paragraph" w:customStyle="1" w:styleId="summary">
    <w:name w:val="summary"/>
    <w:basedOn w:val="Normal"/>
    <w:uiPriority w:val="99"/>
    <w:qFormat/>
    <w:rsid w:val="0038018C"/>
    <w:pPr>
      <w:spacing w:before="100" w:beforeAutospacing="1" w:after="100" w:afterAutospacing="1"/>
    </w:pPr>
  </w:style>
  <w:style w:type="paragraph" w:customStyle="1" w:styleId="Caption2">
    <w:name w:val="Caption2"/>
    <w:basedOn w:val="Normal"/>
    <w:uiPriority w:val="99"/>
    <w:qFormat/>
    <w:rsid w:val="0038018C"/>
    <w:pPr>
      <w:spacing w:before="100" w:beforeAutospacing="1" w:after="100" w:afterAutospacing="1"/>
    </w:pPr>
  </w:style>
  <w:style w:type="character" w:customStyle="1" w:styleId="MTDisplayEquationChar">
    <w:name w:val="MTDisplayEquation Char"/>
    <w:link w:val="MTDisplayEquation"/>
    <w:locked/>
    <w:rsid w:val="0038018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8018C"/>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38018C"/>
    <w:pPr>
      <w:jc w:val="center"/>
    </w:pPr>
    <w:rPr>
      <w:rFonts w:ascii="Book Antiqua" w:hAnsi="Book Antiqua"/>
      <w:b/>
      <w:sz w:val="28"/>
    </w:rPr>
  </w:style>
  <w:style w:type="paragraph" w:customStyle="1" w:styleId="Little">
    <w:name w:val="Little"/>
    <w:basedOn w:val="Normal"/>
    <w:next w:val="Normal"/>
    <w:link w:val="LittleChar"/>
    <w:uiPriority w:val="99"/>
    <w:qFormat/>
    <w:rsid w:val="0038018C"/>
    <w:pPr>
      <w:ind w:left="288"/>
    </w:pPr>
    <w:rPr>
      <w:rFonts w:ascii="Garamond" w:hAnsi="Garamond"/>
    </w:rPr>
  </w:style>
  <w:style w:type="paragraph" w:customStyle="1" w:styleId="AAAcard">
    <w:name w:val="AAAcard"/>
    <w:basedOn w:val="Normal"/>
    <w:uiPriority w:val="99"/>
    <w:qFormat/>
    <w:rsid w:val="0038018C"/>
    <w:pPr>
      <w:ind w:left="288" w:right="288"/>
    </w:pPr>
  </w:style>
  <w:style w:type="paragraph" w:customStyle="1" w:styleId="Caption3">
    <w:name w:val="Caption3"/>
    <w:basedOn w:val="Normal"/>
    <w:uiPriority w:val="99"/>
    <w:qFormat/>
    <w:rsid w:val="0038018C"/>
    <w:pPr>
      <w:spacing w:before="100" w:beforeAutospacing="1" w:after="100" w:afterAutospacing="1"/>
    </w:pPr>
  </w:style>
  <w:style w:type="paragraph" w:customStyle="1" w:styleId="body-12-5">
    <w:name w:val="body-12-5"/>
    <w:basedOn w:val="Normal"/>
    <w:uiPriority w:val="99"/>
    <w:qFormat/>
    <w:rsid w:val="0038018C"/>
    <w:pPr>
      <w:spacing w:before="100" w:beforeAutospacing="1" w:after="100" w:afterAutospacing="1"/>
    </w:pPr>
  </w:style>
  <w:style w:type="paragraph" w:customStyle="1" w:styleId="infuse">
    <w:name w:val="infuse"/>
    <w:basedOn w:val="Normal"/>
    <w:uiPriority w:val="99"/>
    <w:qFormat/>
    <w:rsid w:val="0038018C"/>
    <w:pPr>
      <w:spacing w:before="100" w:beforeAutospacing="1" w:after="100" w:afterAutospacing="1"/>
    </w:pPr>
  </w:style>
  <w:style w:type="paragraph" w:customStyle="1" w:styleId="fontreg">
    <w:name w:val="font_reg"/>
    <w:basedOn w:val="Normal"/>
    <w:uiPriority w:val="99"/>
    <w:qFormat/>
    <w:rsid w:val="0038018C"/>
    <w:pPr>
      <w:spacing w:before="100" w:beforeAutospacing="1" w:after="100" w:afterAutospacing="1"/>
    </w:pPr>
  </w:style>
  <w:style w:type="paragraph" w:customStyle="1" w:styleId="CITEF3">
    <w:name w:val="CITE F3"/>
    <w:uiPriority w:val="99"/>
    <w:qFormat/>
    <w:rsid w:val="0038018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38018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8018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8018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8018C"/>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38018C"/>
    <w:pPr>
      <w:ind w:left="144"/>
    </w:pPr>
    <w:rPr>
      <w:rFonts w:ascii="Cambria" w:eastAsia="Calibri" w:hAnsi="Cambria"/>
    </w:rPr>
  </w:style>
  <w:style w:type="paragraph" w:customStyle="1" w:styleId="FreeFormA">
    <w:name w:val="Free Form A"/>
    <w:autoRedefine/>
    <w:uiPriority w:val="99"/>
    <w:qFormat/>
    <w:rsid w:val="0038018C"/>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38018C"/>
    <w:pPr>
      <w:spacing w:before="100" w:beforeAutospacing="1" w:after="100" w:afterAutospacing="1"/>
    </w:pPr>
  </w:style>
  <w:style w:type="character" w:customStyle="1" w:styleId="ReallyfuckingsmallChar">
    <w:name w:val="Really fucking small Char"/>
    <w:link w:val="Reallyfuckingsmall"/>
    <w:locked/>
    <w:rsid w:val="0038018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8018C"/>
    <w:rPr>
      <w:rFonts w:ascii="Times New Roman" w:eastAsia="Times New Roman" w:hAnsi="Times New Roman" w:cs="Times New Roman"/>
      <w:sz w:val="10"/>
    </w:rPr>
  </w:style>
  <w:style w:type="paragraph" w:customStyle="1" w:styleId="subheader">
    <w:name w:val="subheader"/>
    <w:basedOn w:val="Normal"/>
    <w:uiPriority w:val="99"/>
    <w:qFormat/>
    <w:rsid w:val="0038018C"/>
    <w:pPr>
      <w:spacing w:before="100" w:beforeAutospacing="1" w:after="100" w:afterAutospacing="1"/>
    </w:pPr>
  </w:style>
  <w:style w:type="paragraph" w:customStyle="1" w:styleId="firstletter">
    <w:name w:val="firstletter"/>
    <w:basedOn w:val="Normal"/>
    <w:uiPriority w:val="99"/>
    <w:qFormat/>
    <w:rsid w:val="0038018C"/>
    <w:pPr>
      <w:spacing w:before="100" w:beforeAutospacing="1" w:after="100" w:afterAutospacing="1"/>
    </w:pPr>
  </w:style>
  <w:style w:type="paragraph" w:customStyle="1" w:styleId="more">
    <w:name w:val="more"/>
    <w:basedOn w:val="Normal"/>
    <w:uiPriority w:val="99"/>
    <w:qFormat/>
    <w:rsid w:val="0038018C"/>
    <w:pPr>
      <w:spacing w:before="100" w:beforeAutospacing="1" w:after="100" w:afterAutospacing="1"/>
    </w:pPr>
  </w:style>
  <w:style w:type="paragraph" w:customStyle="1" w:styleId="story">
    <w:name w:val="story"/>
    <w:basedOn w:val="Normal"/>
    <w:uiPriority w:val="99"/>
    <w:qFormat/>
    <w:rsid w:val="0038018C"/>
    <w:pPr>
      <w:spacing w:before="100" w:beforeAutospacing="1" w:after="100" w:afterAutospacing="1"/>
    </w:pPr>
  </w:style>
  <w:style w:type="paragraph" w:customStyle="1" w:styleId="H1numbered">
    <w:name w:val="H1 numbered"/>
    <w:basedOn w:val="Normal"/>
    <w:uiPriority w:val="99"/>
    <w:qFormat/>
    <w:rsid w:val="0038018C"/>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38018C"/>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38018C"/>
    <w:pPr>
      <w:spacing w:before="100" w:beforeAutospacing="1" w:after="100" w:afterAutospacing="1"/>
    </w:pPr>
  </w:style>
  <w:style w:type="paragraph" w:customStyle="1" w:styleId="image-caption">
    <w:name w:val="image-caption"/>
    <w:basedOn w:val="Normal"/>
    <w:uiPriority w:val="99"/>
    <w:qFormat/>
    <w:rsid w:val="0038018C"/>
    <w:pPr>
      <w:spacing w:before="100" w:beforeAutospacing="1" w:after="100" w:afterAutospacing="1"/>
    </w:pPr>
  </w:style>
  <w:style w:type="paragraph" w:customStyle="1" w:styleId="imagecontain">
    <w:name w:val="imagecontain"/>
    <w:basedOn w:val="Normal"/>
    <w:uiPriority w:val="99"/>
    <w:qFormat/>
    <w:rsid w:val="0038018C"/>
    <w:pPr>
      <w:spacing w:before="100" w:beforeAutospacing="1" w:after="100" w:afterAutospacing="1"/>
    </w:pPr>
  </w:style>
  <w:style w:type="paragraph" w:customStyle="1" w:styleId="CM62">
    <w:name w:val="CM62"/>
    <w:basedOn w:val="Normal"/>
    <w:next w:val="Normal"/>
    <w:uiPriority w:val="99"/>
    <w:qFormat/>
    <w:rsid w:val="0038018C"/>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38018C"/>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38018C"/>
    <w:pPr>
      <w:widowControl w:val="0"/>
      <w:spacing w:after="63"/>
    </w:pPr>
    <w:rPr>
      <w:rFonts w:ascii="Arial" w:hAnsi="Arial"/>
      <w:color w:val="auto"/>
    </w:rPr>
  </w:style>
  <w:style w:type="paragraph" w:customStyle="1" w:styleId="CM35">
    <w:name w:val="CM35"/>
    <w:basedOn w:val="Default"/>
    <w:next w:val="Default"/>
    <w:uiPriority w:val="99"/>
    <w:qFormat/>
    <w:rsid w:val="0038018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8018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8018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8018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8018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8018C"/>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38018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8018C"/>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38018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8018C"/>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8018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8018C"/>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38018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8018C"/>
    <w:rPr>
      <w:rFonts w:ascii="Georgia" w:eastAsia="Times New Roman" w:hAnsi="Georgia" w:cstheme="minorBidi"/>
      <w:sz w:val="24"/>
      <w:lang w:val="x-none" w:eastAsia="x-none"/>
    </w:rPr>
  </w:style>
  <w:style w:type="character" w:customStyle="1" w:styleId="NormalFontChar">
    <w:name w:val="Normal Font Char"/>
    <w:link w:val="NormalFont"/>
    <w:locked/>
    <w:rsid w:val="0038018C"/>
    <w:rPr>
      <w:rFonts w:ascii="Times New Roman" w:eastAsia="Times New Roman" w:hAnsi="Times New Roman" w:cs="Times New Roman"/>
      <w:sz w:val="20"/>
      <w:szCs w:val="20"/>
    </w:rPr>
  </w:style>
  <w:style w:type="paragraph" w:customStyle="1" w:styleId="NormalFont">
    <w:name w:val="Normal Font"/>
    <w:link w:val="NormalFontChar"/>
    <w:qFormat/>
    <w:rsid w:val="0038018C"/>
    <w:rPr>
      <w:rFonts w:ascii="Times New Roman" w:eastAsia="Times New Roman" w:hAnsi="Times New Roman" w:cs="Times New Roman"/>
      <w:sz w:val="20"/>
      <w:szCs w:val="20"/>
    </w:rPr>
  </w:style>
  <w:style w:type="paragraph" w:customStyle="1" w:styleId="StyleSmall11pt">
    <w:name w:val="Style Small + 11 pt"/>
    <w:uiPriority w:val="99"/>
    <w:qFormat/>
    <w:rsid w:val="0038018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38018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8018C"/>
    <w:rPr>
      <w:u w:val="single"/>
      <w:lang w:val="x-none" w:eastAsia="x-none"/>
    </w:rPr>
  </w:style>
  <w:style w:type="character" w:customStyle="1" w:styleId="StyleNormalFont11ptBoldUnderlineChar">
    <w:name w:val="Style Normal Font + 11 pt Bold Underline Char"/>
    <w:link w:val="StyleNormalFont11ptBoldUnderline"/>
    <w:locked/>
    <w:rsid w:val="0038018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8018C"/>
    <w:rPr>
      <w:b/>
      <w:bCs/>
      <w:u w:val="single"/>
      <w:lang w:val="x-none" w:eastAsia="x-none"/>
    </w:rPr>
  </w:style>
  <w:style w:type="paragraph" w:customStyle="1" w:styleId="Smallfont0">
    <w:name w:val="Smallfont"/>
    <w:basedOn w:val="Normal"/>
    <w:uiPriority w:val="99"/>
    <w:qFormat/>
    <w:rsid w:val="0038018C"/>
    <w:rPr>
      <w:sz w:val="15"/>
    </w:rPr>
  </w:style>
  <w:style w:type="paragraph" w:customStyle="1" w:styleId="formatvorlage2">
    <w:name w:val="formatvorlage2"/>
    <w:basedOn w:val="Normal"/>
    <w:uiPriority w:val="99"/>
    <w:qFormat/>
    <w:rsid w:val="0038018C"/>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38018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8018C"/>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38018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8018C"/>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38018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8018C"/>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38018C"/>
    <w:pPr>
      <w:spacing w:before="100" w:beforeAutospacing="1" w:after="100" w:afterAutospacing="1"/>
    </w:pPr>
  </w:style>
  <w:style w:type="paragraph" w:customStyle="1" w:styleId="i1">
    <w:name w:val="i1"/>
    <w:basedOn w:val="Normal"/>
    <w:uiPriority w:val="99"/>
    <w:qFormat/>
    <w:rsid w:val="0038018C"/>
    <w:pPr>
      <w:spacing w:before="100" w:beforeAutospacing="1" w:after="100" w:afterAutospacing="1"/>
    </w:pPr>
  </w:style>
  <w:style w:type="paragraph" w:customStyle="1" w:styleId="question">
    <w:name w:val="question"/>
    <w:basedOn w:val="Normal"/>
    <w:uiPriority w:val="99"/>
    <w:qFormat/>
    <w:rsid w:val="0038018C"/>
    <w:pPr>
      <w:spacing w:before="100" w:beforeAutospacing="1" w:after="100" w:afterAutospacing="1"/>
    </w:pPr>
  </w:style>
  <w:style w:type="paragraph" w:customStyle="1" w:styleId="bodycopy">
    <w:name w:val="bodycopy"/>
    <w:basedOn w:val="Normal"/>
    <w:uiPriority w:val="99"/>
    <w:qFormat/>
    <w:rsid w:val="0038018C"/>
    <w:pPr>
      <w:spacing w:before="100" w:beforeAutospacing="1" w:after="100" w:afterAutospacing="1"/>
    </w:pPr>
  </w:style>
  <w:style w:type="paragraph" w:customStyle="1" w:styleId="Fifth">
    <w:name w:val="Fifth"/>
    <w:basedOn w:val="Normal"/>
    <w:link w:val="FifthChar"/>
    <w:uiPriority w:val="99"/>
    <w:qFormat/>
    <w:rsid w:val="0038018C"/>
    <w:rPr>
      <w:rFonts w:eastAsia="Calibri"/>
    </w:rPr>
  </w:style>
  <w:style w:type="paragraph" w:customStyle="1" w:styleId="NoteLevel22">
    <w:name w:val="Note Level 22"/>
    <w:basedOn w:val="Normal"/>
    <w:next w:val="Normal"/>
    <w:uiPriority w:val="99"/>
    <w:qFormat/>
    <w:rsid w:val="0038018C"/>
    <w:pPr>
      <w:keepNext/>
      <w:ind w:left="288" w:right="288"/>
    </w:pPr>
    <w:rPr>
      <w:rFonts w:ascii="Georgia" w:eastAsia="MS Gothic" w:hAnsi="Georgia"/>
      <w:szCs w:val="20"/>
    </w:rPr>
  </w:style>
  <w:style w:type="paragraph" w:customStyle="1" w:styleId="wp-caption-text">
    <w:name w:val="wp-caption-text"/>
    <w:basedOn w:val="Normal"/>
    <w:qFormat/>
    <w:rsid w:val="0038018C"/>
    <w:pPr>
      <w:spacing w:before="100" w:beforeAutospacing="1" w:after="100" w:afterAutospacing="1"/>
    </w:pPr>
  </w:style>
  <w:style w:type="paragraph" w:customStyle="1" w:styleId="svarticle">
    <w:name w:val="svarticle"/>
    <w:basedOn w:val="Normal"/>
    <w:uiPriority w:val="99"/>
    <w:qFormat/>
    <w:rsid w:val="0038018C"/>
    <w:pPr>
      <w:spacing w:before="100" w:beforeAutospacing="1" w:after="100" w:afterAutospacing="1"/>
    </w:pPr>
  </w:style>
  <w:style w:type="paragraph" w:customStyle="1" w:styleId="canvas-atom">
    <w:name w:val="canvas-atom"/>
    <w:basedOn w:val="Normal"/>
    <w:uiPriority w:val="99"/>
    <w:qFormat/>
    <w:rsid w:val="0038018C"/>
    <w:pPr>
      <w:spacing w:before="100" w:beforeAutospacing="1" w:after="100" w:afterAutospacing="1"/>
    </w:pPr>
  </w:style>
  <w:style w:type="paragraph" w:customStyle="1" w:styleId="tweet-text">
    <w:name w:val="tweet-text"/>
    <w:basedOn w:val="Normal"/>
    <w:uiPriority w:val="99"/>
    <w:qFormat/>
    <w:rsid w:val="0038018C"/>
    <w:pPr>
      <w:spacing w:before="100" w:beforeAutospacing="1" w:after="100" w:afterAutospacing="1"/>
    </w:pPr>
  </w:style>
  <w:style w:type="paragraph" w:customStyle="1" w:styleId="description">
    <w:name w:val="description"/>
    <w:basedOn w:val="Normal"/>
    <w:uiPriority w:val="99"/>
    <w:qFormat/>
    <w:rsid w:val="0038018C"/>
    <w:pPr>
      <w:spacing w:before="100" w:beforeAutospacing="1" w:after="100" w:afterAutospacing="1"/>
    </w:pPr>
  </w:style>
  <w:style w:type="paragraph" w:customStyle="1" w:styleId="graf">
    <w:name w:val="graf"/>
    <w:basedOn w:val="Normal"/>
    <w:uiPriority w:val="99"/>
    <w:qFormat/>
    <w:rsid w:val="0038018C"/>
    <w:pPr>
      <w:spacing w:before="100" w:beforeAutospacing="1" w:after="100" w:afterAutospacing="1"/>
    </w:pPr>
  </w:style>
  <w:style w:type="paragraph" w:customStyle="1" w:styleId="column">
    <w:name w:val="column"/>
    <w:basedOn w:val="Normal"/>
    <w:uiPriority w:val="99"/>
    <w:qFormat/>
    <w:rsid w:val="0038018C"/>
    <w:pPr>
      <w:spacing w:before="100" w:beforeAutospacing="1" w:after="100" w:afterAutospacing="1"/>
    </w:pPr>
  </w:style>
  <w:style w:type="paragraph" w:customStyle="1" w:styleId="recirc-container">
    <w:name w:val="recirc-container"/>
    <w:basedOn w:val="Normal"/>
    <w:uiPriority w:val="99"/>
    <w:qFormat/>
    <w:rsid w:val="0038018C"/>
    <w:pPr>
      <w:spacing w:before="100" w:beforeAutospacing="1" w:after="100" w:afterAutospacing="1"/>
    </w:pPr>
  </w:style>
  <w:style w:type="paragraph" w:customStyle="1" w:styleId="selectionshareable">
    <w:name w:val="selectionshareable"/>
    <w:basedOn w:val="Normal"/>
    <w:uiPriority w:val="99"/>
    <w:qFormat/>
    <w:rsid w:val="0038018C"/>
    <w:pPr>
      <w:spacing w:before="100" w:beforeAutospacing="1" w:after="100" w:afterAutospacing="1"/>
    </w:pPr>
  </w:style>
  <w:style w:type="paragraph" w:customStyle="1" w:styleId="interstitial-link">
    <w:name w:val="interstitial-link"/>
    <w:basedOn w:val="Normal"/>
    <w:uiPriority w:val="99"/>
    <w:qFormat/>
    <w:rsid w:val="0038018C"/>
    <w:pPr>
      <w:spacing w:before="100" w:beforeAutospacing="1" w:after="100" w:afterAutospacing="1"/>
    </w:pPr>
  </w:style>
  <w:style w:type="paragraph" w:customStyle="1" w:styleId="see-also">
    <w:name w:val="see-also"/>
    <w:basedOn w:val="Normal"/>
    <w:uiPriority w:val="99"/>
    <w:qFormat/>
    <w:rsid w:val="0038018C"/>
    <w:pPr>
      <w:spacing w:before="100" w:beforeAutospacing="1" w:after="100" w:afterAutospacing="1"/>
    </w:pPr>
  </w:style>
  <w:style w:type="character" w:styleId="SubtleEmphasis">
    <w:name w:val="Subtle Emphasis"/>
    <w:uiPriority w:val="19"/>
    <w:qFormat/>
    <w:rsid w:val="0038018C"/>
    <w:rPr>
      <w:rFonts w:ascii="Georgia" w:hAnsi="Georgia" w:hint="default"/>
      <w:i/>
      <w:iCs/>
      <w:color w:val="808080"/>
    </w:rPr>
  </w:style>
  <w:style w:type="character" w:customStyle="1" w:styleId="cardchar00">
    <w:name w:val="cardchar0"/>
    <w:basedOn w:val="DefaultParagraphFont"/>
    <w:rsid w:val="0038018C"/>
  </w:style>
  <w:style w:type="character" w:customStyle="1" w:styleId="UnderlineNon-bold">
    <w:name w:val="Underline Non - bold"/>
    <w:rsid w:val="0038018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8018C"/>
  </w:style>
  <w:style w:type="character" w:customStyle="1" w:styleId="StyleHeading4UnderlinedsmalltextGaramondChar">
    <w:name w:val="Style Heading 4Underlinedsmall text + Garamond Char"/>
    <w:link w:val="StyleHeading4UnderlinedsmalltextGaramond"/>
    <w:locked/>
    <w:rsid w:val="0038018C"/>
    <w:rPr>
      <w:rFonts w:ascii="Calibri" w:hAnsi="Calibri" w:cs="Calibri"/>
      <w:sz w:val="22"/>
    </w:rPr>
  </w:style>
  <w:style w:type="character" w:customStyle="1" w:styleId="Heading5Char2">
    <w:name w:val="Heading 5 Char2"/>
    <w:rsid w:val="0038018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38018C"/>
    <w:rPr>
      <w:rFonts w:ascii="Arial" w:hAnsi="Arial" w:cs="Arial"/>
      <w:vanish/>
      <w:sz w:val="16"/>
      <w:szCs w:val="16"/>
    </w:rPr>
  </w:style>
  <w:style w:type="paragraph" w:styleId="z-TopofForm">
    <w:name w:val="HTML Top of Form"/>
    <w:basedOn w:val="Normal"/>
    <w:next w:val="Normal"/>
    <w:link w:val="z-TopofFormChar"/>
    <w:hidden/>
    <w:uiPriority w:val="99"/>
    <w:unhideWhenUsed/>
    <w:rsid w:val="0038018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38018C"/>
    <w:rPr>
      <w:rFonts w:ascii="Arial" w:hAnsi="Arial" w:cs="Arial"/>
      <w:vanish/>
      <w:sz w:val="16"/>
      <w:szCs w:val="16"/>
    </w:rPr>
  </w:style>
  <w:style w:type="character" w:customStyle="1" w:styleId="z-BottomofFormChar">
    <w:name w:val="z-Bottom of Form Char"/>
    <w:basedOn w:val="DefaultParagraphFont"/>
    <w:link w:val="z-BottomofForm"/>
    <w:uiPriority w:val="99"/>
    <w:rsid w:val="0038018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8018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38018C"/>
    <w:rPr>
      <w:rFonts w:ascii="Arial" w:hAnsi="Arial" w:cs="Arial"/>
      <w:vanish/>
      <w:sz w:val="16"/>
      <w:szCs w:val="16"/>
    </w:rPr>
  </w:style>
  <w:style w:type="character" w:customStyle="1" w:styleId="Style2CharChar">
    <w:name w:val="Style2 Char Char"/>
    <w:rsid w:val="0038018C"/>
    <w:rPr>
      <w:u w:val="thick"/>
      <w:lang w:val="en-US" w:eastAsia="en-US" w:bidi="ar-SA"/>
    </w:rPr>
  </w:style>
  <w:style w:type="character" w:customStyle="1" w:styleId="authordate1">
    <w:name w:val="authordate"/>
    <w:rsid w:val="0038018C"/>
  </w:style>
  <w:style w:type="character" w:customStyle="1" w:styleId="underline0">
    <w:name w:val="%underline"/>
    <w:qFormat/>
    <w:rsid w:val="0038018C"/>
    <w:rPr>
      <w:rFonts w:ascii="Times New Roman" w:hAnsi="Times New Roman" w:cs="Times New Roman" w:hint="default"/>
      <w:strike w:val="0"/>
      <w:dstrike w:val="0"/>
      <w:sz w:val="16"/>
      <w:u w:val="none"/>
      <w:effect w:val="none"/>
    </w:rPr>
  </w:style>
  <w:style w:type="character" w:customStyle="1" w:styleId="AUNDERLINE0">
    <w:name w:val="AUNDERLINE"/>
    <w:qFormat/>
    <w:rsid w:val="0038018C"/>
    <w:rPr>
      <w:rFonts w:ascii="Times New Roman" w:hAnsi="Times New Roman" w:cs="Times New Roman" w:hint="default"/>
      <w:sz w:val="20"/>
      <w:u w:val="single"/>
    </w:rPr>
  </w:style>
  <w:style w:type="character" w:customStyle="1" w:styleId="UnderlinedCharChar">
    <w:name w:val="Underlined Char Char"/>
    <w:rsid w:val="0038018C"/>
    <w:rPr>
      <w:rFonts w:ascii="Garamond" w:hAnsi="Garamond" w:hint="default"/>
      <w:szCs w:val="28"/>
      <w:u w:val="single"/>
      <w:lang w:val="en-US" w:eastAsia="en-US" w:bidi="ar-SA"/>
    </w:rPr>
  </w:style>
  <w:style w:type="character" w:customStyle="1" w:styleId="slug-doi">
    <w:name w:val="slug-doi"/>
    <w:basedOn w:val="DefaultParagraphFont"/>
    <w:rsid w:val="0038018C"/>
  </w:style>
  <w:style w:type="character" w:customStyle="1" w:styleId="af">
    <w:name w:val="af"/>
    <w:basedOn w:val="DefaultParagraphFont"/>
    <w:rsid w:val="0038018C"/>
  </w:style>
  <w:style w:type="character" w:customStyle="1" w:styleId="ab">
    <w:name w:val="ab"/>
    <w:basedOn w:val="DefaultParagraphFont"/>
    <w:rsid w:val="0038018C"/>
  </w:style>
  <w:style w:type="character" w:customStyle="1" w:styleId="em">
    <w:name w:val="em"/>
    <w:basedOn w:val="DefaultParagraphFont"/>
    <w:rsid w:val="0038018C"/>
  </w:style>
  <w:style w:type="character" w:customStyle="1" w:styleId="au">
    <w:name w:val="au"/>
    <w:basedOn w:val="DefaultParagraphFont"/>
    <w:rsid w:val="0038018C"/>
  </w:style>
  <w:style w:type="character" w:customStyle="1" w:styleId="ti">
    <w:name w:val="ti"/>
    <w:basedOn w:val="DefaultParagraphFont"/>
    <w:rsid w:val="0038018C"/>
  </w:style>
  <w:style w:type="character" w:customStyle="1" w:styleId="subheadblue">
    <w:name w:val="subhead_blue"/>
    <w:basedOn w:val="DefaultParagraphFont"/>
    <w:rsid w:val="0038018C"/>
  </w:style>
  <w:style w:type="character" w:customStyle="1" w:styleId="affiliation">
    <w:name w:val="affiliation"/>
    <w:basedOn w:val="DefaultParagraphFont"/>
    <w:rsid w:val="0038018C"/>
  </w:style>
  <w:style w:type="character" w:customStyle="1" w:styleId="slug-doi-wrapper">
    <w:name w:val="slug-doi-wrapper"/>
    <w:basedOn w:val="DefaultParagraphFont"/>
    <w:rsid w:val="0038018C"/>
  </w:style>
  <w:style w:type="character" w:customStyle="1" w:styleId="slug-metadata-noteahead-of-print">
    <w:name w:val="slug-metadata-note ahead-of-print"/>
    <w:basedOn w:val="DefaultParagraphFont"/>
    <w:rsid w:val="0038018C"/>
  </w:style>
  <w:style w:type="character" w:customStyle="1" w:styleId="slug-ahead-of-print-date">
    <w:name w:val="slug-ahead-of-print-date"/>
    <w:basedOn w:val="DefaultParagraphFont"/>
    <w:rsid w:val="0038018C"/>
  </w:style>
  <w:style w:type="character" w:customStyle="1" w:styleId="medium-bold">
    <w:name w:val="medium-bold"/>
    <w:basedOn w:val="DefaultParagraphFont"/>
    <w:rsid w:val="0038018C"/>
  </w:style>
  <w:style w:type="character" w:customStyle="1" w:styleId="updated-short-citation">
    <w:name w:val="updated-short-citation"/>
    <w:basedOn w:val="DefaultParagraphFont"/>
    <w:rsid w:val="0038018C"/>
  </w:style>
  <w:style w:type="character" w:customStyle="1" w:styleId="goohl0">
    <w:name w:val="goohl0"/>
    <w:basedOn w:val="DefaultParagraphFont"/>
    <w:rsid w:val="0038018C"/>
  </w:style>
  <w:style w:type="character" w:customStyle="1" w:styleId="CharChar6">
    <w:name w:val="Char Char6"/>
    <w:rsid w:val="0038018C"/>
    <w:rPr>
      <w:rFonts w:ascii="Arial" w:hAnsi="Arial" w:cs="Arial" w:hint="default"/>
      <w:bCs/>
      <w:sz w:val="16"/>
      <w:szCs w:val="26"/>
      <w:lang w:val="en-US" w:eastAsia="en-US" w:bidi="ar-SA"/>
    </w:rPr>
  </w:style>
  <w:style w:type="character" w:customStyle="1" w:styleId="TagCharChar1">
    <w:name w:val="Tag Char Char1"/>
    <w:rsid w:val="0038018C"/>
    <w:rPr>
      <w:b/>
      <w:bCs w:val="0"/>
      <w:sz w:val="24"/>
      <w:szCs w:val="24"/>
      <w:lang w:val="en-US" w:eastAsia="en-US" w:bidi="ar-SA"/>
    </w:rPr>
  </w:style>
  <w:style w:type="character" w:customStyle="1" w:styleId="12TimesNewRoman">
    <w:name w:val="12 Times New Roman"/>
    <w:rsid w:val="0038018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8018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8018C"/>
    <w:rPr>
      <w:rFonts w:ascii="Times New Roman" w:hAnsi="Times New Roman" w:cs="Times New Roman" w:hint="default"/>
      <w:strike w:val="0"/>
      <w:dstrike w:val="0"/>
      <w:sz w:val="14"/>
      <w:u w:val="none"/>
      <w:effect w:val="none"/>
    </w:rPr>
  </w:style>
  <w:style w:type="character" w:customStyle="1" w:styleId="F8-UnderlineBold">
    <w:name w:val="F8 - Underline/Bold"/>
    <w:rsid w:val="0038018C"/>
    <w:rPr>
      <w:rFonts w:ascii="Times New Roman" w:hAnsi="Times New Roman" w:cs="Times New Roman" w:hint="default"/>
      <w:b/>
      <w:bCs w:val="0"/>
      <w:sz w:val="20"/>
      <w:u w:val="single"/>
    </w:rPr>
  </w:style>
  <w:style w:type="character" w:customStyle="1" w:styleId="F7-SmallFont">
    <w:name w:val="F7 - Small Font"/>
    <w:rsid w:val="0038018C"/>
    <w:rPr>
      <w:rFonts w:ascii="Times New Roman" w:hAnsi="Times New Roman" w:cs="Times New Roman" w:hint="default"/>
      <w:sz w:val="14"/>
    </w:rPr>
  </w:style>
  <w:style w:type="character" w:customStyle="1" w:styleId="Brief-Bold">
    <w:name w:val="Brief - Bold"/>
    <w:rsid w:val="0038018C"/>
    <w:rPr>
      <w:rFonts w:ascii="Times New Roman" w:hAnsi="Times New Roman" w:cs="Times New Roman" w:hint="default"/>
      <w:b/>
      <w:bCs w:val="0"/>
    </w:rPr>
  </w:style>
  <w:style w:type="character" w:customStyle="1" w:styleId="Card-Underline">
    <w:name w:val="Card - Underline"/>
    <w:rsid w:val="0038018C"/>
    <w:rPr>
      <w:rFonts w:ascii="Times New Roman" w:hAnsi="Times New Roman" w:cs="Times New Roman" w:hint="default"/>
      <w:u w:val="single"/>
    </w:rPr>
  </w:style>
  <w:style w:type="character" w:customStyle="1" w:styleId="beriefunderline">
    <w:name w:val="berief = underline"/>
    <w:rsid w:val="0038018C"/>
    <w:rPr>
      <w:rFonts w:ascii="Times New Roman" w:eastAsia="Times New Roman" w:hAnsi="Times New Roman" w:cs="Times New Roman" w:hint="default"/>
      <w:sz w:val="20"/>
      <w:u w:val="single"/>
    </w:rPr>
  </w:style>
  <w:style w:type="character" w:customStyle="1" w:styleId="BoldText10pt">
    <w:name w:val="Bold Text 10 pt"/>
    <w:rsid w:val="0038018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38018C"/>
    <w:rPr>
      <w:i/>
      <w:iCs w:val="0"/>
    </w:rPr>
  </w:style>
  <w:style w:type="character" w:customStyle="1" w:styleId="eoeaheader">
    <w:name w:val="eoea_header"/>
    <w:basedOn w:val="DefaultParagraphFont"/>
    <w:rsid w:val="0038018C"/>
  </w:style>
  <w:style w:type="character" w:customStyle="1" w:styleId="SC4208902">
    <w:name w:val="SC.4.208902"/>
    <w:rsid w:val="0038018C"/>
    <w:rPr>
      <w:rFonts w:ascii="Century" w:hAnsi="Century" w:cs="Century" w:hint="default"/>
      <w:color w:val="000000"/>
      <w:sz w:val="22"/>
      <w:szCs w:val="22"/>
    </w:rPr>
  </w:style>
  <w:style w:type="character" w:customStyle="1" w:styleId="SC4208915">
    <w:name w:val="SC.4.208915"/>
    <w:rsid w:val="0038018C"/>
    <w:rPr>
      <w:rFonts w:ascii="Century" w:hAnsi="Century" w:cs="Century" w:hint="default"/>
      <w:color w:val="000000"/>
      <w:sz w:val="13"/>
      <w:szCs w:val="13"/>
    </w:rPr>
  </w:style>
  <w:style w:type="character" w:customStyle="1" w:styleId="SC273764">
    <w:name w:val="SC.2.73764"/>
    <w:rsid w:val="0038018C"/>
    <w:rPr>
      <w:rFonts w:ascii="Century" w:hAnsi="Century" w:cs="Century" w:hint="default"/>
      <w:color w:val="000000"/>
      <w:sz w:val="72"/>
      <w:szCs w:val="72"/>
    </w:rPr>
  </w:style>
  <w:style w:type="character" w:customStyle="1" w:styleId="SC273779">
    <w:name w:val="SC.2.73779"/>
    <w:rsid w:val="0038018C"/>
    <w:rPr>
      <w:rFonts w:ascii="Century" w:hAnsi="Century" w:cs="Century" w:hint="default"/>
      <w:color w:val="000000"/>
      <w:sz w:val="40"/>
      <w:szCs w:val="40"/>
    </w:rPr>
  </w:style>
  <w:style w:type="character" w:customStyle="1" w:styleId="SC273763">
    <w:name w:val="SC.2.73763"/>
    <w:rsid w:val="0038018C"/>
    <w:rPr>
      <w:rFonts w:ascii="Century" w:hAnsi="Century" w:cs="Century" w:hint="default"/>
      <w:b/>
      <w:bCs/>
      <w:color w:val="000000"/>
    </w:rPr>
  </w:style>
  <w:style w:type="character" w:customStyle="1" w:styleId="SC4208910">
    <w:name w:val="SC.4.208910"/>
    <w:rsid w:val="0038018C"/>
    <w:rPr>
      <w:rFonts w:ascii="Century" w:hAnsi="Century" w:cs="Century" w:hint="default"/>
      <w:color w:val="000000"/>
      <w:sz w:val="28"/>
      <w:szCs w:val="28"/>
    </w:rPr>
  </w:style>
  <w:style w:type="character" w:customStyle="1" w:styleId="SC4208911">
    <w:name w:val="SC.4.208911"/>
    <w:rsid w:val="0038018C"/>
    <w:rPr>
      <w:rFonts w:ascii="Century" w:hAnsi="Century" w:cs="Century" w:hint="default"/>
      <w:color w:val="000000"/>
    </w:rPr>
  </w:style>
  <w:style w:type="character" w:customStyle="1" w:styleId="articlesubtitle">
    <w:name w:val="article_sub_title"/>
    <w:basedOn w:val="DefaultParagraphFont"/>
    <w:rsid w:val="0038018C"/>
  </w:style>
  <w:style w:type="character" w:customStyle="1" w:styleId="newsdate2">
    <w:name w:val="news_date2"/>
    <w:basedOn w:val="DefaultParagraphFont"/>
    <w:rsid w:val="0038018C"/>
  </w:style>
  <w:style w:type="character" w:customStyle="1" w:styleId="readarticleheader">
    <w:name w:val="readarticleheader"/>
    <w:basedOn w:val="DefaultParagraphFont"/>
    <w:rsid w:val="0038018C"/>
  </w:style>
  <w:style w:type="character" w:customStyle="1" w:styleId="UnderlineChar20">
    <w:name w:val="Underline Char2"/>
    <w:rsid w:val="0038018C"/>
    <w:rPr>
      <w:rFonts w:ascii="Trebuchet MS" w:hAnsi="Trebuchet MS" w:hint="default"/>
      <w:u w:val="thick"/>
      <w:lang w:val="en-US" w:eastAsia="zh-CN" w:bidi="ar-SA"/>
    </w:rPr>
  </w:style>
  <w:style w:type="character" w:customStyle="1" w:styleId="BoldUnderliningChar">
    <w:name w:val="Bold Underlining Char"/>
    <w:rsid w:val="0038018C"/>
    <w:rPr>
      <w:rFonts w:ascii="Arial Narrow" w:eastAsia="Times New Roman" w:hAnsi="Arial Narrow" w:hint="default"/>
      <w:b/>
      <w:bCs w:val="0"/>
      <w:szCs w:val="24"/>
      <w:u w:val="single"/>
      <w:lang w:val="en-GB" w:eastAsia="en-US" w:bidi="ar-SA"/>
    </w:rPr>
  </w:style>
  <w:style w:type="character" w:customStyle="1" w:styleId="medium-normal1">
    <w:name w:val="medium-normal1"/>
    <w:rsid w:val="0038018C"/>
    <w:rPr>
      <w:rFonts w:ascii="Arial" w:hAnsi="Arial" w:cs="Arial" w:hint="default"/>
      <w:b w:val="0"/>
      <w:bCs w:val="0"/>
      <w:i w:val="0"/>
      <w:iCs w:val="0"/>
      <w:sz w:val="20"/>
      <w:szCs w:val="20"/>
    </w:rPr>
  </w:style>
  <w:style w:type="character" w:customStyle="1" w:styleId="UnderlinedCardChar0">
    <w:name w:val="Underlined Card Char"/>
    <w:rsid w:val="0038018C"/>
    <w:rPr>
      <w:rFonts w:ascii="Palatino Linotype" w:hAnsi="Palatino Linotype" w:hint="default"/>
      <w:u w:val="single"/>
      <w:lang w:val="en-US" w:eastAsia="en-US" w:bidi="ar-SA"/>
    </w:rPr>
  </w:style>
  <w:style w:type="character" w:customStyle="1" w:styleId="char">
    <w:name w:val="char"/>
    <w:basedOn w:val="DefaultParagraphFont"/>
    <w:rsid w:val="0038018C"/>
  </w:style>
  <w:style w:type="character" w:customStyle="1" w:styleId="UnderlineCharCharCharCharCharChar">
    <w:name w:val="Underline Char Char Char Char Char Char"/>
    <w:rsid w:val="0038018C"/>
    <w:rPr>
      <w:rFonts w:ascii="Arial Narrow" w:hAnsi="Arial Narrow" w:hint="default"/>
      <w:szCs w:val="24"/>
      <w:u w:val="single"/>
      <w:lang w:val="en-US" w:eastAsia="en-US" w:bidi="ar-SA"/>
    </w:rPr>
  </w:style>
  <w:style w:type="character" w:customStyle="1" w:styleId="klink">
    <w:name w:val="klink"/>
    <w:basedOn w:val="DefaultParagraphFont"/>
    <w:rsid w:val="0038018C"/>
  </w:style>
  <w:style w:type="character" w:customStyle="1" w:styleId="date10">
    <w:name w:val="date1"/>
    <w:basedOn w:val="DefaultParagraphFont"/>
    <w:rsid w:val="0038018C"/>
  </w:style>
  <w:style w:type="character" w:customStyle="1" w:styleId="bolding1">
    <w:name w:val="bolding1"/>
    <w:rsid w:val="0038018C"/>
    <w:rPr>
      <w:b/>
      <w:bCs/>
    </w:rPr>
  </w:style>
  <w:style w:type="character" w:customStyle="1" w:styleId="bookoptions1">
    <w:name w:val="book_options1"/>
    <w:rsid w:val="0038018C"/>
    <w:rPr>
      <w:b/>
      <w:bCs/>
      <w:color w:val="333366"/>
    </w:rPr>
  </w:style>
  <w:style w:type="character" w:customStyle="1" w:styleId="descriptionblock">
    <w:name w:val="description block"/>
    <w:basedOn w:val="DefaultParagraphFont"/>
    <w:rsid w:val="0038018C"/>
  </w:style>
  <w:style w:type="character" w:customStyle="1" w:styleId="detailsboxblock">
    <w:name w:val="detailsbox block"/>
    <w:basedOn w:val="DefaultParagraphFont"/>
    <w:rsid w:val="0038018C"/>
  </w:style>
  <w:style w:type="character" w:customStyle="1" w:styleId="Char3">
    <w:name w:val="Char3"/>
    <w:rsid w:val="0038018C"/>
    <w:rPr>
      <w:rFonts w:ascii="Arial" w:hAnsi="Arial" w:cs="Arial" w:hint="default"/>
      <w:bCs/>
      <w:u w:val="thick"/>
      <w:lang w:val="en-US" w:eastAsia="en-US" w:bidi="ar-SA"/>
    </w:rPr>
  </w:style>
  <w:style w:type="character" w:customStyle="1" w:styleId="texto11">
    <w:name w:val="texto11"/>
    <w:rsid w:val="0038018C"/>
    <w:rPr>
      <w:rFonts w:ascii="Arial" w:hAnsi="Arial" w:cs="Arial" w:hint="default"/>
      <w:b w:val="0"/>
      <w:bCs w:val="0"/>
      <w:i w:val="0"/>
      <w:iCs w:val="0"/>
      <w:caps w:val="0"/>
      <w:color w:val="000000"/>
      <w:sz w:val="26"/>
      <w:szCs w:val="26"/>
    </w:rPr>
  </w:style>
  <w:style w:type="character" w:customStyle="1" w:styleId="CardTagChar">
    <w:name w:val="Card Tag Char"/>
    <w:rsid w:val="0038018C"/>
    <w:rPr>
      <w:rFonts w:ascii="Arial Narrow" w:hAnsi="Arial Narrow" w:hint="default"/>
      <w:b/>
      <w:bCs w:val="0"/>
      <w:sz w:val="24"/>
      <w:szCs w:val="24"/>
      <w:lang w:val="en-US" w:eastAsia="en-US" w:bidi="ar-SA"/>
    </w:rPr>
  </w:style>
  <w:style w:type="character" w:customStyle="1" w:styleId="DebateCiteCharCharChar">
    <w:name w:val="Debate Cite Char Char Char"/>
    <w:rsid w:val="0038018C"/>
    <w:rPr>
      <w:b/>
      <w:bCs w:val="0"/>
      <w:sz w:val="32"/>
      <w:szCs w:val="32"/>
      <w:lang w:val="en-US" w:eastAsia="en-US" w:bidi="ar-SA"/>
    </w:rPr>
  </w:style>
  <w:style w:type="character" w:customStyle="1" w:styleId="TagChar3">
    <w:name w:val="Tag Char3"/>
    <w:rsid w:val="0038018C"/>
    <w:rPr>
      <w:rFonts w:ascii="Palatino Linotype" w:hAnsi="Palatino Linotype" w:hint="default"/>
      <w:b/>
      <w:bCs w:val="0"/>
      <w:sz w:val="24"/>
      <w:szCs w:val="24"/>
      <w:lang w:val="en-US" w:eastAsia="en-US" w:bidi="ar-SA"/>
    </w:rPr>
  </w:style>
  <w:style w:type="character" w:customStyle="1" w:styleId="Style10ptBold">
    <w:name w:val="Style 10 pt Bold"/>
    <w:rsid w:val="0038018C"/>
    <w:rPr>
      <w:b/>
      <w:bCs/>
      <w:sz w:val="20"/>
    </w:rPr>
  </w:style>
  <w:style w:type="character" w:customStyle="1" w:styleId="text9">
    <w:name w:val="text9"/>
    <w:basedOn w:val="DefaultParagraphFont"/>
    <w:rsid w:val="0038018C"/>
  </w:style>
  <w:style w:type="character" w:customStyle="1" w:styleId="text21">
    <w:name w:val="text21"/>
    <w:basedOn w:val="DefaultParagraphFont"/>
    <w:rsid w:val="0038018C"/>
  </w:style>
  <w:style w:type="character" w:customStyle="1" w:styleId="text19">
    <w:name w:val="text19"/>
    <w:basedOn w:val="DefaultParagraphFont"/>
    <w:rsid w:val="0038018C"/>
  </w:style>
  <w:style w:type="character" w:customStyle="1" w:styleId="term2">
    <w:name w:val="term2"/>
    <w:rsid w:val="0038018C"/>
    <w:rPr>
      <w:b/>
      <w:bCs/>
    </w:rPr>
  </w:style>
  <w:style w:type="character" w:customStyle="1" w:styleId="pmterms12">
    <w:name w:val="pmterms12"/>
    <w:rsid w:val="0038018C"/>
    <w:rPr>
      <w:b/>
      <w:bCs/>
      <w:i w:val="0"/>
      <w:iCs w:val="0"/>
      <w:color w:val="000000"/>
    </w:rPr>
  </w:style>
  <w:style w:type="character" w:customStyle="1" w:styleId="ToReadChar">
    <w:name w:val="To Read Char"/>
    <w:rsid w:val="0038018C"/>
    <w:rPr>
      <w:rFonts w:ascii="Verdana" w:hAnsi="Verdana" w:hint="default"/>
      <w:b/>
      <w:bCs w:val="0"/>
      <w:szCs w:val="24"/>
      <w:u w:val="single"/>
      <w:lang w:val="en-US" w:eastAsia="en-US" w:bidi="ar-SA"/>
    </w:rPr>
  </w:style>
  <w:style w:type="character" w:customStyle="1" w:styleId="ToReadCharChar">
    <w:name w:val="To Read Char Char"/>
    <w:rsid w:val="0038018C"/>
    <w:rPr>
      <w:rFonts w:ascii="Verdana" w:hAnsi="Verdana" w:hint="default"/>
      <w:b/>
      <w:bCs w:val="0"/>
      <w:szCs w:val="24"/>
      <w:u w:val="single"/>
      <w:lang w:val="en-US" w:eastAsia="en-US" w:bidi="ar-SA"/>
    </w:rPr>
  </w:style>
  <w:style w:type="character" w:customStyle="1" w:styleId="bio">
    <w:name w:val="bio"/>
    <w:basedOn w:val="DefaultParagraphFont"/>
    <w:rsid w:val="0038018C"/>
  </w:style>
  <w:style w:type="character" w:customStyle="1" w:styleId="storytextstyle">
    <w:name w:val="storytextstyle"/>
    <w:basedOn w:val="DefaultParagraphFont"/>
    <w:rsid w:val="0038018C"/>
  </w:style>
  <w:style w:type="character" w:customStyle="1" w:styleId="cardunderlinedCharChar">
    <w:name w:val="card underlined Char Char"/>
    <w:rsid w:val="0038018C"/>
    <w:rPr>
      <w:rFonts w:ascii="Arial" w:hAnsi="Arial" w:cs="Arial" w:hint="default"/>
      <w:sz w:val="22"/>
      <w:szCs w:val="24"/>
      <w:u w:val="single"/>
      <w:lang w:val="en-US" w:eastAsia="en-US" w:bidi="ar-SA"/>
    </w:rPr>
  </w:style>
  <w:style w:type="character" w:customStyle="1" w:styleId="Style2Char0">
    <w:name w:val="Style2 Char"/>
    <w:rsid w:val="0038018C"/>
    <w:rPr>
      <w:rFonts w:ascii="Book Antiqua" w:hAnsi="Book Antiqua" w:hint="default"/>
      <w:u w:val="thick"/>
      <w:lang w:val="en-US" w:eastAsia="en-US" w:bidi="ar-SA"/>
    </w:rPr>
  </w:style>
  <w:style w:type="character" w:customStyle="1" w:styleId="Style2Char1">
    <w:name w:val="Style2 Char1"/>
    <w:rsid w:val="0038018C"/>
    <w:rPr>
      <w:rFonts w:ascii="Book Antiqua" w:hAnsi="Book Antiqua" w:hint="default"/>
      <w:szCs w:val="24"/>
      <w:u w:val="thick"/>
      <w:lang w:val="en-US" w:eastAsia="en-US" w:bidi="ar-SA"/>
    </w:rPr>
  </w:style>
  <w:style w:type="character" w:customStyle="1" w:styleId="articlehead21">
    <w:name w:val="articlehead21"/>
    <w:rsid w:val="0038018C"/>
    <w:rPr>
      <w:rFonts w:ascii="Arial" w:hAnsi="Arial" w:cs="Arial" w:hint="default"/>
      <w:b/>
      <w:bCs/>
      <w:color w:val="660000"/>
      <w:sz w:val="20"/>
      <w:szCs w:val="20"/>
    </w:rPr>
  </w:style>
  <w:style w:type="character" w:customStyle="1" w:styleId="TagCiteChar1">
    <w:name w:val="Tag/Cite Char1"/>
    <w:rsid w:val="0038018C"/>
    <w:rPr>
      <w:b/>
      <w:bCs w:val="0"/>
      <w:lang w:val="en-US" w:eastAsia="en-US" w:bidi="ar-SA"/>
    </w:rPr>
  </w:style>
  <w:style w:type="character" w:customStyle="1" w:styleId="goohl2">
    <w:name w:val="goohl2"/>
    <w:basedOn w:val="DefaultParagraphFont"/>
    <w:rsid w:val="0038018C"/>
  </w:style>
  <w:style w:type="character" w:customStyle="1" w:styleId="CardCharChar0">
    <w:name w:val="Card Char Char"/>
    <w:rsid w:val="0038018C"/>
    <w:rPr>
      <w:lang w:val="en-US" w:eastAsia="en-US" w:bidi="ar-SA"/>
    </w:rPr>
  </w:style>
  <w:style w:type="character" w:customStyle="1" w:styleId="BriefTitle1Char">
    <w:name w:val="Brief Title 1 Char"/>
    <w:rsid w:val="0038018C"/>
    <w:rPr>
      <w:b/>
      <w:bCs w:val="0"/>
      <w:u w:val="single"/>
      <w:lang w:val="en-US" w:eastAsia="en-US" w:bidi="ar-SA"/>
    </w:rPr>
  </w:style>
  <w:style w:type="character" w:customStyle="1" w:styleId="TagCiteCharChar">
    <w:name w:val="Tag/Cite Char Char"/>
    <w:rsid w:val="0038018C"/>
    <w:rPr>
      <w:b/>
      <w:bCs w:val="0"/>
      <w:lang w:val="en-US" w:eastAsia="en-US" w:bidi="ar-SA"/>
    </w:rPr>
  </w:style>
  <w:style w:type="character" w:customStyle="1" w:styleId="btx">
    <w:name w:val="btx"/>
    <w:basedOn w:val="DefaultParagraphFont"/>
    <w:rsid w:val="0038018C"/>
  </w:style>
  <w:style w:type="character" w:customStyle="1" w:styleId="prodgeneral1">
    <w:name w:val="prodgeneral1"/>
    <w:rsid w:val="0038018C"/>
    <w:rPr>
      <w:rFonts w:ascii="Verdana" w:hAnsi="Verdana" w:hint="default"/>
      <w:b w:val="0"/>
      <w:bCs w:val="0"/>
      <w:caps w:val="0"/>
      <w:color w:val="000000"/>
      <w:spacing w:val="0"/>
      <w:sz w:val="16"/>
      <w:szCs w:val="16"/>
    </w:rPr>
  </w:style>
  <w:style w:type="character" w:customStyle="1" w:styleId="summary1">
    <w:name w:val="summary1"/>
    <w:rsid w:val="0038018C"/>
    <w:rPr>
      <w:rFonts w:ascii="Arial" w:hAnsi="Arial" w:cs="Arial" w:hint="default"/>
      <w:sz w:val="18"/>
      <w:szCs w:val="18"/>
    </w:rPr>
  </w:style>
  <w:style w:type="character" w:customStyle="1" w:styleId="text3">
    <w:name w:val="text3"/>
    <w:basedOn w:val="DefaultParagraphFont"/>
    <w:rsid w:val="0038018C"/>
  </w:style>
  <w:style w:type="character" w:customStyle="1" w:styleId="cardtextsmallChar">
    <w:name w:val="card text small Char"/>
    <w:rsid w:val="0038018C"/>
    <w:rPr>
      <w:rFonts w:ascii="Arial Narrow" w:hAnsi="Arial Narrow" w:hint="default"/>
      <w:sz w:val="16"/>
      <w:szCs w:val="24"/>
      <w:lang w:val="en-US" w:eastAsia="en-US" w:bidi="ar-SA"/>
    </w:rPr>
  </w:style>
  <w:style w:type="character" w:customStyle="1" w:styleId="countrytitle1">
    <w:name w:val="countrytitle1"/>
    <w:rsid w:val="0038018C"/>
    <w:rPr>
      <w:rFonts w:ascii="Verdana" w:hAnsi="Verdana" w:hint="default"/>
      <w:b/>
      <w:bCs/>
      <w:color w:val="293643"/>
      <w:sz w:val="24"/>
      <w:szCs w:val="24"/>
    </w:rPr>
  </w:style>
  <w:style w:type="character" w:customStyle="1" w:styleId="storyheader1">
    <w:name w:val="storyheader1"/>
    <w:rsid w:val="0038018C"/>
    <w:rPr>
      <w:rFonts w:ascii="Verdana" w:hAnsi="Verdana" w:hint="default"/>
      <w:b/>
      <w:bCs/>
      <w:color w:val="000000"/>
      <w:sz w:val="21"/>
      <w:szCs w:val="21"/>
    </w:rPr>
  </w:style>
  <w:style w:type="character" w:customStyle="1" w:styleId="cardunderlinedChar0">
    <w:name w:val="card underlined Char"/>
    <w:rsid w:val="0038018C"/>
    <w:rPr>
      <w:rFonts w:ascii="Arial" w:hAnsi="Arial" w:cs="Arial" w:hint="default"/>
      <w:sz w:val="22"/>
      <w:szCs w:val="24"/>
      <w:u w:val="single"/>
      <w:lang w:val="en-US" w:eastAsia="en-US" w:bidi="ar-SA"/>
    </w:rPr>
  </w:style>
  <w:style w:type="character" w:customStyle="1" w:styleId="article1">
    <w:name w:val="article1"/>
    <w:rsid w:val="0038018C"/>
    <w:rPr>
      <w:rFonts w:ascii="Verdana" w:hAnsi="Verdana" w:hint="default"/>
      <w:color w:val="333333"/>
      <w:sz w:val="16"/>
      <w:szCs w:val="16"/>
    </w:rPr>
  </w:style>
  <w:style w:type="character" w:customStyle="1" w:styleId="story-posted-date1">
    <w:name w:val="story-posted-date1"/>
    <w:rsid w:val="0038018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8018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8018C"/>
  </w:style>
  <w:style w:type="character" w:customStyle="1" w:styleId="textmedium">
    <w:name w:val="textmedium"/>
    <w:basedOn w:val="DefaultParagraphFont"/>
    <w:rsid w:val="0038018C"/>
  </w:style>
  <w:style w:type="character" w:customStyle="1" w:styleId="citation1">
    <w:name w:val="citation1"/>
    <w:rsid w:val="0038018C"/>
    <w:rPr>
      <w:rFonts w:ascii="Verdana" w:hAnsi="Verdana" w:hint="default"/>
      <w:sz w:val="17"/>
      <w:szCs w:val="17"/>
    </w:rPr>
  </w:style>
  <w:style w:type="character" w:customStyle="1" w:styleId="hithighlite">
    <w:name w:val="hithighlite"/>
    <w:basedOn w:val="DefaultParagraphFont"/>
    <w:rsid w:val="0038018C"/>
  </w:style>
  <w:style w:type="character" w:customStyle="1" w:styleId="articlecontent">
    <w:name w:val="articlecontent"/>
    <w:basedOn w:val="DefaultParagraphFont"/>
    <w:rsid w:val="0038018C"/>
  </w:style>
  <w:style w:type="character" w:customStyle="1" w:styleId="fource1">
    <w:name w:val="fource1"/>
    <w:rsid w:val="0038018C"/>
    <w:rPr>
      <w:sz w:val="34"/>
      <w:szCs w:val="34"/>
    </w:rPr>
  </w:style>
  <w:style w:type="character" w:customStyle="1" w:styleId="LanguageStrikeChar">
    <w:name w:val="Language Strike Char"/>
    <w:rsid w:val="0038018C"/>
    <w:rPr>
      <w:rFonts w:ascii="Arial Narrow" w:hAnsi="Arial Narrow" w:hint="default"/>
      <w:strike/>
      <w:szCs w:val="24"/>
      <w:lang w:val="en-US" w:eastAsia="en-US" w:bidi="ar-SA"/>
    </w:rPr>
  </w:style>
  <w:style w:type="character" w:customStyle="1" w:styleId="normal11">
    <w:name w:val="normal1"/>
    <w:basedOn w:val="DefaultParagraphFont"/>
    <w:rsid w:val="0038018C"/>
  </w:style>
  <w:style w:type="character" w:customStyle="1" w:styleId="ds">
    <w:name w:val="ds"/>
    <w:basedOn w:val="DefaultParagraphFont"/>
    <w:rsid w:val="0038018C"/>
  </w:style>
  <w:style w:type="character" w:customStyle="1" w:styleId="UnderliningChar1">
    <w:name w:val="Underlining Char1"/>
    <w:rsid w:val="0038018C"/>
    <w:rPr>
      <w:rFonts w:ascii="Arial Narrow" w:hAnsi="Arial Narrow" w:hint="default"/>
      <w:szCs w:val="24"/>
      <w:u w:val="single"/>
      <w:lang w:val="en-US" w:eastAsia="en-US" w:bidi="ar-SA"/>
    </w:rPr>
  </w:style>
  <w:style w:type="character" w:customStyle="1" w:styleId="UnderliningChar2">
    <w:name w:val="Underlining Char2"/>
    <w:rsid w:val="0038018C"/>
    <w:rPr>
      <w:rFonts w:ascii="Arial Narrow" w:hAnsi="Arial Narrow" w:hint="default"/>
      <w:szCs w:val="24"/>
      <w:u w:val="single"/>
      <w:lang w:val="en-US" w:eastAsia="en-US" w:bidi="ar-SA"/>
    </w:rPr>
  </w:style>
  <w:style w:type="character" w:customStyle="1" w:styleId="MicroTextChar1">
    <w:name w:val="MicroText Char1"/>
    <w:rsid w:val="0038018C"/>
    <w:rPr>
      <w:rFonts w:ascii="Arial Narrow" w:hAnsi="Arial Narrow" w:hint="default"/>
      <w:sz w:val="12"/>
      <w:szCs w:val="24"/>
      <w:lang w:val="en-US" w:eastAsia="en-US" w:bidi="ar-SA"/>
    </w:rPr>
  </w:style>
  <w:style w:type="character" w:customStyle="1" w:styleId="DefaultPara">
    <w:name w:val="Default Para"/>
    <w:rsid w:val="0038018C"/>
    <w:rPr>
      <w:sz w:val="20"/>
    </w:rPr>
  </w:style>
  <w:style w:type="character" w:customStyle="1" w:styleId="SYSHYPERTEXT">
    <w:name w:val="SYS_HYPERTEXT"/>
    <w:rsid w:val="0038018C"/>
    <w:rPr>
      <w:color w:val="0000FF"/>
      <w:u w:val="single"/>
    </w:rPr>
  </w:style>
  <w:style w:type="character" w:customStyle="1" w:styleId="Hyperlink1">
    <w:name w:val="Hyperlink1"/>
    <w:rsid w:val="0038018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8018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8018C"/>
    <w:rPr>
      <w:rFonts w:ascii="Arial Narrow" w:hAnsi="Arial Narrow" w:hint="default"/>
      <w:noProof w:val="0"/>
      <w:szCs w:val="24"/>
      <w:u w:val="single"/>
      <w:lang w:val="en-US" w:eastAsia="en-US" w:bidi="ar-SA"/>
    </w:rPr>
  </w:style>
  <w:style w:type="character" w:customStyle="1" w:styleId="BlockHeading1Char">
    <w:name w:val="Block Heading 1 Char"/>
    <w:rsid w:val="0038018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38018C"/>
    <w:rPr>
      <w:b/>
      <w:bCs w:val="0"/>
      <w:sz w:val="24"/>
      <w:szCs w:val="24"/>
      <w:u w:val="single"/>
      <w:lang w:val="en-US" w:eastAsia="en-US" w:bidi="ar-SA"/>
    </w:rPr>
  </w:style>
  <w:style w:type="character" w:customStyle="1" w:styleId="StyleTagTimesNewRomanChar">
    <w:name w:val="Style Tag + Times New Roman Char"/>
    <w:rsid w:val="0038018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8018C"/>
    <w:rPr>
      <w:rFonts w:ascii="Arial Narrow" w:hAnsi="Arial Narrow" w:cs="Arial" w:hint="default"/>
      <w:b/>
      <w:bCs/>
      <w:iCs/>
      <w:sz w:val="24"/>
      <w:szCs w:val="28"/>
      <w:lang w:val="en-US" w:eastAsia="en-US" w:bidi="ar-SA"/>
    </w:rPr>
  </w:style>
  <w:style w:type="character" w:customStyle="1" w:styleId="UnderliningCharChar">
    <w:name w:val="Underlining Char Char"/>
    <w:rsid w:val="0038018C"/>
    <w:rPr>
      <w:rFonts w:ascii="Arial Narrow" w:hAnsi="Arial Narrow" w:hint="default"/>
      <w:szCs w:val="24"/>
      <w:u w:val="single"/>
      <w:lang w:val="en-US" w:eastAsia="en-US" w:bidi="ar-SA"/>
    </w:rPr>
  </w:style>
  <w:style w:type="character" w:customStyle="1" w:styleId="StyleArialNarrow12ptBold">
    <w:name w:val="Style Arial Narrow 12 pt Bold"/>
    <w:rsid w:val="0038018C"/>
    <w:rPr>
      <w:rFonts w:ascii="Arial Narrow" w:hAnsi="Arial Narrow" w:hint="default"/>
      <w:b/>
      <w:bCs/>
      <w:sz w:val="24"/>
    </w:rPr>
  </w:style>
  <w:style w:type="character" w:customStyle="1" w:styleId="Style1CharChar">
    <w:name w:val="Style1 Char Char"/>
    <w:rsid w:val="0038018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8018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8018C"/>
    <w:rPr>
      <w:noProof w:val="0"/>
      <w:u w:val="single"/>
      <w:lang w:val="en-US" w:eastAsia="en-US" w:bidi="ar-SA"/>
    </w:rPr>
  </w:style>
  <w:style w:type="character" w:customStyle="1" w:styleId="UnderlinedCharChar1">
    <w:name w:val="Underlined Char Char1"/>
    <w:rsid w:val="0038018C"/>
    <w:rPr>
      <w:rFonts w:ascii="Bell MT" w:eastAsia="Times New Roman" w:hAnsi="Bell MT" w:hint="default"/>
      <w:bCs/>
      <w:iCs/>
      <w:sz w:val="22"/>
      <w:u w:val="single"/>
    </w:rPr>
  </w:style>
  <w:style w:type="character" w:customStyle="1" w:styleId="Heading2CharChar2">
    <w:name w:val="Heading 2 Char Char2"/>
    <w:rsid w:val="0038018C"/>
    <w:rPr>
      <w:rFonts w:ascii="Arial" w:hAnsi="Arial" w:cs="Arial" w:hint="default"/>
      <w:b/>
      <w:bCs/>
      <w:iCs/>
      <w:sz w:val="22"/>
      <w:szCs w:val="28"/>
      <w:lang w:val="en-US" w:eastAsia="en-US" w:bidi="ar-SA"/>
    </w:rPr>
  </w:style>
  <w:style w:type="character" w:customStyle="1" w:styleId="doctitle">
    <w:name w:val="doctitle"/>
    <w:rsid w:val="0038018C"/>
  </w:style>
  <w:style w:type="character" w:customStyle="1" w:styleId="cardtext-underlined0">
    <w:name w:val="card text- underlined"/>
    <w:rsid w:val="0038018C"/>
    <w:rPr>
      <w:rFonts w:ascii="Garamond" w:hAnsi="Garamond" w:hint="default"/>
      <w:u w:val="single"/>
    </w:rPr>
  </w:style>
  <w:style w:type="character" w:customStyle="1" w:styleId="BodyText1">
    <w:name w:val="Body Text1"/>
    <w:basedOn w:val="DefaultParagraphFont"/>
    <w:rsid w:val="0038018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8018C"/>
  </w:style>
  <w:style w:type="character" w:customStyle="1" w:styleId="BriefTitleChar">
    <w:name w:val="Brief Title Char"/>
    <w:basedOn w:val="DefaultParagraphFont"/>
    <w:rsid w:val="0038018C"/>
    <w:rPr>
      <w:b/>
      <w:bCs w:val="0"/>
      <w:sz w:val="24"/>
      <w:szCs w:val="24"/>
      <w:u w:val="single"/>
      <w:lang w:val="en-US" w:eastAsia="en-US" w:bidi="ar-SA"/>
    </w:rPr>
  </w:style>
  <w:style w:type="character" w:customStyle="1" w:styleId="BriefTitle2Char">
    <w:name w:val="Brief Title 2 Char"/>
    <w:basedOn w:val="BriefTitleChar"/>
    <w:rsid w:val="0038018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8018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8018C"/>
    <w:rPr>
      <w:rFonts w:ascii="Georgia" w:hAnsi="Georgia" w:hint="default"/>
      <w:b/>
      <w:bCs w:val="0"/>
      <w:sz w:val="24"/>
    </w:rPr>
  </w:style>
  <w:style w:type="character" w:customStyle="1" w:styleId="Emphasis20">
    <w:name w:val="Emphasis 2"/>
    <w:uiPriority w:val="1"/>
    <w:qFormat/>
    <w:rsid w:val="0038018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8018C"/>
    <w:rPr>
      <w:rFonts w:ascii="AGaramond" w:hAnsi="AGaramond" w:cs="AGaramond" w:hint="default"/>
      <w:color w:val="211D1E"/>
      <w:sz w:val="14"/>
      <w:szCs w:val="14"/>
    </w:rPr>
  </w:style>
  <w:style w:type="character" w:customStyle="1" w:styleId="CharacterStyle2">
    <w:name w:val="Character Style 2"/>
    <w:uiPriority w:val="99"/>
    <w:rsid w:val="0038018C"/>
    <w:rPr>
      <w:sz w:val="20"/>
      <w:szCs w:val="20"/>
    </w:rPr>
  </w:style>
  <w:style w:type="character" w:customStyle="1" w:styleId="cross-head">
    <w:name w:val="cross-head"/>
    <w:rsid w:val="0038018C"/>
  </w:style>
  <w:style w:type="character" w:customStyle="1" w:styleId="dateline">
    <w:name w:val="dateline"/>
    <w:rsid w:val="0038018C"/>
  </w:style>
  <w:style w:type="character" w:customStyle="1" w:styleId="Subtitle1">
    <w:name w:val="Subtitle1"/>
    <w:rsid w:val="0038018C"/>
  </w:style>
  <w:style w:type="character" w:customStyle="1" w:styleId="metaorigin">
    <w:name w:val="meta_origin"/>
    <w:rsid w:val="0038018C"/>
  </w:style>
  <w:style w:type="character" w:customStyle="1" w:styleId="mandelbrotrefrag">
    <w:name w:val="mandelbrot_refrag"/>
    <w:rsid w:val="0038018C"/>
  </w:style>
  <w:style w:type="character" w:customStyle="1" w:styleId="eminfo">
    <w:name w:val="eminfo"/>
    <w:rsid w:val="0038018C"/>
  </w:style>
  <w:style w:type="character" w:customStyle="1" w:styleId="emhighlight">
    <w:name w:val="emhighlight"/>
    <w:rsid w:val="0038018C"/>
  </w:style>
  <w:style w:type="character" w:customStyle="1" w:styleId="name">
    <w:name w:val="name"/>
    <w:rsid w:val="0038018C"/>
  </w:style>
  <w:style w:type="character" w:customStyle="1" w:styleId="tkrname">
    <w:name w:val="tkrname"/>
    <w:rsid w:val="0038018C"/>
  </w:style>
  <w:style w:type="character" w:customStyle="1" w:styleId="tkrchange">
    <w:name w:val="tkrchange"/>
    <w:rsid w:val="0038018C"/>
  </w:style>
  <w:style w:type="character" w:customStyle="1" w:styleId="source-org">
    <w:name w:val="source-org"/>
    <w:rsid w:val="0038018C"/>
  </w:style>
  <w:style w:type="character" w:customStyle="1" w:styleId="updated">
    <w:name w:val="updated"/>
    <w:rsid w:val="0038018C"/>
  </w:style>
  <w:style w:type="character" w:customStyle="1" w:styleId="last">
    <w:name w:val="last"/>
    <w:rsid w:val="0038018C"/>
  </w:style>
  <w:style w:type="character" w:customStyle="1" w:styleId="Style11ptBoldUnderline1">
    <w:name w:val="Style 11 pt Bold Underline1"/>
    <w:rsid w:val="0038018C"/>
    <w:rPr>
      <w:b/>
      <w:bCs/>
      <w:sz w:val="20"/>
      <w:u w:val="single"/>
    </w:rPr>
  </w:style>
  <w:style w:type="character" w:customStyle="1" w:styleId="StyleStyleunderlineBold11pt">
    <w:name w:val="Style Style underline + Bold + 11 pt"/>
    <w:rsid w:val="0038018C"/>
    <w:rPr>
      <w:bCs/>
      <w:sz w:val="20"/>
      <w:u w:val="single"/>
    </w:rPr>
  </w:style>
  <w:style w:type="character" w:customStyle="1" w:styleId="StyleunderlineAsianTimesNewRomanBold">
    <w:name w:val="Style underline + (Asian) Times New Roman Bold"/>
    <w:rsid w:val="0038018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8018C"/>
    <w:rPr>
      <w:b/>
      <w:bCs/>
      <w:sz w:val="20"/>
      <w:u w:val="single"/>
      <w:bdr w:val="single" w:sz="4" w:space="0" w:color="auto" w:frame="1"/>
    </w:rPr>
  </w:style>
  <w:style w:type="character" w:customStyle="1" w:styleId="A5">
    <w:name w:val="A5"/>
    <w:uiPriority w:val="99"/>
    <w:rsid w:val="0038018C"/>
    <w:rPr>
      <w:rFonts w:ascii="Times New Roman" w:hAnsi="Times New Roman" w:cs="Times New Roman" w:hint="default"/>
      <w:color w:val="000000"/>
      <w:sz w:val="13"/>
      <w:szCs w:val="13"/>
    </w:rPr>
  </w:style>
  <w:style w:type="character" w:customStyle="1" w:styleId="quotepeekbase">
    <w:name w:val="quotepeekbase"/>
    <w:rsid w:val="0038018C"/>
  </w:style>
  <w:style w:type="character" w:customStyle="1" w:styleId="cardChar1">
    <w:name w:val="card Char1"/>
    <w:rsid w:val="0038018C"/>
    <w:rPr>
      <w:rFonts w:ascii="Calibri" w:eastAsia="Calibri" w:hAnsi="Calibri" w:cs="Calibri" w:hint="default"/>
      <w:sz w:val="24"/>
      <w:szCs w:val="22"/>
      <w:lang w:val="x-none" w:eastAsia="x-none"/>
    </w:rPr>
  </w:style>
  <w:style w:type="character" w:customStyle="1" w:styleId="NormalCard">
    <w:name w:val="Normal Card"/>
    <w:uiPriority w:val="1"/>
    <w:qFormat/>
    <w:rsid w:val="0038018C"/>
    <w:rPr>
      <w:rFonts w:ascii="Times New Roman" w:hAnsi="Times New Roman" w:cs="Times New Roman" w:hint="default"/>
      <w:sz w:val="24"/>
    </w:rPr>
  </w:style>
  <w:style w:type="character" w:customStyle="1" w:styleId="HighlightedUnderline0">
    <w:name w:val="Highlighted Underline"/>
    <w:uiPriority w:val="1"/>
    <w:qFormat/>
    <w:rsid w:val="0038018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8018C"/>
    <w:rPr>
      <w:rFonts w:ascii="Times New Roman" w:hAnsi="Times New Roman" w:cs="Times New Roman" w:hint="default"/>
      <w:sz w:val="16"/>
      <w:szCs w:val="16"/>
    </w:rPr>
  </w:style>
  <w:style w:type="character" w:customStyle="1" w:styleId="timebox">
    <w:name w:val="timebox"/>
    <w:rsid w:val="0038018C"/>
  </w:style>
  <w:style w:type="character" w:customStyle="1" w:styleId="Heading2Subtext">
    <w:name w:val="Heading 2 Subtext"/>
    <w:rsid w:val="0038018C"/>
    <w:rPr>
      <w:rFonts w:ascii="Times New Roman" w:hAnsi="Times New Roman" w:cs="Times New Roman" w:hint="default"/>
      <w:sz w:val="16"/>
    </w:rPr>
  </w:style>
  <w:style w:type="character" w:customStyle="1" w:styleId="-SmallText-">
    <w:name w:val="-Small Text-"/>
    <w:rsid w:val="0038018C"/>
    <w:rPr>
      <w:rFonts w:ascii="Garamond" w:hAnsi="Garamond" w:hint="default"/>
      <w:sz w:val="16"/>
    </w:rPr>
  </w:style>
  <w:style w:type="character" w:customStyle="1" w:styleId="label">
    <w:name w:val="label"/>
    <w:rsid w:val="0038018C"/>
  </w:style>
  <w:style w:type="character" w:customStyle="1" w:styleId="BoldUnderlineCharChar">
    <w:name w:val="BoldUnderline Char Char"/>
    <w:rsid w:val="0038018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8018C"/>
  </w:style>
  <w:style w:type="character" w:customStyle="1" w:styleId="FontStyle477">
    <w:name w:val="Font Style477"/>
    <w:basedOn w:val="DefaultParagraphFont"/>
    <w:uiPriority w:val="99"/>
    <w:rsid w:val="0038018C"/>
    <w:rPr>
      <w:rFonts w:ascii="Times New Roman" w:hAnsi="Times New Roman" w:cs="Times New Roman" w:hint="default"/>
      <w:sz w:val="18"/>
      <w:szCs w:val="18"/>
    </w:rPr>
  </w:style>
  <w:style w:type="character" w:customStyle="1" w:styleId="FontStyle505">
    <w:name w:val="Font Style505"/>
    <w:basedOn w:val="DefaultParagraphFont"/>
    <w:uiPriority w:val="99"/>
    <w:rsid w:val="0038018C"/>
    <w:rPr>
      <w:rFonts w:ascii="Times New Roman" w:hAnsi="Times New Roman" w:cs="Times New Roman" w:hint="default"/>
      <w:sz w:val="18"/>
      <w:szCs w:val="18"/>
    </w:rPr>
  </w:style>
  <w:style w:type="character" w:customStyle="1" w:styleId="FontStyle514">
    <w:name w:val="Font Style514"/>
    <w:basedOn w:val="DefaultParagraphFont"/>
    <w:uiPriority w:val="99"/>
    <w:rsid w:val="0038018C"/>
    <w:rPr>
      <w:rFonts w:ascii="Times New Roman" w:hAnsi="Times New Roman" w:cs="Times New Roman" w:hint="default"/>
      <w:sz w:val="14"/>
      <w:szCs w:val="14"/>
    </w:rPr>
  </w:style>
  <w:style w:type="character" w:customStyle="1" w:styleId="FontStyle500">
    <w:name w:val="Font Style500"/>
    <w:basedOn w:val="DefaultParagraphFont"/>
    <w:uiPriority w:val="99"/>
    <w:rsid w:val="0038018C"/>
    <w:rPr>
      <w:rFonts w:ascii="Times New Roman" w:hAnsi="Times New Roman" w:cs="Times New Roman" w:hint="default"/>
      <w:b/>
      <w:bCs/>
      <w:sz w:val="16"/>
      <w:szCs w:val="16"/>
    </w:rPr>
  </w:style>
  <w:style w:type="character" w:customStyle="1" w:styleId="CardCite1">
    <w:name w:val="CardCite1"/>
    <w:qFormat/>
    <w:rsid w:val="0038018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8018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8018C"/>
    <w:rPr>
      <w:rFonts w:ascii="Times New Roman" w:hAnsi="Times New Roman" w:cs="Times New Roman" w:hint="default"/>
      <w:b/>
      <w:bCs/>
      <w:sz w:val="22"/>
      <w:szCs w:val="22"/>
    </w:rPr>
  </w:style>
  <w:style w:type="character" w:customStyle="1" w:styleId="CharacterStyle3">
    <w:name w:val="Character Style 3"/>
    <w:uiPriority w:val="99"/>
    <w:rsid w:val="0038018C"/>
    <w:rPr>
      <w:rFonts w:ascii="Bookman Old Style" w:hAnsi="Bookman Old Style" w:cs="Bookman Old Style" w:hint="default"/>
      <w:spacing w:val="-5"/>
      <w:sz w:val="18"/>
      <w:szCs w:val="18"/>
    </w:rPr>
  </w:style>
  <w:style w:type="character" w:customStyle="1" w:styleId="Style8pt1">
    <w:name w:val="Style 8 pt1"/>
    <w:rsid w:val="0038018C"/>
    <w:rPr>
      <w:rFonts w:ascii="Georgia" w:hAnsi="Georgia" w:hint="default"/>
      <w:sz w:val="16"/>
    </w:rPr>
  </w:style>
  <w:style w:type="character" w:customStyle="1" w:styleId="UnderlineStyleChar7">
    <w:name w:val="Underline Style Char7"/>
    <w:rsid w:val="0038018C"/>
    <w:rPr>
      <w:rFonts w:ascii="Garamond" w:hAnsi="Garamond" w:hint="default"/>
      <w:sz w:val="22"/>
      <w:szCs w:val="24"/>
      <w:u w:val="single"/>
      <w:lang w:val="en-US" w:eastAsia="en-US" w:bidi="ar-SA"/>
    </w:rPr>
  </w:style>
  <w:style w:type="character" w:customStyle="1" w:styleId="StyleArial6ptBold">
    <w:name w:val="Style Arial 6 pt Bold"/>
    <w:rsid w:val="0038018C"/>
    <w:rPr>
      <w:rFonts w:ascii="Arial" w:hAnsi="Arial" w:cs="Arial" w:hint="default"/>
      <w:bCs/>
      <w:sz w:val="12"/>
    </w:rPr>
  </w:style>
  <w:style w:type="character" w:customStyle="1" w:styleId="Heading2Char5">
    <w:name w:val="Heading 2 Char5"/>
    <w:rsid w:val="0038018C"/>
    <w:rPr>
      <w:rFonts w:ascii="Garamond" w:hAnsi="Garamond" w:cs="Arial" w:hint="default"/>
      <w:b/>
      <w:bCs/>
      <w:iCs/>
      <w:sz w:val="24"/>
      <w:szCs w:val="28"/>
      <w:lang w:val="en-US" w:eastAsia="en-US" w:bidi="ar-SA"/>
    </w:rPr>
  </w:style>
  <w:style w:type="character" w:customStyle="1" w:styleId="TagGreg">
    <w:name w:val="TagGreg"/>
    <w:uiPriority w:val="1"/>
    <w:qFormat/>
    <w:rsid w:val="0038018C"/>
    <w:rPr>
      <w:b/>
      <w:bCs w:val="0"/>
      <w:sz w:val="24"/>
    </w:rPr>
  </w:style>
  <w:style w:type="character" w:customStyle="1" w:styleId="StyleDebateUnderline10pt">
    <w:name w:val="Style Debate Underline + 10 pt"/>
    <w:rsid w:val="0038018C"/>
    <w:rPr>
      <w:rFonts w:ascii="Times New Roman" w:hAnsi="Times New Roman" w:cs="Times New Roman" w:hint="default"/>
      <w:sz w:val="20"/>
      <w:szCs w:val="20"/>
      <w:u w:val="single"/>
    </w:rPr>
  </w:style>
  <w:style w:type="character" w:customStyle="1" w:styleId="underlinedCharChar0">
    <w:name w:val="underlined Char Char"/>
    <w:locked/>
    <w:rsid w:val="0038018C"/>
    <w:rPr>
      <w:u w:val="single"/>
    </w:rPr>
  </w:style>
  <w:style w:type="character" w:customStyle="1" w:styleId="SourceBold">
    <w:name w:val="Source Bold"/>
    <w:rsid w:val="0038018C"/>
    <w:rPr>
      <w:rFonts w:ascii="Arial Narrow" w:hAnsi="Arial Narrow" w:hint="default"/>
      <w:b/>
      <w:bCs w:val="0"/>
      <w:strike w:val="0"/>
      <w:dstrike w:val="0"/>
      <w:sz w:val="24"/>
      <w:u w:val="none"/>
      <w:effect w:val="none"/>
    </w:rPr>
  </w:style>
  <w:style w:type="character" w:customStyle="1" w:styleId="2xBoldUnderline">
    <w:name w:val="2x_Bold_Underline"/>
    <w:rsid w:val="0038018C"/>
    <w:rPr>
      <w:b/>
      <w:bCs/>
      <w:sz w:val="24"/>
      <w:u w:val="thick"/>
    </w:rPr>
  </w:style>
  <w:style w:type="character" w:customStyle="1" w:styleId="Dottedunderline">
    <w:name w:val="Dotted underline"/>
    <w:rsid w:val="0038018C"/>
    <w:rPr>
      <w:u w:val="dotted"/>
    </w:rPr>
  </w:style>
  <w:style w:type="character" w:customStyle="1" w:styleId="readChar">
    <w:name w:val="read Char"/>
    <w:rsid w:val="0038018C"/>
    <w:rPr>
      <w:szCs w:val="22"/>
      <w:u w:val="single"/>
      <w:lang w:val="en-US" w:eastAsia="en-US" w:bidi="ar-SA"/>
    </w:rPr>
  </w:style>
  <w:style w:type="character" w:customStyle="1" w:styleId="underlining0">
    <w:name w:val="underlining"/>
    <w:rsid w:val="0038018C"/>
    <w:rPr>
      <w:u w:val="single"/>
    </w:rPr>
  </w:style>
  <w:style w:type="character" w:customStyle="1" w:styleId="btitle">
    <w:name w:val="btitle"/>
    <w:rsid w:val="0038018C"/>
  </w:style>
  <w:style w:type="character" w:customStyle="1" w:styleId="green">
    <w:name w:val="green"/>
    <w:rsid w:val="0038018C"/>
  </w:style>
  <w:style w:type="character" w:customStyle="1" w:styleId="BodyText20">
    <w:name w:val="Body Text2"/>
    <w:rsid w:val="0038018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38018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8018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8018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8018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8018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8018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38018C"/>
    <w:rPr>
      <w:rFonts w:ascii="Sylfaen" w:hAnsi="Sylfaen" w:cs="Sylfaen" w:hint="default"/>
      <w:i/>
      <w:iCs/>
      <w:strike w:val="0"/>
      <w:dstrike w:val="0"/>
      <w:sz w:val="19"/>
      <w:szCs w:val="19"/>
      <w:u w:val="none"/>
      <w:effect w:val="none"/>
      <w:shd w:val="clear" w:color="auto" w:fill="FFFFFF"/>
    </w:rPr>
  </w:style>
  <w:style w:type="character" w:customStyle="1" w:styleId="1">
    <w:name w:val="1"/>
    <w:rsid w:val="0038018C"/>
    <w:rPr>
      <w:rFonts w:ascii="Arial" w:hAnsi="Arial" w:cs="Arial" w:hint="default"/>
      <w:bCs/>
      <w:sz w:val="20"/>
      <w:u w:val="single"/>
      <w:lang w:val="en-US" w:eastAsia="en-US" w:bidi="ar-SA"/>
    </w:rPr>
  </w:style>
  <w:style w:type="character" w:customStyle="1" w:styleId="CharChar31">
    <w:name w:val="Char Char31"/>
    <w:rsid w:val="0038018C"/>
    <w:rPr>
      <w:rFonts w:ascii="Arial" w:hAnsi="Arial" w:cs="Arial" w:hint="default"/>
      <w:b/>
      <w:bCs/>
      <w:iCs/>
      <w:lang w:val="en-US" w:eastAsia="en-US" w:bidi="ar-SA"/>
    </w:rPr>
  </w:style>
  <w:style w:type="character" w:customStyle="1" w:styleId="Subtitle2">
    <w:name w:val="Subtitle2"/>
    <w:rsid w:val="0038018C"/>
  </w:style>
  <w:style w:type="character" w:customStyle="1" w:styleId="drop">
    <w:name w:val="drop"/>
    <w:rsid w:val="0038018C"/>
  </w:style>
  <w:style w:type="character" w:customStyle="1" w:styleId="bioline">
    <w:name w:val="bioline"/>
    <w:rsid w:val="0038018C"/>
  </w:style>
  <w:style w:type="character" w:customStyle="1" w:styleId="articletitle0">
    <w:name w:val="article_title"/>
    <w:rsid w:val="0038018C"/>
  </w:style>
  <w:style w:type="character" w:customStyle="1" w:styleId="A4">
    <w:name w:val="A4"/>
    <w:uiPriority w:val="99"/>
    <w:rsid w:val="0038018C"/>
    <w:rPr>
      <w:color w:val="000000"/>
    </w:rPr>
  </w:style>
  <w:style w:type="character" w:customStyle="1" w:styleId="s2">
    <w:name w:val="s2"/>
    <w:rsid w:val="0038018C"/>
  </w:style>
  <w:style w:type="character" w:customStyle="1" w:styleId="s4">
    <w:name w:val="s4"/>
    <w:rsid w:val="0038018C"/>
  </w:style>
  <w:style w:type="character" w:customStyle="1" w:styleId="s5">
    <w:name w:val="s5"/>
    <w:rsid w:val="0038018C"/>
  </w:style>
  <w:style w:type="character" w:customStyle="1" w:styleId="cap">
    <w:name w:val="cap"/>
    <w:rsid w:val="0038018C"/>
  </w:style>
  <w:style w:type="character" w:customStyle="1" w:styleId="rightsnotice">
    <w:name w:val="rightsnotice"/>
    <w:rsid w:val="0038018C"/>
  </w:style>
  <w:style w:type="character" w:customStyle="1" w:styleId="Caption1">
    <w:name w:val="Caption1"/>
    <w:rsid w:val="0038018C"/>
  </w:style>
  <w:style w:type="character" w:customStyle="1" w:styleId="credit">
    <w:name w:val="credit"/>
    <w:rsid w:val="0038018C"/>
  </w:style>
  <w:style w:type="character" w:customStyle="1" w:styleId="scaps">
    <w:name w:val="scaps"/>
    <w:rsid w:val="0038018C"/>
  </w:style>
  <w:style w:type="character" w:customStyle="1" w:styleId="current-article">
    <w:name w:val="current-article"/>
    <w:rsid w:val="0038018C"/>
  </w:style>
  <w:style w:type="character" w:customStyle="1" w:styleId="related-current-indicator">
    <w:name w:val="related-current-indicator"/>
    <w:rsid w:val="0038018C"/>
  </w:style>
  <w:style w:type="character" w:customStyle="1" w:styleId="bylclear">
    <w:name w:val="bylclear"/>
    <w:rsid w:val="0038018C"/>
  </w:style>
  <w:style w:type="character" w:customStyle="1" w:styleId="timestamp">
    <w:name w:val="timestamp"/>
    <w:rsid w:val="0038018C"/>
  </w:style>
  <w:style w:type="character" w:customStyle="1" w:styleId="comments">
    <w:name w:val="comments"/>
    <w:rsid w:val="0038018C"/>
  </w:style>
  <w:style w:type="character" w:customStyle="1" w:styleId="essaytext">
    <w:name w:val="essaytext"/>
    <w:rsid w:val="0038018C"/>
  </w:style>
  <w:style w:type="character" w:customStyle="1" w:styleId="username">
    <w:name w:val="username"/>
    <w:rsid w:val="0038018C"/>
  </w:style>
  <w:style w:type="character" w:customStyle="1" w:styleId="toplinks">
    <w:name w:val="toplinks"/>
    <w:rsid w:val="0038018C"/>
  </w:style>
  <w:style w:type="character" w:customStyle="1" w:styleId="A3">
    <w:name w:val="A3"/>
    <w:rsid w:val="0038018C"/>
    <w:rPr>
      <w:rFonts w:ascii="Perpetua" w:hAnsi="Perpetua" w:cs="Perpetua" w:hint="default"/>
      <w:color w:val="000000"/>
      <w:sz w:val="15"/>
      <w:szCs w:val="15"/>
    </w:rPr>
  </w:style>
  <w:style w:type="character" w:customStyle="1" w:styleId="see">
    <w:name w:val="see"/>
    <w:rsid w:val="0038018C"/>
  </w:style>
  <w:style w:type="character" w:customStyle="1" w:styleId="first-letter">
    <w:name w:val="first-letter"/>
    <w:rsid w:val="0038018C"/>
  </w:style>
  <w:style w:type="character" w:customStyle="1" w:styleId="focusparagraph">
    <w:name w:val="focusparagraph"/>
    <w:rsid w:val="0038018C"/>
  </w:style>
  <w:style w:type="character" w:customStyle="1" w:styleId="lightblue">
    <w:name w:val="lightblue"/>
    <w:rsid w:val="0038018C"/>
  </w:style>
  <w:style w:type="character" w:customStyle="1" w:styleId="StyleUnderlineCharChar9pt">
    <w:name w:val="Style Underline Char Char + 9 pt"/>
    <w:rsid w:val="0038018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8018C"/>
  </w:style>
  <w:style w:type="character" w:customStyle="1" w:styleId="Title10">
    <w:name w:val="Title1"/>
    <w:rsid w:val="0038018C"/>
  </w:style>
  <w:style w:type="character" w:customStyle="1" w:styleId="BoldandUnderlineCharCharCharChar">
    <w:name w:val="Bold and Underline Char Char Char Char"/>
    <w:rsid w:val="0038018C"/>
    <w:rPr>
      <w:b/>
      <w:bCs w:val="0"/>
      <w:noProof w:val="0"/>
      <w:u w:val="single"/>
      <w:lang w:val="en-US" w:eastAsia="en-US" w:bidi="ar-SA"/>
    </w:rPr>
  </w:style>
  <w:style w:type="character" w:customStyle="1" w:styleId="FontStyle29">
    <w:name w:val="Font Style29"/>
    <w:uiPriority w:val="99"/>
    <w:rsid w:val="0038018C"/>
    <w:rPr>
      <w:rFonts w:ascii="Arial" w:hAnsi="Arial" w:cs="Arial" w:hint="default"/>
      <w:sz w:val="14"/>
      <w:szCs w:val="14"/>
    </w:rPr>
  </w:style>
  <w:style w:type="character" w:customStyle="1" w:styleId="CardsUnderlined">
    <w:name w:val="Cards Underlined"/>
    <w:rsid w:val="0038018C"/>
    <w:rPr>
      <w:rFonts w:ascii="Helvetica" w:hAnsi="Helvetica" w:cs="Helvetica" w:hint="default"/>
      <w:sz w:val="22"/>
      <w:szCs w:val="24"/>
      <w:u w:val="thick"/>
    </w:rPr>
  </w:style>
  <w:style w:type="character" w:customStyle="1" w:styleId="titles">
    <w:name w:val="titles"/>
    <w:rsid w:val="0038018C"/>
  </w:style>
  <w:style w:type="character" w:customStyle="1" w:styleId="articletext0">
    <w:name w:val="article_text"/>
    <w:rsid w:val="0038018C"/>
  </w:style>
  <w:style w:type="character" w:customStyle="1" w:styleId="contentauthor">
    <w:name w:val="contentauthor"/>
    <w:rsid w:val="0038018C"/>
  </w:style>
  <w:style w:type="character" w:customStyle="1" w:styleId="subarticleheader">
    <w:name w:val="subarticleheader"/>
    <w:rsid w:val="0038018C"/>
  </w:style>
  <w:style w:type="character" w:customStyle="1" w:styleId="spelle">
    <w:name w:val="spelle"/>
    <w:rsid w:val="0038018C"/>
  </w:style>
  <w:style w:type="character" w:customStyle="1" w:styleId="grame">
    <w:name w:val="grame"/>
    <w:rsid w:val="0038018C"/>
  </w:style>
  <w:style w:type="character" w:customStyle="1" w:styleId="newstitle1">
    <w:name w:val="newstitle1"/>
    <w:rsid w:val="0038018C"/>
  </w:style>
  <w:style w:type="character" w:customStyle="1" w:styleId="copy">
    <w:name w:val="copy"/>
    <w:rsid w:val="0038018C"/>
  </w:style>
  <w:style w:type="character" w:customStyle="1" w:styleId="topheadline">
    <w:name w:val="topheadline"/>
    <w:rsid w:val="0038018C"/>
  </w:style>
  <w:style w:type="character" w:customStyle="1" w:styleId="Stylereduce27pt">
    <w:name w:val="Style reduce2 + 7 pt"/>
    <w:rsid w:val="0038018C"/>
    <w:rPr>
      <w:rFonts w:ascii="Times New Roman" w:hAnsi="Times New Roman" w:cs="Arial" w:hint="default"/>
      <w:color w:val="000000"/>
      <w:sz w:val="14"/>
      <w:szCs w:val="22"/>
    </w:rPr>
  </w:style>
  <w:style w:type="character" w:customStyle="1" w:styleId="srtitle">
    <w:name w:val="srtitle"/>
    <w:rsid w:val="0038018C"/>
  </w:style>
  <w:style w:type="character" w:customStyle="1" w:styleId="st1">
    <w:name w:val="st1"/>
    <w:rsid w:val="0038018C"/>
  </w:style>
  <w:style w:type="character" w:customStyle="1" w:styleId="StyleStyleGaramond">
    <w:name w:val="Style Style Garamond +"/>
    <w:rsid w:val="0038018C"/>
    <w:rPr>
      <w:rFonts w:ascii="Garamond" w:hAnsi="Garamond" w:cs="Times New Roman" w:hint="default"/>
      <w:sz w:val="20"/>
    </w:rPr>
  </w:style>
  <w:style w:type="character" w:customStyle="1" w:styleId="quotechar0">
    <w:name w:val="quotechar"/>
    <w:rsid w:val="0038018C"/>
  </w:style>
  <w:style w:type="character" w:customStyle="1" w:styleId="boldunderline0">
    <w:name w:val="boldunderline"/>
    <w:rsid w:val="0038018C"/>
  </w:style>
  <w:style w:type="character" w:customStyle="1" w:styleId="A8">
    <w:name w:val="A8"/>
    <w:rsid w:val="0038018C"/>
    <w:rPr>
      <w:rFonts w:ascii="Scala" w:hAnsi="Scala" w:cs="Scala" w:hint="default"/>
      <w:color w:val="000000"/>
      <w:sz w:val="15"/>
      <w:szCs w:val="15"/>
    </w:rPr>
  </w:style>
  <w:style w:type="character" w:customStyle="1" w:styleId="A0">
    <w:name w:val="A0"/>
    <w:uiPriority w:val="99"/>
    <w:rsid w:val="0038018C"/>
    <w:rPr>
      <w:rFonts w:ascii="Scala" w:hAnsi="Scala" w:cs="Scala" w:hint="default"/>
      <w:color w:val="000000"/>
      <w:sz w:val="16"/>
      <w:szCs w:val="16"/>
    </w:rPr>
  </w:style>
  <w:style w:type="character" w:customStyle="1" w:styleId="Date11">
    <w:name w:val="Date11"/>
    <w:rsid w:val="0038018C"/>
  </w:style>
  <w:style w:type="character" w:customStyle="1" w:styleId="Boxout">
    <w:name w:val="Box out"/>
    <w:uiPriority w:val="1"/>
    <w:qFormat/>
    <w:rsid w:val="0038018C"/>
    <w:rPr>
      <w:rFonts w:ascii="Tahoma" w:hAnsi="Tahoma" w:cs="Tahoma" w:hint="default"/>
      <w:b/>
      <w:bCs w:val="0"/>
      <w:sz w:val="20"/>
      <w:u w:val="single"/>
      <w:bdr w:val="none" w:sz="0" w:space="0" w:color="auto" w:frame="1"/>
      <w:shd w:val="clear" w:color="auto" w:fill="A9E8F5"/>
    </w:rPr>
  </w:style>
  <w:style w:type="character" w:customStyle="1" w:styleId="metad">
    <w:name w:val="metad"/>
    <w:rsid w:val="0038018C"/>
  </w:style>
  <w:style w:type="character" w:customStyle="1" w:styleId="sifr-alternate">
    <w:name w:val="sifr-alternate"/>
    <w:rsid w:val="0038018C"/>
  </w:style>
  <w:style w:type="character" w:customStyle="1" w:styleId="justify1">
    <w:name w:val="justify1"/>
    <w:rsid w:val="0038018C"/>
  </w:style>
  <w:style w:type="character" w:customStyle="1" w:styleId="artbody1">
    <w:name w:val="art_body1"/>
    <w:rsid w:val="0038018C"/>
    <w:rPr>
      <w:rFonts w:ascii="Arial" w:hAnsi="Arial" w:cs="Arial" w:hint="default"/>
    </w:rPr>
  </w:style>
  <w:style w:type="character" w:customStyle="1" w:styleId="A1">
    <w:name w:val="A1"/>
    <w:uiPriority w:val="99"/>
    <w:rsid w:val="0038018C"/>
    <w:rPr>
      <w:rFonts w:ascii="Book Antiqua" w:hAnsi="Book Antiqua" w:cs="Book Antiqua" w:hint="default"/>
      <w:color w:val="221E1F"/>
      <w:sz w:val="22"/>
      <w:szCs w:val="22"/>
    </w:rPr>
  </w:style>
  <w:style w:type="character" w:customStyle="1" w:styleId="reality">
    <w:name w:val="reality"/>
    <w:rsid w:val="0038018C"/>
  </w:style>
  <w:style w:type="character" w:customStyle="1" w:styleId="text2">
    <w:name w:val="text2"/>
    <w:rsid w:val="0038018C"/>
  </w:style>
  <w:style w:type="character" w:customStyle="1" w:styleId="StyleUnderlineChar2CharChar11pt">
    <w:name w:val="Style Underline Char2 Char Char + 11 pt"/>
    <w:rsid w:val="0038018C"/>
    <w:rPr>
      <w:rFonts w:ascii="Times New Roman" w:hAnsi="Times New Roman" w:cs="Times New Roman" w:hint="default"/>
      <w:sz w:val="20"/>
      <w:u w:val="single"/>
    </w:rPr>
  </w:style>
  <w:style w:type="character" w:customStyle="1" w:styleId="StyleStyleBoldUnderline11pt">
    <w:name w:val="Style Style Bold Underline + 11 pt"/>
    <w:rsid w:val="0038018C"/>
    <w:rPr>
      <w:b/>
      <w:bCs/>
      <w:sz w:val="20"/>
      <w:u w:val="single"/>
    </w:rPr>
  </w:style>
  <w:style w:type="character" w:customStyle="1" w:styleId="articlehead2">
    <w:name w:val="articlehead2"/>
    <w:rsid w:val="0038018C"/>
  </w:style>
  <w:style w:type="character" w:customStyle="1" w:styleId="pronset">
    <w:name w:val="pronset"/>
    <w:rsid w:val="0038018C"/>
  </w:style>
  <w:style w:type="character" w:customStyle="1" w:styleId="prondelim">
    <w:name w:val="prondelim"/>
    <w:rsid w:val="0038018C"/>
  </w:style>
  <w:style w:type="character" w:customStyle="1" w:styleId="prontoggle">
    <w:name w:val="pron_toggle"/>
    <w:rsid w:val="0038018C"/>
  </w:style>
  <w:style w:type="character" w:customStyle="1" w:styleId="boldface">
    <w:name w:val="boldface"/>
    <w:rsid w:val="0038018C"/>
  </w:style>
  <w:style w:type="character" w:customStyle="1" w:styleId="secondary-bf">
    <w:name w:val="secondary-bf"/>
    <w:rsid w:val="0038018C"/>
  </w:style>
  <w:style w:type="table" w:styleId="ColorfulGrid-Accent1">
    <w:name w:val="Colorful Grid Accent 1"/>
    <w:basedOn w:val="TableNormal"/>
    <w:link w:val="ColorfulGrid-Accent1Char"/>
    <w:uiPriority w:val="29"/>
    <w:unhideWhenUsed/>
    <w:rsid w:val="0038018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38018C"/>
    <w:rPr>
      <w:rFonts w:ascii="Times New Roman" w:hAnsi="Times New Roman" w:cs="Times New Roman" w:hint="default"/>
      <w:iCs/>
      <w:color w:val="000000"/>
      <w:sz w:val="16"/>
    </w:rPr>
  </w:style>
  <w:style w:type="character" w:customStyle="1" w:styleId="Boxout0">
    <w:name w:val="Boxout"/>
    <w:uiPriority w:val="1"/>
    <w:qFormat/>
    <w:rsid w:val="0038018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8018C"/>
  </w:style>
  <w:style w:type="character" w:customStyle="1" w:styleId="pg">
    <w:name w:val="pg"/>
    <w:rsid w:val="0038018C"/>
  </w:style>
  <w:style w:type="character" w:customStyle="1" w:styleId="detailtitle">
    <w:name w:val="detailtitle"/>
    <w:rsid w:val="0038018C"/>
  </w:style>
  <w:style w:type="character" w:customStyle="1" w:styleId="storydate">
    <w:name w:val="storydate"/>
    <w:rsid w:val="0038018C"/>
  </w:style>
  <w:style w:type="character" w:customStyle="1" w:styleId="preloadwrap">
    <w:name w:val="preloadwrap"/>
    <w:rsid w:val="0038018C"/>
  </w:style>
  <w:style w:type="character" w:customStyle="1" w:styleId="creditwrap">
    <w:name w:val="creditwrap"/>
    <w:rsid w:val="0038018C"/>
  </w:style>
  <w:style w:type="character" w:customStyle="1" w:styleId="DefaultChar1">
    <w:name w:val="Default Char1"/>
    <w:rsid w:val="0038018C"/>
    <w:rPr>
      <w:noProof w:val="0"/>
      <w:color w:val="000000"/>
      <w:lang w:val="en-US" w:eastAsia="en-US" w:bidi="ar-SA"/>
    </w:rPr>
  </w:style>
  <w:style w:type="character" w:customStyle="1" w:styleId="textunderlineChar0">
    <w:name w:val="text underline Char"/>
    <w:rsid w:val="0038018C"/>
    <w:rPr>
      <w:sz w:val="24"/>
      <w:szCs w:val="22"/>
      <w:u w:val="thick"/>
      <w:lang w:val="en-US" w:eastAsia="en-US" w:bidi="ar-SA"/>
    </w:rPr>
  </w:style>
  <w:style w:type="character" w:customStyle="1" w:styleId="BoldChar">
    <w:name w:val="Bold Char"/>
    <w:rsid w:val="0038018C"/>
    <w:rPr>
      <w:rFonts w:ascii="Times New Roman" w:eastAsia="Times New Roman" w:hAnsi="Times New Roman" w:cs="Times New Roman" w:hint="default"/>
      <w:b/>
      <w:bCs w:val="0"/>
      <w:szCs w:val="24"/>
    </w:rPr>
  </w:style>
  <w:style w:type="character" w:customStyle="1" w:styleId="pmterms31">
    <w:name w:val="pmterms31"/>
    <w:rsid w:val="0038018C"/>
    <w:rPr>
      <w:b/>
      <w:bCs/>
      <w:i w:val="0"/>
      <w:iCs w:val="0"/>
      <w:color w:val="000000"/>
    </w:rPr>
  </w:style>
  <w:style w:type="character" w:customStyle="1" w:styleId="copyrightdescription">
    <w:name w:val="copyrightdescription"/>
    <w:rsid w:val="0038018C"/>
  </w:style>
  <w:style w:type="character" w:customStyle="1" w:styleId="ft01">
    <w:name w:val="ft01"/>
    <w:rsid w:val="0038018C"/>
    <w:rPr>
      <w:rFonts w:ascii="Times" w:hAnsi="Times" w:cs="Times" w:hint="default"/>
      <w:color w:val="000000"/>
      <w:sz w:val="14"/>
      <w:szCs w:val="14"/>
    </w:rPr>
  </w:style>
  <w:style w:type="character" w:customStyle="1" w:styleId="ft11">
    <w:name w:val="ft11"/>
    <w:rsid w:val="0038018C"/>
    <w:rPr>
      <w:rFonts w:ascii="Times" w:hAnsi="Times" w:cs="Times" w:hint="default"/>
      <w:color w:val="000000"/>
      <w:sz w:val="17"/>
      <w:szCs w:val="17"/>
    </w:rPr>
  </w:style>
  <w:style w:type="character" w:customStyle="1" w:styleId="ft21">
    <w:name w:val="ft21"/>
    <w:rsid w:val="0038018C"/>
    <w:rPr>
      <w:rFonts w:ascii="Times" w:hAnsi="Times" w:cs="Times" w:hint="default"/>
      <w:color w:val="000000"/>
      <w:sz w:val="15"/>
      <w:szCs w:val="15"/>
    </w:rPr>
  </w:style>
  <w:style w:type="character" w:customStyle="1" w:styleId="ft31">
    <w:name w:val="ft31"/>
    <w:rsid w:val="0038018C"/>
    <w:rPr>
      <w:rFonts w:ascii="Times" w:hAnsi="Times" w:cs="Times" w:hint="default"/>
      <w:color w:val="000000"/>
      <w:sz w:val="15"/>
      <w:szCs w:val="15"/>
    </w:rPr>
  </w:style>
  <w:style w:type="character" w:customStyle="1" w:styleId="dquo">
    <w:name w:val="dquo"/>
    <w:rsid w:val="0038018C"/>
  </w:style>
  <w:style w:type="character" w:customStyle="1" w:styleId="caps2">
    <w:name w:val="caps2"/>
    <w:rsid w:val="0038018C"/>
  </w:style>
  <w:style w:type="character" w:customStyle="1" w:styleId="CardsFont12ptCharCharCharChar">
    <w:name w:val="Cards + Font: 12 pt Char Char Char Char"/>
    <w:rsid w:val="0038018C"/>
    <w:rPr>
      <w:sz w:val="24"/>
      <w:szCs w:val="24"/>
      <w:u w:val="thick"/>
      <w:lang w:val="en-US" w:eastAsia="en-US" w:bidi="ar-SA"/>
    </w:rPr>
  </w:style>
  <w:style w:type="character" w:customStyle="1" w:styleId="ccs">
    <w:name w:val="c cs"/>
    <w:rsid w:val="0038018C"/>
  </w:style>
  <w:style w:type="character" w:customStyle="1" w:styleId="UnderlinedEvChar">
    <w:name w:val="Underlined Ev Char"/>
    <w:rsid w:val="0038018C"/>
    <w:rPr>
      <w:rFonts w:ascii="Times New Roman" w:eastAsia="Times New Roman" w:hAnsi="Times New Roman" w:cs="Times New Roman" w:hint="default"/>
      <w:szCs w:val="24"/>
      <w:u w:val="single"/>
    </w:rPr>
  </w:style>
  <w:style w:type="character" w:customStyle="1" w:styleId="dropshadow">
    <w:name w:val="dropshadow"/>
    <w:rsid w:val="0038018C"/>
  </w:style>
  <w:style w:type="character" w:customStyle="1" w:styleId="d05ws">
    <w:name w:val="d05ws"/>
    <w:rsid w:val="0038018C"/>
  </w:style>
  <w:style w:type="character" w:customStyle="1" w:styleId="rzibod">
    <w:name w:val="rzibod"/>
    <w:rsid w:val="0038018C"/>
  </w:style>
  <w:style w:type="character" w:customStyle="1" w:styleId="StyleBold1">
    <w:name w:val="Style Bold1"/>
    <w:rsid w:val="0038018C"/>
    <w:rPr>
      <w:rFonts w:ascii="Georgia" w:hAnsi="Georgia" w:hint="default"/>
      <w:b/>
      <w:bCs/>
      <w:sz w:val="22"/>
    </w:rPr>
  </w:style>
  <w:style w:type="character" w:customStyle="1" w:styleId="headertext">
    <w:name w:val="headertext"/>
    <w:rsid w:val="0038018C"/>
  </w:style>
  <w:style w:type="character" w:customStyle="1" w:styleId="endnote-reference">
    <w:name w:val="endnote-reference"/>
    <w:rsid w:val="0038018C"/>
  </w:style>
  <w:style w:type="character" w:customStyle="1" w:styleId="officialsname">
    <w:name w:val="official_s_name"/>
    <w:rsid w:val="0038018C"/>
  </w:style>
  <w:style w:type="character" w:customStyle="1" w:styleId="audience">
    <w:name w:val="audience"/>
    <w:rsid w:val="0038018C"/>
  </w:style>
  <w:style w:type="character" w:customStyle="1" w:styleId="A7">
    <w:name w:val="A7"/>
    <w:uiPriority w:val="99"/>
    <w:rsid w:val="0038018C"/>
    <w:rPr>
      <w:rFonts w:ascii="Myriad Pro" w:hAnsi="Myriad Pro" w:cs="Myriad Pro" w:hint="default"/>
      <w:color w:val="0066B1"/>
      <w:sz w:val="22"/>
      <w:szCs w:val="22"/>
    </w:rPr>
  </w:style>
  <w:style w:type="character" w:customStyle="1" w:styleId="normalchar">
    <w:name w:val="normal__char"/>
    <w:rsid w:val="0038018C"/>
  </w:style>
  <w:style w:type="character" w:customStyle="1" w:styleId="hyperlink002cheading0020100200028block0020title0029char">
    <w:name w:val="hyperlink_002cheading_00201_0020_0028block_0020title_0029__char"/>
    <w:rsid w:val="0038018C"/>
  </w:style>
  <w:style w:type="character" w:customStyle="1" w:styleId="underline002cstyle0020bold0020underlinechar">
    <w:name w:val="underline_002cstyle_0020bold_0020underline__char"/>
    <w:rsid w:val="0038018C"/>
  </w:style>
  <w:style w:type="character" w:customStyle="1" w:styleId="copyboldblack">
    <w:name w:val="copyboldblack"/>
    <w:rsid w:val="0038018C"/>
  </w:style>
  <w:style w:type="character" w:customStyle="1" w:styleId="copybold">
    <w:name w:val="copybold"/>
    <w:rsid w:val="0038018C"/>
  </w:style>
  <w:style w:type="character" w:customStyle="1" w:styleId="author-date0">
    <w:name w:val="author-date"/>
    <w:rsid w:val="0038018C"/>
  </w:style>
  <w:style w:type="character" w:customStyle="1" w:styleId="hidden">
    <w:name w:val="hidden"/>
    <w:rsid w:val="0038018C"/>
  </w:style>
  <w:style w:type="character" w:customStyle="1" w:styleId="articlebegin">
    <w:name w:val="articlebegin"/>
    <w:rsid w:val="0038018C"/>
  </w:style>
  <w:style w:type="character" w:customStyle="1" w:styleId="mediaoverlay">
    <w:name w:val="mediaoverlay"/>
    <w:rsid w:val="0038018C"/>
  </w:style>
  <w:style w:type="character" w:customStyle="1" w:styleId="blogcaption">
    <w:name w:val="blog_caption"/>
    <w:rsid w:val="0038018C"/>
  </w:style>
  <w:style w:type="character" w:customStyle="1" w:styleId="commnet-abuzz">
    <w:name w:val="commnet-abuzz"/>
    <w:rsid w:val="0038018C"/>
  </w:style>
  <w:style w:type="character" w:customStyle="1" w:styleId="fbconnectbuttontext">
    <w:name w:val="fbconnectbutton_text"/>
    <w:rsid w:val="0038018C"/>
  </w:style>
  <w:style w:type="character" w:customStyle="1" w:styleId="fbsharecountinner">
    <w:name w:val="fb_share_count_inner"/>
    <w:rsid w:val="0038018C"/>
  </w:style>
  <w:style w:type="character" w:customStyle="1" w:styleId="stbuttontext">
    <w:name w:val="stbuttontext"/>
    <w:rsid w:val="0038018C"/>
  </w:style>
  <w:style w:type="character" w:customStyle="1" w:styleId="source">
    <w:name w:val="source"/>
    <w:rsid w:val="0038018C"/>
  </w:style>
  <w:style w:type="character" w:customStyle="1" w:styleId="pubdate">
    <w:name w:val="pubdate"/>
    <w:rsid w:val="0038018C"/>
  </w:style>
  <w:style w:type="character" w:customStyle="1" w:styleId="grey">
    <w:name w:val="grey"/>
    <w:rsid w:val="0038018C"/>
  </w:style>
  <w:style w:type="character" w:customStyle="1" w:styleId="postdate">
    <w:name w:val="post_date"/>
    <w:rsid w:val="0038018C"/>
  </w:style>
  <w:style w:type="character" w:customStyle="1" w:styleId="bdx">
    <w:name w:val="bdx"/>
    <w:rsid w:val="0038018C"/>
  </w:style>
  <w:style w:type="character" w:customStyle="1" w:styleId="bdl">
    <w:name w:val="bdl"/>
    <w:rsid w:val="0038018C"/>
  </w:style>
  <w:style w:type="character" w:customStyle="1" w:styleId="breadcrumbitemcurrent">
    <w:name w:val="breadcrumbitemcurrent"/>
    <w:rsid w:val="0038018C"/>
  </w:style>
  <w:style w:type="character" w:customStyle="1" w:styleId="bbl">
    <w:name w:val="bbl"/>
    <w:rsid w:val="0038018C"/>
  </w:style>
  <w:style w:type="character" w:customStyle="1" w:styleId="Date2">
    <w:name w:val="Date2"/>
    <w:rsid w:val="0038018C"/>
  </w:style>
  <w:style w:type="character" w:customStyle="1" w:styleId="company">
    <w:name w:val="company"/>
    <w:rsid w:val="0038018C"/>
  </w:style>
  <w:style w:type="character" w:customStyle="1" w:styleId="itxtnewhookspan">
    <w:name w:val="itxtnewhookspan"/>
    <w:rsid w:val="0038018C"/>
  </w:style>
  <w:style w:type="character" w:customStyle="1" w:styleId="gstxthlt">
    <w:name w:val="gstxt_hlt"/>
    <w:rsid w:val="0038018C"/>
  </w:style>
  <w:style w:type="character" w:customStyle="1" w:styleId="SubtleEmphasis1">
    <w:name w:val="Subtle Emphasis1"/>
    <w:uiPriority w:val="19"/>
    <w:qFormat/>
    <w:rsid w:val="0038018C"/>
    <w:rPr>
      <w:rFonts w:ascii="Times New Roman" w:hAnsi="Times New Roman" w:cs="Times New Roman" w:hint="default"/>
      <w:b/>
      <w:bCs w:val="0"/>
      <w:iCs/>
      <w:color w:val="auto"/>
      <w:sz w:val="22"/>
    </w:rPr>
  </w:style>
  <w:style w:type="character" w:customStyle="1" w:styleId="StyleBoldRed">
    <w:name w:val="Style Bold Red"/>
    <w:rsid w:val="0038018C"/>
    <w:rPr>
      <w:b/>
      <w:bCs/>
      <w:color w:val="auto"/>
    </w:rPr>
  </w:style>
  <w:style w:type="character" w:customStyle="1" w:styleId="StyleTimesNewRoman8pt">
    <w:name w:val="Style Times New Roman 8 pt"/>
    <w:rsid w:val="0038018C"/>
    <w:rPr>
      <w:rFonts w:ascii="Georgia" w:hAnsi="Georgia" w:hint="default"/>
      <w:sz w:val="16"/>
    </w:rPr>
  </w:style>
  <w:style w:type="character" w:customStyle="1" w:styleId="StyleStyle7pt8pt">
    <w:name w:val="Style Style 7 pt + 8 pt"/>
    <w:rsid w:val="0038018C"/>
    <w:rPr>
      <w:sz w:val="16"/>
    </w:rPr>
  </w:style>
  <w:style w:type="character" w:customStyle="1" w:styleId="StyleStyleThickunderlineBold1">
    <w:name w:val="Style Style Thick underline + Bold1"/>
    <w:rsid w:val="0038018C"/>
    <w:rPr>
      <w:b/>
      <w:bCs/>
      <w:u w:val="thick"/>
    </w:rPr>
  </w:style>
  <w:style w:type="character" w:customStyle="1" w:styleId="StyleUnderline2">
    <w:name w:val="Style Underline2"/>
    <w:rsid w:val="0038018C"/>
    <w:rPr>
      <w:u w:val="single"/>
    </w:rPr>
  </w:style>
  <w:style w:type="character" w:customStyle="1" w:styleId="ShrinkText">
    <w:name w:val="Shrink Text"/>
    <w:rsid w:val="0038018C"/>
    <w:rPr>
      <w:sz w:val="16"/>
    </w:rPr>
  </w:style>
  <w:style w:type="character" w:customStyle="1" w:styleId="smallcaps">
    <w:name w:val="smallcaps"/>
    <w:rsid w:val="0038018C"/>
  </w:style>
  <w:style w:type="character" w:customStyle="1" w:styleId="goldbldtext">
    <w:name w:val="goldbldtext"/>
    <w:rsid w:val="0038018C"/>
  </w:style>
  <w:style w:type="character" w:customStyle="1" w:styleId="cardshighlight0">
    <w:name w:val="cardshighlight"/>
    <w:rsid w:val="0038018C"/>
  </w:style>
  <w:style w:type="character" w:customStyle="1" w:styleId="cardsfont12pt1">
    <w:name w:val="cardsfont12pt"/>
    <w:rsid w:val="0038018C"/>
  </w:style>
  <w:style w:type="character" w:customStyle="1" w:styleId="ft1">
    <w:name w:val="ft1"/>
    <w:rsid w:val="0038018C"/>
  </w:style>
  <w:style w:type="character" w:customStyle="1" w:styleId="ft6">
    <w:name w:val="ft6"/>
    <w:rsid w:val="0038018C"/>
  </w:style>
  <w:style w:type="character" w:customStyle="1" w:styleId="kicker">
    <w:name w:val="kicker"/>
    <w:rsid w:val="0038018C"/>
  </w:style>
  <w:style w:type="character" w:customStyle="1" w:styleId="backcontent">
    <w:name w:val="backcontent"/>
    <w:rsid w:val="0038018C"/>
  </w:style>
  <w:style w:type="character" w:customStyle="1" w:styleId="daystmp">
    <w:name w:val="daystmp"/>
    <w:rsid w:val="0038018C"/>
  </w:style>
  <w:style w:type="character" w:customStyle="1" w:styleId="cardsfont12ptchar">
    <w:name w:val="cardsfont12ptchar"/>
    <w:rsid w:val="0038018C"/>
  </w:style>
  <w:style w:type="character" w:customStyle="1" w:styleId="gal">
    <w:name w:val="gal"/>
    <w:rsid w:val="0038018C"/>
  </w:style>
  <w:style w:type="character" w:customStyle="1" w:styleId="submitted">
    <w:name w:val="submitted"/>
    <w:rsid w:val="0038018C"/>
  </w:style>
  <w:style w:type="character" w:customStyle="1" w:styleId="imagedateline">
    <w:name w:val="image_dateline"/>
    <w:rsid w:val="0038018C"/>
  </w:style>
  <w:style w:type="character" w:customStyle="1" w:styleId="authordatecharchar">
    <w:name w:val="authordatecharchar"/>
    <w:rsid w:val="0038018C"/>
  </w:style>
  <w:style w:type="character" w:customStyle="1" w:styleId="style1char0">
    <w:name w:val="style1char"/>
    <w:rsid w:val="0038018C"/>
  </w:style>
  <w:style w:type="character" w:customStyle="1" w:styleId="tagcharchar0">
    <w:name w:val="tagcharchar"/>
    <w:rsid w:val="0038018C"/>
  </w:style>
  <w:style w:type="character" w:customStyle="1" w:styleId="underlinedcharchar2">
    <w:name w:val="underlinedcharchar"/>
    <w:rsid w:val="0038018C"/>
  </w:style>
  <w:style w:type="character" w:customStyle="1" w:styleId="BoxedChar">
    <w:name w:val="Boxed Char"/>
    <w:rsid w:val="0038018C"/>
    <w:rPr>
      <w:rFonts w:ascii="Arial Narrow" w:hAnsi="Arial Narrow" w:hint="default"/>
      <w:b/>
      <w:bCs w:val="0"/>
      <w:sz w:val="18"/>
      <w:bdr w:val="single" w:sz="6" w:space="0" w:color="auto" w:frame="1"/>
    </w:rPr>
  </w:style>
  <w:style w:type="character" w:customStyle="1" w:styleId="Style11ptUnderline2">
    <w:name w:val="Style 11 pt Underline2"/>
    <w:rsid w:val="0038018C"/>
    <w:rPr>
      <w:sz w:val="20"/>
      <w:u w:val="single"/>
    </w:rPr>
  </w:style>
  <w:style w:type="character" w:customStyle="1" w:styleId="Style11ptBoldUnderline2">
    <w:name w:val="Style 11 pt Bold Underline2"/>
    <w:rsid w:val="0038018C"/>
    <w:rPr>
      <w:b/>
      <w:bCs/>
      <w:sz w:val="20"/>
      <w:u w:val="single"/>
    </w:rPr>
  </w:style>
  <w:style w:type="character" w:customStyle="1" w:styleId="nw">
    <w:name w:val="nw"/>
    <w:rsid w:val="0038018C"/>
  </w:style>
  <w:style w:type="character" w:customStyle="1" w:styleId="Styleunderline11ptBoldBorderSinglesolidlineAuto">
    <w:name w:val="Style underline + 11 pt Bold Border: : (Single solid line Auto ..."/>
    <w:rsid w:val="0038018C"/>
    <w:rPr>
      <w:b/>
      <w:bCs/>
      <w:sz w:val="20"/>
      <w:u w:val="single"/>
      <w:bdr w:val="single" w:sz="4" w:space="0" w:color="auto" w:frame="1"/>
    </w:rPr>
  </w:style>
  <w:style w:type="character" w:customStyle="1" w:styleId="cardCharCharChar1">
    <w:name w:val="card Char Char Char1"/>
    <w:rsid w:val="0038018C"/>
    <w:rPr>
      <w:lang w:val="en-US" w:eastAsia="en-US" w:bidi="ar-SA"/>
    </w:rPr>
  </w:style>
  <w:style w:type="character" w:customStyle="1" w:styleId="authors1">
    <w:name w:val="authors1"/>
    <w:rsid w:val="0038018C"/>
    <w:rPr>
      <w:rFonts w:ascii="Verdana" w:hAnsi="Verdana" w:hint="default"/>
      <w:b/>
      <w:bCs/>
      <w:color w:val="006699"/>
      <w:sz w:val="20"/>
      <w:szCs w:val="20"/>
    </w:rPr>
  </w:style>
  <w:style w:type="character" w:customStyle="1" w:styleId="headlinesectionlarge">
    <w:name w:val="headline_section_large"/>
    <w:rsid w:val="0038018C"/>
  </w:style>
  <w:style w:type="character" w:customStyle="1" w:styleId="Styleunderline11ptBlack">
    <w:name w:val="Style underline + 11 pt Black"/>
    <w:rsid w:val="0038018C"/>
    <w:rPr>
      <w:color w:val="000000"/>
      <w:sz w:val="20"/>
      <w:u w:val="single"/>
    </w:rPr>
  </w:style>
  <w:style w:type="character" w:customStyle="1" w:styleId="Styleunderline11ptBoldBlack">
    <w:name w:val="Style underline + 11 pt Bold Black"/>
    <w:rsid w:val="0038018C"/>
    <w:rPr>
      <w:b/>
      <w:bCs/>
      <w:color w:val="000000"/>
      <w:sz w:val="20"/>
      <w:u w:val="single"/>
    </w:rPr>
  </w:style>
  <w:style w:type="character" w:customStyle="1" w:styleId="Style11ptBoldBlackUnderline">
    <w:name w:val="Style 11 pt Bold Black Underline"/>
    <w:rsid w:val="0038018C"/>
    <w:rPr>
      <w:b/>
      <w:bCs/>
      <w:color w:val="000000"/>
      <w:sz w:val="20"/>
      <w:u w:val="single"/>
    </w:rPr>
  </w:style>
  <w:style w:type="character" w:customStyle="1" w:styleId="Style11ptBoldBlackUnderlineBorderSinglesolidline">
    <w:name w:val="Style 11 pt Bold Black Underline Border: : (Single solid line ..."/>
    <w:rsid w:val="0038018C"/>
    <w:rPr>
      <w:b/>
      <w:bCs/>
      <w:color w:val="000000"/>
      <w:sz w:val="20"/>
      <w:u w:val="single"/>
      <w:bdr w:val="single" w:sz="4" w:space="0" w:color="auto" w:frame="1"/>
    </w:rPr>
  </w:style>
  <w:style w:type="character" w:customStyle="1" w:styleId="StyleLatinMeridien-Italic11ptItalicUnderline">
    <w:name w:val="Style (Latin) Meridien-Italic 11 pt Italic Underline"/>
    <w:rsid w:val="0038018C"/>
    <w:rPr>
      <w:rFonts w:ascii="Meridien-Italic" w:hAnsi="Meridien-Italic" w:hint="default"/>
      <w:i/>
      <w:iCs/>
      <w:sz w:val="20"/>
      <w:u w:val="single"/>
    </w:rPr>
  </w:style>
  <w:style w:type="character" w:customStyle="1" w:styleId="Citation-AuthorDate">
    <w:name w:val="Citation - Author/Date"/>
    <w:rsid w:val="0038018C"/>
    <w:rPr>
      <w:b/>
      <w:bCs w:val="0"/>
      <w:smallCaps/>
      <w:sz w:val="24"/>
      <w:u w:val="single"/>
    </w:rPr>
  </w:style>
  <w:style w:type="character" w:customStyle="1" w:styleId="underlinestylechar0">
    <w:name w:val="underlinestylechar"/>
    <w:rsid w:val="0038018C"/>
  </w:style>
  <w:style w:type="character" w:customStyle="1" w:styleId="highlight">
    <w:name w:val="highlight"/>
    <w:rsid w:val="0038018C"/>
  </w:style>
  <w:style w:type="character" w:customStyle="1" w:styleId="DottedUnderline0">
    <w:name w:val="Dotted Underline"/>
    <w:rsid w:val="0038018C"/>
    <w:rPr>
      <w:rFonts w:ascii="Times New Roman" w:hAnsi="Times New Roman" w:cs="Times New Roman" w:hint="default"/>
      <w:sz w:val="20"/>
      <w:u w:val="dottedHeavy"/>
    </w:rPr>
  </w:style>
  <w:style w:type="character" w:customStyle="1" w:styleId="titleauthoretc">
    <w:name w:val="titleauthoretc"/>
    <w:rsid w:val="0038018C"/>
  </w:style>
  <w:style w:type="character" w:customStyle="1" w:styleId="labeltext">
    <w:name w:val="labeltext"/>
    <w:rsid w:val="0038018C"/>
  </w:style>
  <w:style w:type="character" w:customStyle="1" w:styleId="viewlink">
    <w:name w:val="viewlink"/>
    <w:rsid w:val="0038018C"/>
  </w:style>
  <w:style w:type="character" w:customStyle="1" w:styleId="share">
    <w:name w:val="share"/>
    <w:rsid w:val="0038018C"/>
  </w:style>
  <w:style w:type="character" w:customStyle="1" w:styleId="inlinkchart">
    <w:name w:val="inlink_chart"/>
    <w:rsid w:val="0038018C"/>
  </w:style>
  <w:style w:type="character" w:customStyle="1" w:styleId="underLight">
    <w:name w:val="underLight"/>
    <w:uiPriority w:val="1"/>
    <w:qFormat/>
    <w:rsid w:val="0038018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8018C"/>
  </w:style>
  <w:style w:type="character" w:customStyle="1" w:styleId="author-rss">
    <w:name w:val="author-rss"/>
    <w:rsid w:val="0038018C"/>
  </w:style>
  <w:style w:type="character" w:customStyle="1" w:styleId="fbsharecountwrapper">
    <w:name w:val="fb_share_count_wrapper"/>
    <w:rsid w:val="0038018C"/>
  </w:style>
  <w:style w:type="character" w:customStyle="1" w:styleId="fbbuttontext">
    <w:name w:val="fb_button_text"/>
    <w:rsid w:val="0038018C"/>
  </w:style>
  <w:style w:type="character" w:customStyle="1" w:styleId="hw">
    <w:name w:val="hw"/>
    <w:rsid w:val="0038018C"/>
  </w:style>
  <w:style w:type="character" w:customStyle="1" w:styleId="linktotop">
    <w:name w:val="linktotop"/>
    <w:rsid w:val="0038018C"/>
  </w:style>
  <w:style w:type="character" w:customStyle="1" w:styleId="maintextbldleft">
    <w:name w:val="maintextbldleft"/>
    <w:rsid w:val="0038018C"/>
  </w:style>
  <w:style w:type="character" w:customStyle="1" w:styleId="maintextleft">
    <w:name w:val="maintextleft"/>
    <w:rsid w:val="0038018C"/>
  </w:style>
  <w:style w:type="character" w:customStyle="1" w:styleId="descriptionstyle1block">
    <w:name w:val="description style1 block"/>
    <w:rsid w:val="0038018C"/>
  </w:style>
  <w:style w:type="character" w:customStyle="1" w:styleId="gutter-right-1">
    <w:name w:val="gutter-right-1"/>
    <w:basedOn w:val="DefaultParagraphFont"/>
    <w:rsid w:val="0038018C"/>
  </w:style>
  <w:style w:type="character" w:customStyle="1" w:styleId="ssl3">
    <w:name w:val="ss_l3"/>
    <w:rsid w:val="0038018C"/>
  </w:style>
  <w:style w:type="character" w:customStyle="1" w:styleId="FontStyle39">
    <w:name w:val="Font Style39"/>
    <w:uiPriority w:val="99"/>
    <w:rsid w:val="0038018C"/>
    <w:rPr>
      <w:rFonts w:ascii="Constantia" w:hAnsi="Constantia" w:cs="Constantia" w:hint="default"/>
      <w:b/>
      <w:bCs/>
      <w:sz w:val="18"/>
      <w:szCs w:val="18"/>
    </w:rPr>
  </w:style>
  <w:style w:type="character" w:customStyle="1" w:styleId="6">
    <w:name w:val="6"/>
    <w:rsid w:val="0038018C"/>
    <w:rPr>
      <w:rFonts w:ascii="Arial" w:hAnsi="Arial" w:cs="Arial" w:hint="default"/>
      <w:bCs/>
      <w:sz w:val="20"/>
      <w:u w:val="single"/>
      <w:lang w:val="en-US" w:eastAsia="en-US" w:bidi="ar-SA"/>
    </w:rPr>
  </w:style>
  <w:style w:type="character" w:customStyle="1" w:styleId="Header11">
    <w:name w:val="Header11"/>
    <w:rsid w:val="0038018C"/>
  </w:style>
  <w:style w:type="character" w:customStyle="1" w:styleId="posa">
    <w:name w:val="pos(a)"/>
    <w:basedOn w:val="DefaultParagraphFont"/>
    <w:rsid w:val="0038018C"/>
  </w:style>
  <w:style w:type="character" w:customStyle="1" w:styleId="u-hiddeninnarrowenv">
    <w:name w:val="u-hiddeninnarrowenv"/>
    <w:basedOn w:val="DefaultParagraphFont"/>
    <w:rsid w:val="0038018C"/>
  </w:style>
  <w:style w:type="character" w:customStyle="1" w:styleId="followbutton-bird">
    <w:name w:val="followbutton-bird"/>
    <w:basedOn w:val="DefaultParagraphFont"/>
    <w:rsid w:val="0038018C"/>
  </w:style>
  <w:style w:type="character" w:customStyle="1" w:styleId="tweetauthor-name">
    <w:name w:val="tweetauthor-name"/>
    <w:basedOn w:val="DefaultParagraphFont"/>
    <w:rsid w:val="0038018C"/>
  </w:style>
  <w:style w:type="character" w:customStyle="1" w:styleId="tweetauthor-verifiedbadge">
    <w:name w:val="tweetauthor-verifiedbadge"/>
    <w:basedOn w:val="DefaultParagraphFont"/>
    <w:rsid w:val="0038018C"/>
  </w:style>
  <w:style w:type="character" w:customStyle="1" w:styleId="tweetauthor-screenname">
    <w:name w:val="tweetauthor-screenname"/>
    <w:basedOn w:val="DefaultParagraphFont"/>
    <w:rsid w:val="0038018C"/>
  </w:style>
  <w:style w:type="character" w:customStyle="1" w:styleId="u-hiddenvisually">
    <w:name w:val="u-hiddenvisually"/>
    <w:basedOn w:val="DefaultParagraphFont"/>
    <w:rsid w:val="0038018C"/>
  </w:style>
  <w:style w:type="character" w:customStyle="1" w:styleId="tweetaction-stat">
    <w:name w:val="tweetaction-stat"/>
    <w:basedOn w:val="DefaultParagraphFont"/>
    <w:rsid w:val="0038018C"/>
  </w:style>
  <w:style w:type="character" w:customStyle="1" w:styleId="related">
    <w:name w:val="related"/>
    <w:basedOn w:val="DefaultParagraphFont"/>
    <w:rsid w:val="0038018C"/>
  </w:style>
  <w:style w:type="character" w:customStyle="1" w:styleId="related-content">
    <w:name w:val="related-content"/>
    <w:basedOn w:val="DefaultParagraphFont"/>
    <w:rsid w:val="0038018C"/>
  </w:style>
  <w:style w:type="character" w:customStyle="1" w:styleId="name-of-author">
    <w:name w:val="name-of-author"/>
    <w:basedOn w:val="DefaultParagraphFont"/>
    <w:rsid w:val="0038018C"/>
  </w:style>
  <w:style w:type="character" w:customStyle="1" w:styleId="first-name">
    <w:name w:val="first-name"/>
    <w:basedOn w:val="DefaultParagraphFont"/>
    <w:rsid w:val="0038018C"/>
  </w:style>
  <w:style w:type="character" w:customStyle="1" w:styleId="last-name">
    <w:name w:val="last-name"/>
    <w:basedOn w:val="DefaultParagraphFont"/>
    <w:rsid w:val="0038018C"/>
  </w:style>
  <w:style w:type="character" w:customStyle="1" w:styleId="caption10">
    <w:name w:val="caption1"/>
    <w:basedOn w:val="DefaultParagraphFont"/>
    <w:rsid w:val="0038018C"/>
  </w:style>
  <w:style w:type="character" w:customStyle="1" w:styleId="recirc-text">
    <w:name w:val="&quot;recirc-text”"/>
    <w:basedOn w:val="DefaultParagraphFont"/>
    <w:rsid w:val="0038018C"/>
  </w:style>
  <w:style w:type="character" w:customStyle="1" w:styleId="video-icon">
    <w:name w:val="video-icon"/>
    <w:basedOn w:val="DefaultParagraphFont"/>
    <w:rsid w:val="0038018C"/>
  </w:style>
  <w:style w:type="character" w:customStyle="1" w:styleId="powa-shot-play-btn-text">
    <w:name w:val="powa-shot-play-btn-text"/>
    <w:basedOn w:val="DefaultParagraphFont"/>
    <w:rsid w:val="0038018C"/>
  </w:style>
  <w:style w:type="character" w:customStyle="1" w:styleId="powa-shot-click">
    <w:name w:val="powa-shot-click"/>
    <w:basedOn w:val="DefaultParagraphFont"/>
    <w:rsid w:val="0038018C"/>
  </w:style>
  <w:style w:type="character" w:customStyle="1" w:styleId="wpv-blurb">
    <w:name w:val="wpv-blurb"/>
    <w:basedOn w:val="DefaultParagraphFont"/>
    <w:rsid w:val="0038018C"/>
  </w:style>
  <w:style w:type="character" w:customStyle="1" w:styleId="pb-caption">
    <w:name w:val="pb-caption"/>
    <w:basedOn w:val="DefaultParagraphFont"/>
    <w:rsid w:val="0038018C"/>
  </w:style>
  <w:style w:type="character" w:customStyle="1" w:styleId="Heading5Char1">
    <w:name w:val="Heading 5 Char1"/>
    <w:aliases w:val="Text Char1"/>
    <w:basedOn w:val="DefaultParagraphFont"/>
    <w:semiHidden/>
    <w:rsid w:val="0038018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38018C"/>
    <w:rPr>
      <w:vertAlign w:val="baseline"/>
    </w:rPr>
  </w:style>
  <w:style w:type="character" w:customStyle="1" w:styleId="Heading7Char1">
    <w:name w:val="Heading 7 Char1"/>
    <w:basedOn w:val="DefaultParagraphFont"/>
    <w:semiHidden/>
    <w:rsid w:val="0038018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38018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8018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8018C"/>
    <w:rPr>
      <w:rFonts w:ascii="Calibri" w:hAnsi="Calibri" w:cs="Calibri"/>
    </w:rPr>
  </w:style>
  <w:style w:type="numbering" w:customStyle="1" w:styleId="NoList2">
    <w:name w:val="No List2"/>
    <w:next w:val="NoList"/>
    <w:uiPriority w:val="99"/>
    <w:semiHidden/>
    <w:unhideWhenUsed/>
    <w:rsid w:val="0038018C"/>
  </w:style>
  <w:style w:type="numbering" w:customStyle="1" w:styleId="NoList3">
    <w:name w:val="No List3"/>
    <w:next w:val="NoList"/>
    <w:uiPriority w:val="99"/>
    <w:semiHidden/>
    <w:unhideWhenUsed/>
    <w:rsid w:val="0038018C"/>
  </w:style>
  <w:style w:type="numbering" w:customStyle="1" w:styleId="NoList4">
    <w:name w:val="No List4"/>
    <w:next w:val="NoList"/>
    <w:uiPriority w:val="99"/>
    <w:semiHidden/>
    <w:unhideWhenUsed/>
    <w:rsid w:val="0038018C"/>
  </w:style>
  <w:style w:type="numbering" w:customStyle="1" w:styleId="NoList5">
    <w:name w:val="No List5"/>
    <w:next w:val="NoList"/>
    <w:semiHidden/>
    <w:unhideWhenUsed/>
    <w:rsid w:val="0038018C"/>
  </w:style>
  <w:style w:type="paragraph" w:styleId="BlockText">
    <w:name w:val="Block Text"/>
    <w:basedOn w:val="Normal"/>
    <w:rsid w:val="0038018C"/>
    <w:pPr>
      <w:ind w:left="229" w:right="229"/>
    </w:pPr>
    <w:rPr>
      <w:rFonts w:ascii="Verdana" w:hAnsi="Verdana"/>
      <w:szCs w:val="20"/>
    </w:rPr>
  </w:style>
  <w:style w:type="paragraph" w:styleId="NormalIndent">
    <w:name w:val="Normal Indent"/>
    <w:basedOn w:val="Normal"/>
    <w:rsid w:val="0038018C"/>
    <w:pPr>
      <w:ind w:left="720"/>
    </w:pPr>
    <w:rPr>
      <w:szCs w:val="20"/>
    </w:rPr>
  </w:style>
  <w:style w:type="paragraph" w:styleId="EnvelopeReturn">
    <w:name w:val="envelope return"/>
    <w:basedOn w:val="Normal"/>
    <w:rsid w:val="0038018C"/>
    <w:rPr>
      <w:szCs w:val="20"/>
    </w:rPr>
  </w:style>
  <w:style w:type="paragraph" w:styleId="EnvelopeAddress">
    <w:name w:val="envelope address"/>
    <w:basedOn w:val="Normal"/>
    <w:rsid w:val="0038018C"/>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38018C"/>
  </w:style>
  <w:style w:type="numbering" w:customStyle="1" w:styleId="NoList7">
    <w:name w:val="No List7"/>
    <w:next w:val="NoList"/>
    <w:semiHidden/>
    <w:unhideWhenUsed/>
    <w:rsid w:val="0038018C"/>
  </w:style>
  <w:style w:type="paragraph" w:styleId="ListBullet">
    <w:name w:val="List Bullet"/>
    <w:basedOn w:val="Normal"/>
    <w:link w:val="ListBulletChar"/>
    <w:uiPriority w:val="99"/>
    <w:unhideWhenUsed/>
    <w:rsid w:val="0038018C"/>
    <w:pPr>
      <w:tabs>
        <w:tab w:val="num" w:pos="360"/>
      </w:tabs>
      <w:ind w:left="360" w:hanging="360"/>
      <w:contextualSpacing/>
    </w:pPr>
    <w:rPr>
      <w:rFonts w:eastAsia="Calibri"/>
    </w:rPr>
  </w:style>
  <w:style w:type="table" w:styleId="MediumGrid1">
    <w:name w:val="Medium Grid 1"/>
    <w:basedOn w:val="TableNormal"/>
    <w:uiPriority w:val="67"/>
    <w:rsid w:val="0038018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38018C"/>
    <w:rPr>
      <w:rFonts w:ascii="Arial Narrow" w:eastAsia="SimSun" w:hAnsi="Arial Narrow" w:cs="Calibri"/>
      <w:sz w:val="20"/>
      <w:szCs w:val="22"/>
    </w:rPr>
  </w:style>
  <w:style w:type="numbering" w:customStyle="1" w:styleId="NoList11">
    <w:name w:val="No List11"/>
    <w:next w:val="NoList"/>
    <w:uiPriority w:val="99"/>
    <w:semiHidden/>
    <w:unhideWhenUsed/>
    <w:rsid w:val="0038018C"/>
  </w:style>
  <w:style w:type="numbering" w:customStyle="1" w:styleId="NoList111">
    <w:name w:val="No List111"/>
    <w:next w:val="NoList"/>
    <w:uiPriority w:val="99"/>
    <w:semiHidden/>
    <w:unhideWhenUsed/>
    <w:rsid w:val="0038018C"/>
  </w:style>
  <w:style w:type="numbering" w:customStyle="1" w:styleId="NoList1111">
    <w:name w:val="No List1111"/>
    <w:next w:val="NoList"/>
    <w:uiPriority w:val="99"/>
    <w:semiHidden/>
    <w:unhideWhenUsed/>
    <w:rsid w:val="0038018C"/>
  </w:style>
  <w:style w:type="numbering" w:customStyle="1" w:styleId="NoList11111">
    <w:name w:val="No List11111"/>
    <w:next w:val="NoList"/>
    <w:uiPriority w:val="99"/>
    <w:semiHidden/>
    <w:unhideWhenUsed/>
    <w:rsid w:val="0038018C"/>
  </w:style>
  <w:style w:type="numbering" w:customStyle="1" w:styleId="NoList111111">
    <w:name w:val="No List111111"/>
    <w:next w:val="NoList"/>
    <w:uiPriority w:val="99"/>
    <w:semiHidden/>
    <w:unhideWhenUsed/>
    <w:rsid w:val="0038018C"/>
  </w:style>
  <w:style w:type="numbering" w:customStyle="1" w:styleId="NoList1111111">
    <w:name w:val="No List1111111"/>
    <w:next w:val="NoList"/>
    <w:uiPriority w:val="99"/>
    <w:semiHidden/>
    <w:unhideWhenUsed/>
    <w:rsid w:val="0038018C"/>
  </w:style>
  <w:style w:type="numbering" w:customStyle="1" w:styleId="NoList11111111">
    <w:name w:val="No List11111111"/>
    <w:next w:val="NoList"/>
    <w:uiPriority w:val="99"/>
    <w:semiHidden/>
    <w:unhideWhenUsed/>
    <w:rsid w:val="0038018C"/>
  </w:style>
  <w:style w:type="numbering" w:customStyle="1" w:styleId="NoList111111111">
    <w:name w:val="No List111111111"/>
    <w:next w:val="NoList"/>
    <w:uiPriority w:val="99"/>
    <w:semiHidden/>
    <w:unhideWhenUsed/>
    <w:rsid w:val="0038018C"/>
  </w:style>
  <w:style w:type="numbering" w:customStyle="1" w:styleId="NoList1111111111">
    <w:name w:val="No List1111111111"/>
    <w:next w:val="NoList"/>
    <w:uiPriority w:val="99"/>
    <w:semiHidden/>
    <w:unhideWhenUsed/>
    <w:rsid w:val="0038018C"/>
  </w:style>
  <w:style w:type="numbering" w:customStyle="1" w:styleId="NoList11111111111">
    <w:name w:val="No List11111111111"/>
    <w:next w:val="NoList"/>
    <w:uiPriority w:val="99"/>
    <w:semiHidden/>
    <w:unhideWhenUsed/>
    <w:rsid w:val="0038018C"/>
  </w:style>
  <w:style w:type="numbering" w:customStyle="1" w:styleId="NoList111111111111">
    <w:name w:val="No List111111111111"/>
    <w:next w:val="NoList"/>
    <w:uiPriority w:val="99"/>
    <w:semiHidden/>
    <w:unhideWhenUsed/>
    <w:rsid w:val="0038018C"/>
  </w:style>
  <w:style w:type="numbering" w:customStyle="1" w:styleId="NoList1111111111111">
    <w:name w:val="No List1111111111111"/>
    <w:next w:val="NoList"/>
    <w:uiPriority w:val="99"/>
    <w:semiHidden/>
    <w:unhideWhenUsed/>
    <w:rsid w:val="0038018C"/>
  </w:style>
  <w:style w:type="numbering" w:customStyle="1" w:styleId="NoList11111111111111">
    <w:name w:val="No List11111111111111"/>
    <w:next w:val="NoList"/>
    <w:uiPriority w:val="99"/>
    <w:semiHidden/>
    <w:unhideWhenUsed/>
    <w:rsid w:val="0038018C"/>
  </w:style>
  <w:style w:type="numbering" w:customStyle="1" w:styleId="NoList111111111111111">
    <w:name w:val="No List111111111111111"/>
    <w:next w:val="NoList"/>
    <w:uiPriority w:val="99"/>
    <w:semiHidden/>
    <w:unhideWhenUsed/>
    <w:rsid w:val="0038018C"/>
  </w:style>
  <w:style w:type="numbering" w:customStyle="1" w:styleId="NoList1111111111111111">
    <w:name w:val="No List1111111111111111"/>
    <w:next w:val="NoList"/>
    <w:uiPriority w:val="99"/>
    <w:semiHidden/>
    <w:unhideWhenUsed/>
    <w:rsid w:val="0038018C"/>
  </w:style>
  <w:style w:type="numbering" w:customStyle="1" w:styleId="NoList11111111111111111">
    <w:name w:val="No List11111111111111111"/>
    <w:next w:val="NoList"/>
    <w:uiPriority w:val="99"/>
    <w:semiHidden/>
    <w:unhideWhenUsed/>
    <w:rsid w:val="0038018C"/>
  </w:style>
  <w:style w:type="character" w:customStyle="1" w:styleId="FontStyle220">
    <w:name w:val="Font Style220"/>
    <w:basedOn w:val="DefaultParagraphFont"/>
    <w:uiPriority w:val="99"/>
    <w:rsid w:val="0038018C"/>
    <w:rPr>
      <w:rFonts w:ascii="Candara" w:hAnsi="Candara" w:cs="Candara" w:hint="default"/>
      <w:i/>
      <w:iCs/>
      <w:sz w:val="18"/>
      <w:szCs w:val="18"/>
    </w:rPr>
  </w:style>
  <w:style w:type="character" w:customStyle="1" w:styleId="FontStyle290">
    <w:name w:val="Font Style290"/>
    <w:basedOn w:val="DefaultParagraphFont"/>
    <w:uiPriority w:val="99"/>
    <w:rsid w:val="0038018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8018C"/>
    <w:rPr>
      <w:rFonts w:ascii="Arial" w:hAnsi="Arial" w:cs="Arial"/>
      <w:b/>
      <w:bCs/>
      <w:sz w:val="16"/>
      <w:szCs w:val="16"/>
    </w:rPr>
  </w:style>
  <w:style w:type="paragraph" w:customStyle="1" w:styleId="analytic0">
    <w:name w:val="analytic"/>
    <w:basedOn w:val="Normal"/>
    <w:link w:val="analyticChar0"/>
    <w:uiPriority w:val="4"/>
    <w:qFormat/>
    <w:rsid w:val="0038018C"/>
    <w:pPr>
      <w:spacing w:before="120"/>
    </w:pPr>
    <w:rPr>
      <w:b/>
      <w:sz w:val="20"/>
    </w:rPr>
  </w:style>
  <w:style w:type="character" w:customStyle="1" w:styleId="analyticChar0">
    <w:name w:val="analytic Char"/>
    <w:basedOn w:val="DefaultParagraphFont"/>
    <w:link w:val="analytic0"/>
    <w:uiPriority w:val="4"/>
    <w:rsid w:val="0038018C"/>
    <w:rPr>
      <w:rFonts w:ascii="Calibri" w:hAnsi="Calibri" w:cs="Calibri"/>
      <w:b/>
      <w:sz w:val="20"/>
    </w:rPr>
  </w:style>
  <w:style w:type="character" w:customStyle="1" w:styleId="m-5498913268213319940gmail-styleunderline">
    <w:name w:val="m_-5498913268213319940gmail-styleunderline"/>
    <w:basedOn w:val="DefaultParagraphFont"/>
    <w:rsid w:val="0038018C"/>
  </w:style>
  <w:style w:type="paragraph" w:customStyle="1" w:styleId="speakable">
    <w:name w:val="speakable"/>
    <w:basedOn w:val="Normal"/>
    <w:uiPriority w:val="99"/>
    <w:qFormat/>
    <w:rsid w:val="0038018C"/>
    <w:pPr>
      <w:spacing w:before="100" w:beforeAutospacing="1" w:after="100" w:afterAutospacing="1"/>
    </w:pPr>
  </w:style>
  <w:style w:type="character" w:customStyle="1" w:styleId="overlay">
    <w:name w:val="overlay"/>
    <w:basedOn w:val="DefaultParagraphFont"/>
    <w:rsid w:val="0038018C"/>
  </w:style>
  <w:style w:type="character" w:customStyle="1" w:styleId="copyright">
    <w:name w:val="copyright"/>
    <w:basedOn w:val="DefaultParagraphFont"/>
    <w:rsid w:val="0038018C"/>
  </w:style>
  <w:style w:type="character" w:customStyle="1" w:styleId="TagCharCharCharChar">
    <w:name w:val="Tag Char Char Char Char"/>
    <w:basedOn w:val="DefaultParagraphFont"/>
    <w:rsid w:val="0038018C"/>
    <w:rPr>
      <w:rFonts w:ascii="Calibri" w:hAnsi="Calibri" w:cs="Calibri"/>
      <w:b/>
      <w:sz w:val="24"/>
    </w:rPr>
  </w:style>
  <w:style w:type="paragraph" w:customStyle="1" w:styleId="g-body">
    <w:name w:val="g-body"/>
    <w:basedOn w:val="Normal"/>
    <w:uiPriority w:val="99"/>
    <w:qFormat/>
    <w:rsid w:val="0038018C"/>
    <w:pPr>
      <w:spacing w:before="100" w:beforeAutospacing="1" w:after="100" w:afterAutospacing="1"/>
    </w:pPr>
  </w:style>
  <w:style w:type="paragraph" w:customStyle="1" w:styleId="g-pstyle0">
    <w:name w:val="g-pstyle0"/>
    <w:basedOn w:val="Normal"/>
    <w:uiPriority w:val="99"/>
    <w:qFormat/>
    <w:rsid w:val="0038018C"/>
    <w:pPr>
      <w:spacing w:before="100" w:beforeAutospacing="1" w:after="100" w:afterAutospacing="1"/>
    </w:pPr>
  </w:style>
  <w:style w:type="paragraph" w:customStyle="1" w:styleId="g-pstyle1">
    <w:name w:val="g-pstyle1"/>
    <w:basedOn w:val="Normal"/>
    <w:uiPriority w:val="99"/>
    <w:qFormat/>
    <w:rsid w:val="0038018C"/>
    <w:pPr>
      <w:spacing w:before="100" w:beforeAutospacing="1" w:after="100" w:afterAutospacing="1"/>
    </w:pPr>
  </w:style>
  <w:style w:type="paragraph" w:customStyle="1" w:styleId="g-asset-hed">
    <w:name w:val="g-asset-hed"/>
    <w:basedOn w:val="Normal"/>
    <w:uiPriority w:val="99"/>
    <w:qFormat/>
    <w:rsid w:val="0038018C"/>
    <w:pPr>
      <w:spacing w:before="100" w:beforeAutospacing="1" w:after="100" w:afterAutospacing="1"/>
    </w:pPr>
  </w:style>
  <w:style w:type="paragraph" w:customStyle="1" w:styleId="js-tweet-text">
    <w:name w:val="js-tweet-text"/>
    <w:basedOn w:val="Normal"/>
    <w:uiPriority w:val="99"/>
    <w:qFormat/>
    <w:rsid w:val="0038018C"/>
    <w:pPr>
      <w:spacing w:before="100" w:beforeAutospacing="1" w:after="100" w:afterAutospacing="1"/>
    </w:pPr>
  </w:style>
  <w:style w:type="paragraph" w:customStyle="1" w:styleId="style41">
    <w:name w:val="style4"/>
    <w:basedOn w:val="Normal"/>
    <w:uiPriority w:val="99"/>
    <w:qFormat/>
    <w:rsid w:val="0038018C"/>
    <w:pPr>
      <w:spacing w:before="100" w:beforeAutospacing="1" w:after="100" w:afterAutospacing="1"/>
    </w:pPr>
  </w:style>
  <w:style w:type="paragraph" w:customStyle="1" w:styleId="speech">
    <w:name w:val="speech"/>
    <w:basedOn w:val="Normal"/>
    <w:uiPriority w:val="99"/>
    <w:qFormat/>
    <w:rsid w:val="0038018C"/>
    <w:pPr>
      <w:spacing w:before="100" w:beforeAutospacing="1" w:after="100" w:afterAutospacing="1"/>
    </w:pPr>
  </w:style>
  <w:style w:type="character" w:customStyle="1" w:styleId="adtext">
    <w:name w:val="adtext"/>
    <w:basedOn w:val="DefaultParagraphFont"/>
    <w:rsid w:val="0038018C"/>
  </w:style>
  <w:style w:type="character" w:customStyle="1" w:styleId="UL-Bold">
    <w:name w:val="UL-Bold"/>
    <w:basedOn w:val="DefaultParagraphFont"/>
    <w:rsid w:val="0038018C"/>
    <w:rPr>
      <w:u w:val="thick"/>
    </w:rPr>
  </w:style>
  <w:style w:type="character" w:customStyle="1" w:styleId="UL-None">
    <w:name w:val="UL-None"/>
    <w:basedOn w:val="DefaultParagraphFont"/>
    <w:rsid w:val="0038018C"/>
    <w:rPr>
      <w:strike w:val="0"/>
      <w:dstrike w:val="0"/>
      <w:u w:val="none"/>
      <w:effect w:val="none"/>
    </w:rPr>
  </w:style>
  <w:style w:type="character" w:customStyle="1" w:styleId="gl">
    <w:name w:val="gl"/>
    <w:basedOn w:val="DefaultParagraphFont"/>
    <w:rsid w:val="0038018C"/>
  </w:style>
  <w:style w:type="character" w:customStyle="1" w:styleId="qu730rj69h">
    <w:name w:val="qu730rj69h"/>
    <w:basedOn w:val="DefaultParagraphFont"/>
    <w:rsid w:val="0038018C"/>
  </w:style>
  <w:style w:type="paragraph" w:customStyle="1" w:styleId="optext">
    <w:name w:val="optext"/>
    <w:basedOn w:val="Normal"/>
    <w:uiPriority w:val="99"/>
    <w:qFormat/>
    <w:rsid w:val="0038018C"/>
    <w:pPr>
      <w:spacing w:before="100" w:beforeAutospacing="1" w:after="100" w:afterAutospacing="1"/>
    </w:pPr>
  </w:style>
  <w:style w:type="character" w:customStyle="1" w:styleId="lmy74qr12z">
    <w:name w:val="lmy74qr12z"/>
    <w:basedOn w:val="DefaultParagraphFont"/>
    <w:rsid w:val="0038018C"/>
  </w:style>
  <w:style w:type="character" w:customStyle="1" w:styleId="icr880">
    <w:name w:val="icr880"/>
    <w:basedOn w:val="DefaultParagraphFont"/>
    <w:rsid w:val="0038018C"/>
  </w:style>
  <w:style w:type="character" w:customStyle="1" w:styleId="hx23q54">
    <w:name w:val="hx23q54"/>
    <w:basedOn w:val="DefaultParagraphFont"/>
    <w:rsid w:val="0038018C"/>
  </w:style>
  <w:style w:type="character" w:customStyle="1" w:styleId="m-5348258726587825636gmail-style13ptbold">
    <w:name w:val="m_-5348258726587825636gmail-style13ptbold"/>
    <w:basedOn w:val="DefaultParagraphFont"/>
    <w:rsid w:val="0038018C"/>
  </w:style>
  <w:style w:type="character" w:customStyle="1" w:styleId="m-5348258726587825636gmail-styleunderline">
    <w:name w:val="m_-5348258726587825636gmail-styleunderline"/>
    <w:basedOn w:val="DefaultParagraphFont"/>
    <w:rsid w:val="0038018C"/>
  </w:style>
  <w:style w:type="character" w:customStyle="1" w:styleId="UnderlineCharChar1">
    <w:name w:val="Underline Char Char1"/>
    <w:basedOn w:val="DefaultParagraphFont"/>
    <w:rsid w:val="0038018C"/>
    <w:rPr>
      <w:u w:val="single"/>
      <w:lang w:val="en-US" w:eastAsia="en-US" w:bidi="ar-SA"/>
    </w:rPr>
  </w:style>
  <w:style w:type="character" w:customStyle="1" w:styleId="m4385445901877740177gmail-styleunderline">
    <w:name w:val="m_4385445901877740177gmail-styleunderline"/>
    <w:basedOn w:val="DefaultParagraphFont"/>
    <w:rsid w:val="0038018C"/>
  </w:style>
  <w:style w:type="character" w:customStyle="1" w:styleId="CardsFont12ptCharChar">
    <w:name w:val="Cards + Font: 12 pt Char Char"/>
    <w:basedOn w:val="DefaultParagraphFont"/>
    <w:rsid w:val="0038018C"/>
    <w:rPr>
      <w:sz w:val="24"/>
      <w:szCs w:val="24"/>
      <w:u w:val="thick"/>
      <w:lang w:val="en-US" w:eastAsia="en-US" w:bidi="ar-SA"/>
    </w:rPr>
  </w:style>
  <w:style w:type="character" w:customStyle="1" w:styleId="NothingChar1">
    <w:name w:val="Nothing Char1"/>
    <w:basedOn w:val="DefaultParagraphFont"/>
    <w:rsid w:val="0038018C"/>
    <w:rPr>
      <w:lang w:val="en-US" w:eastAsia="en-US" w:bidi="ar-SA"/>
    </w:rPr>
  </w:style>
  <w:style w:type="paragraph" w:customStyle="1" w:styleId="useless">
    <w:name w:val="useless"/>
    <w:basedOn w:val="Normal"/>
    <w:uiPriority w:val="99"/>
    <w:qFormat/>
    <w:rsid w:val="0038018C"/>
    <w:rPr>
      <w:sz w:val="12"/>
    </w:rPr>
  </w:style>
  <w:style w:type="character" w:customStyle="1" w:styleId="DDIUnderline">
    <w:name w:val="DDI Underline"/>
    <w:qFormat/>
    <w:rsid w:val="0038018C"/>
    <w:rPr>
      <w:rFonts w:ascii="Times New Roman" w:hAnsi="Times New Roman"/>
      <w:sz w:val="24"/>
      <w:u w:val="single"/>
    </w:rPr>
  </w:style>
  <w:style w:type="character" w:customStyle="1" w:styleId="Char1">
    <w:name w:val="Char1"/>
    <w:basedOn w:val="DefaultParagraphFont"/>
    <w:rsid w:val="0038018C"/>
    <w:rPr>
      <w:rFonts w:cs="Arial"/>
      <w:b/>
      <w:bCs/>
      <w:iCs/>
      <w:sz w:val="24"/>
      <w:szCs w:val="28"/>
      <w:lang w:val="en-US" w:eastAsia="en-US" w:bidi="ar-SA"/>
    </w:rPr>
  </w:style>
  <w:style w:type="paragraph" w:customStyle="1" w:styleId="ALLCAPS">
    <w:name w:val="ALL CAPS"/>
    <w:basedOn w:val="Normal"/>
    <w:link w:val="ALLCAPSChar"/>
    <w:qFormat/>
    <w:rsid w:val="0038018C"/>
    <w:rPr>
      <w:b/>
      <w:caps/>
    </w:rPr>
  </w:style>
  <w:style w:type="character" w:customStyle="1" w:styleId="ALLCAPSChar">
    <w:name w:val="ALL CAPS Char"/>
    <w:basedOn w:val="DefaultParagraphFont"/>
    <w:link w:val="ALLCAPS"/>
    <w:rsid w:val="0038018C"/>
    <w:rPr>
      <w:rFonts w:ascii="Calibri" w:hAnsi="Calibri" w:cs="Calibri"/>
      <w:b/>
      <w:caps/>
      <w:sz w:val="22"/>
    </w:rPr>
  </w:style>
  <w:style w:type="paragraph" w:customStyle="1" w:styleId="TagCharCharCharCharCharCharChar0">
    <w:name w:val="Tag Char Char Char Char Char Char Char"/>
    <w:basedOn w:val="Normal"/>
    <w:link w:val="TagCharCharCharCharCharCharCharChar"/>
    <w:qFormat/>
    <w:rsid w:val="0038018C"/>
    <w:rPr>
      <w:b/>
    </w:rPr>
  </w:style>
  <w:style w:type="character" w:customStyle="1" w:styleId="TagCharCharCharCharCharCharCharChar">
    <w:name w:val="Tag Char Char Char Char Char Char Char Char"/>
    <w:basedOn w:val="DefaultParagraphFont"/>
    <w:link w:val="TagCharCharCharCharCharCharChar0"/>
    <w:rsid w:val="0038018C"/>
    <w:rPr>
      <w:rFonts w:ascii="Calibri" w:hAnsi="Calibri" w:cs="Calibri"/>
      <w:b/>
      <w:sz w:val="22"/>
    </w:rPr>
  </w:style>
  <w:style w:type="character" w:customStyle="1" w:styleId="10ptnotbold">
    <w:name w:val="10ptnotbold"/>
    <w:basedOn w:val="DefaultParagraphFont"/>
    <w:rsid w:val="0038018C"/>
    <w:rPr>
      <w:sz w:val="20"/>
    </w:rPr>
  </w:style>
  <w:style w:type="character" w:customStyle="1" w:styleId="Cites-AuthorDate">
    <w:name w:val="Cites-Author/Date"/>
    <w:rsid w:val="0038018C"/>
    <w:rPr>
      <w:rFonts w:ascii="Helvetica" w:hAnsi="Helvetica"/>
      <w:b/>
      <w:sz w:val="22"/>
      <w:szCs w:val="24"/>
      <w:u w:val="thick"/>
    </w:rPr>
  </w:style>
  <w:style w:type="paragraph" w:customStyle="1" w:styleId="CiteTag">
    <w:name w:val="Cite/Tag"/>
    <w:basedOn w:val="Normal"/>
    <w:uiPriority w:val="99"/>
    <w:qFormat/>
    <w:rsid w:val="0038018C"/>
    <w:rPr>
      <w:rFonts w:eastAsia="Cambria"/>
      <w:b/>
    </w:rPr>
  </w:style>
  <w:style w:type="character" w:customStyle="1" w:styleId="CardsFont6ptChar1">
    <w:name w:val="Cards + Font: 6 pt Char1"/>
    <w:basedOn w:val="CardsChar"/>
    <w:link w:val="CardsFont6pt"/>
    <w:uiPriority w:val="99"/>
    <w:rsid w:val="0038018C"/>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38018C"/>
  </w:style>
  <w:style w:type="character" w:customStyle="1" w:styleId="m489902567989944824gmail-styleunderline">
    <w:name w:val="m_489902567989944824gmail-styleunderline"/>
    <w:basedOn w:val="DefaultParagraphFont"/>
    <w:rsid w:val="0038018C"/>
  </w:style>
  <w:style w:type="character" w:customStyle="1" w:styleId="UnresolvedMention2">
    <w:name w:val="Unresolved Mention2"/>
    <w:basedOn w:val="DefaultParagraphFont"/>
    <w:uiPriority w:val="99"/>
    <w:rsid w:val="0038018C"/>
    <w:rPr>
      <w:color w:val="808080"/>
      <w:shd w:val="clear" w:color="auto" w:fill="E6E6E6"/>
    </w:rPr>
  </w:style>
  <w:style w:type="character" w:customStyle="1" w:styleId="swauthor">
    <w:name w:val="sw_author"/>
    <w:rsid w:val="0038018C"/>
  </w:style>
  <w:style w:type="character" w:customStyle="1" w:styleId="UnderlineCharChar3">
    <w:name w:val="Underline Char Char3"/>
    <w:rsid w:val="0038018C"/>
    <w:rPr>
      <w:szCs w:val="24"/>
      <w:u w:val="single"/>
      <w:lang w:val="en-US" w:eastAsia="en-US" w:bidi="ar-SA"/>
    </w:rPr>
  </w:style>
  <w:style w:type="character" w:customStyle="1" w:styleId="tl8wme">
    <w:name w:val="tl8wme"/>
    <w:basedOn w:val="DefaultParagraphFont"/>
    <w:rsid w:val="0038018C"/>
  </w:style>
  <w:style w:type="character" w:customStyle="1" w:styleId="Mention3">
    <w:name w:val="Mention3"/>
    <w:basedOn w:val="DefaultParagraphFont"/>
    <w:uiPriority w:val="99"/>
    <w:semiHidden/>
    <w:unhideWhenUsed/>
    <w:rsid w:val="0038018C"/>
    <w:rPr>
      <w:color w:val="2B579A"/>
      <w:shd w:val="clear" w:color="auto" w:fill="E6E6E6"/>
    </w:rPr>
  </w:style>
  <w:style w:type="character" w:customStyle="1" w:styleId="m-5251091010484660064gmail-style13ptbold">
    <w:name w:val="m_-5251091010484660064gmail-style13ptbold"/>
    <w:basedOn w:val="DefaultParagraphFont"/>
    <w:rsid w:val="0038018C"/>
  </w:style>
  <w:style w:type="character" w:customStyle="1" w:styleId="m-5251091010484660064gmail-styleunderline">
    <w:name w:val="m_-5251091010484660064gmail-styleunderline"/>
    <w:basedOn w:val="DefaultParagraphFont"/>
    <w:rsid w:val="0038018C"/>
  </w:style>
  <w:style w:type="character" w:customStyle="1" w:styleId="tablecaption">
    <w:name w:val="tablecaption"/>
    <w:basedOn w:val="DefaultParagraphFont"/>
    <w:rsid w:val="0038018C"/>
  </w:style>
  <w:style w:type="character" w:customStyle="1" w:styleId="StyleLatinHelvetica105ptBlack">
    <w:name w:val="Style (Latin) Helvetica 10.5 pt Black"/>
    <w:basedOn w:val="DefaultParagraphFont"/>
    <w:rsid w:val="0038018C"/>
    <w:rPr>
      <w:rFonts w:ascii="Times New Roman" w:hAnsi="Times New Roman"/>
      <w:color w:val="000000"/>
      <w:sz w:val="21"/>
    </w:rPr>
  </w:style>
  <w:style w:type="character" w:customStyle="1" w:styleId="m-413333960618644972gmail-style13ptbold">
    <w:name w:val="m_-413333960618644972gmail-style13ptbold"/>
    <w:basedOn w:val="DefaultParagraphFont"/>
    <w:rsid w:val="0038018C"/>
  </w:style>
  <w:style w:type="character" w:customStyle="1" w:styleId="m-413333960618644972gmail-styleunderline">
    <w:name w:val="m_-413333960618644972gmail-styleunderline"/>
    <w:basedOn w:val="DefaultParagraphFont"/>
    <w:rsid w:val="0038018C"/>
  </w:style>
  <w:style w:type="character" w:customStyle="1" w:styleId="m8314098763611656848gmail-stylestylebold12pt">
    <w:name w:val="m_8314098763611656848gmail-stylestylebold12pt"/>
    <w:basedOn w:val="DefaultParagraphFont"/>
    <w:rsid w:val="0038018C"/>
  </w:style>
  <w:style w:type="character" w:customStyle="1" w:styleId="m8314098763611656848gmail-styleboldunderline">
    <w:name w:val="m_8314098763611656848gmail-styleboldunderline"/>
    <w:basedOn w:val="DefaultParagraphFont"/>
    <w:rsid w:val="0038018C"/>
  </w:style>
  <w:style w:type="paragraph" w:customStyle="1" w:styleId="Spacer">
    <w:name w:val="Spacer"/>
    <w:basedOn w:val="Heading1"/>
    <w:link w:val="SpacerChar"/>
    <w:autoRedefine/>
    <w:uiPriority w:val="4"/>
    <w:qFormat/>
    <w:rsid w:val="0038018C"/>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38018C"/>
    <w:rPr>
      <w:rFonts w:ascii="Georgia" w:eastAsiaTheme="majorEastAsia" w:hAnsi="Georgia" w:cstheme="majorBidi"/>
      <w:b/>
      <w:szCs w:val="32"/>
    </w:rPr>
  </w:style>
  <w:style w:type="paragraph" w:customStyle="1" w:styleId="msonormal0">
    <w:name w:val="msonormal"/>
    <w:basedOn w:val="Normal"/>
    <w:rsid w:val="0038018C"/>
    <w:pPr>
      <w:spacing w:before="100" w:beforeAutospacing="1" w:after="100" w:afterAutospacing="1"/>
    </w:pPr>
  </w:style>
  <w:style w:type="paragraph" w:customStyle="1" w:styleId="TxBr41p1">
    <w:name w:val="TxBr_41p1"/>
    <w:basedOn w:val="Normal"/>
    <w:qFormat/>
    <w:rsid w:val="0038018C"/>
    <w:pPr>
      <w:tabs>
        <w:tab w:val="left" w:pos="204"/>
      </w:tabs>
      <w:autoSpaceDE w:val="0"/>
      <w:autoSpaceDN w:val="0"/>
      <w:adjustRightInd w:val="0"/>
      <w:spacing w:line="238" w:lineRule="atLeast"/>
      <w:jc w:val="both"/>
    </w:pPr>
  </w:style>
  <w:style w:type="character" w:customStyle="1" w:styleId="BlockTitleCharChar">
    <w:name w:val="Block Title Char Char"/>
    <w:rsid w:val="0038018C"/>
    <w:rPr>
      <w:rFonts w:ascii="Georgia" w:eastAsia="Times New Roman" w:hAnsi="Georgia" w:cs="Arial" w:hint="default"/>
      <w:b/>
      <w:bCs/>
      <w:kern w:val="32"/>
      <w:sz w:val="28"/>
      <w:szCs w:val="32"/>
    </w:rPr>
  </w:style>
  <w:style w:type="character" w:customStyle="1" w:styleId="CiteReal0">
    <w:name w:val="CiteReal"/>
    <w:uiPriority w:val="1"/>
    <w:qFormat/>
    <w:rsid w:val="0038018C"/>
    <w:rPr>
      <w:rFonts w:ascii="Arial" w:hAnsi="Arial"/>
      <w:b/>
      <w:sz w:val="24"/>
      <w:u w:val="single"/>
    </w:rPr>
  </w:style>
  <w:style w:type="character" w:customStyle="1" w:styleId="dropcap1">
    <w:name w:val="dropcap1"/>
    <w:rsid w:val="0038018C"/>
  </w:style>
  <w:style w:type="paragraph" w:customStyle="1" w:styleId="Style31">
    <w:name w:val="Style31"/>
    <w:basedOn w:val="Normal"/>
    <w:uiPriority w:val="99"/>
    <w:rsid w:val="0038018C"/>
    <w:pPr>
      <w:spacing w:line="197" w:lineRule="exact"/>
      <w:jc w:val="both"/>
    </w:pPr>
    <w:rPr>
      <w:rFonts w:ascii="Palatino Linotype" w:hAnsi="Palatino Linotype" w:cs="Palatino Linotype"/>
    </w:rPr>
  </w:style>
  <w:style w:type="paragraph" w:customStyle="1" w:styleId="Style42">
    <w:name w:val="Style42"/>
    <w:basedOn w:val="Normal"/>
    <w:uiPriority w:val="99"/>
    <w:rsid w:val="0038018C"/>
    <w:pPr>
      <w:spacing w:line="202" w:lineRule="exact"/>
      <w:jc w:val="both"/>
    </w:pPr>
    <w:rPr>
      <w:rFonts w:ascii="Palatino Linotype" w:hAnsi="Palatino Linotype" w:cs="Palatino Linotype"/>
    </w:rPr>
  </w:style>
  <w:style w:type="paragraph" w:customStyle="1" w:styleId="Style51">
    <w:name w:val="Style51"/>
    <w:basedOn w:val="Normal"/>
    <w:uiPriority w:val="99"/>
    <w:rsid w:val="0038018C"/>
    <w:pPr>
      <w:spacing w:line="200" w:lineRule="exact"/>
      <w:jc w:val="both"/>
    </w:pPr>
    <w:rPr>
      <w:rFonts w:ascii="Palatino Linotype" w:hAnsi="Palatino Linotype" w:cs="Palatino Linotype"/>
    </w:rPr>
  </w:style>
  <w:style w:type="character" w:customStyle="1" w:styleId="FontStyle72">
    <w:name w:val="Font Style72"/>
    <w:uiPriority w:val="99"/>
    <w:rsid w:val="0038018C"/>
    <w:rPr>
      <w:rFonts w:ascii="Cambria" w:hAnsi="Cambria" w:cs="Cambria" w:hint="default"/>
      <w:sz w:val="16"/>
      <w:szCs w:val="16"/>
    </w:rPr>
  </w:style>
  <w:style w:type="character" w:customStyle="1" w:styleId="FontStyle73">
    <w:name w:val="Font Style73"/>
    <w:uiPriority w:val="99"/>
    <w:rsid w:val="0038018C"/>
    <w:rPr>
      <w:rFonts w:ascii="Cambria" w:hAnsi="Cambria" w:cs="Cambria" w:hint="default"/>
      <w:i/>
      <w:iCs/>
      <w:sz w:val="16"/>
      <w:szCs w:val="16"/>
    </w:rPr>
  </w:style>
  <w:style w:type="character" w:customStyle="1" w:styleId="UnderlinestyleChar2">
    <w:name w:val="Underline style Char2"/>
    <w:rsid w:val="0038018C"/>
    <w:rPr>
      <w:sz w:val="22"/>
      <w:szCs w:val="24"/>
      <w:u w:val="single"/>
      <w:lang w:val="en-US" w:eastAsia="en-US" w:bidi="ar-SA"/>
    </w:rPr>
  </w:style>
  <w:style w:type="paragraph" w:customStyle="1" w:styleId="CitationCharChar">
    <w:name w:val="Citation Char Char"/>
    <w:basedOn w:val="Normal"/>
    <w:uiPriority w:val="6"/>
    <w:qFormat/>
    <w:rsid w:val="0038018C"/>
    <w:pPr>
      <w:ind w:left="1440" w:right="1440"/>
    </w:pPr>
    <w:rPr>
      <w:rFonts w:ascii="Cambria" w:eastAsia="Verdana" w:hAnsi="Cambria" w:cs="Cambria"/>
      <w:szCs w:val="20"/>
      <w:u w:val="single"/>
    </w:rPr>
  </w:style>
  <w:style w:type="character" w:customStyle="1" w:styleId="FontStyle49">
    <w:name w:val="Font Style49"/>
    <w:uiPriority w:val="99"/>
    <w:rsid w:val="0038018C"/>
    <w:rPr>
      <w:rFonts w:ascii="Cambria" w:hAnsi="Cambria" w:cs="Cambria"/>
      <w:sz w:val="20"/>
      <w:szCs w:val="20"/>
    </w:rPr>
  </w:style>
  <w:style w:type="character" w:customStyle="1" w:styleId="FontStyle50">
    <w:name w:val="Font Style50"/>
    <w:uiPriority w:val="99"/>
    <w:rsid w:val="0038018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38018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8018C"/>
    <w:rPr>
      <w:rFonts w:ascii="Cambria" w:eastAsia="Cambria" w:hAnsi="Cambria" w:cs="Cambria"/>
      <w:spacing w:val="-3"/>
      <w:sz w:val="22"/>
      <w:szCs w:val="20"/>
    </w:rPr>
  </w:style>
  <w:style w:type="character" w:customStyle="1" w:styleId="kn">
    <w:name w:val="kn"/>
    <w:basedOn w:val="DefaultParagraphFont"/>
    <w:rsid w:val="0038018C"/>
  </w:style>
  <w:style w:type="character" w:customStyle="1" w:styleId="StyleStyleUnderlineUnderlineStyleBoldUnderlineIntenseEmphas">
    <w:name w:val="Style Style UnderlineUnderlineStyle Bold UnderlineIntense Emphas..."/>
    <w:basedOn w:val="DefaultParagraphFont"/>
    <w:rsid w:val="0038018C"/>
    <w:rPr>
      <w:b/>
      <w:bCs/>
      <w:sz w:val="26"/>
      <w:u w:val="single"/>
    </w:rPr>
  </w:style>
  <w:style w:type="character" w:customStyle="1" w:styleId="articoloinside">
    <w:name w:val="articolo_inside"/>
    <w:rsid w:val="0038018C"/>
  </w:style>
  <w:style w:type="paragraph" w:customStyle="1" w:styleId="pagetools">
    <w:name w:val="pagetools"/>
    <w:basedOn w:val="Normal"/>
    <w:rsid w:val="0038018C"/>
    <w:pPr>
      <w:spacing w:before="100" w:beforeAutospacing="1" w:after="100" w:afterAutospacing="1"/>
    </w:pPr>
    <w:rPr>
      <w:rFonts w:ascii="Cambria" w:eastAsia="Cambria" w:hAnsi="Cambria"/>
    </w:rPr>
  </w:style>
  <w:style w:type="character" w:customStyle="1" w:styleId="desc">
    <w:name w:val="desc"/>
    <w:basedOn w:val="DefaultParagraphFont"/>
    <w:rsid w:val="0038018C"/>
  </w:style>
  <w:style w:type="character" w:customStyle="1" w:styleId="job">
    <w:name w:val="job"/>
    <w:basedOn w:val="DefaultParagraphFont"/>
    <w:rsid w:val="0038018C"/>
  </w:style>
  <w:style w:type="character" w:customStyle="1" w:styleId="publisher">
    <w:name w:val="publisher"/>
    <w:basedOn w:val="DefaultParagraphFont"/>
    <w:rsid w:val="0038018C"/>
  </w:style>
  <w:style w:type="character" w:customStyle="1" w:styleId="pubyear">
    <w:name w:val="pubyear"/>
    <w:basedOn w:val="DefaultParagraphFont"/>
    <w:rsid w:val="0038018C"/>
  </w:style>
  <w:style w:type="character" w:customStyle="1" w:styleId="pubcity">
    <w:name w:val="pubcity"/>
    <w:basedOn w:val="DefaultParagraphFont"/>
    <w:rsid w:val="0038018C"/>
  </w:style>
  <w:style w:type="character" w:customStyle="1" w:styleId="bodycontentlink">
    <w:name w:val="bodycontentlink"/>
    <w:basedOn w:val="DefaultParagraphFont"/>
    <w:rsid w:val="0038018C"/>
  </w:style>
  <w:style w:type="paragraph" w:customStyle="1" w:styleId="C-Text">
    <w:name w:val="C-Text"/>
    <w:basedOn w:val="Normal"/>
    <w:rsid w:val="0038018C"/>
    <w:pPr>
      <w:tabs>
        <w:tab w:val="num" w:pos="720"/>
      </w:tabs>
      <w:ind w:left="720" w:hanging="360"/>
    </w:pPr>
    <w:rPr>
      <w:rFonts w:ascii="Book Antiqua" w:hAnsi="Book Antiqua"/>
    </w:rPr>
  </w:style>
  <w:style w:type="character" w:customStyle="1" w:styleId="ecdate">
    <w:name w:val="ec_date"/>
    <w:basedOn w:val="DefaultParagraphFont"/>
    <w:rsid w:val="0038018C"/>
    <w:rPr>
      <w:rFonts w:ascii="Symbol" w:hAnsi="Symbol" w:hint="default"/>
      <w:sz w:val="20"/>
      <w:szCs w:val="20"/>
      <w:shd w:val="clear" w:color="auto" w:fill="FFFFFF"/>
    </w:rPr>
  </w:style>
  <w:style w:type="paragraph" w:customStyle="1" w:styleId="ecmsonormal">
    <w:name w:val="ec_msonormal"/>
    <w:basedOn w:val="Normal"/>
    <w:rsid w:val="0038018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8018C"/>
  </w:style>
  <w:style w:type="character" w:customStyle="1" w:styleId="articleheadline">
    <w:name w:val="articleheadline"/>
    <w:basedOn w:val="DefaultParagraphFont"/>
    <w:rsid w:val="0038018C"/>
  </w:style>
  <w:style w:type="paragraph" w:customStyle="1" w:styleId="u-intro">
    <w:name w:val="u-intro"/>
    <w:basedOn w:val="Normal"/>
    <w:rsid w:val="0038018C"/>
    <w:pPr>
      <w:spacing w:before="100" w:beforeAutospacing="1" w:after="100" w:afterAutospacing="1"/>
    </w:pPr>
    <w:rPr>
      <w:rFonts w:ascii="Georgia" w:hAnsi="Georgia"/>
    </w:rPr>
  </w:style>
  <w:style w:type="character" w:customStyle="1" w:styleId="u-byline">
    <w:name w:val="u-byline"/>
    <w:basedOn w:val="DefaultParagraphFont"/>
    <w:rsid w:val="0038018C"/>
  </w:style>
  <w:style w:type="character" w:customStyle="1" w:styleId="articlebya">
    <w:name w:val="articleby_a"/>
    <w:basedOn w:val="DefaultParagraphFont"/>
    <w:rsid w:val="0038018C"/>
  </w:style>
  <w:style w:type="character" w:customStyle="1" w:styleId="popupwinby">
    <w:name w:val="popupwinby"/>
    <w:basedOn w:val="DefaultParagraphFont"/>
    <w:rsid w:val="0038018C"/>
  </w:style>
  <w:style w:type="character" w:customStyle="1" w:styleId="storyheader">
    <w:name w:val="storyheader"/>
    <w:basedOn w:val="DefaultParagraphFont"/>
    <w:rsid w:val="0038018C"/>
  </w:style>
  <w:style w:type="character" w:customStyle="1" w:styleId="marron">
    <w:name w:val="marron"/>
    <w:basedOn w:val="DefaultParagraphFont"/>
    <w:rsid w:val="0038018C"/>
  </w:style>
  <w:style w:type="paragraph" w:customStyle="1" w:styleId="StyleNormalWeb10pt">
    <w:name w:val="Style Normal (Web) + 10 pt"/>
    <w:basedOn w:val="NormalWeb"/>
    <w:next w:val="Normal"/>
    <w:rsid w:val="0038018C"/>
    <w:rPr>
      <w:rFonts w:ascii="Bookman Old Style" w:hAnsi="Bookman Old Style"/>
      <w:sz w:val="20"/>
    </w:rPr>
  </w:style>
  <w:style w:type="character" w:customStyle="1" w:styleId="StyleNormalWeb10ptChar">
    <w:name w:val="Style Normal (Web) + 10 pt Char"/>
    <w:basedOn w:val="DefaultParagraphFont"/>
    <w:rsid w:val="0038018C"/>
    <w:rPr>
      <w:szCs w:val="24"/>
      <w:lang w:val="en-US" w:eastAsia="en-US" w:bidi="ar-SA"/>
    </w:rPr>
  </w:style>
  <w:style w:type="paragraph" w:customStyle="1" w:styleId="TagCiteShells">
    <w:name w:val="Tag/Cite/Shells"/>
    <w:basedOn w:val="Normal"/>
    <w:rsid w:val="0038018C"/>
    <w:rPr>
      <w:rFonts w:ascii="Georgia" w:hAnsi="Georgia"/>
      <w:b/>
    </w:rPr>
  </w:style>
  <w:style w:type="paragraph" w:customStyle="1" w:styleId="DefinitionTerm">
    <w:name w:val="Definition Term"/>
    <w:basedOn w:val="Normal"/>
    <w:next w:val="Normal"/>
    <w:rsid w:val="0038018C"/>
    <w:rPr>
      <w:rFonts w:ascii="Georgia" w:hAnsi="Georgia"/>
      <w:snapToGrid w:val="0"/>
    </w:rPr>
  </w:style>
  <w:style w:type="character" w:customStyle="1" w:styleId="Style3CharChar">
    <w:name w:val="Style3 Char Char"/>
    <w:basedOn w:val="DefaultParagraphFont"/>
    <w:rsid w:val="0038018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38018C"/>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38018C"/>
    <w:rPr>
      <w:lang w:eastAsia="en-US"/>
    </w:rPr>
  </w:style>
  <w:style w:type="character" w:customStyle="1" w:styleId="BoldUnderlineChar2">
    <w:name w:val="Bold + Underline Char"/>
    <w:basedOn w:val="DefaultParagraphFont"/>
    <w:rsid w:val="0038018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38018C"/>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38018C"/>
  </w:style>
  <w:style w:type="character" w:customStyle="1" w:styleId="CharacterStyle7">
    <w:name w:val="Character Style 7"/>
    <w:rsid w:val="0038018C"/>
    <w:rPr>
      <w:rFonts w:ascii="Trebuchet MS" w:hAnsi="Trebuchet MS" w:cs="Trebuchet MS"/>
      <w:sz w:val="20"/>
      <w:szCs w:val="20"/>
      <w:u w:val="single"/>
    </w:rPr>
  </w:style>
  <w:style w:type="character" w:customStyle="1" w:styleId="StyleStyle4Char">
    <w:name w:val="Style Style4 + Char"/>
    <w:basedOn w:val="DefaultParagraphFont"/>
    <w:rsid w:val="0038018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8018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38018C"/>
    <w:rPr>
      <w:rFonts w:ascii="Symbol" w:hAnsi="Symbol"/>
      <w:sz w:val="21"/>
      <w:szCs w:val="21"/>
      <w:u w:val="thick"/>
    </w:rPr>
  </w:style>
  <w:style w:type="character" w:customStyle="1" w:styleId="UnderlinedEvidenceCharChar">
    <w:name w:val="Underlined Evidence Char Char"/>
    <w:basedOn w:val="DefaultParagraphFont"/>
    <w:rsid w:val="0038018C"/>
    <w:rPr>
      <w:rFonts w:ascii="Symbol" w:hAnsi="Symbol"/>
      <w:sz w:val="21"/>
      <w:szCs w:val="21"/>
      <w:u w:val="thick"/>
      <w:lang w:val="en-US" w:eastAsia="en-US" w:bidi="ar-SA"/>
    </w:rPr>
  </w:style>
  <w:style w:type="character" w:styleId="PlaceholderText">
    <w:name w:val="Placeholder Text"/>
    <w:basedOn w:val="DefaultParagraphFont"/>
    <w:uiPriority w:val="99"/>
    <w:rsid w:val="0038018C"/>
    <w:rPr>
      <w:color w:val="808080"/>
    </w:rPr>
  </w:style>
  <w:style w:type="paragraph" w:customStyle="1" w:styleId="Cite8">
    <w:name w:val="Cite8"/>
    <w:basedOn w:val="Normal"/>
    <w:autoRedefine/>
    <w:qFormat/>
    <w:rsid w:val="0038018C"/>
    <w:rPr>
      <w:rFonts w:ascii="Trebuchet MS" w:eastAsia="Verdana" w:hAnsi="Trebuchet MS" w:cs="Cambria"/>
    </w:rPr>
  </w:style>
  <w:style w:type="paragraph" w:customStyle="1" w:styleId="8font">
    <w:name w:val="8font"/>
    <w:basedOn w:val="Normal"/>
    <w:next w:val="Normal"/>
    <w:autoRedefine/>
    <w:qFormat/>
    <w:rsid w:val="0038018C"/>
    <w:rPr>
      <w:rFonts w:ascii="Georgia" w:eastAsia="Cambria Math" w:hAnsi="Georgia" w:cs="Cambria"/>
      <w:szCs w:val="16"/>
    </w:rPr>
  </w:style>
  <w:style w:type="character" w:customStyle="1" w:styleId="NoterefInText">
    <w:name w:val="_NoterefInText"/>
    <w:uiPriority w:val="99"/>
    <w:rsid w:val="0038018C"/>
    <w:rPr>
      <w:rFonts w:cs="AKDPE C+ Utopia"/>
      <w:color w:val="000000"/>
    </w:rPr>
  </w:style>
  <w:style w:type="character" w:customStyle="1" w:styleId="postauthor">
    <w:name w:val="postauthor"/>
    <w:basedOn w:val="DefaultParagraphFont"/>
    <w:rsid w:val="0038018C"/>
  </w:style>
  <w:style w:type="paragraph" w:customStyle="1" w:styleId="notes-source-hasnotes">
    <w:name w:val="notes-source-hasnotes"/>
    <w:basedOn w:val="Normal"/>
    <w:rsid w:val="0038018C"/>
    <w:pPr>
      <w:spacing w:before="100" w:beforeAutospacing="1" w:after="100" w:afterAutospacing="1"/>
    </w:pPr>
    <w:rPr>
      <w:rFonts w:ascii="Tahoma" w:hAnsi="Tahoma"/>
      <w:szCs w:val="20"/>
    </w:rPr>
  </w:style>
  <w:style w:type="character" w:customStyle="1" w:styleId="span">
    <w:name w:val="span"/>
    <w:basedOn w:val="DefaultParagraphFont"/>
    <w:rsid w:val="0038018C"/>
  </w:style>
  <w:style w:type="character" w:customStyle="1" w:styleId="maintitle">
    <w:name w:val="maintitle"/>
    <w:basedOn w:val="DefaultParagraphFont"/>
    <w:rsid w:val="0038018C"/>
  </w:style>
  <w:style w:type="character" w:customStyle="1" w:styleId="thirdparty-logo">
    <w:name w:val="thirdparty-logo"/>
    <w:basedOn w:val="DefaultParagraphFont"/>
    <w:rsid w:val="0038018C"/>
  </w:style>
  <w:style w:type="character" w:customStyle="1" w:styleId="posted">
    <w:name w:val="posted"/>
    <w:basedOn w:val="DefaultParagraphFont"/>
    <w:rsid w:val="0038018C"/>
  </w:style>
  <w:style w:type="character" w:customStyle="1" w:styleId="ticker">
    <w:name w:val="ticker"/>
    <w:basedOn w:val="DefaultParagraphFont"/>
    <w:rsid w:val="0038018C"/>
  </w:style>
  <w:style w:type="paragraph" w:customStyle="1" w:styleId="articlemeta">
    <w:name w:val="articlemeta"/>
    <w:basedOn w:val="Normal"/>
    <w:rsid w:val="0038018C"/>
    <w:pPr>
      <w:spacing w:before="100" w:beforeAutospacing="1" w:after="100" w:afterAutospacing="1"/>
    </w:pPr>
    <w:rPr>
      <w:rFonts w:ascii="Tahoma" w:hAnsi="Tahoma"/>
      <w:szCs w:val="20"/>
    </w:rPr>
  </w:style>
  <w:style w:type="character" w:customStyle="1" w:styleId="vcard">
    <w:name w:val="vcard"/>
    <w:basedOn w:val="DefaultParagraphFont"/>
    <w:rsid w:val="0038018C"/>
  </w:style>
  <w:style w:type="character" w:customStyle="1" w:styleId="print-footnote">
    <w:name w:val="print-footnote"/>
    <w:basedOn w:val="DefaultParagraphFont"/>
    <w:rsid w:val="0038018C"/>
  </w:style>
  <w:style w:type="character" w:customStyle="1" w:styleId="datestring">
    <w:name w:val="datestring"/>
    <w:basedOn w:val="DefaultParagraphFont"/>
    <w:rsid w:val="0038018C"/>
  </w:style>
  <w:style w:type="paragraph" w:customStyle="1" w:styleId="noindent0">
    <w:name w:val="no_indent"/>
    <w:basedOn w:val="Normal"/>
    <w:rsid w:val="0038018C"/>
    <w:pPr>
      <w:spacing w:before="100" w:beforeAutospacing="1" w:after="100" w:afterAutospacing="1"/>
    </w:pPr>
    <w:rPr>
      <w:rFonts w:ascii="Tahoma" w:hAnsi="Tahoma"/>
      <w:szCs w:val="20"/>
    </w:rPr>
  </w:style>
  <w:style w:type="character" w:customStyle="1" w:styleId="email">
    <w:name w:val="email"/>
    <w:basedOn w:val="DefaultParagraphFont"/>
    <w:rsid w:val="0038018C"/>
  </w:style>
  <w:style w:type="paragraph" w:customStyle="1" w:styleId="left">
    <w:name w:val="left"/>
    <w:basedOn w:val="Normal"/>
    <w:rsid w:val="0038018C"/>
    <w:pPr>
      <w:spacing w:before="100" w:beforeAutospacing="1" w:after="100" w:afterAutospacing="1"/>
    </w:pPr>
    <w:rPr>
      <w:rFonts w:ascii="Tahoma" w:hAnsi="Tahoma"/>
      <w:szCs w:val="20"/>
    </w:rPr>
  </w:style>
  <w:style w:type="paragraph" w:customStyle="1" w:styleId="right">
    <w:name w:val="right"/>
    <w:basedOn w:val="Normal"/>
    <w:rsid w:val="0038018C"/>
    <w:pPr>
      <w:spacing w:before="100" w:beforeAutospacing="1" w:after="100" w:afterAutospacing="1"/>
    </w:pPr>
    <w:rPr>
      <w:rFonts w:ascii="Tahoma" w:hAnsi="Tahoma"/>
      <w:szCs w:val="20"/>
    </w:rPr>
  </w:style>
  <w:style w:type="character" w:customStyle="1" w:styleId="gptad">
    <w:name w:val="gptad"/>
    <w:basedOn w:val="DefaultParagraphFont"/>
    <w:rsid w:val="0038018C"/>
  </w:style>
  <w:style w:type="paragraph" w:customStyle="1" w:styleId="creditpostedmodified">
    <w:name w:val="credit_posted_modified"/>
    <w:basedOn w:val="Normal"/>
    <w:rsid w:val="0038018C"/>
    <w:pPr>
      <w:spacing w:before="100" w:beforeAutospacing="1" w:after="100" w:afterAutospacing="1"/>
    </w:pPr>
    <w:rPr>
      <w:rFonts w:ascii="Tahoma" w:hAnsi="Tahoma"/>
      <w:szCs w:val="20"/>
    </w:rPr>
  </w:style>
  <w:style w:type="character" w:customStyle="1" w:styleId="creditline">
    <w:name w:val="creditline"/>
    <w:basedOn w:val="DefaultParagraphFont"/>
    <w:rsid w:val="0038018C"/>
  </w:style>
  <w:style w:type="character" w:customStyle="1" w:styleId="grd">
    <w:name w:val="grd"/>
    <w:basedOn w:val="DefaultParagraphFont"/>
    <w:rsid w:val="0038018C"/>
  </w:style>
  <w:style w:type="paragraph" w:customStyle="1" w:styleId="hs-text-container">
    <w:name w:val="hs-text-container"/>
    <w:basedOn w:val="Normal"/>
    <w:rsid w:val="0038018C"/>
    <w:pPr>
      <w:spacing w:before="100" w:beforeAutospacing="1" w:after="100" w:afterAutospacing="1"/>
    </w:pPr>
    <w:rPr>
      <w:rFonts w:ascii="Tahoma" w:hAnsi="Tahoma"/>
      <w:szCs w:val="20"/>
    </w:rPr>
  </w:style>
  <w:style w:type="character" w:customStyle="1" w:styleId="created">
    <w:name w:val="created"/>
    <w:basedOn w:val="DefaultParagraphFont"/>
    <w:rsid w:val="0038018C"/>
  </w:style>
  <w:style w:type="character" w:customStyle="1" w:styleId="changed">
    <w:name w:val="changed"/>
    <w:basedOn w:val="DefaultParagraphFont"/>
    <w:rsid w:val="0038018C"/>
  </w:style>
  <w:style w:type="character" w:customStyle="1" w:styleId="article-author-name">
    <w:name w:val="article-author-name"/>
    <w:basedOn w:val="DefaultParagraphFont"/>
    <w:rsid w:val="0038018C"/>
  </w:style>
  <w:style w:type="character" w:customStyle="1" w:styleId="bioexcerpt">
    <w:name w:val="bio_excerpt"/>
    <w:basedOn w:val="DefaultParagraphFont"/>
    <w:rsid w:val="0038018C"/>
  </w:style>
  <w:style w:type="character" w:customStyle="1" w:styleId="commentcount">
    <w:name w:val="comment_count"/>
    <w:basedOn w:val="DefaultParagraphFont"/>
    <w:rsid w:val="0038018C"/>
  </w:style>
  <w:style w:type="character" w:customStyle="1" w:styleId="searchtermshighlighted">
    <w:name w:val="searchtermshighlighted"/>
    <w:basedOn w:val="DefaultParagraphFont"/>
    <w:rsid w:val="0038018C"/>
  </w:style>
  <w:style w:type="character" w:customStyle="1" w:styleId="contributornametrigger">
    <w:name w:val="contributornametrigger"/>
    <w:basedOn w:val="DefaultParagraphFont"/>
    <w:rsid w:val="0038018C"/>
  </w:style>
  <w:style w:type="character" w:customStyle="1" w:styleId="bylinepipe">
    <w:name w:val="bylinepipe"/>
    <w:basedOn w:val="DefaultParagraphFont"/>
    <w:rsid w:val="0038018C"/>
  </w:style>
  <w:style w:type="character" w:customStyle="1" w:styleId="lucenesearchresulturlb">
    <w:name w:val="lucene_search_result_url_b"/>
    <w:basedOn w:val="DefaultParagraphFont"/>
    <w:rsid w:val="0038018C"/>
  </w:style>
  <w:style w:type="character" w:customStyle="1" w:styleId="faculty-title">
    <w:name w:val="faculty-title"/>
    <w:basedOn w:val="DefaultParagraphFont"/>
    <w:rsid w:val="0038018C"/>
  </w:style>
  <w:style w:type="character" w:customStyle="1" w:styleId="count">
    <w:name w:val="count"/>
    <w:basedOn w:val="DefaultParagraphFont"/>
    <w:rsid w:val="0038018C"/>
  </w:style>
  <w:style w:type="character" w:customStyle="1" w:styleId="volume">
    <w:name w:val="volume"/>
    <w:basedOn w:val="DefaultParagraphFont"/>
    <w:rsid w:val="0038018C"/>
  </w:style>
  <w:style w:type="character" w:customStyle="1" w:styleId="issue">
    <w:name w:val="issue"/>
    <w:basedOn w:val="DefaultParagraphFont"/>
    <w:rsid w:val="0038018C"/>
  </w:style>
  <w:style w:type="character" w:customStyle="1" w:styleId="pages">
    <w:name w:val="pages"/>
    <w:basedOn w:val="DefaultParagraphFont"/>
    <w:rsid w:val="0038018C"/>
  </w:style>
  <w:style w:type="character" w:customStyle="1" w:styleId="field-content">
    <w:name w:val="field-content"/>
    <w:basedOn w:val="DefaultParagraphFont"/>
    <w:rsid w:val="0038018C"/>
  </w:style>
  <w:style w:type="character" w:customStyle="1" w:styleId="person">
    <w:name w:val="person"/>
    <w:basedOn w:val="DefaultParagraphFont"/>
    <w:rsid w:val="0038018C"/>
  </w:style>
  <w:style w:type="character" w:customStyle="1" w:styleId="corresponding">
    <w:name w:val="corresponding"/>
    <w:basedOn w:val="DefaultParagraphFont"/>
    <w:rsid w:val="0038018C"/>
  </w:style>
  <w:style w:type="character" w:customStyle="1" w:styleId="entry-date">
    <w:name w:val="entry-date"/>
    <w:basedOn w:val="DefaultParagraphFont"/>
    <w:rsid w:val="0038018C"/>
  </w:style>
  <w:style w:type="paragraph" w:customStyle="1" w:styleId="entry-meta">
    <w:name w:val="entry-meta"/>
    <w:basedOn w:val="Normal"/>
    <w:rsid w:val="0038018C"/>
    <w:pPr>
      <w:spacing w:before="100" w:beforeAutospacing="1" w:after="100" w:afterAutospacing="1"/>
    </w:pPr>
    <w:rPr>
      <w:rFonts w:ascii="Tahoma" w:hAnsi="Tahoma"/>
      <w:szCs w:val="20"/>
    </w:rPr>
  </w:style>
  <w:style w:type="character" w:customStyle="1" w:styleId="post-time">
    <w:name w:val="post-time"/>
    <w:basedOn w:val="DefaultParagraphFont"/>
    <w:rsid w:val="0038018C"/>
  </w:style>
  <w:style w:type="character" w:customStyle="1" w:styleId="post-category">
    <w:name w:val="post-category"/>
    <w:basedOn w:val="DefaultParagraphFont"/>
    <w:rsid w:val="0038018C"/>
  </w:style>
  <w:style w:type="character" w:customStyle="1" w:styleId="post-author">
    <w:name w:val="post-author"/>
    <w:basedOn w:val="DefaultParagraphFont"/>
    <w:rsid w:val="0038018C"/>
  </w:style>
  <w:style w:type="character" w:customStyle="1" w:styleId="A10">
    <w:name w:val="A10"/>
    <w:uiPriority w:val="99"/>
    <w:rsid w:val="0038018C"/>
    <w:rPr>
      <w:rFonts w:cs="MS Mincho"/>
      <w:color w:val="000000"/>
      <w:sz w:val="11"/>
      <w:szCs w:val="11"/>
    </w:rPr>
  </w:style>
  <w:style w:type="paragraph" w:customStyle="1" w:styleId="Pa10">
    <w:name w:val="Pa10"/>
    <w:basedOn w:val="Default"/>
    <w:next w:val="Default"/>
    <w:uiPriority w:val="99"/>
    <w:rsid w:val="0038018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38018C"/>
    <w:pPr>
      <w:widowControl w:val="0"/>
      <w:spacing w:line="241" w:lineRule="atLeast"/>
    </w:pPr>
    <w:rPr>
      <w:rFonts w:ascii="Verdana" w:eastAsiaTheme="minorEastAsia" w:hAnsi="Verdana" w:cs="Cambria"/>
      <w:color w:val="auto"/>
    </w:rPr>
  </w:style>
  <w:style w:type="character" w:customStyle="1" w:styleId="A9">
    <w:name w:val="A9"/>
    <w:uiPriority w:val="99"/>
    <w:rsid w:val="0038018C"/>
    <w:rPr>
      <w:rFonts w:cs="MS Mincho"/>
      <w:color w:val="000000"/>
      <w:sz w:val="14"/>
      <w:szCs w:val="14"/>
    </w:rPr>
  </w:style>
  <w:style w:type="paragraph" w:customStyle="1" w:styleId="articledetails">
    <w:name w:val="articledetails"/>
    <w:basedOn w:val="Normal"/>
    <w:rsid w:val="0038018C"/>
    <w:pPr>
      <w:spacing w:before="100" w:beforeAutospacing="1" w:after="100" w:afterAutospacing="1"/>
    </w:pPr>
    <w:rPr>
      <w:rFonts w:ascii="Tahoma" w:hAnsi="Tahoma"/>
      <w:szCs w:val="20"/>
    </w:rPr>
  </w:style>
  <w:style w:type="character" w:customStyle="1" w:styleId="posted-and-updated">
    <w:name w:val="posted-and-updated"/>
    <w:basedOn w:val="DefaultParagraphFont"/>
    <w:rsid w:val="0038018C"/>
  </w:style>
  <w:style w:type="paragraph" w:customStyle="1" w:styleId="aff">
    <w:name w:val="aff"/>
    <w:basedOn w:val="Normal"/>
    <w:rsid w:val="0038018C"/>
    <w:pPr>
      <w:spacing w:before="100" w:beforeAutospacing="1" w:after="100" w:afterAutospacing="1"/>
    </w:pPr>
    <w:rPr>
      <w:rFonts w:ascii="Tahoma" w:hAnsi="Tahoma"/>
      <w:szCs w:val="20"/>
    </w:rPr>
  </w:style>
  <w:style w:type="character" w:customStyle="1" w:styleId="entry-author">
    <w:name w:val="entry-author"/>
    <w:basedOn w:val="DefaultParagraphFont"/>
    <w:rsid w:val="0038018C"/>
  </w:style>
  <w:style w:type="character" w:customStyle="1" w:styleId="entry-author-name">
    <w:name w:val="entry-author-name"/>
    <w:basedOn w:val="DefaultParagraphFont"/>
    <w:rsid w:val="0038018C"/>
  </w:style>
  <w:style w:type="character" w:customStyle="1" w:styleId="arial11">
    <w:name w:val="arial_11"/>
    <w:basedOn w:val="DefaultParagraphFont"/>
    <w:rsid w:val="0038018C"/>
  </w:style>
  <w:style w:type="character" w:customStyle="1" w:styleId="contrib-degrees">
    <w:name w:val="contrib-degrees"/>
    <w:basedOn w:val="DefaultParagraphFont"/>
    <w:rsid w:val="0038018C"/>
  </w:style>
  <w:style w:type="character" w:customStyle="1" w:styleId="contrib-on-behalf-of">
    <w:name w:val="contrib-on-behalf-of"/>
    <w:basedOn w:val="DefaultParagraphFont"/>
    <w:rsid w:val="0038018C"/>
  </w:style>
  <w:style w:type="character" w:customStyle="1" w:styleId="pubtime">
    <w:name w:val="pubtime"/>
    <w:basedOn w:val="DefaultParagraphFont"/>
    <w:rsid w:val="0038018C"/>
  </w:style>
  <w:style w:type="character" w:customStyle="1" w:styleId="time">
    <w:name w:val="time"/>
    <w:basedOn w:val="DefaultParagraphFont"/>
    <w:rsid w:val="0038018C"/>
  </w:style>
  <w:style w:type="character" w:customStyle="1" w:styleId="fbcommentscount">
    <w:name w:val="fb_comments_count"/>
    <w:basedOn w:val="DefaultParagraphFont"/>
    <w:rsid w:val="0038018C"/>
  </w:style>
  <w:style w:type="character" w:customStyle="1" w:styleId="stsharethiscustom">
    <w:name w:val="st_sharethis_custom"/>
    <w:basedOn w:val="DefaultParagraphFont"/>
    <w:rsid w:val="0038018C"/>
  </w:style>
  <w:style w:type="paragraph" w:customStyle="1" w:styleId="permalinkable">
    <w:name w:val="permalinkable"/>
    <w:basedOn w:val="Normal"/>
    <w:rsid w:val="0038018C"/>
    <w:pPr>
      <w:spacing w:before="100" w:beforeAutospacing="1" w:after="100" w:afterAutospacing="1"/>
    </w:pPr>
    <w:rPr>
      <w:rFonts w:ascii="Tahoma" w:hAnsi="Tahoma"/>
      <w:szCs w:val="20"/>
    </w:rPr>
  </w:style>
  <w:style w:type="character" w:customStyle="1" w:styleId="post-date">
    <w:name w:val="post-date"/>
    <w:basedOn w:val="DefaultParagraphFont"/>
    <w:rsid w:val="0038018C"/>
  </w:style>
  <w:style w:type="character" w:customStyle="1" w:styleId="link-external">
    <w:name w:val="link-external"/>
    <w:basedOn w:val="DefaultParagraphFont"/>
    <w:rsid w:val="0038018C"/>
  </w:style>
  <w:style w:type="character" w:customStyle="1" w:styleId="articleauthor">
    <w:name w:val="article_author"/>
    <w:basedOn w:val="DefaultParagraphFont"/>
    <w:rsid w:val="0038018C"/>
  </w:style>
  <w:style w:type="character" w:customStyle="1" w:styleId="articleissue">
    <w:name w:val="article_issue"/>
    <w:basedOn w:val="DefaultParagraphFont"/>
    <w:rsid w:val="0038018C"/>
  </w:style>
  <w:style w:type="character" w:customStyle="1" w:styleId="a-size-large">
    <w:name w:val="a-size-large"/>
    <w:basedOn w:val="DefaultParagraphFont"/>
    <w:rsid w:val="0038018C"/>
  </w:style>
  <w:style w:type="character" w:customStyle="1" w:styleId="a-size-medium">
    <w:name w:val="a-size-medium"/>
    <w:basedOn w:val="DefaultParagraphFont"/>
    <w:rsid w:val="0038018C"/>
  </w:style>
  <w:style w:type="character" w:customStyle="1" w:styleId="contribution">
    <w:name w:val="contribution"/>
    <w:basedOn w:val="DefaultParagraphFont"/>
    <w:rsid w:val="0038018C"/>
  </w:style>
  <w:style w:type="character" w:customStyle="1" w:styleId="a-color-secondary">
    <w:name w:val="a-color-secondary"/>
    <w:basedOn w:val="DefaultParagraphFont"/>
    <w:rsid w:val="0038018C"/>
  </w:style>
  <w:style w:type="paragraph" w:customStyle="1" w:styleId="sbyline">
    <w:name w:val="sbyline"/>
    <w:basedOn w:val="Normal"/>
    <w:rsid w:val="0038018C"/>
    <w:pPr>
      <w:spacing w:before="100" w:beforeAutospacing="1" w:after="100" w:afterAutospacing="1"/>
    </w:pPr>
    <w:rPr>
      <w:rFonts w:ascii="Tahoma" w:hAnsi="Tahoma"/>
      <w:szCs w:val="20"/>
    </w:rPr>
  </w:style>
  <w:style w:type="character" w:customStyle="1" w:styleId="ui-author">
    <w:name w:val="ui-author"/>
    <w:basedOn w:val="DefaultParagraphFont"/>
    <w:rsid w:val="0038018C"/>
  </w:style>
  <w:style w:type="character" w:customStyle="1" w:styleId="ui-staffline">
    <w:name w:val="ui-staffline"/>
    <w:basedOn w:val="DefaultParagraphFont"/>
    <w:rsid w:val="0038018C"/>
  </w:style>
  <w:style w:type="paragraph" w:customStyle="1" w:styleId="promotion-tag-p">
    <w:name w:val="promotion-tag-p"/>
    <w:basedOn w:val="Normal"/>
    <w:rsid w:val="0038018C"/>
    <w:pPr>
      <w:spacing w:before="100" w:beforeAutospacing="1" w:after="100" w:afterAutospacing="1"/>
    </w:pPr>
    <w:rPr>
      <w:rFonts w:ascii="Tahoma" w:hAnsi="Tahoma"/>
      <w:szCs w:val="20"/>
    </w:rPr>
  </w:style>
  <w:style w:type="paragraph" w:customStyle="1" w:styleId="heading">
    <w:name w:val="heading"/>
    <w:basedOn w:val="Normal"/>
    <w:rsid w:val="0038018C"/>
    <w:pPr>
      <w:spacing w:before="100" w:beforeAutospacing="1" w:after="100" w:afterAutospacing="1"/>
    </w:pPr>
    <w:rPr>
      <w:rFonts w:ascii="Tahoma" w:hAnsi="Tahoma"/>
      <w:szCs w:val="20"/>
    </w:rPr>
  </w:style>
  <w:style w:type="character" w:customStyle="1" w:styleId="value">
    <w:name w:val="value"/>
    <w:basedOn w:val="DefaultParagraphFont"/>
    <w:rsid w:val="0038018C"/>
  </w:style>
  <w:style w:type="character" w:customStyle="1" w:styleId="specialissuelabel">
    <w:name w:val="specialissuelabel"/>
    <w:basedOn w:val="DefaultParagraphFont"/>
    <w:rsid w:val="0038018C"/>
  </w:style>
  <w:style w:type="character" w:customStyle="1" w:styleId="referencediv">
    <w:name w:val="referencediv"/>
    <w:basedOn w:val="DefaultParagraphFont"/>
    <w:rsid w:val="0038018C"/>
  </w:style>
  <w:style w:type="character" w:customStyle="1" w:styleId="wp-smiley">
    <w:name w:val="wp-smiley"/>
    <w:basedOn w:val="DefaultParagraphFont"/>
    <w:rsid w:val="0038018C"/>
  </w:style>
  <w:style w:type="character" w:customStyle="1" w:styleId="meta-prep">
    <w:name w:val="meta-prep"/>
    <w:basedOn w:val="DefaultParagraphFont"/>
    <w:rsid w:val="0038018C"/>
  </w:style>
  <w:style w:type="character" w:customStyle="1" w:styleId="artjournal">
    <w:name w:val="art_journal"/>
    <w:basedOn w:val="DefaultParagraphFont"/>
    <w:rsid w:val="0038018C"/>
  </w:style>
  <w:style w:type="character" w:customStyle="1" w:styleId="artdatevolumeissuepart">
    <w:name w:val="art_datevolumeissuepart"/>
    <w:basedOn w:val="DefaultParagraphFont"/>
    <w:rsid w:val="0038018C"/>
  </w:style>
  <w:style w:type="character" w:customStyle="1" w:styleId="artpages">
    <w:name w:val="art_pages"/>
    <w:basedOn w:val="DefaultParagraphFont"/>
    <w:rsid w:val="0038018C"/>
  </w:style>
  <w:style w:type="character" w:customStyle="1" w:styleId="singlehighlightclass">
    <w:name w:val="single_highlight_class"/>
    <w:basedOn w:val="DefaultParagraphFont"/>
    <w:rsid w:val="0038018C"/>
  </w:style>
  <w:style w:type="character" w:customStyle="1" w:styleId="degree">
    <w:name w:val="degree"/>
    <w:basedOn w:val="DefaultParagraphFont"/>
    <w:rsid w:val="0038018C"/>
  </w:style>
  <w:style w:type="character" w:customStyle="1" w:styleId="major">
    <w:name w:val="major"/>
    <w:basedOn w:val="DefaultParagraphFont"/>
    <w:rsid w:val="0038018C"/>
  </w:style>
  <w:style w:type="character" w:customStyle="1" w:styleId="authors">
    <w:name w:val="authors"/>
    <w:basedOn w:val="DefaultParagraphFont"/>
    <w:rsid w:val="0038018C"/>
  </w:style>
  <w:style w:type="character" w:customStyle="1" w:styleId="views">
    <w:name w:val="views"/>
    <w:basedOn w:val="DefaultParagraphFont"/>
    <w:rsid w:val="0038018C"/>
  </w:style>
  <w:style w:type="character" w:customStyle="1" w:styleId="stmainservices">
    <w:name w:val="stmainservices"/>
    <w:basedOn w:val="DefaultParagraphFont"/>
    <w:rsid w:val="0038018C"/>
  </w:style>
  <w:style w:type="character" w:customStyle="1" w:styleId="stbubblehcount">
    <w:name w:val="stbubble_hcount"/>
    <w:basedOn w:val="DefaultParagraphFont"/>
    <w:rsid w:val="0038018C"/>
  </w:style>
  <w:style w:type="paragraph" w:customStyle="1" w:styleId="Document">
    <w:name w:val="_Document"/>
    <w:basedOn w:val="Default"/>
    <w:next w:val="Default"/>
    <w:uiPriority w:val="99"/>
    <w:rsid w:val="0038018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38018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38018C"/>
    <w:pPr>
      <w:widowControl w:val="0"/>
    </w:pPr>
    <w:rPr>
      <w:rFonts w:ascii="AKDPE C+ Utopia" w:eastAsiaTheme="minorEastAsia" w:hAnsi="AKDPE C+ Utopia" w:cs="Cambria"/>
      <w:color w:val="auto"/>
    </w:rPr>
  </w:style>
  <w:style w:type="paragraph" w:customStyle="1" w:styleId="collapsed-hide">
    <w:name w:val="collapsed-hide"/>
    <w:basedOn w:val="Normal"/>
    <w:rsid w:val="0038018C"/>
    <w:pPr>
      <w:spacing w:before="100" w:beforeAutospacing="1" w:after="100" w:afterAutospacing="1"/>
    </w:pPr>
    <w:rPr>
      <w:rFonts w:ascii="Tahoma" w:hAnsi="Tahoma"/>
      <w:szCs w:val="20"/>
    </w:rPr>
  </w:style>
  <w:style w:type="paragraph" w:customStyle="1" w:styleId="Pa7">
    <w:name w:val="Pa7"/>
    <w:basedOn w:val="Default"/>
    <w:next w:val="Default"/>
    <w:uiPriority w:val="99"/>
    <w:rsid w:val="0038018C"/>
    <w:pPr>
      <w:widowControl w:val="0"/>
      <w:spacing w:line="211" w:lineRule="atLeast"/>
    </w:pPr>
    <w:rPr>
      <w:rFonts w:ascii="Courier New" w:eastAsiaTheme="minorEastAsia" w:hAnsi="Courier New" w:cs="Cambria"/>
      <w:color w:val="auto"/>
    </w:rPr>
  </w:style>
  <w:style w:type="paragraph" w:customStyle="1" w:styleId="odd">
    <w:name w:val="odd"/>
    <w:basedOn w:val="Normal"/>
    <w:rsid w:val="0038018C"/>
    <w:pPr>
      <w:spacing w:before="100" w:beforeAutospacing="1" w:after="100" w:afterAutospacing="1"/>
    </w:pPr>
    <w:rPr>
      <w:rFonts w:ascii="Tahoma" w:hAnsi="Tahoma"/>
      <w:szCs w:val="20"/>
    </w:rPr>
  </w:style>
  <w:style w:type="character" w:customStyle="1" w:styleId="article-date">
    <w:name w:val="article-date"/>
    <w:basedOn w:val="DefaultParagraphFont"/>
    <w:rsid w:val="0038018C"/>
  </w:style>
  <w:style w:type="character" w:customStyle="1" w:styleId="article-author">
    <w:name w:val="article-author"/>
    <w:basedOn w:val="DefaultParagraphFont"/>
    <w:rsid w:val="0038018C"/>
  </w:style>
  <w:style w:type="character" w:customStyle="1" w:styleId="tolocaltime">
    <w:name w:val="tolocaltime"/>
    <w:basedOn w:val="DefaultParagraphFont"/>
    <w:rsid w:val="0038018C"/>
  </w:style>
  <w:style w:type="character" w:customStyle="1" w:styleId="pb-byline">
    <w:name w:val="pb-byline"/>
    <w:basedOn w:val="DefaultParagraphFont"/>
    <w:rsid w:val="0038018C"/>
  </w:style>
  <w:style w:type="character" w:customStyle="1" w:styleId="pb-timestamp">
    <w:name w:val="pb-timestamp"/>
    <w:basedOn w:val="DefaultParagraphFont"/>
    <w:rsid w:val="0038018C"/>
  </w:style>
  <w:style w:type="paragraph" w:customStyle="1" w:styleId="Pa8">
    <w:name w:val="Pa8"/>
    <w:basedOn w:val="Default"/>
    <w:next w:val="Default"/>
    <w:uiPriority w:val="99"/>
    <w:rsid w:val="0038018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38018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8018C"/>
  </w:style>
  <w:style w:type="character" w:customStyle="1" w:styleId="even">
    <w:name w:val="even"/>
    <w:basedOn w:val="DefaultParagraphFont"/>
    <w:rsid w:val="0038018C"/>
  </w:style>
  <w:style w:type="paragraph" w:customStyle="1" w:styleId="volissue">
    <w:name w:val="volissue"/>
    <w:basedOn w:val="Normal"/>
    <w:rsid w:val="0038018C"/>
    <w:pPr>
      <w:spacing w:before="100" w:beforeAutospacing="1" w:after="100" w:afterAutospacing="1"/>
    </w:pPr>
    <w:rPr>
      <w:rFonts w:ascii="Tahoma" w:hAnsi="Tahoma"/>
      <w:szCs w:val="20"/>
    </w:rPr>
  </w:style>
  <w:style w:type="character" w:customStyle="1" w:styleId="view-count">
    <w:name w:val="view-count"/>
    <w:basedOn w:val="DefaultParagraphFont"/>
    <w:rsid w:val="0038018C"/>
  </w:style>
  <w:style w:type="paragraph" w:customStyle="1" w:styleId="BoldUnderlineChar20">
    <w:name w:val="BoldUnderline Char2"/>
    <w:link w:val="BoldUnderlineChar2Char"/>
    <w:rsid w:val="0038018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38018C"/>
    <w:rPr>
      <w:rFonts w:ascii="Times New Roman" w:eastAsia="Times New Roman" w:hAnsi="Times New Roman" w:cs="Times New Roman"/>
      <w:b/>
      <w:sz w:val="20"/>
      <w:u w:val="single"/>
    </w:rPr>
  </w:style>
  <w:style w:type="character" w:customStyle="1" w:styleId="UnderlineCharChar4">
    <w:name w:val="Underline Char Char4"/>
    <w:rsid w:val="0038018C"/>
    <w:rPr>
      <w:szCs w:val="24"/>
      <w:u w:val="single"/>
      <w:lang w:val="en-US" w:eastAsia="en-US" w:bidi="ar-SA"/>
    </w:rPr>
  </w:style>
  <w:style w:type="character" w:customStyle="1" w:styleId="BoldUnderlineCharChar3">
    <w:name w:val="BoldUnderline Char Char3"/>
    <w:rsid w:val="0038018C"/>
    <w:rPr>
      <w:b/>
      <w:szCs w:val="24"/>
      <w:u w:val="single"/>
      <w:lang w:val="en-US" w:eastAsia="en-US" w:bidi="ar-SA"/>
    </w:rPr>
  </w:style>
  <w:style w:type="character" w:customStyle="1" w:styleId="BoldUnderlineCharChar2">
    <w:name w:val="BoldUnderline Char Char2"/>
    <w:rsid w:val="0038018C"/>
    <w:rPr>
      <w:b/>
      <w:szCs w:val="24"/>
      <w:u w:val="single"/>
      <w:lang w:val="en-US" w:eastAsia="en-US" w:bidi="ar-SA"/>
    </w:rPr>
  </w:style>
  <w:style w:type="paragraph" w:customStyle="1" w:styleId="UnderlineCard0">
    <w:name w:val="UnderlineCard"/>
    <w:basedOn w:val="Heading3"/>
    <w:link w:val="UnderlineCardChar"/>
    <w:qFormat/>
    <w:rsid w:val="0038018C"/>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38018C"/>
    <w:rPr>
      <w:rFonts w:ascii="Georgia" w:eastAsia="Calibri" w:hAnsi="Georgia" w:cs="Times New Roman"/>
      <w:bCs/>
      <w:sz w:val="20"/>
      <w:szCs w:val="20"/>
      <w:u w:val="single"/>
      <w:lang w:val="x-none" w:eastAsia="x-none"/>
    </w:rPr>
  </w:style>
  <w:style w:type="character" w:customStyle="1" w:styleId="5Notunderlined">
    <w:name w:val="5 Not underlined"/>
    <w:rsid w:val="0038018C"/>
    <w:rPr>
      <w:rFonts w:ascii="Times New Roman" w:hAnsi="Times New Roman"/>
      <w:sz w:val="16"/>
    </w:rPr>
  </w:style>
  <w:style w:type="character" w:customStyle="1" w:styleId="volume-issue">
    <w:name w:val="volume-issue"/>
    <w:rsid w:val="0038018C"/>
    <w:rPr>
      <w:rFonts w:cs="Times New Roman"/>
    </w:rPr>
  </w:style>
  <w:style w:type="character" w:customStyle="1" w:styleId="i">
    <w:name w:val="i"/>
    <w:basedOn w:val="DefaultParagraphFont"/>
    <w:uiPriority w:val="99"/>
    <w:rsid w:val="0038018C"/>
  </w:style>
  <w:style w:type="character" w:customStyle="1" w:styleId="storytext">
    <w:name w:val="storytext"/>
    <w:basedOn w:val="DefaultParagraphFont"/>
    <w:rsid w:val="0038018C"/>
  </w:style>
  <w:style w:type="character" w:customStyle="1" w:styleId="heading3char0">
    <w:name w:val="heading3char"/>
    <w:rsid w:val="0038018C"/>
  </w:style>
  <w:style w:type="character" w:customStyle="1" w:styleId="boldness1">
    <w:name w:val="boldness1"/>
    <w:rsid w:val="0038018C"/>
  </w:style>
  <w:style w:type="paragraph" w:customStyle="1" w:styleId="Cardd">
    <w:name w:val="Cardd"/>
    <w:basedOn w:val="Normal"/>
    <w:uiPriority w:val="4"/>
    <w:qFormat/>
    <w:rsid w:val="0038018C"/>
    <w:pPr>
      <w:ind w:left="288" w:right="288"/>
    </w:pPr>
    <w:rPr>
      <w:rFonts w:ascii="Georgia" w:hAnsi="Georgia"/>
    </w:rPr>
  </w:style>
  <w:style w:type="paragraph" w:customStyle="1" w:styleId="document0">
    <w:name w:val="document"/>
    <w:basedOn w:val="Normal"/>
    <w:rsid w:val="0038018C"/>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38018C"/>
    <w:rPr>
      <w:rFonts w:cs="Arial"/>
      <w:bCs/>
      <w:szCs w:val="26"/>
      <w:u w:val="single"/>
      <w:lang w:val="en-US" w:eastAsia="en-US" w:bidi="ar-SA"/>
    </w:rPr>
  </w:style>
  <w:style w:type="character" w:customStyle="1" w:styleId="current-selection">
    <w:name w:val="current-selection"/>
    <w:basedOn w:val="DefaultParagraphFont"/>
    <w:rsid w:val="0038018C"/>
  </w:style>
  <w:style w:type="character" w:customStyle="1" w:styleId="a2">
    <w:name w:val="_"/>
    <w:basedOn w:val="DefaultParagraphFont"/>
    <w:rsid w:val="0038018C"/>
  </w:style>
  <w:style w:type="paragraph" w:customStyle="1" w:styleId="Shrink6">
    <w:name w:val="Shrink 6"/>
    <w:basedOn w:val="Normal"/>
    <w:qFormat/>
    <w:rsid w:val="0038018C"/>
    <w:rPr>
      <w:rFonts w:ascii="Georgia" w:eastAsia="Calibri" w:hAnsi="Georgia"/>
      <w:sz w:val="12"/>
    </w:rPr>
  </w:style>
  <w:style w:type="character" w:customStyle="1" w:styleId="messagecontent">
    <w:name w:val="message_content"/>
    <w:rsid w:val="0038018C"/>
  </w:style>
  <w:style w:type="character" w:customStyle="1" w:styleId="StyleUnderlineChar">
    <w:name w:val="Style Underline Char"/>
    <w:basedOn w:val="DefaultParagraphFont"/>
    <w:rsid w:val="0038018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38018C"/>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38018C"/>
    <w:rPr>
      <w:rFonts w:ascii="Georgia" w:eastAsia="Times New Roman" w:hAnsi="Georgia" w:cs="Arial"/>
      <w:b/>
      <w:kern w:val="32"/>
      <w:szCs w:val="32"/>
      <w:u w:val="single"/>
    </w:rPr>
  </w:style>
  <w:style w:type="character" w:customStyle="1" w:styleId="twelptblackblack1">
    <w:name w:val="twelptblackblack1"/>
    <w:basedOn w:val="DefaultParagraphFont"/>
    <w:rsid w:val="0038018C"/>
    <w:rPr>
      <w:rFonts w:ascii="Verdana" w:hAnsi="Verdana" w:hint="default"/>
      <w:color w:val="000000"/>
      <w:sz w:val="16"/>
      <w:szCs w:val="16"/>
    </w:rPr>
  </w:style>
  <w:style w:type="character" w:customStyle="1" w:styleId="Heading3CharCharCharChar1">
    <w:name w:val="Heading 3 Char Char Char Char1"/>
    <w:rsid w:val="0038018C"/>
    <w:rPr>
      <w:rFonts w:cs="Arial"/>
      <w:bCs/>
      <w:szCs w:val="26"/>
      <w:u w:val="single"/>
      <w:lang w:val="en-US" w:eastAsia="en-US" w:bidi="ar-SA"/>
    </w:rPr>
  </w:style>
  <w:style w:type="paragraph" w:customStyle="1" w:styleId="conintrotext">
    <w:name w:val="conintrotext"/>
    <w:basedOn w:val="Normal"/>
    <w:uiPriority w:val="99"/>
    <w:rsid w:val="0038018C"/>
    <w:pPr>
      <w:spacing w:before="100" w:beforeAutospacing="1" w:after="100" w:afterAutospacing="1"/>
    </w:pPr>
    <w:rPr>
      <w:rFonts w:ascii="Georgia" w:hAnsi="Georgia"/>
    </w:rPr>
  </w:style>
  <w:style w:type="character" w:customStyle="1" w:styleId="comment-body">
    <w:name w:val="comment-body"/>
    <w:rsid w:val="0038018C"/>
  </w:style>
  <w:style w:type="character" w:customStyle="1" w:styleId="UnderlineCharCharChar1">
    <w:name w:val="Underline Char Char Char1"/>
    <w:rsid w:val="0038018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8018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38018C"/>
    <w:rPr>
      <w:rFonts w:asciiTheme="minorHAnsi" w:eastAsia="MS Mincho" w:hAnsiTheme="minorHAnsi" w:cstheme="minorBidi"/>
      <w:b/>
      <w:sz w:val="24"/>
      <w:u w:val="single"/>
    </w:rPr>
  </w:style>
  <w:style w:type="character" w:customStyle="1" w:styleId="mw-headline">
    <w:name w:val="mw-headline"/>
    <w:rsid w:val="0038018C"/>
  </w:style>
  <w:style w:type="character" w:customStyle="1" w:styleId="flagicon">
    <w:name w:val="flagicon"/>
    <w:rsid w:val="0038018C"/>
  </w:style>
  <w:style w:type="paragraph" w:customStyle="1" w:styleId="assert">
    <w:name w:val="assert"/>
    <w:basedOn w:val="Normal"/>
    <w:uiPriority w:val="99"/>
    <w:rsid w:val="0038018C"/>
    <w:pPr>
      <w:spacing w:before="100" w:beforeAutospacing="1" w:after="100" w:afterAutospacing="1"/>
    </w:pPr>
    <w:rPr>
      <w:rFonts w:ascii="Georgia" w:hAnsi="Georgia"/>
    </w:rPr>
  </w:style>
  <w:style w:type="character" w:customStyle="1" w:styleId="apturelink">
    <w:name w:val="apturelink"/>
    <w:rsid w:val="0038018C"/>
  </w:style>
  <w:style w:type="character" w:customStyle="1" w:styleId="apturelinkicon">
    <w:name w:val="apturelinkicon"/>
    <w:rsid w:val="0038018C"/>
  </w:style>
  <w:style w:type="paragraph" w:customStyle="1" w:styleId="Default1">
    <w:name w:val="Default1"/>
    <w:basedOn w:val="Default"/>
    <w:next w:val="Default"/>
    <w:uiPriority w:val="99"/>
    <w:rsid w:val="0038018C"/>
    <w:rPr>
      <w:color w:val="auto"/>
    </w:rPr>
  </w:style>
  <w:style w:type="paragraph" w:customStyle="1" w:styleId="center">
    <w:name w:val="center"/>
    <w:basedOn w:val="Normal"/>
    <w:uiPriority w:val="99"/>
    <w:rsid w:val="0038018C"/>
    <w:pPr>
      <w:spacing w:before="100" w:beforeAutospacing="1" w:after="100" w:afterAutospacing="1"/>
    </w:pPr>
    <w:rPr>
      <w:rFonts w:ascii="Georgia" w:hAnsi="Georgia"/>
    </w:rPr>
  </w:style>
  <w:style w:type="character" w:customStyle="1" w:styleId="LittleChar">
    <w:name w:val="Little Char"/>
    <w:link w:val="Little"/>
    <w:uiPriority w:val="99"/>
    <w:rsid w:val="0038018C"/>
    <w:rPr>
      <w:rFonts w:ascii="Garamond" w:hAnsi="Garamond" w:cs="Calibri"/>
      <w:sz w:val="22"/>
    </w:rPr>
  </w:style>
  <w:style w:type="character" w:customStyle="1" w:styleId="UnderlineChar1Char">
    <w:name w:val="Underline Char1 Char"/>
    <w:rsid w:val="0038018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8018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38018C"/>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8018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38018C"/>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8018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38018C"/>
    <w:rPr>
      <w:rFonts w:asciiTheme="minorHAnsi" w:eastAsia="MS Mincho" w:hAnsiTheme="minorHAnsi" w:cstheme="minorBidi"/>
      <w:b/>
      <w:sz w:val="24"/>
      <w:u w:val="single"/>
    </w:rPr>
  </w:style>
  <w:style w:type="paragraph" w:customStyle="1" w:styleId="CardBody">
    <w:name w:val="Card Body"/>
    <w:basedOn w:val="Normal"/>
    <w:link w:val="CardBodyChar"/>
    <w:qFormat/>
    <w:rsid w:val="0038018C"/>
    <w:rPr>
      <w:rFonts w:ascii="Georgia" w:hAnsi="Georgia"/>
    </w:rPr>
  </w:style>
  <w:style w:type="character" w:customStyle="1" w:styleId="CardBodyChar">
    <w:name w:val="Card Body Char"/>
    <w:link w:val="CardBody"/>
    <w:rsid w:val="0038018C"/>
    <w:rPr>
      <w:rFonts w:ascii="Georgia" w:hAnsi="Georgia" w:cs="Calibri"/>
      <w:sz w:val="22"/>
    </w:rPr>
  </w:style>
  <w:style w:type="character" w:customStyle="1" w:styleId="ptitleinside">
    <w:name w:val="p_title_inside"/>
    <w:rsid w:val="0038018C"/>
  </w:style>
  <w:style w:type="paragraph" w:customStyle="1" w:styleId="StyleBoldandUnderlineChar11ptBorderSinglesolidline">
    <w:name w:val="Style Bold and Underline Char + 11 pt Border: : (Single solid line..."/>
    <w:link w:val="StyleBoldandUnderlineChar11ptBorderSinglesolidlineChar"/>
    <w:rsid w:val="0038018C"/>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8018C"/>
    <w:rPr>
      <w:rFonts w:eastAsia="Times New Roman"/>
      <w:b/>
      <w:bCs/>
      <w:sz w:val="22"/>
      <w:szCs w:val="20"/>
      <w:u w:val="single"/>
      <w:bdr w:val="single" w:sz="4" w:space="0" w:color="auto"/>
    </w:rPr>
  </w:style>
  <w:style w:type="character" w:customStyle="1" w:styleId="Heading1CharChar1">
    <w:name w:val="Heading 1 Char Char1"/>
    <w:rsid w:val="0038018C"/>
    <w:rPr>
      <w:rFonts w:cs="Arial"/>
      <w:b/>
      <w:bCs/>
      <w:szCs w:val="32"/>
      <w:lang w:val="en-US" w:eastAsia="en-US" w:bidi="ar-SA"/>
    </w:rPr>
  </w:style>
  <w:style w:type="paragraph" w:customStyle="1" w:styleId="Indentation">
    <w:name w:val="Indentation"/>
    <w:basedOn w:val="Normal"/>
    <w:uiPriority w:val="99"/>
    <w:rsid w:val="0038018C"/>
    <w:pPr>
      <w:ind w:left="288" w:right="288"/>
    </w:pPr>
    <w:rPr>
      <w:rFonts w:ascii="Georgia" w:hAnsi="Georgia"/>
    </w:rPr>
  </w:style>
  <w:style w:type="character" w:customStyle="1" w:styleId="StyleUnderlineCharChar9ptBold">
    <w:name w:val="Style Underline Char Char + 9 pt Bold"/>
    <w:rsid w:val="0038018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38018C"/>
    <w:rPr>
      <w:rFonts w:ascii="Georgia" w:hAnsi="Georgia"/>
      <w:u w:val="single"/>
    </w:rPr>
  </w:style>
  <w:style w:type="character" w:customStyle="1" w:styleId="StyleStyle4ArialNarrow9ptChar">
    <w:name w:val="Style Style4 + Arial Narrow 9 pt Char"/>
    <w:link w:val="StyleStyle4ArialNarrow9pt"/>
    <w:rsid w:val="0038018C"/>
    <w:rPr>
      <w:rFonts w:ascii="Georgia" w:hAnsi="Georgia" w:cs="Calibri"/>
      <w:sz w:val="22"/>
      <w:u w:val="single"/>
    </w:rPr>
  </w:style>
  <w:style w:type="paragraph" w:customStyle="1" w:styleId="StyleStyle4ArialNarrow9ptBold">
    <w:name w:val="Style Style4 + Arial Narrow 9 pt Bold"/>
    <w:basedOn w:val="Normal"/>
    <w:link w:val="StyleStyle4ArialNarrow9ptBoldChar"/>
    <w:rsid w:val="0038018C"/>
    <w:rPr>
      <w:rFonts w:ascii="Georgia" w:hAnsi="Georgia"/>
      <w:b/>
      <w:bCs/>
      <w:u w:val="single"/>
    </w:rPr>
  </w:style>
  <w:style w:type="character" w:customStyle="1" w:styleId="StyleStyle4ArialNarrow9ptBoldChar">
    <w:name w:val="Style Style4 + Arial Narrow 9 pt Bold Char"/>
    <w:link w:val="StyleStyle4ArialNarrow9ptBold"/>
    <w:rsid w:val="0038018C"/>
    <w:rPr>
      <w:rFonts w:ascii="Georgia" w:hAnsi="Georgia" w:cs="Calibri"/>
      <w:b/>
      <w:bCs/>
      <w:sz w:val="22"/>
      <w:u w:val="single"/>
    </w:rPr>
  </w:style>
  <w:style w:type="character" w:customStyle="1" w:styleId="StyleBoldandUnderlineCharChar29pt">
    <w:name w:val="Style Bold and Underline Char Char2 + 9 pt"/>
    <w:rsid w:val="0038018C"/>
    <w:rPr>
      <w:rFonts w:ascii="Times New Roman" w:hAnsi="Times New Roman"/>
      <w:b/>
      <w:bCs/>
      <w:noProof w:val="0"/>
      <w:sz w:val="20"/>
      <w:u w:val="single"/>
    </w:rPr>
  </w:style>
  <w:style w:type="character" w:customStyle="1" w:styleId="StyleUnderlineCharChar19pt">
    <w:name w:val="Style Underline Char Char1 + 9 pt"/>
    <w:rsid w:val="0038018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8018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8018C"/>
    <w:rPr>
      <w:rFonts w:ascii="Georgia" w:eastAsia="Times New Roman" w:hAnsi="Georgia"/>
      <w:b/>
      <w:smallCaps/>
      <w:sz w:val="24"/>
      <w:szCs w:val="24"/>
      <w:u w:val="single"/>
    </w:rPr>
  </w:style>
  <w:style w:type="character" w:customStyle="1" w:styleId="CardTextCharChar">
    <w:name w:val="Card Text Char Char"/>
    <w:rsid w:val="0038018C"/>
    <w:rPr>
      <w:rFonts w:ascii="Times New Roman" w:eastAsia="Times New Roman" w:hAnsi="Times New Roman" w:cs="Times New Roman"/>
      <w:sz w:val="20"/>
      <w:szCs w:val="20"/>
    </w:rPr>
  </w:style>
  <w:style w:type="character" w:customStyle="1" w:styleId="citeChar1">
    <w:name w:val="cite Char"/>
    <w:locked/>
    <w:rsid w:val="0038018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8018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8018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38018C"/>
    <w:rPr>
      <w:i/>
      <w:iCs/>
      <w:sz w:val="20"/>
      <w:u w:val="single"/>
    </w:rPr>
  </w:style>
  <w:style w:type="character" w:customStyle="1" w:styleId="HIGHLIGHT0">
    <w:name w:val="HIGHLIGHT"/>
    <w:uiPriority w:val="1"/>
    <w:rsid w:val="0038018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38018C"/>
    <w:pPr>
      <w:widowControl w:val="0"/>
      <w:autoSpaceDE/>
      <w:autoSpaceDN/>
      <w:adjustRightInd/>
      <w:outlineLvl w:val="9"/>
    </w:pPr>
    <w:rPr>
      <w:sz w:val="28"/>
      <w:szCs w:val="24"/>
    </w:rPr>
  </w:style>
  <w:style w:type="character" w:customStyle="1" w:styleId="HiddenBlockHeaderChar">
    <w:name w:val="Hidden Block Header Char"/>
    <w:link w:val="HiddenBlockHeader"/>
    <w:rsid w:val="0038018C"/>
    <w:rPr>
      <w:rFonts w:ascii="Calibri" w:hAnsi="Calibri" w:cs="Calibri"/>
      <w:b/>
      <w:sz w:val="28"/>
    </w:rPr>
  </w:style>
  <w:style w:type="character" w:customStyle="1" w:styleId="FifthChar">
    <w:name w:val="Fifth Char"/>
    <w:link w:val="Fifth"/>
    <w:uiPriority w:val="99"/>
    <w:rsid w:val="0038018C"/>
    <w:rPr>
      <w:rFonts w:ascii="Calibri" w:eastAsia="Calibri" w:hAnsi="Calibri" w:cs="Calibri"/>
      <w:sz w:val="22"/>
    </w:rPr>
  </w:style>
  <w:style w:type="paragraph" w:customStyle="1" w:styleId="Third">
    <w:name w:val="Third"/>
    <w:basedOn w:val="Normal"/>
    <w:link w:val="ThirdChar"/>
    <w:rsid w:val="0038018C"/>
    <w:rPr>
      <w:rFonts w:ascii="Georgia" w:hAnsi="Georgia"/>
      <w:b/>
      <w:u w:val="single"/>
      <w:lang w:val="x-none" w:eastAsia="x-none"/>
    </w:rPr>
  </w:style>
  <w:style w:type="character" w:customStyle="1" w:styleId="ThirdChar">
    <w:name w:val="Third Char"/>
    <w:link w:val="Third"/>
    <w:rsid w:val="0038018C"/>
    <w:rPr>
      <w:rFonts w:ascii="Georgia"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38018C"/>
    <w:pPr>
      <w:widowControl w:val="0"/>
      <w:jc w:val="both"/>
      <w:outlineLvl w:val="1"/>
    </w:pPr>
    <w:rPr>
      <w:rFonts w:ascii="Times New Roman" w:eastAsia="Times New Roman" w:hAnsi="Times New Roman" w:cs="Times New Roman"/>
      <w:b/>
    </w:rPr>
  </w:style>
  <w:style w:type="character" w:customStyle="1" w:styleId="CardsCharChar">
    <w:name w:val="Cards Char Char"/>
    <w:rsid w:val="0038018C"/>
    <w:rPr>
      <w:rFonts w:ascii="Times New Roman" w:eastAsia="Times New Roman" w:hAnsi="Times New Roman"/>
      <w:szCs w:val="24"/>
    </w:rPr>
  </w:style>
  <w:style w:type="character" w:customStyle="1" w:styleId="article-record-publication-volume-issue">
    <w:name w:val="article-record-publication-volume-issue"/>
    <w:rsid w:val="0038018C"/>
  </w:style>
  <w:style w:type="character" w:customStyle="1" w:styleId="NothingCharChar">
    <w:name w:val="Nothing Char Char"/>
    <w:link w:val="NothingCharCharChar"/>
    <w:rsid w:val="0038018C"/>
  </w:style>
  <w:style w:type="paragraph" w:customStyle="1" w:styleId="DebateUnderlineBoldChar">
    <w:name w:val="Debate Underline Bold Char"/>
    <w:basedOn w:val="Normal"/>
    <w:link w:val="DebateUnderlineBoldCharChar"/>
    <w:rsid w:val="0038018C"/>
    <w:pPr>
      <w:jc w:val="both"/>
    </w:pPr>
    <w:rPr>
      <w:rFonts w:ascii="Georgia" w:hAnsi="Georgia"/>
      <w:b/>
      <w:u w:val="thick"/>
    </w:rPr>
  </w:style>
  <w:style w:type="character" w:customStyle="1" w:styleId="DebateUnderlineBoldCharChar">
    <w:name w:val="Debate Underline Bold Char Char"/>
    <w:link w:val="DebateUnderlineBoldChar"/>
    <w:rsid w:val="0038018C"/>
    <w:rPr>
      <w:rFonts w:ascii="Georgia" w:hAnsi="Georgia" w:cs="Calibri"/>
      <w:b/>
      <w:sz w:val="22"/>
      <w:u w:val="thick"/>
    </w:rPr>
  </w:style>
  <w:style w:type="character" w:customStyle="1" w:styleId="resultbodyblack">
    <w:name w:val="resultbodyblack"/>
    <w:rsid w:val="0038018C"/>
    <w:rPr>
      <w:rFonts w:cs="Times New Roman"/>
    </w:rPr>
  </w:style>
  <w:style w:type="paragraph" w:customStyle="1" w:styleId="bloctitles">
    <w:name w:val="bloc titles"/>
    <w:basedOn w:val="Heading1"/>
    <w:next w:val="Normal"/>
    <w:link w:val="bloctitlesChar"/>
    <w:autoRedefine/>
    <w:rsid w:val="0038018C"/>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38018C"/>
    <w:rPr>
      <w:rFonts w:ascii="Georgia" w:eastAsia="Malgun Gothic" w:hAnsi="Georgia" w:cs="Arial"/>
      <w:b/>
      <w:sz w:val="28"/>
      <w:szCs w:val="32"/>
      <w:u w:val="single"/>
    </w:rPr>
  </w:style>
  <w:style w:type="paragraph" w:customStyle="1" w:styleId="CiteSmallText">
    <w:name w:val="Cite Small Text"/>
    <w:basedOn w:val="Normal"/>
    <w:uiPriority w:val="99"/>
    <w:rsid w:val="0038018C"/>
    <w:pPr>
      <w:widowControl w:val="0"/>
      <w:spacing w:after="200"/>
    </w:pPr>
    <w:rPr>
      <w:rFonts w:ascii="Helvetica Neue" w:hAnsi="Helvetica Neue"/>
      <w:b/>
      <w:sz w:val="18"/>
    </w:rPr>
  </w:style>
  <w:style w:type="character" w:customStyle="1" w:styleId="3TagCite">
    <w:name w:val="3 Tag/Cite"/>
    <w:rsid w:val="0038018C"/>
    <w:rPr>
      <w:rFonts w:ascii="Times New Roman" w:hAnsi="Times New Roman"/>
      <w:b/>
    </w:rPr>
  </w:style>
  <w:style w:type="character" w:customStyle="1" w:styleId="4Qualifications">
    <w:name w:val="4 Qualifications"/>
    <w:rsid w:val="0038018C"/>
    <w:rPr>
      <w:rFonts w:ascii="Times New Roman" w:hAnsi="Times New Roman"/>
      <w:sz w:val="19"/>
    </w:rPr>
  </w:style>
  <w:style w:type="character" w:customStyle="1" w:styleId="6Underlined">
    <w:name w:val="6 Underlined"/>
    <w:rsid w:val="0038018C"/>
    <w:rPr>
      <w:rFonts w:ascii="Times New Roman" w:hAnsi="Times New Roman"/>
      <w:b/>
      <w:sz w:val="21"/>
      <w:u w:val="single"/>
    </w:rPr>
  </w:style>
  <w:style w:type="paragraph" w:customStyle="1" w:styleId="Cards1CharChar">
    <w:name w:val="Cards1 Char Char"/>
    <w:basedOn w:val="Normal"/>
    <w:link w:val="Cards1CharCharChar"/>
    <w:rsid w:val="0038018C"/>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8018C"/>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38018C"/>
    <w:rPr>
      <w:u w:val="single"/>
    </w:rPr>
  </w:style>
  <w:style w:type="paragraph" w:customStyle="1" w:styleId="UnderlineCharCharCharCharCharCharChar">
    <w:name w:val="Underline Char Char Char Char Char Char Char"/>
    <w:basedOn w:val="Normal"/>
    <w:link w:val="UnderlineCharCharCharCharCharCharCharChar"/>
    <w:rsid w:val="0038018C"/>
    <w:rPr>
      <w:rFonts w:asciiTheme="minorHAnsi" w:hAnsiTheme="minorHAnsi" w:cstheme="minorBidi"/>
      <w:sz w:val="24"/>
      <w:u w:val="single"/>
    </w:rPr>
  </w:style>
  <w:style w:type="paragraph" w:customStyle="1" w:styleId="CitesCharChar">
    <w:name w:val="Cites Char Char"/>
    <w:next w:val="Normal"/>
    <w:link w:val="CitesCharCharChar"/>
    <w:rsid w:val="0038018C"/>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38018C"/>
    <w:rPr>
      <w:rFonts w:ascii="Times New Roman" w:eastAsia="Times New Roman" w:hAnsi="Times New Roman" w:cs="Times New Roman"/>
      <w:sz w:val="20"/>
    </w:rPr>
  </w:style>
  <w:style w:type="character" w:customStyle="1" w:styleId="nohighlighting">
    <w:name w:val="no highlighting"/>
    <w:rsid w:val="0038018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38018C"/>
    <w:rPr>
      <w:rFonts w:ascii="Cambria" w:hAnsi="Cambria" w:hint="default"/>
      <w:sz w:val="21"/>
      <w:u w:val="single"/>
    </w:rPr>
  </w:style>
  <w:style w:type="paragraph" w:customStyle="1" w:styleId="Swag">
    <w:name w:val="Swag"/>
    <w:basedOn w:val="Normal"/>
    <w:link w:val="SwagChar"/>
    <w:qFormat/>
    <w:rsid w:val="0038018C"/>
    <w:rPr>
      <w:rFonts w:ascii="Georgia" w:hAnsi="Georgia"/>
      <w:color w:val="0000FF"/>
      <w:sz w:val="12"/>
      <w:u w:val="single"/>
    </w:rPr>
  </w:style>
  <w:style w:type="character" w:customStyle="1" w:styleId="SwagChar">
    <w:name w:val="Swag Char"/>
    <w:link w:val="Swag"/>
    <w:rsid w:val="0038018C"/>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38018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38018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38018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38018C"/>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38018C"/>
    <w:rPr>
      <w:rFonts w:ascii="Garamond" w:eastAsia="MS Mincho" w:hAnsi="Garamond"/>
    </w:rPr>
  </w:style>
  <w:style w:type="character" w:customStyle="1" w:styleId="StyleStyleCardTextLeft-075Right0Char">
    <w:name w:val="Style Style Card Text + Left:  -0.75&quot; + Right:  0&quot; Char"/>
    <w:link w:val="StyleStyleCardTextLeft-075Right0"/>
    <w:rsid w:val="0038018C"/>
    <w:rPr>
      <w:rFonts w:ascii="Garamond" w:eastAsia="MS Mincho" w:hAnsi="Garamond" w:cs="Calibri"/>
      <w:sz w:val="22"/>
    </w:rPr>
  </w:style>
  <w:style w:type="character" w:customStyle="1" w:styleId="CharChar61">
    <w:name w:val="Char Char61"/>
    <w:rsid w:val="0038018C"/>
    <w:rPr>
      <w:rFonts w:cs="Arial"/>
      <w:bCs/>
      <w:sz w:val="16"/>
      <w:szCs w:val="26"/>
      <w:lang w:val="en-US" w:eastAsia="en-US" w:bidi="ar-SA"/>
    </w:rPr>
  </w:style>
  <w:style w:type="character" w:customStyle="1" w:styleId="ListBulletChar">
    <w:name w:val="List Bullet Char"/>
    <w:link w:val="ListBullet"/>
    <w:uiPriority w:val="99"/>
    <w:rsid w:val="0038018C"/>
    <w:rPr>
      <w:rFonts w:ascii="Calibri" w:eastAsia="Calibri" w:hAnsi="Calibri" w:cs="Calibri"/>
      <w:sz w:val="22"/>
    </w:rPr>
  </w:style>
  <w:style w:type="paragraph" w:customStyle="1" w:styleId="subhead10">
    <w:name w:val="subhead1"/>
    <w:basedOn w:val="Normal"/>
    <w:uiPriority w:val="99"/>
    <w:rsid w:val="0038018C"/>
    <w:pPr>
      <w:spacing w:before="100" w:beforeAutospacing="1" w:after="100" w:afterAutospacing="1"/>
    </w:pPr>
    <w:rPr>
      <w:rFonts w:ascii="Georgia" w:hAnsi="Georgia"/>
    </w:rPr>
  </w:style>
  <w:style w:type="character" w:customStyle="1" w:styleId="styledate">
    <w:name w:val="styledate"/>
    <w:rsid w:val="0038018C"/>
  </w:style>
  <w:style w:type="character" w:customStyle="1" w:styleId="BoldandUnderlineChar1">
    <w:name w:val="Bold and Underline Char1"/>
    <w:rsid w:val="0038018C"/>
    <w:rPr>
      <w:b/>
      <w:szCs w:val="24"/>
      <w:u w:val="single"/>
      <w:lang w:val="en-US" w:eastAsia="en-US" w:bidi="ar-SA"/>
    </w:rPr>
  </w:style>
  <w:style w:type="character" w:customStyle="1" w:styleId="BoldandUnderlineChar1Char2">
    <w:name w:val="Bold and Underline Char1 Char2"/>
    <w:rsid w:val="0038018C"/>
    <w:rPr>
      <w:b/>
      <w:szCs w:val="24"/>
      <w:u w:val="single"/>
      <w:lang w:val="en-US" w:eastAsia="en-US" w:bidi="ar-SA"/>
    </w:rPr>
  </w:style>
  <w:style w:type="character" w:customStyle="1" w:styleId="BoldandUnderlineCharChar1">
    <w:name w:val="Bold and Underline Char Char1"/>
    <w:rsid w:val="0038018C"/>
    <w:rPr>
      <w:b/>
      <w:szCs w:val="24"/>
      <w:u w:val="single"/>
      <w:lang w:val="en-US" w:eastAsia="en-US" w:bidi="ar-SA"/>
    </w:rPr>
  </w:style>
  <w:style w:type="character" w:customStyle="1" w:styleId="BoldandUnderlineChar6">
    <w:name w:val="Bold and Underline Char6"/>
    <w:rsid w:val="0038018C"/>
    <w:rPr>
      <w:b/>
      <w:szCs w:val="24"/>
      <w:u w:val="single"/>
      <w:lang w:val="en-US" w:eastAsia="en-US" w:bidi="ar-SA"/>
    </w:rPr>
  </w:style>
  <w:style w:type="character" w:customStyle="1" w:styleId="title-link-wrapper">
    <w:name w:val="title-link-wrapper"/>
    <w:rsid w:val="0038018C"/>
  </w:style>
  <w:style w:type="character" w:customStyle="1" w:styleId="medium-font">
    <w:name w:val="medium-font"/>
    <w:rsid w:val="0038018C"/>
  </w:style>
  <w:style w:type="paragraph" w:customStyle="1" w:styleId="abstract">
    <w:name w:val="abstract"/>
    <w:basedOn w:val="Normal"/>
    <w:uiPriority w:val="99"/>
    <w:rsid w:val="0038018C"/>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38018C"/>
    <w:rPr>
      <w:rFonts w:ascii="Georgia" w:hAnsi="Georgia"/>
      <w:b/>
      <w:bCs/>
      <w:u w:val="single"/>
    </w:rPr>
  </w:style>
  <w:style w:type="character" w:customStyle="1" w:styleId="StyleUnderlineChar11ptBold2Char">
    <w:name w:val="Style Underline Char + 11 pt Bold2 Char"/>
    <w:link w:val="StyleUnderlineChar11ptBold2"/>
    <w:rsid w:val="0038018C"/>
    <w:rPr>
      <w:rFonts w:ascii="Georgia" w:hAnsi="Georgia" w:cs="Calibri"/>
      <w:b/>
      <w:bCs/>
      <w:sz w:val="22"/>
      <w:u w:val="single"/>
    </w:rPr>
  </w:style>
  <w:style w:type="character" w:customStyle="1" w:styleId="ReallySamllTextChar">
    <w:name w:val="ReallySamllText Char"/>
    <w:rsid w:val="0038018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38018C"/>
    <w:rPr>
      <w:rFonts w:ascii="Georgia" w:hAnsi="Georgia"/>
      <w:u w:val="single"/>
    </w:rPr>
  </w:style>
  <w:style w:type="character" w:customStyle="1" w:styleId="StyleStyleUnderlineTimesNewRoman11ptChar">
    <w:name w:val="Style Style Underline + Times New Roman + 11 pt Char"/>
    <w:link w:val="StyleStyleUnderlineTimesNewRoman11pt"/>
    <w:rsid w:val="0038018C"/>
    <w:rPr>
      <w:rFonts w:ascii="Georgia"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38018C"/>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8018C"/>
    <w:rPr>
      <w:rFonts w:ascii="Georgia" w:hAnsi="Georgia" w:cs="Calibri"/>
      <w:sz w:val="22"/>
      <w:u w:val="single"/>
    </w:rPr>
  </w:style>
  <w:style w:type="character" w:customStyle="1" w:styleId="style10">
    <w:name w:val="style1"/>
    <w:rsid w:val="0038018C"/>
  </w:style>
  <w:style w:type="character" w:customStyle="1" w:styleId="pmtermsel">
    <w:name w:val="pmtermsel"/>
    <w:rsid w:val="0038018C"/>
  </w:style>
  <w:style w:type="character" w:customStyle="1" w:styleId="showipapr">
    <w:name w:val="show_ipapr"/>
    <w:rsid w:val="0038018C"/>
  </w:style>
  <w:style w:type="character" w:customStyle="1" w:styleId="dnindex">
    <w:name w:val="dnindex"/>
    <w:rsid w:val="0038018C"/>
  </w:style>
  <w:style w:type="character" w:customStyle="1" w:styleId="23">
    <w:name w:val="23"/>
    <w:rsid w:val="0038018C"/>
    <w:rPr>
      <w:rFonts w:ascii="Times New Roman" w:hAnsi="Times New Roman" w:cs="Arial"/>
      <w:bCs/>
      <w:sz w:val="20"/>
      <w:u w:val="single"/>
      <w:lang w:val="en-US" w:eastAsia="en-US" w:bidi="ar-SA"/>
    </w:rPr>
  </w:style>
  <w:style w:type="character" w:customStyle="1" w:styleId="33">
    <w:name w:val="33"/>
    <w:rsid w:val="0038018C"/>
    <w:rPr>
      <w:rFonts w:ascii="Times New Roman" w:hAnsi="Times New Roman" w:cs="Arial"/>
      <w:b/>
      <w:bCs/>
      <w:sz w:val="20"/>
      <w:u w:val="single"/>
      <w:lang w:val="en-US" w:eastAsia="en-US" w:bidi="ar-SA"/>
    </w:rPr>
  </w:style>
  <w:style w:type="character" w:customStyle="1" w:styleId="55">
    <w:name w:val="55"/>
    <w:rsid w:val="0038018C"/>
    <w:rPr>
      <w:rFonts w:cs="Arial"/>
      <w:bCs/>
      <w:sz w:val="20"/>
      <w:u w:val="single"/>
      <w:lang w:val="en-US" w:eastAsia="en-US" w:bidi="ar-SA"/>
    </w:rPr>
  </w:style>
  <w:style w:type="character" w:customStyle="1" w:styleId="authoraffil">
    <w:name w:val="authoraffil"/>
    <w:rsid w:val="0038018C"/>
  </w:style>
  <w:style w:type="character" w:customStyle="1" w:styleId="CharChar8">
    <w:name w:val="Char Char8"/>
    <w:rsid w:val="0038018C"/>
    <w:rPr>
      <w:rFonts w:ascii="Georgia" w:eastAsia="Times New Roman" w:hAnsi="Georgia"/>
      <w:b/>
      <w:bCs/>
      <w:sz w:val="30"/>
      <w:szCs w:val="28"/>
      <w:u w:val="single"/>
    </w:rPr>
  </w:style>
  <w:style w:type="character" w:customStyle="1" w:styleId="FontStyle13">
    <w:name w:val="Font Style13"/>
    <w:uiPriority w:val="99"/>
    <w:rsid w:val="0038018C"/>
    <w:rPr>
      <w:rFonts w:ascii="Constantia" w:hAnsi="Constantia" w:cs="Constantia"/>
      <w:sz w:val="18"/>
      <w:szCs w:val="18"/>
    </w:rPr>
  </w:style>
  <w:style w:type="character" w:customStyle="1" w:styleId="TagsCharCharCharChar">
    <w:name w:val="Tags Char Char Char Char"/>
    <w:rsid w:val="0038018C"/>
    <w:rPr>
      <w:rFonts w:ascii="Times New Roman" w:eastAsia="Times New Roman" w:hAnsi="Times New Roman" w:cs="Times New Roman"/>
      <w:b/>
      <w:sz w:val="24"/>
      <w:szCs w:val="24"/>
    </w:rPr>
  </w:style>
  <w:style w:type="character" w:customStyle="1" w:styleId="Citation1Char">
    <w:name w:val="Citation1 Char"/>
    <w:link w:val="Citation10"/>
    <w:locked/>
    <w:rsid w:val="0038018C"/>
    <w:rPr>
      <w:rFonts w:ascii="Georgia" w:hAnsi="Georgia"/>
      <w:b/>
      <w:u w:val="single"/>
    </w:rPr>
  </w:style>
  <w:style w:type="paragraph" w:customStyle="1" w:styleId="Citation10">
    <w:name w:val="Citation1"/>
    <w:basedOn w:val="Normal"/>
    <w:link w:val="Citation1Char"/>
    <w:qFormat/>
    <w:rsid w:val="0038018C"/>
    <w:rPr>
      <w:rFonts w:ascii="Georgia" w:hAnsi="Georgia" w:cstheme="minorBidi"/>
      <w:b/>
      <w:sz w:val="24"/>
      <w:u w:val="single"/>
    </w:rPr>
  </w:style>
  <w:style w:type="character" w:customStyle="1" w:styleId="TaglineChar">
    <w:name w:val="Tagline Char"/>
    <w:link w:val="Tagline0"/>
    <w:locked/>
    <w:rsid w:val="0038018C"/>
    <w:rPr>
      <w:rFonts w:ascii="Georgia" w:hAnsi="Georgia"/>
      <w:b/>
    </w:rPr>
  </w:style>
  <w:style w:type="paragraph" w:customStyle="1" w:styleId="Tagline0">
    <w:name w:val="Tagline"/>
    <w:basedOn w:val="Normal"/>
    <w:link w:val="TaglineChar"/>
    <w:qFormat/>
    <w:rsid w:val="0038018C"/>
    <w:rPr>
      <w:rFonts w:ascii="Georgia" w:hAnsi="Georgia" w:cstheme="minorBidi"/>
      <w:b/>
      <w:sz w:val="24"/>
    </w:rPr>
  </w:style>
  <w:style w:type="paragraph" w:customStyle="1" w:styleId="NothingCharCharChar">
    <w:name w:val="Nothing Char Char Char"/>
    <w:link w:val="NothingCharChar"/>
    <w:rsid w:val="0038018C"/>
    <w:pPr>
      <w:jc w:val="both"/>
    </w:pPr>
  </w:style>
  <w:style w:type="paragraph" w:customStyle="1" w:styleId="StyleLeft021">
    <w:name w:val="Style Left:  0.2&quot;1"/>
    <w:basedOn w:val="Normal"/>
    <w:uiPriority w:val="99"/>
    <w:rsid w:val="0038018C"/>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38018C"/>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8018C"/>
    <w:rPr>
      <w:rFonts w:ascii="Georgia"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38018C"/>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8018C"/>
    <w:rPr>
      <w:rFonts w:ascii="Georgia" w:hAnsi="Georgia" w:cs="Calibri"/>
      <w:sz w:val="22"/>
      <w:u w:val="single"/>
      <w:bdr w:val="single" w:sz="4" w:space="0" w:color="auto"/>
    </w:rPr>
  </w:style>
  <w:style w:type="character" w:customStyle="1" w:styleId="boldcitationChar">
    <w:name w:val="bold citation Char"/>
    <w:rsid w:val="0038018C"/>
    <w:rPr>
      <w:rFonts w:ascii="Arial" w:hAnsi="Arial"/>
      <w:b/>
      <w:sz w:val="28"/>
      <w:szCs w:val="24"/>
      <w:u w:val="thick"/>
      <w:lang w:val="en-US" w:eastAsia="en-US" w:bidi="ar-SA"/>
    </w:rPr>
  </w:style>
  <w:style w:type="paragraph" w:customStyle="1" w:styleId="BlockTitle20">
    <w:name w:val="Block Title #2"/>
    <w:basedOn w:val="Normal"/>
    <w:uiPriority w:val="99"/>
    <w:rsid w:val="0038018C"/>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38018C"/>
    <w:rPr>
      <w:rFonts w:ascii="Georgia" w:hAnsi="Georgia"/>
      <w:b/>
    </w:rPr>
  </w:style>
  <w:style w:type="character" w:customStyle="1" w:styleId="BoldunderlineChar3">
    <w:name w:val="Bold/underline Char"/>
    <w:rsid w:val="0038018C"/>
    <w:rPr>
      <w:rFonts w:eastAsia="SimSun"/>
      <w:b/>
      <w:noProof w:val="0"/>
      <w:sz w:val="24"/>
      <w:szCs w:val="24"/>
      <w:u w:val="single"/>
      <w:lang w:val="en-US" w:eastAsia="zh-CN" w:bidi="ar-SA"/>
    </w:rPr>
  </w:style>
  <w:style w:type="character" w:customStyle="1" w:styleId="underlinetextchar0">
    <w:name w:val="underlinetextchar"/>
    <w:rsid w:val="0038018C"/>
  </w:style>
  <w:style w:type="character" w:customStyle="1" w:styleId="boldciteChar1">
    <w:name w:val="bold cite Char1"/>
    <w:rsid w:val="0038018C"/>
    <w:rPr>
      <w:b/>
      <w:sz w:val="28"/>
      <w:u w:val="thick" w:color="000000"/>
    </w:rPr>
  </w:style>
  <w:style w:type="character" w:customStyle="1" w:styleId="tagCharCharChar1">
    <w:name w:val="tag Char Char Char1"/>
    <w:rsid w:val="0038018C"/>
    <w:rPr>
      <w:b/>
      <w:sz w:val="24"/>
      <w:lang w:val="en-US" w:eastAsia="en-US" w:bidi="ar-SA"/>
    </w:rPr>
  </w:style>
  <w:style w:type="character" w:customStyle="1" w:styleId="underlinecardChar0">
    <w:name w:val="underline card Char"/>
    <w:rsid w:val="0038018C"/>
    <w:rPr>
      <w:rFonts w:ascii="Arial" w:hAnsi="Arial"/>
      <w:sz w:val="18"/>
      <w:szCs w:val="24"/>
      <w:u w:val="single"/>
      <w:lang w:val="en-US" w:eastAsia="en-US" w:bidi="ar-SA"/>
    </w:rPr>
  </w:style>
  <w:style w:type="paragraph" w:customStyle="1" w:styleId="date-comments">
    <w:name w:val="date-comments"/>
    <w:basedOn w:val="Normal"/>
    <w:uiPriority w:val="99"/>
    <w:rsid w:val="0038018C"/>
    <w:pPr>
      <w:spacing w:before="100" w:beforeAutospacing="1" w:after="100" w:afterAutospacing="1"/>
    </w:pPr>
    <w:rPr>
      <w:rFonts w:ascii="Times" w:hAnsi="Times"/>
      <w:szCs w:val="20"/>
    </w:rPr>
  </w:style>
  <w:style w:type="character" w:customStyle="1" w:styleId="articleauthor0">
    <w:name w:val="articleauthor"/>
    <w:rsid w:val="0038018C"/>
  </w:style>
  <w:style w:type="character" w:customStyle="1" w:styleId="bodysubtoc">
    <w:name w:val="bodysubtoc"/>
    <w:rsid w:val="0038018C"/>
  </w:style>
  <w:style w:type="character" w:customStyle="1" w:styleId="lefttitlesmaller">
    <w:name w:val="lefttitlesmaller"/>
    <w:rsid w:val="0038018C"/>
  </w:style>
  <w:style w:type="character" w:customStyle="1" w:styleId="mb">
    <w:name w:val="mb"/>
    <w:rsid w:val="0038018C"/>
  </w:style>
  <w:style w:type="character" w:customStyle="1" w:styleId="submitted-date">
    <w:name w:val="submitted-date"/>
    <w:rsid w:val="0038018C"/>
  </w:style>
  <w:style w:type="character" w:customStyle="1" w:styleId="submitted-time">
    <w:name w:val="submitted-time"/>
    <w:rsid w:val="0038018C"/>
  </w:style>
  <w:style w:type="character" w:customStyle="1" w:styleId="A20">
    <w:name w:val="A2"/>
    <w:uiPriority w:val="99"/>
    <w:rsid w:val="0038018C"/>
    <w:rPr>
      <w:rFonts w:ascii="Sabon LT Std" w:hAnsi="Sabon LT Std" w:cs="Sabon LT Std" w:hint="default"/>
      <w:color w:val="000000"/>
      <w:sz w:val="15"/>
      <w:szCs w:val="15"/>
    </w:rPr>
  </w:style>
  <w:style w:type="character" w:customStyle="1" w:styleId="searchword">
    <w:name w:val="searchword"/>
    <w:rsid w:val="0038018C"/>
  </w:style>
  <w:style w:type="paragraph" w:customStyle="1" w:styleId="Heading2Char2CharChar12">
    <w:name w:val="Heading 2 Char2 Char Char12"/>
    <w:aliases w:val="Char Char Char Char Char Char1 Char Char Char Char Char1,Char Char22"/>
    <w:next w:val="Normal"/>
    <w:uiPriority w:val="99"/>
    <w:rsid w:val="0038018C"/>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38018C"/>
    <w:rPr>
      <w:rFonts w:ascii="Times New Roman" w:hAnsi="Times New Roman" w:cs="Times New Roman"/>
      <w:sz w:val="18"/>
      <w:szCs w:val="18"/>
    </w:rPr>
  </w:style>
  <w:style w:type="character" w:customStyle="1" w:styleId="bylines">
    <w:name w:val="bylines"/>
    <w:basedOn w:val="DefaultParagraphFont"/>
    <w:rsid w:val="0038018C"/>
  </w:style>
  <w:style w:type="character" w:customStyle="1" w:styleId="StyleStyleBoldUnderlineUnderlineIntenseEmphasis1apple-style-2">
    <w:name w:val="Style Style Bold UnderlineUnderlineIntense Emphasis1apple-style-...2"/>
    <w:basedOn w:val="DefaultParagraphFont"/>
    <w:rsid w:val="0038018C"/>
    <w:rPr>
      <w:b w:val="0"/>
      <w:bCs/>
      <w:sz w:val="22"/>
      <w:u w:val="single"/>
    </w:rPr>
  </w:style>
  <w:style w:type="character" w:customStyle="1" w:styleId="FontStyle57">
    <w:name w:val="Font Style57"/>
    <w:rsid w:val="0038018C"/>
    <w:rPr>
      <w:rFonts w:ascii="Georgia" w:hAnsi="Georgia" w:cs="Georgia"/>
      <w:b/>
      <w:bCs/>
      <w:sz w:val="14"/>
      <w:szCs w:val="14"/>
    </w:rPr>
  </w:style>
  <w:style w:type="character" w:customStyle="1" w:styleId="FontStyle89">
    <w:name w:val="Font Style89"/>
    <w:rsid w:val="0038018C"/>
    <w:rPr>
      <w:rFonts w:ascii="Times New Roman" w:hAnsi="Times New Roman" w:cs="Times New Roman"/>
      <w:b/>
      <w:bCs/>
      <w:smallCaps/>
      <w:spacing w:val="40"/>
      <w:sz w:val="16"/>
      <w:szCs w:val="16"/>
    </w:rPr>
  </w:style>
  <w:style w:type="character" w:customStyle="1" w:styleId="style3Char0">
    <w:name w:val="style 3 Char"/>
    <w:rsid w:val="0038018C"/>
    <w:rPr>
      <w:sz w:val="18"/>
      <w:szCs w:val="24"/>
      <w:lang w:val="en-US" w:eastAsia="en-US" w:bidi="ar-SA"/>
    </w:rPr>
  </w:style>
  <w:style w:type="paragraph" w:customStyle="1" w:styleId="003Cite">
    <w:name w:val="003Cite"/>
    <w:basedOn w:val="Normal"/>
    <w:qFormat/>
    <w:rsid w:val="0038018C"/>
    <w:rPr>
      <w:rFonts w:eastAsia="Calibri"/>
      <w:szCs w:val="16"/>
    </w:rPr>
  </w:style>
  <w:style w:type="paragraph" w:customStyle="1" w:styleId="NormalBold">
    <w:name w:val="Normal + Bold"/>
    <w:aliases w:val="Double Underline"/>
    <w:basedOn w:val="Normal"/>
    <w:link w:val="NormalBoldChar"/>
    <w:rsid w:val="0038018C"/>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8018C"/>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38018C"/>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38018C"/>
    <w:rPr>
      <w:rFonts w:ascii="Calibri" w:hAnsi="Calibri" w:cs="Calibri"/>
      <w:sz w:val="22"/>
      <w:u w:val="thick"/>
      <w:lang w:val="x-none" w:eastAsia="x-none"/>
    </w:rPr>
  </w:style>
  <w:style w:type="character" w:customStyle="1" w:styleId="BlockHeadingsChar1">
    <w:name w:val="Block Headings Char1"/>
    <w:rsid w:val="0038018C"/>
    <w:rPr>
      <w:b/>
      <w:caps/>
    </w:rPr>
  </w:style>
  <w:style w:type="character" w:customStyle="1" w:styleId="Longcite">
    <w:name w:val="Longcite"/>
    <w:rsid w:val="0038018C"/>
    <w:rPr>
      <w:sz w:val="16"/>
    </w:rPr>
  </w:style>
  <w:style w:type="paragraph" w:customStyle="1" w:styleId="NormalUnderline0">
    <w:name w:val="Normal + Underline"/>
    <w:basedOn w:val="Normal"/>
    <w:link w:val="NormalUnderlineChar0"/>
    <w:rsid w:val="0038018C"/>
    <w:pPr>
      <w:ind w:left="720"/>
    </w:pPr>
    <w:rPr>
      <w:b/>
      <w:u w:val="single"/>
      <w:lang w:val="x-none" w:eastAsia="x-none"/>
    </w:rPr>
  </w:style>
  <w:style w:type="character" w:customStyle="1" w:styleId="NormalUnderlineChar0">
    <w:name w:val="Normal + Underline Char"/>
    <w:link w:val="NormalUnderline0"/>
    <w:rsid w:val="0038018C"/>
    <w:rPr>
      <w:rFonts w:ascii="Calibri" w:hAnsi="Calibri" w:cs="Calibri"/>
      <w:b/>
      <w:sz w:val="22"/>
      <w:u w:val="single"/>
      <w:lang w:val="x-none" w:eastAsia="x-none"/>
    </w:rPr>
  </w:style>
  <w:style w:type="character" w:customStyle="1" w:styleId="FontStyle170">
    <w:name w:val="Font Style170"/>
    <w:uiPriority w:val="99"/>
    <w:rsid w:val="0038018C"/>
    <w:rPr>
      <w:rFonts w:ascii="Bookman Old Style" w:hAnsi="Bookman Old Style" w:cs="Bookman Old Style"/>
      <w:sz w:val="16"/>
      <w:szCs w:val="16"/>
    </w:rPr>
  </w:style>
  <w:style w:type="character" w:customStyle="1" w:styleId="FontStyle17">
    <w:name w:val="Font Style17"/>
    <w:uiPriority w:val="99"/>
    <w:rsid w:val="0038018C"/>
    <w:rPr>
      <w:rFonts w:ascii="Book Antiqua" w:hAnsi="Book Antiqua" w:cs="Book Antiqua"/>
      <w:i/>
      <w:iCs/>
      <w:spacing w:val="10"/>
      <w:sz w:val="22"/>
      <w:szCs w:val="22"/>
    </w:rPr>
  </w:style>
  <w:style w:type="character" w:customStyle="1" w:styleId="FontStyle329">
    <w:name w:val="Font Style329"/>
    <w:basedOn w:val="DefaultParagraphFont"/>
    <w:uiPriority w:val="99"/>
    <w:rsid w:val="0038018C"/>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38018C"/>
    <w:rPr>
      <w:color w:val="2B579A"/>
      <w:shd w:val="clear" w:color="auto" w:fill="E6E6E6"/>
    </w:rPr>
  </w:style>
  <w:style w:type="character" w:customStyle="1" w:styleId="UnresolvedMention3">
    <w:name w:val="Unresolved Mention3"/>
    <w:basedOn w:val="DefaultParagraphFont"/>
    <w:uiPriority w:val="99"/>
    <w:unhideWhenUsed/>
    <w:rsid w:val="0038018C"/>
    <w:rPr>
      <w:color w:val="808080"/>
      <w:shd w:val="clear" w:color="auto" w:fill="E6E6E6"/>
    </w:rPr>
  </w:style>
  <w:style w:type="character" w:customStyle="1" w:styleId="m-895152127622952443gmail-style13ptbold">
    <w:name w:val="m_-895152127622952443gmail-style13ptbold"/>
    <w:basedOn w:val="DefaultParagraphFont"/>
    <w:rsid w:val="0038018C"/>
  </w:style>
  <w:style w:type="character" w:customStyle="1" w:styleId="m4133802843404377303gmail-style13ptbold">
    <w:name w:val="m_4133802843404377303gmail-style13ptbold"/>
    <w:basedOn w:val="DefaultParagraphFont"/>
    <w:rsid w:val="0038018C"/>
  </w:style>
  <w:style w:type="character" w:customStyle="1" w:styleId="m4133802843404377303gmail-styleunderline">
    <w:name w:val="m_4133802843404377303gmail-styleunderline"/>
    <w:basedOn w:val="DefaultParagraphFont"/>
    <w:rsid w:val="0038018C"/>
  </w:style>
  <w:style w:type="character" w:customStyle="1" w:styleId="m1864609289044096952gmail-style13ptbold">
    <w:name w:val="m_1864609289044096952gmail-style13ptbold"/>
    <w:basedOn w:val="DefaultParagraphFont"/>
    <w:rsid w:val="0038018C"/>
  </w:style>
  <w:style w:type="character" w:customStyle="1" w:styleId="m-2434640214339110092gmail-style13ptbold">
    <w:name w:val="m_-2434640214339110092gmail-style13ptbold"/>
    <w:basedOn w:val="DefaultParagraphFont"/>
    <w:rsid w:val="0038018C"/>
  </w:style>
  <w:style w:type="character" w:customStyle="1" w:styleId="m-2434640214339110092gmail-styleunderline">
    <w:name w:val="m_-2434640214339110092gmail-styleunderline"/>
    <w:basedOn w:val="DefaultParagraphFont"/>
    <w:rsid w:val="0038018C"/>
  </w:style>
  <w:style w:type="character" w:customStyle="1" w:styleId="hvr">
    <w:name w:val="hvr"/>
    <w:basedOn w:val="DefaultParagraphFont"/>
    <w:rsid w:val="0038018C"/>
  </w:style>
  <w:style w:type="character" w:customStyle="1" w:styleId="m-3350902899047358468gmail-styleunderline">
    <w:name w:val="m_-3350902899047358468gmail-styleunderline"/>
    <w:basedOn w:val="DefaultParagraphFont"/>
    <w:rsid w:val="0038018C"/>
  </w:style>
  <w:style w:type="paragraph" w:customStyle="1" w:styleId="Style5pt">
    <w:name w:val="Style 5 pt"/>
    <w:basedOn w:val="Normal"/>
    <w:link w:val="Style5ptChar"/>
    <w:rsid w:val="0038018C"/>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38018C"/>
    <w:rPr>
      <w:rFonts w:ascii="Calibri" w:hAnsi="Calibri" w:cs="Calibri"/>
      <w:sz w:val="10"/>
      <w:szCs w:val="10"/>
    </w:rPr>
  </w:style>
  <w:style w:type="character" w:customStyle="1" w:styleId="m462447500549623171gmail-style13ptbold">
    <w:name w:val="m_462447500549623171gmail-style13ptbold"/>
    <w:basedOn w:val="DefaultParagraphFont"/>
    <w:rsid w:val="0038018C"/>
  </w:style>
  <w:style w:type="paragraph" w:customStyle="1" w:styleId="m462447500549623171gmail-msonormal">
    <w:name w:val="m_462447500549623171gmail-msonormal"/>
    <w:basedOn w:val="Normal"/>
    <w:uiPriority w:val="99"/>
    <w:rsid w:val="0038018C"/>
    <w:pPr>
      <w:spacing w:before="100" w:beforeAutospacing="1" w:after="100" w:afterAutospacing="1"/>
    </w:pPr>
  </w:style>
  <w:style w:type="character" w:customStyle="1" w:styleId="m462447500549623171gmail-styleunderline">
    <w:name w:val="m_462447500549623171gmail-styleunderline"/>
    <w:basedOn w:val="DefaultParagraphFont"/>
    <w:rsid w:val="0038018C"/>
  </w:style>
  <w:style w:type="character" w:customStyle="1" w:styleId="SmallerReal">
    <w:name w:val="SmallerReal"/>
    <w:basedOn w:val="DefaultParagraphFont"/>
    <w:uiPriority w:val="1"/>
    <w:qFormat/>
    <w:rsid w:val="0038018C"/>
    <w:rPr>
      <w:rFonts w:ascii="Garamond" w:hAnsi="Garamond" w:hint="default"/>
      <w:sz w:val="16"/>
    </w:rPr>
  </w:style>
  <w:style w:type="paragraph" w:styleId="HTMLAddress">
    <w:name w:val="HTML Address"/>
    <w:basedOn w:val="Normal"/>
    <w:link w:val="HTMLAddressChar"/>
    <w:uiPriority w:val="99"/>
    <w:semiHidden/>
    <w:unhideWhenUsed/>
    <w:rsid w:val="0038018C"/>
    <w:rPr>
      <w:i/>
      <w:iCs/>
    </w:rPr>
  </w:style>
  <w:style w:type="character" w:customStyle="1" w:styleId="HTMLAddressChar">
    <w:name w:val="HTML Address Char"/>
    <w:basedOn w:val="DefaultParagraphFont"/>
    <w:link w:val="HTMLAddress"/>
    <w:uiPriority w:val="99"/>
    <w:semiHidden/>
    <w:rsid w:val="0038018C"/>
    <w:rPr>
      <w:rFonts w:ascii="Calibri" w:hAnsi="Calibri" w:cs="Calibri"/>
      <w:i/>
      <w:iCs/>
      <w:sz w:val="22"/>
    </w:rPr>
  </w:style>
  <w:style w:type="character" w:customStyle="1" w:styleId="separator">
    <w:name w:val="separator"/>
    <w:basedOn w:val="DefaultParagraphFont"/>
    <w:rsid w:val="0038018C"/>
  </w:style>
  <w:style w:type="paragraph" w:customStyle="1" w:styleId="dek">
    <w:name w:val="dek"/>
    <w:basedOn w:val="Normal"/>
    <w:uiPriority w:val="99"/>
    <w:rsid w:val="0038018C"/>
    <w:pPr>
      <w:spacing w:before="100" w:beforeAutospacing="1" w:after="100" w:afterAutospacing="1"/>
    </w:pPr>
  </w:style>
  <w:style w:type="character" w:customStyle="1" w:styleId="arttitle">
    <w:name w:val="art_title"/>
    <w:basedOn w:val="DefaultParagraphFont"/>
    <w:rsid w:val="0038018C"/>
  </w:style>
  <w:style w:type="character" w:customStyle="1" w:styleId="serialtitle">
    <w:name w:val="serial_title"/>
    <w:basedOn w:val="DefaultParagraphFont"/>
    <w:rsid w:val="0038018C"/>
  </w:style>
  <w:style w:type="character" w:customStyle="1" w:styleId="volumeissue">
    <w:name w:val="volume_issue"/>
    <w:basedOn w:val="DefaultParagraphFont"/>
    <w:rsid w:val="0038018C"/>
  </w:style>
  <w:style w:type="character" w:customStyle="1" w:styleId="pagerange">
    <w:name w:val="page_range"/>
    <w:basedOn w:val="DefaultParagraphFont"/>
    <w:rsid w:val="0038018C"/>
  </w:style>
  <w:style w:type="character" w:customStyle="1" w:styleId="doilink">
    <w:name w:val="doi_link"/>
    <w:basedOn w:val="DefaultParagraphFont"/>
    <w:rsid w:val="0038018C"/>
  </w:style>
  <w:style w:type="paragraph" w:customStyle="1" w:styleId="para">
    <w:name w:val="para"/>
    <w:basedOn w:val="Normal"/>
    <w:rsid w:val="0038018C"/>
    <w:pPr>
      <w:spacing w:before="100" w:beforeAutospacing="1" w:after="100" w:afterAutospacing="1" w:line="256" w:lineRule="auto"/>
    </w:pPr>
  </w:style>
  <w:style w:type="character" w:customStyle="1" w:styleId="headingnumber">
    <w:name w:val="headingnumber"/>
    <w:basedOn w:val="DefaultParagraphFont"/>
    <w:rsid w:val="0038018C"/>
  </w:style>
  <w:style w:type="character" w:customStyle="1" w:styleId="internalref">
    <w:name w:val="internalref"/>
    <w:basedOn w:val="DefaultParagraphFont"/>
    <w:rsid w:val="0038018C"/>
  </w:style>
  <w:style w:type="character" w:customStyle="1" w:styleId="articlepage-articlebody-firstletter">
    <w:name w:val="articlepage-articlebody-firstletter"/>
    <w:basedOn w:val="DefaultParagraphFont"/>
    <w:rsid w:val="0038018C"/>
  </w:style>
  <w:style w:type="character" w:customStyle="1" w:styleId="m-2745674872889869693gmail-style13ptbold">
    <w:name w:val="m_-2745674872889869693gmail-style13ptbold"/>
    <w:basedOn w:val="DefaultParagraphFont"/>
    <w:rsid w:val="0038018C"/>
  </w:style>
  <w:style w:type="character" w:customStyle="1" w:styleId="m-2745674872889869693gmail-styleunderline">
    <w:name w:val="m_-2745674872889869693gmail-styleunderline"/>
    <w:basedOn w:val="DefaultParagraphFont"/>
    <w:rsid w:val="0038018C"/>
  </w:style>
  <w:style w:type="character" w:customStyle="1" w:styleId="UnresolvedMention31">
    <w:name w:val="Unresolved Mention31"/>
    <w:basedOn w:val="DefaultParagraphFont"/>
    <w:uiPriority w:val="99"/>
    <w:semiHidden/>
    <w:unhideWhenUsed/>
    <w:rsid w:val="0038018C"/>
    <w:rPr>
      <w:color w:val="808080"/>
      <w:shd w:val="clear" w:color="auto" w:fill="E6E6E6"/>
    </w:rPr>
  </w:style>
  <w:style w:type="character" w:customStyle="1" w:styleId="UnresolvedMention4">
    <w:name w:val="Unresolved Mention4"/>
    <w:basedOn w:val="DefaultParagraphFont"/>
    <w:uiPriority w:val="99"/>
    <w:semiHidden/>
    <w:unhideWhenUsed/>
    <w:rsid w:val="0038018C"/>
    <w:rPr>
      <w:color w:val="808080"/>
      <w:shd w:val="clear" w:color="auto" w:fill="E6E6E6"/>
    </w:rPr>
  </w:style>
  <w:style w:type="character" w:customStyle="1" w:styleId="m-8082899869479211226gmail-styleunderline">
    <w:name w:val="m_-8082899869479211226gmail-styleunderline"/>
    <w:basedOn w:val="DefaultParagraphFont"/>
    <w:rsid w:val="0038018C"/>
  </w:style>
  <w:style w:type="paragraph" w:customStyle="1" w:styleId="NoteLevel23">
    <w:name w:val="Note Level 23"/>
    <w:basedOn w:val="Normal"/>
    <w:next w:val="Normal"/>
    <w:uiPriority w:val="99"/>
    <w:qFormat/>
    <w:rsid w:val="0038018C"/>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38018C"/>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38018C"/>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38018C"/>
    <w:rPr>
      <w:color w:val="605E5C"/>
      <w:shd w:val="clear" w:color="auto" w:fill="E1DFDD"/>
    </w:rPr>
  </w:style>
  <w:style w:type="character" w:customStyle="1" w:styleId="UnresolvedMention6">
    <w:name w:val="Unresolved Mention6"/>
    <w:basedOn w:val="DefaultParagraphFont"/>
    <w:uiPriority w:val="99"/>
    <w:semiHidden/>
    <w:unhideWhenUsed/>
    <w:rsid w:val="0038018C"/>
    <w:rPr>
      <w:color w:val="605E5C"/>
      <w:shd w:val="clear" w:color="auto" w:fill="E1DFDD"/>
    </w:rPr>
  </w:style>
  <w:style w:type="character" w:customStyle="1" w:styleId="footnote">
    <w:name w:val="footnote"/>
    <w:basedOn w:val="DefaultParagraphFont"/>
    <w:rsid w:val="0038018C"/>
  </w:style>
  <w:style w:type="character" w:customStyle="1" w:styleId="hubidentifier">
    <w:name w:val="hub_identifier"/>
    <w:basedOn w:val="DefaultParagraphFont"/>
    <w:rsid w:val="0038018C"/>
  </w:style>
  <w:style w:type="paragraph" w:customStyle="1" w:styleId="standardeinzug">
    <w:name w:val="standardeinzug"/>
    <w:basedOn w:val="Normal"/>
    <w:rsid w:val="0038018C"/>
    <w:pPr>
      <w:spacing w:before="100" w:beforeAutospacing="1" w:after="100" w:afterAutospacing="1"/>
    </w:pPr>
  </w:style>
  <w:style w:type="paragraph" w:customStyle="1" w:styleId="aufzhlungnormal">
    <w:name w:val="aufzhlungnormal"/>
    <w:basedOn w:val="Normal"/>
    <w:rsid w:val="0038018C"/>
    <w:pPr>
      <w:spacing w:before="100" w:beforeAutospacing="1" w:after="100" w:afterAutospacing="1"/>
    </w:pPr>
  </w:style>
  <w:style w:type="character" w:customStyle="1" w:styleId="auszeichnungkursiv">
    <w:name w:val="auszeichnungkursiv"/>
    <w:basedOn w:val="DefaultParagraphFont"/>
    <w:rsid w:val="0038018C"/>
  </w:style>
  <w:style w:type="paragraph" w:customStyle="1" w:styleId="entrefilet">
    <w:name w:val="entrefilet"/>
    <w:basedOn w:val="Normal"/>
    <w:rsid w:val="0038018C"/>
    <w:pPr>
      <w:spacing w:before="100" w:beforeAutospacing="1" w:after="100" w:afterAutospacing="1"/>
    </w:pPr>
  </w:style>
  <w:style w:type="paragraph" w:customStyle="1" w:styleId="kapitelreferenzkopf">
    <w:name w:val="kapitelreferenzkopf"/>
    <w:basedOn w:val="Normal"/>
    <w:rsid w:val="0038018C"/>
    <w:pPr>
      <w:spacing w:before="100" w:beforeAutospacing="1" w:after="100" w:afterAutospacing="1"/>
    </w:pPr>
  </w:style>
  <w:style w:type="paragraph" w:customStyle="1" w:styleId="tabberschrift">
    <w:name w:val="tabberschrift"/>
    <w:basedOn w:val="Normal"/>
    <w:rsid w:val="0038018C"/>
    <w:pPr>
      <w:spacing w:before="100" w:beforeAutospacing="1" w:after="100" w:afterAutospacing="1"/>
    </w:pPr>
  </w:style>
  <w:style w:type="character" w:customStyle="1" w:styleId="tabgrafikformalbezeichnungnr">
    <w:name w:val="tabgrafikformalbezeichnungnr"/>
    <w:basedOn w:val="DefaultParagraphFont"/>
    <w:rsid w:val="0038018C"/>
  </w:style>
  <w:style w:type="character" w:customStyle="1" w:styleId="m-268162420547309261gmail-stylestylebold12pt">
    <w:name w:val="m_-268162420547309261gmail-stylestylebold12pt"/>
    <w:basedOn w:val="DefaultParagraphFont"/>
    <w:rsid w:val="0038018C"/>
  </w:style>
  <w:style w:type="character" w:customStyle="1" w:styleId="m-268162420547309261gmail-styleboldunderline">
    <w:name w:val="m_-268162420547309261gmail-styleboldunderline"/>
    <w:basedOn w:val="DefaultParagraphFont"/>
    <w:rsid w:val="0038018C"/>
  </w:style>
  <w:style w:type="character" w:customStyle="1" w:styleId="m-5621139387307470627gmail-style13ptbold">
    <w:name w:val="m_-5621139387307470627gmail-style13ptbold"/>
    <w:basedOn w:val="DefaultParagraphFont"/>
    <w:rsid w:val="0038018C"/>
  </w:style>
  <w:style w:type="character" w:customStyle="1" w:styleId="m-5621139387307470627gmail-styleunderline">
    <w:name w:val="m_-5621139387307470627gmail-styleunderline"/>
    <w:basedOn w:val="DefaultParagraphFont"/>
    <w:rsid w:val="0038018C"/>
  </w:style>
  <w:style w:type="character" w:customStyle="1" w:styleId="m-4930835733434609408gmail-style13ptbold">
    <w:name w:val="m_-4930835733434609408gmail-style13ptbold"/>
    <w:basedOn w:val="DefaultParagraphFont"/>
    <w:rsid w:val="0038018C"/>
  </w:style>
  <w:style w:type="character" w:customStyle="1" w:styleId="m-4930835733434609408gmail-styleunderline">
    <w:name w:val="m_-4930835733434609408gmail-styleunderline"/>
    <w:basedOn w:val="DefaultParagraphFont"/>
    <w:rsid w:val="0038018C"/>
  </w:style>
  <w:style w:type="character" w:customStyle="1" w:styleId="m-2456650549122369157gmail-style13ptbold">
    <w:name w:val="m_-2456650549122369157gmail-style13ptbold"/>
    <w:basedOn w:val="DefaultParagraphFont"/>
    <w:rsid w:val="0038018C"/>
  </w:style>
  <w:style w:type="character" w:customStyle="1" w:styleId="m-2456650549122369157gmail-styleunderline">
    <w:name w:val="m_-2456650549122369157gmail-styleunderline"/>
    <w:basedOn w:val="DefaultParagraphFont"/>
    <w:rsid w:val="0038018C"/>
  </w:style>
  <w:style w:type="paragraph" w:customStyle="1" w:styleId="paragraph">
    <w:name w:val="paragraph"/>
    <w:basedOn w:val="Normal"/>
    <w:rsid w:val="0038018C"/>
    <w:pPr>
      <w:spacing w:before="100" w:beforeAutospacing="1" w:after="100" w:afterAutospacing="1"/>
    </w:pPr>
  </w:style>
  <w:style w:type="character" w:customStyle="1" w:styleId="normaltextrun">
    <w:name w:val="normaltextrun"/>
    <w:basedOn w:val="DefaultParagraphFont"/>
    <w:rsid w:val="0038018C"/>
  </w:style>
  <w:style w:type="character" w:customStyle="1" w:styleId="eop">
    <w:name w:val="eop"/>
    <w:basedOn w:val="DefaultParagraphFont"/>
    <w:rsid w:val="0038018C"/>
  </w:style>
  <w:style w:type="character" w:customStyle="1" w:styleId="spellingerror">
    <w:name w:val="spellingerror"/>
    <w:basedOn w:val="DefaultParagraphFont"/>
    <w:rsid w:val="0038018C"/>
  </w:style>
  <w:style w:type="character" w:customStyle="1" w:styleId="credit-label">
    <w:name w:val="credit-label"/>
    <w:basedOn w:val="DefaultParagraphFont"/>
    <w:rsid w:val="0038018C"/>
  </w:style>
  <w:style w:type="character" w:customStyle="1" w:styleId="credit-text">
    <w:name w:val="credit-text"/>
    <w:basedOn w:val="DefaultParagraphFont"/>
    <w:rsid w:val="0038018C"/>
  </w:style>
  <w:style w:type="character" w:customStyle="1" w:styleId="s1">
    <w:name w:val="s1"/>
    <w:basedOn w:val="DefaultParagraphFont"/>
    <w:rsid w:val="0038018C"/>
  </w:style>
  <w:style w:type="paragraph" w:customStyle="1" w:styleId="p3">
    <w:name w:val="p3"/>
    <w:basedOn w:val="Normal"/>
    <w:rsid w:val="0038018C"/>
    <w:pPr>
      <w:spacing w:before="100" w:beforeAutospacing="1" w:after="100" w:afterAutospacing="1"/>
    </w:pPr>
  </w:style>
  <w:style w:type="paragraph" w:customStyle="1" w:styleId="p4">
    <w:name w:val="p4"/>
    <w:basedOn w:val="Normal"/>
    <w:rsid w:val="0038018C"/>
    <w:pPr>
      <w:spacing w:before="100" w:beforeAutospacing="1" w:after="100" w:afterAutospacing="1"/>
    </w:pPr>
  </w:style>
  <w:style w:type="paragraph" w:customStyle="1" w:styleId="p5">
    <w:name w:val="p5"/>
    <w:basedOn w:val="Normal"/>
    <w:rsid w:val="0038018C"/>
    <w:pPr>
      <w:spacing w:before="100" w:beforeAutospacing="1" w:after="100" w:afterAutospacing="1"/>
    </w:pPr>
  </w:style>
  <w:style w:type="paragraph" w:customStyle="1" w:styleId="p2">
    <w:name w:val="p2"/>
    <w:basedOn w:val="Normal"/>
    <w:rsid w:val="0038018C"/>
    <w:pPr>
      <w:spacing w:before="100" w:beforeAutospacing="1" w:after="100" w:afterAutospacing="1"/>
    </w:pPr>
  </w:style>
  <w:style w:type="character" w:customStyle="1" w:styleId="pull-quote">
    <w:name w:val="pull-quote"/>
    <w:basedOn w:val="DefaultParagraphFont"/>
    <w:rsid w:val="0038018C"/>
  </w:style>
  <w:style w:type="character" w:customStyle="1" w:styleId="a-size-base-plus">
    <w:name w:val="a-size-base-plus"/>
    <w:basedOn w:val="DefaultParagraphFont"/>
    <w:rsid w:val="0038018C"/>
  </w:style>
  <w:style w:type="character" w:customStyle="1" w:styleId="title-text">
    <w:name w:val="title-text"/>
    <w:basedOn w:val="DefaultParagraphFont"/>
    <w:rsid w:val="0038018C"/>
  </w:style>
  <w:style w:type="character" w:customStyle="1" w:styleId="contribdegrees">
    <w:name w:val="contribdegrees"/>
    <w:basedOn w:val="DefaultParagraphFont"/>
    <w:rsid w:val="0038018C"/>
  </w:style>
  <w:style w:type="character" w:customStyle="1" w:styleId="facultytitle">
    <w:name w:val="faculty_title"/>
    <w:basedOn w:val="DefaultParagraphFont"/>
    <w:rsid w:val="0038018C"/>
  </w:style>
  <w:style w:type="character" w:customStyle="1" w:styleId="textexposedshow">
    <w:name w:val="text_exposed_show"/>
    <w:basedOn w:val="DefaultParagraphFont"/>
    <w:rsid w:val="0038018C"/>
  </w:style>
  <w:style w:type="character" w:customStyle="1" w:styleId="nlmattrib">
    <w:name w:val="nlm_attrib"/>
    <w:basedOn w:val="DefaultParagraphFont"/>
    <w:rsid w:val="0038018C"/>
  </w:style>
  <w:style w:type="character" w:customStyle="1" w:styleId="ref-lnk">
    <w:name w:val="ref-lnk"/>
    <w:basedOn w:val="DefaultParagraphFont"/>
    <w:rsid w:val="0038018C"/>
  </w:style>
  <w:style w:type="character" w:customStyle="1" w:styleId="ref-overlay">
    <w:name w:val="ref-overlay"/>
    <w:basedOn w:val="DefaultParagraphFont"/>
    <w:rsid w:val="0038018C"/>
  </w:style>
  <w:style w:type="character" w:customStyle="1" w:styleId="ref-fn-p">
    <w:name w:val="ref-fn-p"/>
    <w:basedOn w:val="DefaultParagraphFont"/>
    <w:rsid w:val="0038018C"/>
  </w:style>
  <w:style w:type="character" w:customStyle="1" w:styleId="nlmarticle-title">
    <w:name w:val="nlm_article-title"/>
    <w:basedOn w:val="DefaultParagraphFont"/>
    <w:rsid w:val="0038018C"/>
  </w:style>
  <w:style w:type="character" w:customStyle="1" w:styleId="specialtitle">
    <w:name w:val="specialtitle"/>
    <w:basedOn w:val="DefaultParagraphFont"/>
    <w:rsid w:val="0038018C"/>
  </w:style>
  <w:style w:type="paragraph" w:customStyle="1" w:styleId="ng-scope">
    <w:name w:val="ng-scope"/>
    <w:basedOn w:val="Normal"/>
    <w:rsid w:val="0038018C"/>
    <w:pPr>
      <w:spacing w:before="100" w:beforeAutospacing="1" w:after="100" w:afterAutospacing="1"/>
    </w:pPr>
  </w:style>
  <w:style w:type="character" w:customStyle="1" w:styleId="hlfld-contribauthor">
    <w:name w:val="hlfld-contribauthor"/>
    <w:basedOn w:val="DefaultParagraphFont"/>
    <w:rsid w:val="0038018C"/>
  </w:style>
  <w:style w:type="character" w:customStyle="1" w:styleId="nlmgiven-names">
    <w:name w:val="nlm_given-names"/>
    <w:basedOn w:val="DefaultParagraphFont"/>
    <w:rsid w:val="0038018C"/>
  </w:style>
  <w:style w:type="character" w:customStyle="1" w:styleId="nlmyear">
    <w:name w:val="nlm_year"/>
    <w:basedOn w:val="DefaultParagraphFont"/>
    <w:rsid w:val="0038018C"/>
  </w:style>
  <w:style w:type="character" w:customStyle="1" w:styleId="nlmpublisher-loc">
    <w:name w:val="nlm_publisher-loc"/>
    <w:basedOn w:val="DefaultParagraphFont"/>
    <w:rsid w:val="0038018C"/>
  </w:style>
  <w:style w:type="character" w:customStyle="1" w:styleId="nlmpublisher-name">
    <w:name w:val="nlm_publisher-name"/>
    <w:basedOn w:val="DefaultParagraphFont"/>
    <w:rsid w:val="0038018C"/>
  </w:style>
  <w:style w:type="character" w:customStyle="1" w:styleId="ref-links">
    <w:name w:val="ref-links"/>
    <w:basedOn w:val="DefaultParagraphFont"/>
    <w:rsid w:val="0038018C"/>
  </w:style>
  <w:style w:type="character" w:customStyle="1" w:styleId="xlinks-container">
    <w:name w:val="xlinks-container"/>
    <w:basedOn w:val="DefaultParagraphFont"/>
    <w:rsid w:val="0038018C"/>
  </w:style>
  <w:style w:type="character" w:customStyle="1" w:styleId="googlescholar-container">
    <w:name w:val="googlescholar-container"/>
    <w:basedOn w:val="DefaultParagraphFont"/>
    <w:rsid w:val="0038018C"/>
  </w:style>
  <w:style w:type="character" w:customStyle="1" w:styleId="nlmfpage">
    <w:name w:val="nlm_fpage"/>
    <w:basedOn w:val="DefaultParagraphFont"/>
    <w:rsid w:val="0038018C"/>
  </w:style>
  <w:style w:type="character" w:customStyle="1" w:styleId="nlmlpage">
    <w:name w:val="nlm_lpage"/>
    <w:basedOn w:val="DefaultParagraphFont"/>
    <w:rsid w:val="0038018C"/>
  </w:style>
  <w:style w:type="character" w:customStyle="1" w:styleId="supnum">
    <w:name w:val="supnum"/>
    <w:basedOn w:val="DefaultParagraphFont"/>
    <w:rsid w:val="0038018C"/>
  </w:style>
  <w:style w:type="character" w:customStyle="1" w:styleId="pre">
    <w:name w:val="pre"/>
    <w:basedOn w:val="DefaultParagraphFont"/>
    <w:rsid w:val="0038018C"/>
  </w:style>
  <w:style w:type="paragraph" w:customStyle="1" w:styleId="kp">
    <w:name w:val="kp"/>
    <w:basedOn w:val="Normal"/>
    <w:rsid w:val="0038018C"/>
    <w:pPr>
      <w:spacing w:before="100" w:beforeAutospacing="1" w:after="100" w:afterAutospacing="1"/>
    </w:pPr>
  </w:style>
  <w:style w:type="paragraph" w:customStyle="1" w:styleId="footnotedescription">
    <w:name w:val="footnote description"/>
    <w:next w:val="Normal"/>
    <w:link w:val="footnotedescriptionChar"/>
    <w:hidden/>
    <w:rsid w:val="0038018C"/>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38018C"/>
    <w:rPr>
      <w:rFonts w:ascii="Times New Roman" w:eastAsia="Times New Roman" w:hAnsi="Times New Roman" w:cs="Times New Roman"/>
      <w:color w:val="000000"/>
      <w:sz w:val="16"/>
      <w:szCs w:val="22"/>
    </w:rPr>
  </w:style>
  <w:style w:type="character" w:customStyle="1" w:styleId="footnotemark">
    <w:name w:val="footnote mark"/>
    <w:hidden/>
    <w:rsid w:val="0038018C"/>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38018C"/>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38018C"/>
  </w:style>
  <w:style w:type="character" w:customStyle="1" w:styleId="FontStyle40">
    <w:name w:val="Font Style40"/>
    <w:basedOn w:val="DefaultParagraphFont"/>
    <w:uiPriority w:val="99"/>
    <w:rsid w:val="0038018C"/>
    <w:rPr>
      <w:rFonts w:ascii="Cambria" w:hAnsi="Cambria" w:cs="Cambria"/>
      <w:i/>
      <w:iCs/>
      <w:sz w:val="22"/>
      <w:szCs w:val="22"/>
    </w:rPr>
  </w:style>
  <w:style w:type="character" w:customStyle="1" w:styleId="FontStyle42">
    <w:name w:val="Font Style42"/>
    <w:basedOn w:val="DefaultParagraphFont"/>
    <w:uiPriority w:val="99"/>
    <w:rsid w:val="0038018C"/>
    <w:rPr>
      <w:rFonts w:ascii="Cambria" w:hAnsi="Cambria" w:cs="Cambria"/>
      <w:sz w:val="22"/>
      <w:szCs w:val="22"/>
    </w:rPr>
  </w:style>
  <w:style w:type="paragraph" w:customStyle="1" w:styleId="Style17">
    <w:name w:val="Style17"/>
    <w:basedOn w:val="Normal"/>
    <w:uiPriority w:val="99"/>
    <w:rsid w:val="0038018C"/>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38018C"/>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38018C"/>
    <w:rPr>
      <w:rFonts w:cs="Times New Roman"/>
      <w:sz w:val="24"/>
      <w:u w:val="single"/>
    </w:rPr>
  </w:style>
  <w:style w:type="character" w:customStyle="1" w:styleId="CardChar10">
    <w:name w:val="Card Char1"/>
    <w:rsid w:val="0038018C"/>
    <w:rPr>
      <w:lang w:val="en-US" w:eastAsia="en-US" w:bidi="ar-SA"/>
    </w:rPr>
  </w:style>
  <w:style w:type="character" w:customStyle="1" w:styleId="tChar">
    <w:name w:val="t Char"/>
    <w:rsid w:val="0038018C"/>
    <w:rPr>
      <w:rFonts w:ascii="Georgia" w:eastAsia="Times New Roman" w:hAnsi="Georgia" w:cs="Calibri"/>
      <w:b/>
      <w:lang w:val="x-none" w:eastAsia="x-none"/>
    </w:rPr>
  </w:style>
  <w:style w:type="character" w:customStyle="1" w:styleId="m-2054744658166780348cite">
    <w:name w:val="m_-2054744658166780348cite"/>
    <w:rsid w:val="0038018C"/>
  </w:style>
  <w:style w:type="paragraph" w:customStyle="1" w:styleId="Second">
    <w:name w:val="Second"/>
    <w:basedOn w:val="Normal"/>
    <w:rsid w:val="0038018C"/>
    <w:rPr>
      <w:rFonts w:eastAsia="Calibri"/>
      <w:b/>
      <w:caps/>
      <w:szCs w:val="20"/>
    </w:rPr>
  </w:style>
  <w:style w:type="character" w:customStyle="1" w:styleId="gmail-m5226785990326652285gmail-style13ptbold">
    <w:name w:val="gmail-m_5226785990326652285gmail-style13ptbold"/>
    <w:basedOn w:val="DefaultParagraphFont"/>
    <w:rsid w:val="0038018C"/>
  </w:style>
  <w:style w:type="character" w:customStyle="1" w:styleId="gmail-m5226785990326652285gmail-styleunderline">
    <w:name w:val="gmail-m_5226785990326652285gmail-styleunderline"/>
    <w:basedOn w:val="DefaultParagraphFont"/>
    <w:rsid w:val="0038018C"/>
  </w:style>
  <w:style w:type="character" w:customStyle="1" w:styleId="balancedheadline">
    <w:name w:val="balancedheadline"/>
    <w:basedOn w:val="DefaultParagraphFont"/>
    <w:rsid w:val="0038018C"/>
  </w:style>
  <w:style w:type="character" w:customStyle="1" w:styleId="author-ref">
    <w:name w:val="author-ref"/>
    <w:basedOn w:val="DefaultParagraphFont"/>
    <w:rsid w:val="0038018C"/>
  </w:style>
  <w:style w:type="paragraph" w:customStyle="1" w:styleId="u-mb-2">
    <w:name w:val="u-mb-2"/>
    <w:basedOn w:val="Normal"/>
    <w:rsid w:val="0038018C"/>
    <w:pPr>
      <w:spacing w:before="100" w:beforeAutospacing="1" w:after="100" w:afterAutospacing="1"/>
    </w:pPr>
  </w:style>
  <w:style w:type="character" w:customStyle="1" w:styleId="authorsname">
    <w:name w:val="authors__name"/>
    <w:basedOn w:val="DefaultParagraphFont"/>
    <w:rsid w:val="0038018C"/>
  </w:style>
  <w:style w:type="character" w:customStyle="1" w:styleId="authorscontact">
    <w:name w:val="authors__contact"/>
    <w:basedOn w:val="DefaultParagraphFont"/>
    <w:rsid w:val="0038018C"/>
  </w:style>
  <w:style w:type="character" w:customStyle="1" w:styleId="affiliationdepartment">
    <w:name w:val="affiliation__department"/>
    <w:basedOn w:val="DefaultParagraphFont"/>
    <w:rsid w:val="0038018C"/>
  </w:style>
  <w:style w:type="character" w:customStyle="1" w:styleId="affiliationname">
    <w:name w:val="affiliation__name"/>
    <w:basedOn w:val="DefaultParagraphFont"/>
    <w:rsid w:val="0038018C"/>
  </w:style>
  <w:style w:type="character" w:customStyle="1" w:styleId="affiliationcity">
    <w:name w:val="affiliation__city"/>
    <w:basedOn w:val="DefaultParagraphFont"/>
    <w:rsid w:val="0038018C"/>
  </w:style>
  <w:style w:type="character" w:customStyle="1" w:styleId="affiliationcountry">
    <w:name w:val="affiliation__country"/>
    <w:basedOn w:val="DefaultParagraphFont"/>
    <w:rsid w:val="0038018C"/>
  </w:style>
  <w:style w:type="character" w:customStyle="1" w:styleId="journaltitle">
    <w:name w:val="journaltitle"/>
    <w:basedOn w:val="DefaultParagraphFont"/>
    <w:rsid w:val="0038018C"/>
  </w:style>
  <w:style w:type="paragraph" w:customStyle="1" w:styleId="nav-linksstylessectiontitle-sc-1tike8v-3">
    <w:name w:val="nav-linksstyles__sectiontitle-sc-1tike8v-3"/>
    <w:basedOn w:val="Normal"/>
    <w:rsid w:val="0038018C"/>
    <w:pPr>
      <w:spacing w:before="100" w:beforeAutospacing="1" w:after="100" w:afterAutospacing="1"/>
    </w:pPr>
  </w:style>
  <w:style w:type="character" w:customStyle="1" w:styleId="text-sc-1amvtpj-0-span">
    <w:name w:val="text-sc-1amvtpj-0-span"/>
    <w:basedOn w:val="DefaultParagraphFont"/>
    <w:rsid w:val="0038018C"/>
  </w:style>
  <w:style w:type="character" w:customStyle="1" w:styleId="section-front-header-modulesubtitle">
    <w:name w:val="section-front-header-module__subtitle"/>
    <w:basedOn w:val="DefaultParagraphFont"/>
    <w:rsid w:val="0038018C"/>
  </w:style>
  <w:style w:type="character" w:customStyle="1" w:styleId="article-classifiergap">
    <w:name w:val="article-classifier__gap"/>
    <w:basedOn w:val="DefaultParagraphFont"/>
    <w:rsid w:val="0038018C"/>
  </w:style>
  <w:style w:type="character" w:customStyle="1" w:styleId="a-size-extra-large">
    <w:name w:val="a-size-extra-large"/>
    <w:basedOn w:val="DefaultParagraphFont"/>
    <w:rsid w:val="0038018C"/>
  </w:style>
  <w:style w:type="paragraph" w:customStyle="1" w:styleId="generic-articlebody">
    <w:name w:val="generic-article__body"/>
    <w:basedOn w:val="Normal"/>
    <w:rsid w:val="0038018C"/>
    <w:pPr>
      <w:spacing w:before="100" w:beforeAutospacing="1" w:after="100" w:afterAutospacing="1"/>
    </w:pPr>
  </w:style>
  <w:style w:type="character" w:customStyle="1" w:styleId="m-3219784662334730384gmail-style13ptbold">
    <w:name w:val="m_-3219784662334730384gmail-style13ptbold"/>
    <w:basedOn w:val="DefaultParagraphFont"/>
    <w:rsid w:val="0038018C"/>
  </w:style>
  <w:style w:type="character" w:customStyle="1" w:styleId="m-6919561637539550718gmail-style13ptbold">
    <w:name w:val="m_-6919561637539550718gmail-style13ptbold"/>
    <w:basedOn w:val="DefaultParagraphFont"/>
    <w:rsid w:val="0038018C"/>
  </w:style>
  <w:style w:type="character" w:customStyle="1" w:styleId="m-6919561637539550718gmail-styleunderline">
    <w:name w:val="m_-6919561637539550718gmail-styleunderline"/>
    <w:basedOn w:val="DefaultParagraphFont"/>
    <w:rsid w:val="0038018C"/>
  </w:style>
  <w:style w:type="paragraph" w:customStyle="1" w:styleId="element">
    <w:name w:val="element"/>
    <w:basedOn w:val="Normal"/>
    <w:rsid w:val="0038018C"/>
    <w:pPr>
      <w:spacing w:before="100" w:beforeAutospacing="1" w:after="100" w:afterAutospacing="1"/>
    </w:pPr>
  </w:style>
  <w:style w:type="character" w:customStyle="1" w:styleId="creditlabel">
    <w:name w:val="credit_label"/>
    <w:basedOn w:val="DefaultParagraphFont"/>
    <w:rsid w:val="0038018C"/>
  </w:style>
  <w:style w:type="paragraph" w:customStyle="1" w:styleId="speakable-paragraph">
    <w:name w:val="speakable-paragraph"/>
    <w:basedOn w:val="Normal"/>
    <w:rsid w:val="0038018C"/>
    <w:pPr>
      <w:spacing w:before="100" w:beforeAutospacing="1" w:after="100" w:afterAutospacing="1"/>
    </w:pPr>
  </w:style>
  <w:style w:type="paragraph" w:customStyle="1" w:styleId="excerpt">
    <w:name w:val="excerpt"/>
    <w:basedOn w:val="Normal"/>
    <w:rsid w:val="0038018C"/>
    <w:pPr>
      <w:spacing w:before="100" w:beforeAutospacing="1" w:after="100" w:afterAutospacing="1"/>
    </w:pPr>
  </w:style>
  <w:style w:type="character" w:customStyle="1" w:styleId="by">
    <w:name w:val="by"/>
    <w:basedOn w:val="DefaultParagraphFont"/>
    <w:rsid w:val="0038018C"/>
  </w:style>
  <w:style w:type="paragraph" w:customStyle="1" w:styleId="cardbody0">
    <w:name w:val="cardbody"/>
    <w:basedOn w:val="Normal"/>
    <w:rsid w:val="0038018C"/>
    <w:pPr>
      <w:spacing w:before="100" w:beforeAutospacing="1" w:after="100" w:afterAutospacing="1"/>
    </w:pPr>
  </w:style>
  <w:style w:type="paragraph" w:customStyle="1" w:styleId="Textbody">
    <w:name w:val="Text body"/>
    <w:basedOn w:val="Normal"/>
    <w:rsid w:val="0038018C"/>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38018C"/>
  </w:style>
  <w:style w:type="character" w:customStyle="1" w:styleId="xn-location">
    <w:name w:val="xn-location"/>
    <w:basedOn w:val="DefaultParagraphFont"/>
    <w:rsid w:val="0038018C"/>
  </w:style>
  <w:style w:type="character" w:customStyle="1" w:styleId="xn-chron">
    <w:name w:val="xn-chron"/>
    <w:basedOn w:val="DefaultParagraphFont"/>
    <w:rsid w:val="0038018C"/>
  </w:style>
  <w:style w:type="character" w:customStyle="1" w:styleId="xn-money">
    <w:name w:val="xn-money"/>
    <w:basedOn w:val="DefaultParagraphFont"/>
    <w:rsid w:val="0038018C"/>
  </w:style>
  <w:style w:type="character" w:customStyle="1" w:styleId="xn-person">
    <w:name w:val="xn-person"/>
    <w:basedOn w:val="DefaultParagraphFont"/>
    <w:rsid w:val="00380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equitablegrowth.org/the-wage-divide-for-black-and-latinx-workers-goes-deeper-than-a-skills-gap-or-requiring-more-credentials/" TargetMode="External"/><Relationship Id="rId3" Type="http://schemas.openxmlformats.org/officeDocument/2006/relationships/customXml" Target="../customXml/item3.xml"/><Relationship Id="rId21" Type="http://schemas.openxmlformats.org/officeDocument/2006/relationships/hyperlink" Target="https://www.preprints.org/manuscript/202104.0397/v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www.nber.org/papers/w24587" TargetMode="External"/><Relationship Id="rId33" Type="http://schemas.openxmlformats.org/officeDocument/2006/relationships/hyperlink" Target="https://prospect.org/labor/unions-boost-democratic-participation/"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www.ncbi.nlm.nih.gov/pmc/articles/PMC4585064/" TargetMode="External"/><Relationship Id="rId29" Type="http://schemas.openxmlformats.org/officeDocument/2006/relationships/hyperlink" Target="https://equitablegrowth.org/understanding-the-importance-of-monopsony-power-in-the-u-s-labor-mark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www.jstor.org/stable/10.1017/s002238161100048x?seq=1" TargetMode="External"/><Relationship Id="rId32" Type="http://schemas.openxmlformats.org/officeDocument/2006/relationships/hyperlink" Target="https://www.jstor.org/stable/2669299?seq=1"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www.newstatesman.com/world/2021/04/joe-biden-s-first-100-days-have-been-action-packed-foreign-policy-he" TargetMode="External"/><Relationship Id="rId28" Type="http://schemas.openxmlformats.org/officeDocument/2006/relationships/hyperlink" Target="https://equitablegrowth.org/factsheet-the-pro-act-addresses-income-inequality-by-boosting-the-organizing-power-of-u-s-workers/"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sph.washington.edu/news-events/news/labor-unions-offer-opportunity-public-health-innovation" TargetMode="External"/><Relationship Id="rId31" Type="http://schemas.openxmlformats.org/officeDocument/2006/relationships/hyperlink" Target="https://people.duke.edu/~ds381/papers/Stegmueller_Becher_UnionsRepresentation_Jan2019.pdf" TargetMode="Externa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www.newstatesman.com/international-politics/democracy-international-politics/2021/11/liberal-democracy-is-still-under-threat" TargetMode="External"/><Relationship Id="rId27" Type="http://schemas.openxmlformats.org/officeDocument/2006/relationships/hyperlink" Target="https://www.nber.org/papers/w24587" TargetMode="External"/><Relationship Id="rId30" Type="http://schemas.openxmlformats.org/officeDocument/2006/relationships/hyperlink" Target="https://investorsforhumanrights.org/corporate-captur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15970</Words>
  <Characters>91034</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2021-12-02T23:33:00Z</dcterms:created>
  <dcterms:modified xsi:type="dcterms:W3CDTF">2021-12-02T23:33:00Z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