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B2E82" w14:textId="77777777" w:rsidR="00D826B0" w:rsidRPr="00D826B0" w:rsidRDefault="00D826B0" w:rsidP="00B57DA1">
      <w:pPr>
        <w:rPr>
          <w:u w:val="single"/>
        </w:rPr>
      </w:pPr>
    </w:p>
    <w:p w14:paraId="006B207F" w14:textId="1502B443" w:rsidR="002D5E67" w:rsidRDefault="002D5E67" w:rsidP="002D5E67">
      <w:pPr>
        <w:pStyle w:val="Heading3"/>
      </w:pPr>
      <w:r>
        <w:lastRenderedPageBreak/>
        <w:t xml:space="preserve">1AC – Advantage </w:t>
      </w:r>
    </w:p>
    <w:p w14:paraId="28CA4DC1" w14:textId="77777777" w:rsidR="002D5E67" w:rsidRDefault="002D5E67" w:rsidP="002D5E67">
      <w:pPr>
        <w:pStyle w:val="Heading4"/>
        <w:rPr>
          <w:rFonts w:asciiTheme="minorHAnsi" w:hAnsiTheme="minorHAnsi" w:cstheme="minorHAnsi"/>
        </w:rPr>
      </w:pPr>
      <w:r>
        <w:rPr>
          <w:rFonts w:asciiTheme="minorHAnsi" w:hAnsiTheme="minorHAnsi" w:cstheme="minorHAnsi"/>
        </w:rPr>
        <w:t>The advantage is global vaccination –</w:t>
      </w:r>
    </w:p>
    <w:p w14:paraId="74159FA1" w14:textId="77777777" w:rsidR="002D5E67" w:rsidRDefault="002D5E67" w:rsidP="002D5E67">
      <w:pPr>
        <w:pStyle w:val="Heading4"/>
        <w:rPr>
          <w:rFonts w:asciiTheme="minorHAnsi" w:hAnsiTheme="minorHAnsi" w:cstheme="minorHAnsi"/>
        </w:rPr>
      </w:pPr>
      <w:r>
        <w:rPr>
          <w:rFonts w:asciiTheme="minorHAnsi" w:hAnsiTheme="minorHAnsi" w:cstheme="minorHAnsi"/>
        </w:rPr>
        <w:t>Experts agree current vaccination initiatives fail – Global South manufacturing capacity is key</w:t>
      </w:r>
    </w:p>
    <w:p w14:paraId="7C99E9DE" w14:textId="77777777" w:rsidR="002D5E67" w:rsidRPr="00381831" w:rsidRDefault="002D5E67" w:rsidP="002D5E67">
      <w:proofErr w:type="spellStart"/>
      <w:r w:rsidRPr="00381831">
        <w:rPr>
          <w:rStyle w:val="Style13ptBold"/>
        </w:rPr>
        <w:t>Maxmen</w:t>
      </w:r>
      <w:proofErr w:type="spellEnd"/>
      <w:r w:rsidRPr="00381831">
        <w:rPr>
          <w:rStyle w:val="Style13ptBold"/>
        </w:rPr>
        <w:t>, Ph.D., 9/16</w:t>
      </w:r>
      <w:r>
        <w:t xml:space="preserve"> [</w:t>
      </w:r>
      <w:r w:rsidRPr="00381831">
        <w:t xml:space="preserve">Amy </w:t>
      </w:r>
      <w:proofErr w:type="spellStart"/>
      <w:r w:rsidRPr="00381831">
        <w:t>Maxmen</w:t>
      </w:r>
      <w:proofErr w:type="spellEnd"/>
      <w:r w:rsidRPr="00381831">
        <w:t>, PhD, 9/16/21, Senior</w:t>
      </w:r>
      <w:r>
        <w:t xml:space="preserve"> Reporter at Nature, “The fight to manufacture COVID vaccines in lower-income countries,” Nature, https://doi.org/10.1038/d41586-021-02383-z//lhs-ap]</w:t>
      </w:r>
    </w:p>
    <w:p w14:paraId="37ADF457" w14:textId="77777777" w:rsidR="002D5E67" w:rsidRPr="002D7A27" w:rsidRDefault="002D5E67" w:rsidP="002D5E67">
      <w:pPr>
        <w:rPr>
          <w:sz w:val="14"/>
        </w:rPr>
      </w:pPr>
      <w:r w:rsidRPr="00381831">
        <w:rPr>
          <w:rStyle w:val="StyleUnderline"/>
          <w:highlight w:val="cyan"/>
        </w:rPr>
        <w:t>Vaccines</w:t>
      </w:r>
      <w:r w:rsidRPr="00F72A4C">
        <w:rPr>
          <w:rStyle w:val="StyleUnderline"/>
        </w:rPr>
        <w:t xml:space="preserve"> against COVID-19 </w:t>
      </w:r>
      <w:r w:rsidRPr="00381831">
        <w:rPr>
          <w:rStyle w:val="StyleUnderline"/>
          <w:highlight w:val="cyan"/>
        </w:rPr>
        <w:t>are not reaching</w:t>
      </w:r>
      <w:r w:rsidRPr="00F72A4C">
        <w:rPr>
          <w:rStyle w:val="StyleUnderline"/>
        </w:rPr>
        <w:t xml:space="preserve"> </w:t>
      </w:r>
      <w:r w:rsidRPr="002D7A27">
        <w:rPr>
          <w:sz w:val="14"/>
        </w:rPr>
        <w:t xml:space="preserve">many people in </w:t>
      </w:r>
      <w:r w:rsidRPr="00381831">
        <w:rPr>
          <w:rStyle w:val="StyleUnderline"/>
          <w:highlight w:val="cyan"/>
        </w:rPr>
        <w:t>the global south</w:t>
      </w:r>
      <w:r w:rsidRPr="00F72A4C">
        <w:rPr>
          <w:rStyle w:val="StyleUnderline"/>
        </w:rPr>
        <w:t xml:space="preserve">, despite donations from wealthy nations. </w:t>
      </w:r>
      <w:r w:rsidRPr="00381831">
        <w:rPr>
          <w:rStyle w:val="StyleUnderline"/>
          <w:highlight w:val="cyan"/>
        </w:rPr>
        <w:t>Less than 1%</w:t>
      </w:r>
      <w:r w:rsidRPr="00F72A4C">
        <w:rPr>
          <w:rStyle w:val="StyleUnderline"/>
        </w:rPr>
        <w:t xml:space="preserve"> </w:t>
      </w:r>
      <w:r w:rsidRPr="002D7A27">
        <w:rPr>
          <w:sz w:val="14"/>
        </w:rPr>
        <w:t>of people</w:t>
      </w:r>
      <w:r w:rsidRPr="00F72A4C">
        <w:rPr>
          <w:rStyle w:val="StyleUnderline"/>
        </w:rPr>
        <w:t xml:space="preserve"> </w:t>
      </w:r>
      <w:r w:rsidRPr="00381831">
        <w:rPr>
          <w:rStyle w:val="StyleUnderline"/>
          <w:highlight w:val="cyan"/>
        </w:rPr>
        <w:t>in low-income countries</w:t>
      </w:r>
      <w:r w:rsidRPr="00F72A4C">
        <w:rPr>
          <w:rStyle w:val="StyleUnderline"/>
        </w:rPr>
        <w:t xml:space="preserve"> are </w:t>
      </w:r>
      <w:r w:rsidRPr="00381831">
        <w:rPr>
          <w:rStyle w:val="StyleUnderline"/>
          <w:highlight w:val="cyan"/>
        </w:rPr>
        <w:t>fully vaccinated</w:t>
      </w:r>
      <w:r w:rsidRPr="00F72A4C">
        <w:rPr>
          <w:rStyle w:val="StyleUnderline"/>
        </w:rPr>
        <w:t xml:space="preserve">, and just 10% </w:t>
      </w:r>
      <w:r w:rsidRPr="002D7A27">
        <w:rPr>
          <w:sz w:val="14"/>
        </w:rPr>
        <w:t>are</w:t>
      </w:r>
      <w:r w:rsidRPr="00F72A4C">
        <w:rPr>
          <w:rStyle w:val="StyleUnderline"/>
        </w:rPr>
        <w:t xml:space="preserve"> in lower-middle-income countries, </w:t>
      </w:r>
      <w:r w:rsidRPr="002D7A27">
        <w:rPr>
          <w:sz w:val="14"/>
        </w:rPr>
        <w:t>compared with more than half in high-income countries.</w:t>
      </w:r>
    </w:p>
    <w:p w14:paraId="27838FD7" w14:textId="77777777" w:rsidR="002D5E67" w:rsidRPr="002D7A27" w:rsidRDefault="002D5E67" w:rsidP="002D5E67">
      <w:pPr>
        <w:rPr>
          <w:sz w:val="14"/>
        </w:rPr>
      </w:pPr>
      <w:r w:rsidRPr="002D7A27">
        <w:rPr>
          <w:sz w:val="14"/>
        </w:rPr>
        <w:t xml:space="preserve">Many researchers say </w:t>
      </w:r>
      <w:r w:rsidRPr="00381831">
        <w:rPr>
          <w:rStyle w:val="StyleUnderline"/>
          <w:highlight w:val="cyan"/>
        </w:rPr>
        <w:t>the best way to ensure equitable access</w:t>
      </w:r>
      <w:r w:rsidRPr="00F72A4C">
        <w:rPr>
          <w:rStyle w:val="StyleUnderline"/>
        </w:rPr>
        <w:t xml:space="preserve"> to COVID-19 vaccines </w:t>
      </w:r>
      <w:r w:rsidRPr="00381831">
        <w:rPr>
          <w:rStyle w:val="StyleUnderline"/>
          <w:highlight w:val="cyan"/>
        </w:rPr>
        <w:t xml:space="preserve">is to enable </w:t>
      </w:r>
      <w:r w:rsidRPr="00381831">
        <w:rPr>
          <w:rStyle w:val="StyleUnderline"/>
        </w:rPr>
        <w:t xml:space="preserve">countries in </w:t>
      </w:r>
      <w:r w:rsidRPr="00381831">
        <w:rPr>
          <w:rStyle w:val="StyleUnderline"/>
          <w:highlight w:val="cyan"/>
        </w:rPr>
        <w:t>the global south to make their own</w:t>
      </w:r>
      <w:r w:rsidRPr="00F72A4C">
        <w:rPr>
          <w:rStyle w:val="StyleUnderline"/>
        </w:rPr>
        <w:t>.</w:t>
      </w:r>
      <w:r w:rsidRPr="002D7A27">
        <w:rPr>
          <w:sz w:val="14"/>
        </w:rPr>
        <w:t xml:space="preserve"> “Charity is good, but </w:t>
      </w:r>
      <w:r w:rsidRPr="00F72A4C">
        <w:rPr>
          <w:rStyle w:val="StyleUnderline"/>
        </w:rPr>
        <w:t>we can’t rely on charity alone</w:t>
      </w:r>
      <w:r w:rsidRPr="002D7A27">
        <w:rPr>
          <w:sz w:val="14"/>
        </w:rPr>
        <w:t xml:space="preserve">,” </w:t>
      </w:r>
      <w:r w:rsidRPr="00381831">
        <w:rPr>
          <w:rStyle w:val="StyleUnderline"/>
          <w:highlight w:val="cyan"/>
        </w:rPr>
        <w:t>says</w:t>
      </w:r>
      <w:r w:rsidRPr="002D7A27">
        <w:rPr>
          <w:sz w:val="14"/>
        </w:rPr>
        <w:t xml:space="preserve"> Peter Singer, </w:t>
      </w:r>
      <w:r w:rsidRPr="00381831">
        <w:rPr>
          <w:rStyle w:val="StyleUnderline"/>
          <w:highlight w:val="cyan"/>
        </w:rPr>
        <w:t>an adviser to the director</w:t>
      </w:r>
      <w:r w:rsidRPr="00F72A4C">
        <w:rPr>
          <w:rStyle w:val="StyleUnderline"/>
        </w:rPr>
        <w:t xml:space="preserve">-general </w:t>
      </w:r>
      <w:r w:rsidRPr="00381831">
        <w:rPr>
          <w:rStyle w:val="StyleUnderline"/>
          <w:highlight w:val="cyan"/>
        </w:rPr>
        <w:t>of the</w:t>
      </w:r>
      <w:r w:rsidRPr="00F72A4C">
        <w:rPr>
          <w:rStyle w:val="StyleUnderline"/>
        </w:rPr>
        <w:t xml:space="preserve"> </w:t>
      </w:r>
      <w:r w:rsidRPr="002D7A27">
        <w:rPr>
          <w:sz w:val="14"/>
        </w:rPr>
        <w:t>World Health Organization</w:t>
      </w:r>
      <w:r w:rsidRPr="00F72A4C">
        <w:rPr>
          <w:rStyle w:val="StyleUnderline"/>
        </w:rPr>
        <w:t xml:space="preserve"> (</w:t>
      </w:r>
      <w:r w:rsidRPr="00381831">
        <w:rPr>
          <w:rStyle w:val="StyleUnderline"/>
          <w:highlight w:val="cyan"/>
        </w:rPr>
        <w:t>WHO</w:t>
      </w:r>
      <w:r w:rsidRPr="002D7A27">
        <w:rPr>
          <w:sz w:val="14"/>
        </w:rPr>
        <w:t>).</w:t>
      </w:r>
    </w:p>
    <w:p w14:paraId="7D31E399" w14:textId="77777777" w:rsidR="002D5E67" w:rsidRPr="002D7A27" w:rsidRDefault="002D5E67" w:rsidP="002D5E67">
      <w:pPr>
        <w:rPr>
          <w:sz w:val="14"/>
          <w:szCs w:val="14"/>
        </w:rPr>
      </w:pPr>
      <w:r w:rsidRPr="002D7A27">
        <w:rPr>
          <w:sz w:val="14"/>
          <w:szCs w:val="14"/>
        </w:rPr>
        <w:t xml:space="preserve">Since last year, health-advocacy organizations have been pressing pharmaceutical companies and governments that developed highly effective vaccines to share their patented knowledge and technology with drug manufacturers that could produce them for poorer countries. These vaccines include the messenger-RNA jabs created by </w:t>
      </w:r>
      <w:proofErr w:type="spellStart"/>
      <w:r w:rsidRPr="002D7A27">
        <w:rPr>
          <w:sz w:val="14"/>
          <w:szCs w:val="14"/>
        </w:rPr>
        <w:t>Moderna</w:t>
      </w:r>
      <w:proofErr w:type="spellEnd"/>
      <w:r w:rsidRPr="002D7A27">
        <w:rPr>
          <w:sz w:val="14"/>
          <w:szCs w:val="14"/>
        </w:rPr>
        <w:t xml:space="preserve"> in Cambridge, Massachusetts, and Pfizer in New York City and BioNTech in Mainz, Germany, and a viral-vector vaccine developed by Johnson &amp; Johnson (J&amp;J) in New Brunswick, New Jersey.</w:t>
      </w:r>
    </w:p>
    <w:p w14:paraId="7DF56322" w14:textId="77777777" w:rsidR="002D5E67" w:rsidRPr="002D7A27" w:rsidRDefault="002D5E67" w:rsidP="002D5E67">
      <w:pPr>
        <w:rPr>
          <w:sz w:val="14"/>
        </w:rPr>
      </w:pPr>
      <w:r w:rsidRPr="002D7A27">
        <w:rPr>
          <w:sz w:val="14"/>
        </w:rPr>
        <w:t xml:space="preserve">Calls to manufacture more vaccines in the global south have grown louder in advance of high-level pandemic discussions at the United Nations General Assembly, which began this week, and a US-led, Global COVID-19 Summit on 22 September. Advocates are </w:t>
      </w:r>
      <w:proofErr w:type="spellStart"/>
      <w:r w:rsidRPr="002D7A27">
        <w:rPr>
          <w:sz w:val="14"/>
        </w:rPr>
        <w:t>clamouring</w:t>
      </w:r>
      <w:proofErr w:type="spellEnd"/>
      <w:r w:rsidRPr="002D7A27">
        <w:rPr>
          <w:sz w:val="14"/>
        </w:rPr>
        <w:t xml:space="preserve"> for a variety of approaches. Some had pointed to the deployment of </w:t>
      </w:r>
      <w:r w:rsidRPr="00F72A4C">
        <w:rPr>
          <w:rStyle w:val="StyleUnderline"/>
        </w:rPr>
        <w:t xml:space="preserve">the </w:t>
      </w:r>
      <w:r w:rsidRPr="00381831">
        <w:rPr>
          <w:rStyle w:val="StyleUnderline"/>
          <w:highlight w:val="cyan"/>
        </w:rPr>
        <w:t>Sputnik V</w:t>
      </w:r>
      <w:r w:rsidRPr="002D7A27">
        <w:rPr>
          <w:sz w:val="14"/>
        </w:rPr>
        <w:t xml:space="preserve"> vaccine as a model of pandemic diplomacy. Russia broadly licensed the jab to 34 drug companies outside its borders, including several in India and Brazil. But manufacturers are now saying that the </w:t>
      </w:r>
      <w:r w:rsidRPr="00F72A4C">
        <w:rPr>
          <w:rStyle w:val="StyleUnderline"/>
        </w:rPr>
        <w:t xml:space="preserve">second dose </w:t>
      </w:r>
      <w:r w:rsidRPr="002D7A27">
        <w:rPr>
          <w:sz w:val="14"/>
        </w:rPr>
        <w:t>of the vaccine — whi</w:t>
      </w:r>
      <w:r w:rsidRPr="00F72A4C">
        <w:rPr>
          <w:rStyle w:val="StyleUnderline"/>
        </w:rPr>
        <w:t xml:space="preserve">ch has a different composition than the first </w:t>
      </w:r>
      <w:r w:rsidRPr="002D7A27">
        <w:rPr>
          <w:sz w:val="14"/>
        </w:rPr>
        <w:t xml:space="preserve">— </w:t>
      </w:r>
      <w:r w:rsidRPr="00381831">
        <w:rPr>
          <w:rStyle w:val="StyleUnderline"/>
          <w:highlight w:val="cyan"/>
        </w:rPr>
        <w:t>is difficult to produce in large quantities</w:t>
      </w:r>
      <w:r w:rsidRPr="002D7A27">
        <w:rPr>
          <w:sz w:val="14"/>
        </w:rPr>
        <w:t>.</w:t>
      </w:r>
    </w:p>
    <w:p w14:paraId="49E9079C" w14:textId="77777777" w:rsidR="002D5E67" w:rsidRPr="002D7A27" w:rsidRDefault="002D5E67" w:rsidP="002D5E67">
      <w:pPr>
        <w:rPr>
          <w:sz w:val="14"/>
          <w:szCs w:val="14"/>
        </w:rPr>
      </w:pPr>
      <w:r w:rsidRPr="002D7A27">
        <w:rPr>
          <w:sz w:val="14"/>
          <w:szCs w:val="14"/>
        </w:rPr>
        <w:t>In a letter signed by several Indian civil society groups — shared with Nature — advocates are urging US President Joe Biden to compel J&amp;J to partner with drug companies in the global south, arguing that those making Sputnik V could easily pivot to the J&amp;J vaccine because they rely on similar technologies. They estimate that the transition would take less than six months.</w:t>
      </w:r>
    </w:p>
    <w:p w14:paraId="0BD5DA0B" w14:textId="77777777" w:rsidR="002D5E67" w:rsidRPr="002D7A27" w:rsidRDefault="002D5E67" w:rsidP="002D5E67">
      <w:pPr>
        <w:rPr>
          <w:sz w:val="14"/>
          <w:szCs w:val="14"/>
        </w:rPr>
      </w:pPr>
      <w:proofErr w:type="spellStart"/>
      <w:r w:rsidRPr="002D7A27">
        <w:rPr>
          <w:sz w:val="14"/>
          <w:szCs w:val="14"/>
        </w:rPr>
        <w:t>Achal</w:t>
      </w:r>
      <w:proofErr w:type="spellEnd"/>
      <w:r w:rsidRPr="002D7A27">
        <w:rPr>
          <w:sz w:val="14"/>
          <w:szCs w:val="14"/>
        </w:rPr>
        <w:t xml:space="preserve"> </w:t>
      </w:r>
      <w:proofErr w:type="spellStart"/>
      <w:r w:rsidRPr="002D7A27">
        <w:rPr>
          <w:sz w:val="14"/>
          <w:szCs w:val="14"/>
        </w:rPr>
        <w:t>Prabhala</w:t>
      </w:r>
      <w:proofErr w:type="spellEnd"/>
      <w:r w:rsidRPr="002D7A27">
        <w:rPr>
          <w:sz w:val="14"/>
          <w:szCs w:val="14"/>
        </w:rPr>
        <w:t xml:space="preserve">, an author on the letter and a coordinator at </w:t>
      </w:r>
      <w:proofErr w:type="spellStart"/>
      <w:r w:rsidRPr="002D7A27">
        <w:rPr>
          <w:sz w:val="14"/>
          <w:szCs w:val="14"/>
        </w:rPr>
        <w:t>AccessIBSA</w:t>
      </w:r>
      <w:proofErr w:type="spellEnd"/>
      <w:r w:rsidRPr="002D7A27">
        <w:rPr>
          <w:sz w:val="14"/>
          <w:szCs w:val="14"/>
        </w:rPr>
        <w:t>, a medicines-access initiative in Bengaluru, India, thinks this switch would help to quickly protect people in places lacking vaccines (see ‘Protection divide’). He adds that partnerships with the companies that developed mRNA vaccines will also be crucial because of the shots’ effectiveness and adaptability. India, in particular, could help to tame the pandemic if the country was enabled to make more shots, he says, illustrated by its role in providing the majority of vaccines against other diseases to low- and lower-middle-income countries. “For 3.9 billion people, we are the bulwark of vaccine manufacturing. So, if there aren’t contracts here, the world suffers.”</w:t>
      </w:r>
    </w:p>
    <w:p w14:paraId="261AA0D4" w14:textId="77777777" w:rsidR="002D5E67" w:rsidRPr="002D7A27" w:rsidRDefault="002D5E67" w:rsidP="002D5E67">
      <w:pPr>
        <w:rPr>
          <w:sz w:val="14"/>
        </w:rPr>
      </w:pPr>
      <w:r w:rsidRPr="002D7A27">
        <w:rPr>
          <w:sz w:val="14"/>
        </w:rPr>
        <w:t xml:space="preserve">Such calls have not yet gained traction. Outside of deals to bottle and package their vaccines, </w:t>
      </w:r>
      <w:r w:rsidRPr="003E624C">
        <w:rPr>
          <w:rStyle w:val="StyleUnderline"/>
          <w:highlight w:val="cyan"/>
        </w:rPr>
        <w:t>J&amp;J has only one partner</w:t>
      </w:r>
      <w:r w:rsidRPr="0058027A">
        <w:rPr>
          <w:rStyle w:val="StyleUnderline"/>
        </w:rPr>
        <w:t>ship</w:t>
      </w:r>
      <w:r w:rsidRPr="003E624C">
        <w:rPr>
          <w:rStyle w:val="StyleUnderline"/>
          <w:highlight w:val="cyan"/>
        </w:rPr>
        <w:t xml:space="preserve"> </w:t>
      </w:r>
      <w:r w:rsidRPr="0058027A">
        <w:rPr>
          <w:rStyle w:val="StyleUnderline"/>
        </w:rPr>
        <w:t xml:space="preserve">with an Indian company, and </w:t>
      </w:r>
      <w:r w:rsidRPr="003E624C">
        <w:rPr>
          <w:rStyle w:val="StyleUnderline"/>
          <w:highlight w:val="cyan"/>
        </w:rPr>
        <w:t xml:space="preserve">Pfizer, BioNTech and </w:t>
      </w:r>
      <w:proofErr w:type="spellStart"/>
      <w:r w:rsidRPr="003E624C">
        <w:rPr>
          <w:rStyle w:val="StyleUnderline"/>
          <w:highlight w:val="cyan"/>
        </w:rPr>
        <w:t>Moderna</w:t>
      </w:r>
      <w:proofErr w:type="spellEnd"/>
      <w:r w:rsidRPr="003E624C">
        <w:rPr>
          <w:rStyle w:val="StyleUnderline"/>
          <w:highlight w:val="cyan"/>
        </w:rPr>
        <w:t xml:space="preserve"> have none</w:t>
      </w:r>
      <w:r w:rsidRPr="00F72A4C">
        <w:rPr>
          <w:rStyle w:val="StyleUnderline"/>
        </w:rPr>
        <w:t xml:space="preserve"> in India, South America or Africa. </w:t>
      </w:r>
      <w:r w:rsidRPr="002D7A27">
        <w:rPr>
          <w:sz w:val="14"/>
        </w:rPr>
        <w:t xml:space="preserve">Pharmaceutical companies have cited reasons including </w:t>
      </w:r>
      <w:r w:rsidRPr="00F72A4C">
        <w:rPr>
          <w:rStyle w:val="StyleUnderline"/>
        </w:rPr>
        <w:t xml:space="preserve">quality </w:t>
      </w:r>
      <w:r w:rsidRPr="0058027A">
        <w:rPr>
          <w:rStyle w:val="StyleUnderline"/>
        </w:rPr>
        <w:t>concerns and the time required to get new companies up to speed.</w:t>
      </w:r>
      <w:r w:rsidRPr="002D7A27">
        <w:rPr>
          <w:sz w:val="14"/>
        </w:rPr>
        <w:t xml:space="preserve"> Instead, they say they’re ramping up their own production, and they ask wealthy nations to increase vaccine donations to poorer ones. </w:t>
      </w:r>
      <w:proofErr w:type="spellStart"/>
      <w:r w:rsidRPr="002D7A27">
        <w:rPr>
          <w:sz w:val="14"/>
        </w:rPr>
        <w:t>Prabhala</w:t>
      </w:r>
      <w:proofErr w:type="spellEnd"/>
      <w:r w:rsidRPr="002D7A27">
        <w:rPr>
          <w:sz w:val="14"/>
        </w:rPr>
        <w:t xml:space="preserve"> calls their arguments “</w:t>
      </w:r>
      <w:r w:rsidRPr="0058027A">
        <w:rPr>
          <w:rStyle w:val="StyleUnderline"/>
        </w:rPr>
        <w:t>a useful canard that obscures the real barrier</w:t>
      </w:r>
      <w:r w:rsidRPr="002D7A27">
        <w:rPr>
          <w:sz w:val="14"/>
        </w:rPr>
        <w:t xml:space="preserve"> — </w:t>
      </w:r>
      <w:r w:rsidRPr="0058027A">
        <w:rPr>
          <w:rStyle w:val="StyleUnderline"/>
        </w:rPr>
        <w:t>an unwillingness on the part of western pharmaceutical companies to relinquish control over their patents and technology, even at the cost of millions of lives”</w:t>
      </w:r>
      <w:r w:rsidRPr="002D7A27">
        <w:rPr>
          <w:sz w:val="14"/>
        </w:rPr>
        <w:t>.</w:t>
      </w:r>
    </w:p>
    <w:p w14:paraId="6698ADC5" w14:textId="77777777" w:rsidR="002D5E67" w:rsidRPr="002D7A27" w:rsidRDefault="002D5E67" w:rsidP="002D5E67">
      <w:pPr>
        <w:rPr>
          <w:sz w:val="14"/>
        </w:rPr>
      </w:pPr>
      <w:r w:rsidRPr="002D7A27">
        <w:rPr>
          <w:sz w:val="14"/>
        </w:rPr>
        <w:t xml:space="preserve">Although the Biden administration supported </w:t>
      </w:r>
      <w:r w:rsidRPr="00F72A4C">
        <w:rPr>
          <w:rStyle w:val="StyleUnderline"/>
        </w:rPr>
        <w:t xml:space="preserve">a </w:t>
      </w:r>
      <w:r w:rsidRPr="003E624C">
        <w:rPr>
          <w:rStyle w:val="StyleUnderline"/>
          <w:highlight w:val="cyan"/>
        </w:rPr>
        <w:t>waiver</w:t>
      </w:r>
      <w:r w:rsidRPr="002D7A27">
        <w:rPr>
          <w:sz w:val="14"/>
        </w:rPr>
        <w:t xml:space="preserve"> on intellectual property surrounding COVID-19 vaccines that was proposed by India and South Africa at a World Trade Organization meeting last October, action </w:t>
      </w:r>
      <w:r w:rsidRPr="003E624C">
        <w:rPr>
          <w:rStyle w:val="StyleUnderline"/>
          <w:highlight w:val="cyan"/>
        </w:rPr>
        <w:t>has stalled</w:t>
      </w:r>
      <w:r w:rsidRPr="002D7A27">
        <w:rPr>
          <w:sz w:val="14"/>
        </w:rPr>
        <w:t xml:space="preserve">. And </w:t>
      </w:r>
      <w:r w:rsidRPr="003E624C">
        <w:rPr>
          <w:rStyle w:val="StyleUnderline"/>
          <w:highlight w:val="cyan"/>
        </w:rPr>
        <w:t>the administration has not pushed</w:t>
      </w:r>
      <w:r w:rsidRPr="002D7A27">
        <w:rPr>
          <w:sz w:val="14"/>
        </w:rPr>
        <w:t xml:space="preserve"> US </w:t>
      </w:r>
      <w:r w:rsidRPr="003E624C">
        <w:rPr>
          <w:rStyle w:val="StyleUnderline"/>
          <w:highlight w:val="cyan"/>
        </w:rPr>
        <w:t>companies to partner</w:t>
      </w:r>
      <w:r w:rsidRPr="00F72A4C">
        <w:rPr>
          <w:rStyle w:val="StyleUnderline"/>
        </w:rPr>
        <w:t xml:space="preserve"> with </w:t>
      </w:r>
      <w:r w:rsidRPr="002D7A27">
        <w:rPr>
          <w:sz w:val="14"/>
        </w:rPr>
        <w:t>those in</w:t>
      </w:r>
      <w:r w:rsidRPr="00F72A4C">
        <w:rPr>
          <w:rStyle w:val="StyleUnderline"/>
        </w:rPr>
        <w:t xml:space="preserve"> the global south</w:t>
      </w:r>
      <w:r w:rsidRPr="002D7A27">
        <w:rPr>
          <w:sz w:val="14"/>
        </w:rPr>
        <w:t>. Germany, which funded the development of BioNTech’s mRNA vaccine, later licensed to Pfizer, remains opposed to patent waivers.</w:t>
      </w:r>
    </w:p>
    <w:p w14:paraId="0A4F46B8" w14:textId="77777777" w:rsidR="002D5E67" w:rsidRPr="00F72A4C" w:rsidRDefault="002D5E67" w:rsidP="002D5E67">
      <w:pPr>
        <w:rPr>
          <w:rStyle w:val="StyleUnderline"/>
        </w:rPr>
      </w:pPr>
      <w:r w:rsidRPr="002D7A27">
        <w:rPr>
          <w:sz w:val="14"/>
        </w:rPr>
        <w:t xml:space="preserve">As months pass, some researchers have stopped hoping for partnerships to come to fruition. A group in South Africa has decided to try and re-create existing vaccines. Others argue that funds would be best spent on getting manufacturers in the global south prepared to pump out the next generation of vaccines currently in clinical trials. </w:t>
      </w:r>
      <w:r w:rsidRPr="003E624C">
        <w:rPr>
          <w:rStyle w:val="StyleUnderline"/>
          <w:highlight w:val="cyan"/>
        </w:rPr>
        <w:t>Most</w:t>
      </w:r>
      <w:r w:rsidRPr="00F72A4C">
        <w:rPr>
          <w:rStyle w:val="StyleUnderline"/>
        </w:rPr>
        <w:t xml:space="preserve"> global health </w:t>
      </w:r>
      <w:r w:rsidRPr="003E624C">
        <w:rPr>
          <w:rStyle w:val="StyleUnderline"/>
          <w:highlight w:val="cyan"/>
        </w:rPr>
        <w:t xml:space="preserve">researchers agree that regional manufacturing is the </w:t>
      </w:r>
      <w:r w:rsidRPr="003E624C">
        <w:rPr>
          <w:rStyle w:val="StyleUnderline"/>
          <w:highlight w:val="cyan"/>
        </w:rPr>
        <w:lastRenderedPageBreak/>
        <w:t>only way to ensure worldwide vaccination</w:t>
      </w:r>
      <w:r w:rsidRPr="00F72A4C">
        <w:rPr>
          <w:rStyle w:val="StyleUnderline"/>
        </w:rPr>
        <w:t xml:space="preserve"> in a crisis. Shahid Jameel, a virologist at the Trivedi School of Biosciences at Ashoka University in New Delhi, says, “We can’t fix vaccine inequalities until vaccine manufacturing is distributed.”</w:t>
      </w:r>
    </w:p>
    <w:p w14:paraId="1E58C6C1" w14:textId="77777777" w:rsidR="002D5E67" w:rsidRPr="00A858F2" w:rsidRDefault="002D5E67" w:rsidP="002D5E67">
      <w:pPr>
        <w:rPr>
          <w:sz w:val="14"/>
          <w:szCs w:val="14"/>
        </w:rPr>
      </w:pPr>
      <w:r w:rsidRPr="00A858F2">
        <w:rPr>
          <w:sz w:val="14"/>
          <w:szCs w:val="14"/>
        </w:rPr>
        <w:t>Low yields</w:t>
      </w:r>
    </w:p>
    <w:p w14:paraId="4ECD9FA5" w14:textId="77777777" w:rsidR="002D5E67" w:rsidRPr="002D7A27" w:rsidRDefault="002D5E67" w:rsidP="002D5E67">
      <w:pPr>
        <w:rPr>
          <w:sz w:val="14"/>
        </w:rPr>
      </w:pPr>
      <w:r w:rsidRPr="003E624C">
        <w:rPr>
          <w:rStyle w:val="StyleUnderline"/>
          <w:highlight w:val="cyan"/>
        </w:rPr>
        <w:t>Companies might produce</w:t>
      </w:r>
      <w:r w:rsidRPr="00F72A4C">
        <w:rPr>
          <w:rStyle w:val="StyleUnderline"/>
        </w:rPr>
        <w:t xml:space="preserve"> an estimated </w:t>
      </w:r>
      <w:r w:rsidRPr="003E624C">
        <w:rPr>
          <w:rStyle w:val="StyleUnderline"/>
          <w:highlight w:val="cyan"/>
        </w:rPr>
        <w:t>12 billion</w:t>
      </w:r>
      <w:r w:rsidRPr="00F72A4C">
        <w:rPr>
          <w:rStyle w:val="StyleUnderline"/>
        </w:rPr>
        <w:t xml:space="preserve"> doses</w:t>
      </w:r>
      <w:r w:rsidRPr="002D7A27">
        <w:rPr>
          <w:sz w:val="14"/>
        </w:rPr>
        <w:t xml:space="preserve"> of COVID-19 vaccines </w:t>
      </w:r>
      <w:r w:rsidRPr="00F72A4C">
        <w:rPr>
          <w:rStyle w:val="StyleUnderline"/>
        </w:rPr>
        <w:t xml:space="preserve">this year, </w:t>
      </w:r>
      <w:r w:rsidRPr="003E624C">
        <w:rPr>
          <w:rStyle w:val="StyleUnderline"/>
          <w:highlight w:val="cyan"/>
        </w:rPr>
        <w:t>but many more are needed</w:t>
      </w:r>
      <w:r w:rsidRPr="00F72A4C">
        <w:rPr>
          <w:rStyle w:val="StyleUnderline"/>
        </w:rPr>
        <w:t>, says</w:t>
      </w:r>
      <w:r w:rsidRPr="002D7A27">
        <w:rPr>
          <w:sz w:val="14"/>
        </w:rPr>
        <w:t xml:space="preserve"> Andrea Taylor, </w:t>
      </w:r>
      <w:r w:rsidRPr="00F72A4C">
        <w:rPr>
          <w:rStyle w:val="StyleUnderline"/>
        </w:rPr>
        <w:t xml:space="preserve">a global health researcher who leads a vaccine-tracking project at Duke University </w:t>
      </w:r>
      <w:r w:rsidRPr="002D7A27">
        <w:rPr>
          <w:sz w:val="14"/>
        </w:rPr>
        <w:t xml:space="preserve">in Durham, North Carolina. Many </w:t>
      </w:r>
      <w:r w:rsidRPr="003E624C">
        <w:rPr>
          <w:rStyle w:val="StyleUnderline"/>
          <w:highlight w:val="cyan"/>
        </w:rPr>
        <w:t>wealthy nations have purchased</w:t>
      </w:r>
      <w:r w:rsidRPr="00381831">
        <w:rPr>
          <w:rStyle w:val="StyleUnderline"/>
        </w:rPr>
        <w:t xml:space="preserve"> enough </w:t>
      </w:r>
      <w:r w:rsidRPr="003E624C">
        <w:rPr>
          <w:rStyle w:val="StyleUnderline"/>
          <w:highlight w:val="cyan"/>
        </w:rPr>
        <w:t>doses to cover their populations several times</w:t>
      </w:r>
      <w:r w:rsidRPr="00381831">
        <w:rPr>
          <w:rStyle w:val="StyleUnderline"/>
        </w:rPr>
        <w:t xml:space="preserve"> over while some countries have very few</w:t>
      </w:r>
      <w:r w:rsidRPr="002D7A27">
        <w:rPr>
          <w:sz w:val="14"/>
        </w:rPr>
        <w:t xml:space="preserve">, she says. The type of vaccine in demand has shifted, too. </w:t>
      </w:r>
      <w:r w:rsidRPr="003E624C">
        <w:rPr>
          <w:rStyle w:val="StyleUnderline"/>
          <w:highlight w:val="cyan"/>
        </w:rPr>
        <w:t>China’s vaccines</w:t>
      </w:r>
      <w:r w:rsidRPr="002D7A27">
        <w:rPr>
          <w:sz w:val="14"/>
        </w:rPr>
        <w:t xml:space="preserve">, made from inactivated SARS-CoV-2 coronaviruses, </w:t>
      </w:r>
      <w:r w:rsidRPr="00381831">
        <w:rPr>
          <w:rStyle w:val="StyleUnderline"/>
        </w:rPr>
        <w:t xml:space="preserve">accounted for nearly </w:t>
      </w:r>
      <w:r w:rsidRPr="003E624C">
        <w:rPr>
          <w:rStyle w:val="StyleUnderline"/>
          <w:highlight w:val="cyan"/>
        </w:rPr>
        <w:t>a third of jabs</w:t>
      </w:r>
      <w:r w:rsidRPr="00381831">
        <w:rPr>
          <w:rStyle w:val="StyleUnderline"/>
        </w:rPr>
        <w:t xml:space="preserve"> in lower-income countries</w:t>
      </w:r>
      <w:r w:rsidRPr="002D7A27">
        <w:rPr>
          <w:sz w:val="14"/>
        </w:rPr>
        <w:t xml:space="preserve"> through August. </w:t>
      </w:r>
      <w:r w:rsidRPr="00381831">
        <w:rPr>
          <w:rStyle w:val="StyleUnderline"/>
        </w:rPr>
        <w:t xml:space="preserve">But </w:t>
      </w:r>
      <w:r w:rsidRPr="003E624C">
        <w:rPr>
          <w:rStyle w:val="StyleUnderline"/>
          <w:highlight w:val="cyan"/>
        </w:rPr>
        <w:t>questions about</w:t>
      </w:r>
      <w:r w:rsidRPr="00381831">
        <w:rPr>
          <w:rStyle w:val="StyleUnderline"/>
        </w:rPr>
        <w:t xml:space="preserve"> the shots’ </w:t>
      </w:r>
      <w:r w:rsidRPr="003E624C">
        <w:rPr>
          <w:rStyle w:val="StyleUnderline"/>
          <w:highlight w:val="cyan"/>
        </w:rPr>
        <w:t>efficacy have</w:t>
      </w:r>
      <w:r w:rsidRPr="00381831">
        <w:rPr>
          <w:rStyle w:val="StyleUnderline"/>
        </w:rPr>
        <w:t xml:space="preserve"> some </w:t>
      </w:r>
      <w:r w:rsidRPr="003E624C">
        <w:rPr>
          <w:rStyle w:val="StyleUnderline"/>
          <w:highlight w:val="cyan"/>
        </w:rPr>
        <w:t>countries searching for other options</w:t>
      </w:r>
      <w:r w:rsidRPr="002D7A27">
        <w:rPr>
          <w:sz w:val="14"/>
        </w:rPr>
        <w:t xml:space="preserve">. Meanwhile, </w:t>
      </w:r>
      <w:r w:rsidRPr="003E624C">
        <w:rPr>
          <w:rStyle w:val="StyleUnderline"/>
          <w:highlight w:val="cyan"/>
        </w:rPr>
        <w:t>demand for mRNA</w:t>
      </w:r>
      <w:r w:rsidRPr="00381831">
        <w:rPr>
          <w:rStyle w:val="StyleUnderline"/>
        </w:rPr>
        <w:t xml:space="preserve"> vaccines </w:t>
      </w:r>
      <w:r w:rsidRPr="003E624C">
        <w:rPr>
          <w:rStyle w:val="StyleUnderline"/>
          <w:highlight w:val="cyan"/>
        </w:rPr>
        <w:t>has soared because wealthy countries are recommending third doses</w:t>
      </w:r>
      <w:r w:rsidRPr="002D7A27">
        <w:rPr>
          <w:sz w:val="14"/>
        </w:rPr>
        <w:t xml:space="preserve"> to, in theory, boost their populations’ immunity (see ‘Dose distribution’).</w:t>
      </w:r>
    </w:p>
    <w:p w14:paraId="41726C5C" w14:textId="77777777" w:rsidR="002D5E67" w:rsidRPr="00381831" w:rsidRDefault="002D5E67" w:rsidP="002D5E67">
      <w:pPr>
        <w:rPr>
          <w:rStyle w:val="StyleUnderline"/>
        </w:rPr>
      </w:pPr>
      <w:r w:rsidRPr="002D7A27">
        <w:rPr>
          <w:sz w:val="14"/>
        </w:rPr>
        <w:t>Lacking mRNA options, many nations in the global south rely on viral-vector shots that use a harmless inactivated virus to deliver their payload to cells. Indeed, 88% of the people vaccinated in India have gotten viral-vector shots developed by the University of Oxford and AstraZeneca in the United Kingdom — and produced by the Serum Institute of India, the biggest vaccine manufacturer in the world. International organizations leading COVID-19 Vaccines Global Access (</w:t>
      </w:r>
      <w:r w:rsidRPr="003E624C">
        <w:rPr>
          <w:rStyle w:val="StyleUnderline"/>
          <w:highlight w:val="cyan"/>
        </w:rPr>
        <w:t>COVAX</w:t>
      </w:r>
      <w:r w:rsidRPr="002D7A27">
        <w:rPr>
          <w:sz w:val="14"/>
        </w:rPr>
        <w:t xml:space="preserve">), a system to supply COVID-19 vaccines to low- and middle-income countries, expected the Serum Institute to provide a bulk of their of vaccines, but that plan </w:t>
      </w:r>
      <w:r w:rsidRPr="003E624C">
        <w:rPr>
          <w:rStyle w:val="StyleUnderline"/>
          <w:highlight w:val="cyan"/>
        </w:rPr>
        <w:t>fell short when the Indian government restricted exports</w:t>
      </w:r>
      <w:r w:rsidRPr="00381831">
        <w:rPr>
          <w:rStyle w:val="StyleUnderline"/>
        </w:rPr>
        <w:t xml:space="preserve"> in March when the country faced a deadly surge of COVID-19 and only 2% of its population had been vaccinated.</w:t>
      </w:r>
      <w:r w:rsidRPr="002D7A27">
        <w:rPr>
          <w:sz w:val="14"/>
        </w:rPr>
        <w:t xml:space="preserve"> Because of issues including the export pause and a lack of donations, </w:t>
      </w:r>
      <w:r w:rsidRPr="00381831">
        <w:rPr>
          <w:rStyle w:val="StyleUnderline"/>
        </w:rPr>
        <w:t>COVAX has shifted its goal of delivering two billion doses from this year to 2022.</w:t>
      </w:r>
    </w:p>
    <w:p w14:paraId="5DB3E315" w14:textId="77777777" w:rsidR="002D5E67" w:rsidRPr="00A17A3C" w:rsidRDefault="002D5E67" w:rsidP="002D5E67">
      <w:pPr>
        <w:rPr>
          <w:sz w:val="14"/>
        </w:rPr>
      </w:pPr>
      <w:r w:rsidRPr="002D7A27">
        <w:rPr>
          <w:sz w:val="14"/>
        </w:rPr>
        <w:t xml:space="preserve">Russia’s </w:t>
      </w:r>
      <w:r w:rsidRPr="003E624C">
        <w:rPr>
          <w:rStyle w:val="StyleUnderline"/>
          <w:highlight w:val="cyan"/>
        </w:rPr>
        <w:t>Sputnik</w:t>
      </w:r>
      <w:r w:rsidRPr="00381831">
        <w:rPr>
          <w:rStyle w:val="StyleUnderline"/>
        </w:rPr>
        <w:t xml:space="preserve"> V vaccine </w:t>
      </w:r>
      <w:r w:rsidRPr="003E624C">
        <w:rPr>
          <w:rStyle w:val="StyleUnderline"/>
          <w:highlight w:val="cyan"/>
        </w:rPr>
        <w:t>can’t bolster</w:t>
      </w:r>
      <w:r w:rsidRPr="00381831">
        <w:rPr>
          <w:rStyle w:val="StyleUnderline"/>
        </w:rPr>
        <w:t xml:space="preserve"> COVAX’s </w:t>
      </w:r>
      <w:r w:rsidRPr="003E624C">
        <w:rPr>
          <w:rStyle w:val="StyleUnderline"/>
          <w:highlight w:val="cyan"/>
        </w:rPr>
        <w:t>supply because it isn’t authorized by the WHO</w:t>
      </w:r>
      <w:r w:rsidRPr="002D7A27">
        <w:rPr>
          <w:sz w:val="14"/>
        </w:rPr>
        <w:t>, despite its authorization in India, Brazil and dozens of other countries. The organization has given the green light to J&amp;J’s jab, however — another reason that advocates support a transition to that shot. Handing off Sputnik V wasn’t simple, but manufacturers say the technology transfer process is instructive. Russian scientists gave willing drug companies essential ingredients for the vaccine and lists of equipment and supplies, and they visited the plants to teach them the manufacturing process.</w:t>
      </w:r>
    </w:p>
    <w:p w14:paraId="591B786A" w14:textId="77777777" w:rsidR="002D5E67" w:rsidRPr="004D5A6D" w:rsidRDefault="002D5E67" w:rsidP="002D5E67">
      <w:pPr>
        <w:pStyle w:val="Heading4"/>
        <w:rPr>
          <w:rFonts w:asciiTheme="minorHAnsi" w:hAnsiTheme="minorHAnsi" w:cstheme="minorHAnsi"/>
        </w:rPr>
      </w:pPr>
      <w:r w:rsidRPr="004D5A6D">
        <w:rPr>
          <w:rFonts w:asciiTheme="minorHAnsi" w:hAnsiTheme="minorHAnsi" w:cstheme="minorHAnsi"/>
        </w:rPr>
        <w:t xml:space="preserve">The key internal link is </w:t>
      </w:r>
      <w:r w:rsidRPr="004D5A6D">
        <w:rPr>
          <w:rFonts w:asciiTheme="minorHAnsi" w:hAnsiTheme="minorHAnsi" w:cstheme="minorHAnsi"/>
          <w:u w:val="single"/>
        </w:rPr>
        <w:t>manufacturing capacity</w:t>
      </w:r>
      <w:r w:rsidRPr="004D5A6D">
        <w:rPr>
          <w:rFonts w:asciiTheme="minorHAnsi" w:hAnsiTheme="minorHAnsi" w:cstheme="minorHAnsi"/>
        </w:rPr>
        <w:t xml:space="preserve"> not </w:t>
      </w:r>
      <w:r w:rsidRPr="004D5A6D">
        <w:rPr>
          <w:rFonts w:asciiTheme="minorHAnsi" w:hAnsiTheme="minorHAnsi" w:cstheme="minorHAnsi"/>
          <w:u w:val="single"/>
        </w:rPr>
        <w:t>vaccines</w:t>
      </w:r>
      <w:r w:rsidRPr="004D5A6D">
        <w:rPr>
          <w:rFonts w:asciiTheme="minorHAnsi" w:hAnsiTheme="minorHAnsi" w:cstheme="minorHAnsi"/>
        </w:rPr>
        <w:t xml:space="preserve"> – Only </w:t>
      </w:r>
      <w:r w:rsidRPr="004D5A6D">
        <w:rPr>
          <w:rFonts w:asciiTheme="minorHAnsi" w:hAnsiTheme="minorHAnsi" w:cstheme="minorHAnsi"/>
          <w:u w:val="single"/>
        </w:rPr>
        <w:t>future production</w:t>
      </w:r>
      <w:r w:rsidRPr="004D5A6D">
        <w:rPr>
          <w:rFonts w:asciiTheme="minorHAnsi" w:hAnsiTheme="minorHAnsi" w:cstheme="minorHAnsi"/>
        </w:rPr>
        <w:t xml:space="preserve"> resolves increased travel and new variants </w:t>
      </w:r>
    </w:p>
    <w:p w14:paraId="0DE767E8" w14:textId="77777777" w:rsidR="002D5E67" w:rsidRPr="004D5A6D" w:rsidRDefault="002D5E67" w:rsidP="002D5E67">
      <w:pPr>
        <w:rPr>
          <w:rFonts w:asciiTheme="minorHAnsi" w:hAnsiTheme="minorHAnsi" w:cstheme="minorHAnsi"/>
        </w:rPr>
      </w:pPr>
      <w:proofErr w:type="spellStart"/>
      <w:r w:rsidRPr="004D5A6D">
        <w:rPr>
          <w:rStyle w:val="Style13ptBold"/>
          <w:rFonts w:asciiTheme="minorHAnsi" w:hAnsiTheme="minorHAnsi" w:cstheme="minorHAnsi"/>
        </w:rPr>
        <w:t>Gostin</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JD, Georgetown University Law Center; June 10, 2021; “9 Steps to End COVID-19 and Prevent the Next Pandemic: Essential Outcomes From the World Health Assembly,” JAMA Health Forum. 2021;2(6):e211852. doi:10.1001/jamahealthforum.2021.1852//</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0189EA41" w14:textId="77777777" w:rsidR="002D5E67" w:rsidRPr="004D5A6D" w:rsidRDefault="002D5E67" w:rsidP="002D5E67">
      <w:pPr>
        <w:rPr>
          <w:rFonts w:asciiTheme="minorHAnsi" w:hAnsiTheme="minorHAnsi" w:cstheme="minorHAnsi"/>
        </w:rPr>
      </w:pPr>
      <w:r w:rsidRPr="004D5A6D">
        <w:rPr>
          <w:rFonts w:asciiTheme="minorHAnsi" w:hAnsiTheme="minorHAnsi" w:cstheme="minorHAnsi"/>
        </w:rPr>
        <w:t xml:space="preserve">Chronic </w:t>
      </w:r>
      <w:r w:rsidRPr="004D5A6D">
        <w:rPr>
          <w:rStyle w:val="StyleUnderline"/>
          <w:rFonts w:asciiTheme="minorHAnsi" w:hAnsiTheme="minorHAnsi" w:cstheme="minorHAnsi"/>
        </w:rPr>
        <w:t>vaccine shortages have resulted in skewed distribution, which</w:t>
      </w:r>
      <w:r w:rsidRPr="004D5A6D">
        <w:rPr>
          <w:rFonts w:asciiTheme="minorHAnsi" w:hAnsiTheme="minorHAnsi" w:cstheme="minorHAnsi"/>
        </w:rPr>
        <w:t xml:space="preserve"> if not remedied, </w:t>
      </w:r>
      <w:r w:rsidRPr="004D5A6D">
        <w:rPr>
          <w:rStyle w:val="StyleUnderline"/>
          <w:rFonts w:asciiTheme="minorHAnsi" w:hAnsiTheme="minorHAnsi" w:cstheme="minorHAnsi"/>
        </w:rPr>
        <w:t xml:space="preserve">will prolong the pandemic. </w:t>
      </w:r>
      <w:r w:rsidRPr="004D5A6D">
        <w:rPr>
          <w:rStyle w:val="StyleUnderline"/>
          <w:rFonts w:asciiTheme="minorHAnsi" w:hAnsiTheme="minorHAnsi" w:cstheme="minorHAnsi"/>
          <w:highlight w:val="cyan"/>
        </w:rPr>
        <w:t>As SARS-CoV-2</w:t>
      </w:r>
      <w:r w:rsidRPr="004D5A6D">
        <w:rPr>
          <w:rStyle w:val="StyleUnderline"/>
          <w:rFonts w:asciiTheme="minorHAnsi" w:hAnsiTheme="minorHAnsi" w:cstheme="minorHAnsi"/>
        </w:rPr>
        <w:t xml:space="preserve"> widely </w:t>
      </w:r>
      <w:r w:rsidRPr="004D5A6D">
        <w:rPr>
          <w:rStyle w:val="StyleUnderline"/>
          <w:rFonts w:asciiTheme="minorHAnsi" w:hAnsiTheme="minorHAnsi" w:cstheme="minorHAnsi"/>
          <w:highlight w:val="cyan"/>
        </w:rPr>
        <w:t>circulates</w:t>
      </w:r>
      <w:r w:rsidRPr="004D5A6D">
        <w:rPr>
          <w:rStyle w:val="StyleUnderline"/>
          <w:rFonts w:asciiTheme="minorHAnsi" w:hAnsiTheme="minorHAnsi" w:cstheme="minorHAnsi"/>
        </w:rPr>
        <w:t xml:space="preserve"> in low- and middle-income countries</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more variants</w:t>
      </w:r>
      <w:r w:rsidRPr="004D5A6D">
        <w:rPr>
          <w:rStyle w:val="StyleUnderline"/>
          <w:rFonts w:asciiTheme="minorHAnsi" w:hAnsiTheme="minorHAnsi" w:cstheme="minorHAnsi"/>
        </w:rPr>
        <w:t xml:space="preserve"> of concern </w:t>
      </w:r>
      <w:r w:rsidRPr="004D5A6D">
        <w:rPr>
          <w:rStyle w:val="StyleUnderline"/>
          <w:rFonts w:asciiTheme="minorHAnsi" w:hAnsiTheme="minorHAnsi" w:cstheme="minorHAnsi"/>
          <w:highlight w:val="cyan"/>
        </w:rPr>
        <w:t>will emerge</w:t>
      </w:r>
      <w:r w:rsidRPr="004D5A6D">
        <w:rPr>
          <w:rFonts w:asciiTheme="minorHAnsi" w:hAnsiTheme="minorHAnsi" w:cstheme="minorHAnsi"/>
        </w:rPr>
        <w:t>—</w:t>
      </w:r>
      <w:r w:rsidRPr="004D5A6D">
        <w:rPr>
          <w:rStyle w:val="StyleUnderline"/>
          <w:rFonts w:asciiTheme="minorHAnsi" w:hAnsiTheme="minorHAnsi" w:cstheme="minorHAnsi"/>
          <w:highlight w:val="cyan"/>
        </w:rPr>
        <w:t>some</w:t>
      </w:r>
      <w:r w:rsidRPr="004D5A6D">
        <w:rPr>
          <w:rStyle w:val="StyleUnderline"/>
          <w:rFonts w:asciiTheme="minorHAnsi" w:hAnsiTheme="minorHAnsi" w:cstheme="minorHAnsi"/>
        </w:rPr>
        <w:t xml:space="preserve"> will be more </w:t>
      </w:r>
      <w:r w:rsidRPr="004D5A6D">
        <w:rPr>
          <w:rStyle w:val="Emphasis"/>
          <w:rFonts w:asciiTheme="minorHAnsi" w:hAnsiTheme="minorHAnsi" w:cstheme="minorHAnsi"/>
          <w:highlight w:val="cyan"/>
        </w:rPr>
        <w:t>transmissible or pathogenic</w:t>
      </w:r>
      <w:r w:rsidRPr="004D5A6D">
        <w:rPr>
          <w:rStyle w:val="StyleUnderline"/>
          <w:rFonts w:asciiTheme="minorHAnsi" w:hAnsiTheme="minorHAnsi" w:cstheme="minorHAnsi"/>
        </w:rPr>
        <w:t xml:space="preserve">, while </w:t>
      </w:r>
      <w:r w:rsidRPr="004D5A6D">
        <w:rPr>
          <w:rStyle w:val="StyleUnderline"/>
          <w:rFonts w:asciiTheme="minorHAnsi" w:hAnsiTheme="minorHAnsi" w:cstheme="minorHAnsi"/>
          <w:highlight w:val="cyan"/>
        </w:rPr>
        <w:t xml:space="preserve">others could </w:t>
      </w:r>
      <w:r w:rsidRPr="004D5A6D">
        <w:rPr>
          <w:rStyle w:val="Emphasis"/>
          <w:rFonts w:asciiTheme="minorHAnsi" w:hAnsiTheme="minorHAnsi" w:cstheme="minorHAnsi"/>
          <w:highlight w:val="cyan"/>
        </w:rPr>
        <w:t>evade</w:t>
      </w:r>
      <w:r w:rsidRPr="004D5A6D">
        <w:rPr>
          <w:rStyle w:val="Emphasis"/>
          <w:rFonts w:asciiTheme="minorHAnsi" w:hAnsiTheme="minorHAnsi" w:cstheme="minorHAnsi"/>
        </w:rPr>
        <w:t xml:space="preserve"> current </w:t>
      </w:r>
      <w:r w:rsidRPr="004D5A6D">
        <w:rPr>
          <w:rStyle w:val="Emphasis"/>
          <w:rFonts w:asciiTheme="minorHAnsi" w:hAnsiTheme="minorHAnsi" w:cstheme="minorHAnsi"/>
          <w:highlight w:val="cyan"/>
        </w:rPr>
        <w:t>vaccine technologies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 xml:space="preserve">With international travel rebounding, variants may </w:t>
      </w:r>
      <w:r w:rsidRPr="004D5A6D">
        <w:rPr>
          <w:rStyle w:val="Emphasis"/>
          <w:rFonts w:asciiTheme="minorHAnsi" w:hAnsiTheme="minorHAnsi" w:cstheme="minorHAnsi"/>
          <w:highlight w:val="cyan"/>
        </w:rPr>
        <w:t>reseed epidemics</w:t>
      </w:r>
      <w:r w:rsidRPr="004D5A6D">
        <w:rPr>
          <w:rStyle w:val="StyleUnderline"/>
          <w:rFonts w:asciiTheme="minorHAnsi" w:hAnsiTheme="minorHAnsi" w:cstheme="minorHAnsi"/>
        </w:rPr>
        <w:t xml:space="preserve"> in higher-income countries. </w:t>
      </w:r>
      <w:r w:rsidRPr="004D5A6D">
        <w:rPr>
          <w:rFonts w:asciiTheme="minorHAnsi" w:hAnsiTheme="minorHAnsi" w:cstheme="minorHAnsi"/>
        </w:rPr>
        <w:t xml:space="preserve">Consequently, </w:t>
      </w:r>
      <w:r w:rsidRPr="004D5A6D">
        <w:rPr>
          <w:rStyle w:val="StyleUnderline"/>
          <w:rFonts w:asciiTheme="minorHAnsi" w:hAnsiTheme="minorHAnsi" w:cstheme="minorHAnsi"/>
          <w:highlight w:val="cyan"/>
        </w:rPr>
        <w:t xml:space="preserve">the world needs more capacity to </w:t>
      </w:r>
      <w:r w:rsidRPr="004D5A6D">
        <w:rPr>
          <w:rStyle w:val="Emphasis"/>
          <w:rFonts w:asciiTheme="minorHAnsi" w:hAnsiTheme="minorHAnsi" w:cstheme="minorHAnsi"/>
          <w:highlight w:val="cyan"/>
        </w:rPr>
        <w:t>produce vaccines</w:t>
      </w:r>
      <w:r w:rsidRPr="004D5A6D">
        <w:rPr>
          <w:rStyle w:val="StyleUnderline"/>
          <w:rFonts w:asciiTheme="minorHAnsi" w:hAnsiTheme="minorHAnsi" w:cstheme="minorHAnsi"/>
        </w:rPr>
        <w:t>.</w:t>
      </w:r>
      <w:r w:rsidRPr="004D5A6D">
        <w:rPr>
          <w:rFonts w:asciiTheme="minorHAnsi" w:hAnsiTheme="minorHAnsi" w:cstheme="minorHAnsi"/>
        </w:rPr>
        <w:t xml:space="preserve"> Vaccine-producing countries and manufacturers should provide voluntary licenses and </w:t>
      </w:r>
      <w:r w:rsidRPr="004D5A6D">
        <w:rPr>
          <w:rStyle w:val="StyleUnderline"/>
          <w:rFonts w:asciiTheme="minorHAnsi" w:hAnsiTheme="minorHAnsi" w:cstheme="minorHAnsi"/>
          <w:highlight w:val="cyan"/>
        </w:rPr>
        <w:t xml:space="preserve">the WTO should </w:t>
      </w:r>
      <w:r w:rsidRPr="004D5A6D">
        <w:rPr>
          <w:rStyle w:val="Emphasis"/>
          <w:rFonts w:asciiTheme="minorHAnsi" w:hAnsiTheme="minorHAnsi" w:cstheme="minorHAnsi"/>
          <w:highlight w:val="cyan"/>
        </w:rPr>
        <w:t>waive i</w:t>
      </w:r>
      <w:r w:rsidRPr="004D5A6D">
        <w:rPr>
          <w:rStyle w:val="Emphasis"/>
          <w:rFonts w:asciiTheme="minorHAnsi" w:hAnsiTheme="minorHAnsi" w:cstheme="minorHAnsi"/>
        </w:rPr>
        <w:t xml:space="preserve">ntellectual </w:t>
      </w:r>
      <w:r w:rsidRPr="004D5A6D">
        <w:rPr>
          <w:rStyle w:val="Emphasis"/>
          <w:rFonts w:asciiTheme="minorHAnsi" w:hAnsiTheme="minorHAnsi" w:cstheme="minorHAnsi"/>
          <w:highlight w:val="cyan"/>
        </w:rPr>
        <w:t>p</w:t>
      </w:r>
      <w:r w:rsidRPr="004D5A6D">
        <w:rPr>
          <w:rStyle w:val="Emphasis"/>
          <w:rFonts w:asciiTheme="minorHAnsi" w:hAnsiTheme="minorHAnsi" w:cstheme="minorHAnsi"/>
        </w:rPr>
        <w:t xml:space="preserve">roperty </w:t>
      </w:r>
      <w:r w:rsidRPr="004D5A6D">
        <w:rPr>
          <w:rStyle w:val="Emphasis"/>
          <w:rFonts w:asciiTheme="minorHAnsi" w:hAnsiTheme="minorHAnsi" w:cstheme="minorHAnsi"/>
          <w:highlight w:val="cyan"/>
        </w:rPr>
        <w:t>protections</w:t>
      </w:r>
      <w:r w:rsidRPr="004D5A6D">
        <w:rPr>
          <w:rStyle w:val="StyleUnderline"/>
          <w:rFonts w:asciiTheme="minorHAnsi" w:hAnsiTheme="minorHAnsi" w:cstheme="minorHAnsi"/>
        </w:rPr>
        <w:t>. Manufacturers holding multiple patents imped</w:t>
      </w:r>
      <w:r w:rsidRPr="004D5A6D">
        <w:rPr>
          <w:rStyle w:val="Emphasis"/>
          <w:rFonts w:asciiTheme="minorHAnsi" w:hAnsiTheme="minorHAnsi" w:cstheme="minorHAnsi"/>
        </w:rPr>
        <w:t>e vaccine discovery and production</w:t>
      </w:r>
      <w:r w:rsidRPr="004D5A6D">
        <w:rPr>
          <w:rStyle w:val="StyleUnderline"/>
          <w:rFonts w:asciiTheme="minorHAnsi" w:hAnsiTheme="minorHAnsi" w:cstheme="minorHAnsi"/>
        </w:rPr>
        <w:t xml:space="preserve"> in low- and middle-income countries.</w:t>
      </w:r>
    </w:p>
    <w:p w14:paraId="22EC7138" w14:textId="77777777" w:rsidR="002D5E67" w:rsidRPr="004D5A6D" w:rsidRDefault="002D5E67" w:rsidP="002D5E67">
      <w:pPr>
        <w:pStyle w:val="Heading4"/>
        <w:rPr>
          <w:rFonts w:asciiTheme="minorHAnsi" w:hAnsiTheme="minorHAnsi" w:cstheme="minorHAnsi"/>
        </w:rPr>
      </w:pPr>
      <w:r w:rsidRPr="004D5A6D">
        <w:rPr>
          <w:rFonts w:asciiTheme="minorHAnsi" w:hAnsiTheme="minorHAnsi" w:cstheme="minorHAnsi"/>
        </w:rPr>
        <w:lastRenderedPageBreak/>
        <w:t>The vaccine shortage will worsen global political instability –</w:t>
      </w:r>
    </w:p>
    <w:p w14:paraId="63C02E43" w14:textId="77777777" w:rsidR="002D5E67" w:rsidRPr="004D5A6D" w:rsidRDefault="002D5E67" w:rsidP="002D5E67">
      <w:pPr>
        <w:pStyle w:val="Heading4"/>
        <w:rPr>
          <w:rFonts w:asciiTheme="minorHAnsi" w:hAnsiTheme="minorHAnsi" w:cstheme="minorHAnsi"/>
        </w:rPr>
      </w:pPr>
      <w:r w:rsidRPr="004D5A6D">
        <w:rPr>
          <w:rFonts w:asciiTheme="minorHAnsi" w:hAnsiTheme="minorHAnsi" w:cstheme="minorHAnsi"/>
        </w:rPr>
        <w:t xml:space="preserve">1 – Increases the number and severity of violent protests </w:t>
      </w:r>
    </w:p>
    <w:p w14:paraId="5EBB992A" w14:textId="77777777" w:rsidR="002D5E67" w:rsidRPr="004D5A6D" w:rsidRDefault="002D5E67" w:rsidP="002D5E67">
      <w:pPr>
        <w:rPr>
          <w:rFonts w:asciiTheme="minorHAnsi" w:hAnsiTheme="minorHAnsi" w:cstheme="minorHAnsi"/>
        </w:rPr>
      </w:pPr>
      <w:proofErr w:type="spellStart"/>
      <w:r w:rsidRPr="004D5A6D">
        <w:rPr>
          <w:rStyle w:val="Style13ptBold"/>
          <w:rFonts w:asciiTheme="minorHAnsi" w:hAnsiTheme="minorHAnsi" w:cstheme="minorHAnsi"/>
        </w:rPr>
        <w:t>Labott</w:t>
      </w:r>
      <w:proofErr w:type="spellEnd"/>
      <w:r w:rsidRPr="004D5A6D">
        <w:rPr>
          <w:rStyle w:val="Style13ptBold"/>
          <w:rFonts w:asciiTheme="minorHAnsi" w:hAnsiTheme="minorHAnsi" w:cstheme="minorHAnsi"/>
        </w:rPr>
        <w:t xml:space="preserve"> 7/22</w:t>
      </w:r>
      <w:r w:rsidRPr="004D5A6D">
        <w:rPr>
          <w:rFonts w:asciiTheme="minorHAnsi" w:hAnsiTheme="minorHAnsi" w:cstheme="minorHAnsi"/>
        </w:rPr>
        <w:t xml:space="preserve"> [Elise </w:t>
      </w:r>
      <w:proofErr w:type="spellStart"/>
      <w:r w:rsidRPr="004D5A6D">
        <w:rPr>
          <w:rFonts w:asciiTheme="minorHAnsi" w:hAnsiTheme="minorHAnsi" w:cstheme="minorHAnsi"/>
        </w:rPr>
        <w:t>Labott</w:t>
      </w:r>
      <w:proofErr w:type="spellEnd"/>
      <w:r w:rsidRPr="004D5A6D">
        <w:rPr>
          <w:rFonts w:asciiTheme="minorHAnsi" w:hAnsiTheme="minorHAnsi" w:cstheme="minorHAnsi"/>
        </w:rPr>
        <w:t>, a columnist at Foreign Policy and an adjunct professor at American University’s School of International Service. July 22, 2021, “Get Ready for a Spike in Global Unrest,” Foreign Policy, https://foreignpolicy.com/2021/07/22/covid-global-unrest-political-upheaval//lhs-ap]</w:t>
      </w:r>
    </w:p>
    <w:p w14:paraId="5DEFDA17" w14:textId="77777777" w:rsidR="002D5E67" w:rsidRPr="004D5A6D" w:rsidRDefault="002D5E67" w:rsidP="002D5E67">
      <w:pPr>
        <w:rPr>
          <w:rFonts w:asciiTheme="minorHAnsi" w:hAnsiTheme="minorHAnsi" w:cstheme="minorHAnsi"/>
        </w:rPr>
      </w:pPr>
      <w:r w:rsidRPr="004D5A6D">
        <w:rPr>
          <w:rStyle w:val="StyleUnderline"/>
          <w:rFonts w:asciiTheme="minorHAnsi" w:hAnsiTheme="minorHAnsi" w:cstheme="minorHAnsi"/>
        </w:rPr>
        <w:t xml:space="preserve">To call 2021 the summer of discontent would be a severe understatement. </w:t>
      </w:r>
      <w:r w:rsidRPr="004D5A6D">
        <w:rPr>
          <w:rStyle w:val="StyleUnderline"/>
          <w:rFonts w:asciiTheme="minorHAnsi" w:hAnsiTheme="minorHAnsi" w:cstheme="minorHAnsi"/>
          <w:highlight w:val="cyan"/>
        </w:rPr>
        <w:t>From Cuba to South Africa to Colombia to Haiti</w:t>
      </w:r>
      <w:r w:rsidRPr="004D5A6D">
        <w:rPr>
          <w:rStyle w:val="StyleUnderline"/>
          <w:rFonts w:asciiTheme="minorHAnsi" w:hAnsiTheme="minorHAnsi" w:cstheme="minorHAnsi"/>
        </w:rPr>
        <w:t xml:space="preserve">, often </w:t>
      </w:r>
      <w:r w:rsidRPr="004D5A6D">
        <w:rPr>
          <w:rStyle w:val="Emphasis"/>
          <w:rFonts w:asciiTheme="minorHAnsi" w:hAnsiTheme="minorHAnsi" w:cstheme="minorHAnsi"/>
          <w:highlight w:val="cyan"/>
        </w:rPr>
        <w:t>violent protests</w:t>
      </w:r>
      <w:r w:rsidRPr="004D5A6D">
        <w:rPr>
          <w:rStyle w:val="StyleUnderline"/>
          <w:rFonts w:asciiTheme="minorHAnsi" w:hAnsiTheme="minorHAnsi" w:cstheme="minorHAnsi"/>
          <w:highlight w:val="cyan"/>
        </w:rPr>
        <w:t xml:space="preserve"> are sweeping</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every corner of </w:t>
      </w:r>
      <w:r w:rsidRPr="004D5A6D">
        <w:rPr>
          <w:rStyle w:val="Emphasis"/>
          <w:rFonts w:asciiTheme="minorHAnsi" w:hAnsiTheme="minorHAnsi" w:cstheme="minorHAnsi"/>
          <w:highlight w:val="cyan"/>
        </w:rPr>
        <w:t>the globe</w:t>
      </w:r>
      <w:r w:rsidRPr="004D5A6D">
        <w:rPr>
          <w:rFonts w:asciiTheme="minorHAnsi" w:hAnsiTheme="minorHAnsi" w:cstheme="minorHAnsi"/>
        </w:rPr>
        <w:t xml:space="preserve"> as angry citizens are taking to the streets.</w:t>
      </w:r>
    </w:p>
    <w:p w14:paraId="558E8B88" w14:textId="77777777" w:rsidR="002D5E67" w:rsidRPr="004D5A6D" w:rsidRDefault="002D5E67" w:rsidP="002D5E67">
      <w:pPr>
        <w:rPr>
          <w:rFonts w:asciiTheme="minorHAnsi" w:hAnsiTheme="minorHAnsi" w:cstheme="minorHAnsi"/>
        </w:rPr>
      </w:pPr>
      <w:r w:rsidRPr="004D5A6D">
        <w:rPr>
          <w:rFonts w:asciiTheme="minorHAnsi" w:hAnsiTheme="minorHAnsi" w:cstheme="minorHAnsi"/>
        </w:rPr>
        <w:t xml:space="preserve">Each country has different histories and realities on the ground, particularly in Haiti, where years of violence and government corruption culminated two weeks ago in the assassination of President </w:t>
      </w:r>
      <w:proofErr w:type="spellStart"/>
      <w:r w:rsidRPr="004D5A6D">
        <w:rPr>
          <w:rFonts w:asciiTheme="minorHAnsi" w:hAnsiTheme="minorHAnsi" w:cstheme="minorHAnsi"/>
        </w:rPr>
        <w:t>Jovenel</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Moïse</w:t>
      </w:r>
      <w:proofErr w:type="spellEnd"/>
      <w:r w:rsidRPr="004D5A6D">
        <w:rPr>
          <w:rFonts w:asciiTheme="minorHAnsi" w:hAnsiTheme="minorHAnsi" w:cstheme="minorHAnsi"/>
        </w:rPr>
        <w:t xml:space="preserve">. But they all faced a perfect storm of preexisting social, economic, and political </w:t>
      </w:r>
      <w:r w:rsidRPr="004D5A6D">
        <w:rPr>
          <w:rStyle w:val="StyleUnderline"/>
          <w:rFonts w:asciiTheme="minorHAnsi" w:hAnsiTheme="minorHAnsi" w:cstheme="minorHAnsi"/>
        </w:rPr>
        <w:t>hardships</w:t>
      </w:r>
      <w:r w:rsidRPr="004D5A6D">
        <w:rPr>
          <w:rFonts w:asciiTheme="minorHAnsi" w:hAnsiTheme="minorHAnsi" w:cstheme="minorHAnsi"/>
        </w:rPr>
        <w:t xml:space="preserve">, which fallout from the COVID-19 pandemic only inflamed further. And they </w:t>
      </w:r>
      <w:r w:rsidRPr="004D5A6D">
        <w:rPr>
          <w:rStyle w:val="StyleUnderline"/>
          <w:rFonts w:asciiTheme="minorHAnsi" w:hAnsiTheme="minorHAnsi" w:cstheme="minorHAnsi"/>
        </w:rPr>
        <w:t xml:space="preserve">are </w:t>
      </w:r>
      <w:r w:rsidRPr="004D5A6D">
        <w:rPr>
          <w:rStyle w:val="StyleUnderline"/>
          <w:rFonts w:asciiTheme="minorHAnsi" w:hAnsiTheme="minorHAnsi" w:cstheme="minorHAnsi"/>
          <w:highlight w:val="cyan"/>
        </w:rPr>
        <w:t>merely a foreshadowing of the</w:t>
      </w:r>
      <w:r w:rsidRPr="004D5A6D">
        <w:rPr>
          <w:rStyle w:val="StyleUnderline"/>
          <w:rFonts w:asciiTheme="minorHAnsi" w:hAnsiTheme="minorHAnsi" w:cstheme="minorHAnsi"/>
        </w:rPr>
        <w:t xml:space="preserve"> post-coronavirus </w:t>
      </w:r>
      <w:r w:rsidRPr="004D5A6D">
        <w:rPr>
          <w:rStyle w:val="Emphasis"/>
          <w:rFonts w:asciiTheme="minorHAnsi" w:hAnsiTheme="minorHAnsi" w:cstheme="minorHAnsi"/>
          <w:highlight w:val="cyan"/>
        </w:rPr>
        <w:t>global tinderbox</w:t>
      </w:r>
      <w:r w:rsidRPr="004D5A6D">
        <w:rPr>
          <w:rStyle w:val="StyleUnderline"/>
          <w:rFonts w:asciiTheme="minorHAnsi" w:hAnsiTheme="minorHAnsi" w:cstheme="minorHAnsi"/>
        </w:rPr>
        <w:t xml:space="preserve"> that’s </w:t>
      </w:r>
      <w:r w:rsidRPr="004D5A6D">
        <w:rPr>
          <w:rStyle w:val="StyleUnderline"/>
          <w:rFonts w:asciiTheme="minorHAnsi" w:hAnsiTheme="minorHAnsi" w:cstheme="minorHAnsi"/>
          <w:highlight w:val="cyan"/>
        </w:rPr>
        <w:t>looming as</w:t>
      </w:r>
      <w:r w:rsidRPr="004D5A6D">
        <w:rPr>
          <w:rStyle w:val="StyleUnderline"/>
          <w:rFonts w:asciiTheme="minorHAnsi" w:hAnsiTheme="minorHAnsi" w:cstheme="minorHAnsi"/>
        </w:rPr>
        <w:t xml:space="preserve"> existing </w:t>
      </w:r>
      <w:r w:rsidRPr="004D5A6D">
        <w:rPr>
          <w:rStyle w:val="StyleUnderline"/>
          <w:rFonts w:asciiTheme="minorHAnsi" w:hAnsiTheme="minorHAnsi" w:cstheme="minorHAnsi"/>
          <w:highlight w:val="cyan"/>
        </w:rPr>
        <w:t>tensions</w:t>
      </w:r>
      <w:r w:rsidRPr="004D5A6D">
        <w:rPr>
          <w:rFonts w:asciiTheme="minorHAnsi" w:hAnsiTheme="minorHAnsi" w:cstheme="minorHAnsi"/>
        </w:rPr>
        <w:t xml:space="preserve"> in countries across the world </w:t>
      </w:r>
      <w:r w:rsidRPr="004D5A6D">
        <w:rPr>
          <w:rStyle w:val="StyleUnderline"/>
          <w:rFonts w:asciiTheme="minorHAnsi" w:hAnsiTheme="minorHAnsi" w:cstheme="minorHAnsi"/>
          <w:highlight w:val="cyan"/>
        </w:rPr>
        <w:t>morph into</w:t>
      </w:r>
      <w:r w:rsidRPr="004D5A6D">
        <w:rPr>
          <w:rStyle w:val="StyleUnderline"/>
          <w:rFonts w:asciiTheme="minorHAnsi" w:hAnsiTheme="minorHAnsi" w:cstheme="minorHAnsi"/>
        </w:rPr>
        <w:t xml:space="preserve"> broader </w:t>
      </w:r>
      <w:r w:rsidRPr="004D5A6D">
        <w:rPr>
          <w:rStyle w:val="Emphasis"/>
          <w:rFonts w:asciiTheme="minorHAnsi" w:hAnsiTheme="minorHAnsi" w:cstheme="minorHAnsi"/>
        </w:rPr>
        <w:t xml:space="preserve">civil unrest and </w:t>
      </w:r>
      <w:r w:rsidRPr="004D5A6D">
        <w:rPr>
          <w:rStyle w:val="Emphasis"/>
          <w:rFonts w:asciiTheme="minorHAnsi" w:hAnsiTheme="minorHAnsi" w:cstheme="minorHAnsi"/>
          <w:highlight w:val="cyan"/>
        </w:rPr>
        <w:t>uprisings</w:t>
      </w:r>
      <w:r w:rsidRPr="004D5A6D">
        <w:rPr>
          <w:rStyle w:val="StyleUnderline"/>
          <w:rFonts w:asciiTheme="minorHAnsi" w:hAnsiTheme="minorHAnsi" w:cstheme="minorHAnsi"/>
          <w:highlight w:val="cyan"/>
        </w:rPr>
        <w:t xml:space="preserve"> against economic hardships</w:t>
      </w:r>
      <w:r w:rsidRPr="004D5A6D">
        <w:rPr>
          <w:rStyle w:val="StyleUnderline"/>
          <w:rFonts w:asciiTheme="minorHAnsi" w:hAnsiTheme="minorHAnsi" w:cstheme="minorHAnsi"/>
        </w:rPr>
        <w:t xml:space="preserve"> and inequality</w:t>
      </w:r>
      <w:r w:rsidRPr="004D5A6D">
        <w:rPr>
          <w:rFonts w:asciiTheme="minorHAnsi" w:hAnsiTheme="minorHAnsi" w:cstheme="minorHAnsi"/>
        </w:rPr>
        <w:t xml:space="preserve"> deepened by the pandemic.</w:t>
      </w:r>
    </w:p>
    <w:p w14:paraId="588BBED1" w14:textId="77777777" w:rsidR="002D5E67" w:rsidRPr="004D5A6D" w:rsidRDefault="002D5E67" w:rsidP="002D5E67">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coronavirus</w:t>
      </w:r>
      <w:r w:rsidRPr="004D5A6D">
        <w:rPr>
          <w:rFonts w:asciiTheme="minorHAnsi" w:hAnsiTheme="minorHAnsi" w:cstheme="minorHAnsi"/>
        </w:rPr>
        <w:t xml:space="preserve"> pandemic was a once-in-a-century crisis that not only </w:t>
      </w:r>
      <w:r w:rsidRPr="004D5A6D">
        <w:rPr>
          <w:rStyle w:val="StyleUnderline"/>
          <w:rFonts w:asciiTheme="minorHAnsi" w:hAnsiTheme="minorHAnsi" w:cstheme="minorHAnsi"/>
        </w:rPr>
        <w:t>shocked</w:t>
      </w:r>
      <w:r w:rsidRPr="004D5A6D">
        <w:rPr>
          <w:rFonts w:asciiTheme="minorHAnsi" w:hAnsiTheme="minorHAnsi" w:cstheme="minorHAnsi"/>
        </w:rPr>
        <w:t xml:space="preserve"> countries’ existing </w:t>
      </w:r>
      <w:r w:rsidRPr="004D5A6D">
        <w:rPr>
          <w:rStyle w:val="StyleUnderline"/>
          <w:rFonts w:asciiTheme="minorHAnsi" w:hAnsiTheme="minorHAnsi" w:cstheme="minorHAnsi"/>
        </w:rPr>
        <w:t>health systems but also</w:t>
      </w:r>
      <w:r w:rsidRPr="004D5A6D">
        <w:rPr>
          <w:rFonts w:asciiTheme="minorHAnsi" w:hAnsiTheme="minorHAnsi" w:cstheme="minorHAnsi"/>
        </w:rPr>
        <w:t xml:space="preserve"> demanded a response that </w:t>
      </w:r>
      <w:r w:rsidRPr="004D5A6D">
        <w:rPr>
          <w:rStyle w:val="StyleUnderline"/>
          <w:rFonts w:asciiTheme="minorHAnsi" w:hAnsiTheme="minorHAnsi" w:cstheme="minorHAnsi"/>
        </w:rPr>
        <w:t>impacted</w:t>
      </w:r>
      <w:r w:rsidRPr="004D5A6D">
        <w:rPr>
          <w:rFonts w:asciiTheme="minorHAnsi" w:hAnsiTheme="minorHAnsi" w:cstheme="minorHAnsi"/>
        </w:rPr>
        <w:t>—and was itself shaped by—</w:t>
      </w:r>
      <w:r w:rsidRPr="004D5A6D">
        <w:rPr>
          <w:rStyle w:val="StyleUnderline"/>
          <w:rFonts w:asciiTheme="minorHAnsi" w:hAnsiTheme="minorHAnsi" w:cstheme="minorHAnsi"/>
        </w:rPr>
        <w:t>economic, political, and security considerations. The efforts to contain it</w:t>
      </w:r>
      <w:r w:rsidRPr="004D5A6D">
        <w:rPr>
          <w:rFonts w:asciiTheme="minorHAnsi" w:hAnsiTheme="minorHAnsi" w:cstheme="minorHAnsi"/>
        </w:rPr>
        <w:t xml:space="preserve"> may have curbed fatalities in the short term but </w:t>
      </w:r>
      <w:r w:rsidRPr="004D5A6D">
        <w:rPr>
          <w:rStyle w:val="StyleUnderline"/>
          <w:rFonts w:asciiTheme="minorHAnsi" w:hAnsiTheme="minorHAnsi" w:cstheme="minorHAnsi"/>
        </w:rPr>
        <w:t>have</w:t>
      </w:r>
      <w:r w:rsidRPr="004D5A6D">
        <w:rPr>
          <w:rFonts w:asciiTheme="minorHAnsi" w:hAnsiTheme="minorHAnsi" w:cstheme="minorHAnsi"/>
        </w:rPr>
        <w:t xml:space="preserve"> inadvertently deepened vulnerabilities that </w:t>
      </w:r>
      <w:r w:rsidRPr="004D5A6D">
        <w:rPr>
          <w:rStyle w:val="StyleUnderline"/>
          <w:rFonts w:asciiTheme="minorHAnsi" w:hAnsiTheme="minorHAnsi" w:cstheme="minorHAnsi"/>
        </w:rPr>
        <w:t xml:space="preserve">laid the groundwork for </w:t>
      </w:r>
      <w:r w:rsidRPr="004D5A6D">
        <w:rPr>
          <w:rStyle w:val="Emphasis"/>
          <w:rFonts w:asciiTheme="minorHAnsi" w:hAnsiTheme="minorHAnsi" w:cstheme="minorHAnsi"/>
        </w:rPr>
        <w:t>longer-term violence, conflict, and political upheaval</w:t>
      </w:r>
      <w:r w:rsidRPr="004D5A6D">
        <w:rPr>
          <w:rFonts w:asciiTheme="minorHAnsi" w:hAnsiTheme="minorHAnsi" w:cstheme="minorHAnsi"/>
        </w:rPr>
        <w:t xml:space="preserve"> and should serve as a danger sign to world leaders as countries reopen—including in the United States.</w:t>
      </w:r>
    </w:p>
    <w:p w14:paraId="04242CAC" w14:textId="77777777" w:rsidR="002D5E67" w:rsidRPr="004D5A6D" w:rsidRDefault="002D5E67" w:rsidP="002D5E67">
      <w:pPr>
        <w:rPr>
          <w:rStyle w:val="StyleUnderline"/>
          <w:rFonts w:asciiTheme="minorHAnsi" w:hAnsiTheme="minorHAnsi" w:cstheme="minorHAnsi"/>
        </w:rPr>
      </w:pPr>
      <w:r w:rsidRPr="004D5A6D">
        <w:rPr>
          <w:rStyle w:val="StyleUnderline"/>
          <w:rFonts w:asciiTheme="minorHAnsi" w:hAnsiTheme="minorHAnsi" w:cstheme="minorHAnsi"/>
        </w:rPr>
        <w:t xml:space="preserve">History is full of examples of pandemics being incubators of social unrest, from the </w:t>
      </w:r>
      <w:r w:rsidRPr="004D5A6D">
        <w:rPr>
          <w:rStyle w:val="Emphasis"/>
          <w:rFonts w:asciiTheme="minorHAnsi" w:hAnsiTheme="minorHAnsi" w:cstheme="minorHAnsi"/>
        </w:rPr>
        <w:t>Black Death</w:t>
      </w:r>
      <w:r w:rsidRPr="004D5A6D">
        <w:rPr>
          <w:rStyle w:val="StyleUnderline"/>
          <w:rFonts w:asciiTheme="minorHAnsi" w:hAnsiTheme="minorHAnsi" w:cstheme="minorHAnsi"/>
        </w:rPr>
        <w:t xml:space="preserve"> to the </w:t>
      </w:r>
      <w:r w:rsidRPr="004D5A6D">
        <w:rPr>
          <w:rStyle w:val="Emphasis"/>
          <w:rFonts w:asciiTheme="minorHAnsi" w:hAnsiTheme="minorHAnsi" w:cstheme="minorHAnsi"/>
        </w:rPr>
        <w:t>Spanish flu</w:t>
      </w:r>
      <w:r w:rsidRPr="004D5A6D">
        <w:rPr>
          <w:rStyle w:val="StyleUnderline"/>
          <w:rFonts w:asciiTheme="minorHAnsi" w:hAnsiTheme="minorHAnsi" w:cstheme="minorHAnsi"/>
        </w:rPr>
        <w:t xml:space="preserve"> to </w:t>
      </w:r>
      <w:r w:rsidRPr="004D5A6D">
        <w:rPr>
          <w:rStyle w:val="Emphasis"/>
          <w:rFonts w:asciiTheme="minorHAnsi" w:hAnsiTheme="minorHAnsi" w:cstheme="minorHAnsi"/>
        </w:rPr>
        <w:t>the great cholera outbreak in Paris</w:t>
      </w:r>
      <w:r w:rsidRPr="004D5A6D">
        <w:rPr>
          <w:rFonts w:asciiTheme="minorHAnsi" w:hAnsiTheme="minorHAnsi" w:cstheme="minorHAnsi"/>
        </w:rPr>
        <w:t xml:space="preserve">, immortalized in Victor Hugo’s Les </w:t>
      </w:r>
      <w:proofErr w:type="spellStart"/>
      <w:r w:rsidRPr="004D5A6D">
        <w:rPr>
          <w:rFonts w:asciiTheme="minorHAnsi" w:hAnsiTheme="minorHAnsi" w:cstheme="minorHAnsi"/>
        </w:rPr>
        <w:t>Miserables</w:t>
      </w:r>
      <w:proofErr w:type="spellEnd"/>
      <w:r w:rsidRPr="004D5A6D">
        <w:rPr>
          <w:rFonts w:asciiTheme="minorHAnsi" w:hAnsiTheme="minorHAnsi" w:cstheme="minorHAnsi"/>
        </w:rPr>
        <w:t xml:space="preserve">. Underlying it all this time around is a pervasive inequality. </w:t>
      </w:r>
      <w:r w:rsidRPr="004D5A6D">
        <w:rPr>
          <w:rStyle w:val="StyleUnderline"/>
          <w:rFonts w:asciiTheme="minorHAnsi" w:hAnsiTheme="minorHAnsi" w:cstheme="minorHAnsi"/>
          <w:highlight w:val="cyan"/>
        </w:rPr>
        <w:t>COVID</w:t>
      </w:r>
      <w:r w:rsidRPr="004D5A6D">
        <w:rPr>
          <w:rFonts w:asciiTheme="minorHAnsi" w:hAnsiTheme="minorHAnsi" w:cstheme="minorHAnsi"/>
        </w:rPr>
        <w:t xml:space="preserve">-19 </w:t>
      </w:r>
      <w:r w:rsidRPr="004D5A6D">
        <w:rPr>
          <w:rStyle w:val="StyleUnderline"/>
          <w:rFonts w:asciiTheme="minorHAnsi" w:hAnsiTheme="minorHAnsi" w:cstheme="minorHAnsi"/>
        </w:rPr>
        <w:t xml:space="preserve">has </w:t>
      </w:r>
      <w:r w:rsidRPr="004D5A6D">
        <w:rPr>
          <w:rStyle w:val="StyleUnderline"/>
          <w:rFonts w:asciiTheme="minorHAnsi" w:hAnsiTheme="minorHAnsi" w:cstheme="minorHAnsi"/>
          <w:highlight w:val="cyan"/>
        </w:rPr>
        <w:t xml:space="preserve">ripped open </w:t>
      </w:r>
      <w:r w:rsidRPr="004D5A6D">
        <w:rPr>
          <w:rStyle w:val="Emphasis"/>
          <w:rFonts w:asciiTheme="minorHAnsi" w:hAnsiTheme="minorHAnsi" w:cstheme="minorHAnsi"/>
          <w:highlight w:val="cyan"/>
        </w:rPr>
        <w:t>economic divides</w:t>
      </w:r>
      <w:r w:rsidRPr="004D5A6D">
        <w:rPr>
          <w:rStyle w:val="StyleUnderline"/>
          <w:rFonts w:asciiTheme="minorHAnsi" w:hAnsiTheme="minorHAnsi" w:cstheme="minorHAnsi"/>
          <w:highlight w:val="cyan"/>
        </w:rPr>
        <w:t xml:space="preserve"> and made life harder for</w:t>
      </w:r>
      <w:r w:rsidRPr="004D5A6D">
        <w:rPr>
          <w:rStyle w:val="StyleUnderline"/>
          <w:rFonts w:asciiTheme="minorHAnsi" w:hAnsiTheme="minorHAnsi" w:cstheme="minorHAnsi"/>
        </w:rPr>
        <w:t xml:space="preserve"> already </w:t>
      </w:r>
      <w:r w:rsidRPr="004D5A6D">
        <w:rPr>
          <w:rStyle w:val="Emphasis"/>
          <w:rFonts w:asciiTheme="minorHAnsi" w:hAnsiTheme="minorHAnsi" w:cstheme="minorHAnsi"/>
          <w:highlight w:val="cyan"/>
        </w:rPr>
        <w:t>vulnerable groups</w:t>
      </w:r>
      <w:r w:rsidRPr="004D5A6D">
        <w:rPr>
          <w:rStyle w:val="StyleUnderline"/>
          <w:rFonts w:asciiTheme="minorHAnsi" w:hAnsiTheme="minorHAnsi" w:cstheme="minorHAnsi"/>
          <w:highlight w:val="cyan"/>
        </w:rPr>
        <w:t>, including women</w:t>
      </w:r>
      <w:r w:rsidRPr="004D5A6D">
        <w:rPr>
          <w:rStyle w:val="StyleUnderline"/>
          <w:rFonts w:asciiTheme="minorHAnsi" w:hAnsiTheme="minorHAnsi" w:cstheme="minorHAnsi"/>
        </w:rPr>
        <w:t xml:space="preserve"> and girls </w:t>
      </w:r>
      <w:r w:rsidRPr="004D5A6D">
        <w:rPr>
          <w:rStyle w:val="StyleUnderline"/>
          <w:rFonts w:asciiTheme="minorHAnsi" w:hAnsiTheme="minorHAnsi" w:cstheme="minorHAnsi"/>
          <w:highlight w:val="cyan"/>
        </w:rPr>
        <w:t>and minority communities.</w:t>
      </w:r>
    </w:p>
    <w:p w14:paraId="7AD286AA" w14:textId="77777777" w:rsidR="002D5E67" w:rsidRPr="004D5A6D" w:rsidRDefault="002D5E67" w:rsidP="002D5E67">
      <w:pPr>
        <w:rPr>
          <w:rFonts w:asciiTheme="minorHAnsi" w:hAnsiTheme="minorHAnsi" w:cstheme="minorHAnsi"/>
        </w:rPr>
      </w:pPr>
      <w:r w:rsidRPr="004D5A6D">
        <w:rPr>
          <w:rFonts w:asciiTheme="minorHAnsi" w:hAnsiTheme="minorHAnsi" w:cstheme="minorHAnsi"/>
        </w:rPr>
        <w:t xml:space="preserve">It has also </w:t>
      </w:r>
      <w:r w:rsidRPr="004D5A6D">
        <w:rPr>
          <w:rStyle w:val="StyleUnderline"/>
          <w:rFonts w:asciiTheme="minorHAnsi" w:hAnsiTheme="minorHAnsi" w:cstheme="minorHAnsi"/>
          <w:highlight w:val="cyan"/>
        </w:rPr>
        <w:t>exposed weaknesses in food security</w:t>
      </w:r>
      <w:r w:rsidRPr="004D5A6D">
        <w:rPr>
          <w:rStyle w:val="StyleUnderline"/>
          <w:rFonts w:asciiTheme="minorHAnsi" w:hAnsiTheme="minorHAnsi" w:cstheme="minorHAnsi"/>
        </w:rPr>
        <w:t xml:space="preserve"> and dramatically increased </w:t>
      </w:r>
      <w:r w:rsidRPr="004D5A6D">
        <w:rPr>
          <w:rFonts w:asciiTheme="minorHAnsi" w:hAnsiTheme="minorHAnsi" w:cstheme="minorHAnsi"/>
        </w:rPr>
        <w:t>the number of people affected by</w:t>
      </w:r>
      <w:r w:rsidRPr="004D5A6D">
        <w:rPr>
          <w:rStyle w:val="StyleUnderline"/>
          <w:rFonts w:asciiTheme="minorHAnsi" w:hAnsiTheme="minorHAnsi" w:cstheme="minorHAnsi"/>
        </w:rPr>
        <w:t xml:space="preserve"> chronic hunger.</w:t>
      </w:r>
      <w:r w:rsidRPr="004D5A6D">
        <w:rPr>
          <w:rFonts w:asciiTheme="minorHAnsi" w:hAnsiTheme="minorHAnsi" w:cstheme="minorHAnsi"/>
        </w:rPr>
        <w:t xml:space="preserve"> The United Nations estimates around </w:t>
      </w:r>
      <w:r w:rsidRPr="004D5A6D">
        <w:rPr>
          <w:rStyle w:val="StyleUnderline"/>
          <w:rFonts w:asciiTheme="minorHAnsi" w:hAnsiTheme="minorHAnsi" w:cstheme="minorHAnsi"/>
          <w:highlight w:val="cyan"/>
        </w:rPr>
        <w:t>one-tenth</w:t>
      </w:r>
      <w:r w:rsidRPr="004D5A6D">
        <w:rPr>
          <w:rStyle w:val="StyleUnderline"/>
          <w:rFonts w:asciiTheme="minorHAnsi" w:hAnsiTheme="minorHAnsi" w:cstheme="minorHAnsi"/>
        </w:rPr>
        <w:t xml:space="preserve"> of the global population</w:t>
      </w:r>
      <w:r w:rsidRPr="004D5A6D">
        <w:rPr>
          <w:rFonts w:asciiTheme="minorHAnsi" w:hAnsiTheme="minorHAnsi" w:cstheme="minorHAnsi"/>
        </w:rPr>
        <w:t>—between 720 million people and 811 million—</w:t>
      </w:r>
      <w:r w:rsidRPr="004D5A6D">
        <w:rPr>
          <w:rStyle w:val="StyleUnderline"/>
          <w:rFonts w:asciiTheme="minorHAnsi" w:hAnsiTheme="minorHAnsi" w:cstheme="minorHAnsi"/>
        </w:rPr>
        <w:t xml:space="preserve">were </w:t>
      </w:r>
      <w:r w:rsidRPr="004D5A6D">
        <w:rPr>
          <w:rStyle w:val="StyleUnderline"/>
          <w:rFonts w:asciiTheme="minorHAnsi" w:hAnsiTheme="minorHAnsi" w:cstheme="minorHAnsi"/>
          <w:highlight w:val="cyan"/>
        </w:rPr>
        <w:t>undernourished last year</w:t>
      </w:r>
      <w:r w:rsidRPr="004D5A6D">
        <w:rPr>
          <w:rFonts w:asciiTheme="minorHAnsi" w:hAnsiTheme="minorHAnsi" w:cstheme="minorHAnsi"/>
        </w:rPr>
        <w:t xml:space="preserve">. The impacts of climate change and environmental degradation have only compounded the despair. </w:t>
      </w:r>
    </w:p>
    <w:p w14:paraId="79853332" w14:textId="77777777" w:rsidR="002D5E67" w:rsidRPr="004D5A6D" w:rsidRDefault="002D5E67" w:rsidP="002D5E67">
      <w:pPr>
        <w:rPr>
          <w:rFonts w:asciiTheme="minorHAnsi" w:hAnsiTheme="minorHAnsi" w:cstheme="minorHAnsi"/>
        </w:rPr>
      </w:pPr>
      <w:r w:rsidRPr="004D5A6D">
        <w:rPr>
          <w:rFonts w:asciiTheme="minorHAnsi" w:hAnsiTheme="minorHAnsi" w:cstheme="minorHAnsi"/>
        </w:rPr>
        <w:t xml:space="preserve">Take the Sahel, where, due to a toxic cocktail of conflict, COVID-19 lockdowns, and climate change, the scale and severity of food insecurity continues to rise. Countries such as Ethiopia and Sudan are among the world’s worst humanitarian crises, with catastrophic levels of hunger. Droughts and locusts are coming at a critical time for farmers ready to plant crops and are stopping herders in their tracks from driving their livestock to greener pastures. </w:t>
      </w:r>
    </w:p>
    <w:p w14:paraId="060A06B8" w14:textId="77777777" w:rsidR="002D5E67" w:rsidRPr="004D5A6D" w:rsidRDefault="002D5E67" w:rsidP="002D5E67">
      <w:pPr>
        <w:rPr>
          <w:rStyle w:val="StyleUnderline"/>
          <w:rFonts w:asciiTheme="minorHAnsi" w:hAnsiTheme="minorHAnsi" w:cstheme="minorHAnsi"/>
        </w:rPr>
      </w:pPr>
      <w:r w:rsidRPr="004D5A6D">
        <w:rPr>
          <w:rStyle w:val="Emphasis"/>
          <w:rFonts w:asciiTheme="minorHAnsi" w:hAnsiTheme="minorHAnsi" w:cstheme="minorHAnsi"/>
          <w:highlight w:val="cyan"/>
        </w:rPr>
        <w:lastRenderedPageBreak/>
        <w:t>The</w:t>
      </w:r>
      <w:r w:rsidRPr="004D5A6D">
        <w:rPr>
          <w:rStyle w:val="Emphasis"/>
          <w:rFonts w:asciiTheme="minorHAnsi" w:hAnsiTheme="minorHAnsi" w:cstheme="minorHAnsi"/>
        </w:rPr>
        <w:t xml:space="preserve"> global </w:t>
      </w:r>
      <w:r w:rsidRPr="004D5A6D">
        <w:rPr>
          <w:rStyle w:val="Emphasis"/>
          <w:rFonts w:asciiTheme="minorHAnsi" w:hAnsiTheme="minorHAnsi" w:cstheme="minorHAnsi"/>
          <w:highlight w:val="cyan"/>
        </w:rPr>
        <w:t>vaccine shortage is fueling the instability</w:t>
      </w:r>
      <w:r w:rsidRPr="004D5A6D">
        <w:rPr>
          <w:rFonts w:asciiTheme="minorHAnsi" w:hAnsiTheme="minorHAnsi" w:cstheme="minorHAnsi"/>
        </w:rPr>
        <w:t xml:space="preserve">. </w:t>
      </w:r>
      <w:r w:rsidRPr="004D5A6D">
        <w:rPr>
          <w:rStyle w:val="StyleUnderline"/>
          <w:rFonts w:asciiTheme="minorHAnsi" w:hAnsiTheme="minorHAnsi" w:cstheme="minorHAnsi"/>
        </w:rPr>
        <w:t xml:space="preserve">A majority of </w:t>
      </w:r>
      <w:r w:rsidRPr="004D5A6D">
        <w:rPr>
          <w:rStyle w:val="StyleUnderline"/>
          <w:rFonts w:asciiTheme="minorHAnsi" w:hAnsiTheme="minorHAnsi" w:cstheme="minorHAnsi"/>
          <w:highlight w:val="cyan"/>
        </w:rPr>
        <w:t>Africa is lagging</w:t>
      </w:r>
      <w:r w:rsidRPr="004D5A6D">
        <w:rPr>
          <w:rStyle w:val="StyleUnderline"/>
          <w:rFonts w:asciiTheme="minorHAnsi" w:hAnsiTheme="minorHAnsi" w:cstheme="minorHAnsi"/>
        </w:rPr>
        <w:t xml:space="preserve"> far behind the world in vaccinations, </w:t>
      </w:r>
      <w:r w:rsidRPr="004D5A6D">
        <w:rPr>
          <w:rStyle w:val="StyleUnderline"/>
          <w:rFonts w:asciiTheme="minorHAnsi" w:hAnsiTheme="minorHAnsi" w:cstheme="minorHAnsi"/>
          <w:highlight w:val="cyan"/>
        </w:rPr>
        <w:t>meaning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will</w:t>
      </w:r>
      <w:r w:rsidRPr="004D5A6D">
        <w:rPr>
          <w:rStyle w:val="StyleUnderline"/>
          <w:rFonts w:asciiTheme="minorHAnsi" w:hAnsiTheme="minorHAnsi" w:cstheme="minorHAnsi"/>
        </w:rPr>
        <w:t xml:space="preserve"> continue to </w:t>
      </w:r>
      <w:r w:rsidRPr="004D5A6D">
        <w:rPr>
          <w:rStyle w:val="StyleUnderline"/>
          <w:rFonts w:asciiTheme="minorHAnsi" w:hAnsiTheme="minorHAnsi" w:cstheme="minorHAnsi"/>
          <w:highlight w:val="cyan"/>
        </w:rPr>
        <w:t>constrain</w:t>
      </w:r>
      <w:r w:rsidRPr="004D5A6D">
        <w:rPr>
          <w:rStyle w:val="StyleUnderline"/>
          <w:rFonts w:asciiTheme="minorHAnsi" w:hAnsiTheme="minorHAnsi" w:cstheme="minorHAnsi"/>
        </w:rPr>
        <w:t xml:space="preserve"> national </w:t>
      </w:r>
      <w:r w:rsidRPr="004D5A6D">
        <w:rPr>
          <w:rStyle w:val="StyleUnderline"/>
          <w:rFonts w:asciiTheme="minorHAnsi" w:hAnsiTheme="minorHAnsi" w:cstheme="minorHAnsi"/>
          <w:highlight w:val="cyan"/>
        </w:rPr>
        <w:t>economies and</w:t>
      </w:r>
      <w:r w:rsidRPr="004D5A6D">
        <w:rPr>
          <w:rFonts w:asciiTheme="minorHAnsi" w:hAnsiTheme="minorHAnsi" w:cstheme="minorHAnsi"/>
        </w:rPr>
        <w:t xml:space="preserve">, in turn, </w:t>
      </w:r>
      <w:r w:rsidRPr="004D5A6D">
        <w:rPr>
          <w:rStyle w:val="StyleUnderline"/>
          <w:rFonts w:asciiTheme="minorHAnsi" w:hAnsiTheme="minorHAnsi" w:cstheme="minorHAnsi"/>
          <w:highlight w:val="cyan"/>
        </w:rPr>
        <w:t>become a source of</w:t>
      </w:r>
      <w:r w:rsidRPr="004D5A6D">
        <w:rPr>
          <w:rStyle w:val="StyleUnderline"/>
          <w:rFonts w:asciiTheme="minorHAnsi" w:hAnsiTheme="minorHAnsi" w:cstheme="minorHAnsi"/>
        </w:rPr>
        <w:t xml:space="preserve"> potential </w:t>
      </w:r>
      <w:r w:rsidRPr="004D5A6D">
        <w:rPr>
          <w:rStyle w:val="Emphasis"/>
          <w:rFonts w:asciiTheme="minorHAnsi" w:hAnsiTheme="minorHAnsi" w:cstheme="minorHAnsi"/>
          <w:highlight w:val="cyan"/>
        </w:rPr>
        <w:t>political instability</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 sam</w:t>
      </w:r>
      <w:r w:rsidRPr="004D5A6D">
        <w:rPr>
          <w:rStyle w:val="StyleUnderline"/>
          <w:rFonts w:asciiTheme="minorHAnsi" w:hAnsiTheme="minorHAnsi" w:cstheme="minorHAnsi"/>
        </w:rPr>
        <w:t xml:space="preserve">e is true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much of </w:t>
      </w:r>
      <w:r w:rsidRPr="004D5A6D">
        <w:rPr>
          <w:rStyle w:val="StyleUnderline"/>
          <w:rFonts w:asciiTheme="minorHAnsi" w:hAnsiTheme="minorHAnsi" w:cstheme="minorHAnsi"/>
          <w:highlight w:val="cyan"/>
        </w:rPr>
        <w:t>Latin America and Asia</w:t>
      </w:r>
      <w:r w:rsidRPr="004D5A6D">
        <w:rPr>
          <w:rStyle w:val="StyleUnderline"/>
          <w:rFonts w:asciiTheme="minorHAnsi" w:hAnsiTheme="minorHAnsi" w:cstheme="minorHAnsi"/>
        </w:rPr>
        <w:t xml:space="preserve">, where countries don’t have enough vaccines to protect their populations and simmering sources of protest—such as </w:t>
      </w:r>
      <w:r w:rsidRPr="004D5A6D">
        <w:rPr>
          <w:rStyle w:val="StyleUnderline"/>
          <w:rFonts w:asciiTheme="minorHAnsi" w:hAnsiTheme="minorHAnsi" w:cstheme="minorHAnsi"/>
          <w:highlight w:val="cyan"/>
        </w:rPr>
        <w:t>rising living costs and</w:t>
      </w:r>
      <w:r w:rsidRPr="004D5A6D">
        <w:rPr>
          <w:rStyle w:val="StyleUnderline"/>
          <w:rFonts w:asciiTheme="minorHAnsi" w:hAnsiTheme="minorHAnsi" w:cstheme="minorHAnsi"/>
        </w:rPr>
        <w:t xml:space="preserve"> deepening </w:t>
      </w:r>
      <w:r w:rsidRPr="004D5A6D">
        <w:rPr>
          <w:rStyle w:val="StyleUnderline"/>
          <w:rFonts w:asciiTheme="minorHAnsi" w:hAnsiTheme="minorHAnsi" w:cstheme="minorHAnsi"/>
          <w:highlight w:val="cyan"/>
        </w:rPr>
        <w:t>inequalities</w:t>
      </w:r>
      <w:r w:rsidRPr="004D5A6D">
        <w:rPr>
          <w:rStyle w:val="StyleUnderline"/>
          <w:rFonts w:asciiTheme="minorHAnsi" w:hAnsiTheme="minorHAnsi" w:cstheme="minorHAnsi"/>
        </w:rPr>
        <w:t xml:space="preserve">—are more </w:t>
      </w:r>
      <w:r w:rsidRPr="004D5A6D">
        <w:rPr>
          <w:rStyle w:val="Emphasis"/>
          <w:rFonts w:asciiTheme="minorHAnsi" w:hAnsiTheme="minorHAnsi" w:cstheme="minorHAnsi"/>
          <w:highlight w:val="cyan"/>
        </w:rPr>
        <w:t>likely to boil over</w:t>
      </w:r>
      <w:r w:rsidRPr="004D5A6D">
        <w:rPr>
          <w:rStyle w:val="StyleUnderline"/>
          <w:rFonts w:asciiTheme="minorHAnsi" w:hAnsiTheme="minorHAnsi" w:cstheme="minorHAnsi"/>
        </w:rPr>
        <w:t xml:space="preserve">. </w:t>
      </w:r>
    </w:p>
    <w:p w14:paraId="49B07691" w14:textId="77777777" w:rsidR="002D5E67" w:rsidRPr="004D5A6D" w:rsidRDefault="002D5E67" w:rsidP="002D5E67">
      <w:pPr>
        <w:rPr>
          <w:rStyle w:val="StyleUnderline"/>
          <w:rFonts w:asciiTheme="minorHAnsi" w:hAnsiTheme="minorHAnsi" w:cstheme="minorHAnsi"/>
        </w:rPr>
      </w:pPr>
      <w:r w:rsidRPr="004D5A6D">
        <w:rPr>
          <w:rFonts w:asciiTheme="minorHAnsi" w:hAnsiTheme="minorHAnsi" w:cstheme="minorHAnsi"/>
        </w:rPr>
        <w:t xml:space="preserve">The global risk firm Verisk </w:t>
      </w:r>
      <w:proofErr w:type="spellStart"/>
      <w:r w:rsidRPr="004D5A6D">
        <w:rPr>
          <w:rFonts w:asciiTheme="minorHAnsi" w:hAnsiTheme="minorHAnsi" w:cstheme="minorHAnsi"/>
        </w:rPr>
        <w:t>Maplecroft</w:t>
      </w:r>
      <w:proofErr w:type="spellEnd"/>
      <w:r w:rsidRPr="004D5A6D">
        <w:rPr>
          <w:rFonts w:asciiTheme="minorHAnsi" w:hAnsiTheme="minorHAnsi" w:cstheme="minorHAnsi"/>
        </w:rPr>
        <w:t xml:space="preserve"> has warned that as many as </w:t>
      </w:r>
      <w:r w:rsidRPr="004D5A6D">
        <w:rPr>
          <w:rStyle w:val="StyleUnderline"/>
          <w:rFonts w:asciiTheme="minorHAnsi" w:hAnsiTheme="minorHAnsi" w:cstheme="minorHAnsi"/>
          <w:highlight w:val="cyan"/>
        </w:rPr>
        <w:t>37 countries could face</w:t>
      </w:r>
      <w:r w:rsidRPr="004D5A6D">
        <w:rPr>
          <w:rStyle w:val="StyleUnderline"/>
          <w:rFonts w:asciiTheme="minorHAnsi" w:hAnsiTheme="minorHAnsi" w:cstheme="minorHAnsi"/>
        </w:rPr>
        <w:t xml:space="preserve"> large </w:t>
      </w:r>
      <w:r w:rsidRPr="004D5A6D">
        <w:rPr>
          <w:rStyle w:val="StyleUnderline"/>
          <w:rFonts w:asciiTheme="minorHAnsi" w:hAnsiTheme="minorHAnsi" w:cstheme="minorHAnsi"/>
          <w:highlight w:val="cyan"/>
        </w:rPr>
        <w:t>protest movements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up to three </w:t>
      </w:r>
      <w:r w:rsidRPr="004D5A6D">
        <w:rPr>
          <w:rStyle w:val="Emphasis"/>
          <w:rFonts w:asciiTheme="minorHAnsi" w:hAnsiTheme="minorHAnsi" w:cstheme="minorHAnsi"/>
          <w:highlight w:val="cyan"/>
        </w:rPr>
        <w:t>years</w:t>
      </w:r>
      <w:r w:rsidRPr="004D5A6D">
        <w:rPr>
          <w:rStyle w:val="StyleUnderline"/>
          <w:rFonts w:asciiTheme="minorHAnsi" w:hAnsiTheme="minorHAnsi" w:cstheme="minorHAnsi"/>
        </w:rPr>
        <w:t>.</w:t>
      </w:r>
      <w:r w:rsidRPr="004D5A6D">
        <w:rPr>
          <w:rFonts w:asciiTheme="minorHAnsi" w:hAnsiTheme="minorHAnsi" w:cstheme="minorHAnsi"/>
        </w:rPr>
        <w:t xml:space="preserve"> A new study by Mercy Corps examining the intersection of COVID-19 and conflict found concerning </w:t>
      </w:r>
      <w:r w:rsidRPr="004D5A6D">
        <w:rPr>
          <w:rStyle w:val="StyleUnderline"/>
          <w:rFonts w:asciiTheme="minorHAnsi" w:hAnsiTheme="minorHAnsi" w:cstheme="minorHAnsi"/>
          <w:highlight w:val="cyan"/>
        </w:rPr>
        <w:t>trends</w:t>
      </w:r>
      <w:r w:rsidRPr="004D5A6D">
        <w:rPr>
          <w:rFonts w:asciiTheme="minorHAnsi" w:hAnsiTheme="minorHAnsi" w:cstheme="minorHAnsi"/>
        </w:rPr>
        <w:t xml:space="preserve"> that </w:t>
      </w:r>
      <w:r w:rsidRPr="004D5A6D">
        <w:rPr>
          <w:rStyle w:val="StyleUnderline"/>
          <w:rFonts w:asciiTheme="minorHAnsi" w:hAnsiTheme="minorHAnsi" w:cstheme="minorHAnsi"/>
          <w:highlight w:val="cyan"/>
        </w:rPr>
        <w:t>warn of</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potential for new conflict, deepening existing conflict, and </w:t>
      </w:r>
      <w:r w:rsidRPr="004D5A6D">
        <w:rPr>
          <w:rStyle w:val="Emphasis"/>
          <w:rFonts w:asciiTheme="minorHAnsi" w:hAnsiTheme="minorHAnsi" w:cstheme="minorHAnsi"/>
          <w:highlight w:val="cyan"/>
        </w:rPr>
        <w:t>worsening insecurity</w:t>
      </w:r>
      <w:r w:rsidRPr="004D5A6D">
        <w:rPr>
          <w:rStyle w:val="StyleUnderline"/>
          <w:rFonts w:asciiTheme="minorHAnsi" w:hAnsiTheme="minorHAnsi" w:cstheme="minorHAnsi"/>
        </w:rPr>
        <w:t xml:space="preserve"> and instability shaped by the pandemic response. </w:t>
      </w:r>
    </w:p>
    <w:p w14:paraId="11C17B96" w14:textId="77777777" w:rsidR="002D5E67" w:rsidRPr="004D5A6D" w:rsidRDefault="002D5E67" w:rsidP="002D5E67">
      <w:pPr>
        <w:rPr>
          <w:rFonts w:asciiTheme="minorHAnsi" w:hAnsiTheme="minorHAnsi" w:cstheme="minorHAnsi"/>
        </w:rPr>
      </w:pPr>
      <w:r w:rsidRPr="004D5A6D">
        <w:rPr>
          <w:rFonts w:asciiTheme="minorHAnsi" w:hAnsiTheme="minorHAnsi" w:cstheme="minorHAnsi"/>
        </w:rPr>
        <w:t xml:space="preserve">The group found a collapse of public confidence in governments and institutions was a key driver of instability. </w:t>
      </w:r>
      <w:r w:rsidRPr="004D5A6D">
        <w:rPr>
          <w:rStyle w:val="StyleUnderline"/>
          <w:rFonts w:asciiTheme="minorHAnsi" w:hAnsiTheme="minorHAnsi" w:cstheme="minorHAnsi"/>
        </w:rPr>
        <w:t xml:space="preserve">People in </w:t>
      </w:r>
      <w:r w:rsidRPr="004D5A6D">
        <w:rPr>
          <w:rStyle w:val="StyleUnderline"/>
          <w:rFonts w:asciiTheme="minorHAnsi" w:hAnsiTheme="minorHAnsi" w:cstheme="minorHAnsi"/>
          <w:highlight w:val="cyan"/>
        </w:rPr>
        <w:t>fragile states</w:t>
      </w:r>
      <w:r w:rsidRPr="004D5A6D">
        <w:rPr>
          <w:rFonts w:asciiTheme="minorHAnsi" w:hAnsiTheme="minorHAnsi" w:cstheme="minorHAnsi"/>
        </w:rPr>
        <w:t xml:space="preserve">, already suffering from diminished trust in their government, </w:t>
      </w:r>
      <w:r w:rsidRPr="004D5A6D">
        <w:rPr>
          <w:rStyle w:val="StyleUnderline"/>
          <w:rFonts w:asciiTheme="minorHAnsi" w:hAnsiTheme="minorHAnsi" w:cstheme="minorHAnsi"/>
        </w:rPr>
        <w:t xml:space="preserve">have </w:t>
      </w:r>
      <w:r w:rsidRPr="004D5A6D">
        <w:rPr>
          <w:rStyle w:val="StyleUnderline"/>
          <w:rFonts w:asciiTheme="minorHAnsi" w:hAnsiTheme="minorHAnsi" w:cstheme="minorHAnsi"/>
          <w:highlight w:val="cyan"/>
        </w:rPr>
        <w:t>felt</w:t>
      </w:r>
      <w:r w:rsidRPr="004D5A6D">
        <w:rPr>
          <w:rFonts w:asciiTheme="minorHAnsi" w:hAnsiTheme="minorHAnsi" w:cstheme="minorHAnsi"/>
        </w:rPr>
        <w:t xml:space="preserve"> further </w:t>
      </w:r>
      <w:r w:rsidRPr="004D5A6D">
        <w:rPr>
          <w:rStyle w:val="StyleUnderline"/>
          <w:rFonts w:asciiTheme="minorHAnsi" w:hAnsiTheme="minorHAnsi" w:cstheme="minorHAnsi"/>
          <w:highlight w:val="cyan"/>
        </w:rPr>
        <w:t xml:space="preserve">abandoned </w:t>
      </w:r>
      <w:r w:rsidRPr="004D5A6D">
        <w:rPr>
          <w:rStyle w:val="StyleUnderline"/>
          <w:rFonts w:asciiTheme="minorHAnsi" w:hAnsiTheme="minorHAnsi" w:cstheme="minorHAnsi"/>
        </w:rPr>
        <w:t xml:space="preserve">as they face </w:t>
      </w:r>
      <w:r w:rsidRPr="004D5A6D">
        <w:rPr>
          <w:rStyle w:val="StyleUnderline"/>
          <w:rFonts w:asciiTheme="minorHAnsi" w:hAnsiTheme="minorHAnsi" w:cstheme="minorHAnsi"/>
          <w:highlight w:val="cyan"/>
        </w:rPr>
        <w:t>disruptions in public services</w:t>
      </w:r>
      <w:r w:rsidRPr="004D5A6D">
        <w:rPr>
          <w:rStyle w:val="StyleUnderline"/>
          <w:rFonts w:asciiTheme="minorHAnsi" w:hAnsiTheme="minorHAnsi" w:cstheme="minorHAnsi"/>
        </w:rPr>
        <w:t xml:space="preserve">, rising </w:t>
      </w:r>
      <w:r w:rsidRPr="004D5A6D">
        <w:rPr>
          <w:rStyle w:val="StyleUnderline"/>
          <w:rFonts w:asciiTheme="minorHAnsi" w:hAnsiTheme="minorHAnsi" w:cstheme="minorHAnsi"/>
          <w:highlight w:val="cyan"/>
        </w:rPr>
        <w:t>food</w:t>
      </w:r>
      <w:r w:rsidRPr="004D5A6D">
        <w:rPr>
          <w:rStyle w:val="StyleUnderline"/>
          <w:rFonts w:asciiTheme="minorHAnsi" w:hAnsiTheme="minorHAnsi" w:cstheme="minorHAnsi"/>
        </w:rPr>
        <w:t xml:space="preserve"> prices, and massive economic hardships, such as </w:t>
      </w:r>
      <w:r w:rsidRPr="004D5A6D">
        <w:rPr>
          <w:rStyle w:val="StyleUnderline"/>
          <w:rFonts w:asciiTheme="minorHAnsi" w:hAnsiTheme="minorHAnsi" w:cstheme="minorHAnsi"/>
          <w:highlight w:val="cyan"/>
        </w:rPr>
        <w:t>unemployment and reduced wages</w:t>
      </w:r>
      <w:r w:rsidRPr="004D5A6D">
        <w:rPr>
          <w:rStyle w:val="StyleUnderline"/>
          <w:rFonts w:asciiTheme="minorHAnsi" w:hAnsiTheme="minorHAnsi" w:cstheme="minorHAnsi"/>
        </w:rPr>
        <w:t xml:space="preserve">. Supply chains disrupted during the pandemic have seen </w:t>
      </w:r>
      <w:r w:rsidRPr="004D5A6D">
        <w:rPr>
          <w:rStyle w:val="Emphasis"/>
          <w:rFonts w:asciiTheme="minorHAnsi" w:hAnsiTheme="minorHAnsi" w:cstheme="minorHAnsi"/>
        </w:rPr>
        <w:t>food prices skyrocket</w:t>
      </w:r>
      <w:r w:rsidRPr="004D5A6D">
        <w:rPr>
          <w:rStyle w:val="StyleUnderline"/>
          <w:rFonts w:asciiTheme="minorHAnsi" w:hAnsiTheme="minorHAnsi" w:cstheme="minorHAnsi"/>
        </w:rPr>
        <w:t xml:space="preserve">, while in the global recession humanitarian </w:t>
      </w:r>
      <w:r w:rsidRPr="004D5A6D">
        <w:rPr>
          <w:rStyle w:val="Emphasis"/>
          <w:rFonts w:asciiTheme="minorHAnsi" w:hAnsiTheme="minorHAnsi" w:cstheme="minorHAnsi"/>
        </w:rPr>
        <w:t>aid budgets are being slashed</w:t>
      </w:r>
      <w:r w:rsidRPr="004D5A6D">
        <w:rPr>
          <w:rStyle w:val="StyleUnderline"/>
          <w:rFonts w:asciiTheme="minorHAnsi" w:hAnsiTheme="minorHAnsi" w:cstheme="minorHAnsi"/>
        </w:rPr>
        <w:t xml:space="preserve">, bringing many countries to </w:t>
      </w:r>
      <w:r w:rsidRPr="004D5A6D">
        <w:rPr>
          <w:rStyle w:val="Emphasis"/>
          <w:rFonts w:asciiTheme="minorHAnsi" w:hAnsiTheme="minorHAnsi" w:cstheme="minorHAnsi"/>
        </w:rPr>
        <w:t>the brink of famine</w:t>
      </w:r>
      <w:r w:rsidRPr="004D5A6D">
        <w:rPr>
          <w:rStyle w:val="StyleUnderline"/>
          <w:rFonts w:asciiTheme="minorHAnsi" w:hAnsiTheme="minorHAnsi" w:cstheme="minorHAnsi"/>
        </w:rPr>
        <w:t>. For the first time in 22 years, extreme poverty</w:t>
      </w:r>
      <w:r w:rsidRPr="004D5A6D">
        <w:rPr>
          <w:rFonts w:asciiTheme="minorHAnsi" w:hAnsiTheme="minorHAnsi" w:cstheme="minorHAnsi"/>
        </w:rPr>
        <w:t>—people living on less than $1.90 a day—</w:t>
      </w:r>
      <w:r w:rsidRPr="004D5A6D">
        <w:rPr>
          <w:rStyle w:val="StyleUnderline"/>
          <w:rFonts w:asciiTheme="minorHAnsi" w:hAnsiTheme="minorHAnsi" w:cstheme="minorHAnsi"/>
        </w:rPr>
        <w:t>was on the rise last year</w:t>
      </w:r>
      <w:r w:rsidRPr="004D5A6D">
        <w:rPr>
          <w:rFonts w:asciiTheme="minorHAnsi" w:hAnsiTheme="minorHAnsi" w:cstheme="minorHAnsi"/>
        </w:rPr>
        <w:t>. Oxfam International estimates that “it could take more than a decade for the world’s poorest to recover from the economic impacts of the pandemic.”</w:t>
      </w:r>
    </w:p>
    <w:p w14:paraId="46AED3FA" w14:textId="77777777" w:rsidR="002D5E67" w:rsidRPr="004D5A6D" w:rsidRDefault="002D5E67" w:rsidP="002D5E67">
      <w:pPr>
        <w:pStyle w:val="Heading4"/>
        <w:rPr>
          <w:rFonts w:asciiTheme="minorHAnsi" w:hAnsiTheme="minorHAnsi" w:cstheme="minorHAnsi"/>
        </w:rPr>
      </w:pPr>
      <w:r w:rsidRPr="004D5A6D">
        <w:rPr>
          <w:rFonts w:asciiTheme="minorHAnsi" w:hAnsiTheme="minorHAnsi" w:cstheme="minorHAnsi"/>
        </w:rPr>
        <w:t>2 – Causes global terror networks including resurgent Boko Haram</w:t>
      </w:r>
    </w:p>
    <w:p w14:paraId="3C06F749" w14:textId="77777777" w:rsidR="002D5E67" w:rsidRPr="004D5A6D" w:rsidRDefault="002D5E67" w:rsidP="002D5E67">
      <w:pPr>
        <w:rPr>
          <w:rFonts w:asciiTheme="minorHAnsi" w:hAnsiTheme="minorHAnsi" w:cstheme="minorHAnsi"/>
        </w:rPr>
      </w:pPr>
      <w:proofErr w:type="spellStart"/>
      <w:r w:rsidRPr="004D5A6D">
        <w:rPr>
          <w:rStyle w:val="Style13ptBold"/>
          <w:rFonts w:asciiTheme="minorHAnsi" w:hAnsiTheme="minorHAnsi" w:cstheme="minorHAnsi"/>
        </w:rPr>
        <w:t>Namayanja</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[Rose </w:t>
      </w:r>
      <w:proofErr w:type="spellStart"/>
      <w:r w:rsidRPr="004D5A6D">
        <w:rPr>
          <w:rFonts w:asciiTheme="minorHAnsi" w:hAnsiTheme="minorHAnsi" w:cstheme="minorHAnsi"/>
        </w:rPr>
        <w:t>Namayanja</w:t>
      </w:r>
      <w:proofErr w:type="spellEnd"/>
      <w:r w:rsidRPr="004D5A6D">
        <w:rPr>
          <w:rFonts w:asciiTheme="minorHAnsi" w:hAnsiTheme="minorHAnsi" w:cstheme="minorHAnsi"/>
        </w:rPr>
        <w:t xml:space="preserve"> is a Ugandan lawyer and author. She is the former Uganda information minister and current Deputy Secretary General of the National Resistance Movement, the ruling party. She is a graduate of the </w:t>
      </w:r>
      <w:proofErr w:type="spellStart"/>
      <w:r w:rsidRPr="004D5A6D">
        <w:rPr>
          <w:rFonts w:asciiTheme="minorHAnsi" w:hAnsiTheme="minorHAnsi" w:cstheme="minorHAnsi"/>
        </w:rPr>
        <w:t>Defence</w:t>
      </w:r>
      <w:proofErr w:type="spellEnd"/>
      <w:r w:rsidRPr="004D5A6D">
        <w:rPr>
          <w:rFonts w:asciiTheme="minorHAnsi" w:hAnsiTheme="minorHAnsi" w:cstheme="minorHAnsi"/>
        </w:rPr>
        <w:t xml:space="preserve"> Academy of the United Kingdom. June 10, 2021, “ Lack of Vaccines Fuels Terrorism in Africa,” Foreign Policy, https://foreignpolicy.com/2021/06/10/vaccines-africa-terrorism-covid-19//lhs-ap]</w:t>
      </w:r>
    </w:p>
    <w:p w14:paraId="724980B6" w14:textId="77777777" w:rsidR="002D5E67" w:rsidRPr="004D5A6D" w:rsidRDefault="002D5E67" w:rsidP="002D5E67">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08DBB41E" w14:textId="77777777" w:rsidR="002D5E67" w:rsidRPr="004D5A6D" w:rsidRDefault="002D5E67" w:rsidP="002D5E67">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6F9988E2" w14:textId="77777777" w:rsidR="002D5E67" w:rsidRPr="004D5A6D" w:rsidRDefault="002D5E67" w:rsidP="002D5E67">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lastRenderedPageBreak/>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Costs for many extractives could rise, and given high tech’s reliance on minerals under the continent,</w:t>
      </w:r>
      <w:r w:rsidRPr="004D5A6D">
        <w:rPr>
          <w:rFonts w:asciiTheme="minorHAnsi" w:hAnsiTheme="minorHAnsi" w:cstheme="minorHAnsi"/>
          <w:sz w:val="16"/>
        </w:rPr>
        <w:t xml:space="preserve"> this is worrying.</w:t>
      </w:r>
    </w:p>
    <w:p w14:paraId="702549D3" w14:textId="77777777" w:rsidR="002D5E67" w:rsidRPr="004D5A6D" w:rsidRDefault="002D5E67" w:rsidP="002D5E67">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618E0A14" w14:textId="77777777" w:rsidR="002D5E67" w:rsidRPr="004D5A6D" w:rsidRDefault="002D5E67" w:rsidP="002D5E67">
      <w:pPr>
        <w:rPr>
          <w:rFonts w:asciiTheme="minorHAnsi" w:hAnsiTheme="minorHAnsi" w:cstheme="minorHAnsi"/>
          <w:sz w:val="16"/>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212586CC" w14:textId="77777777" w:rsidR="002D5E67" w:rsidRPr="004D5A6D" w:rsidRDefault="002D5E67" w:rsidP="002D5E67">
      <w:pPr>
        <w:pStyle w:val="Heading4"/>
        <w:rPr>
          <w:rFonts w:asciiTheme="minorHAnsi" w:hAnsiTheme="minorHAnsi" w:cstheme="minorHAnsi"/>
        </w:rPr>
      </w:pPr>
      <w:r w:rsidRPr="004D5A6D">
        <w:rPr>
          <w:rFonts w:asciiTheme="minorHAnsi" w:hAnsiTheme="minorHAnsi" w:cstheme="minorHAnsi"/>
        </w:rPr>
        <w:t>Pandemic instability goes nuclear – Extinction</w:t>
      </w:r>
    </w:p>
    <w:p w14:paraId="37B0F84E" w14:textId="77777777" w:rsidR="002D5E67" w:rsidRPr="004D5A6D" w:rsidRDefault="002D5E67" w:rsidP="002D5E67">
      <w:pPr>
        <w:rPr>
          <w:rFonts w:asciiTheme="minorHAnsi" w:hAnsiTheme="minorHAnsi" w:cstheme="minorHAnsi"/>
        </w:rPr>
      </w:pPr>
      <w:r w:rsidRPr="004D5A6D">
        <w:rPr>
          <w:rStyle w:val="Style13ptBold"/>
          <w:rFonts w:asciiTheme="minorHAnsi" w:hAnsiTheme="minorHAnsi" w:cstheme="minorHAnsi"/>
        </w:rPr>
        <w:t>RECNA et al. 21</w:t>
      </w:r>
      <w:r w:rsidRPr="004D5A6D">
        <w:rPr>
          <w:rFonts w:asciiTheme="minorHAnsi" w:hAnsiTheme="minorHAnsi" w:cstheme="minorHAnsi"/>
        </w:rPr>
        <w:t xml:space="preserve"> [Research Center for Nuclear Weapons Abolition, Nagasaki University (RECNA), Asia Pacific Leadership Network (APLN) &amp; Nautilus Institute (2021) Pandemic Futures and Nuclear Weapon Risks: The Nagasaki 75th Anniversary pandemic-nuclear nexus scenarios final report, Journal for Peace and Nuclear Disarmament, 4:sup1, 6-39, DOI: 10.1080/25751654.2021.1890867//</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1B32AB05" w14:textId="77777777" w:rsidR="002D5E67" w:rsidRPr="004D5A6D" w:rsidRDefault="002D5E67" w:rsidP="002D5E67">
      <w:pPr>
        <w:rPr>
          <w:rFonts w:asciiTheme="minorHAnsi" w:hAnsiTheme="minorHAnsi" w:cstheme="minorHAnsi"/>
          <w:sz w:val="16"/>
        </w:rPr>
      </w:pPr>
      <w:r w:rsidRPr="004D5A6D">
        <w:rPr>
          <w:rFonts w:asciiTheme="minorHAnsi" w:hAnsiTheme="minorHAnsi" w:cstheme="minorHAnsi"/>
          <w:sz w:val="16"/>
        </w:rPr>
        <w:t xml:space="preserve">The relationship between pandemics and war is as long as human history. Past </w:t>
      </w:r>
      <w:r w:rsidRPr="004D5A6D">
        <w:rPr>
          <w:rStyle w:val="StyleUnderline"/>
          <w:rFonts w:asciiTheme="minorHAnsi" w:hAnsiTheme="minorHAnsi" w:cstheme="minorHAnsi"/>
          <w:highlight w:val="cyan"/>
        </w:rPr>
        <w:t xml:space="preserve">pandemics have set the scene for wars by </w:t>
      </w:r>
      <w:r w:rsidRPr="004D5A6D">
        <w:rPr>
          <w:rStyle w:val="Emphasis"/>
          <w:rFonts w:asciiTheme="minorHAnsi" w:hAnsiTheme="minorHAnsi" w:cstheme="minorHAnsi"/>
          <w:highlight w:val="cyan"/>
        </w:rPr>
        <w:t>weakening societies</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 xml:space="preserve">undermining resilience, and </w:t>
      </w:r>
      <w:r w:rsidRPr="004D5A6D">
        <w:rPr>
          <w:rStyle w:val="StyleUnderline"/>
          <w:rFonts w:asciiTheme="minorHAnsi" w:hAnsiTheme="minorHAnsi" w:cstheme="minorHAnsi"/>
          <w:highlight w:val="cyan"/>
        </w:rPr>
        <w:t xml:space="preserve">exacerbating </w:t>
      </w:r>
      <w:r w:rsidRPr="004D5A6D">
        <w:rPr>
          <w:rStyle w:val="Emphasis"/>
          <w:rFonts w:asciiTheme="minorHAnsi" w:hAnsiTheme="minorHAnsi" w:cstheme="minorHAnsi"/>
          <w:highlight w:val="cyan"/>
        </w:rPr>
        <w:t>civil and inter-state</w:t>
      </w:r>
      <w:r w:rsidRPr="004D5A6D">
        <w:rPr>
          <w:rStyle w:val="StyleUnderline"/>
          <w:rFonts w:asciiTheme="minorHAnsi" w:hAnsiTheme="minorHAnsi" w:cstheme="minorHAnsi"/>
          <w:highlight w:val="cyan"/>
        </w:rPr>
        <w:t xml:space="preserve"> conflict</w:t>
      </w:r>
      <w:r w:rsidRPr="004D5A6D">
        <w:rPr>
          <w:rStyle w:val="StyleUnderline"/>
          <w:rFonts w:asciiTheme="minorHAnsi" w:hAnsiTheme="minorHAnsi" w:cstheme="minorHAnsi"/>
        </w:rPr>
        <w:t>.</w:t>
      </w:r>
      <w:r w:rsidRPr="004D5A6D">
        <w:rPr>
          <w:rFonts w:asciiTheme="minorHAnsi" w:hAnsiTheme="minorHAnsi" w:cstheme="minorHAnsi"/>
          <w:sz w:val="16"/>
        </w:rPr>
        <w:t xml:space="preserve"> Other </w:t>
      </w:r>
      <w:r w:rsidRPr="004D5A6D">
        <w:rPr>
          <w:rStyle w:val="StyleUnderline"/>
          <w:rFonts w:asciiTheme="minorHAnsi" w:hAnsiTheme="minorHAnsi" w:cstheme="minorHAnsi"/>
        </w:rPr>
        <w:t xml:space="preserve">disease </w:t>
      </w:r>
      <w:r w:rsidRPr="004D5A6D">
        <w:rPr>
          <w:rStyle w:val="StyleUnderline"/>
          <w:rFonts w:asciiTheme="minorHAnsi" w:hAnsiTheme="minorHAnsi" w:cstheme="minorHAnsi"/>
          <w:highlight w:val="cyan"/>
        </w:rPr>
        <w:t>outbreaks</w:t>
      </w:r>
      <w:r w:rsidRPr="004D5A6D">
        <w:rPr>
          <w:rStyle w:val="StyleUnderline"/>
          <w:rFonts w:asciiTheme="minorHAnsi" w:hAnsiTheme="minorHAnsi" w:cstheme="minorHAnsi"/>
        </w:rPr>
        <w:t xml:space="preserve"> have </w:t>
      </w:r>
      <w:r w:rsidRPr="004D5A6D">
        <w:rPr>
          <w:rStyle w:val="StyleUnderline"/>
          <w:rFonts w:asciiTheme="minorHAnsi" w:hAnsiTheme="minorHAnsi" w:cstheme="minorHAnsi"/>
          <w:highlight w:val="cyan"/>
        </w:rPr>
        <w:t>erupted during wars</w:t>
      </w:r>
      <w:r w:rsidRPr="004D5A6D">
        <w:rPr>
          <w:rFonts w:asciiTheme="minorHAnsi" w:hAnsiTheme="minorHAnsi" w:cstheme="minorHAnsi"/>
          <w:sz w:val="16"/>
        </w:rPr>
        <w:t xml:space="preserve">, in part </w:t>
      </w:r>
      <w:r w:rsidRPr="004D5A6D">
        <w:rPr>
          <w:rStyle w:val="StyleUnderline"/>
          <w:rFonts w:asciiTheme="minorHAnsi" w:hAnsiTheme="minorHAnsi" w:cstheme="minorHAnsi"/>
          <w:highlight w:val="cyan"/>
        </w:rPr>
        <w:t>due to</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appalling public health</w:t>
      </w:r>
      <w:r w:rsidRPr="004D5A6D">
        <w:rPr>
          <w:rStyle w:val="StyleUnderline"/>
          <w:rFonts w:asciiTheme="minorHAnsi" w:hAnsiTheme="minorHAnsi" w:cstheme="minorHAnsi"/>
        </w:rPr>
        <w:t xml:space="preserve"> and battlefield conditions resulting from war</w:t>
      </w:r>
      <w:r w:rsidRPr="004D5A6D">
        <w:rPr>
          <w:rFonts w:asciiTheme="minorHAnsi" w:hAnsiTheme="minorHAnsi" w:cstheme="minorHAnsi"/>
          <w:sz w:val="16"/>
        </w:rPr>
        <w:t xml:space="preserve">, in turn </w:t>
      </w:r>
      <w:r w:rsidRPr="004D5A6D">
        <w:rPr>
          <w:rStyle w:val="Emphasis"/>
          <w:rFonts w:asciiTheme="minorHAnsi" w:hAnsiTheme="minorHAnsi" w:cstheme="minorHAnsi"/>
          <w:highlight w:val="cyan"/>
        </w:rPr>
        <w:t>sowing</w:t>
      </w:r>
      <w:r w:rsidRPr="004D5A6D">
        <w:rPr>
          <w:rStyle w:val="Emphasis"/>
          <w:rFonts w:asciiTheme="minorHAnsi" w:hAnsiTheme="minorHAnsi" w:cstheme="minorHAnsi"/>
        </w:rPr>
        <w:t xml:space="preserve"> the seeds for </w:t>
      </w:r>
      <w:r w:rsidRPr="004D5A6D">
        <w:rPr>
          <w:rStyle w:val="Emphasis"/>
          <w:rFonts w:asciiTheme="minorHAnsi" w:hAnsiTheme="minorHAnsi" w:cstheme="minorHAnsi"/>
          <w:highlight w:val="cyan"/>
        </w:rPr>
        <w:t>new conflicts</w:t>
      </w:r>
      <w:r w:rsidRPr="004D5A6D">
        <w:rPr>
          <w:rFonts w:asciiTheme="minorHAnsi" w:hAnsiTheme="minorHAnsi" w:cstheme="minorHAnsi"/>
          <w:sz w:val="16"/>
        </w:rPr>
        <w:t>.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1D79AC3" w14:textId="77777777" w:rsidR="002D5E67" w:rsidRPr="004D5A6D" w:rsidRDefault="002D5E67" w:rsidP="002D5E67">
      <w:pPr>
        <w:rPr>
          <w:rFonts w:asciiTheme="minorHAnsi" w:hAnsiTheme="minorHAnsi" w:cstheme="minorHAnsi"/>
          <w:sz w:val="16"/>
        </w:rPr>
      </w:pPr>
      <w:r w:rsidRPr="004D5A6D">
        <w:rPr>
          <w:rFonts w:asciiTheme="minorHAnsi" w:hAnsiTheme="minorHAnsi" w:cstheme="minorHAnsi"/>
          <w:sz w:val="16"/>
        </w:rPr>
        <w:t xml:space="preserve">The </w:t>
      </w:r>
      <w:r w:rsidRPr="004D5A6D">
        <w:rPr>
          <w:rStyle w:val="StyleUnderline"/>
          <w:rFonts w:asciiTheme="minorHAnsi" w:hAnsiTheme="minorHAnsi" w:cstheme="minorHAnsi"/>
        </w:rPr>
        <w:t>COVID-19 is the most demonic pandemic threat in modern history. It has erupted at a juncture of other existential global threats, most importantly, accelerating climate change and resurgent nuclear threat-making.</w:t>
      </w:r>
      <w:r w:rsidRPr="004D5A6D">
        <w:rPr>
          <w:rFonts w:asciiTheme="minorHAnsi" w:hAnsiTheme="minorHAnsi" w:cstheme="minorHAnsi"/>
          <w:sz w:val="16"/>
        </w:rPr>
        <w:t xml:space="preserve"> The most important issue, therefore, is how the coronavirus (and future pandemics) will increase or decrease the risks associated with these twin threats, climate change effects, and the next use of nuclear weapons in war.5</w:t>
      </w:r>
    </w:p>
    <w:p w14:paraId="4758EA4E" w14:textId="77777777" w:rsidR="002D5E67" w:rsidRPr="004D5A6D" w:rsidRDefault="002D5E67" w:rsidP="002D5E67">
      <w:pPr>
        <w:rPr>
          <w:rStyle w:val="StyleUnderline"/>
          <w:rFonts w:asciiTheme="minorHAnsi" w:hAnsiTheme="minorHAnsi" w:cstheme="minorHAnsi"/>
        </w:rPr>
      </w:pPr>
      <w:r w:rsidRPr="004D5A6D">
        <w:rPr>
          <w:rFonts w:asciiTheme="minorHAnsi" w:hAnsiTheme="minorHAnsi" w:cstheme="minorHAnsi"/>
          <w:sz w:val="16"/>
        </w:rPr>
        <w:t xml:space="preserve">Today, </w:t>
      </w:r>
      <w:r w:rsidRPr="004D5A6D">
        <w:rPr>
          <w:rStyle w:val="StyleUnderline"/>
          <w:rFonts w:asciiTheme="minorHAnsi" w:hAnsiTheme="minorHAnsi" w:cstheme="minorHAnsi"/>
        </w:rPr>
        <w:t xml:space="preserve">the nine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weapons </w:t>
      </w:r>
      <w:r w:rsidRPr="004D5A6D">
        <w:rPr>
          <w:rStyle w:val="StyleUnderline"/>
          <w:rFonts w:asciiTheme="minorHAnsi" w:hAnsiTheme="minorHAnsi" w:cstheme="minorHAnsi"/>
          <w:highlight w:val="cyan"/>
        </w:rPr>
        <w:t>arsenals</w:t>
      </w:r>
      <w:r w:rsidRPr="004D5A6D">
        <w:rPr>
          <w:rFonts w:asciiTheme="minorHAnsi" w:hAnsiTheme="minorHAnsi" w:cstheme="minorHAnsi"/>
          <w:sz w:val="16"/>
        </w:rPr>
        <w:t xml:space="preserve"> not only </w:t>
      </w:r>
      <w:r w:rsidRPr="004D5A6D">
        <w:rPr>
          <w:rStyle w:val="StyleUnderline"/>
          <w:rFonts w:asciiTheme="minorHAnsi" w:hAnsiTheme="minorHAnsi" w:cstheme="minorHAnsi"/>
          <w:highlight w:val="cyan"/>
        </w:rPr>
        <w:t>can</w:t>
      </w:r>
      <w:r w:rsidRPr="004D5A6D">
        <w:rPr>
          <w:rFonts w:asciiTheme="minorHAnsi" w:hAnsiTheme="minorHAnsi" w:cstheme="minorHAnsi"/>
          <w:sz w:val="16"/>
        </w:rPr>
        <w:t xml:space="preserve"> annihilate hundreds of cities, but also </w:t>
      </w:r>
      <w:r w:rsidRPr="004D5A6D">
        <w:rPr>
          <w:rStyle w:val="StyleUnderline"/>
          <w:rFonts w:asciiTheme="minorHAnsi" w:hAnsiTheme="minorHAnsi" w:cstheme="minorHAnsi"/>
          <w:highlight w:val="cyan"/>
        </w:rPr>
        <w:t xml:space="preserve">cause </w:t>
      </w:r>
      <w:r w:rsidRPr="004D5A6D">
        <w:rPr>
          <w:rStyle w:val="Emphasis"/>
          <w:rFonts w:asciiTheme="minorHAnsi" w:hAnsiTheme="minorHAnsi" w:cstheme="minorHAnsi"/>
          <w:highlight w:val="cyan"/>
        </w:rPr>
        <w:t>nuclear winter</w:t>
      </w:r>
      <w:r w:rsidRPr="004D5A6D">
        <w:rPr>
          <w:rStyle w:val="StyleUnderline"/>
          <w:rFonts w:asciiTheme="minorHAnsi" w:hAnsiTheme="minorHAnsi" w:cstheme="minorHAnsi"/>
          <w:highlight w:val="cyan"/>
        </w:rPr>
        <w:t xml:space="preserve"> and mass starvation of</w:t>
      </w:r>
      <w:r w:rsidRPr="004D5A6D">
        <w:rPr>
          <w:rFonts w:asciiTheme="minorHAnsi" w:hAnsiTheme="minorHAnsi" w:cstheme="minorHAnsi"/>
          <w:sz w:val="16"/>
        </w:rPr>
        <w:t xml:space="preserve"> a billion or more people, if not </w:t>
      </w:r>
      <w:r w:rsidRPr="004D5A6D">
        <w:rPr>
          <w:rStyle w:val="Emphasis"/>
          <w:rFonts w:asciiTheme="minorHAnsi" w:hAnsiTheme="minorHAnsi" w:cstheme="minorHAnsi"/>
          <w:highlight w:val="cyan"/>
        </w:rPr>
        <w:t>the entire human species</w:t>
      </w:r>
      <w:r w:rsidRPr="004D5A6D">
        <w:rPr>
          <w:rFonts w:asciiTheme="minorHAnsi" w:hAnsiTheme="minorHAnsi" w:cstheme="minorHAnsi"/>
          <w:sz w:val="16"/>
        </w:rPr>
        <w:t xml:space="preserve">. Concurrently, </w:t>
      </w:r>
      <w:r w:rsidRPr="004D5A6D">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4D5A6D">
        <w:rPr>
          <w:rFonts w:asciiTheme="minorHAnsi" w:hAnsiTheme="minorHAnsi" w:cstheme="minorHAnsi"/>
          <w:sz w:val="16"/>
        </w:rPr>
        <w:t xml:space="preserve"> Already stretched to a breaking point in many countries,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current </w:t>
      </w:r>
      <w:r w:rsidRPr="004D5A6D">
        <w:rPr>
          <w:rStyle w:val="StyleUnderline"/>
          <w:rFonts w:asciiTheme="minorHAnsi" w:hAnsiTheme="minorHAnsi" w:cstheme="minorHAnsi"/>
          <w:highlight w:val="cyan"/>
        </w:rPr>
        <w:t xml:space="preserve">pandemic may </w:t>
      </w:r>
      <w:r w:rsidRPr="004D5A6D">
        <w:rPr>
          <w:rStyle w:val="Emphasis"/>
          <w:rFonts w:asciiTheme="minorHAnsi" w:hAnsiTheme="minorHAnsi" w:cstheme="minorHAnsi"/>
          <w:highlight w:val="cyan"/>
        </w:rPr>
        <w:t>overcome resilience</w:t>
      </w:r>
      <w:r w:rsidRPr="004D5A6D">
        <w:rPr>
          <w:rStyle w:val="StyleUnderline"/>
          <w:rFonts w:asciiTheme="minorHAnsi" w:hAnsiTheme="minorHAnsi" w:cstheme="minorHAnsi"/>
          <w:highlight w:val="cyan"/>
        </w:rPr>
        <w:t xml:space="preserve"> to</w:t>
      </w:r>
      <w:r w:rsidRPr="004D5A6D">
        <w:rPr>
          <w:rStyle w:val="StyleUnderline"/>
          <w:rFonts w:asciiTheme="minorHAnsi" w:hAnsiTheme="minorHAnsi" w:cstheme="minorHAnsi"/>
        </w:rPr>
        <w:t xml:space="preserve"> the point of near or actual </w:t>
      </w:r>
      <w:r w:rsidRPr="004D5A6D">
        <w:rPr>
          <w:rStyle w:val="StyleUnderline"/>
          <w:rFonts w:asciiTheme="minorHAnsi" w:hAnsiTheme="minorHAnsi" w:cstheme="minorHAnsi"/>
          <w:highlight w:val="cyan"/>
        </w:rPr>
        <w:t xml:space="preserve">collapse of </w:t>
      </w:r>
      <w:r w:rsidRPr="004D5A6D">
        <w:rPr>
          <w:rStyle w:val="StyleUnderline"/>
          <w:rFonts w:asciiTheme="minorHAnsi" w:hAnsiTheme="minorHAnsi" w:cstheme="minorHAnsi"/>
        </w:rPr>
        <w:t xml:space="preserve">social, economic, and </w:t>
      </w:r>
      <w:r w:rsidRPr="004D5A6D">
        <w:rPr>
          <w:rStyle w:val="StyleUnderline"/>
          <w:rFonts w:asciiTheme="minorHAnsi" w:hAnsiTheme="minorHAnsi" w:cstheme="minorHAnsi"/>
          <w:highlight w:val="cyan"/>
        </w:rPr>
        <w:t>political order</w:t>
      </w:r>
      <w:r w:rsidRPr="004D5A6D">
        <w:rPr>
          <w:rStyle w:val="StyleUnderline"/>
          <w:rFonts w:asciiTheme="minorHAnsi" w:hAnsiTheme="minorHAnsi" w:cstheme="minorHAnsi"/>
        </w:rPr>
        <w:t>.</w:t>
      </w:r>
    </w:p>
    <w:p w14:paraId="39218669" w14:textId="77777777" w:rsidR="002D5E67" w:rsidRPr="004D5A6D" w:rsidRDefault="002D5E67" w:rsidP="002D5E67">
      <w:pPr>
        <w:rPr>
          <w:rStyle w:val="StyleUnderline"/>
          <w:rFonts w:asciiTheme="minorHAnsi" w:hAnsiTheme="minorHAnsi" w:cstheme="minorHAnsi"/>
        </w:rPr>
      </w:pPr>
      <w:r w:rsidRPr="004D5A6D">
        <w:rPr>
          <w:rFonts w:asciiTheme="minorHAnsi" w:hAnsiTheme="minorHAnsi" w:cstheme="minorHAnsi"/>
          <w:sz w:val="16"/>
        </w:rPr>
        <w:t xml:space="preserve">In this extraordinary moment, it is timely to reflect on the existence and possible uses of weapons of mass destruction under pandemic conditions – most importantly, nuclear weapons, but also chemical and biological weapons. Moments of </w:t>
      </w:r>
      <w:r w:rsidRPr="004D5A6D">
        <w:rPr>
          <w:rStyle w:val="StyleUnderline"/>
          <w:rFonts w:asciiTheme="minorHAnsi" w:hAnsiTheme="minorHAnsi" w:cstheme="minorHAnsi"/>
          <w:highlight w:val="cyan"/>
        </w:rPr>
        <w:t>extreme crisis</w:t>
      </w:r>
      <w:r w:rsidRPr="004D5A6D">
        <w:rPr>
          <w:rStyle w:val="StyleUnderline"/>
          <w:rFonts w:asciiTheme="minorHAnsi" w:hAnsiTheme="minorHAnsi" w:cstheme="minorHAnsi"/>
        </w:rPr>
        <w:t xml:space="preserve"> and vulnerability </w:t>
      </w:r>
      <w:r w:rsidRPr="004D5A6D">
        <w:rPr>
          <w:rStyle w:val="StyleUnderline"/>
          <w:rFonts w:asciiTheme="minorHAnsi" w:hAnsiTheme="minorHAnsi" w:cstheme="minorHAnsi"/>
          <w:highlight w:val="cyan"/>
        </w:rPr>
        <w:t xml:space="preserve">can prompt </w:t>
      </w:r>
      <w:r w:rsidRPr="004D5A6D">
        <w:rPr>
          <w:rStyle w:val="Emphasis"/>
          <w:rFonts w:asciiTheme="minorHAnsi" w:hAnsiTheme="minorHAnsi" w:cstheme="minorHAnsi"/>
          <w:highlight w:val="cyan"/>
        </w:rPr>
        <w:t>aggressive and counterintuitive</w:t>
      </w:r>
      <w:r w:rsidRPr="004D5A6D">
        <w:rPr>
          <w:rStyle w:val="StyleUnderline"/>
          <w:rFonts w:asciiTheme="minorHAnsi" w:hAnsiTheme="minorHAnsi" w:cstheme="minorHAnsi"/>
          <w:highlight w:val="cyan"/>
        </w:rPr>
        <w:t xml:space="preserve"> actions that</w:t>
      </w:r>
      <w:r w:rsidRPr="004D5A6D">
        <w:rPr>
          <w:rFonts w:asciiTheme="minorHAnsi" w:hAnsiTheme="minorHAnsi" w:cstheme="minorHAnsi"/>
          <w:sz w:val="16"/>
        </w:rPr>
        <w:t xml:space="preserve"> in turn may </w:t>
      </w:r>
      <w:r w:rsidRPr="004D5A6D">
        <w:rPr>
          <w:rStyle w:val="StyleUnderline"/>
          <w:rFonts w:asciiTheme="minorHAnsi" w:hAnsiTheme="minorHAnsi" w:cstheme="minorHAnsi"/>
          <w:highlight w:val="cyan"/>
        </w:rPr>
        <w:t>destabilize</w:t>
      </w:r>
      <w:r w:rsidRPr="004D5A6D">
        <w:rPr>
          <w:rFonts w:asciiTheme="minorHAnsi" w:hAnsiTheme="minorHAnsi" w:cstheme="minorHAnsi"/>
          <w:sz w:val="16"/>
        </w:rPr>
        <w:t xml:space="preserve"> already </w:t>
      </w:r>
      <w:r w:rsidRPr="004D5A6D">
        <w:rPr>
          <w:rStyle w:val="Emphasis"/>
          <w:rFonts w:asciiTheme="minorHAnsi" w:hAnsiTheme="minorHAnsi" w:cstheme="minorHAnsi"/>
          <w:highlight w:val="cyan"/>
        </w:rPr>
        <w:t>precariously balanced</w:t>
      </w:r>
      <w:r w:rsidRPr="004D5A6D">
        <w:rPr>
          <w:rStyle w:val="StyleUnderline"/>
          <w:rFonts w:asciiTheme="minorHAnsi" w:hAnsiTheme="minorHAnsi" w:cstheme="minorHAnsi"/>
          <w:highlight w:val="cyan"/>
        </w:rPr>
        <w:t xml:space="preserve"> threat systems</w:t>
      </w:r>
      <w:r w:rsidRPr="004D5A6D">
        <w:rPr>
          <w:rFonts w:asciiTheme="minorHAnsi" w:hAnsiTheme="minorHAnsi" w:cstheme="minorHAnsi"/>
          <w:sz w:val="16"/>
        </w:rPr>
        <w:t xml:space="preserve">, </w:t>
      </w:r>
      <w:r w:rsidRPr="004D5A6D">
        <w:rPr>
          <w:rStyle w:val="StyleUnderline"/>
          <w:rFonts w:asciiTheme="minorHAnsi" w:hAnsiTheme="minorHAnsi" w:cstheme="minorHAnsi"/>
        </w:rPr>
        <w:t>underpinned by conventional and nuclear weapons, as well as the threat of weaponized chemical and biological technologies.</w:t>
      </w:r>
      <w:r w:rsidRPr="004D5A6D">
        <w:rPr>
          <w:rFonts w:asciiTheme="minorHAnsi" w:hAnsiTheme="minorHAnsi" w:cstheme="minorHAnsi"/>
          <w:sz w:val="16"/>
        </w:rPr>
        <w:t xml:space="preserve"> </w:t>
      </w:r>
      <w:r w:rsidRPr="004D5A6D">
        <w:rPr>
          <w:rFonts w:asciiTheme="minorHAnsi" w:hAnsiTheme="minorHAnsi" w:cstheme="minorHAnsi"/>
          <w:sz w:val="16"/>
        </w:rPr>
        <w:lastRenderedPageBreak/>
        <w:t xml:space="preserve">Consequently,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risk of</w:t>
      </w:r>
      <w:r w:rsidRPr="004D5A6D">
        <w:rPr>
          <w:rStyle w:val="StyleUnderline"/>
          <w:rFonts w:asciiTheme="minorHAnsi" w:hAnsiTheme="minorHAnsi" w:cstheme="minorHAnsi"/>
        </w:rPr>
        <w:t xml:space="preserve"> the use of weapons of mass destruction (</w:t>
      </w:r>
      <w:r w:rsidRPr="004D5A6D">
        <w:rPr>
          <w:rStyle w:val="StyleUnderline"/>
          <w:rFonts w:asciiTheme="minorHAnsi" w:hAnsiTheme="minorHAnsi" w:cstheme="minorHAnsi"/>
          <w:highlight w:val="cyan"/>
        </w:rPr>
        <w:t>WMD</w:t>
      </w:r>
      <w:r w:rsidRPr="004D5A6D">
        <w:rPr>
          <w:rStyle w:val="StyleUnderline"/>
          <w:rFonts w:asciiTheme="minorHAnsi" w:hAnsiTheme="minorHAnsi" w:cstheme="minorHAnsi"/>
        </w:rPr>
        <w:t xml:space="preserve">), especially nuclear weapons, </w:t>
      </w:r>
      <w:r w:rsidRPr="004D5A6D">
        <w:rPr>
          <w:rStyle w:val="StyleUnderline"/>
          <w:rFonts w:asciiTheme="minorHAnsi" w:hAnsiTheme="minorHAnsi" w:cstheme="minorHAnsi"/>
          <w:highlight w:val="cyan"/>
        </w:rPr>
        <w:t>increases</w:t>
      </w:r>
      <w:r w:rsidRPr="004D5A6D">
        <w:rPr>
          <w:rStyle w:val="StyleUnderline"/>
          <w:rFonts w:asciiTheme="minorHAnsi" w:hAnsiTheme="minorHAnsi" w:cstheme="minorHAnsi"/>
        </w:rPr>
        <w:t xml:space="preserve"> at such times, possibly </w:t>
      </w:r>
      <w:r w:rsidRPr="004D5A6D">
        <w:rPr>
          <w:rStyle w:val="StyleUnderline"/>
          <w:rFonts w:asciiTheme="minorHAnsi" w:hAnsiTheme="minorHAnsi" w:cstheme="minorHAnsi"/>
          <w:highlight w:val="cyan"/>
        </w:rPr>
        <w:t>sharply</w:t>
      </w:r>
      <w:r w:rsidRPr="004D5A6D">
        <w:rPr>
          <w:rStyle w:val="StyleUnderline"/>
          <w:rFonts w:asciiTheme="minorHAnsi" w:hAnsiTheme="minorHAnsi" w:cstheme="minorHAnsi"/>
        </w:rPr>
        <w:t>.</w:t>
      </w:r>
    </w:p>
    <w:p w14:paraId="562E2CFB" w14:textId="77777777" w:rsidR="002D5E67" w:rsidRPr="004D5A6D" w:rsidRDefault="002D5E67" w:rsidP="002D5E67">
      <w:pPr>
        <w:rPr>
          <w:rFonts w:asciiTheme="minorHAnsi" w:hAnsiTheme="minorHAnsi" w:cstheme="minorHAnsi"/>
          <w:sz w:val="16"/>
          <w:szCs w:val="16"/>
        </w:rPr>
      </w:pPr>
      <w:r w:rsidRPr="004D5A6D">
        <w:rPr>
          <w:rFonts w:asciiTheme="minorHAnsi" w:hAnsiTheme="minorHAnsi" w:cstheme="minorHAnsi"/>
          <w:sz w:val="16"/>
          <w:szCs w:val="16"/>
        </w:rPr>
        <w:t>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448073EC" w14:textId="77777777" w:rsidR="002D5E67" w:rsidRPr="004D5A6D" w:rsidRDefault="002D5E67" w:rsidP="002D5E67">
      <w:pPr>
        <w:rPr>
          <w:rStyle w:val="StyleUnderline"/>
          <w:rFonts w:asciiTheme="minorHAnsi" w:hAnsiTheme="minorHAnsi" w:cstheme="minorHAnsi"/>
        </w:rPr>
      </w:pPr>
      <w:r w:rsidRPr="004D5A6D">
        <w:rPr>
          <w:rStyle w:val="StyleUnderline"/>
          <w:rFonts w:asciiTheme="minorHAnsi" w:hAnsiTheme="minorHAnsi" w:cstheme="minorHAnsi"/>
        </w:rPr>
        <w:t xml:space="preserve">A </w:t>
      </w:r>
      <w:r w:rsidRPr="004D5A6D">
        <w:rPr>
          <w:rStyle w:val="StyleUnderline"/>
          <w:rFonts w:asciiTheme="minorHAnsi" w:hAnsiTheme="minorHAnsi" w:cstheme="minorHAnsi"/>
          <w:highlight w:val="cyan"/>
        </w:rPr>
        <w:t>pandemic</w:t>
      </w:r>
      <w:r w:rsidRPr="004D5A6D">
        <w:rPr>
          <w:rStyle w:val="StyleUnderline"/>
          <w:rFonts w:asciiTheme="minorHAnsi" w:hAnsiTheme="minorHAnsi" w:cstheme="minorHAnsi"/>
        </w:rPr>
        <w:t xml:space="preserve"> has potential to </w:t>
      </w:r>
      <w:r w:rsidRPr="004D5A6D">
        <w:rPr>
          <w:rStyle w:val="StyleUnderline"/>
          <w:rFonts w:asciiTheme="minorHAnsi" w:hAnsiTheme="minorHAnsi" w:cstheme="minorHAnsi"/>
          <w:highlight w:val="cyan"/>
        </w:rPr>
        <w:t xml:space="preserve">destabilize a </w:t>
      </w:r>
      <w:r w:rsidRPr="004D5A6D">
        <w:rPr>
          <w:rStyle w:val="Emphasis"/>
          <w:rFonts w:asciiTheme="minorHAnsi" w:hAnsiTheme="minorHAnsi" w:cstheme="minorHAnsi"/>
          <w:highlight w:val="cyan"/>
        </w:rPr>
        <w:t>nuclear-prone</w:t>
      </w:r>
      <w:r w:rsidRPr="004D5A6D">
        <w:rPr>
          <w:rStyle w:val="StyleUnderline"/>
          <w:rFonts w:asciiTheme="minorHAnsi" w:hAnsiTheme="minorHAnsi" w:cstheme="minorHAnsi"/>
          <w:highlight w:val="cyan"/>
        </w:rPr>
        <w:t xml:space="preserve"> conflict by incapacitating</w:t>
      </w:r>
      <w:r w:rsidRPr="004D5A6D">
        <w:rPr>
          <w:rStyle w:val="StyleUnderline"/>
          <w:rFonts w:asciiTheme="minorHAnsi" w:hAnsiTheme="minorHAnsi" w:cstheme="minorHAnsi"/>
        </w:rPr>
        <w:t xml:space="preserve"> the supreme nuclear </w:t>
      </w:r>
      <w:r w:rsidRPr="004D5A6D">
        <w:rPr>
          <w:rFonts w:asciiTheme="minorHAnsi" w:hAnsiTheme="minorHAnsi" w:cstheme="minorHAnsi"/>
          <w:sz w:val="16"/>
        </w:rPr>
        <w:t xml:space="preserve">commander or </w:t>
      </w:r>
      <w:r w:rsidRPr="004D5A6D">
        <w:rPr>
          <w:rStyle w:val="StyleUnderline"/>
          <w:rFonts w:asciiTheme="minorHAnsi" w:hAnsiTheme="minorHAnsi" w:cstheme="minorHAnsi"/>
          <w:highlight w:val="cyan"/>
        </w:rPr>
        <w:t>commanders who</w:t>
      </w:r>
      <w:r w:rsidRPr="004D5A6D">
        <w:rPr>
          <w:rStyle w:val="StyleUnderline"/>
          <w:rFonts w:asciiTheme="minorHAnsi" w:hAnsiTheme="minorHAnsi" w:cstheme="minorHAnsi"/>
        </w:rPr>
        <w:t xml:space="preserve"> have to </w:t>
      </w:r>
      <w:r w:rsidRPr="004D5A6D">
        <w:rPr>
          <w:rStyle w:val="StyleUnderline"/>
          <w:rFonts w:asciiTheme="minorHAnsi" w:hAnsiTheme="minorHAnsi" w:cstheme="minorHAnsi"/>
          <w:highlight w:val="cyan"/>
        </w:rPr>
        <w:t>issue nuclear</w:t>
      </w:r>
      <w:r w:rsidRPr="004D5A6D">
        <w:rPr>
          <w:rStyle w:val="StyleUnderline"/>
          <w:rFonts w:asciiTheme="minorHAnsi" w:hAnsiTheme="minorHAnsi" w:cstheme="minorHAnsi"/>
        </w:rPr>
        <w:t xml:space="preserve"> strike </w:t>
      </w:r>
      <w:r w:rsidRPr="004D5A6D">
        <w:rPr>
          <w:rStyle w:val="StyleUnderline"/>
          <w:rFonts w:asciiTheme="minorHAnsi" w:hAnsiTheme="minorHAnsi" w:cstheme="minorHAnsi"/>
          <w:highlight w:val="cyan"/>
        </w:rPr>
        <w:t>orders</w:t>
      </w:r>
      <w:r w:rsidRPr="004D5A6D">
        <w:rPr>
          <w:rStyle w:val="StyleUnderline"/>
          <w:rFonts w:asciiTheme="minorHAnsi" w:hAnsiTheme="minorHAnsi" w:cstheme="minorHAnsi"/>
        </w:rPr>
        <w:t>, creating uncertainty as to who is in charge, how to handle nuclear mistakes</w:t>
      </w:r>
      <w:r w:rsidRPr="004D5A6D">
        <w:rPr>
          <w:rFonts w:asciiTheme="minorHAnsi" w:hAnsiTheme="minorHAnsi" w:cstheme="minorHAnsi"/>
          <w:sz w:val="16"/>
        </w:rPr>
        <w:t xml:space="preserve"> (such as </w:t>
      </w:r>
      <w:r w:rsidRPr="004D5A6D">
        <w:rPr>
          <w:rStyle w:val="StyleUnderline"/>
          <w:rFonts w:asciiTheme="minorHAnsi" w:hAnsiTheme="minorHAnsi" w:cstheme="minorHAnsi"/>
        </w:rPr>
        <w:t>errors, accidents, technological failures, and entanglement with conventional operations</w:t>
      </w:r>
      <w:r w:rsidRPr="004D5A6D">
        <w:rPr>
          <w:rFonts w:asciiTheme="minorHAnsi" w:hAnsiTheme="minorHAnsi" w:cstheme="minorHAnsi"/>
          <w:sz w:val="16"/>
        </w:rPr>
        <w:t xml:space="preserve"> gone awry), </w:t>
      </w:r>
      <w:r w:rsidRPr="004D5A6D">
        <w:rPr>
          <w:rStyle w:val="StyleUnderline"/>
          <w:rFonts w:asciiTheme="minorHAnsi" w:hAnsiTheme="minorHAnsi" w:cstheme="minorHAnsi"/>
        </w:rPr>
        <w:t xml:space="preserve">and </w:t>
      </w:r>
      <w:r w:rsidRPr="004D5A6D">
        <w:rPr>
          <w:rStyle w:val="StyleUnderline"/>
          <w:rFonts w:asciiTheme="minorHAnsi" w:hAnsiTheme="minorHAnsi" w:cstheme="minorHAnsi"/>
          <w:highlight w:val="cyan"/>
        </w:rPr>
        <w:t>opening</w:t>
      </w:r>
      <w:r w:rsidRPr="004D5A6D">
        <w:rPr>
          <w:rStyle w:val="StyleUnderline"/>
          <w:rFonts w:asciiTheme="minorHAnsi" w:hAnsiTheme="minorHAnsi" w:cstheme="minorHAnsi"/>
        </w:rPr>
        <w:t xml:space="preserve"> a brief </w:t>
      </w:r>
      <w:r w:rsidRPr="004D5A6D">
        <w:rPr>
          <w:rStyle w:val="Emphasis"/>
          <w:rFonts w:asciiTheme="minorHAnsi" w:hAnsiTheme="minorHAnsi" w:cstheme="minorHAnsi"/>
          <w:highlight w:val="cyan"/>
        </w:rPr>
        <w:t>opportunity for a first strike</w:t>
      </w:r>
      <w:r w:rsidRPr="004D5A6D">
        <w:rPr>
          <w:rStyle w:val="StyleUnderline"/>
          <w:rFonts w:asciiTheme="minorHAnsi" w:hAnsiTheme="minorHAnsi" w:cstheme="minorHAnsi"/>
        </w:rPr>
        <w:t xml:space="preserve"> at a time when the COVID-infected state may not be able to retaliate efficiently</w:t>
      </w:r>
      <w:r w:rsidRPr="004D5A6D">
        <w:rPr>
          <w:rFonts w:asciiTheme="minorHAnsi" w:hAnsiTheme="minorHAnsi" w:cstheme="minorHAnsi"/>
          <w:sz w:val="16"/>
        </w:rPr>
        <w:t xml:space="preserve"> – or at all – </w:t>
      </w:r>
      <w:r w:rsidRPr="004D5A6D">
        <w:rPr>
          <w:rStyle w:val="StyleUnderline"/>
          <w:rFonts w:asciiTheme="minorHAnsi" w:hAnsiTheme="minorHAnsi" w:cstheme="minorHAnsi"/>
        </w:rPr>
        <w:t>due to leadership confusion</w:t>
      </w:r>
      <w:r w:rsidRPr="004D5A6D">
        <w:rPr>
          <w:rFonts w:asciiTheme="minorHAnsi" w:hAnsiTheme="minorHAnsi" w:cstheme="minorHAnsi"/>
          <w:sz w:val="16"/>
        </w:rPr>
        <w:t xml:space="preserve">. In some nuclear-laden conflicts, </w:t>
      </w:r>
      <w:r w:rsidRPr="004D5A6D">
        <w:rPr>
          <w:rStyle w:val="StyleUnderline"/>
          <w:rFonts w:asciiTheme="minorHAnsi" w:hAnsiTheme="minorHAnsi" w:cstheme="minorHAnsi"/>
          <w:highlight w:val="cyan"/>
        </w:rPr>
        <w:t>a state might use a pandemic as</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cover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political or </w:t>
      </w:r>
      <w:r w:rsidRPr="004D5A6D">
        <w:rPr>
          <w:rStyle w:val="Emphasis"/>
          <w:rFonts w:asciiTheme="minorHAnsi" w:hAnsiTheme="minorHAnsi" w:cstheme="minorHAnsi"/>
          <w:highlight w:val="cyan"/>
        </w:rPr>
        <w:t>military provocations</w:t>
      </w:r>
      <w:r w:rsidRPr="004D5A6D">
        <w:rPr>
          <w:rStyle w:val="StyleUnderline"/>
          <w:rFonts w:asciiTheme="minorHAnsi" w:hAnsiTheme="minorHAnsi" w:cstheme="minorHAnsi"/>
        </w:rPr>
        <w:t xml:space="preserve"> in the belief that the adversary is distracted and partly disabled by the pandemic, increasing the risk of war in a nuclear-prone conflict.</w:t>
      </w:r>
      <w:r w:rsidRPr="004D5A6D">
        <w:rPr>
          <w:rFonts w:asciiTheme="minorHAnsi" w:hAnsiTheme="minorHAnsi" w:cstheme="minorHAnsi"/>
          <w:sz w:val="16"/>
        </w:rPr>
        <w:t xml:space="preserve"> At the same time, </w:t>
      </w:r>
      <w:r w:rsidRPr="004D5A6D">
        <w:rPr>
          <w:rStyle w:val="StyleUnderline"/>
          <w:rFonts w:asciiTheme="minorHAnsi" w:hAnsiTheme="minorHAnsi" w:cstheme="minorHAnsi"/>
        </w:rPr>
        <w:t xml:space="preserve">a pandemic may lead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armed </w:t>
      </w:r>
      <w:r w:rsidRPr="004D5A6D">
        <w:rPr>
          <w:rStyle w:val="StyleUnderline"/>
          <w:rFonts w:asciiTheme="minorHAnsi" w:hAnsiTheme="minorHAnsi" w:cstheme="minorHAnsi"/>
          <w:highlight w:val="cyan"/>
        </w:rPr>
        <w:t>states</w:t>
      </w:r>
      <w:r w:rsidRPr="004D5A6D">
        <w:rPr>
          <w:rStyle w:val="StyleUnderline"/>
          <w:rFonts w:asciiTheme="minorHAnsi" w:hAnsiTheme="minorHAnsi" w:cstheme="minorHAnsi"/>
        </w:rPr>
        <w:t xml:space="preserve"> to </w:t>
      </w:r>
      <w:r w:rsidRPr="004D5A6D">
        <w:rPr>
          <w:rStyle w:val="StyleUnderline"/>
          <w:rFonts w:asciiTheme="minorHAnsi" w:hAnsiTheme="minorHAnsi" w:cstheme="minorHAnsi"/>
          <w:highlight w:val="cyan"/>
        </w:rPr>
        <w:t>increase</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isolation</w:t>
      </w:r>
      <w:r w:rsidRPr="004D5A6D">
        <w:rPr>
          <w:rStyle w:val="Emphasis"/>
          <w:rFonts w:asciiTheme="minorHAnsi" w:hAnsiTheme="minorHAnsi" w:cstheme="minorHAnsi"/>
        </w:rPr>
        <w:t xml:space="preserve"> and sanctions</w:t>
      </w:r>
      <w:r w:rsidRPr="004D5A6D">
        <w:rPr>
          <w:rStyle w:val="StyleUnderline"/>
          <w:rFonts w:asciiTheme="minorHAnsi" w:hAnsiTheme="minorHAnsi" w:cstheme="minorHAnsi"/>
        </w:rPr>
        <w:t xml:space="preserve"> against a nuclear adversary, </w:t>
      </w:r>
      <w:r w:rsidRPr="004D5A6D">
        <w:rPr>
          <w:rStyle w:val="StyleUnderline"/>
          <w:rFonts w:asciiTheme="minorHAnsi" w:hAnsiTheme="minorHAnsi" w:cstheme="minorHAnsi"/>
          <w:highlight w:val="cyan"/>
        </w:rPr>
        <w:t>making it</w:t>
      </w:r>
      <w:r w:rsidRPr="004D5A6D">
        <w:rPr>
          <w:rStyle w:val="StyleUnderline"/>
          <w:rFonts w:asciiTheme="minorHAnsi" w:hAnsiTheme="minorHAnsi" w:cstheme="minorHAnsi"/>
        </w:rPr>
        <w:t xml:space="preserve"> even </w:t>
      </w:r>
      <w:r w:rsidRPr="004D5A6D">
        <w:rPr>
          <w:rStyle w:val="StyleUnderline"/>
          <w:rFonts w:asciiTheme="minorHAnsi" w:hAnsiTheme="minorHAnsi" w:cstheme="minorHAnsi"/>
          <w:highlight w:val="cyan"/>
        </w:rPr>
        <w:t>harder to stop the spread</w:t>
      </w:r>
      <w:r w:rsidRPr="004D5A6D">
        <w:rPr>
          <w:rStyle w:val="StyleUnderline"/>
          <w:rFonts w:asciiTheme="minorHAnsi" w:hAnsiTheme="minorHAnsi" w:cstheme="minorHAnsi"/>
        </w:rPr>
        <w:t xml:space="preserve"> of the disease</w:t>
      </w:r>
      <w:r w:rsidRPr="004D5A6D">
        <w:rPr>
          <w:rFonts w:asciiTheme="minorHAnsi" w:hAnsiTheme="minorHAnsi" w:cstheme="minorHAnsi"/>
          <w:sz w:val="16"/>
        </w:rPr>
        <w:t xml:space="preserve">, in turn </w:t>
      </w:r>
      <w:r w:rsidRPr="004D5A6D">
        <w:rPr>
          <w:rStyle w:val="StyleUnderline"/>
          <w:rFonts w:asciiTheme="minorHAnsi" w:hAnsiTheme="minorHAnsi" w:cstheme="minorHAnsi"/>
        </w:rPr>
        <w:t xml:space="preserve">creating a </w:t>
      </w:r>
      <w:r w:rsidRPr="004D5A6D">
        <w:rPr>
          <w:rStyle w:val="Emphasis"/>
          <w:rFonts w:asciiTheme="minorHAnsi" w:hAnsiTheme="minorHAnsi" w:cstheme="minorHAnsi"/>
        </w:rPr>
        <w:t>pandemic reservoir and transmission risk</w:t>
      </w:r>
      <w:r w:rsidRPr="004D5A6D">
        <w:rPr>
          <w:rStyle w:val="StyleUnderline"/>
          <w:rFonts w:asciiTheme="minorHAnsi" w:hAnsiTheme="minorHAnsi" w:cstheme="minorHAnsi"/>
        </w:rPr>
        <w:t xml:space="preserve"> back to the nuclear armed state or its allies.</w:t>
      </w:r>
    </w:p>
    <w:p w14:paraId="0EEBFD4E" w14:textId="77777777" w:rsidR="002D5E67" w:rsidRPr="004D5A6D" w:rsidRDefault="002D5E67" w:rsidP="002D5E67">
      <w:pPr>
        <w:rPr>
          <w:rFonts w:asciiTheme="minorHAnsi" w:hAnsiTheme="minorHAnsi" w:cstheme="minorHAnsi"/>
          <w:sz w:val="16"/>
          <w:szCs w:val="16"/>
        </w:rPr>
      </w:pPr>
      <w:r w:rsidRPr="004D5A6D">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0E614147" w14:textId="77777777" w:rsidR="002D5E67" w:rsidRPr="004D5A6D" w:rsidRDefault="002D5E67" w:rsidP="002D5E67">
      <w:pPr>
        <w:rPr>
          <w:rStyle w:val="StyleUnderline"/>
          <w:rFonts w:asciiTheme="minorHAnsi" w:hAnsiTheme="minorHAnsi" w:cstheme="minorHAnsi"/>
        </w:rPr>
      </w:pPr>
      <w:r w:rsidRPr="004D5A6D">
        <w:rPr>
          <w:rFonts w:asciiTheme="minorHAnsi" w:hAnsiTheme="minorHAnsi" w:cstheme="minorHAnsi"/>
          <w:sz w:val="16"/>
        </w:rPr>
        <w:t xml:space="preserve">To date, however, </w:t>
      </w:r>
      <w:r w:rsidRPr="004D5A6D">
        <w:rPr>
          <w:rStyle w:val="StyleUnderline"/>
          <w:rFonts w:asciiTheme="minorHAnsi" w:hAnsiTheme="minorHAnsi" w:cstheme="minorHAnsi"/>
        </w:rPr>
        <w:t xml:space="preserve">the COVID-19 pandemic has increased the isolation of some nuclear-armed states and provided a </w:t>
      </w:r>
      <w:r w:rsidRPr="004D5A6D">
        <w:rPr>
          <w:rStyle w:val="Emphasis"/>
          <w:rFonts w:asciiTheme="minorHAnsi" w:hAnsiTheme="minorHAnsi" w:cstheme="minorHAnsi"/>
        </w:rPr>
        <w:t>textbook case</w:t>
      </w:r>
      <w:r w:rsidRPr="004D5A6D">
        <w:rPr>
          <w:rStyle w:val="StyleUnderline"/>
          <w:rFonts w:asciiTheme="minorHAnsi" w:hAnsiTheme="minorHAnsi" w:cstheme="minorHAnsi"/>
        </w:rPr>
        <w:t xml:space="preserve"> of the </w:t>
      </w:r>
      <w:r w:rsidRPr="004D5A6D">
        <w:rPr>
          <w:rStyle w:val="Emphasis"/>
          <w:rFonts w:asciiTheme="minorHAnsi" w:hAnsiTheme="minorHAnsi" w:cstheme="minorHAnsi"/>
        </w:rPr>
        <w:t>failure of states to cooperate</w:t>
      </w:r>
      <w:r w:rsidRPr="004D5A6D">
        <w:rPr>
          <w:rStyle w:val="StyleUnderline"/>
          <w:rFonts w:asciiTheme="minorHAnsi" w:hAnsiTheme="minorHAnsi" w:cstheme="minorHAnsi"/>
        </w:rPr>
        <w:t xml:space="preserve"> to overcome the pandemic. </w:t>
      </w:r>
      <w:r w:rsidRPr="004D5A6D">
        <w:rPr>
          <w:rStyle w:val="Emphasis"/>
          <w:rFonts w:asciiTheme="minorHAnsi" w:hAnsiTheme="minorHAnsi" w:cstheme="minorHAnsi"/>
          <w:highlight w:val="cyan"/>
        </w:rPr>
        <w:t>Borders</w:t>
      </w:r>
      <w:r w:rsidRPr="004D5A6D">
        <w:rPr>
          <w:rStyle w:val="Emphasis"/>
          <w:rFonts w:asciiTheme="minorHAnsi" w:hAnsiTheme="minorHAnsi" w:cstheme="minorHAnsi"/>
        </w:rPr>
        <w:t xml:space="preserve"> have slammed </w:t>
      </w:r>
      <w:r w:rsidRPr="004D5A6D">
        <w:rPr>
          <w:rStyle w:val="Emphasis"/>
          <w:rFonts w:asciiTheme="minorHAnsi" w:hAnsiTheme="minorHAnsi" w:cstheme="minorHAnsi"/>
          <w:highlight w:val="cyan"/>
        </w:rPr>
        <w:t>shut</w:t>
      </w:r>
      <w:r w:rsidRPr="004D5A6D">
        <w:rPr>
          <w:rStyle w:val="Emphasis"/>
          <w:rFonts w:asciiTheme="minorHAnsi" w:hAnsiTheme="minorHAnsi" w:cstheme="minorHAnsi"/>
        </w:rPr>
        <w:t xml:space="preserve">, </w:t>
      </w:r>
      <w:r w:rsidRPr="004D5A6D">
        <w:rPr>
          <w:rStyle w:val="Emphasis"/>
          <w:rFonts w:asciiTheme="minorHAnsi" w:hAnsiTheme="minorHAnsi" w:cstheme="minorHAnsi"/>
          <w:highlight w:val="cyan"/>
        </w:rPr>
        <w:t>trade</w:t>
      </w:r>
      <w:r w:rsidRPr="004D5A6D">
        <w:rPr>
          <w:rStyle w:val="Emphasis"/>
          <w:rFonts w:asciiTheme="minorHAnsi" w:hAnsiTheme="minorHAnsi" w:cstheme="minorHAnsi"/>
        </w:rPr>
        <w:t xml:space="preserve"> shut </w:t>
      </w:r>
      <w:r w:rsidRPr="004D5A6D">
        <w:rPr>
          <w:rStyle w:val="Emphasis"/>
          <w:rFonts w:asciiTheme="minorHAnsi" w:hAnsiTheme="minorHAnsi" w:cstheme="minorHAnsi"/>
          <w:highlight w:val="cyan"/>
        </w:rPr>
        <w:t>down</w:t>
      </w:r>
      <w:r w:rsidRPr="004D5A6D">
        <w:rPr>
          <w:rStyle w:val="Emphasis"/>
          <w:rFonts w:asciiTheme="minorHAnsi" w:hAnsiTheme="minorHAnsi" w:cstheme="minorHAnsi"/>
        </w:rPr>
        <w:t>, and budgets blown out,</w:t>
      </w:r>
      <w:r w:rsidRPr="004D5A6D">
        <w:rPr>
          <w:rStyle w:val="StyleUnderline"/>
          <w:rFonts w:asciiTheme="minorHAnsi" w:hAnsiTheme="minorHAnsi" w:cstheme="minorHAnsi"/>
        </w:rPr>
        <w:t xml:space="preserve"> creating enormous pressure to focus on immediate domestic priorities. </w:t>
      </w:r>
      <w:r w:rsidRPr="004D5A6D">
        <w:rPr>
          <w:rStyle w:val="StyleUnderline"/>
          <w:rFonts w:asciiTheme="minorHAnsi" w:hAnsiTheme="minorHAnsi" w:cstheme="minorHAnsi"/>
          <w:highlight w:val="cyan"/>
        </w:rPr>
        <w:t>Foreign policies have become</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markedly more </w:t>
      </w:r>
      <w:r w:rsidRPr="004D5A6D">
        <w:rPr>
          <w:rStyle w:val="Emphasis"/>
          <w:rFonts w:asciiTheme="minorHAnsi" w:hAnsiTheme="minorHAnsi" w:cstheme="minorHAnsi"/>
          <w:highlight w:val="cyan"/>
        </w:rPr>
        <w:t>nationalistic</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rPr>
        <w:t xml:space="preserve">Dependence on nuclear weapons may increase as states seek to </w:t>
      </w:r>
      <w:r w:rsidRPr="004D5A6D">
        <w:rPr>
          <w:rStyle w:val="Emphasis"/>
          <w:rFonts w:asciiTheme="minorHAnsi" w:hAnsiTheme="minorHAnsi" w:cstheme="minorHAnsi"/>
        </w:rPr>
        <w:t>buttress a global re-spatialization</w:t>
      </w:r>
      <w:r w:rsidRPr="004D5A6D">
        <w:rPr>
          <w:rFonts w:asciiTheme="minorHAnsi" w:hAnsiTheme="minorHAnsi" w:cstheme="minorHAnsi"/>
          <w:sz w:val="16"/>
        </w:rPr>
        <w:t xml:space="preserve">6 </w:t>
      </w:r>
      <w:r w:rsidRPr="004D5A6D">
        <w:rPr>
          <w:rStyle w:val="StyleUnderline"/>
          <w:rFonts w:asciiTheme="minorHAnsi" w:hAnsiTheme="minorHAnsi" w:cstheme="minorHAnsi"/>
        </w:rPr>
        <w:t xml:space="preserve">of all dimensions of human interaction at all levels to manage pandemics. </w:t>
      </w:r>
      <w:r w:rsidRPr="004D5A6D">
        <w:rPr>
          <w:rFonts w:asciiTheme="minorHAnsi" w:hAnsiTheme="minorHAnsi" w:cstheme="minorHAnsi"/>
          <w:sz w:val="16"/>
        </w:rPr>
        <w:t xml:space="preserve">The effect of </w:t>
      </w:r>
      <w:r w:rsidRPr="004D5A6D">
        <w:rPr>
          <w:rStyle w:val="StyleUnderline"/>
          <w:rFonts w:asciiTheme="minorHAnsi" w:hAnsiTheme="minorHAnsi" w:cstheme="minorHAnsi"/>
        </w:rPr>
        <w:t>nuclear threats</w:t>
      </w:r>
      <w:r w:rsidRPr="004D5A6D">
        <w:rPr>
          <w:rFonts w:asciiTheme="minorHAnsi" w:hAnsiTheme="minorHAnsi" w:cstheme="minorHAnsi"/>
          <w:sz w:val="16"/>
        </w:rPr>
        <w:t xml:space="preserve"> on leaders </w:t>
      </w:r>
      <w:r w:rsidRPr="004D5A6D">
        <w:rPr>
          <w:rStyle w:val="StyleUnderline"/>
          <w:rFonts w:asciiTheme="minorHAnsi" w:hAnsiTheme="minorHAnsi" w:cstheme="minorHAnsi"/>
        </w:rPr>
        <w:t>may make it</w:t>
      </w:r>
      <w:r w:rsidRPr="004D5A6D">
        <w:rPr>
          <w:rFonts w:asciiTheme="minorHAnsi" w:hAnsiTheme="minorHAnsi" w:cstheme="minorHAnsi"/>
          <w:sz w:val="16"/>
        </w:rPr>
        <w:t xml:space="preserve"> less likely – or even </w:t>
      </w:r>
      <w:r w:rsidRPr="004D5A6D">
        <w:rPr>
          <w:rStyle w:val="StyleUnderline"/>
          <w:rFonts w:asciiTheme="minorHAnsi" w:hAnsiTheme="minorHAnsi" w:cstheme="minorHAnsi"/>
        </w:rPr>
        <w:t>impossible</w:t>
      </w:r>
      <w:r w:rsidRPr="004D5A6D">
        <w:rPr>
          <w:rFonts w:asciiTheme="minorHAnsi" w:hAnsiTheme="minorHAnsi" w:cstheme="minorHAnsi"/>
          <w:sz w:val="16"/>
        </w:rPr>
        <w:t xml:space="preserve"> – </w:t>
      </w:r>
      <w:r w:rsidRPr="004D5A6D">
        <w:rPr>
          <w:rStyle w:val="StyleUnderline"/>
          <w:rFonts w:asciiTheme="minorHAnsi" w:hAnsiTheme="minorHAnsi" w:cstheme="minorHAnsi"/>
        </w:rPr>
        <w:t>to achieve</w:t>
      </w:r>
      <w:r w:rsidRPr="004D5A6D">
        <w:rPr>
          <w:rFonts w:asciiTheme="minorHAnsi" w:hAnsiTheme="minorHAnsi" w:cstheme="minorHAnsi"/>
          <w:sz w:val="16"/>
        </w:rPr>
        <w:t xml:space="preserve"> the kind of </w:t>
      </w:r>
      <w:r w:rsidRPr="004D5A6D">
        <w:rPr>
          <w:rStyle w:val="StyleUnderline"/>
          <w:rFonts w:asciiTheme="minorHAnsi" w:hAnsiTheme="minorHAnsi" w:cstheme="minorHAnsi"/>
        </w:rPr>
        <w:t>concert</w:t>
      </w:r>
      <w:r w:rsidRPr="004D5A6D">
        <w:rPr>
          <w:rFonts w:asciiTheme="minorHAnsi" w:hAnsiTheme="minorHAnsi" w:cstheme="minorHAnsi"/>
          <w:sz w:val="16"/>
        </w:rPr>
        <w:t xml:space="preserve"> at a global level needed to respond </w:t>
      </w:r>
      <w:r w:rsidRPr="004D5A6D">
        <w:rPr>
          <w:rStyle w:val="StyleUnderline"/>
          <w:rFonts w:asciiTheme="minorHAnsi" w:hAnsiTheme="minorHAnsi" w:cstheme="minorHAnsi"/>
        </w:rPr>
        <w:t>to</w:t>
      </w:r>
      <w:r w:rsidRPr="004D5A6D">
        <w:rPr>
          <w:rFonts w:asciiTheme="minorHAnsi" w:hAnsiTheme="minorHAnsi" w:cstheme="minorHAnsi"/>
          <w:sz w:val="16"/>
        </w:rPr>
        <w:t xml:space="preserve"> and </w:t>
      </w:r>
      <w:r w:rsidRPr="004D5A6D">
        <w:rPr>
          <w:rStyle w:val="Emphasis"/>
          <w:rFonts w:asciiTheme="minorHAnsi" w:hAnsiTheme="minorHAnsi" w:cstheme="minorHAnsi"/>
        </w:rPr>
        <w:t>administer an effective vaccine</w:t>
      </w:r>
      <w:r w:rsidRPr="004D5A6D">
        <w:rPr>
          <w:rFonts w:asciiTheme="minorHAnsi" w:hAnsiTheme="minorHAnsi" w:cstheme="minorHAnsi"/>
          <w:sz w:val="16"/>
        </w:rPr>
        <w:t xml:space="preserve">, making it harder and even impossible to revert to pre-pandemic international relations. The result is that </w:t>
      </w:r>
      <w:r w:rsidRPr="004D5A6D">
        <w:rPr>
          <w:rStyle w:val="StyleUnderline"/>
          <w:rFonts w:asciiTheme="minorHAnsi" w:hAnsiTheme="minorHAnsi" w:cstheme="minorHAnsi"/>
        </w:rPr>
        <w:t xml:space="preserve">some </w:t>
      </w:r>
      <w:r w:rsidRPr="004D5A6D">
        <w:rPr>
          <w:rStyle w:val="StyleUnderline"/>
          <w:rFonts w:asciiTheme="minorHAnsi" w:hAnsiTheme="minorHAnsi" w:cstheme="minorHAnsi"/>
          <w:highlight w:val="cyan"/>
        </w:rPr>
        <w:t>states may proliferate</w:t>
      </w:r>
      <w:r w:rsidRPr="004D5A6D">
        <w:rPr>
          <w:rFonts w:asciiTheme="minorHAnsi" w:hAnsiTheme="minorHAnsi" w:cstheme="minorHAnsi"/>
          <w:sz w:val="16"/>
        </w:rPr>
        <w:t xml:space="preserve"> their own </w:t>
      </w:r>
      <w:r w:rsidRPr="004D5A6D">
        <w:rPr>
          <w:rStyle w:val="StyleUnderline"/>
          <w:rFonts w:asciiTheme="minorHAnsi" w:hAnsiTheme="minorHAnsi" w:cstheme="minorHAnsi"/>
        </w:rPr>
        <w:t>nuclear weapons</w:t>
      </w:r>
      <w:r w:rsidRPr="004D5A6D">
        <w:rPr>
          <w:rFonts w:asciiTheme="minorHAnsi" w:hAnsiTheme="minorHAnsi" w:cstheme="minorHAnsi"/>
          <w:sz w:val="16"/>
        </w:rPr>
        <w:t xml:space="preserve">, further </w:t>
      </w:r>
      <w:r w:rsidRPr="004D5A6D">
        <w:rPr>
          <w:rStyle w:val="StyleUnderline"/>
          <w:rFonts w:asciiTheme="minorHAnsi" w:hAnsiTheme="minorHAnsi" w:cstheme="minorHAnsi"/>
        </w:rPr>
        <w:t xml:space="preserve">reinforcing the </w:t>
      </w:r>
      <w:r w:rsidRPr="004D5A6D">
        <w:rPr>
          <w:rStyle w:val="Emphasis"/>
          <w:rFonts w:asciiTheme="minorHAnsi" w:hAnsiTheme="minorHAnsi" w:cstheme="minorHAnsi"/>
        </w:rPr>
        <w:t>spiral of conflicts</w:t>
      </w:r>
      <w:r w:rsidRPr="004D5A6D">
        <w:rPr>
          <w:rStyle w:val="StyleUnderline"/>
          <w:rFonts w:asciiTheme="minorHAnsi" w:hAnsiTheme="minorHAnsi" w:cstheme="minorHAnsi"/>
        </w:rPr>
        <w:t xml:space="preserve"> contained by nuclear threat,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cascading effects on the risk of nuclear war</w:t>
      </w:r>
      <w:r w:rsidRPr="004D5A6D">
        <w:rPr>
          <w:rStyle w:val="Emphasis"/>
          <w:rFonts w:asciiTheme="minorHAnsi" w:hAnsiTheme="minorHAnsi" w:cstheme="minorHAnsi"/>
        </w:rPr>
        <w:t>.</w:t>
      </w:r>
    </w:p>
    <w:p w14:paraId="4411ED27" w14:textId="77777777" w:rsidR="002D5E67" w:rsidRPr="001D3686" w:rsidRDefault="002D5E67" w:rsidP="002D5E67"/>
    <w:p w14:paraId="7EC3B905" w14:textId="77777777" w:rsidR="002D5E67" w:rsidRPr="004D5A6D" w:rsidRDefault="002D5E67" w:rsidP="002D5E67">
      <w:pPr>
        <w:pStyle w:val="Heading3"/>
        <w:rPr>
          <w:rFonts w:asciiTheme="minorHAnsi" w:hAnsiTheme="minorHAnsi" w:cstheme="minorHAnsi"/>
        </w:rPr>
      </w:pPr>
      <w:r w:rsidRPr="004D5A6D">
        <w:rPr>
          <w:rFonts w:asciiTheme="minorHAnsi" w:hAnsiTheme="minorHAnsi" w:cstheme="minorHAnsi"/>
        </w:rPr>
        <w:lastRenderedPageBreak/>
        <w:t xml:space="preserve">1AC – Plan </w:t>
      </w:r>
    </w:p>
    <w:p w14:paraId="359DFC70" w14:textId="77777777" w:rsidR="002D5E67" w:rsidRPr="004D5A6D" w:rsidRDefault="002D5E67" w:rsidP="002D5E67">
      <w:pPr>
        <w:pStyle w:val="Heading4"/>
        <w:rPr>
          <w:rFonts w:asciiTheme="minorHAnsi" w:hAnsiTheme="minorHAnsi" w:cstheme="minorHAnsi"/>
        </w:rPr>
      </w:pPr>
      <w:r w:rsidRPr="004D5A6D">
        <w:rPr>
          <w:rFonts w:asciiTheme="minorHAnsi" w:hAnsiTheme="minorHAnsi" w:cstheme="minorHAnsi"/>
        </w:rPr>
        <w:t xml:space="preserve">Plan: The member nations of the World Trade Organization ought to reduce intellectual property protections for medicines by </w:t>
      </w:r>
      <w:r>
        <w:rPr>
          <w:rFonts w:asciiTheme="minorHAnsi" w:hAnsiTheme="minorHAnsi" w:cstheme="minorHAnsi"/>
        </w:rPr>
        <w:t xml:space="preserve">implementing a </w:t>
      </w:r>
      <w:r w:rsidRPr="004D5A6D">
        <w:rPr>
          <w:rFonts w:asciiTheme="minorHAnsi" w:hAnsiTheme="minorHAnsi" w:cstheme="minorHAnsi"/>
        </w:rPr>
        <w:t xml:space="preserve">COVID-19 </w:t>
      </w:r>
      <w:r>
        <w:rPr>
          <w:rFonts w:asciiTheme="minorHAnsi" w:hAnsiTheme="minorHAnsi" w:cstheme="minorHAnsi"/>
        </w:rPr>
        <w:t>vaccine waiver</w:t>
      </w:r>
      <w:r w:rsidRPr="004D5A6D">
        <w:rPr>
          <w:rFonts w:asciiTheme="minorHAnsi" w:hAnsiTheme="minorHAnsi" w:cstheme="minorHAnsi"/>
        </w:rPr>
        <w:t>.</w:t>
      </w:r>
    </w:p>
    <w:p w14:paraId="6A7B0124" w14:textId="77777777" w:rsidR="00ED7677" w:rsidRPr="004D5A6D" w:rsidRDefault="00ED7677" w:rsidP="00ED7677">
      <w:pPr>
        <w:pStyle w:val="Heading3"/>
        <w:rPr>
          <w:rFonts w:asciiTheme="minorHAnsi" w:hAnsiTheme="minorHAnsi" w:cstheme="minorHAnsi"/>
        </w:rPr>
      </w:pPr>
      <w:r w:rsidRPr="004D5A6D">
        <w:rPr>
          <w:rFonts w:asciiTheme="minorHAnsi" w:hAnsiTheme="minorHAnsi" w:cstheme="minorHAnsi"/>
        </w:rPr>
        <w:lastRenderedPageBreak/>
        <w:t>1AC – Solvency</w:t>
      </w:r>
    </w:p>
    <w:p w14:paraId="0BE7BE76" w14:textId="77777777" w:rsidR="00ED7677" w:rsidRPr="004D5A6D" w:rsidRDefault="00ED7677" w:rsidP="00ED7677">
      <w:pPr>
        <w:pStyle w:val="Heading4"/>
        <w:rPr>
          <w:rFonts w:asciiTheme="minorHAnsi" w:hAnsiTheme="minorHAnsi" w:cstheme="minorHAnsi"/>
        </w:rPr>
      </w:pPr>
      <w:r w:rsidRPr="004D5A6D">
        <w:rPr>
          <w:rFonts w:asciiTheme="minorHAnsi" w:hAnsiTheme="minorHAnsi" w:cstheme="minorHAnsi"/>
        </w:rPr>
        <w:t>Waiver drives information sharing and accelerates vaccine innovation and production within months</w:t>
      </w:r>
    </w:p>
    <w:p w14:paraId="54827C6C" w14:textId="77777777" w:rsidR="00ED7677" w:rsidRPr="004D5A6D" w:rsidRDefault="00ED7677" w:rsidP="00ED7677">
      <w:pPr>
        <w:rPr>
          <w:rFonts w:asciiTheme="minorHAnsi" w:hAnsiTheme="minorHAnsi" w:cstheme="minorHAnsi"/>
        </w:rPr>
      </w:pPr>
      <w:r w:rsidRPr="004D5A6D">
        <w:rPr>
          <w:rStyle w:val="Style13ptBold"/>
          <w:rFonts w:asciiTheme="minorHAnsi" w:hAnsiTheme="minorHAnsi" w:cstheme="minorHAnsi"/>
        </w:rPr>
        <w:t>Kavanagh et al. 7/1</w:t>
      </w:r>
      <w:r w:rsidRPr="004D5A6D">
        <w:rPr>
          <w:rFonts w:asciiTheme="minorHAnsi" w:hAnsiTheme="minorHAnsi" w:cstheme="minorHAnsi"/>
        </w:rPr>
        <w:t xml:space="preserve"> [Matthew M. Kavanagh, PhD1,2;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JD1; Madhavi Sunder, JD1; 1Georgetown University Law Center, Washington, DC; 2Department of International Health, Georgetown University, Washington, DC; July 1, 2021, “Sharing Technology and Vaccine Doses to Address Global Vaccine Inequity and End the COVID-19 Pandemic,” JAMA. 2021;326(3):219-220. doi:10.1001/jama.2021.10823//</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2CEC26FC" w14:textId="77777777" w:rsidR="00ED7677" w:rsidRPr="004D5A6D" w:rsidRDefault="00ED7677" w:rsidP="00ED7677">
      <w:pPr>
        <w:rPr>
          <w:rFonts w:asciiTheme="minorHAnsi" w:hAnsiTheme="minorHAnsi" w:cstheme="minorHAnsi"/>
        </w:rPr>
      </w:pPr>
      <w:r w:rsidRPr="004D5A6D">
        <w:rPr>
          <w:rFonts w:asciiTheme="minorHAnsi" w:hAnsiTheme="minorHAnsi" w:cstheme="minorHAnsi"/>
        </w:rPr>
        <w:t>Waiving Intellectual Property</w:t>
      </w:r>
    </w:p>
    <w:p w14:paraId="7AA04CA9" w14:textId="77777777" w:rsidR="00ED7677" w:rsidRPr="004D5A6D" w:rsidRDefault="00ED7677" w:rsidP="00ED7677">
      <w:pPr>
        <w:rPr>
          <w:rFonts w:asciiTheme="minorHAnsi" w:hAnsiTheme="minorHAnsi" w:cstheme="minorHAnsi"/>
        </w:rPr>
      </w:pPr>
      <w:r w:rsidRPr="004D5A6D">
        <w:rPr>
          <w:rStyle w:val="StyleUnderline"/>
          <w:rFonts w:asciiTheme="minorHAnsi" w:hAnsiTheme="minorHAnsi" w:cstheme="minorHAnsi"/>
        </w:rPr>
        <w:t xml:space="preserve">One </w:t>
      </w:r>
      <w:r w:rsidRPr="004D5A6D">
        <w:rPr>
          <w:rStyle w:val="Emphasis"/>
          <w:rFonts w:asciiTheme="minorHAnsi" w:hAnsiTheme="minorHAnsi" w:cstheme="minorHAnsi"/>
        </w:rPr>
        <w:t>important step</w:t>
      </w:r>
      <w:r w:rsidRPr="004D5A6D">
        <w:rPr>
          <w:rStyle w:val="StyleUnderline"/>
          <w:rFonts w:asciiTheme="minorHAnsi" w:hAnsiTheme="minorHAnsi" w:cstheme="minorHAnsi"/>
        </w:rPr>
        <w:t xml:space="preserve"> is an intellectual property (IP) waiver</w:t>
      </w:r>
      <w:r w:rsidRPr="004D5A6D">
        <w:rPr>
          <w:rFonts w:asciiTheme="minorHAnsi" w:hAnsiTheme="minorHAnsi" w:cstheme="minorHAnsi"/>
        </w:rPr>
        <w:t>. The Biden administration recently reversed US policy and was joined by France in endorsing a proposal by India and South Africa to temporarily waive countries’ World Trade Organization (WTO) obligations to enforce IP on COVID-19 technologies. The proposal still faces negotiations over its scope and opposition by certain high-income countries.</w:t>
      </w:r>
    </w:p>
    <w:p w14:paraId="72A9FBA8" w14:textId="77777777" w:rsidR="00ED7677" w:rsidRPr="004D5A6D" w:rsidRDefault="00ED7677" w:rsidP="00ED7677">
      <w:pPr>
        <w:rPr>
          <w:rStyle w:val="StyleUnderline"/>
          <w:rFonts w:asciiTheme="minorHAnsi" w:hAnsiTheme="minorHAnsi" w:cstheme="minorHAnsi"/>
        </w:rPr>
      </w:pPr>
      <w:r w:rsidRPr="004D5A6D">
        <w:rPr>
          <w:rStyle w:val="StyleUnderline"/>
          <w:rFonts w:asciiTheme="minorHAnsi" w:hAnsiTheme="minorHAnsi" w:cstheme="minorHAnsi"/>
          <w:highlight w:val="cyan"/>
        </w:rPr>
        <w:t>A WTO waiver</w:t>
      </w:r>
      <w:r w:rsidRPr="004D5A6D">
        <w:rPr>
          <w:rStyle w:val="StyleUnderline"/>
          <w:rFonts w:asciiTheme="minorHAnsi" w:hAnsiTheme="minorHAnsi" w:cstheme="minorHAnsi"/>
        </w:rPr>
        <w:t xml:space="preserve"> would not remove US patents on vaccines. It </w:t>
      </w:r>
      <w:r w:rsidRPr="004D5A6D">
        <w:rPr>
          <w:rStyle w:val="StyleUnderline"/>
          <w:rFonts w:asciiTheme="minorHAnsi" w:hAnsiTheme="minorHAnsi" w:cstheme="minorHAnsi"/>
          <w:highlight w:val="cyan"/>
        </w:rPr>
        <w:t>would</w:t>
      </w:r>
      <w:r w:rsidRPr="004D5A6D">
        <w:rPr>
          <w:rStyle w:val="StyleUnderline"/>
          <w:rFonts w:asciiTheme="minorHAnsi" w:hAnsiTheme="minorHAnsi" w:cstheme="minorHAnsi"/>
        </w:rPr>
        <w:t xml:space="preserve"> simply give governments the option to </w:t>
      </w:r>
      <w:r w:rsidRPr="004D5A6D">
        <w:rPr>
          <w:rStyle w:val="StyleUnderline"/>
          <w:rFonts w:asciiTheme="minorHAnsi" w:hAnsiTheme="minorHAnsi" w:cstheme="minorHAnsi"/>
          <w:highlight w:val="cyan"/>
        </w:rPr>
        <w:t xml:space="preserve">allow local manufacturers to </w:t>
      </w:r>
      <w:r w:rsidRPr="004D5A6D">
        <w:rPr>
          <w:rStyle w:val="Emphasis"/>
          <w:rFonts w:asciiTheme="minorHAnsi" w:hAnsiTheme="minorHAnsi" w:cstheme="minorHAnsi"/>
          <w:highlight w:val="cyan"/>
        </w:rPr>
        <w:t>produce, import, and export</w:t>
      </w:r>
      <w:r w:rsidRPr="004D5A6D">
        <w:rPr>
          <w:rStyle w:val="StyleUnderline"/>
          <w:rFonts w:asciiTheme="minorHAnsi" w:hAnsiTheme="minorHAnsi" w:cstheme="minorHAnsi"/>
        </w:rPr>
        <w:t xml:space="preserve"> SARS-CoV-2 </w:t>
      </w:r>
      <w:r w:rsidRPr="004D5A6D">
        <w:rPr>
          <w:rStyle w:val="StyleUnderline"/>
          <w:rFonts w:asciiTheme="minorHAnsi" w:hAnsiTheme="minorHAnsi" w:cstheme="minorHAnsi"/>
          <w:highlight w:val="cyan"/>
        </w:rPr>
        <w:t>vaccines. Investments</w:t>
      </w:r>
      <w:r w:rsidRPr="004D5A6D">
        <w:rPr>
          <w:rStyle w:val="StyleUnderline"/>
          <w:rFonts w:asciiTheme="minorHAnsi" w:hAnsiTheme="minorHAnsi" w:cstheme="minorHAnsi"/>
        </w:rPr>
        <w:t xml:space="preserve"> in production facilities </w:t>
      </w:r>
      <w:r w:rsidRPr="004D5A6D">
        <w:rPr>
          <w:rStyle w:val="StyleUnderline"/>
          <w:rFonts w:asciiTheme="minorHAnsi" w:hAnsiTheme="minorHAnsi" w:cstheme="minorHAnsi"/>
          <w:highlight w:val="cyan"/>
        </w:rPr>
        <w:t>could occur without</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concern about </w:t>
      </w:r>
      <w:r w:rsidRPr="004D5A6D">
        <w:rPr>
          <w:rStyle w:val="Emphasis"/>
          <w:rFonts w:asciiTheme="minorHAnsi" w:hAnsiTheme="minorHAnsi" w:cstheme="minorHAnsi"/>
          <w:highlight w:val="cyan"/>
        </w:rPr>
        <w:t>lawsuits</w:t>
      </w:r>
      <w:r w:rsidRPr="004D5A6D">
        <w:rPr>
          <w:rStyle w:val="Emphasis"/>
          <w:rFonts w:asciiTheme="minorHAnsi" w:hAnsiTheme="minorHAnsi" w:cstheme="minorHAnsi"/>
        </w:rPr>
        <w:t xml:space="preserve"> or prosecution</w:t>
      </w:r>
      <w:r w:rsidRPr="004D5A6D">
        <w:rPr>
          <w:rStyle w:val="StyleUnderline"/>
          <w:rFonts w:asciiTheme="minorHAnsi" w:hAnsiTheme="minorHAnsi" w:cstheme="minorHAnsi"/>
        </w:rPr>
        <w:t xml:space="preserve"> for IP infringement. Although countries have rights to issue </w:t>
      </w:r>
      <w:r w:rsidRPr="004D5A6D">
        <w:rPr>
          <w:rStyle w:val="StyleUnderline"/>
          <w:rFonts w:asciiTheme="minorHAnsi" w:hAnsiTheme="minorHAnsi" w:cstheme="minorHAnsi"/>
          <w:highlight w:val="cyan"/>
        </w:rPr>
        <w:t>compulsory licens</w:t>
      </w:r>
      <w:r w:rsidRPr="004D5A6D">
        <w:rPr>
          <w:rStyle w:val="StyleUnderline"/>
          <w:rFonts w:asciiTheme="minorHAnsi" w:hAnsiTheme="minorHAnsi" w:cstheme="minorHAnsi"/>
        </w:rPr>
        <w:t xml:space="preserve">es under the Trade-Related Aspects of Intellectual Property Rights (Article 31) agreement, the </w:t>
      </w:r>
      <w:r w:rsidRPr="004D5A6D">
        <w:rPr>
          <w:rStyle w:val="StyleUnderline"/>
          <w:rFonts w:asciiTheme="minorHAnsi" w:hAnsiTheme="minorHAnsi" w:cstheme="minorHAnsi"/>
          <w:highlight w:val="cyan"/>
        </w:rPr>
        <w:t xml:space="preserve">rules are </w:t>
      </w:r>
      <w:r w:rsidRPr="004D5A6D">
        <w:rPr>
          <w:rStyle w:val="Emphasis"/>
          <w:rFonts w:asciiTheme="minorHAnsi" w:hAnsiTheme="minorHAnsi" w:cstheme="minorHAnsi"/>
          <w:highlight w:val="cyan"/>
        </w:rPr>
        <w:t>legally complex</w:t>
      </w:r>
      <w:r w:rsidRPr="004D5A6D">
        <w:rPr>
          <w:rStyle w:val="StyleUnderline"/>
          <w:rFonts w:asciiTheme="minorHAnsi" w:hAnsiTheme="minorHAnsi" w:cstheme="minorHAnsi"/>
        </w:rPr>
        <w:t>.</w:t>
      </w:r>
      <w:r w:rsidRPr="004D5A6D">
        <w:rPr>
          <w:rFonts w:asciiTheme="minorHAnsi" w:hAnsiTheme="minorHAnsi" w:cstheme="minorHAnsi"/>
        </w:rPr>
        <w:t xml:space="preserve"> Messenger RNA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technologies </w:t>
      </w:r>
      <w:r w:rsidRPr="004D5A6D">
        <w:rPr>
          <w:rStyle w:val="StyleUnderline"/>
          <w:rFonts w:asciiTheme="minorHAnsi" w:hAnsiTheme="minorHAnsi" w:cstheme="minorHAnsi"/>
          <w:highlight w:val="cyan"/>
        </w:rPr>
        <w:t xml:space="preserve">are covered by </w:t>
      </w:r>
      <w:r w:rsidRPr="004D5A6D">
        <w:rPr>
          <w:rStyle w:val="Emphasis"/>
          <w:rFonts w:asciiTheme="minorHAnsi" w:hAnsiTheme="minorHAnsi" w:cstheme="minorHAnsi"/>
          <w:highlight w:val="cyan"/>
        </w:rPr>
        <w:t>more than 100 patents</w:t>
      </w:r>
      <w:r w:rsidRPr="004D5A6D">
        <w:rPr>
          <w:rStyle w:val="StyleUnderline"/>
          <w:rFonts w:asciiTheme="minorHAnsi" w:hAnsiTheme="minorHAnsi" w:cstheme="minorHAnsi"/>
          <w:highlight w:val="cyan"/>
        </w:rPr>
        <w:t>, with many different</w:t>
      </w:r>
      <w:r w:rsidRPr="004D5A6D">
        <w:rPr>
          <w:rStyle w:val="StyleUnderline"/>
          <w:rFonts w:asciiTheme="minorHAnsi" w:hAnsiTheme="minorHAnsi" w:cstheme="minorHAnsi"/>
        </w:rPr>
        <w:t xml:space="preserve"> patent </w:t>
      </w:r>
      <w:r w:rsidRPr="004D5A6D">
        <w:rPr>
          <w:rStyle w:val="StyleUnderline"/>
          <w:rFonts w:asciiTheme="minorHAnsi" w:hAnsiTheme="minorHAnsi" w:cstheme="minorHAnsi"/>
          <w:highlight w:val="cyan"/>
        </w:rPr>
        <w:t>holders</w:t>
      </w:r>
      <w:r w:rsidRPr="004D5A6D">
        <w:rPr>
          <w:rFonts w:asciiTheme="minorHAnsi" w:hAnsiTheme="minorHAnsi" w:cstheme="minorHAnsi"/>
        </w:rPr>
        <w:t xml:space="preserve">.5 </w:t>
      </w:r>
      <w:r w:rsidRPr="004D5A6D">
        <w:rPr>
          <w:rStyle w:val="StyleUnderline"/>
          <w:rFonts w:asciiTheme="minorHAnsi" w:hAnsiTheme="minorHAnsi" w:cstheme="minorHAnsi"/>
          <w:highlight w:val="cyan"/>
        </w:rPr>
        <w:t>Procedures on importation</w:t>
      </w:r>
      <w:r w:rsidRPr="004D5A6D">
        <w:rPr>
          <w:rStyle w:val="StyleUnderline"/>
          <w:rFonts w:asciiTheme="minorHAnsi" w:hAnsiTheme="minorHAnsi" w:cstheme="minorHAnsi"/>
        </w:rPr>
        <w:t xml:space="preserve"> of medical technologies for countries without manufacturing capacity </w:t>
      </w:r>
      <w:r w:rsidRPr="004D5A6D">
        <w:rPr>
          <w:rStyle w:val="StyleUnderline"/>
          <w:rFonts w:asciiTheme="minorHAnsi" w:hAnsiTheme="minorHAnsi" w:cstheme="minorHAnsi"/>
          <w:highlight w:val="cyan"/>
        </w:rPr>
        <w:t xml:space="preserve">are so cumbersome they have been </w:t>
      </w:r>
      <w:r w:rsidRPr="004D5A6D">
        <w:rPr>
          <w:rStyle w:val="Emphasis"/>
          <w:rFonts w:asciiTheme="minorHAnsi" w:hAnsiTheme="minorHAnsi" w:cstheme="minorHAnsi"/>
          <w:highlight w:val="cyan"/>
        </w:rPr>
        <w:t>used only once</w:t>
      </w:r>
      <w:r w:rsidRPr="004D5A6D">
        <w:rPr>
          <w:rStyle w:val="StyleUnderline"/>
          <w:rFonts w:asciiTheme="minorHAnsi" w:hAnsiTheme="minorHAnsi" w:cstheme="minorHAnsi"/>
        </w:rPr>
        <w:t xml:space="preserve">, by Canada and Rwanda, </w:t>
      </w:r>
      <w:r w:rsidRPr="004D5A6D">
        <w:rPr>
          <w:rStyle w:val="StyleUnderline"/>
          <w:rFonts w:asciiTheme="minorHAnsi" w:hAnsiTheme="minorHAnsi" w:cstheme="minorHAnsi"/>
          <w:highlight w:val="cyan"/>
        </w:rPr>
        <w:t xml:space="preserve">in a process that </w:t>
      </w:r>
      <w:r w:rsidRPr="004D5A6D">
        <w:rPr>
          <w:rStyle w:val="Emphasis"/>
          <w:rFonts w:asciiTheme="minorHAnsi" w:hAnsiTheme="minorHAnsi" w:cstheme="minorHAnsi"/>
          <w:highlight w:val="cyan"/>
        </w:rPr>
        <w:t>took years</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A blanket waiver would eliminate complex regulations to facilitate vaccine manufacture.</w:t>
      </w:r>
    </w:p>
    <w:p w14:paraId="7E285D6E" w14:textId="77777777" w:rsidR="00ED7677" w:rsidRPr="004D5A6D" w:rsidRDefault="00ED7677" w:rsidP="00ED7677">
      <w:pPr>
        <w:rPr>
          <w:rStyle w:val="StyleUnderline"/>
          <w:rFonts w:asciiTheme="minorHAnsi" w:hAnsiTheme="minorHAnsi" w:cstheme="minorHAnsi"/>
        </w:rPr>
      </w:pPr>
      <w:r w:rsidRPr="004D5A6D">
        <w:rPr>
          <w:rFonts w:asciiTheme="minorHAnsi" w:hAnsiTheme="minorHAnsi" w:cstheme="minorHAnsi"/>
        </w:rPr>
        <w:t xml:space="preserve">There are some concerns that </w:t>
      </w:r>
      <w:r w:rsidRPr="004D5A6D">
        <w:rPr>
          <w:rStyle w:val="StyleUnderline"/>
          <w:rFonts w:asciiTheme="minorHAnsi" w:hAnsiTheme="minorHAnsi" w:cstheme="minorHAnsi"/>
        </w:rPr>
        <w:t xml:space="preserve">a waiver could threaten innovation. Yet COVID-19 vaccines were developed with significant public funding, also yielding high profits. Monopoly protection in every country is unnecessary for innovation. Patents have not incentivized companies to provide vaccines to LMICs. Intellectual property </w:t>
      </w:r>
      <w:r w:rsidRPr="004D5A6D">
        <w:rPr>
          <w:rStyle w:val="StyleUnderline"/>
          <w:rFonts w:asciiTheme="minorHAnsi" w:hAnsiTheme="minorHAnsi" w:cstheme="minorHAnsi"/>
          <w:highlight w:val="cyan"/>
        </w:rPr>
        <w:t>waivers could</w:t>
      </w:r>
      <w:r w:rsidRPr="004D5A6D">
        <w:rPr>
          <w:rStyle w:val="StyleUnderline"/>
          <w:rFonts w:asciiTheme="minorHAnsi" w:hAnsiTheme="minorHAnsi" w:cstheme="minorHAnsi"/>
        </w:rPr>
        <w:t xml:space="preserve"> actually </w:t>
      </w:r>
      <w:r w:rsidRPr="004D5A6D">
        <w:rPr>
          <w:rStyle w:val="Emphasis"/>
          <w:rFonts w:asciiTheme="minorHAnsi" w:hAnsiTheme="minorHAnsi" w:cstheme="minorHAnsi"/>
          <w:highlight w:val="cyan"/>
        </w:rPr>
        <w:t>spur new discoveries</w:t>
      </w:r>
      <w:r w:rsidRPr="004D5A6D">
        <w:rPr>
          <w:rStyle w:val="StyleUnderline"/>
          <w:rFonts w:asciiTheme="minorHAnsi" w:hAnsiTheme="minorHAnsi" w:cstheme="minorHAnsi"/>
        </w:rPr>
        <w:t xml:space="preserve"> and better vaccines, </w:t>
      </w:r>
      <w:r w:rsidRPr="004D5A6D">
        <w:rPr>
          <w:rStyle w:val="StyleUnderline"/>
          <w:rFonts w:asciiTheme="minorHAnsi" w:hAnsiTheme="minorHAnsi" w:cstheme="minorHAnsi"/>
          <w:highlight w:val="cyan"/>
        </w:rPr>
        <w:t>such as single-dose vaccines.</w:t>
      </w:r>
      <w:r w:rsidRPr="004D5A6D">
        <w:rPr>
          <w:rStyle w:val="StyleUnderline"/>
          <w:rFonts w:asciiTheme="minorHAnsi" w:hAnsiTheme="minorHAnsi" w:cstheme="minorHAnsi"/>
        </w:rPr>
        <w:t xml:space="preserve"> Giving countries the freedom </w:t>
      </w:r>
      <w:r w:rsidRPr="004D5A6D">
        <w:rPr>
          <w:rStyle w:val="StyleUnderline"/>
          <w:rFonts w:asciiTheme="minorHAnsi" w:hAnsiTheme="minorHAnsi" w:cstheme="minorHAnsi"/>
          <w:highlight w:val="cyan"/>
        </w:rPr>
        <w:t>to</w:t>
      </w:r>
      <w:r w:rsidRPr="004D5A6D">
        <w:rPr>
          <w:rStyle w:val="StyleUnderline"/>
          <w:rFonts w:asciiTheme="minorHAnsi" w:hAnsiTheme="minorHAnsi" w:cstheme="minorHAnsi"/>
        </w:rPr>
        <w:t xml:space="preserve"> produce vaccines could </w:t>
      </w:r>
      <w:r w:rsidRPr="004D5A6D">
        <w:rPr>
          <w:rStyle w:val="StyleUnderline"/>
          <w:rFonts w:asciiTheme="minorHAnsi" w:hAnsiTheme="minorHAnsi" w:cstheme="minorHAnsi"/>
          <w:highlight w:val="cyan"/>
        </w:rPr>
        <w:t>address</w:t>
      </w:r>
      <w:r w:rsidRPr="004D5A6D">
        <w:rPr>
          <w:rStyle w:val="StyleUnderline"/>
          <w:rFonts w:asciiTheme="minorHAnsi" w:hAnsiTheme="minorHAnsi" w:cstheme="minorHAnsi"/>
        </w:rPr>
        <w:t xml:space="preserve"> both </w:t>
      </w:r>
      <w:r w:rsidRPr="004D5A6D">
        <w:rPr>
          <w:rStyle w:val="StyleUnderline"/>
          <w:rFonts w:asciiTheme="minorHAnsi" w:hAnsiTheme="minorHAnsi" w:cstheme="minorHAnsi"/>
          <w:highlight w:val="cyan"/>
        </w:rPr>
        <w:t>market</w:t>
      </w:r>
      <w:r w:rsidRPr="004D5A6D">
        <w:rPr>
          <w:rStyle w:val="StyleUnderline"/>
          <w:rFonts w:asciiTheme="minorHAnsi" w:hAnsiTheme="minorHAnsi" w:cstheme="minorHAnsi"/>
        </w:rPr>
        <w:t xml:space="preserve"> and ethical </w:t>
      </w:r>
      <w:r w:rsidRPr="004D5A6D">
        <w:rPr>
          <w:rStyle w:val="StyleUnderline"/>
          <w:rFonts w:asciiTheme="minorHAnsi" w:hAnsiTheme="minorHAnsi" w:cstheme="minorHAnsi"/>
          <w:highlight w:val="cyan"/>
        </w:rPr>
        <w:t>failures</w:t>
      </w:r>
      <w:r w:rsidRPr="004D5A6D">
        <w:rPr>
          <w:rStyle w:val="StyleUnderline"/>
          <w:rFonts w:asciiTheme="minorHAnsi" w:hAnsiTheme="minorHAnsi" w:cstheme="minorHAnsi"/>
        </w:rPr>
        <w:t>.</w:t>
      </w:r>
    </w:p>
    <w:p w14:paraId="6D953979" w14:textId="77777777" w:rsidR="00ED7677" w:rsidRPr="004D5A6D" w:rsidRDefault="00ED7677" w:rsidP="00ED7677">
      <w:pPr>
        <w:rPr>
          <w:rStyle w:val="Emphasis"/>
          <w:rFonts w:asciiTheme="minorHAnsi" w:hAnsiTheme="minorHAnsi" w:cstheme="minorHAnsi"/>
        </w:rPr>
      </w:pPr>
      <w:r w:rsidRPr="004D5A6D">
        <w:rPr>
          <w:rFonts w:asciiTheme="minorHAnsi" w:hAnsiTheme="minorHAnsi" w:cstheme="minorHAnsi"/>
        </w:rPr>
        <w:t xml:space="preserve">With the pandemic escalating in LMICs, </w:t>
      </w:r>
      <w:r w:rsidRPr="004D5A6D">
        <w:rPr>
          <w:rStyle w:val="StyleUnderline"/>
          <w:rFonts w:asciiTheme="minorHAnsi" w:hAnsiTheme="minorHAnsi" w:cstheme="minorHAnsi"/>
        </w:rPr>
        <w:t xml:space="preserve">a broad, simple IP </w:t>
      </w:r>
      <w:r w:rsidRPr="004D5A6D">
        <w:rPr>
          <w:rStyle w:val="StyleUnderline"/>
          <w:rFonts w:asciiTheme="minorHAnsi" w:hAnsiTheme="minorHAnsi" w:cstheme="minorHAnsi"/>
          <w:highlight w:val="cyan"/>
        </w:rPr>
        <w:t>waiver that</w:t>
      </w:r>
      <w:r w:rsidRPr="004D5A6D">
        <w:rPr>
          <w:rStyle w:val="StyleUnderline"/>
          <w:rFonts w:asciiTheme="minorHAnsi" w:hAnsiTheme="minorHAnsi" w:cstheme="minorHAnsi"/>
        </w:rPr>
        <w:t xml:space="preserve"> covers all IP, including patents and trade secrets, and </w:t>
      </w:r>
      <w:r w:rsidRPr="004D5A6D">
        <w:rPr>
          <w:rStyle w:val="StyleUnderline"/>
          <w:rFonts w:asciiTheme="minorHAnsi" w:hAnsiTheme="minorHAnsi" w:cstheme="minorHAnsi"/>
          <w:highlight w:val="cyan"/>
        </w:rPr>
        <w:t>extends to all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tech</w:t>
      </w:r>
      <w:r w:rsidRPr="004D5A6D">
        <w:rPr>
          <w:rStyle w:val="StyleUnderline"/>
          <w:rFonts w:asciiTheme="minorHAnsi" w:hAnsiTheme="minorHAnsi" w:cstheme="minorHAnsi"/>
        </w:rPr>
        <w:t>nologies</w:t>
      </w:r>
      <w:r w:rsidRPr="004D5A6D">
        <w:rPr>
          <w:rStyle w:val="StyleUnderline"/>
          <w:rFonts w:asciiTheme="minorHAnsi" w:hAnsiTheme="minorHAnsi" w:cstheme="minorHAnsi"/>
          <w:highlight w:val="cyan"/>
        </w:rPr>
        <w:t xml:space="preserve"> is </w:t>
      </w:r>
      <w:r w:rsidRPr="004D5A6D">
        <w:rPr>
          <w:rStyle w:val="Emphasis"/>
          <w:rFonts w:asciiTheme="minorHAnsi" w:hAnsiTheme="minorHAnsi" w:cstheme="minorHAnsi"/>
          <w:highlight w:val="cyan"/>
        </w:rPr>
        <w:t>urgent</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Negotiators must avoid delay</w:t>
      </w:r>
      <w:r w:rsidRPr="004D5A6D">
        <w:rPr>
          <w:rStyle w:val="StyleUnderline"/>
          <w:rFonts w:asciiTheme="minorHAnsi" w:hAnsiTheme="minorHAnsi" w:cstheme="minorHAnsi"/>
          <w:highlight w:val="cyan"/>
        </w:rPr>
        <w:t>.</w:t>
      </w:r>
      <w:r w:rsidRPr="004D5A6D">
        <w:rPr>
          <w:rFonts w:asciiTheme="minorHAnsi" w:hAnsiTheme="minorHAnsi" w:cstheme="minorHAnsi"/>
        </w:rPr>
        <w:t xml:space="preserve"> Waiver negotiations among WTO members in 2003 took 9 months </w:t>
      </w:r>
      <w:r w:rsidRPr="004D5A6D">
        <w:rPr>
          <w:rStyle w:val="StyleUnderline"/>
          <w:rFonts w:asciiTheme="minorHAnsi" w:hAnsiTheme="minorHAnsi" w:cstheme="minorHAnsi"/>
        </w:rPr>
        <w:t>and</w:t>
      </w:r>
      <w:r w:rsidRPr="004D5A6D">
        <w:rPr>
          <w:rFonts w:asciiTheme="minorHAnsi" w:hAnsiTheme="minorHAnsi" w:cstheme="minorHAnsi"/>
        </w:rPr>
        <w:t xml:space="preserve"> governments have so far been slow in negotiating the current IP waiver proposal. </w:t>
      </w:r>
      <w:r w:rsidRPr="004D5A6D">
        <w:rPr>
          <w:rStyle w:val="StyleUnderline"/>
          <w:rFonts w:asciiTheme="minorHAnsi" w:hAnsiTheme="minorHAnsi" w:cstheme="minorHAnsi"/>
        </w:rPr>
        <w:t xml:space="preserve">Movement toward a waiver also might support voluntary action. </w:t>
      </w:r>
      <w:r w:rsidRPr="004D5A6D">
        <w:rPr>
          <w:rStyle w:val="StyleUnderline"/>
          <w:rFonts w:asciiTheme="minorHAnsi" w:hAnsiTheme="minorHAnsi" w:cstheme="minorHAnsi"/>
          <w:highlight w:val="cyan"/>
        </w:rPr>
        <w:t>Following</w:t>
      </w:r>
      <w:r w:rsidRPr="004D5A6D">
        <w:rPr>
          <w:rStyle w:val="StyleUnderline"/>
          <w:rFonts w:asciiTheme="minorHAnsi" w:hAnsiTheme="minorHAnsi" w:cstheme="minorHAnsi"/>
        </w:rPr>
        <w:t xml:space="preserve"> President Biden’s announcement </w:t>
      </w:r>
      <w:r w:rsidRPr="004D5A6D">
        <w:rPr>
          <w:rStyle w:val="StyleUnderline"/>
          <w:rFonts w:asciiTheme="minorHAnsi" w:hAnsiTheme="minorHAnsi" w:cstheme="minorHAnsi"/>
          <w:highlight w:val="cyan"/>
        </w:rPr>
        <w:t>support</w:t>
      </w:r>
      <w:r w:rsidRPr="004D5A6D">
        <w:rPr>
          <w:rStyle w:val="StyleUnderline"/>
          <w:rFonts w:asciiTheme="minorHAnsi" w:hAnsiTheme="minorHAnsi" w:cstheme="minorHAnsi"/>
        </w:rPr>
        <w:t xml:space="preserve">ing an IP waiver, </w:t>
      </w:r>
      <w:proofErr w:type="spellStart"/>
      <w:r w:rsidRPr="004D5A6D">
        <w:rPr>
          <w:rStyle w:val="StyleUnderline"/>
          <w:rFonts w:asciiTheme="minorHAnsi" w:hAnsiTheme="minorHAnsi" w:cstheme="minorHAnsi"/>
          <w:highlight w:val="cyan"/>
        </w:rPr>
        <w:t>Moderna</w:t>
      </w:r>
      <w:proofErr w:type="spellEnd"/>
      <w:r w:rsidRPr="004D5A6D">
        <w:rPr>
          <w:rStyle w:val="StyleUnderline"/>
          <w:rFonts w:asciiTheme="minorHAnsi" w:hAnsiTheme="minorHAnsi" w:cstheme="minorHAnsi"/>
          <w:highlight w:val="cyan"/>
        </w:rPr>
        <w:t xml:space="preserve"> and Pfizer</w:t>
      </w:r>
      <w:r w:rsidRPr="004D5A6D">
        <w:rPr>
          <w:rStyle w:val="StyleUnderline"/>
          <w:rFonts w:asciiTheme="minorHAnsi" w:hAnsiTheme="minorHAnsi" w:cstheme="minorHAnsi"/>
        </w:rPr>
        <w:t xml:space="preserve">-BioNTech both </w:t>
      </w:r>
      <w:r w:rsidRPr="004D5A6D">
        <w:rPr>
          <w:rStyle w:val="StyleUnderline"/>
          <w:rFonts w:asciiTheme="minorHAnsi" w:hAnsiTheme="minorHAnsi" w:cstheme="minorHAnsi"/>
          <w:highlight w:val="cyan"/>
        </w:rPr>
        <w:t>pledged additional doses to LMICs</w:t>
      </w:r>
      <w:r w:rsidRPr="004D5A6D">
        <w:rPr>
          <w:rStyle w:val="StyleUnderline"/>
          <w:rFonts w:asciiTheme="minorHAnsi" w:hAnsiTheme="minorHAnsi" w:cstheme="minorHAnsi"/>
        </w:rPr>
        <w:t xml:space="preserve">, a welcome sign that waiver </w:t>
      </w:r>
      <w:r w:rsidRPr="004D5A6D">
        <w:rPr>
          <w:rStyle w:val="Emphasis"/>
          <w:rFonts w:asciiTheme="minorHAnsi" w:hAnsiTheme="minorHAnsi" w:cstheme="minorHAnsi"/>
          <w:highlight w:val="cyan"/>
        </w:rPr>
        <w:t>negotiations</w:t>
      </w:r>
      <w:r w:rsidRPr="004D5A6D">
        <w:rPr>
          <w:rStyle w:val="Emphasis"/>
          <w:rFonts w:asciiTheme="minorHAnsi" w:hAnsiTheme="minorHAnsi" w:cstheme="minorHAnsi"/>
        </w:rPr>
        <w:t xml:space="preserve"> </w:t>
      </w:r>
      <w:r w:rsidRPr="004D5A6D">
        <w:rPr>
          <w:rStyle w:val="Emphasis"/>
          <w:rFonts w:asciiTheme="minorHAnsi" w:hAnsiTheme="minorHAnsi" w:cstheme="minorHAnsi"/>
          <w:highlight w:val="cyan"/>
        </w:rPr>
        <w:t>might incentivize sharing</w:t>
      </w:r>
      <w:r w:rsidRPr="004D5A6D">
        <w:rPr>
          <w:rStyle w:val="Emphasis"/>
          <w:rFonts w:asciiTheme="minorHAnsi" w:hAnsiTheme="minorHAnsi" w:cstheme="minorHAnsi"/>
        </w:rPr>
        <w:t>.</w:t>
      </w:r>
    </w:p>
    <w:p w14:paraId="10CAC22F" w14:textId="77777777" w:rsidR="00ED7677" w:rsidRPr="004D5A6D" w:rsidRDefault="00ED7677" w:rsidP="00ED7677">
      <w:pPr>
        <w:rPr>
          <w:rFonts w:asciiTheme="minorHAnsi" w:hAnsiTheme="minorHAnsi" w:cstheme="minorHAnsi"/>
        </w:rPr>
      </w:pPr>
      <w:r w:rsidRPr="004D5A6D">
        <w:rPr>
          <w:rFonts w:asciiTheme="minorHAnsi" w:hAnsiTheme="minorHAnsi" w:cstheme="minorHAnsi"/>
        </w:rPr>
        <w:t>Sharing Technology and Expanding Manufacturing Capacity</w:t>
      </w:r>
    </w:p>
    <w:p w14:paraId="4D8835DA" w14:textId="77777777" w:rsidR="00ED7677" w:rsidRPr="004D5A6D" w:rsidRDefault="00ED7677" w:rsidP="00ED7677">
      <w:pPr>
        <w:rPr>
          <w:rStyle w:val="StyleUnderline"/>
          <w:rFonts w:asciiTheme="minorHAnsi" w:hAnsiTheme="minorHAnsi" w:cstheme="minorHAnsi"/>
        </w:rPr>
      </w:pPr>
      <w:r w:rsidRPr="004D5A6D">
        <w:rPr>
          <w:rFonts w:asciiTheme="minorHAnsi" w:hAnsiTheme="minorHAnsi" w:cstheme="minorHAnsi"/>
        </w:rPr>
        <w:lastRenderedPageBreak/>
        <w:t xml:space="preserve">On June 21, South Africa, the World Health Organization (WHO), and the Africa Centers for Disease Control (CDC) announced an important new hub for producing mRNA vaccines for the African continent and asked the US and Europe to share the technology to make these vaccines. Waiving IP removes legal barriers, but sharing knowledge on how to make vaccines, including ingredients, methods, sourcing, and technologies, is a justice-oriented move that would help LMIC manufacturers move quickly. </w:t>
      </w:r>
      <w:r w:rsidRPr="004D5A6D">
        <w:rPr>
          <w:rStyle w:val="StyleUnderline"/>
          <w:rFonts w:asciiTheme="minorHAnsi" w:hAnsiTheme="minorHAnsi" w:cstheme="minorHAnsi"/>
          <w:highlight w:val="cyan"/>
        </w:rPr>
        <w:t xml:space="preserve">When </w:t>
      </w:r>
      <w:proofErr w:type="spellStart"/>
      <w:r w:rsidRPr="004D5A6D">
        <w:rPr>
          <w:rStyle w:val="StyleUnderline"/>
          <w:rFonts w:asciiTheme="minorHAnsi" w:hAnsiTheme="minorHAnsi" w:cstheme="minorHAnsi"/>
          <w:highlight w:val="cyan"/>
        </w:rPr>
        <w:t>Moderna</w:t>
      </w:r>
      <w:proofErr w:type="spellEnd"/>
      <w:r w:rsidRPr="004D5A6D">
        <w:rPr>
          <w:rStyle w:val="StyleUnderline"/>
          <w:rFonts w:asciiTheme="minorHAnsi" w:hAnsiTheme="minorHAnsi" w:cstheme="minorHAnsi"/>
          <w:highlight w:val="cyan"/>
        </w:rPr>
        <w:t xml:space="preserve"> needed added manufacturing</w:t>
      </w:r>
      <w:r w:rsidRPr="004D5A6D">
        <w:rPr>
          <w:rStyle w:val="StyleUnderline"/>
          <w:rFonts w:asciiTheme="minorHAnsi" w:hAnsiTheme="minorHAnsi" w:cstheme="minorHAnsi"/>
        </w:rPr>
        <w:t xml:space="preserve"> capacity, it contracted Swiss company Lonza and transferred technology confidentially. </w:t>
      </w:r>
      <w:r w:rsidRPr="004D5A6D">
        <w:rPr>
          <w:rStyle w:val="StyleUnderline"/>
          <w:rFonts w:asciiTheme="minorHAnsi" w:hAnsiTheme="minorHAnsi" w:cstheme="minorHAnsi"/>
          <w:highlight w:val="cyan"/>
        </w:rPr>
        <w:t xml:space="preserve">Production started </w:t>
      </w:r>
      <w:r w:rsidRPr="004D5A6D">
        <w:rPr>
          <w:rStyle w:val="Emphasis"/>
          <w:rFonts w:asciiTheme="minorHAnsi" w:hAnsiTheme="minorHAnsi" w:cstheme="minorHAnsi"/>
          <w:highlight w:val="cyan"/>
        </w:rPr>
        <w:t>within a few months</w:t>
      </w:r>
      <w:r w:rsidRPr="004D5A6D">
        <w:rPr>
          <w:rFonts w:asciiTheme="minorHAnsi" w:hAnsiTheme="minorHAnsi" w:cstheme="minorHAnsi"/>
        </w:rPr>
        <w:t xml:space="preserve">, showing that </w:t>
      </w:r>
      <w:r w:rsidRPr="004D5A6D">
        <w:rPr>
          <w:rStyle w:val="StyleUnderline"/>
          <w:rFonts w:asciiTheme="minorHAnsi" w:hAnsiTheme="minorHAnsi" w:cstheme="minorHAnsi"/>
          <w:highlight w:val="cyan"/>
        </w:rPr>
        <w:t>arguments suggesting</w:t>
      </w:r>
      <w:r w:rsidRPr="004D5A6D">
        <w:rPr>
          <w:rStyle w:val="StyleUnderline"/>
          <w:rFonts w:asciiTheme="minorHAnsi" w:hAnsiTheme="minorHAnsi" w:cstheme="minorHAnsi"/>
        </w:rPr>
        <w:t xml:space="preserve"> local </w:t>
      </w:r>
      <w:r w:rsidRPr="004D5A6D">
        <w:rPr>
          <w:rStyle w:val="StyleUnderline"/>
          <w:rFonts w:asciiTheme="minorHAnsi" w:hAnsiTheme="minorHAnsi" w:cstheme="minorHAnsi"/>
          <w:highlight w:val="cyan"/>
        </w:rPr>
        <w:t xml:space="preserve">manufacturing will take too long are </w:t>
      </w:r>
      <w:r w:rsidRPr="004D5A6D">
        <w:rPr>
          <w:rStyle w:val="Emphasis"/>
          <w:rFonts w:asciiTheme="minorHAnsi" w:hAnsiTheme="minorHAnsi" w:cstheme="minorHAnsi"/>
          <w:highlight w:val="cyan"/>
        </w:rPr>
        <w:t>unfounded</w:t>
      </w:r>
      <w:r w:rsidRPr="004D5A6D">
        <w:rPr>
          <w:rStyle w:val="StyleUnderline"/>
          <w:rFonts w:asciiTheme="minorHAnsi" w:hAnsiTheme="minorHAnsi" w:cstheme="minorHAnsi"/>
        </w:rPr>
        <w:t>. But exclusive contract manufacturing agreements limit access. Sharing technology more openly could enable manufacturers in Africa, Asia, and Latin America to make vaccines for themselves. WHO created a platform for such technology transfer; however, US-based companies have thus far not shared vital information.</w:t>
      </w:r>
    </w:p>
    <w:p w14:paraId="7D86CF8C" w14:textId="77777777" w:rsidR="00ED7677" w:rsidRPr="004D5A6D" w:rsidRDefault="00ED7677" w:rsidP="00ED7677">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Biden</w:t>
      </w:r>
      <w:r w:rsidRPr="004D5A6D">
        <w:rPr>
          <w:rFonts w:asciiTheme="minorHAnsi" w:hAnsiTheme="minorHAnsi" w:cstheme="minorHAnsi"/>
        </w:rPr>
        <w:t xml:space="preserve"> administration </w:t>
      </w:r>
      <w:r w:rsidRPr="004D5A6D">
        <w:rPr>
          <w:rStyle w:val="StyleUnderline"/>
          <w:rFonts w:asciiTheme="minorHAnsi" w:hAnsiTheme="minorHAnsi" w:cstheme="minorHAnsi"/>
        </w:rPr>
        <w:t>has leverage to incentivize sharing, given extensive public funding</w:t>
      </w:r>
      <w:r w:rsidRPr="004D5A6D">
        <w:rPr>
          <w:rFonts w:asciiTheme="minorHAnsi" w:hAnsiTheme="minorHAnsi" w:cstheme="minorHAnsi"/>
        </w:rPr>
        <w:t xml:space="preserve">. </w:t>
      </w:r>
      <w:r w:rsidRPr="004D5A6D">
        <w:rPr>
          <w:rStyle w:val="StyleUnderline"/>
          <w:rFonts w:asciiTheme="minorHAnsi" w:hAnsiTheme="minorHAnsi" w:cstheme="minorHAnsi"/>
        </w:rPr>
        <w:t>mRNA</w:t>
      </w:r>
      <w:r w:rsidRPr="004D5A6D">
        <w:rPr>
          <w:rFonts w:asciiTheme="minorHAnsi" w:hAnsiTheme="minorHAnsi" w:cstheme="minorHAnsi"/>
        </w:rPr>
        <w:t xml:space="preserve"> vaccines are a prime target for sharing because </w:t>
      </w:r>
      <w:r w:rsidRPr="004D5A6D">
        <w:rPr>
          <w:rStyle w:val="StyleUnderline"/>
          <w:rFonts w:asciiTheme="minorHAnsi" w:hAnsiTheme="minorHAnsi" w:cstheme="minorHAnsi"/>
        </w:rPr>
        <w:t>manufacturing advantages make them rapidly scalable.</w:t>
      </w:r>
      <w:r w:rsidRPr="004D5A6D">
        <w:rPr>
          <w:rFonts w:asciiTheme="minorHAnsi" w:hAnsiTheme="minorHAnsi" w:cstheme="minorHAnsi"/>
        </w:rPr>
        <w:t xml:space="preserve">6 The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mRNA vaccine was developed jointly with </w:t>
      </w:r>
      <w:r w:rsidRPr="004D5A6D">
        <w:rPr>
          <w:rStyle w:val="StyleUnderline"/>
          <w:rFonts w:asciiTheme="minorHAnsi" w:hAnsiTheme="minorHAnsi" w:cstheme="minorHAnsi"/>
        </w:rPr>
        <w:t xml:space="preserve">the National Institutes of Health, </w:t>
      </w:r>
      <w:r w:rsidRPr="004D5A6D">
        <w:rPr>
          <w:rFonts w:asciiTheme="minorHAnsi" w:hAnsiTheme="minorHAnsi" w:cstheme="minorHAnsi"/>
        </w:rPr>
        <w:t>which</w:t>
      </w:r>
      <w:r w:rsidRPr="004D5A6D">
        <w:rPr>
          <w:rStyle w:val="StyleUnderline"/>
          <w:rFonts w:asciiTheme="minorHAnsi" w:hAnsiTheme="minorHAnsi" w:cstheme="minorHAnsi"/>
        </w:rPr>
        <w:t xml:space="preserve"> also holds key patents.</w:t>
      </w:r>
      <w:r w:rsidRPr="004D5A6D">
        <w:rPr>
          <w:rFonts w:asciiTheme="minorHAnsi" w:hAnsiTheme="minorHAnsi" w:cstheme="minorHAnsi"/>
        </w:rPr>
        <w:t xml:space="preserve"> Operation Warp Speed allocated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$2.5 billion, covering development and clinical trials. </w:t>
      </w:r>
      <w:r w:rsidRPr="004D5A6D">
        <w:rPr>
          <w:rStyle w:val="StyleUnderline"/>
          <w:rFonts w:asciiTheme="minorHAnsi" w:hAnsiTheme="minorHAnsi" w:cstheme="minorHAnsi"/>
          <w:highlight w:val="cyan"/>
        </w:rPr>
        <w:t xml:space="preserve">Public funding should come with </w:t>
      </w:r>
      <w:r w:rsidRPr="004D5A6D">
        <w:rPr>
          <w:rStyle w:val="Emphasis"/>
          <w:rFonts w:asciiTheme="minorHAnsi" w:hAnsiTheme="minorHAnsi" w:cstheme="minorHAnsi"/>
          <w:highlight w:val="cyan"/>
        </w:rPr>
        <w:t>ethical obligations</w:t>
      </w:r>
      <w:r w:rsidRPr="004D5A6D">
        <w:rPr>
          <w:rStyle w:val="StyleUnderline"/>
          <w:rFonts w:asciiTheme="minorHAnsi" w:hAnsiTheme="minorHAnsi" w:cstheme="minorHAnsi"/>
          <w:highlight w:val="cyan"/>
        </w:rPr>
        <w:t xml:space="preserve"> to share knowledge</w:t>
      </w:r>
      <w:r w:rsidRPr="004D5A6D">
        <w:rPr>
          <w:rStyle w:val="StyleUnderline"/>
          <w:rFonts w:asciiTheme="minorHAnsi" w:hAnsiTheme="minorHAnsi" w:cstheme="minorHAnsi"/>
        </w:rPr>
        <w:t xml:space="preserve"> for the global public good.</w:t>
      </w:r>
      <w:r w:rsidRPr="004D5A6D">
        <w:rPr>
          <w:rFonts w:asciiTheme="minorHAnsi" w:hAnsiTheme="minorHAnsi" w:cstheme="minorHAnsi"/>
        </w:rPr>
        <w:t xml:space="preserve"> If necessary, the Biden administration could use the Defense Production Act and government-owned patents to compel technology sharing or could pay companies to share technology.</w:t>
      </w:r>
    </w:p>
    <w:p w14:paraId="37D52885" w14:textId="77777777" w:rsidR="00ED7677" w:rsidRPr="004D5A6D" w:rsidRDefault="00ED7677" w:rsidP="00ED7677">
      <w:pPr>
        <w:rPr>
          <w:rFonts w:asciiTheme="minorHAnsi" w:hAnsiTheme="minorHAnsi" w:cstheme="minorHAnsi"/>
        </w:rPr>
      </w:pPr>
      <w:r w:rsidRPr="004D5A6D">
        <w:rPr>
          <w:rStyle w:val="StyleUnderline"/>
          <w:rFonts w:asciiTheme="minorHAnsi" w:hAnsiTheme="minorHAnsi" w:cstheme="minorHAnsi"/>
        </w:rPr>
        <w:t xml:space="preserve">If technology is shared, </w:t>
      </w:r>
      <w:r w:rsidRPr="004D5A6D">
        <w:rPr>
          <w:rStyle w:val="StyleUnderline"/>
          <w:rFonts w:asciiTheme="minorHAnsi" w:hAnsiTheme="minorHAnsi" w:cstheme="minorHAnsi"/>
          <w:highlight w:val="cyan"/>
        </w:rPr>
        <w:t>Senegal</w:t>
      </w:r>
      <w:r w:rsidRPr="004D5A6D">
        <w:rPr>
          <w:rStyle w:val="StyleUnderline"/>
          <w:rFonts w:asciiTheme="minorHAnsi" w:hAnsiTheme="minorHAnsi" w:cstheme="minorHAnsi"/>
        </w:rPr>
        <w:t xml:space="preserve">’s Pasteur Institute </w:t>
      </w:r>
      <w:r w:rsidRPr="004D5A6D">
        <w:rPr>
          <w:rStyle w:val="StyleUnderline"/>
          <w:rFonts w:asciiTheme="minorHAnsi" w:hAnsiTheme="minorHAnsi" w:cstheme="minorHAnsi"/>
          <w:highlight w:val="cyan"/>
        </w:rPr>
        <w:t xml:space="preserve">has plans to make </w:t>
      </w:r>
      <w:r w:rsidRPr="004D5A6D">
        <w:rPr>
          <w:rStyle w:val="Emphasis"/>
          <w:rFonts w:asciiTheme="minorHAnsi" w:hAnsiTheme="minorHAnsi" w:cstheme="minorHAnsi"/>
          <w:highlight w:val="cyan"/>
        </w:rPr>
        <w:t>hundreds of millions</w:t>
      </w:r>
      <w:r w:rsidRPr="004D5A6D">
        <w:rPr>
          <w:rStyle w:val="StyleUnderline"/>
          <w:rFonts w:asciiTheme="minorHAnsi" w:hAnsiTheme="minorHAnsi" w:cstheme="minorHAnsi"/>
        </w:rPr>
        <w:t xml:space="preserve"> of viral vector doses. Companies in </w:t>
      </w:r>
      <w:r w:rsidRPr="004D5A6D">
        <w:rPr>
          <w:rStyle w:val="StyleUnderline"/>
          <w:rFonts w:asciiTheme="minorHAnsi" w:hAnsiTheme="minorHAnsi" w:cstheme="minorHAnsi"/>
          <w:highlight w:val="cyan"/>
        </w:rPr>
        <w:t>South Africa, Vietnam, Brazil, India, and other countries could make mRNA vaccines</w:t>
      </w:r>
      <w:r w:rsidRPr="004D5A6D">
        <w:rPr>
          <w:rStyle w:val="StyleUnderline"/>
          <w:rFonts w:asciiTheme="minorHAnsi" w:hAnsiTheme="minorHAnsi" w:cstheme="minorHAnsi"/>
        </w:rPr>
        <w:t xml:space="preserve"> with appropriate support for specialized processes involved. A Thai government-run manufacturer</w:t>
      </w:r>
      <w:r w:rsidRPr="004D5A6D">
        <w:rPr>
          <w:rFonts w:asciiTheme="minorHAnsi" w:hAnsiTheme="minorHAnsi" w:cstheme="minorHAnsi"/>
        </w:rPr>
        <w:t xml:space="preserve">, which could be a model, </w:t>
      </w:r>
      <w:r w:rsidRPr="004D5A6D">
        <w:rPr>
          <w:rStyle w:val="StyleUnderline"/>
          <w:rFonts w:asciiTheme="minorHAnsi" w:hAnsiTheme="minorHAnsi" w:cstheme="minorHAnsi"/>
        </w:rPr>
        <w:t xml:space="preserve">is already working on mRNA vaccine production. A Chinese company will produce BioNTech’s vaccine, although only for Chinese markets. </w:t>
      </w:r>
      <w:r w:rsidRPr="004D5A6D">
        <w:rPr>
          <w:rStyle w:val="Emphasis"/>
          <w:rFonts w:asciiTheme="minorHAnsi" w:hAnsiTheme="minorHAnsi" w:cstheme="minorHAnsi"/>
          <w:highlight w:val="cyan"/>
        </w:rPr>
        <w:t>Far more is achievable</w:t>
      </w:r>
      <w:r w:rsidRPr="004D5A6D">
        <w:rPr>
          <w:rStyle w:val="StyleUnderline"/>
          <w:rFonts w:asciiTheme="minorHAnsi" w:hAnsiTheme="minorHAnsi" w:cstheme="minorHAnsi"/>
        </w:rPr>
        <w:t>.</w:t>
      </w:r>
    </w:p>
    <w:p w14:paraId="07803722" w14:textId="77777777" w:rsidR="00ED7677" w:rsidRPr="004D5A6D" w:rsidRDefault="00ED7677" w:rsidP="00ED7677">
      <w:pPr>
        <w:rPr>
          <w:rStyle w:val="StyleUnderline"/>
          <w:rFonts w:asciiTheme="minorHAnsi" w:hAnsiTheme="minorHAnsi" w:cstheme="minorHAnsi"/>
        </w:rPr>
      </w:pPr>
      <w:r w:rsidRPr="004D5A6D">
        <w:rPr>
          <w:rFonts w:asciiTheme="minorHAnsi" w:hAnsiTheme="minorHAnsi" w:cstheme="minorHAnsi"/>
        </w:rPr>
        <w:t xml:space="preserve">Quality control is critical, but arguments that </w:t>
      </w:r>
      <w:r w:rsidRPr="004D5A6D">
        <w:rPr>
          <w:rStyle w:val="StyleUnderline"/>
          <w:rFonts w:asciiTheme="minorHAnsi" w:hAnsiTheme="minorHAnsi" w:cstheme="minorHAnsi"/>
          <w:highlight w:val="cyan"/>
        </w:rPr>
        <w:t>LMIC producers</w:t>
      </w:r>
      <w:r w:rsidRPr="004D5A6D">
        <w:rPr>
          <w:rFonts w:asciiTheme="minorHAnsi" w:hAnsiTheme="minorHAnsi" w:cstheme="minorHAnsi"/>
        </w:rPr>
        <w:t xml:space="preserve"> cannot produce quality vaccines are misplaced. Many </w:t>
      </w:r>
      <w:r w:rsidRPr="004D5A6D">
        <w:rPr>
          <w:rStyle w:val="StyleUnderline"/>
          <w:rFonts w:asciiTheme="minorHAnsi" w:hAnsiTheme="minorHAnsi" w:cstheme="minorHAnsi"/>
          <w:highlight w:val="cyan"/>
        </w:rPr>
        <w:t xml:space="preserve">are </w:t>
      </w:r>
      <w:r w:rsidRPr="004D5A6D">
        <w:rPr>
          <w:rStyle w:val="Emphasis"/>
          <w:rFonts w:asciiTheme="minorHAnsi" w:hAnsiTheme="minorHAnsi" w:cstheme="minorHAnsi"/>
          <w:highlight w:val="cyan"/>
        </w:rPr>
        <w:t>global companies</w:t>
      </w:r>
      <w:r w:rsidRPr="004D5A6D">
        <w:rPr>
          <w:rStyle w:val="StyleUnderline"/>
          <w:rFonts w:asciiTheme="minorHAnsi" w:hAnsiTheme="minorHAnsi" w:cstheme="minorHAnsi"/>
          <w:highlight w:val="cyan"/>
        </w:rPr>
        <w:t xml:space="preserve"> and </w:t>
      </w:r>
      <w:r w:rsidRPr="004D5A6D">
        <w:rPr>
          <w:rStyle w:val="Emphasis"/>
          <w:rFonts w:asciiTheme="minorHAnsi" w:hAnsiTheme="minorHAnsi" w:cstheme="minorHAnsi"/>
          <w:highlight w:val="cyan"/>
        </w:rPr>
        <w:t>government-run</w:t>
      </w:r>
      <w:r w:rsidRPr="004D5A6D">
        <w:rPr>
          <w:rStyle w:val="StyleUnderline"/>
          <w:rFonts w:asciiTheme="minorHAnsi" w:hAnsiTheme="minorHAnsi" w:cstheme="minorHAnsi"/>
        </w:rPr>
        <w:t xml:space="preserve"> facilities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excellent records and strong oversight</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WHO’s </w:t>
      </w:r>
      <w:r w:rsidRPr="004D5A6D">
        <w:rPr>
          <w:rStyle w:val="StyleUnderline"/>
          <w:rFonts w:asciiTheme="minorHAnsi" w:hAnsiTheme="minorHAnsi" w:cstheme="minorHAnsi"/>
          <w:highlight w:val="cyan"/>
        </w:rPr>
        <w:t>prequalification</w:t>
      </w:r>
      <w:r w:rsidRPr="004D5A6D">
        <w:rPr>
          <w:rStyle w:val="StyleUnderline"/>
          <w:rFonts w:asciiTheme="minorHAnsi" w:hAnsiTheme="minorHAnsi" w:cstheme="minorHAnsi"/>
        </w:rPr>
        <w:t xml:space="preserve">/emergency use process </w:t>
      </w:r>
      <w:r w:rsidRPr="004D5A6D">
        <w:rPr>
          <w:rStyle w:val="StyleUnderline"/>
          <w:rFonts w:asciiTheme="minorHAnsi" w:hAnsiTheme="minorHAnsi" w:cstheme="minorHAnsi"/>
          <w:highlight w:val="cyan"/>
        </w:rPr>
        <w:t xml:space="preserve">can </w:t>
      </w:r>
      <w:r w:rsidRPr="004D5A6D">
        <w:rPr>
          <w:rStyle w:val="StyleUnderline"/>
          <w:rFonts w:asciiTheme="minorHAnsi" w:hAnsiTheme="minorHAnsi" w:cstheme="minorHAnsi"/>
        </w:rPr>
        <w:t xml:space="preserve">help </w:t>
      </w:r>
      <w:r w:rsidRPr="004D5A6D">
        <w:rPr>
          <w:rStyle w:val="StyleUnderline"/>
          <w:rFonts w:asciiTheme="minorHAnsi" w:hAnsiTheme="minorHAnsi" w:cstheme="minorHAnsi"/>
          <w:highlight w:val="cyan"/>
        </w:rPr>
        <w:t>ensure quality</w:t>
      </w:r>
      <w:r w:rsidRPr="004D5A6D">
        <w:rPr>
          <w:rStyle w:val="StyleUnderline"/>
          <w:rFonts w:asciiTheme="minorHAnsi" w:hAnsiTheme="minorHAnsi" w:cstheme="minorHAnsi"/>
        </w:rPr>
        <w:t>.</w:t>
      </w:r>
    </w:p>
    <w:p w14:paraId="5CCFCB66" w14:textId="77777777" w:rsidR="00ED7677" w:rsidRPr="004D5A6D" w:rsidRDefault="00ED7677" w:rsidP="00ED7677">
      <w:pPr>
        <w:rPr>
          <w:rFonts w:asciiTheme="minorHAnsi" w:hAnsiTheme="minorHAnsi" w:cstheme="minorHAnsi"/>
        </w:rPr>
      </w:pPr>
      <w:r w:rsidRPr="004D5A6D">
        <w:rPr>
          <w:rStyle w:val="StyleUnderline"/>
          <w:rFonts w:asciiTheme="minorHAnsi" w:hAnsiTheme="minorHAnsi" w:cstheme="minorHAnsi"/>
          <w:highlight w:val="cyan"/>
        </w:rPr>
        <w:t>Sharing</w:t>
      </w:r>
      <w:r w:rsidRPr="004D5A6D">
        <w:rPr>
          <w:rStyle w:val="StyleUnderline"/>
          <w:rFonts w:asciiTheme="minorHAnsi" w:hAnsiTheme="minorHAnsi" w:cstheme="minorHAnsi"/>
        </w:rPr>
        <w:t xml:space="preserve"> technologies</w:t>
      </w:r>
      <w:r w:rsidRPr="004D5A6D">
        <w:rPr>
          <w:rFonts w:asciiTheme="minorHAnsi" w:hAnsiTheme="minorHAnsi" w:cstheme="minorHAnsi"/>
        </w:rPr>
        <w:t xml:space="preserve"> openly </w:t>
      </w:r>
      <w:r w:rsidRPr="004D5A6D">
        <w:rPr>
          <w:rStyle w:val="StyleUnderline"/>
          <w:rFonts w:asciiTheme="minorHAnsi" w:hAnsiTheme="minorHAnsi" w:cstheme="minorHAnsi"/>
          <w:highlight w:val="cyan"/>
        </w:rPr>
        <w:t>could</w:t>
      </w:r>
      <w:r w:rsidRPr="004D5A6D">
        <w:rPr>
          <w:rFonts w:asciiTheme="minorHAnsi" w:hAnsiTheme="minorHAnsi" w:cstheme="minorHAnsi"/>
        </w:rPr>
        <w:t xml:space="preserve"> also </w:t>
      </w:r>
      <w:r w:rsidRPr="004D5A6D">
        <w:rPr>
          <w:rStyle w:val="StyleUnderline"/>
          <w:rFonts w:asciiTheme="minorHAnsi" w:hAnsiTheme="minorHAnsi" w:cstheme="minorHAnsi"/>
          <w:highlight w:val="cyan"/>
        </w:rPr>
        <w:t>allow scientists</w:t>
      </w:r>
      <w:r w:rsidRPr="004D5A6D">
        <w:rPr>
          <w:rFonts w:asciiTheme="minorHAnsi" w:hAnsiTheme="minorHAnsi" w:cstheme="minorHAnsi"/>
        </w:rPr>
        <w:t xml:space="preserve"> worldwide </w:t>
      </w:r>
      <w:r w:rsidRPr="004D5A6D">
        <w:rPr>
          <w:rStyle w:val="StyleUnderline"/>
          <w:rFonts w:asciiTheme="minorHAnsi" w:hAnsiTheme="minorHAnsi" w:cstheme="minorHAnsi"/>
          <w:highlight w:val="cyan"/>
        </w:rPr>
        <w:t xml:space="preserve">to </w:t>
      </w:r>
      <w:r w:rsidRPr="004D5A6D">
        <w:rPr>
          <w:rStyle w:val="Emphasis"/>
          <w:rFonts w:asciiTheme="minorHAnsi" w:hAnsiTheme="minorHAnsi" w:cstheme="minorHAnsi"/>
          <w:highlight w:val="cyan"/>
        </w:rPr>
        <w:t>collaborate</w:t>
      </w:r>
      <w:r w:rsidRPr="004D5A6D">
        <w:rPr>
          <w:rStyle w:val="Emphasis"/>
          <w:rFonts w:asciiTheme="minorHAnsi" w:hAnsiTheme="minorHAnsi" w:cstheme="minorHAnsi"/>
        </w:rPr>
        <w:t xml:space="preserve"> on innovations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for example</w:t>
      </w:r>
      <w:r w:rsidRPr="004D5A6D">
        <w:rPr>
          <w:rFonts w:asciiTheme="minorHAnsi" w:hAnsiTheme="minorHAnsi" w:cstheme="minorHAnsi"/>
        </w:rPr>
        <w:t xml:space="preserve">, on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formulations</w:t>
      </w:r>
      <w:r w:rsidRPr="004D5A6D">
        <w:rPr>
          <w:rStyle w:val="StyleUnderline"/>
          <w:rFonts w:asciiTheme="minorHAnsi" w:hAnsiTheme="minorHAnsi" w:cstheme="minorHAnsi"/>
        </w:rPr>
        <w:t xml:space="preserve"> stored </w:t>
      </w:r>
      <w:r w:rsidRPr="004D5A6D">
        <w:rPr>
          <w:rStyle w:val="StyleUnderline"/>
          <w:rFonts w:asciiTheme="minorHAnsi" w:hAnsiTheme="minorHAnsi" w:cstheme="minorHAnsi"/>
          <w:highlight w:val="cyan"/>
        </w:rPr>
        <w:t>at room temperature</w:t>
      </w:r>
      <w:r w:rsidRPr="004D5A6D">
        <w:rPr>
          <w:rStyle w:val="StyleUnderline"/>
          <w:rFonts w:asciiTheme="minorHAnsi" w:hAnsiTheme="minorHAnsi" w:cstheme="minorHAnsi"/>
        </w:rPr>
        <w:t xml:space="preserve"> for lower-resource settings</w:t>
      </w:r>
      <w:r w:rsidRPr="004D5A6D">
        <w:rPr>
          <w:rFonts w:asciiTheme="minorHAnsi" w:hAnsiTheme="minorHAnsi" w:cstheme="minorHAnsi"/>
        </w:rPr>
        <w:t>.</w:t>
      </w:r>
    </w:p>
    <w:p w14:paraId="2ABADCCD" w14:textId="77777777" w:rsidR="00ED7677" w:rsidRPr="004D5A6D" w:rsidRDefault="00ED7677" w:rsidP="00ED7677">
      <w:pPr>
        <w:rPr>
          <w:rFonts w:asciiTheme="minorHAnsi" w:hAnsiTheme="minorHAnsi" w:cstheme="minorHAnsi"/>
        </w:rPr>
      </w:pPr>
    </w:p>
    <w:p w14:paraId="5DB568A8" w14:textId="77777777" w:rsidR="00ED7677" w:rsidRPr="004D5A6D" w:rsidRDefault="00ED7677" w:rsidP="00ED7677">
      <w:pPr>
        <w:pStyle w:val="Heading4"/>
        <w:rPr>
          <w:rFonts w:asciiTheme="minorHAnsi" w:hAnsiTheme="minorHAnsi" w:cstheme="minorHAnsi"/>
        </w:rPr>
      </w:pPr>
      <w:r w:rsidRPr="004D5A6D">
        <w:rPr>
          <w:rFonts w:asciiTheme="minorHAnsi" w:hAnsiTheme="minorHAnsi" w:cstheme="minorHAnsi"/>
        </w:rPr>
        <w:t>No alt causes – Waiver includes broader information sharing, not just patent enforcement</w:t>
      </w:r>
    </w:p>
    <w:p w14:paraId="137CDA1D" w14:textId="77777777" w:rsidR="00ED7677" w:rsidRPr="004D5A6D" w:rsidRDefault="00ED7677" w:rsidP="00ED7677">
      <w:pPr>
        <w:rPr>
          <w:rFonts w:asciiTheme="minorHAnsi" w:hAnsiTheme="minorHAnsi" w:cstheme="minorHAnsi"/>
        </w:rPr>
      </w:pPr>
      <w:proofErr w:type="spellStart"/>
      <w:r w:rsidRPr="004D5A6D">
        <w:rPr>
          <w:rStyle w:val="Style13ptBold"/>
          <w:rFonts w:asciiTheme="minorHAnsi" w:hAnsiTheme="minorHAnsi" w:cstheme="minorHAnsi"/>
        </w:rPr>
        <w:t>Labonté</w:t>
      </w:r>
      <w:proofErr w:type="spellEnd"/>
      <w:r w:rsidRPr="004D5A6D">
        <w:rPr>
          <w:rStyle w:val="Style13ptBold"/>
          <w:rFonts w:asciiTheme="minorHAnsi" w:hAnsiTheme="minorHAnsi" w:cstheme="minorHAnsi"/>
        </w:rPr>
        <w:t xml:space="preserve"> 5/21</w:t>
      </w:r>
      <w:r w:rsidRPr="004D5A6D">
        <w:rPr>
          <w:rFonts w:asciiTheme="minorHAnsi" w:hAnsiTheme="minorHAnsi" w:cstheme="minorHAnsi"/>
        </w:rPr>
        <w:t xml:space="preserve"> [Ronald </w:t>
      </w:r>
      <w:proofErr w:type="spellStart"/>
      <w:r w:rsidRPr="004D5A6D">
        <w:rPr>
          <w:rFonts w:asciiTheme="minorHAnsi" w:hAnsiTheme="minorHAnsi" w:cstheme="minorHAnsi"/>
        </w:rPr>
        <w:t>Labonté</w:t>
      </w:r>
      <w:proofErr w:type="spellEnd"/>
      <w:r w:rsidRPr="004D5A6D">
        <w:rPr>
          <w:rFonts w:asciiTheme="minorHAnsi" w:hAnsiTheme="minorHAnsi" w:cstheme="minorHAnsi"/>
        </w:rPr>
        <w:t xml:space="preserve">, School of Epidemiology and Public Health, University of Ottawa, Ottawa, ON, Canada; Mira Johri, École de </w:t>
      </w:r>
      <w:proofErr w:type="spellStart"/>
      <w:r w:rsidRPr="004D5A6D">
        <w:rPr>
          <w:rFonts w:asciiTheme="minorHAnsi" w:hAnsiTheme="minorHAnsi" w:cstheme="minorHAnsi"/>
        </w:rPr>
        <w:t>santé</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publique</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Université</w:t>
      </w:r>
      <w:proofErr w:type="spellEnd"/>
      <w:r w:rsidRPr="004D5A6D">
        <w:rPr>
          <w:rFonts w:asciiTheme="minorHAnsi" w:hAnsiTheme="minorHAnsi" w:cstheme="minorHAnsi"/>
        </w:rPr>
        <w:t xml:space="preserve"> de Montréal, Montréal, QC, Canada; Katrina </w:t>
      </w:r>
      <w:proofErr w:type="spellStart"/>
      <w:r w:rsidRPr="004D5A6D">
        <w:rPr>
          <w:rFonts w:asciiTheme="minorHAnsi" w:hAnsiTheme="minorHAnsi" w:cstheme="minorHAnsi"/>
        </w:rPr>
        <w:t>Plamondon</w:t>
      </w:r>
      <w:proofErr w:type="spellEnd"/>
      <w:r w:rsidRPr="004D5A6D">
        <w:rPr>
          <w:rFonts w:asciiTheme="minorHAnsi" w:hAnsiTheme="minorHAnsi" w:cstheme="minorHAnsi"/>
        </w:rPr>
        <w:t xml:space="preserve">, School of Nursing, Faculty of Health &amp; Social Development, University of British Columbia, Vancouver, BC, Canada; Srinivas Murthy, Faculty of Medicine, University of British Columbia, Vancouver, BC, Canada; 21 May 2021; </w:t>
      </w:r>
      <w:r w:rsidRPr="004D5A6D">
        <w:rPr>
          <w:rFonts w:asciiTheme="minorHAnsi" w:hAnsiTheme="minorHAnsi" w:cstheme="minorHAnsi"/>
        </w:rPr>
        <w:lastRenderedPageBreak/>
        <w:t>Canada, global vaccine supply, and the TRIPS waiver. Can J Public Health 112, 543–547 (2021). https://doi.org/10.17269/s41997-021-00541-4//lhs-ap]</w:t>
      </w:r>
    </w:p>
    <w:p w14:paraId="37C83F49" w14:textId="77777777" w:rsidR="00ED7677" w:rsidRPr="004D5A6D" w:rsidRDefault="00ED7677" w:rsidP="00ED7677">
      <w:pPr>
        <w:rPr>
          <w:rStyle w:val="StyleUnderline"/>
          <w:rFonts w:asciiTheme="minorHAnsi" w:hAnsiTheme="minorHAnsi" w:cstheme="minorHAnsi"/>
        </w:rPr>
      </w:pPr>
      <w:r w:rsidRPr="004D5A6D">
        <w:rPr>
          <w:rStyle w:val="StyleUnderline"/>
          <w:rFonts w:asciiTheme="minorHAnsi" w:hAnsiTheme="minorHAnsi" w:cstheme="minorHAnsi"/>
        </w:rPr>
        <w:t>Will the TRIPS waiver increase vaccine supply?</w:t>
      </w:r>
    </w:p>
    <w:p w14:paraId="1830A891" w14:textId="77777777" w:rsidR="00ED7677" w:rsidRPr="004D5A6D" w:rsidRDefault="00ED7677" w:rsidP="00ED7677">
      <w:pPr>
        <w:rPr>
          <w:rStyle w:val="StyleUnderline"/>
          <w:rFonts w:asciiTheme="minorHAnsi" w:hAnsiTheme="minorHAnsi" w:cstheme="minorHAnsi"/>
        </w:rPr>
      </w:pPr>
      <w:r w:rsidRPr="004D5A6D">
        <w:rPr>
          <w:rStyle w:val="StyleUnderline"/>
          <w:rFonts w:asciiTheme="minorHAnsi" w:hAnsiTheme="minorHAnsi" w:cstheme="minorHAnsi"/>
        </w:rPr>
        <w:t>Yes, if patent-holding companies</w:t>
      </w:r>
      <w:r w:rsidRPr="004D5A6D">
        <w:rPr>
          <w:rFonts w:asciiTheme="minorHAnsi" w:hAnsiTheme="minorHAnsi" w:cstheme="minorHAnsi"/>
        </w:rPr>
        <w:t xml:space="preserve"> are willing to </w:t>
      </w:r>
      <w:r w:rsidRPr="004D5A6D">
        <w:rPr>
          <w:rStyle w:val="StyleUnderline"/>
          <w:rFonts w:asciiTheme="minorHAnsi" w:hAnsiTheme="minorHAnsi" w:cstheme="minorHAnsi"/>
        </w:rPr>
        <w:t xml:space="preserve">share the </w:t>
      </w:r>
      <w:r w:rsidRPr="004D5A6D">
        <w:rPr>
          <w:rStyle w:val="Emphasis"/>
          <w:rFonts w:asciiTheme="minorHAnsi" w:hAnsiTheme="minorHAnsi" w:cstheme="minorHAnsi"/>
        </w:rPr>
        <w:t>technology and know-how</w:t>
      </w:r>
      <w:r w:rsidRPr="004D5A6D">
        <w:rPr>
          <w:rStyle w:val="StyleUnderline"/>
          <w:rFonts w:asciiTheme="minorHAnsi" w:hAnsiTheme="minorHAnsi" w:cstheme="minorHAnsi"/>
        </w:rPr>
        <w:t xml:space="preserve"> associated with their vaccines.</w:t>
      </w:r>
      <w:r w:rsidRPr="004D5A6D">
        <w:rPr>
          <w:rFonts w:asciiTheme="minorHAnsi" w:hAnsiTheme="minorHAnsi" w:cstheme="minorHAnsi"/>
        </w:rPr>
        <w:t xml:space="preserve"> Early in the pandemic, </w:t>
      </w:r>
      <w:r w:rsidRPr="004D5A6D">
        <w:rPr>
          <w:rStyle w:val="StyleUnderline"/>
          <w:rFonts w:asciiTheme="minorHAnsi" w:hAnsiTheme="minorHAnsi" w:cstheme="minorHAnsi"/>
        </w:rPr>
        <w:t xml:space="preserve">the WHO’s COVID-19 Technology Access Pool was created to promote this, but </w:t>
      </w:r>
      <w:r w:rsidRPr="004D5A6D">
        <w:rPr>
          <w:rStyle w:val="Emphasis"/>
          <w:rFonts w:asciiTheme="minorHAnsi" w:hAnsiTheme="minorHAnsi" w:cstheme="minorHAnsi"/>
        </w:rPr>
        <w:t>no patent-holding manufacturers have joined</w:t>
      </w:r>
      <w:r w:rsidRPr="004D5A6D">
        <w:rPr>
          <w:rStyle w:val="StyleUnderline"/>
          <w:rFonts w:asciiTheme="minorHAnsi" w:hAnsiTheme="minorHAnsi" w:cstheme="minorHAnsi"/>
        </w:rPr>
        <w:t xml:space="preserve">, and its open-access intention was </w:t>
      </w:r>
      <w:r w:rsidRPr="004D5A6D">
        <w:rPr>
          <w:rStyle w:val="Emphasis"/>
          <w:rFonts w:asciiTheme="minorHAnsi" w:hAnsiTheme="minorHAnsi" w:cstheme="minorHAnsi"/>
        </w:rPr>
        <w:t>ridiculed for undermining their business model</w:t>
      </w:r>
      <w:r w:rsidRPr="004D5A6D">
        <w:rPr>
          <w:rStyle w:val="StyleUnderline"/>
          <w:rFonts w:asciiTheme="minorHAnsi" w:hAnsiTheme="minorHAnsi" w:cstheme="minorHAnsi"/>
        </w:rPr>
        <w:t>. There is now a proposal to create a ‘technology transfer hub’</w:t>
      </w:r>
      <w:r w:rsidRPr="004D5A6D">
        <w:rPr>
          <w:rFonts w:asciiTheme="minorHAnsi" w:hAnsiTheme="minorHAnsi" w:cstheme="minorHAnsi"/>
        </w:rPr>
        <w:t>, with WHO calling specifically for an mRNA technology transfer hub since these vaccines show the most efficacy, the greatest likelihood of adaptation to variants, and a relative ease in scaling up production capacities. To be successful, “</w:t>
      </w:r>
      <w:r w:rsidRPr="004D5A6D">
        <w:rPr>
          <w:rStyle w:val="StyleUnderline"/>
          <w:rFonts w:asciiTheme="minorHAnsi" w:hAnsiTheme="minorHAnsi" w:cstheme="minorHAnsi"/>
        </w:rPr>
        <w:t>owners…of technology and/or intellectual property rights” of these vaccines must be “</w:t>
      </w:r>
      <w:r w:rsidRPr="004D5A6D">
        <w:rPr>
          <w:rStyle w:val="Emphasis"/>
          <w:rFonts w:asciiTheme="minorHAnsi" w:hAnsiTheme="minorHAnsi" w:cstheme="minorHAnsi"/>
        </w:rPr>
        <w:t>willing to contribute</w:t>
      </w:r>
      <w:r w:rsidRPr="004D5A6D">
        <w:rPr>
          <w:rStyle w:val="StyleUnderline"/>
          <w:rFonts w:asciiTheme="minorHAnsi" w:hAnsiTheme="minorHAnsi" w:cstheme="minorHAnsi"/>
        </w:rPr>
        <w:t>” their “</w:t>
      </w:r>
      <w:r w:rsidRPr="004D5A6D">
        <w:rPr>
          <w:rStyle w:val="Emphasis"/>
          <w:rFonts w:asciiTheme="minorHAnsi" w:hAnsiTheme="minorHAnsi" w:cstheme="minorHAnsi"/>
        </w:rPr>
        <w:t>know-how and technology</w:t>
      </w:r>
      <w:r w:rsidRPr="004D5A6D">
        <w:rPr>
          <w:rStyle w:val="StyleUnderline"/>
          <w:rFonts w:asciiTheme="minorHAnsi" w:hAnsiTheme="minorHAnsi" w:cstheme="minorHAnsi"/>
        </w:rPr>
        <w:t>” (WHO 2021b).</w:t>
      </w:r>
    </w:p>
    <w:p w14:paraId="1DBF7C5F" w14:textId="77777777" w:rsidR="00ED7677" w:rsidRPr="004D5A6D" w:rsidRDefault="00ED7677" w:rsidP="00ED7677">
      <w:pPr>
        <w:rPr>
          <w:rStyle w:val="Style13ptBold"/>
          <w:rFonts w:asciiTheme="minorHAnsi" w:hAnsiTheme="minorHAnsi" w:cstheme="minorHAnsi"/>
        </w:rPr>
      </w:pP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proposed TRIPS </w:t>
      </w:r>
      <w:r w:rsidRPr="004D5A6D">
        <w:rPr>
          <w:rStyle w:val="StyleUnderline"/>
          <w:rFonts w:asciiTheme="minorHAnsi" w:hAnsiTheme="minorHAnsi" w:cstheme="minorHAnsi"/>
          <w:highlight w:val="cyan"/>
        </w:rPr>
        <w:t xml:space="preserve">waiver becomes </w:t>
      </w:r>
      <w:r w:rsidRPr="004D5A6D">
        <w:rPr>
          <w:rStyle w:val="Emphasis"/>
          <w:rFonts w:asciiTheme="minorHAnsi" w:hAnsiTheme="minorHAnsi" w:cstheme="minorHAnsi"/>
          <w:highlight w:val="cyan"/>
        </w:rPr>
        <w:t>leverage to incentivize</w:t>
      </w:r>
      <w:r w:rsidRPr="004D5A6D">
        <w:rPr>
          <w:rStyle w:val="Emphasis"/>
          <w:rFonts w:asciiTheme="minorHAnsi" w:hAnsiTheme="minorHAnsi" w:cstheme="minorHAnsi"/>
        </w:rPr>
        <w:t xml:space="preserve"> such </w:t>
      </w:r>
      <w:r w:rsidRPr="004D5A6D">
        <w:rPr>
          <w:rStyle w:val="Emphasis"/>
          <w:rFonts w:asciiTheme="minorHAnsi" w:hAnsiTheme="minorHAnsi" w:cstheme="minorHAnsi"/>
          <w:highlight w:val="cyan"/>
        </w:rPr>
        <w:t>sharing</w:t>
      </w:r>
      <w:r w:rsidRPr="004D5A6D">
        <w:rPr>
          <w:rStyle w:val="Emphasis"/>
          <w:rFonts w:asciiTheme="minorHAnsi" w:hAnsiTheme="minorHAnsi" w:cstheme="minorHAnsi"/>
        </w:rPr>
        <w:t>.</w:t>
      </w:r>
      <w:r w:rsidRPr="004D5A6D">
        <w:rPr>
          <w:rStyle w:val="StyleUnderline"/>
          <w:rFonts w:asciiTheme="minorHAnsi" w:hAnsiTheme="minorHAnsi" w:cstheme="minorHAnsi"/>
        </w:rPr>
        <w:t xml:space="preserve"> Without it, there would be little compulsion for current vaccine patent-holders to voluntarily share, given their reluctance to do so since the race for COVID-19 vaccine discovery began. It would allow </w:t>
      </w:r>
      <w:r w:rsidRPr="004D5A6D">
        <w:rPr>
          <w:rStyle w:val="StyleUnderline"/>
          <w:rFonts w:asciiTheme="minorHAnsi" w:hAnsiTheme="minorHAnsi" w:cstheme="minorHAnsi"/>
          <w:highlight w:val="cyan"/>
        </w:rPr>
        <w:t>governments</w:t>
      </w:r>
      <w:r w:rsidRPr="004D5A6D">
        <w:rPr>
          <w:rStyle w:val="StyleUnderline"/>
          <w:rFonts w:asciiTheme="minorHAnsi" w:hAnsiTheme="minorHAnsi" w:cstheme="minorHAnsi"/>
        </w:rPr>
        <w:t xml:space="preserve"> that presently oppose the waiver to </w:t>
      </w:r>
      <w:r w:rsidRPr="004D5A6D">
        <w:rPr>
          <w:rStyle w:val="StyleUnderline"/>
          <w:rFonts w:asciiTheme="minorHAnsi" w:hAnsiTheme="minorHAnsi" w:cstheme="minorHAnsi"/>
          <w:highlight w:val="cyan"/>
        </w:rPr>
        <w:t>recognize its role</w:t>
      </w:r>
      <w:r w:rsidRPr="004D5A6D">
        <w:rPr>
          <w:rStyle w:val="StyleUnderline"/>
          <w:rFonts w:asciiTheme="minorHAnsi" w:hAnsiTheme="minorHAnsi" w:cstheme="minorHAnsi"/>
        </w:rPr>
        <w:t xml:space="preserve"> less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a temporary denial of intellectual property rights than </w:t>
      </w:r>
      <w:r w:rsidRPr="004D5A6D">
        <w:rPr>
          <w:rStyle w:val="StyleUnderline"/>
          <w:rFonts w:asciiTheme="minorHAnsi" w:hAnsiTheme="minorHAnsi" w:cstheme="minorHAnsi"/>
          <w:highlight w:val="cyan"/>
        </w:rPr>
        <w:t>acknowledgement that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 xml:space="preserve">warp speed’ </w:t>
      </w:r>
      <w:r w:rsidRPr="004D5A6D">
        <w:rPr>
          <w:rStyle w:val="StyleUnderline"/>
          <w:rFonts w:asciiTheme="minorHAnsi" w:hAnsiTheme="minorHAnsi" w:cstheme="minorHAnsi"/>
          <w:highlight w:val="cyan"/>
        </w:rPr>
        <w:t>development</w:t>
      </w:r>
      <w:r w:rsidRPr="004D5A6D">
        <w:rPr>
          <w:rStyle w:val="StyleUnderline"/>
          <w:rFonts w:asciiTheme="minorHAnsi" w:hAnsiTheme="minorHAnsi" w:cstheme="minorHAnsi"/>
        </w:rPr>
        <w:t xml:space="preserve"> of COVID-19 vaccines </w:t>
      </w:r>
      <w:r w:rsidRPr="004D5A6D">
        <w:rPr>
          <w:rStyle w:val="StyleUnderline"/>
          <w:rFonts w:asciiTheme="minorHAnsi" w:hAnsiTheme="minorHAnsi" w:cstheme="minorHAnsi"/>
          <w:highlight w:val="cyan"/>
        </w:rPr>
        <w:t>was</w:t>
      </w:r>
      <w:r w:rsidRPr="004D5A6D">
        <w:rPr>
          <w:rStyle w:val="StyleUnderline"/>
          <w:rFonts w:asciiTheme="minorHAnsi" w:hAnsiTheme="minorHAnsi" w:cstheme="minorHAnsi"/>
        </w:rPr>
        <w:t xml:space="preserve"> almost entirely funded or underwritten by </w:t>
      </w:r>
      <w:r w:rsidRPr="004D5A6D">
        <w:rPr>
          <w:rStyle w:val="Emphasis"/>
          <w:rFonts w:asciiTheme="minorHAnsi" w:hAnsiTheme="minorHAnsi" w:cstheme="minorHAnsi"/>
          <w:highlight w:val="cyan"/>
        </w:rPr>
        <w:t>public funds</w:t>
      </w:r>
      <w:r w:rsidRPr="004D5A6D">
        <w:rPr>
          <w:rStyle w:val="StyleUnderline"/>
          <w:rFonts w:asciiTheme="minorHAnsi" w:hAnsiTheme="minorHAnsi" w:cstheme="minorHAnsi"/>
        </w:rPr>
        <w:t>.</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It will also require</w:t>
      </w:r>
      <w:r w:rsidRPr="004D5A6D">
        <w:rPr>
          <w:rStyle w:val="StyleUnderline"/>
          <w:rFonts w:asciiTheme="minorHAnsi" w:hAnsiTheme="minorHAnsi" w:cstheme="minorHAnsi"/>
        </w:rPr>
        <w:t xml:space="preserve"> governments that are </w:t>
      </w:r>
      <w:r w:rsidRPr="004D5A6D">
        <w:rPr>
          <w:rStyle w:val="StyleUnderline"/>
          <w:rFonts w:asciiTheme="minorHAnsi" w:hAnsiTheme="minorHAnsi" w:cstheme="minorHAnsi"/>
          <w:highlight w:val="cyan"/>
        </w:rPr>
        <w:t>home countries to</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 xml:space="preserve">patentee companies to </w:t>
      </w:r>
      <w:r w:rsidRPr="004D5A6D">
        <w:rPr>
          <w:rStyle w:val="Emphasis"/>
          <w:rFonts w:asciiTheme="minorHAnsi" w:hAnsiTheme="minorHAnsi" w:cstheme="minorHAnsi"/>
          <w:highlight w:val="cyan"/>
        </w:rPr>
        <w:t>persuade them to share</w:t>
      </w:r>
      <w:r w:rsidRPr="004D5A6D">
        <w:rPr>
          <w:rStyle w:val="StyleUnderline"/>
          <w:rFonts w:asciiTheme="minorHAnsi" w:hAnsiTheme="minorHAnsi" w:cstheme="minorHAnsi"/>
          <w:highlight w:val="cyan"/>
        </w:rPr>
        <w:t>, which could include</w:t>
      </w:r>
      <w:r w:rsidRPr="004D5A6D">
        <w:rPr>
          <w:rStyle w:val="StyleUnderline"/>
          <w:rFonts w:asciiTheme="minorHAnsi" w:hAnsiTheme="minorHAnsi" w:cstheme="minorHAnsi"/>
        </w:rPr>
        <w:t xml:space="preserve"> some </w:t>
      </w:r>
      <w:r w:rsidRPr="004D5A6D">
        <w:rPr>
          <w:rStyle w:val="Emphasis"/>
          <w:rFonts w:asciiTheme="minorHAnsi" w:hAnsiTheme="minorHAnsi" w:cstheme="minorHAnsi"/>
          <w:highlight w:val="cyan"/>
        </w:rPr>
        <w:t>modest royalties</w:t>
      </w:r>
      <w:r w:rsidRPr="004D5A6D">
        <w:rPr>
          <w:rStyle w:val="StyleUnderline"/>
          <w:rFonts w:asciiTheme="minorHAnsi" w:hAnsiTheme="minorHAnsi" w:cstheme="minorHAnsi"/>
          <w:highlight w:val="cyan"/>
        </w:rPr>
        <w:t xml:space="preserve"> but not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multi-billion-dollar</w:t>
      </w:r>
      <w:r w:rsidRPr="004D5A6D">
        <w:rPr>
          <w:rStyle w:val="StyleUnderline"/>
          <w:rFonts w:asciiTheme="minorHAnsi" w:hAnsiTheme="minorHAnsi" w:cstheme="minorHAnsi"/>
          <w:highlight w:val="cyan"/>
        </w:rPr>
        <w:t xml:space="preserve"> profits</w:t>
      </w:r>
      <w:r w:rsidRPr="004D5A6D">
        <w:rPr>
          <w:rStyle w:val="StyleUnderline"/>
          <w:rFonts w:asciiTheme="minorHAnsi" w:hAnsiTheme="minorHAnsi" w:cstheme="minorHAnsi"/>
        </w:rPr>
        <w:t xml:space="preserve"> some of them anticipate.</w:t>
      </w:r>
    </w:p>
    <w:p w14:paraId="56131D1B" w14:textId="77777777" w:rsidR="00ED7677" w:rsidRPr="004D5A6D" w:rsidRDefault="00ED7677" w:rsidP="00ED7677">
      <w:pPr>
        <w:pStyle w:val="Heading4"/>
        <w:rPr>
          <w:rFonts w:asciiTheme="minorHAnsi" w:hAnsiTheme="minorHAnsi" w:cstheme="minorHAnsi"/>
        </w:rPr>
      </w:pPr>
      <w:r w:rsidRPr="004D5A6D">
        <w:rPr>
          <w:rFonts w:asciiTheme="minorHAnsi" w:hAnsiTheme="minorHAnsi" w:cstheme="minorHAnsi"/>
        </w:rPr>
        <w:t>Feasibility concerns are overblown – Waiver quickly accelerates vaccine distribution</w:t>
      </w:r>
    </w:p>
    <w:p w14:paraId="3650716C" w14:textId="77777777" w:rsidR="00ED7677" w:rsidRPr="004D5A6D" w:rsidRDefault="00ED7677" w:rsidP="00ED7677">
      <w:pPr>
        <w:rPr>
          <w:rFonts w:asciiTheme="minorHAnsi" w:hAnsiTheme="minorHAnsi" w:cstheme="minorHAnsi"/>
          <w:sz w:val="16"/>
          <w:szCs w:val="16"/>
        </w:rPr>
      </w:pPr>
      <w:proofErr w:type="spellStart"/>
      <w:r w:rsidRPr="004D5A6D">
        <w:rPr>
          <w:rStyle w:val="Style13ptBold"/>
          <w:rFonts w:asciiTheme="minorHAnsi" w:hAnsiTheme="minorHAnsi" w:cstheme="minorHAnsi"/>
        </w:rPr>
        <w:t>Erfani</w:t>
      </w:r>
      <w:proofErr w:type="spellEnd"/>
      <w:r w:rsidRPr="004D5A6D">
        <w:rPr>
          <w:rStyle w:val="Style13ptBold"/>
          <w:rFonts w:asciiTheme="minorHAnsi" w:hAnsiTheme="minorHAnsi" w:cstheme="minorHAnsi"/>
        </w:rPr>
        <w:t xml:space="preserve"> et al. 8/3</w:t>
      </w:r>
      <w:r w:rsidRPr="004D5A6D">
        <w:rPr>
          <w:rFonts w:asciiTheme="minorHAnsi" w:hAnsiTheme="minorHAnsi" w:cstheme="minorHAnsi"/>
        </w:rPr>
        <w:t xml:space="preserve"> </w:t>
      </w:r>
      <w:r w:rsidRPr="004D5A6D">
        <w:rPr>
          <w:rFonts w:asciiTheme="minorHAnsi" w:hAnsiTheme="minorHAnsi" w:cstheme="minorHAnsi"/>
          <w:sz w:val="16"/>
          <w:szCs w:val="16"/>
        </w:rPr>
        <w:t>[</w:t>
      </w:r>
      <w:proofErr w:type="spellStart"/>
      <w:r w:rsidRPr="004D5A6D">
        <w:rPr>
          <w:rFonts w:asciiTheme="minorHAnsi" w:hAnsiTheme="minorHAnsi" w:cstheme="minorHAnsi"/>
          <w:sz w:val="16"/>
          <w:szCs w:val="16"/>
        </w:rPr>
        <w:t>Parsa</w:t>
      </w:r>
      <w:proofErr w:type="spellEnd"/>
      <w:r w:rsidRPr="004D5A6D">
        <w:rPr>
          <w:rFonts w:asciiTheme="minorHAnsi" w:hAnsiTheme="minorHAnsi" w:cstheme="minorHAnsi"/>
          <w:sz w:val="16"/>
          <w:szCs w:val="16"/>
        </w:rPr>
        <w:t xml:space="preserve"> </w:t>
      </w:r>
      <w:proofErr w:type="spellStart"/>
      <w:r w:rsidRPr="004D5A6D">
        <w:rPr>
          <w:rFonts w:asciiTheme="minorHAnsi" w:hAnsiTheme="minorHAnsi" w:cstheme="minorHAnsi"/>
          <w:sz w:val="16"/>
          <w:szCs w:val="16"/>
        </w:rPr>
        <w:t>Erfani</w:t>
      </w:r>
      <w:proofErr w:type="spellEnd"/>
      <w:r w:rsidRPr="004D5A6D">
        <w:rPr>
          <w:rFonts w:asciiTheme="minorHAnsi" w:hAnsiTheme="minorHAnsi" w:cstheme="minorHAnsi"/>
          <w:sz w:val="16"/>
          <w:szCs w:val="16"/>
        </w:rPr>
        <w:t xml:space="preserve">, Fogarty global health scholar1 2, Agnes </w:t>
      </w:r>
      <w:proofErr w:type="spellStart"/>
      <w:r w:rsidRPr="004D5A6D">
        <w:rPr>
          <w:rFonts w:asciiTheme="minorHAnsi" w:hAnsiTheme="minorHAnsi" w:cstheme="minorHAnsi"/>
          <w:sz w:val="16"/>
          <w:szCs w:val="16"/>
        </w:rPr>
        <w:t>Binagwaho</w:t>
      </w:r>
      <w:proofErr w:type="spellEnd"/>
      <w:r w:rsidRPr="004D5A6D">
        <w:rPr>
          <w:rFonts w:asciiTheme="minorHAnsi" w:hAnsiTheme="minorHAnsi" w:cstheme="minorHAnsi"/>
          <w:sz w:val="16"/>
          <w:szCs w:val="16"/>
        </w:rPr>
        <w:t xml:space="preserve">, vice chancellor2, Mohamed </w:t>
      </w:r>
      <w:proofErr w:type="spellStart"/>
      <w:r w:rsidRPr="004D5A6D">
        <w:rPr>
          <w:rFonts w:asciiTheme="minorHAnsi" w:hAnsiTheme="minorHAnsi" w:cstheme="minorHAnsi"/>
          <w:sz w:val="16"/>
          <w:szCs w:val="16"/>
        </w:rPr>
        <w:t>Juldeh</w:t>
      </w:r>
      <w:proofErr w:type="spellEnd"/>
      <w:r w:rsidRPr="004D5A6D">
        <w:rPr>
          <w:rFonts w:asciiTheme="minorHAnsi" w:hAnsiTheme="minorHAnsi" w:cstheme="minorHAnsi"/>
          <w:sz w:val="16"/>
          <w:szCs w:val="16"/>
        </w:rPr>
        <w:t xml:space="preserve"> Jalloh, vice president3, Muhammad </w:t>
      </w:r>
      <w:proofErr w:type="spellStart"/>
      <w:r w:rsidRPr="004D5A6D">
        <w:rPr>
          <w:rFonts w:asciiTheme="minorHAnsi" w:hAnsiTheme="minorHAnsi" w:cstheme="minorHAnsi"/>
          <w:sz w:val="16"/>
          <w:szCs w:val="16"/>
        </w:rPr>
        <w:t>Yunus</w:t>
      </w:r>
      <w:proofErr w:type="spellEnd"/>
      <w:r w:rsidRPr="004D5A6D">
        <w:rPr>
          <w:rFonts w:asciiTheme="minorHAnsi" w:hAnsiTheme="minorHAnsi" w:cstheme="minorHAnsi"/>
          <w:sz w:val="16"/>
          <w:szCs w:val="16"/>
        </w:rPr>
        <w:t xml:space="preserve">, chair4, Paul Farmer, professor57, Vanessa Kerry, associate professor810 1Harvard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03 August 2021, “Intellectual property waiver for covid-19 vaccines will advance global health equity,” BMJ, </w:t>
      </w:r>
      <w:hyperlink r:id="rId9" w:history="1">
        <w:r w:rsidRPr="004D5A6D">
          <w:rPr>
            <w:rStyle w:val="Hyperlink"/>
            <w:rFonts w:asciiTheme="minorHAnsi" w:hAnsiTheme="minorHAnsi" w:cstheme="minorHAnsi"/>
            <w:sz w:val="16"/>
            <w:szCs w:val="16"/>
          </w:rPr>
          <w:t>https://doi.org/10.1136/bmj.n1837//lhs-ap</w:t>
        </w:r>
      </w:hyperlink>
      <w:r w:rsidRPr="004D5A6D">
        <w:rPr>
          <w:rFonts w:asciiTheme="minorHAnsi" w:hAnsiTheme="minorHAnsi" w:cstheme="minorHAnsi"/>
          <w:sz w:val="16"/>
          <w:szCs w:val="16"/>
        </w:rPr>
        <w:t>] LMIC = Low and Middle Income Country</w:t>
      </w:r>
    </w:p>
    <w:p w14:paraId="471C0331" w14:textId="77777777" w:rsidR="00ED7677" w:rsidRPr="004D5A6D" w:rsidRDefault="00ED7677" w:rsidP="00ED7677">
      <w:pPr>
        <w:rPr>
          <w:rFonts w:asciiTheme="minorHAnsi" w:hAnsiTheme="minorHAnsi" w:cstheme="minorHAnsi"/>
        </w:rPr>
      </w:pPr>
      <w:r w:rsidRPr="004D5A6D">
        <w:rPr>
          <w:rFonts w:asciiTheme="minorHAnsi" w:hAnsiTheme="minorHAnsi" w:cstheme="minorHAnsi"/>
        </w:rPr>
        <w:t xml:space="preserve">Contrary to detractors’ concerns about the possible effect of </w:t>
      </w:r>
      <w:r w:rsidRPr="004D5A6D">
        <w:rPr>
          <w:rStyle w:val="StyleUnderline"/>
          <w:rFonts w:asciiTheme="minorHAnsi" w:hAnsiTheme="minorHAnsi" w:cstheme="minorHAnsi"/>
          <w:highlight w:val="cyan"/>
        </w:rPr>
        <w:t>a temporary TRIPS waiver</w:t>
      </w:r>
      <w:r w:rsidRPr="004D5A6D">
        <w:rPr>
          <w:rFonts w:asciiTheme="minorHAnsi" w:hAnsiTheme="minorHAnsi" w:cstheme="minorHAnsi"/>
        </w:rPr>
        <w:t xml:space="preserve">, </w:t>
      </w:r>
      <w:r w:rsidRPr="004D5A6D">
        <w:rPr>
          <w:rStyle w:val="Emphasis"/>
          <w:rFonts w:asciiTheme="minorHAnsi" w:hAnsiTheme="minorHAnsi" w:cstheme="minorHAnsi"/>
        </w:rPr>
        <w:t xml:space="preserve">global health analyses </w:t>
      </w:r>
      <w:r w:rsidRPr="004D5A6D">
        <w:rPr>
          <w:rStyle w:val="StyleUnderline"/>
          <w:rFonts w:asciiTheme="minorHAnsi" w:hAnsiTheme="minorHAnsi" w:cstheme="minorHAnsi"/>
        </w:rPr>
        <w:t xml:space="preserve">suggest that it </w:t>
      </w:r>
      <w:r w:rsidRPr="004D5A6D">
        <w:rPr>
          <w:rStyle w:val="StyleUnderline"/>
          <w:rFonts w:asciiTheme="minorHAnsi" w:hAnsiTheme="minorHAnsi" w:cstheme="minorHAnsi"/>
          <w:highlight w:val="cyan"/>
        </w:rPr>
        <w:t xml:space="preserve">will be vital to </w:t>
      </w:r>
      <w:r w:rsidRPr="004D5A6D">
        <w:rPr>
          <w:rStyle w:val="Emphasis"/>
          <w:rFonts w:asciiTheme="minorHAnsi" w:hAnsiTheme="minorHAnsi" w:cstheme="minorHAnsi"/>
          <w:highlight w:val="cyan"/>
        </w:rPr>
        <w:t>equitable and effective</w:t>
      </w:r>
      <w:r w:rsidRPr="004D5A6D">
        <w:rPr>
          <w:rStyle w:val="StyleUnderline"/>
          <w:rFonts w:asciiTheme="minorHAnsi" w:hAnsiTheme="minorHAnsi" w:cstheme="minorHAnsi"/>
          <w:highlight w:val="cyan"/>
        </w:rPr>
        <w:t xml:space="preserve"> action against covid</w:t>
      </w:r>
      <w:r w:rsidRPr="004D5A6D">
        <w:rPr>
          <w:rStyle w:val="StyleUnderline"/>
          <w:rFonts w:asciiTheme="minorHAnsi" w:hAnsiTheme="minorHAnsi" w:cstheme="minorHAnsi"/>
        </w:rPr>
        <w:t>-19</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LMIC</w:t>
      </w:r>
      <w:r w:rsidRPr="004D5A6D">
        <w:rPr>
          <w:rFonts w:asciiTheme="minorHAnsi" w:hAnsiTheme="minorHAnsi" w:cstheme="minorHAnsi"/>
        </w:rPr>
        <w:t xml:space="preserve">’s </w:t>
      </w:r>
      <w:r w:rsidRPr="004D5A6D">
        <w:rPr>
          <w:rStyle w:val="StyleUnderline"/>
          <w:rFonts w:asciiTheme="minorHAnsi" w:hAnsiTheme="minorHAnsi" w:cstheme="minorHAnsi"/>
          <w:highlight w:val="cyan"/>
        </w:rPr>
        <w:t>manufacturing</w:t>
      </w:r>
      <w:r w:rsidRPr="004D5A6D">
        <w:rPr>
          <w:rStyle w:val="StyleUnderline"/>
          <w:rFonts w:asciiTheme="minorHAnsi" w:hAnsiTheme="minorHAnsi" w:cstheme="minorHAnsi"/>
        </w:rPr>
        <w:t xml:space="preserve"> capabilities </w:t>
      </w:r>
      <w:r w:rsidRPr="004D5A6D">
        <w:rPr>
          <w:rStyle w:val="StyleUnderline"/>
          <w:rFonts w:asciiTheme="minorHAnsi" w:hAnsiTheme="minorHAnsi" w:cstheme="minorHAnsi"/>
          <w:highlight w:val="cyan"/>
        </w:rPr>
        <w:t xml:space="preserve">have been </w:t>
      </w:r>
      <w:r w:rsidRPr="004D5A6D">
        <w:rPr>
          <w:rStyle w:val="Emphasis"/>
          <w:rFonts w:asciiTheme="minorHAnsi" w:hAnsiTheme="minorHAnsi" w:cstheme="minorHAnsi"/>
          <w:highlight w:val="cyan"/>
        </w:rPr>
        <w:t>underestimated</w:t>
      </w:r>
      <w:r w:rsidRPr="004D5A6D">
        <w:rPr>
          <w:rFonts w:asciiTheme="minorHAnsi" w:hAnsiTheme="minorHAnsi" w:cstheme="minorHAnsi"/>
        </w:rPr>
        <w:t xml:space="preserve">, even though </w:t>
      </w:r>
      <w:r w:rsidRPr="004D5A6D">
        <w:rPr>
          <w:rStyle w:val="StyleUnderline"/>
          <w:rFonts w:asciiTheme="minorHAnsi" w:hAnsiTheme="minorHAnsi" w:cstheme="minorHAnsi"/>
          <w:highlight w:val="cyan"/>
        </w:rPr>
        <w:t>several</w:t>
      </w:r>
      <w:r w:rsidRPr="004D5A6D">
        <w:rPr>
          <w:rFonts w:asciiTheme="minorHAnsi" w:hAnsiTheme="minorHAnsi" w:cstheme="minorHAnsi"/>
        </w:rPr>
        <w:t xml:space="preserve"> LMICs </w:t>
      </w:r>
      <w:r w:rsidRPr="004D5A6D">
        <w:rPr>
          <w:rStyle w:val="StyleUnderline"/>
          <w:rFonts w:asciiTheme="minorHAnsi" w:hAnsiTheme="minorHAnsi" w:cstheme="minorHAnsi"/>
          <w:highlight w:val="cyan"/>
        </w:rPr>
        <w:t xml:space="preserve">have the </w:t>
      </w:r>
      <w:r w:rsidRPr="004D5A6D">
        <w:rPr>
          <w:rStyle w:val="StyleUnderline"/>
          <w:rFonts w:asciiTheme="minorHAnsi" w:hAnsiTheme="minorHAnsi" w:cstheme="minorHAnsi"/>
        </w:rPr>
        <w:t xml:space="preserve">scientific and manufacturing </w:t>
      </w:r>
      <w:r w:rsidRPr="004D5A6D">
        <w:rPr>
          <w:rStyle w:val="StyleUnderline"/>
          <w:rFonts w:asciiTheme="minorHAnsi" w:hAnsiTheme="minorHAnsi" w:cstheme="minorHAnsi"/>
          <w:highlight w:val="cyan"/>
        </w:rPr>
        <w:t>capacity to produce complex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vaccines</w:t>
      </w:r>
      <w:r w:rsidRPr="004D5A6D">
        <w:rPr>
          <w:rStyle w:val="StyleUnderline"/>
          <w:rFonts w:asciiTheme="minorHAnsi" w:hAnsiTheme="minorHAnsi" w:cstheme="minorHAnsi"/>
        </w:rPr>
        <w:t xml:space="preserve">. </w:t>
      </w:r>
      <w:r w:rsidRPr="004D5A6D">
        <w:rPr>
          <w:rStyle w:val="Emphasis"/>
          <w:rFonts w:asciiTheme="minorHAnsi" w:hAnsiTheme="minorHAnsi" w:cstheme="minorHAnsi"/>
          <w:highlight w:val="cyan"/>
        </w:rPr>
        <w:t>India, Egypt, and Thailand</w:t>
      </w:r>
      <w:r w:rsidRPr="004D5A6D">
        <w:rPr>
          <w:rStyle w:val="StyleUnderline"/>
          <w:rFonts w:asciiTheme="minorHAnsi" w:hAnsiTheme="minorHAnsi" w:cstheme="minorHAnsi"/>
          <w:highlight w:val="cyan"/>
        </w:rPr>
        <w:t xml:space="preserve"> are </w:t>
      </w:r>
      <w:r w:rsidRPr="004D5A6D">
        <w:rPr>
          <w:rStyle w:val="Emphasis"/>
          <w:rFonts w:asciiTheme="minorHAnsi" w:hAnsiTheme="minorHAnsi" w:cstheme="minorHAnsi"/>
          <w:highlight w:val="cyan"/>
        </w:rPr>
        <w:t>already manufacturing</w:t>
      </w:r>
      <w:r w:rsidRPr="004D5A6D">
        <w:rPr>
          <w:rStyle w:val="StyleUnderline"/>
          <w:rFonts w:asciiTheme="minorHAnsi" w:hAnsiTheme="minorHAnsi" w:cstheme="minorHAnsi"/>
          <w:highlight w:val="cyan"/>
        </w:rPr>
        <w:t xml:space="preserve"> viral vector or mRNA</w:t>
      </w:r>
      <w:r w:rsidRPr="004D5A6D">
        <w:rPr>
          <w:rStyle w:val="StyleUnderline"/>
          <w:rFonts w:asciiTheme="minorHAnsi" w:hAnsiTheme="minorHAnsi" w:cstheme="minorHAnsi"/>
        </w:rPr>
        <w:t xml:space="preserve">-based covid-19 </w:t>
      </w:r>
      <w:r w:rsidRPr="004D5A6D">
        <w:rPr>
          <w:rStyle w:val="StyleUnderline"/>
          <w:rFonts w:asciiTheme="minorHAnsi" w:hAnsiTheme="minorHAnsi" w:cstheme="minorHAnsi"/>
          <w:highlight w:val="cyan"/>
        </w:rPr>
        <w:t>vaccines</w:t>
      </w:r>
      <w:r w:rsidRPr="004D5A6D">
        <w:rPr>
          <w:rFonts w:asciiTheme="minorHAnsi" w:hAnsiTheme="minorHAnsi" w:cstheme="minorHAnsi"/>
        </w:rPr>
        <w:t xml:space="preserve">,8910 and </w:t>
      </w:r>
      <w:r w:rsidRPr="004D5A6D">
        <w:rPr>
          <w:rStyle w:val="StyleUnderline"/>
          <w:rFonts w:asciiTheme="minorHAnsi" w:hAnsiTheme="minorHAnsi" w:cstheme="minorHAnsi"/>
        </w:rPr>
        <w:t xml:space="preserve">vaccine </w:t>
      </w:r>
      <w:r w:rsidRPr="004D5A6D">
        <w:rPr>
          <w:rStyle w:val="StyleUnderline"/>
          <w:rFonts w:asciiTheme="minorHAnsi" w:hAnsiTheme="minorHAnsi" w:cstheme="minorHAnsi"/>
          <w:highlight w:val="cyan"/>
        </w:rPr>
        <w:t xml:space="preserve">production lines </w:t>
      </w:r>
      <w:r w:rsidRPr="004D5A6D">
        <w:rPr>
          <w:rStyle w:val="StyleUnderline"/>
          <w:rFonts w:asciiTheme="minorHAnsi" w:hAnsiTheme="minorHAnsi" w:cstheme="minorHAnsi"/>
        </w:rPr>
        <w:t xml:space="preserve">could be </w:t>
      </w:r>
      <w:r w:rsidRPr="004D5A6D">
        <w:rPr>
          <w:rStyle w:val="Emphasis"/>
          <w:rFonts w:asciiTheme="minorHAnsi" w:hAnsiTheme="minorHAnsi" w:cstheme="minorHAnsi"/>
          <w:highlight w:val="cyan"/>
        </w:rPr>
        <w:t>established within months</w:t>
      </w:r>
      <w:r w:rsidRPr="004D5A6D">
        <w:rPr>
          <w:rStyle w:val="StyleUnderline"/>
          <w:rFonts w:asciiTheme="minorHAnsi" w:hAnsiTheme="minorHAnsi" w:cstheme="minorHAnsi"/>
        </w:rPr>
        <w:t xml:space="preserve"> in some other LMICs</w:t>
      </w:r>
      <w:r w:rsidRPr="004D5A6D">
        <w:rPr>
          <w:rFonts w:asciiTheme="minorHAnsi" w:hAnsiTheme="minorHAnsi" w:cstheme="minorHAnsi"/>
        </w:rPr>
        <w:t xml:space="preserve">,11 </w:t>
      </w:r>
      <w:r w:rsidRPr="004D5A6D">
        <w:rPr>
          <w:rStyle w:val="StyleUnderline"/>
          <w:rFonts w:asciiTheme="minorHAnsi" w:hAnsiTheme="minorHAnsi" w:cstheme="minorHAnsi"/>
          <w:highlight w:val="cyan"/>
        </w:rPr>
        <w:t xml:space="preserve">offering </w:t>
      </w:r>
      <w:r w:rsidRPr="004D5A6D">
        <w:rPr>
          <w:rStyle w:val="Emphasis"/>
          <w:rFonts w:asciiTheme="minorHAnsi" w:hAnsiTheme="minorHAnsi" w:cstheme="minorHAnsi"/>
          <w:highlight w:val="cyan"/>
        </w:rPr>
        <w:t>substantial benefit</w:t>
      </w:r>
      <w:r w:rsidRPr="004D5A6D">
        <w:rPr>
          <w:rStyle w:val="StyleUnderline"/>
          <w:rFonts w:asciiTheme="minorHAnsi" w:hAnsiTheme="minorHAnsi" w:cstheme="minorHAnsi"/>
          <w:highlight w:val="cyan"/>
        </w:rPr>
        <w:t xml:space="preserve"> in a pandemic that will last years.</w:t>
      </w:r>
      <w:r w:rsidRPr="004D5A6D">
        <w:rPr>
          <w:rFonts w:asciiTheme="minorHAnsi" w:hAnsiTheme="minorHAnsi" w:cstheme="minorHAnsi"/>
        </w:rPr>
        <w:t>11</w:t>
      </w:r>
    </w:p>
    <w:p w14:paraId="18B3492B" w14:textId="77777777" w:rsidR="00ED7677" w:rsidRPr="004D5A6D" w:rsidRDefault="00ED7677" w:rsidP="00ED7677">
      <w:pPr>
        <w:rPr>
          <w:rFonts w:asciiTheme="minorHAnsi" w:hAnsiTheme="minorHAnsi" w:cstheme="minorHAnsi"/>
        </w:rPr>
      </w:pPr>
      <w:r w:rsidRPr="004D5A6D">
        <w:rPr>
          <w:rStyle w:val="StyleUnderline"/>
          <w:rFonts w:asciiTheme="minorHAnsi" w:hAnsiTheme="minorHAnsi" w:cstheme="minorHAnsi"/>
        </w:rPr>
        <w:t xml:space="preserve">Companies in India and China have already developed complex pneumococcal and hepatitis B recombinant vaccines, </w:t>
      </w:r>
      <w:r w:rsidRPr="004D5A6D">
        <w:rPr>
          <w:rStyle w:val="Emphasis"/>
          <w:rFonts w:asciiTheme="minorHAnsi" w:hAnsiTheme="minorHAnsi" w:cstheme="minorHAnsi"/>
        </w:rPr>
        <w:t>challenging existing vaccine monopolies</w:t>
      </w:r>
      <w:r w:rsidRPr="004D5A6D">
        <w:rPr>
          <w:rStyle w:val="StyleUnderline"/>
          <w:rFonts w:asciiTheme="minorHAnsi" w:hAnsiTheme="minorHAnsi" w:cstheme="minorHAnsi"/>
        </w:rPr>
        <w:t>.</w:t>
      </w:r>
      <w:r w:rsidRPr="004D5A6D">
        <w:rPr>
          <w:rFonts w:asciiTheme="minorHAnsi" w:hAnsiTheme="minorHAnsi" w:cstheme="minorHAnsi"/>
        </w:rPr>
        <w:t xml:space="preserve">12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W</w:t>
      </w:r>
      <w:r w:rsidRPr="004D5A6D">
        <w:rPr>
          <w:rStyle w:val="StyleUnderline"/>
          <w:rFonts w:asciiTheme="minorHAnsi" w:hAnsiTheme="minorHAnsi" w:cstheme="minorHAnsi"/>
        </w:rPr>
        <w:t xml:space="preserve">orld </w:t>
      </w:r>
      <w:r w:rsidRPr="004D5A6D">
        <w:rPr>
          <w:rStyle w:val="StyleUnderline"/>
          <w:rFonts w:asciiTheme="minorHAnsi" w:hAnsiTheme="minorHAnsi" w:cstheme="minorHAnsi"/>
          <w:highlight w:val="cyan"/>
        </w:rPr>
        <w:t>H</w:t>
      </w:r>
      <w:r w:rsidRPr="004D5A6D">
        <w:rPr>
          <w:rStyle w:val="StyleUnderline"/>
          <w:rFonts w:asciiTheme="minorHAnsi" w:hAnsiTheme="minorHAnsi" w:cstheme="minorHAnsi"/>
        </w:rPr>
        <w:t xml:space="preserve">ealth </w:t>
      </w:r>
      <w:r w:rsidRPr="004D5A6D">
        <w:rPr>
          <w:rStyle w:val="StyleUnderline"/>
          <w:rFonts w:asciiTheme="minorHAnsi" w:hAnsiTheme="minorHAnsi" w:cstheme="minorHAnsi"/>
          <w:highlight w:val="cyan"/>
        </w:rPr>
        <w:t>O</w:t>
      </w:r>
      <w:r w:rsidRPr="004D5A6D">
        <w:rPr>
          <w:rStyle w:val="StyleUnderline"/>
          <w:rFonts w:asciiTheme="minorHAnsi" w:hAnsiTheme="minorHAnsi" w:cstheme="minorHAnsi"/>
        </w:rPr>
        <w:t xml:space="preserve">rganization </w:t>
      </w:r>
      <w:r w:rsidRPr="004D5A6D">
        <w:rPr>
          <w:rStyle w:val="StyleUnderline"/>
          <w:rFonts w:asciiTheme="minorHAnsi" w:hAnsiTheme="minorHAnsi" w:cstheme="minorHAnsi"/>
          <w:highlight w:val="cyan"/>
        </w:rPr>
        <w:t>launched an mRNA technology transfer hub</w:t>
      </w:r>
      <w:r w:rsidRPr="004D5A6D">
        <w:rPr>
          <w:rStyle w:val="StyleUnderline"/>
          <w:rFonts w:asciiTheme="minorHAnsi" w:hAnsiTheme="minorHAnsi" w:cstheme="minorHAnsi"/>
        </w:rPr>
        <w:t xml:space="preserve"> in April 2021 </w:t>
      </w:r>
      <w:r w:rsidRPr="004D5A6D">
        <w:rPr>
          <w:rStyle w:val="StyleUnderline"/>
          <w:rFonts w:asciiTheme="minorHAnsi" w:hAnsiTheme="minorHAnsi" w:cstheme="minorHAnsi"/>
          <w:highlight w:val="cyan"/>
        </w:rPr>
        <w:t>to provide t</w:t>
      </w:r>
      <w:r w:rsidRPr="004D5A6D">
        <w:rPr>
          <w:rStyle w:val="StyleUnderline"/>
          <w:rFonts w:asciiTheme="minorHAnsi" w:hAnsiTheme="minorHAnsi" w:cstheme="minorHAnsi"/>
        </w:rPr>
        <w:t xml:space="preserve">he </w:t>
      </w:r>
      <w:r w:rsidRPr="004D5A6D">
        <w:rPr>
          <w:rStyle w:val="StyleUnderline"/>
          <w:rFonts w:asciiTheme="minorHAnsi" w:hAnsiTheme="minorHAnsi" w:cstheme="minorHAnsi"/>
          <w:highlight w:val="cyan"/>
        </w:rPr>
        <w:t>logistical, training, and know-how</w:t>
      </w:r>
      <w:r w:rsidRPr="004D5A6D">
        <w:rPr>
          <w:rStyle w:val="StyleUnderline"/>
          <w:rFonts w:asciiTheme="minorHAnsi" w:hAnsiTheme="minorHAnsi" w:cstheme="minorHAnsi"/>
        </w:rPr>
        <w:t xml:space="preserve"> support needed for manufacturers in LMICs to </w:t>
      </w:r>
      <w:r w:rsidRPr="004D5A6D">
        <w:rPr>
          <w:rStyle w:val="Emphasis"/>
          <w:rFonts w:asciiTheme="minorHAnsi" w:hAnsiTheme="minorHAnsi" w:cstheme="minorHAnsi"/>
        </w:rPr>
        <w:lastRenderedPageBreak/>
        <w:t>repurpose or expand existing manufacturing</w:t>
      </w:r>
      <w:r w:rsidRPr="004D5A6D">
        <w:rPr>
          <w:rStyle w:val="StyleUnderline"/>
          <w:rFonts w:asciiTheme="minorHAnsi" w:hAnsiTheme="minorHAnsi" w:cstheme="minorHAnsi"/>
        </w:rPr>
        <w:t xml:space="preserve"> capacity to produce covid-19 vaccines and to help navigate accessing IP rights for the technology</w:t>
      </w:r>
      <w:r w:rsidRPr="004D5A6D">
        <w:rPr>
          <w:rFonts w:asciiTheme="minorHAnsi" w:hAnsiTheme="minorHAnsi" w:cstheme="minorHAnsi"/>
        </w:rPr>
        <w:t xml:space="preserve">.13 </w:t>
      </w:r>
      <w:r w:rsidRPr="004D5A6D">
        <w:rPr>
          <w:rStyle w:val="StyleUnderline"/>
          <w:rFonts w:asciiTheme="minorHAnsi" w:hAnsiTheme="minorHAnsi" w:cstheme="minorHAnsi"/>
          <w:highlight w:val="cyan"/>
        </w:rPr>
        <w:t>Twenty five respondents</w:t>
      </w:r>
      <w:r w:rsidRPr="004D5A6D">
        <w:rPr>
          <w:rFonts w:asciiTheme="minorHAnsi" w:hAnsiTheme="minorHAnsi" w:cstheme="minorHAnsi"/>
        </w:rPr>
        <w:t xml:space="preserve"> from LMICs </w:t>
      </w:r>
      <w:r w:rsidRPr="004D5A6D">
        <w:rPr>
          <w:rStyle w:val="StyleUnderline"/>
          <w:rFonts w:asciiTheme="minorHAnsi" w:hAnsiTheme="minorHAnsi" w:cstheme="minorHAnsi"/>
          <w:highlight w:val="cyan"/>
        </w:rPr>
        <w:t>expressed interest</w:t>
      </w:r>
      <w:r w:rsidRPr="004D5A6D">
        <w:rPr>
          <w:rStyle w:val="StyleUnderline"/>
          <w:rFonts w:asciiTheme="minorHAnsi" w:hAnsiTheme="minorHAnsi" w:cstheme="minorHAnsi"/>
        </w:rPr>
        <w:t xml:space="preserve">, and South Africa was selected as the first hub, </w:t>
      </w:r>
      <w:r w:rsidRPr="004D5A6D">
        <w:rPr>
          <w:rStyle w:val="StyleUnderline"/>
          <w:rFonts w:asciiTheme="minorHAnsi" w:hAnsiTheme="minorHAnsi" w:cstheme="minorHAnsi"/>
          <w:highlight w:val="cyan"/>
        </w:rPr>
        <w:t>with plans to start producing</w:t>
      </w:r>
      <w:r w:rsidRPr="004D5A6D">
        <w:rPr>
          <w:rStyle w:val="StyleUnderline"/>
          <w:rFonts w:asciiTheme="minorHAnsi" w:hAnsiTheme="minorHAnsi" w:cstheme="minorHAnsi"/>
        </w:rPr>
        <w:t xml:space="preserve"> the vaccine through the </w:t>
      </w:r>
      <w:proofErr w:type="spellStart"/>
      <w:r w:rsidRPr="004D5A6D">
        <w:rPr>
          <w:rStyle w:val="StyleUnderline"/>
          <w:rFonts w:asciiTheme="minorHAnsi" w:hAnsiTheme="minorHAnsi" w:cstheme="minorHAnsi"/>
        </w:rPr>
        <w:t>Biovac</w:t>
      </w:r>
      <w:proofErr w:type="spellEnd"/>
      <w:r w:rsidRPr="004D5A6D">
        <w:rPr>
          <w:rStyle w:val="StyleUnderline"/>
          <w:rFonts w:asciiTheme="minorHAnsi" w:hAnsiTheme="minorHAnsi" w:cstheme="minorHAnsi"/>
        </w:rPr>
        <w:t xml:space="preserve"> Institute </w:t>
      </w:r>
      <w:r w:rsidRPr="004D5A6D">
        <w:rPr>
          <w:rStyle w:val="Emphasis"/>
          <w:rFonts w:asciiTheme="minorHAnsi" w:hAnsiTheme="minorHAnsi" w:cstheme="minorHAnsi"/>
          <w:highlight w:val="cyan"/>
        </w:rPr>
        <w:t>in the coming months</w:t>
      </w:r>
      <w:r w:rsidRPr="004D5A6D">
        <w:rPr>
          <w:rFonts w:asciiTheme="minorHAnsi" w:hAnsiTheme="minorHAnsi" w:cstheme="minorHAnsi"/>
        </w:rPr>
        <w:t>.14</w:t>
      </w:r>
    </w:p>
    <w:p w14:paraId="310AAC59" w14:textId="77777777" w:rsidR="00ED7677" w:rsidRPr="004D5A6D" w:rsidRDefault="00ED7677" w:rsidP="00ED7677">
      <w:pPr>
        <w:rPr>
          <w:rFonts w:asciiTheme="minorHAnsi" w:hAnsiTheme="minorHAnsi" w:cstheme="minorHAnsi"/>
        </w:rPr>
      </w:pPr>
      <w:r w:rsidRPr="004D5A6D">
        <w:rPr>
          <w:rStyle w:val="StyleUnderline"/>
          <w:rFonts w:asciiTheme="minorHAnsi" w:hAnsiTheme="minorHAnsi" w:cstheme="minorHAnsi"/>
          <w:highlight w:val="cyan"/>
        </w:rPr>
        <w:t>Removing IP barriers</w:t>
      </w:r>
      <w:r w:rsidRPr="004D5A6D">
        <w:rPr>
          <w:rFonts w:asciiTheme="minorHAnsi" w:hAnsiTheme="minorHAnsi" w:cstheme="minorHAnsi"/>
        </w:rPr>
        <w:t xml:space="preserve"> through the waiver </w:t>
      </w:r>
      <w:r w:rsidRPr="004D5A6D">
        <w:rPr>
          <w:rStyle w:val="StyleUnderline"/>
          <w:rFonts w:asciiTheme="minorHAnsi" w:hAnsiTheme="minorHAnsi" w:cstheme="minorHAnsi"/>
          <w:highlight w:val="cyan"/>
        </w:rPr>
        <w:t xml:space="preserve">will </w:t>
      </w:r>
      <w:r w:rsidRPr="004D5A6D">
        <w:rPr>
          <w:rStyle w:val="Emphasis"/>
          <w:rFonts w:asciiTheme="minorHAnsi" w:hAnsiTheme="minorHAnsi" w:cstheme="minorHAnsi"/>
          <w:highlight w:val="cyan"/>
        </w:rPr>
        <w:t>facilitate</w:t>
      </w:r>
      <w:r w:rsidRPr="004D5A6D">
        <w:rPr>
          <w:rStyle w:val="Emphasis"/>
          <w:rFonts w:asciiTheme="minorHAnsi" w:hAnsiTheme="minorHAnsi" w:cstheme="minorHAnsi"/>
        </w:rPr>
        <w:t xml:space="preserve"> these </w:t>
      </w:r>
      <w:r w:rsidRPr="004D5A6D">
        <w:rPr>
          <w:rStyle w:val="Emphasis"/>
          <w:rFonts w:asciiTheme="minorHAnsi" w:hAnsiTheme="minorHAnsi" w:cstheme="minorHAnsi"/>
          <w:highlight w:val="cyan"/>
        </w:rPr>
        <w:t>efforts</w:t>
      </w:r>
      <w:r w:rsidRPr="004D5A6D">
        <w:rPr>
          <w:rStyle w:val="StyleUnderline"/>
          <w:rFonts w:asciiTheme="minorHAnsi" w:hAnsiTheme="minorHAnsi" w:cstheme="minorHAnsi"/>
        </w:rPr>
        <w:t xml:space="preserve">, more rapidly </w:t>
      </w:r>
      <w:r w:rsidRPr="004D5A6D">
        <w:rPr>
          <w:rStyle w:val="Emphasis"/>
          <w:rFonts w:asciiTheme="minorHAnsi" w:hAnsiTheme="minorHAnsi" w:cstheme="minorHAnsi"/>
          <w:highlight w:val="cyan"/>
        </w:rPr>
        <w:t>enable future hubs</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w:t>
      </w:r>
      <w:r w:rsidRPr="004D5A6D">
        <w:rPr>
          <w:rStyle w:val="Emphasis"/>
          <w:rFonts w:asciiTheme="minorHAnsi" w:hAnsiTheme="minorHAnsi" w:cstheme="minorHAnsi"/>
          <w:highlight w:val="cyan"/>
        </w:rPr>
        <w:t>engage a greater number</w:t>
      </w:r>
      <w:r w:rsidRPr="004D5A6D">
        <w:rPr>
          <w:rStyle w:val="StyleUnderline"/>
          <w:rFonts w:asciiTheme="minorHAnsi" w:hAnsiTheme="minorHAnsi" w:cstheme="minorHAnsi"/>
        </w:rPr>
        <w:t xml:space="preserve"> of manufacturers, and ultimately yield more doses faster</w:t>
      </w:r>
      <w:r w:rsidRPr="004D5A6D">
        <w:rPr>
          <w:rFonts w:asciiTheme="minorHAnsi" w:hAnsiTheme="minorHAnsi" w:cstheme="minorHAnsi"/>
        </w:rPr>
        <w:t xml:space="preserve">. Moreover,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the waiver facilitates vaccine production, </w:t>
      </w:r>
      <w:r w:rsidRPr="004D5A6D">
        <w:rPr>
          <w:rStyle w:val="StyleUnderline"/>
          <w:rFonts w:asciiTheme="minorHAnsi" w:hAnsiTheme="minorHAnsi" w:cstheme="minorHAnsi"/>
          <w:highlight w:val="cyan"/>
        </w:rPr>
        <w:t>demand for</w:t>
      </w:r>
      <w:r w:rsidRPr="004D5A6D">
        <w:rPr>
          <w:rStyle w:val="StyleUnderline"/>
          <w:rFonts w:asciiTheme="minorHAnsi" w:hAnsiTheme="minorHAnsi" w:cstheme="minorHAnsi"/>
        </w:rPr>
        <w:t xml:space="preserve"> raw </w:t>
      </w:r>
      <w:r w:rsidRPr="004D5A6D">
        <w:rPr>
          <w:rStyle w:val="StyleUnderline"/>
          <w:rFonts w:asciiTheme="minorHAnsi" w:hAnsiTheme="minorHAnsi" w:cstheme="minorHAnsi"/>
          <w:highlight w:val="cyan"/>
        </w:rPr>
        <w:t>materials</w:t>
      </w:r>
      <w:r w:rsidRPr="004D5A6D">
        <w:rPr>
          <w:rStyle w:val="StyleUnderline"/>
          <w:rFonts w:asciiTheme="minorHAnsi" w:hAnsiTheme="minorHAnsi" w:cstheme="minorHAnsi"/>
        </w:rPr>
        <w:t xml:space="preserve"> and active ingredients </w:t>
      </w:r>
      <w:r w:rsidRPr="004D5A6D">
        <w:rPr>
          <w:rStyle w:val="StyleUnderline"/>
          <w:rFonts w:asciiTheme="minorHAnsi" w:hAnsiTheme="minorHAnsi" w:cstheme="minorHAnsi"/>
          <w:highlight w:val="cyan"/>
        </w:rPr>
        <w:t>will increase</w:t>
      </w:r>
      <w:r w:rsidRPr="004D5A6D">
        <w:rPr>
          <w:rStyle w:val="StyleUnderline"/>
          <w:rFonts w:asciiTheme="minorHAnsi" w:hAnsiTheme="minorHAnsi" w:cstheme="minorHAnsi"/>
        </w:rPr>
        <w:t>.</w:t>
      </w:r>
      <w:r w:rsidRPr="004D5A6D">
        <w:rPr>
          <w:rFonts w:asciiTheme="minorHAnsi" w:hAnsiTheme="minorHAnsi" w:cstheme="minorHAnsi"/>
        </w:rPr>
        <w:t xml:space="preserve"> Coupled with pre-emptive planning to anticipate and expand raw material production, </w:t>
      </w:r>
      <w:r w:rsidRPr="004D5A6D">
        <w:rPr>
          <w:rStyle w:val="StyleUnderline"/>
          <w:rFonts w:asciiTheme="minorHAnsi" w:hAnsiTheme="minorHAnsi" w:cstheme="minorHAnsi"/>
          <w:highlight w:val="cyan"/>
        </w:rPr>
        <w:t>the waiver—which encompasses</w:t>
      </w:r>
      <w:r w:rsidRPr="004D5A6D">
        <w:rPr>
          <w:rStyle w:val="StyleUnderline"/>
          <w:rFonts w:asciiTheme="minorHAnsi" w:hAnsiTheme="minorHAnsi" w:cstheme="minorHAnsi"/>
        </w:rPr>
        <w:t xml:space="preserve"> the IP of </w:t>
      </w:r>
      <w:r w:rsidRPr="004D5A6D">
        <w:rPr>
          <w:rStyle w:val="StyleUnderline"/>
          <w:rFonts w:asciiTheme="minorHAnsi" w:hAnsiTheme="minorHAnsi" w:cstheme="minorHAnsi"/>
          <w:highlight w:val="cyan"/>
        </w:rPr>
        <w:t>all</w:t>
      </w:r>
      <w:r w:rsidRPr="004D5A6D">
        <w:rPr>
          <w:rStyle w:val="StyleUnderline"/>
          <w:rFonts w:asciiTheme="minorHAnsi" w:hAnsiTheme="minorHAnsi" w:cstheme="minorHAnsi"/>
        </w:rPr>
        <w:t xml:space="preserve"> covid-19 vaccine-</w:t>
      </w:r>
      <w:r w:rsidRPr="004D5A6D">
        <w:rPr>
          <w:rStyle w:val="StyleUnderline"/>
          <w:rFonts w:asciiTheme="minorHAnsi" w:hAnsiTheme="minorHAnsi" w:cstheme="minorHAnsi"/>
          <w:highlight w:val="cyan"/>
        </w:rPr>
        <w:t>related technology</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can offer a path to</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overcome bottlenecks and </w:t>
      </w:r>
      <w:r w:rsidRPr="004D5A6D">
        <w:rPr>
          <w:rStyle w:val="Emphasis"/>
          <w:rFonts w:asciiTheme="minorHAnsi" w:hAnsiTheme="minorHAnsi" w:cstheme="minorHAnsi"/>
          <w:highlight w:val="cyan"/>
        </w:rPr>
        <w:t>expand production</w:t>
      </w:r>
      <w:r w:rsidRPr="004D5A6D">
        <w:rPr>
          <w:rStyle w:val="StyleUnderline"/>
          <w:rFonts w:asciiTheme="minorHAnsi" w:hAnsiTheme="minorHAnsi" w:cstheme="minorHAnsi"/>
        </w:rPr>
        <w:t xml:space="preserve"> of necessary vaccine materials.</w:t>
      </w:r>
    </w:p>
    <w:p w14:paraId="01828EE1" w14:textId="77777777" w:rsidR="00ED7677" w:rsidRPr="004D5A6D" w:rsidRDefault="00ED7677" w:rsidP="00ED7677">
      <w:pPr>
        <w:pStyle w:val="Heading4"/>
        <w:rPr>
          <w:rFonts w:asciiTheme="minorHAnsi" w:hAnsiTheme="minorHAnsi" w:cstheme="minorHAnsi"/>
        </w:rPr>
      </w:pPr>
      <w:r w:rsidRPr="004D5A6D">
        <w:rPr>
          <w:rFonts w:asciiTheme="minorHAnsi" w:hAnsiTheme="minorHAnsi" w:cstheme="minorHAnsi"/>
        </w:rPr>
        <w:t xml:space="preserve">Threat of alternate vaccine sources </w:t>
      </w:r>
      <w:r w:rsidRPr="004D5A6D">
        <w:rPr>
          <w:rFonts w:asciiTheme="minorHAnsi" w:hAnsiTheme="minorHAnsi" w:cstheme="minorHAnsi"/>
          <w:u w:val="single"/>
        </w:rPr>
        <w:t>alone</w:t>
      </w:r>
      <w:r w:rsidRPr="004D5A6D">
        <w:rPr>
          <w:rFonts w:asciiTheme="minorHAnsi" w:hAnsiTheme="minorHAnsi" w:cstheme="minorHAnsi"/>
        </w:rPr>
        <w:t xml:space="preserve"> drives manufacturers to expand access</w:t>
      </w:r>
    </w:p>
    <w:p w14:paraId="08AFF83A" w14:textId="77777777" w:rsidR="00ED7677" w:rsidRPr="004D5A6D" w:rsidRDefault="00ED7677" w:rsidP="00ED7677">
      <w:pPr>
        <w:rPr>
          <w:rFonts w:asciiTheme="minorHAnsi" w:hAnsiTheme="minorHAnsi" w:cstheme="minorHAnsi"/>
        </w:rPr>
      </w:pPr>
      <w:proofErr w:type="spellStart"/>
      <w:r w:rsidRPr="004D5A6D">
        <w:rPr>
          <w:rStyle w:val="Style13ptBold"/>
          <w:rFonts w:asciiTheme="minorHAnsi" w:hAnsiTheme="minorHAnsi" w:cstheme="minorHAnsi"/>
        </w:rPr>
        <w:t>Zarocostas</w:t>
      </w:r>
      <w:proofErr w:type="spellEnd"/>
      <w:r w:rsidRPr="004D5A6D">
        <w:rPr>
          <w:rStyle w:val="Style13ptBold"/>
          <w:rFonts w:asciiTheme="minorHAnsi" w:hAnsiTheme="minorHAnsi" w:cstheme="minorHAnsi"/>
        </w:rPr>
        <w:t xml:space="preserve"> quoting Appleton 5/22</w:t>
      </w:r>
      <w:r w:rsidRPr="004D5A6D">
        <w:rPr>
          <w:rFonts w:asciiTheme="minorHAnsi" w:hAnsiTheme="minorHAnsi" w:cstheme="minorHAnsi"/>
        </w:rPr>
        <w:t xml:space="preserve"> [John, Geneva-based independent international correspondent and broadcaster; Arthur, adjunct professor at Johns Hopkins University, May 22, 2021, The Lancet, Vol 397, https://doi.org/10.1016/S0140-6736(21)01151-X//lhs-ap]</w:t>
      </w:r>
    </w:p>
    <w:p w14:paraId="61D27C2C" w14:textId="77777777" w:rsidR="00ED7677" w:rsidRPr="004D5A6D" w:rsidRDefault="00ED7677" w:rsidP="00ED7677">
      <w:pPr>
        <w:rPr>
          <w:rStyle w:val="StyleUnderline"/>
          <w:rFonts w:asciiTheme="minorHAnsi" w:hAnsiTheme="minorHAnsi" w:cstheme="minorHAnsi"/>
        </w:rPr>
      </w:pPr>
      <w:r w:rsidRPr="004D5A6D">
        <w:rPr>
          <w:rFonts w:asciiTheme="minorHAnsi" w:hAnsiTheme="minorHAnsi" w:cstheme="minorHAnsi"/>
          <w:sz w:val="16"/>
        </w:rPr>
        <w:t xml:space="preserve">“Even if a waiver is approved, there may still be bottlenecks related to production capacity, distribution, and the production of raw materials and equipment used to manufacture package and transport vaccines”, said Appleton. “Of course, </w:t>
      </w:r>
      <w:r w:rsidRPr="004D5A6D">
        <w:rPr>
          <w:rStyle w:val="StyleUnderline"/>
          <w:rFonts w:asciiTheme="minorHAnsi" w:hAnsiTheme="minorHAnsi" w:cstheme="minorHAnsi"/>
          <w:highlight w:val="cyan"/>
        </w:rPr>
        <w:t>just the threat of a waiver may</w:t>
      </w:r>
      <w:r w:rsidRPr="004D5A6D">
        <w:rPr>
          <w:rFonts w:asciiTheme="minorHAnsi" w:hAnsiTheme="minorHAnsi" w:cstheme="minorHAnsi"/>
          <w:sz w:val="16"/>
        </w:rPr>
        <w:t xml:space="preserve"> help </w:t>
      </w:r>
      <w:r w:rsidRPr="004D5A6D">
        <w:rPr>
          <w:rStyle w:val="Emphasis"/>
          <w:rFonts w:asciiTheme="minorHAnsi" w:hAnsiTheme="minorHAnsi" w:cstheme="minorHAnsi"/>
          <w:highlight w:val="cyan"/>
        </w:rPr>
        <w:t>drive down the cost</w:t>
      </w:r>
      <w:r w:rsidRPr="004D5A6D">
        <w:rPr>
          <w:rStyle w:val="StyleUnderline"/>
          <w:rFonts w:asciiTheme="minorHAnsi" w:hAnsiTheme="minorHAnsi" w:cstheme="minorHAnsi"/>
          <w:highlight w:val="cyan"/>
        </w:rPr>
        <w:t xml:space="preserve"> of vaccines, therapeutics, and diagnostic tools, and result in </w:t>
      </w:r>
      <w:r w:rsidRPr="004D5A6D">
        <w:rPr>
          <w:rStyle w:val="Emphasis"/>
          <w:rFonts w:asciiTheme="minorHAnsi" w:hAnsiTheme="minorHAnsi" w:cstheme="minorHAnsi"/>
          <w:highlight w:val="cyan"/>
        </w:rPr>
        <w:t>increased access</w:t>
      </w:r>
      <w:r w:rsidRPr="004D5A6D">
        <w:rPr>
          <w:rStyle w:val="StyleUnderline"/>
          <w:rFonts w:asciiTheme="minorHAnsi" w:hAnsiTheme="minorHAnsi" w:cstheme="minorHAnsi"/>
        </w:rPr>
        <w:t xml:space="preserve"> in the developing world. </w:t>
      </w:r>
      <w:r w:rsidRPr="004D5A6D">
        <w:rPr>
          <w:rStyle w:val="StyleUnderline"/>
          <w:rFonts w:asciiTheme="minorHAnsi" w:hAnsiTheme="minorHAnsi" w:cstheme="minorHAnsi"/>
          <w:highlight w:val="cyan"/>
        </w:rPr>
        <w:t xml:space="preserve">The threat may also lead to </w:t>
      </w:r>
      <w:r w:rsidRPr="004D5A6D">
        <w:rPr>
          <w:rStyle w:val="Emphasis"/>
          <w:rFonts w:asciiTheme="minorHAnsi" w:hAnsiTheme="minorHAnsi" w:cstheme="minorHAnsi"/>
          <w:highlight w:val="cyan"/>
        </w:rPr>
        <w:t>voluntary licensing agreements</w:t>
      </w:r>
      <w:r w:rsidRPr="004D5A6D">
        <w:rPr>
          <w:rStyle w:val="StyleUnderline"/>
          <w:rFonts w:asciiTheme="minorHAnsi" w:hAnsiTheme="minorHAnsi" w:cstheme="minorHAnsi"/>
          <w:highlight w:val="cyan"/>
        </w:rPr>
        <w:t xml:space="preserve"> on terms </w:t>
      </w:r>
      <w:proofErr w:type="spellStart"/>
      <w:r w:rsidRPr="004D5A6D">
        <w:rPr>
          <w:rStyle w:val="Emphasis"/>
          <w:rFonts w:asciiTheme="minorHAnsi" w:hAnsiTheme="minorHAnsi" w:cstheme="minorHAnsi"/>
          <w:highlight w:val="cyan"/>
        </w:rPr>
        <w:t>favourable</w:t>
      </w:r>
      <w:proofErr w:type="spellEnd"/>
      <w:r w:rsidRPr="004D5A6D">
        <w:rPr>
          <w:rStyle w:val="Emphasis"/>
          <w:rFonts w:asciiTheme="minorHAnsi" w:hAnsiTheme="minorHAnsi" w:cstheme="minorHAnsi"/>
          <w:highlight w:val="cyan"/>
        </w:rPr>
        <w:t xml:space="preserve"> to developing countries</w:t>
      </w:r>
      <w:r w:rsidRPr="004D5A6D">
        <w:rPr>
          <w:rStyle w:val="StyleUnderline"/>
          <w:rFonts w:asciiTheme="minorHAnsi" w:hAnsiTheme="minorHAnsi" w:cstheme="minorHAnsi"/>
          <w:highlight w:val="cyan"/>
        </w:rPr>
        <w:t>.”</w:t>
      </w:r>
    </w:p>
    <w:p w14:paraId="283CACFE" w14:textId="77777777" w:rsidR="002D5E67" w:rsidRPr="001A2A00" w:rsidRDefault="002D5E67" w:rsidP="002D5E67">
      <w:pPr>
        <w:pStyle w:val="Heading3"/>
        <w:rPr>
          <w:rFonts w:asciiTheme="minorHAnsi" w:hAnsiTheme="minorHAnsi" w:cstheme="minorHAnsi"/>
        </w:rPr>
      </w:pPr>
      <w:r w:rsidRPr="001A2A00">
        <w:rPr>
          <w:rFonts w:asciiTheme="minorHAnsi" w:hAnsiTheme="minorHAnsi" w:cstheme="minorHAnsi"/>
        </w:rPr>
        <w:lastRenderedPageBreak/>
        <w:t xml:space="preserve">1AC – FW </w:t>
      </w:r>
    </w:p>
    <w:p w14:paraId="3AC54705" w14:textId="77777777" w:rsidR="002D5E67" w:rsidRPr="001A2A00" w:rsidRDefault="002D5E67" w:rsidP="002D5E67">
      <w:pPr>
        <w:pStyle w:val="Heading4"/>
        <w:rPr>
          <w:rFonts w:asciiTheme="minorHAnsi" w:hAnsiTheme="minorHAnsi" w:cstheme="minorHAnsi"/>
        </w:rPr>
      </w:pPr>
      <w:r w:rsidRPr="001A2A00">
        <w:rPr>
          <w:rFonts w:asciiTheme="minorHAnsi" w:hAnsiTheme="minorHAnsi" w:cstheme="minorHAnsi"/>
        </w:rPr>
        <w:t xml:space="preserve">Nuclear war is a bad consequence – </w:t>
      </w:r>
    </w:p>
    <w:p w14:paraId="3D424DE1" w14:textId="77777777" w:rsidR="002D5E67" w:rsidRPr="001A2A00" w:rsidRDefault="002D5E67" w:rsidP="002D5E67">
      <w:pPr>
        <w:pStyle w:val="Heading4"/>
        <w:rPr>
          <w:rFonts w:asciiTheme="minorHAnsi" w:hAnsiTheme="minorHAnsi" w:cstheme="minorHAnsi"/>
        </w:rPr>
      </w:pPr>
      <w:r w:rsidRPr="001A2A00">
        <w:rPr>
          <w:rFonts w:asciiTheme="minorHAnsi" w:hAnsiTheme="minorHAnsi" w:cstheme="minorHAnsi"/>
        </w:rPr>
        <w:t xml:space="preserve">1] </w:t>
      </w:r>
      <w:r w:rsidRPr="001A2A00">
        <w:rPr>
          <w:rFonts w:asciiTheme="minorHAnsi" w:hAnsiTheme="minorHAnsi" w:cstheme="minorHAnsi"/>
          <w:u w:val="single"/>
        </w:rPr>
        <w:t>Nukes hurt</w:t>
      </w:r>
      <w:r w:rsidRPr="001A2A00">
        <w:rPr>
          <w:rFonts w:asciiTheme="minorHAnsi" w:hAnsiTheme="minorHAnsi" w:cstheme="minorHAnsi"/>
        </w:rPr>
        <w:t xml:space="preserve"> – Nuclear war would be a </w:t>
      </w:r>
      <w:r w:rsidRPr="001A2A00">
        <w:rPr>
          <w:rFonts w:asciiTheme="minorHAnsi" w:hAnsiTheme="minorHAnsi" w:cstheme="minorHAnsi"/>
          <w:u w:val="single"/>
        </w:rPr>
        <w:t>slow</w:t>
      </w:r>
      <w:r w:rsidRPr="001A2A00">
        <w:rPr>
          <w:rFonts w:asciiTheme="minorHAnsi" w:hAnsiTheme="minorHAnsi" w:cstheme="minorHAnsi"/>
        </w:rPr>
        <w:t xml:space="preserve">, </w:t>
      </w:r>
      <w:r w:rsidRPr="001A2A00">
        <w:rPr>
          <w:rFonts w:asciiTheme="minorHAnsi" w:hAnsiTheme="minorHAnsi" w:cstheme="minorHAnsi"/>
          <w:u w:val="single"/>
        </w:rPr>
        <w:t>painful</w:t>
      </w:r>
      <w:r w:rsidRPr="001A2A00">
        <w:rPr>
          <w:rFonts w:asciiTheme="minorHAnsi" w:hAnsiTheme="minorHAnsi" w:cstheme="minorHAnsi"/>
        </w:rPr>
        <w:t xml:space="preserve"> death from </w:t>
      </w:r>
      <w:r w:rsidRPr="001A2A00">
        <w:rPr>
          <w:rFonts w:asciiTheme="minorHAnsi" w:hAnsiTheme="minorHAnsi" w:cstheme="minorHAnsi"/>
          <w:u w:val="single"/>
        </w:rPr>
        <w:t>starvation</w:t>
      </w:r>
      <w:r w:rsidRPr="001A2A00">
        <w:rPr>
          <w:rFonts w:asciiTheme="minorHAnsi" w:hAnsiTheme="minorHAnsi" w:cstheme="minorHAnsi"/>
        </w:rPr>
        <w:t xml:space="preserve">, </w:t>
      </w:r>
      <w:r w:rsidRPr="001A2A00">
        <w:rPr>
          <w:rFonts w:asciiTheme="minorHAnsi" w:hAnsiTheme="minorHAnsi" w:cstheme="minorHAnsi"/>
          <w:u w:val="single"/>
        </w:rPr>
        <w:t>radiation poisoning</w:t>
      </w:r>
      <w:r w:rsidRPr="001A2A00">
        <w:rPr>
          <w:rFonts w:asciiTheme="minorHAnsi" w:hAnsiTheme="minorHAnsi" w:cstheme="minorHAnsi"/>
        </w:rPr>
        <w:t xml:space="preserve">, </w:t>
      </w:r>
      <w:r w:rsidRPr="001A2A00">
        <w:rPr>
          <w:rFonts w:asciiTheme="minorHAnsi" w:hAnsiTheme="minorHAnsi" w:cstheme="minorHAnsi"/>
          <w:u w:val="single"/>
        </w:rPr>
        <w:t>resource wars</w:t>
      </w:r>
      <w:r w:rsidRPr="001A2A00">
        <w:rPr>
          <w:rFonts w:asciiTheme="minorHAnsi" w:hAnsiTheme="minorHAnsi" w:cstheme="minorHAnsi"/>
        </w:rPr>
        <w:t xml:space="preserve">, etc. </w:t>
      </w:r>
    </w:p>
    <w:p w14:paraId="33B27A05" w14:textId="77777777" w:rsidR="002D5E67" w:rsidRPr="001A2A00" w:rsidRDefault="002D5E67" w:rsidP="002D5E67">
      <w:pPr>
        <w:pStyle w:val="Heading4"/>
        <w:rPr>
          <w:rFonts w:asciiTheme="minorHAnsi" w:hAnsiTheme="minorHAnsi" w:cstheme="minorHAnsi"/>
        </w:rPr>
      </w:pPr>
      <w:r w:rsidRPr="001A2A00">
        <w:rPr>
          <w:rFonts w:asciiTheme="minorHAnsi" w:hAnsiTheme="minorHAnsi" w:cstheme="minorHAnsi"/>
        </w:rPr>
        <w:t xml:space="preserve">2] </w:t>
      </w:r>
      <w:r w:rsidRPr="001A2A00">
        <w:rPr>
          <w:rFonts w:asciiTheme="minorHAnsi" w:hAnsiTheme="minorHAnsi" w:cstheme="minorHAnsi"/>
          <w:u w:val="single"/>
        </w:rPr>
        <w:t>Agency</w:t>
      </w:r>
      <w:r w:rsidRPr="001A2A00">
        <w:rPr>
          <w:rFonts w:asciiTheme="minorHAnsi" w:hAnsiTheme="minorHAnsi" w:cstheme="minorHAnsi"/>
        </w:rPr>
        <w:t xml:space="preserve"> – </w:t>
      </w:r>
      <w:r w:rsidRPr="001A2A00">
        <w:rPr>
          <w:rFonts w:asciiTheme="minorHAnsi" w:hAnsiTheme="minorHAnsi" w:cstheme="minorHAnsi"/>
          <w:u w:val="single"/>
        </w:rPr>
        <w:t>Involuntary</w:t>
      </w:r>
      <w:r w:rsidRPr="001A2A00">
        <w:rPr>
          <w:rFonts w:asciiTheme="minorHAnsi" w:hAnsiTheme="minorHAnsi" w:cstheme="minorHAnsi"/>
        </w:rPr>
        <w:t xml:space="preserve"> mass death </w:t>
      </w:r>
      <w:r w:rsidRPr="001A2A00">
        <w:rPr>
          <w:rFonts w:asciiTheme="minorHAnsi" w:hAnsiTheme="minorHAnsi" w:cstheme="minorHAnsi"/>
          <w:u w:val="single"/>
        </w:rPr>
        <w:t>forecloses</w:t>
      </w:r>
      <w:r w:rsidRPr="001A2A00">
        <w:rPr>
          <w:rFonts w:asciiTheme="minorHAnsi" w:hAnsiTheme="minorHAnsi" w:cstheme="minorHAnsi"/>
        </w:rPr>
        <w:t xml:space="preserve"> subject formation </w:t>
      </w:r>
    </w:p>
    <w:p w14:paraId="60FFDE04" w14:textId="77777777" w:rsidR="002D5E67" w:rsidRDefault="002D5E67" w:rsidP="002D5E67">
      <w:pPr>
        <w:pStyle w:val="Heading4"/>
      </w:pPr>
      <w:r>
        <w:t xml:space="preserve">3] Reducing existential risks is the top priority in any coherent moral theory </w:t>
      </w:r>
    </w:p>
    <w:p w14:paraId="52F5353D" w14:textId="77777777" w:rsidR="002D5E67" w:rsidRPr="00E30B3C" w:rsidRDefault="002D5E67" w:rsidP="002D5E67">
      <w:pPr>
        <w:rPr>
          <w:rStyle w:val="Style13ptBold"/>
        </w:rPr>
      </w:pPr>
      <w:r w:rsidRPr="00E30B3C">
        <w:rPr>
          <w:rStyle w:val="Style13ptBold"/>
        </w:rPr>
        <w:t>Plummer, PhD, 15</w:t>
      </w:r>
    </w:p>
    <w:p w14:paraId="240853AE" w14:textId="77777777" w:rsidR="002D5E67" w:rsidRPr="00E30B3C" w:rsidRDefault="002D5E67" w:rsidP="002D5E67">
      <w:r w:rsidRPr="00E30B3C">
        <w:t>(Theron, Philosophy @St. Andrews http://blog.practicalethics.ox.ac.uk/2015/05/moral-agreement-on-saving-the-world/)</w:t>
      </w:r>
    </w:p>
    <w:p w14:paraId="6E7F10FA" w14:textId="77777777" w:rsidR="002D5E67" w:rsidRDefault="002D5E67" w:rsidP="002D5E67">
      <w:r w:rsidRPr="00E30B3C">
        <w:t xml:space="preserve">There appears to be lot of disagreement in moral philosophy. Whether these many apparent disagreements are deep and irresolvable, I believe </w:t>
      </w:r>
      <w:r w:rsidRPr="00D1482A">
        <w:rPr>
          <w:rStyle w:val="TitleChar"/>
        </w:rPr>
        <w:t>there is</w:t>
      </w:r>
      <w:r w:rsidRPr="00E30B3C">
        <w:t xml:space="preserve"> at least </w:t>
      </w:r>
      <w:r w:rsidRPr="00D1482A">
        <w:rPr>
          <w:rStyle w:val="TitleChar"/>
        </w:rPr>
        <w:t>one thing</w:t>
      </w:r>
      <w:r w:rsidRPr="00E30B3C">
        <w:t xml:space="preserve"> </w:t>
      </w:r>
      <w:r w:rsidRPr="00D1482A">
        <w:rPr>
          <w:rStyle w:val="TitleChar"/>
        </w:rPr>
        <w:t>it is reasonable to agree on</w:t>
      </w:r>
      <w:r w:rsidRPr="00E30B3C">
        <w:t xml:space="preserve"> right </w:t>
      </w:r>
      <w:r w:rsidRPr="008F1D3D">
        <w:t xml:space="preserve">now, </w:t>
      </w:r>
      <w:r w:rsidRPr="008F1D3D">
        <w:rPr>
          <w:rStyle w:val="Emphasis"/>
        </w:rPr>
        <w:t>whatever</w:t>
      </w:r>
      <w:r w:rsidRPr="008F1D3D">
        <w:t xml:space="preserve"> general </w:t>
      </w:r>
      <w:r w:rsidRPr="008F1D3D">
        <w:rPr>
          <w:rStyle w:val="Emphasis"/>
        </w:rPr>
        <w:t>moral view we adopt</w:t>
      </w:r>
      <w:r w:rsidRPr="008F1D3D">
        <w:t xml:space="preserve">: that </w:t>
      </w:r>
      <w:r w:rsidRPr="008F1D3D">
        <w:rPr>
          <w:rStyle w:val="TitleChar"/>
        </w:rPr>
        <w:t>it is</w:t>
      </w:r>
      <w:r w:rsidRPr="008F1D3D">
        <w:t xml:space="preserve"> very </w:t>
      </w:r>
      <w:r w:rsidRPr="008F1D3D">
        <w:rPr>
          <w:rStyle w:val="TitleChar"/>
        </w:rPr>
        <w:t>important to reduce</w:t>
      </w:r>
      <w:r w:rsidRPr="008F1D3D">
        <w:t xml:space="preserve"> </w:t>
      </w:r>
      <w:r w:rsidRPr="008F1D3D">
        <w:rPr>
          <w:rStyle w:val="TitleChar"/>
        </w:rPr>
        <w:t>the risk that</w:t>
      </w:r>
      <w:r w:rsidRPr="008F1D3D">
        <w:t xml:space="preserve"> all intelligent </w:t>
      </w:r>
      <w:r w:rsidRPr="008F1D3D">
        <w:rPr>
          <w:rStyle w:val="TitleChar"/>
        </w:rPr>
        <w:t>beings</w:t>
      </w:r>
      <w:r w:rsidRPr="008F1D3D">
        <w:t xml:space="preserve"> on this planet </w:t>
      </w:r>
      <w:r w:rsidRPr="008F1D3D">
        <w:rPr>
          <w:rStyle w:val="TitleChar"/>
        </w:rPr>
        <w:t>are eliminated by</w:t>
      </w:r>
      <w:r w:rsidRPr="008F1D3D">
        <w:t xml:space="preserve"> an enormous </w:t>
      </w:r>
      <w:r w:rsidRPr="008F1D3D">
        <w:rPr>
          <w:rStyle w:val="Emphasis"/>
        </w:rPr>
        <w:t>catastrophe</w:t>
      </w:r>
      <w:r w:rsidRPr="008F1D3D">
        <w:t xml:space="preserve">, such as a nuclear war. How we might in fact try to reduce such existential risks is discussed elsewhere. My claim here is only that </w:t>
      </w:r>
      <w:r w:rsidRPr="008F1D3D">
        <w:rPr>
          <w:rStyle w:val="TitleChar"/>
        </w:rPr>
        <w:t xml:space="preserve">we </w:t>
      </w:r>
      <w:r w:rsidRPr="008F1D3D">
        <w:t xml:space="preserve">– </w:t>
      </w:r>
      <w:r w:rsidRPr="008F1D3D">
        <w:rPr>
          <w:rStyle w:val="TitleChar"/>
        </w:rPr>
        <w:t xml:space="preserve">whether we’re </w:t>
      </w:r>
      <w:r w:rsidRPr="008F1D3D">
        <w:rPr>
          <w:rStyle w:val="TitleChar"/>
          <w:highlight w:val="green"/>
        </w:rPr>
        <w:t>consequentialists, deontologists, or virtue ethicists</w:t>
      </w:r>
      <w:r w:rsidRPr="008F1D3D">
        <w:t xml:space="preserve"> – </w:t>
      </w:r>
      <w:r w:rsidRPr="008F1D3D">
        <w:rPr>
          <w:rStyle w:val="TitleChar"/>
        </w:rPr>
        <w:t xml:space="preserve">should </w:t>
      </w:r>
      <w:r w:rsidRPr="008F1D3D">
        <w:rPr>
          <w:rStyle w:val="TitleChar"/>
          <w:highlight w:val="green"/>
        </w:rPr>
        <w:t>all agree</w:t>
      </w:r>
      <w:r w:rsidRPr="008F1D3D">
        <w:rPr>
          <w:rStyle w:val="TitleChar"/>
        </w:rPr>
        <w:t xml:space="preserve"> that we should try </w:t>
      </w:r>
      <w:r w:rsidRPr="008F1D3D">
        <w:rPr>
          <w:rStyle w:val="Emphasis"/>
          <w:highlight w:val="green"/>
        </w:rPr>
        <w:t>to save the world</w:t>
      </w:r>
      <w:r w:rsidRPr="008F1D3D">
        <w:rPr>
          <w:rStyle w:val="Emphasis"/>
        </w:rPr>
        <w:t>.</w:t>
      </w:r>
      <w:r w:rsidRPr="008F1D3D">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F1D3D">
        <w:rPr>
          <w:rStyle w:val="TitleChar"/>
          <w:highlight w:val="green"/>
        </w:rPr>
        <w:t>There are so many possible future people that reducing existential risk is</w:t>
      </w:r>
      <w:r w:rsidRPr="008F1D3D">
        <w:rPr>
          <w:rStyle w:val="TitleChar"/>
        </w:rPr>
        <w:t xml:space="preserve"> arguably </w:t>
      </w:r>
      <w:r w:rsidRPr="008F1D3D">
        <w:rPr>
          <w:rStyle w:val="TitleChar"/>
          <w:highlight w:val="green"/>
        </w:rPr>
        <w:t>the most important</w:t>
      </w:r>
      <w:r w:rsidRPr="008F1D3D">
        <w:rPr>
          <w:rStyle w:val="TitleChar"/>
        </w:rPr>
        <w:t xml:space="preserve"> thing in the world</w:t>
      </w:r>
      <w:r w:rsidRPr="008F1D3D">
        <w:t xml:space="preserve">, even if the well-being of these possible people were given only 0.001% as much weight as that of existing people. </w:t>
      </w:r>
      <w:r w:rsidRPr="008F1D3D">
        <w:rPr>
          <w:rStyle w:val="TitleChar"/>
        </w:rPr>
        <w:t>Even on a wholly person-affecting view</w:t>
      </w:r>
      <w:r w:rsidRPr="008F1D3D">
        <w:t xml:space="preserve"> – according to which there’s nothing (apart from effects on existing people) to be said in favor of creating happy people – </w:t>
      </w:r>
      <w:r w:rsidRPr="008F1D3D">
        <w:rPr>
          <w:rStyle w:val="TitleChar"/>
        </w:rPr>
        <w:t>the case for reducing existential risk is very strong</w:t>
      </w:r>
      <w:r w:rsidRPr="008F1D3D">
        <w:t xml:space="preserve">. As noted in this seminal paper, this case is strengthened by the fact that there’s a good chance that many existing people will, with the aid of life-extension technology, live very long and very high quality lives. </w:t>
      </w:r>
      <w:r w:rsidRPr="008F1D3D">
        <w:rPr>
          <w:rStyle w:val="TitleChar"/>
        </w:rPr>
        <w:t>You might think what I have just argued applies to consequentialists only.</w:t>
      </w:r>
      <w:r w:rsidRPr="008F1D3D">
        <w:t xml:space="preserve"> </w:t>
      </w:r>
      <w:r w:rsidRPr="008F1D3D">
        <w:rPr>
          <w:rStyle w:val="TitleChar"/>
        </w:rPr>
        <w:t>There is a tendency to assume that, if an argument appeals to consequentialist considerations</w:t>
      </w:r>
      <w:r w:rsidRPr="008F1D3D">
        <w:t xml:space="preserve"> (the goodness of outcomes), </w:t>
      </w:r>
      <w:r w:rsidRPr="008F1D3D">
        <w:rPr>
          <w:rStyle w:val="Emphasis"/>
        </w:rPr>
        <w:t>it is irrelevant to non-consequentialists</w:t>
      </w:r>
      <w:r w:rsidRPr="008F1D3D">
        <w:t xml:space="preserve">. </w:t>
      </w:r>
      <w:r w:rsidRPr="008F1D3D">
        <w:rPr>
          <w:rStyle w:val="Emphasis"/>
        </w:rPr>
        <w:t>But that is a huge mistake</w:t>
      </w:r>
      <w:r w:rsidRPr="008F1D3D">
        <w:rPr>
          <w:highlight w:val="green"/>
        </w:rPr>
        <w:t xml:space="preserve">. </w:t>
      </w:r>
      <w:r w:rsidRPr="008F1D3D">
        <w:rPr>
          <w:rStyle w:val="TitleChar"/>
          <w:highlight w:val="green"/>
        </w:rPr>
        <w:t>Non-consequentialism</w:t>
      </w:r>
      <w:r w:rsidRPr="008F1D3D">
        <w:rPr>
          <w:rStyle w:val="TitleChar"/>
        </w:rPr>
        <w:t xml:space="preserve"> is the view that there’s more that determines rightness</w:t>
      </w:r>
      <w:r w:rsidRPr="008F1D3D">
        <w:t xml:space="preserve"> </w:t>
      </w:r>
      <w:r w:rsidRPr="008F1D3D">
        <w:rPr>
          <w:rStyle w:val="TitleChar"/>
        </w:rPr>
        <w:t>than</w:t>
      </w:r>
      <w:r w:rsidRPr="008F1D3D">
        <w:t xml:space="preserve"> the goodness of </w:t>
      </w:r>
      <w:r w:rsidRPr="008F1D3D">
        <w:rPr>
          <w:rStyle w:val="TitleChar"/>
        </w:rPr>
        <w:t xml:space="preserve">consequences </w:t>
      </w:r>
      <w:r w:rsidRPr="008F1D3D">
        <w:t xml:space="preserve">or outcomes; </w:t>
      </w:r>
      <w:r w:rsidRPr="008F1D3D">
        <w:rPr>
          <w:rStyle w:val="Emphasis"/>
        </w:rPr>
        <w:t>it is not the view that the latter don’t matter</w:t>
      </w:r>
      <w:r w:rsidRPr="008F1D3D">
        <w:t xml:space="preserve">. </w:t>
      </w:r>
      <w:r w:rsidRPr="008F1D3D">
        <w:rPr>
          <w:rStyle w:val="TitleChar"/>
        </w:rPr>
        <w:t xml:space="preserve">Even </w:t>
      </w:r>
      <w:r w:rsidRPr="008F1D3D">
        <w:t xml:space="preserve">John </w:t>
      </w:r>
      <w:r w:rsidRPr="008F1D3D">
        <w:rPr>
          <w:rStyle w:val="Emphasis"/>
        </w:rPr>
        <w:t xml:space="preserve">Rawls wrote, “All ethical doctrines worth our attention </w:t>
      </w:r>
      <w:r w:rsidRPr="008F1D3D">
        <w:rPr>
          <w:rStyle w:val="Emphasis"/>
          <w:highlight w:val="green"/>
        </w:rPr>
        <w:t>take consequences into account</w:t>
      </w:r>
      <w:r w:rsidRPr="008F1D3D">
        <w:t xml:space="preserve"> in judging rightness. </w:t>
      </w:r>
      <w:r w:rsidRPr="008F1D3D">
        <w:rPr>
          <w:rStyle w:val="TitleChar"/>
          <w:highlight w:val="green"/>
        </w:rPr>
        <w:t>One which did not would simply be irrational</w:t>
      </w:r>
      <w:r w:rsidRPr="008F1D3D">
        <w:t xml:space="preserve">, crazy.” </w:t>
      </w:r>
      <w:r w:rsidRPr="008F1D3D">
        <w:rPr>
          <w:rStyle w:val="Emphasis"/>
        </w:rPr>
        <w:t xml:space="preserve">Minimally plausible versions of </w:t>
      </w:r>
      <w:r w:rsidRPr="008F1D3D">
        <w:rPr>
          <w:rStyle w:val="Emphasis"/>
          <w:highlight w:val="green"/>
        </w:rPr>
        <w:t>deontology and virtue ethics</w:t>
      </w:r>
      <w:r w:rsidRPr="008F1D3D">
        <w:rPr>
          <w:rStyle w:val="Emphasis"/>
        </w:rPr>
        <w:t xml:space="preserve"> must be concerned in part with promoting the good, from an impartial point of view</w:t>
      </w:r>
      <w:r w:rsidRPr="008F1D3D">
        <w:t xml:space="preserve">. </w:t>
      </w:r>
      <w:r w:rsidRPr="008F1D3D">
        <w:rPr>
          <w:rStyle w:val="TitleChar"/>
        </w:rPr>
        <w:t xml:space="preserve">They’d thus </w:t>
      </w:r>
      <w:r w:rsidRPr="008F1D3D">
        <w:rPr>
          <w:rStyle w:val="TitleChar"/>
          <w:highlight w:val="green"/>
        </w:rPr>
        <w:t xml:space="preserve">imply </w:t>
      </w:r>
      <w:r w:rsidRPr="008F1D3D">
        <w:rPr>
          <w:rStyle w:val="Emphasis"/>
          <w:highlight w:val="green"/>
        </w:rPr>
        <w:t>very strong reasons</w:t>
      </w:r>
      <w:r w:rsidRPr="008F1D3D">
        <w:rPr>
          <w:rStyle w:val="TitleChar"/>
          <w:highlight w:val="green"/>
        </w:rPr>
        <w:t xml:space="preserve"> to reduce existential risk</w:t>
      </w:r>
      <w:r w:rsidRPr="008F1D3D">
        <w:t xml:space="preserve">, at least when this doesn’t significantly involve doing harm to others or damaging one’s character. What’s even more surprising, perhaps, is that even if our own good (or that of those near and dear to us) has much greater weight than </w:t>
      </w:r>
      <w:r w:rsidRPr="008F1D3D">
        <w:lastRenderedPageBreak/>
        <w:t xml:space="preserve">goodness from the impartial “point of view of the universe,” indeed even if the latter is entirely morally irrelevant, we may nonetheless have very strong reasons to reduce existential risk. </w:t>
      </w:r>
      <w:r w:rsidRPr="008F1D3D">
        <w:rPr>
          <w:rStyle w:val="TitleChar"/>
        </w:rPr>
        <w:t>Even egoism</w:t>
      </w:r>
      <w:r w:rsidRPr="008F1D3D">
        <w:t xml:space="preserve">, the view that each agent should maximize her own good, </w:t>
      </w:r>
      <w:r w:rsidRPr="008F1D3D">
        <w:rPr>
          <w:rStyle w:val="TitleChar"/>
        </w:rPr>
        <w:t xml:space="preserve">might imply strong reasons to reduce existential risk. </w:t>
      </w:r>
      <w:r w:rsidRPr="008F1D3D">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8F1D3D">
        <w:rPr>
          <w:rStyle w:val="Emphasis"/>
        </w:rPr>
        <w:t xml:space="preserve">most of </w:t>
      </w:r>
      <w:r w:rsidRPr="008F1D3D">
        <w:rPr>
          <w:rStyle w:val="Emphasis"/>
          <w:highlight w:val="green"/>
        </w:rPr>
        <w:t>what makes our lives go well would be undermined</w:t>
      </w:r>
      <w:r w:rsidRPr="008F1D3D">
        <w:rPr>
          <w:rStyle w:val="Emphasis"/>
        </w:rPr>
        <w:t xml:space="preserve"> if there were no future generations</w:t>
      </w:r>
      <w:r w:rsidRPr="008F1D3D">
        <w:t xml:space="preserve"> of intelligent persons. On his view, my life would contain vastly less well-being if (say) a year after my death the world came to an end. </w:t>
      </w:r>
      <w:r w:rsidRPr="008F1D3D">
        <w:rPr>
          <w:rStyle w:val="TitleChar"/>
        </w:rPr>
        <w:t>So obviously</w:t>
      </w:r>
      <w:r w:rsidRPr="008F1D3D">
        <w:t xml:space="preserve"> if Scheffler were right </w:t>
      </w:r>
      <w:r w:rsidRPr="008F1D3D">
        <w:rPr>
          <w:rStyle w:val="TitleChar"/>
        </w:rPr>
        <w:t>I’d have very strong reason to reduce existential risk</w:t>
      </w:r>
      <w:r w:rsidRPr="008F1D3D">
        <w:t xml:space="preserve">. </w:t>
      </w:r>
      <w:r w:rsidRPr="008F1D3D">
        <w:rPr>
          <w:rStyle w:val="Emphasis"/>
        </w:rPr>
        <w:t>We should also take into account moral uncertainty.</w:t>
      </w:r>
      <w:r w:rsidRPr="008F1D3D">
        <w:t xml:space="preserve"> W</w:t>
      </w:r>
      <w:r w:rsidRPr="008F1D3D">
        <w:rPr>
          <w:rStyle w:val="TitleChar"/>
        </w:rPr>
        <w:t xml:space="preserve">hat is it reasonable for one to do, </w:t>
      </w:r>
      <w:r w:rsidRPr="008F1D3D">
        <w:rPr>
          <w:rStyle w:val="TitleChar"/>
          <w:highlight w:val="green"/>
        </w:rPr>
        <w:t>when one is uncertain</w:t>
      </w:r>
      <w:r w:rsidRPr="008F1D3D">
        <w:t xml:space="preserve"> not (only</w:t>
      </w:r>
      <w:r w:rsidRPr="008F1D3D">
        <w:rPr>
          <w:rStyle w:val="TitleChar"/>
        </w:rPr>
        <w:t xml:space="preserve">) </w:t>
      </w:r>
      <w:r w:rsidRPr="008F1D3D">
        <w:rPr>
          <w:rStyle w:val="TitleChar"/>
          <w:highlight w:val="green"/>
        </w:rPr>
        <w:t>about</w:t>
      </w:r>
      <w:r w:rsidRPr="008F1D3D">
        <w:t xml:space="preserve"> the empirical facts, but also about the </w:t>
      </w:r>
      <w:r w:rsidRPr="008F1D3D">
        <w:rPr>
          <w:rStyle w:val="TitleChar"/>
          <w:highlight w:val="green"/>
        </w:rPr>
        <w:t>moral facts</w:t>
      </w:r>
      <w:r w:rsidRPr="008F1D3D">
        <w:rPr>
          <w:rStyle w:val="TitleChar"/>
        </w:rPr>
        <w:t>?</w:t>
      </w:r>
      <w:r w:rsidRPr="008F1D3D">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F1D3D">
        <w:rPr>
          <w:rStyle w:val="TitleChar"/>
        </w:rPr>
        <w:t xml:space="preserve">those </w:t>
      </w:r>
      <w:r w:rsidRPr="008F1D3D">
        <w:t xml:space="preserve">(hedonistic egoists) </w:t>
      </w:r>
      <w:r w:rsidRPr="008F1D3D">
        <w:rPr>
          <w:rStyle w:val="Emphasis"/>
        </w:rPr>
        <w:t>who disagree should have a significant level of confidence that they are mistaken,</w:t>
      </w:r>
      <w:r w:rsidRPr="008F1D3D">
        <w:t xml:space="preserve"> and that one of the above views is correct. </w:t>
      </w:r>
      <w:r w:rsidRPr="008F1D3D">
        <w:rPr>
          <w:rStyle w:val="TitleChar"/>
        </w:rPr>
        <w:t>Even if they were 90% sure that their view is the correct one</w:t>
      </w:r>
      <w:r w:rsidRPr="008F1D3D">
        <w:t xml:space="preserve"> (and 10% sure that one of these other ones is correct), </w:t>
      </w:r>
      <w:r w:rsidRPr="001879D0">
        <w:rPr>
          <w:rStyle w:val="Emphasis"/>
        </w:rPr>
        <w:t>they would have</w:t>
      </w:r>
      <w:r w:rsidRPr="008F1D3D">
        <w:rPr>
          <w:rStyle w:val="Emphasis"/>
        </w:rPr>
        <w:t xml:space="preserve"> pretty </w:t>
      </w:r>
      <w:r w:rsidRPr="001879D0">
        <w:rPr>
          <w:rStyle w:val="Emphasis"/>
        </w:rPr>
        <w:t>strong reason</w:t>
      </w:r>
      <w:r w:rsidRPr="008F1D3D">
        <w:rPr>
          <w:rStyle w:val="Emphasis"/>
        </w:rPr>
        <w:t xml:space="preserve">, from the standpoint of moral uncertainty, </w:t>
      </w:r>
      <w:r w:rsidRPr="001879D0">
        <w:rPr>
          <w:rStyle w:val="Emphasis"/>
        </w:rPr>
        <w:t xml:space="preserve">to </w:t>
      </w:r>
      <w:r w:rsidRPr="008F1D3D">
        <w:rPr>
          <w:rStyle w:val="Emphasis"/>
          <w:highlight w:val="green"/>
        </w:rPr>
        <w:t>reduce existential risk</w:t>
      </w:r>
      <w:r w:rsidRPr="008F1D3D">
        <w:t>. Perhaps most disturbingly still</w:t>
      </w:r>
      <w:r w:rsidRPr="008F1D3D">
        <w:rPr>
          <w:highlight w:val="green"/>
        </w:rPr>
        <w:t xml:space="preserve">, </w:t>
      </w:r>
      <w:r w:rsidRPr="008F1D3D">
        <w:rPr>
          <w:rStyle w:val="TitleChar"/>
          <w:highlight w:val="green"/>
        </w:rPr>
        <w:t xml:space="preserve">even if we are only 1% sure that </w:t>
      </w:r>
      <w:r w:rsidRPr="008F1D3D">
        <w:rPr>
          <w:rStyle w:val="TitleChar"/>
        </w:rPr>
        <w:t xml:space="preserve">the </w:t>
      </w:r>
      <w:r w:rsidRPr="008F1D3D">
        <w:rPr>
          <w:rStyle w:val="TitleChar"/>
          <w:highlight w:val="green"/>
        </w:rPr>
        <w:t xml:space="preserve">well-being of </w:t>
      </w:r>
      <w:r w:rsidRPr="008F1D3D">
        <w:rPr>
          <w:rStyle w:val="TitleChar"/>
        </w:rPr>
        <w:t xml:space="preserve">possible </w:t>
      </w:r>
      <w:r w:rsidRPr="008F1D3D">
        <w:rPr>
          <w:rStyle w:val="TitleChar"/>
          <w:highlight w:val="green"/>
        </w:rPr>
        <w:t>future people matters</w:t>
      </w:r>
      <w:r w:rsidRPr="008F1D3D">
        <w:rPr>
          <w:highlight w:val="green"/>
        </w:rPr>
        <w:t>,</w:t>
      </w:r>
      <w:r w:rsidRPr="008F1D3D">
        <w:t xml:space="preserve"> it is at least arguable that, from the standpoint of moral uncertainty, </w:t>
      </w:r>
      <w:r w:rsidRPr="008F1D3D">
        <w:rPr>
          <w:rStyle w:val="Emphasis"/>
        </w:rPr>
        <w:t>reducing existential risk is the most important thing in the world</w:t>
      </w:r>
      <w:r w:rsidRPr="008F1D3D">
        <w:t xml:space="preserve">. Again, this is largely </w:t>
      </w:r>
      <w:r w:rsidRPr="008F1D3D">
        <w:rPr>
          <w:rStyle w:val="TitleChar"/>
        </w:rPr>
        <w:t>for the reason that there are so many people who could exist in the future –</w:t>
      </w:r>
      <w:r w:rsidRPr="008F1D3D">
        <w:t xml:space="preserve"> there are trillions upon trillions… upon trillions. (For more on this and other related issues, see this excellent dissertation</w:t>
      </w:r>
      <w:r w:rsidRPr="008F1D3D">
        <w:rPr>
          <w:rStyle w:val="TitleChar"/>
        </w:rPr>
        <w:t>). Of course, it is uncertain whether these untold trillions would, in general, have good lives</w:t>
      </w:r>
      <w:r w:rsidRPr="008F1D3D">
        <w:t>. It’s possible they’ll be miserable</w:t>
      </w:r>
      <w:r w:rsidRPr="008F1D3D">
        <w:rPr>
          <w:rStyle w:val="TitleChar"/>
        </w:rPr>
        <w:t>. It is enough</w:t>
      </w:r>
      <w:r w:rsidRPr="008F1D3D">
        <w:t xml:space="preserve"> for my claim </w:t>
      </w:r>
      <w:r w:rsidRPr="008F1D3D">
        <w:rPr>
          <w:rStyle w:val="TitleChar"/>
        </w:rPr>
        <w:t xml:space="preserve">that there is moral agreement in the relevant sense if, at least given certain empirical claims about what future lives would most likely be like, </w:t>
      </w:r>
      <w:r w:rsidRPr="008F1D3D">
        <w:rPr>
          <w:rStyle w:val="TitleChar"/>
          <w:highlight w:val="green"/>
        </w:rPr>
        <w:t>all minimally plausible moral views would converge on the conclusion that we should try to save the world</w:t>
      </w:r>
      <w:r w:rsidRPr="008F1D3D">
        <w:t xml:space="preserve">. While there are some non-crazy views that place </w:t>
      </w:r>
      <w:r w:rsidRPr="008F1D3D">
        <w:lastRenderedPageBreak/>
        <w:t xml:space="preserve">significantly greater moral weight on avoiding suffering than on promoting happiness, for reasons others have offered (and for independent reasons I won’t get into here unless requested to), they nonetheless seem to be fairly implausible views. And </w:t>
      </w:r>
      <w:r w:rsidRPr="008F1D3D">
        <w:rPr>
          <w:rStyle w:val="TitleChar"/>
        </w:rPr>
        <w:t>even if things did not go well for our ancestors, I am optimistic that they will overall go fantastically well for our descendants, if we allow them to</w:t>
      </w:r>
      <w:r w:rsidRPr="008F1D3D">
        <w:t xml:space="preserve">. I suspect that </w:t>
      </w:r>
      <w:r w:rsidRPr="008F1D3D">
        <w:rPr>
          <w:rStyle w:val="TitleChar"/>
        </w:rPr>
        <w:t>most of us alive today</w:t>
      </w:r>
      <w:r w:rsidRPr="008F1D3D">
        <w:t xml:space="preserve"> – at least those of us not suffering from extreme illness or poverty – </w:t>
      </w:r>
      <w:r w:rsidRPr="008F1D3D">
        <w:rPr>
          <w:rStyle w:val="TitleChar"/>
        </w:rPr>
        <w:t>have lives that are well worth living, and that things will continue to improve</w:t>
      </w:r>
      <w:r w:rsidRPr="008F1D3D">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w:t>
      </w:r>
      <w:r w:rsidRPr="00E30B3C">
        <w:t>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1BBB2DB3" w14:textId="77777777" w:rsidR="002D5E67" w:rsidRDefault="002D5E67" w:rsidP="002D5E67"/>
    <w:p w14:paraId="76D4EEA3" w14:textId="77777777" w:rsidR="002D5E67" w:rsidRPr="001A2A00" w:rsidRDefault="002D5E67" w:rsidP="002D5E67">
      <w:pPr>
        <w:pStyle w:val="Heading4"/>
        <w:rPr>
          <w:rFonts w:asciiTheme="minorHAnsi" w:hAnsiTheme="minorHAnsi" w:cstheme="minorHAnsi"/>
        </w:rPr>
      </w:pPr>
      <w:r w:rsidRPr="001A2A00">
        <w:rPr>
          <w:rFonts w:asciiTheme="minorHAnsi" w:hAnsiTheme="minorHAnsi" w:cstheme="minorHAnsi"/>
        </w:rPr>
        <w:t>Consequentialism is good –</w:t>
      </w:r>
    </w:p>
    <w:p w14:paraId="61D3CF69" w14:textId="77777777" w:rsidR="002D5E67" w:rsidRPr="001A2A00" w:rsidRDefault="002D5E67" w:rsidP="002D5E67">
      <w:pPr>
        <w:pStyle w:val="Heading4"/>
        <w:rPr>
          <w:rFonts w:asciiTheme="minorHAnsi" w:hAnsiTheme="minorHAnsi" w:cstheme="minorHAnsi"/>
        </w:rPr>
      </w:pPr>
      <w:r w:rsidRPr="001A2A00">
        <w:rPr>
          <w:rFonts w:asciiTheme="minorHAnsi" w:hAnsiTheme="minorHAnsi" w:cstheme="minorHAnsi"/>
        </w:rPr>
        <w:t xml:space="preserve">1] Actor specificity – A] Aggregation – every policy benefits some and harms others, so side constraints freeze action. </w:t>
      </w:r>
      <w:r w:rsidRPr="001A2A00">
        <w:rPr>
          <w:rFonts w:asciiTheme="minorHAnsi" w:hAnsiTheme="minorHAnsi" w:cstheme="minorHAnsi"/>
          <w:color w:val="000000" w:themeColor="text1"/>
        </w:rPr>
        <w:t xml:space="preserve">B] States lack wills or intentions since policies are collective actions. </w:t>
      </w:r>
      <w:r w:rsidRPr="001A2A00">
        <w:rPr>
          <w:rFonts w:asciiTheme="minorHAnsi" w:hAnsiTheme="minorHAnsi" w:cstheme="minorHAnsi"/>
        </w:rPr>
        <w:t xml:space="preserve">C] No act-omission distinction—governments are responsible for everything in the public sphere, so inaction is implicit authorization of action: they have to yes/no bills, which means everything collapse to aggregation. D] </w:t>
      </w:r>
      <w:r w:rsidRPr="001A2A00">
        <w:rPr>
          <w:rFonts w:asciiTheme="minorHAnsi" w:hAnsiTheme="minorHAnsi" w:cstheme="minorHAnsi"/>
          <w:color w:val="000000" w:themeColor="text1"/>
        </w:rPr>
        <w:t xml:space="preserve">Actor-specificity first since different agents have different ethical standings. Link turns calc indicts because the alt would be </w:t>
      </w:r>
      <w:r w:rsidRPr="001A2A00">
        <w:rPr>
          <w:rFonts w:asciiTheme="minorHAnsi" w:hAnsiTheme="minorHAnsi" w:cstheme="minorHAnsi"/>
          <w:i/>
          <w:color w:val="000000" w:themeColor="text1"/>
          <w:u w:val="single"/>
        </w:rPr>
        <w:t>no</w:t>
      </w:r>
      <w:r w:rsidRPr="001A2A00">
        <w:rPr>
          <w:rFonts w:asciiTheme="minorHAnsi" w:hAnsiTheme="minorHAnsi" w:cstheme="minorHAnsi"/>
          <w:color w:val="000000" w:themeColor="text1"/>
        </w:rPr>
        <w:t xml:space="preserve"> action.</w:t>
      </w:r>
    </w:p>
    <w:p w14:paraId="15C8D413" w14:textId="77777777" w:rsidR="002D5E67" w:rsidRPr="001A2A00" w:rsidRDefault="002D5E67" w:rsidP="002D5E67">
      <w:pPr>
        <w:pStyle w:val="Heading4"/>
        <w:rPr>
          <w:rFonts w:asciiTheme="minorHAnsi" w:eastAsia="Times New Roman" w:hAnsiTheme="minorHAnsi" w:cstheme="minorHAnsi"/>
        </w:rPr>
      </w:pPr>
      <w:r w:rsidRPr="001A2A00">
        <w:rPr>
          <w:rFonts w:asciiTheme="minorHAnsi" w:eastAsia="Times New Roman" w:hAnsiTheme="minorHAnsi" w:cstheme="minorHAnsi"/>
        </w:rPr>
        <w:t xml:space="preserve">2] No intent-foresight distinction – A] </w:t>
      </w:r>
      <w:r w:rsidRPr="001A2A00">
        <w:rPr>
          <w:rFonts w:asciiTheme="minorHAnsi" w:hAnsiTheme="minorHAnsi" w:cstheme="minorHAnsi"/>
        </w:rPr>
        <w:t>Choosing to omit is an act itself since a consequence becomes part of our deliberation once we foresee it, so it becomes intrinsic to our action</w:t>
      </w:r>
      <w:r w:rsidRPr="001A2A00">
        <w:rPr>
          <w:rFonts w:asciiTheme="minorHAnsi" w:eastAsia="Times New Roman" w:hAnsiTheme="minorHAnsi" w:cstheme="minorHAnsi"/>
        </w:rPr>
        <w:t xml:space="preserve"> B] Intuition – Else states wouldn’t ban murder since it’s not their responsibility, and I wouldn’t be culpable for leaving poisoned dog food outside for my pet to eat. Outweighs – All moral statements, even modus ponens are based on intuitions. </w:t>
      </w:r>
    </w:p>
    <w:p w14:paraId="5B849240" w14:textId="727E14CB" w:rsidR="00E42E4C" w:rsidRDefault="00E42E4C" w:rsidP="00F601E6"/>
    <w:p w14:paraId="69F0920D" w14:textId="77777777" w:rsidR="00AA46EF" w:rsidRPr="00F601E6" w:rsidRDefault="00AA46EF" w:rsidP="00F601E6"/>
    <w:sectPr w:rsidR="00AA46E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6"/>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5E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E6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86A"/>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D28"/>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6E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DA1"/>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6B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677"/>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E35BBF"/>
  <w14:defaultImageDpi w14:val="300"/>
  <w15:docId w15:val="{5261B1FC-DCBB-5E43-9033-8A23CB7E8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08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808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Heading 2 Char1,Char2,Heading 2 Char Char1,Heading 2 Char Char Char,Heading 2 Char Char,Heading 2 Char Char Char1 Char,Heading 2 Char Char2 Char,Heading 2 Cha,Heading 2 Char2"/>
    <w:basedOn w:val="Normal"/>
    <w:next w:val="Normal"/>
    <w:link w:val="Heading2Char"/>
    <w:uiPriority w:val="9"/>
    <w:unhideWhenUsed/>
    <w:qFormat/>
    <w:rsid w:val="005808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5808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9"/>
    <w:unhideWhenUsed/>
    <w:qFormat/>
    <w:rsid w:val="005808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08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086A"/>
  </w:style>
  <w:style w:type="character" w:customStyle="1" w:styleId="Heading1Char">
    <w:name w:val="Heading 1 Char"/>
    <w:aliases w:val="Pocket Char"/>
    <w:basedOn w:val="DefaultParagraphFont"/>
    <w:link w:val="Heading1"/>
    <w:uiPriority w:val="9"/>
    <w:rsid w:val="0058086A"/>
    <w:rPr>
      <w:rFonts w:ascii="Calibri" w:eastAsiaTheme="majorEastAsia" w:hAnsi="Calibri" w:cstheme="majorBidi"/>
      <w:b/>
      <w:bCs/>
      <w:sz w:val="52"/>
      <w:szCs w:val="32"/>
    </w:rPr>
  </w:style>
  <w:style w:type="character" w:customStyle="1" w:styleId="Heading2Char">
    <w:name w:val="Heading 2 Char"/>
    <w:aliases w:val="Hat Char,Heading 21 Char,Char Char Char Char1 Char,Heading 2 Char1 Char,Char2 Char,Heading 2 Char Char1 Char,Heading 2 Char Char Char Char,Heading 2 Char Char Char1,Heading 2 Char Char Char1 Char Char,Heading 2 Char Char2 Char Char"/>
    <w:basedOn w:val="DefaultParagraphFont"/>
    <w:link w:val="Heading2"/>
    <w:uiPriority w:val="9"/>
    <w:rsid w:val="0058086A"/>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58086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9"/>
    <w:rsid w:val="0058086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8086A"/>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8"/>
    <w:basedOn w:val="DefaultParagraphFont"/>
    <w:uiPriority w:val="1"/>
    <w:qFormat/>
    <w:rsid w:val="0058086A"/>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5808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8086A"/>
    <w:rPr>
      <w:color w:val="auto"/>
      <w:u w:val="none"/>
    </w:rPr>
  </w:style>
  <w:style w:type="character" w:styleId="Hyperlink">
    <w:name w:val="Hyperlink"/>
    <w:aliases w:val="Heading 4 Char1,Tag Char1,body Char1,Big card Char1,Normal Tag Char1,heading 2 Char1,Ch Char1,no read Char1,Heading 2 Char2 Char Char1,Heading 2 Char1 Char Char Char1,small text Char1, Ch Char1,TAG Char1,No Spacing211 Char1,Important,Read,TAG "/>
    <w:basedOn w:val="DefaultParagraphFont"/>
    <w:link w:val="Card"/>
    <w:uiPriority w:val="99"/>
    <w:unhideWhenUsed/>
    <w:rsid w:val="0058086A"/>
    <w:rPr>
      <w:color w:val="auto"/>
      <w:u w:val="none"/>
    </w:rPr>
  </w:style>
  <w:style w:type="paragraph" w:styleId="DocumentMap">
    <w:name w:val="Document Map"/>
    <w:basedOn w:val="Normal"/>
    <w:link w:val="DocumentMapChar"/>
    <w:uiPriority w:val="99"/>
    <w:semiHidden/>
    <w:unhideWhenUsed/>
    <w:rsid w:val="005808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086A"/>
    <w:rPr>
      <w:rFonts w:ascii="Lucida Grande" w:hAnsi="Lucida Grande" w:cs="Lucida Grand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2D5E6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2D5E67"/>
    <w:rPr>
      <w:color w:val="605E5C"/>
      <w:shd w:val="clear" w:color="auto" w:fill="E1DFDD"/>
    </w:rPr>
  </w:style>
  <w:style w:type="paragraph" w:customStyle="1" w:styleId="textbold">
    <w:name w:val="text bold"/>
    <w:basedOn w:val="Normal"/>
    <w:link w:val="Emphasis"/>
    <w:uiPriority w:val="20"/>
    <w:qFormat/>
    <w:rsid w:val="002D5E67"/>
    <w:pPr>
      <w:widowControl w:val="0"/>
      <w:ind w:left="720"/>
      <w:jc w:val="both"/>
    </w:pPr>
    <w:rPr>
      <w:b/>
      <w:iCs/>
      <w:u w:val="single"/>
    </w:rPr>
  </w:style>
  <w:style w:type="paragraph" w:customStyle="1" w:styleId="Emphasis1">
    <w:name w:val="Emphasis1"/>
    <w:basedOn w:val="Normal"/>
    <w:autoRedefine/>
    <w:uiPriority w:val="20"/>
    <w:qFormat/>
    <w:rsid w:val="002D5E6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No Spacing6,No Spacing7,No Spacing8,Dont u,No Spacing311"/>
    <w:basedOn w:val="Heading1"/>
    <w:autoRedefine/>
    <w:uiPriority w:val="99"/>
    <w:qFormat/>
    <w:rsid w:val="002D5E6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Style11pt">
    <w:name w:val="Style 11 pt"/>
    <w:rsid w:val="002D5E67"/>
    <w:rPr>
      <w:sz w:val="20"/>
    </w:rPr>
  </w:style>
  <w:style w:type="character" w:customStyle="1" w:styleId="Style1Char1">
    <w:name w:val="Style1 Char1"/>
    <w:basedOn w:val="DefaultParagraphFont"/>
    <w:rsid w:val="002D5E67"/>
    <w:rPr>
      <w:rFonts w:eastAsia="SimSun"/>
      <w:sz w:val="20"/>
      <w:szCs w:val="24"/>
      <w:u w:val="single"/>
      <w:lang w:val="en-US" w:eastAsia="zh-CN" w:bidi="ar-SA"/>
    </w:rPr>
  </w:style>
  <w:style w:type="character" w:customStyle="1" w:styleId="StyleStyle4CharTimesNewRoman11pt">
    <w:name w:val="Style Style4 Char + Times New Roman 11 pt"/>
    <w:basedOn w:val="DefaultParagraphFont"/>
    <w:rsid w:val="002D5E67"/>
    <w:rPr>
      <w:rFonts w:ascii="Times New Roman" w:hAnsi="Times New Roman"/>
      <w:sz w:val="20"/>
      <w:szCs w:val="24"/>
      <w:u w:val="single"/>
      <w:lang w:val="en-US" w:eastAsia="en-US" w:bidi="ar-SA"/>
    </w:rPr>
  </w:style>
  <w:style w:type="character" w:customStyle="1" w:styleId="LinedDown">
    <w:name w:val="Lined Down"/>
    <w:qFormat/>
    <w:rsid w:val="002D5E67"/>
    <w:rPr>
      <w:rFonts w:cs="Times New Roman"/>
      <w:b w:val="0"/>
      <w:bCs w:val="0"/>
      <w:i w:val="0"/>
      <w:iCs w:val="0"/>
      <w:color w:val="000000"/>
      <w:sz w:val="12"/>
      <w:szCs w:val="12"/>
      <w:u w:val="none"/>
    </w:rPr>
  </w:style>
  <w:style w:type="character" w:customStyle="1" w:styleId="Carded">
    <w:name w:val="Carded"/>
    <w:qFormat/>
    <w:rsid w:val="002D5E67"/>
    <w:rPr>
      <w:rFonts w:cs="Times New Roman"/>
      <w:b/>
      <w:bCs/>
      <w:color w:val="000000"/>
      <w:sz w:val="24"/>
      <w:szCs w:val="24"/>
      <w:u w:val="single"/>
    </w:rPr>
  </w:style>
  <w:style w:type="character" w:customStyle="1" w:styleId="TitleChar">
    <w:name w:val="Title Char"/>
    <w:basedOn w:val="DefaultParagraphFont"/>
    <w:link w:val="Title"/>
    <w:uiPriority w:val="6"/>
    <w:qFormat/>
    <w:rsid w:val="002D5E67"/>
    <w:rPr>
      <w:u w:val="single"/>
    </w:rPr>
  </w:style>
  <w:style w:type="paragraph" w:styleId="Title">
    <w:name w:val="Title"/>
    <w:basedOn w:val="Normal"/>
    <w:next w:val="Normal"/>
    <w:link w:val="TitleChar"/>
    <w:uiPriority w:val="6"/>
    <w:qFormat/>
    <w:rsid w:val="002D5E67"/>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99"/>
    <w:rsid w:val="002D5E67"/>
    <w:rPr>
      <w:rFonts w:asciiTheme="majorHAnsi" w:eastAsiaTheme="majorEastAsia" w:hAnsiTheme="majorHAnsi" w:cstheme="majorBidi"/>
      <w:spacing w:val="-10"/>
      <w:kern w:val="28"/>
      <w:sz w:val="56"/>
      <w:szCs w:val="56"/>
    </w:rPr>
  </w:style>
  <w:style w:type="paragraph" w:styleId="Revision">
    <w:name w:val="Revision"/>
    <w:hidden/>
    <w:uiPriority w:val="99"/>
    <w:semiHidden/>
    <w:rsid w:val="00AA46EF"/>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136/bmj.n1837//lhs-a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6698</Words>
  <Characters>38179</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44788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2</cp:revision>
  <dcterms:created xsi:type="dcterms:W3CDTF">2021-09-25T18:25:00Z</dcterms:created>
  <dcterms:modified xsi:type="dcterms:W3CDTF">2021-09-25T18:25:00Z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