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474A9" w14:textId="3224D0C3" w:rsidR="00E42E4C" w:rsidRDefault="00C06BC0" w:rsidP="008D67E1">
      <w:pPr>
        <w:pStyle w:val="Heading3"/>
        <w:spacing w:line="360" w:lineRule="auto"/>
      </w:pPr>
      <w:r>
        <w:t xml:space="preserve">Advantage: climate </w:t>
      </w:r>
    </w:p>
    <w:p w14:paraId="17D7BB49" w14:textId="18EFAD99" w:rsidR="00C06BC0" w:rsidRDefault="00C06BC0" w:rsidP="008D67E1">
      <w:pPr>
        <w:pStyle w:val="Heading4"/>
        <w:spacing w:line="360" w:lineRule="auto"/>
      </w:pPr>
      <w:r>
        <w:t xml:space="preserve">We’re on the brink of runaway climate change – change needs to happen NOW </w:t>
      </w:r>
    </w:p>
    <w:p w14:paraId="3DE37D6E" w14:textId="333C794B" w:rsidR="004721BD" w:rsidRPr="004721BD" w:rsidRDefault="004721BD" w:rsidP="008D67E1">
      <w:pPr>
        <w:spacing w:line="360" w:lineRule="auto"/>
      </w:pPr>
      <w:r w:rsidRPr="004721BD">
        <w:rPr>
          <w:b/>
          <w:bCs/>
          <w:sz w:val="24"/>
          <w:szCs w:val="28"/>
          <w:u w:val="single"/>
        </w:rPr>
        <w:t>Harvey 8-7</w:t>
      </w:r>
      <w:r>
        <w:t xml:space="preserve">-2021 </w:t>
      </w:r>
      <w:r w:rsidRPr="004721BD">
        <w:rPr>
          <w:sz w:val="16"/>
          <w:szCs w:val="16"/>
        </w:rPr>
        <w:t xml:space="preserve">(Fiona Harvey, environment correspondent, The Guardian, “We’re on the brink of catastrophe, warns Tory climate chief”,” August 7 2021, </w:t>
      </w:r>
      <w:hyperlink r:id="rId12" w:history="1">
        <w:r w:rsidRPr="004721BD">
          <w:rPr>
            <w:rStyle w:val="Hyperlink"/>
            <w:sz w:val="16"/>
            <w:szCs w:val="16"/>
          </w:rPr>
          <w:t>https://www.theguardian.com/environment/2021/aug/07/were-on-the-brink-of-catastrophe-warns-tory-climate-chief</w:t>
        </w:r>
      </w:hyperlink>
      <w:r w:rsidRPr="004721BD">
        <w:rPr>
          <w:sz w:val="16"/>
          <w:szCs w:val="16"/>
        </w:rPr>
        <w:t>) //</w:t>
      </w:r>
      <w:proofErr w:type="spellStart"/>
      <w:r w:rsidRPr="004721BD">
        <w:rPr>
          <w:sz w:val="16"/>
          <w:szCs w:val="16"/>
        </w:rPr>
        <w:t>neth</w:t>
      </w:r>
      <w:proofErr w:type="spellEnd"/>
      <w:r w:rsidRPr="004721BD">
        <w:rPr>
          <w:sz w:val="16"/>
          <w:szCs w:val="16"/>
        </w:rPr>
        <w:t xml:space="preserve"> </w:t>
      </w:r>
    </w:p>
    <w:p w14:paraId="4734104F" w14:textId="14E2CEF2" w:rsidR="00C06BC0" w:rsidRPr="00DD24B6" w:rsidRDefault="00C06BC0" w:rsidP="008D67E1">
      <w:pPr>
        <w:spacing w:line="360" w:lineRule="auto"/>
        <w:rPr>
          <w:rStyle w:val="StyleUnderline"/>
        </w:rPr>
      </w:pPr>
      <w:r w:rsidRPr="00DD24B6">
        <w:rPr>
          <w:rStyle w:val="StyleUnderline"/>
          <w:highlight w:val="green"/>
        </w:rPr>
        <w:t>The world will soon face “catastrophe” from climate breakdown</w:t>
      </w:r>
      <w:r w:rsidRPr="00DD24B6">
        <w:rPr>
          <w:rStyle w:val="StyleUnderline"/>
        </w:rPr>
        <w:t xml:space="preserve"> if urgent action is not taken, the British president of vital UN climate talks has warned.</w:t>
      </w:r>
      <w:r w:rsidR="00DD24B6">
        <w:rPr>
          <w:rStyle w:val="StyleUnderline"/>
        </w:rPr>
        <w:t xml:space="preserve"> </w:t>
      </w:r>
      <w:proofErr w:type="spellStart"/>
      <w:r w:rsidRPr="00DD24B6">
        <w:rPr>
          <w:sz w:val="16"/>
        </w:rPr>
        <w:t>Alok</w:t>
      </w:r>
      <w:proofErr w:type="spellEnd"/>
      <w:r w:rsidRPr="00DD24B6">
        <w:rPr>
          <w:sz w:val="16"/>
        </w:rPr>
        <w:t xml:space="preserve"> Sharma, the UK minister in charge of the Cop26 talks to be held in Glasgow this November, told the Observer that the consequences of failure would be “catastrophic”: “I don’t think there’s any other word for it. You’re seeing on a daily basis what is happening across the world. </w:t>
      </w:r>
      <w:r w:rsidRPr="00DD24B6">
        <w:rPr>
          <w:rStyle w:val="StyleUnderline"/>
          <w:highlight w:val="green"/>
        </w:rPr>
        <w:t>Last year was the hottest on record</w:t>
      </w:r>
      <w:r w:rsidRPr="00DD24B6">
        <w:rPr>
          <w:rStyle w:val="StyleUnderline"/>
        </w:rPr>
        <w:t>, the last decade the hottest decade on record.”</w:t>
      </w:r>
      <w:r w:rsidR="00DD24B6">
        <w:rPr>
          <w:rStyle w:val="StyleUnderline"/>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DD24B6">
        <w:rPr>
          <w:sz w:val="16"/>
        </w:rPr>
        <w:t>criticised</w:t>
      </w:r>
      <w:proofErr w:type="spellEnd"/>
      <w:r w:rsidRPr="00DD24B6">
        <w:rPr>
          <w:sz w:val="16"/>
        </w:rPr>
        <w:t xml:space="preserve"> by the UK’s independent Committee on Climate Change, and dismissed controversies over his travel schedule.</w:t>
      </w:r>
      <w:r w:rsidR="00DD24B6" w:rsidRPr="00DD24B6">
        <w:rPr>
          <w:sz w:val="16"/>
        </w:rPr>
        <w:t xml:space="preserve"> </w:t>
      </w:r>
      <w:r w:rsidRPr="00DD24B6">
        <w:rPr>
          <w:sz w:val="16"/>
        </w:rPr>
        <w:t>The Intergovernmental Panel on Climate Change (IPCC), the world’s leading authority on climate science, will publish a comprehensive report on Monday showing how close humanity is to the brink of potentially irreversible disaster caused by extreme weather.</w:t>
      </w:r>
      <w:r w:rsidR="00DD24B6" w:rsidRPr="00DD24B6">
        <w:rPr>
          <w:sz w:val="16"/>
        </w:rPr>
        <w:t xml:space="preserve"> </w:t>
      </w:r>
      <w:r w:rsidRPr="00DD24B6">
        <w:rPr>
          <w:rStyle w:val="StyleUnderline"/>
        </w:rPr>
        <w:t xml:space="preserve">“This is going to be the starkest warning yet that human </w:t>
      </w:r>
      <w:proofErr w:type="spellStart"/>
      <w:r w:rsidRPr="00DD24B6">
        <w:rPr>
          <w:rStyle w:val="StyleUnderline"/>
        </w:rPr>
        <w:t>behaviour</w:t>
      </w:r>
      <w:proofErr w:type="spellEnd"/>
      <w:r w:rsidRPr="00DD24B6">
        <w:rPr>
          <w:rStyle w:val="StyleUnderline"/>
        </w:rPr>
        <w:t xml:space="preserve"> is alarmingly accelerating global warming and this is why </w:t>
      </w:r>
      <w:r w:rsidRPr="00DD24B6">
        <w:rPr>
          <w:rStyle w:val="StyleUnderline"/>
          <w:highlight w:val="green"/>
        </w:rPr>
        <w:t>Cop26 has to be the moment we get this right. We can’t afford to wait two years</w:t>
      </w:r>
      <w:r w:rsidRPr="00DD24B6">
        <w:rPr>
          <w:rStyle w:val="StyleUnderline"/>
        </w:rPr>
        <w:t>, five years, 10 years – this is the moment</w:t>
      </w:r>
      <w:r w:rsidRPr="00DD24B6">
        <w:rPr>
          <w:sz w:val="16"/>
        </w:rPr>
        <w:t>,” Sharma warned, in his first major interview since taking charge of the climate talks.</w:t>
      </w:r>
      <w:r w:rsidR="00DD24B6" w:rsidRPr="00DD24B6">
        <w:rPr>
          <w:sz w:val="16"/>
        </w:rPr>
        <w:t xml:space="preserve"> </w:t>
      </w:r>
      <w:r w:rsidRPr="00DD24B6">
        <w:rPr>
          <w:rStyle w:val="StyleUnderline"/>
        </w:rPr>
        <w:t xml:space="preserve">“I don’t think we’re out of time but I think </w:t>
      </w:r>
      <w:r w:rsidRPr="00DD24B6">
        <w:rPr>
          <w:rStyle w:val="StyleUnderline"/>
          <w:highlight w:val="green"/>
        </w:rPr>
        <w:t>we’re getting dangerously close to when we might be out of time</w:t>
      </w:r>
      <w:r w:rsidRPr="00DD24B6">
        <w:rPr>
          <w:rStyle w:val="StyleUnderline"/>
        </w:rPr>
        <w:t>.</w:t>
      </w:r>
      <w:r w:rsidRPr="00DD24B6">
        <w:rPr>
          <w:sz w:val="16"/>
        </w:rPr>
        <w:t xml:space="preserve"> We will see [from the IPCC] a very, very clear warning that unless we act now, we will unfortunately be out of time.”</w:t>
      </w:r>
      <w:r w:rsidR="00DD24B6" w:rsidRPr="00DD24B6">
        <w:rPr>
          <w:sz w:val="16"/>
        </w:rPr>
        <w:t xml:space="preserve"> </w:t>
      </w:r>
      <w:r w:rsidRPr="00DD24B6">
        <w:rPr>
          <w:rStyle w:val="StyleUnderline"/>
          <w:highlight w:val="green"/>
        </w:rPr>
        <w:t>The consequences</w:t>
      </w:r>
      <w:r w:rsidRPr="00DD24B6">
        <w:rPr>
          <w:rStyle w:val="StyleUnderline"/>
        </w:rPr>
        <w:t xml:space="preserve"> of global heating </w:t>
      </w:r>
      <w:r w:rsidRPr="00DD24B6">
        <w:rPr>
          <w:rStyle w:val="StyleUnderline"/>
          <w:highlight w:val="green"/>
        </w:rPr>
        <w:t>were already</w:t>
      </w:r>
      <w:r w:rsidRPr="00DD24B6">
        <w:rPr>
          <w:rStyle w:val="StyleUnderline"/>
        </w:rPr>
        <w:t xml:space="preserve"> evident, he said. “We’re seeing the impacts across the world – in the UK or the terrible </w:t>
      </w:r>
      <w:r w:rsidRPr="00DD24B6">
        <w:rPr>
          <w:rStyle w:val="StyleUnderline"/>
          <w:highlight w:val="green"/>
        </w:rPr>
        <w:t>flooding</w:t>
      </w:r>
      <w:r w:rsidRPr="00DD24B6">
        <w:rPr>
          <w:rStyle w:val="StyleUnderline"/>
        </w:rPr>
        <w:t xml:space="preserve"> we’ve seen </w:t>
      </w:r>
      <w:r w:rsidRPr="00DD24B6">
        <w:rPr>
          <w:rStyle w:val="StyleUnderline"/>
          <w:highlight w:val="green"/>
        </w:rPr>
        <w:t>across Europe and China</w:t>
      </w:r>
      <w:r w:rsidRPr="00DD24B6">
        <w:rPr>
          <w:rStyle w:val="StyleUnderline"/>
        </w:rPr>
        <w:t xml:space="preserve">, or </w:t>
      </w:r>
      <w:r w:rsidRPr="00DD24B6">
        <w:rPr>
          <w:rStyle w:val="StyleUnderline"/>
          <w:highlight w:val="green"/>
        </w:rPr>
        <w:t>forest fires</w:t>
      </w:r>
      <w:r w:rsidRPr="00DD24B6">
        <w:rPr>
          <w:rStyle w:val="StyleUnderline"/>
        </w:rPr>
        <w:t xml:space="preserve">, the record temperatures that we’ve seen </w:t>
      </w:r>
      <w:r w:rsidRPr="00DD24B6">
        <w:rPr>
          <w:rStyle w:val="StyleUnderline"/>
          <w:highlight w:val="green"/>
        </w:rPr>
        <w:t>in North America</w:t>
      </w:r>
      <w:r w:rsidRPr="00DD24B6">
        <w:rPr>
          <w:sz w:val="16"/>
        </w:rPr>
        <w:t>. Every day you will see a new high being recorded in one way or another across the world.”</w:t>
      </w:r>
      <w:r w:rsidR="00DD24B6" w:rsidRPr="00DD24B6">
        <w:rPr>
          <w:sz w:val="16"/>
        </w:rPr>
        <w:t xml:space="preserve"> </w:t>
      </w:r>
      <w:r w:rsidRPr="00DD24B6">
        <w:rPr>
          <w:sz w:val="16"/>
        </w:rPr>
        <w:t>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w:t>
      </w:r>
      <w:r w:rsidR="00DD24B6" w:rsidRPr="00DD24B6">
        <w:rPr>
          <w:sz w:val="16"/>
        </w:rPr>
        <w:t xml:space="preserve"> </w:t>
      </w:r>
      <w:r w:rsidRPr="00DD24B6">
        <w:rPr>
          <w:sz w:val="16"/>
        </w:rPr>
        <w:t>Sharma spoke exclusively to the Observer on the eve of the IPCC report to urge governments, businesses and individuals around the world to take heed, and press for stronger action on greenhouse gas emissions at the Cop26 conference, which he said would be almost the last chance.</w:t>
      </w:r>
      <w:r w:rsidR="00DD24B6" w:rsidRPr="00DD24B6">
        <w:rPr>
          <w:sz w:val="16"/>
        </w:rPr>
        <w:t xml:space="preserve"> </w:t>
      </w:r>
      <w:r w:rsidRPr="00DD24B6">
        <w:rPr>
          <w:sz w:val="16"/>
        </w:rPr>
        <w:t xml:space="preserve">“This [IPCC report] is going to be a wake-up call for anyone who hasn’t yet understood why this next decade has to be absolutely decisive in terms of climate action. </w:t>
      </w:r>
      <w:r w:rsidRPr="00DD24B6">
        <w:rPr>
          <w:rStyle w:val="StyleUnderline"/>
        </w:rPr>
        <w:t xml:space="preserve">We will also get a pretty clear understanding that </w:t>
      </w:r>
      <w:r w:rsidRPr="00DD24B6">
        <w:rPr>
          <w:rStyle w:val="StyleUnderline"/>
          <w:highlight w:val="green"/>
        </w:rPr>
        <w:t>human activity is driving climate change at alarming rates</w:t>
      </w:r>
      <w:r w:rsidRPr="00DD24B6">
        <w:rPr>
          <w:rStyle w:val="StyleUnderline"/>
        </w:rPr>
        <w:t>,” he said.</w:t>
      </w:r>
      <w:r w:rsidR="00DD24B6">
        <w:rPr>
          <w:rStyle w:val="StyleUnderline"/>
        </w:rPr>
        <w:t xml:space="preserve"> </w:t>
      </w:r>
      <w:r w:rsidRPr="00DD24B6">
        <w:rPr>
          <w:rStyle w:val="StyleUnderline"/>
          <w:highlight w:val="green"/>
        </w:rPr>
        <w:t>Disaster was not yet inevitable</w:t>
      </w:r>
      <w:r w:rsidRPr="00DD24B6">
        <w:rPr>
          <w:rStyle w:val="StyleUnderline"/>
        </w:rPr>
        <w:t>, and actions now could save lives in the future, he added: “</w:t>
      </w:r>
      <w:r w:rsidRPr="00DD24B6">
        <w:rPr>
          <w:rStyle w:val="StyleUnderline"/>
          <w:highlight w:val="green"/>
        </w:rPr>
        <w:t>Every fraction of a degree</w:t>
      </w:r>
      <w:r w:rsidRPr="00DD24B6">
        <w:rPr>
          <w:rStyle w:val="StyleUnderline"/>
        </w:rPr>
        <w:t xml:space="preserve"> rise [in temperature] </w:t>
      </w:r>
      <w:r w:rsidRPr="00DD24B6">
        <w:rPr>
          <w:rStyle w:val="StyleUnderline"/>
          <w:highlight w:val="green"/>
        </w:rPr>
        <w:t>makes a difference</w:t>
      </w:r>
      <w:r w:rsidRPr="00DD24B6">
        <w:rPr>
          <w:rStyle w:val="StyleUnderline"/>
        </w:rPr>
        <w:t xml:space="preserve"> and that’s why countries have to act now.”</w:t>
      </w:r>
    </w:p>
    <w:p w14:paraId="33627B4B" w14:textId="77777777" w:rsidR="00C06BC0" w:rsidRDefault="00C06BC0" w:rsidP="008D67E1">
      <w:pPr>
        <w:spacing w:line="360" w:lineRule="auto"/>
      </w:pPr>
    </w:p>
    <w:p w14:paraId="44C245D0" w14:textId="13D316F0" w:rsidR="00C06BC0" w:rsidRDefault="004721BD" w:rsidP="008D67E1">
      <w:pPr>
        <w:pStyle w:val="Heading4"/>
        <w:spacing w:line="360" w:lineRule="auto"/>
      </w:pPr>
      <w:r>
        <w:lastRenderedPageBreak/>
        <w:t xml:space="preserve">Space tourism (ST) harms the atmosphere and contributes to climate change; demand for ST is only increasing </w:t>
      </w:r>
    </w:p>
    <w:p w14:paraId="2423B0D5" w14:textId="023C088C" w:rsidR="004721BD" w:rsidRPr="004721BD" w:rsidRDefault="004721BD" w:rsidP="008D67E1">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3"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04E8BF85" w14:textId="7E43A1F7" w:rsidR="004721BD" w:rsidRPr="00DD24B6" w:rsidRDefault="004721BD" w:rsidP="008D67E1">
      <w:pPr>
        <w:spacing w:line="360" w:lineRule="auto"/>
        <w:rPr>
          <w:rStyle w:val="StyleUnderline"/>
        </w:rPr>
      </w:pPr>
      <w:r w:rsidRPr="00DD24B6">
        <w:rPr>
          <w:rStyle w:val="StyleUnderline"/>
        </w:rPr>
        <w:t xml:space="preserve">Scientists worry that growing numbers of rocket flights and </w:t>
      </w:r>
      <w:r w:rsidRPr="00DD24B6">
        <w:rPr>
          <w:rStyle w:val="StyleUnderline"/>
          <w:highlight w:val="green"/>
        </w:rPr>
        <w:t>the rise of space tourism could harm Earth's atmosphere and contribute to climate change</w:t>
      </w:r>
      <w:r w:rsidRPr="00DD24B6">
        <w:rPr>
          <w:rStyle w:val="StyleUnderline"/>
        </w:rPr>
        <w:t>.</w:t>
      </w:r>
      <w:r w:rsidR="00DD24B6">
        <w:rPr>
          <w:rStyle w:val="StyleUnderline"/>
        </w:rPr>
        <w:t xml:space="preserve"> </w:t>
      </w:r>
      <w:r w:rsidRPr="00DD24B6">
        <w:rPr>
          <w:sz w:val="16"/>
        </w:rPr>
        <w:t>When billionaires Richard Branson and Jeff Bezos soared into space this month aboard their companies' suborbital tourism vehicles, much of the world clapped in awe.</w:t>
      </w:r>
      <w:r w:rsidR="00DD24B6" w:rsidRPr="00DD24B6">
        <w:rPr>
          <w:sz w:val="16"/>
        </w:rPr>
        <w:t xml:space="preserve"> </w:t>
      </w:r>
      <w:r w:rsidRPr="00DD24B6">
        <w:rPr>
          <w:sz w:val="16"/>
        </w:rPr>
        <w:t>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w:t>
      </w:r>
      <w:r w:rsidR="00DD24B6" w:rsidRPr="00DD24B6">
        <w:rPr>
          <w:sz w:val="16"/>
        </w:rPr>
        <w:t xml:space="preserve"> </w:t>
      </w:r>
      <w:r w:rsidRPr="00DD24B6">
        <w:rPr>
          <w:sz w:val="16"/>
        </w:rPr>
        <w:t>"</w:t>
      </w:r>
      <w:r w:rsidRPr="00DD24B6">
        <w:rPr>
          <w:rStyle w:val="StyleUnderline"/>
          <w:highlight w:val="green"/>
        </w:rPr>
        <w:t>Hybrid engines</w:t>
      </w:r>
      <w:r w:rsidRPr="00DD24B6">
        <w:rPr>
          <w:rStyle w:val="StyleUnderline"/>
        </w:rPr>
        <w:t xml:space="preserve"> can use different types of fuels, but they always </w:t>
      </w:r>
      <w:r w:rsidRPr="00DD24B6">
        <w:rPr>
          <w:rStyle w:val="StyleUnderline"/>
          <w:highlight w:val="green"/>
        </w:rPr>
        <w:t>generate a lot of soot</w:t>
      </w:r>
      <w:r w:rsidRPr="00DD24B6">
        <w:rPr>
          <w:sz w:val="16"/>
        </w:rPr>
        <w:t xml:space="preserve">," said Filippo Maggi, associate professor of aerospace engineering at </w:t>
      </w:r>
      <w:proofErr w:type="spellStart"/>
      <w:r w:rsidRPr="00DD24B6">
        <w:rPr>
          <w:sz w:val="16"/>
        </w:rPr>
        <w:t>Politecnico</w:t>
      </w:r>
      <w:proofErr w:type="spellEnd"/>
      <w:r w:rsidRPr="00DD24B6">
        <w:rPr>
          <w:sz w:val="16"/>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w:t>
      </w:r>
      <w:r w:rsidR="00DD24B6" w:rsidRPr="00DD24B6">
        <w:rPr>
          <w:sz w:val="16"/>
        </w:rPr>
        <w:t xml:space="preserve"> </w:t>
      </w:r>
      <w:r w:rsidRPr="00DD24B6">
        <w:rPr>
          <w:rStyle w:val="StyleUnderline"/>
        </w:rPr>
        <w:t xml:space="preserve">According to Dallas </w:t>
      </w:r>
      <w:proofErr w:type="spellStart"/>
      <w:r w:rsidRPr="00DD24B6">
        <w:rPr>
          <w:rStyle w:val="StyleUnderline"/>
        </w:rPr>
        <w:t>Kasaboski</w:t>
      </w:r>
      <w:proofErr w:type="spellEnd"/>
      <w:r w:rsidRPr="00DD24B6">
        <w:rPr>
          <w:rStyle w:val="StyleUnderline"/>
        </w:rPr>
        <w:t xml:space="preserve">, principal analyst at the space consultancy Northern Sky Research, </w:t>
      </w:r>
      <w:r w:rsidRPr="00DD24B6">
        <w:rPr>
          <w:rStyle w:val="StyleUnderline"/>
          <w:highlight w:val="green"/>
        </w:rPr>
        <w:t>a single</w:t>
      </w:r>
      <w:r w:rsidRPr="00DD24B6">
        <w:rPr>
          <w:rStyle w:val="StyleUnderline"/>
        </w:rPr>
        <w:t xml:space="preserve"> Virgin Galactic suborbital sp</w:t>
      </w:r>
      <w:r w:rsidRPr="00DD24B6">
        <w:rPr>
          <w:rStyle w:val="StyleUnderline"/>
          <w:highlight w:val="green"/>
        </w:rPr>
        <w:t>ace tourism flight, lasting about an hour and a half, can generate as much pollution as a 10-hour trans-Atlantic flight</w:t>
      </w:r>
      <w:r w:rsidRPr="00DD24B6">
        <w:rPr>
          <w:sz w:val="16"/>
        </w:rPr>
        <w:t>. Some scientists consider that disconcerting, in light of Virgin Galactic’s ambitions to fly paying tourists to the edge of space several times a day.</w:t>
      </w:r>
      <w:r w:rsidR="00DD24B6" w:rsidRPr="00DD24B6">
        <w:rPr>
          <w:sz w:val="16"/>
        </w:rPr>
        <w:t xml:space="preserve"> </w:t>
      </w:r>
      <w:r w:rsidRPr="00DD24B6">
        <w:rPr>
          <w:sz w:val="16"/>
        </w:rPr>
        <w:t xml:space="preserve">"Even if the suborbital tourism market is launching at a fraction of the number of launches compared to the rest of the [tourism] industry, each of their flights has a much higher contribution, and that could be a problem," </w:t>
      </w:r>
      <w:proofErr w:type="spellStart"/>
      <w:r w:rsidRPr="00DD24B6">
        <w:rPr>
          <w:sz w:val="16"/>
        </w:rPr>
        <w:t>Kasaboski</w:t>
      </w:r>
      <w:proofErr w:type="spellEnd"/>
      <w:r w:rsidRPr="00DD24B6">
        <w:rPr>
          <w:sz w:val="16"/>
        </w:rPr>
        <w:t xml:space="preserve"> told Space.com.</w:t>
      </w:r>
      <w:r w:rsidR="00DD24B6" w:rsidRPr="00DD24B6">
        <w:rPr>
          <w:sz w:val="16"/>
        </w:rPr>
        <w:t xml:space="preserve"> </w:t>
      </w:r>
      <w:r w:rsidRPr="00DD24B6">
        <w:rPr>
          <w:sz w:val="16"/>
        </w:rPr>
        <w:t>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w:t>
      </w:r>
      <w:r w:rsidR="00DD24B6" w:rsidRPr="00DD24B6">
        <w:rPr>
          <w:sz w:val="16"/>
        </w:rPr>
        <w:t xml:space="preserve"> </w:t>
      </w:r>
      <w:r w:rsidRPr="00DD24B6">
        <w:rPr>
          <w:rStyle w:val="StyleUnderline"/>
          <w:highlight w:val="green"/>
        </w:rPr>
        <w:t>The BE-3 engine</w:t>
      </w:r>
      <w:r w:rsidRPr="00DD24B6">
        <w:rPr>
          <w:sz w:val="16"/>
        </w:rPr>
        <w:t xml:space="preserve"> that powers Blue Origin's New Shepard suborbital vehicle, on the other hand, combines liquid hydrogen and liquid oxygen to create thrust. </w:t>
      </w:r>
      <w:r w:rsidRPr="00DD24B6">
        <w:rPr>
          <w:rStyle w:val="StyleUnderline"/>
        </w:rPr>
        <w:t xml:space="preserve">The BE-3 </w:t>
      </w:r>
      <w:r w:rsidRPr="00DD24B6">
        <w:rPr>
          <w:rStyle w:val="StyleUnderline"/>
          <w:highlight w:val="green"/>
        </w:rPr>
        <w:t>is not a big polluter</w:t>
      </w:r>
      <w:r w:rsidRPr="00DD24B6">
        <w:rPr>
          <w:rStyle w:val="StyleUnderline"/>
        </w:rPr>
        <w:t xml:space="preserve"> compared to other rocket engines, </w:t>
      </w:r>
      <w:r w:rsidRPr="00DD24B6">
        <w:rPr>
          <w:rStyle w:val="StyleUnderline"/>
          <w:highlight w:val="green"/>
        </w:rPr>
        <w:t>emitting mainly water along with some minor combustion products,</w:t>
      </w:r>
      <w:r w:rsidRPr="00DD24B6">
        <w:rPr>
          <w:rStyle w:val="StyleUnderline"/>
        </w:rPr>
        <w:t xml:space="preserve"> experts say.</w:t>
      </w:r>
      <w:r w:rsidR="00DD24B6" w:rsidRPr="00DD24B6">
        <w:rPr>
          <w:sz w:val="16"/>
        </w:rPr>
        <w:t xml:space="preserve"> </w:t>
      </w:r>
      <w:r w:rsidRPr="00DD24B6">
        <w:rPr>
          <w:sz w:val="16"/>
        </w:rPr>
        <w:t xml:space="preserve">For Karen </w:t>
      </w:r>
      <w:proofErr w:type="spellStart"/>
      <w:r w:rsidRPr="00DD24B6">
        <w:rPr>
          <w:sz w:val="16"/>
        </w:rPr>
        <w:t>Rosenlof</w:t>
      </w:r>
      <w:proofErr w:type="spellEnd"/>
      <w:r w:rsidRPr="00DD24B6">
        <w:rPr>
          <w:sz w:val="16"/>
        </w:rPr>
        <w:t>,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w:t>
      </w:r>
      <w:r w:rsidR="00DD24B6" w:rsidRPr="00DD24B6">
        <w:rPr>
          <w:sz w:val="16"/>
        </w:rPr>
        <w:t xml:space="preserve"> </w:t>
      </w:r>
      <w:r w:rsidRPr="00DD24B6">
        <w:rPr>
          <w:sz w:val="16"/>
        </w:rPr>
        <w:t xml:space="preserve">"You are emitting pollutants in places where you don't normally emit it," </w:t>
      </w:r>
      <w:proofErr w:type="spellStart"/>
      <w:r w:rsidRPr="00DD24B6">
        <w:rPr>
          <w:sz w:val="16"/>
        </w:rPr>
        <w:t>Rosenlof</w:t>
      </w:r>
      <w:proofErr w:type="spellEnd"/>
      <w:r w:rsidRPr="00DD24B6">
        <w:rPr>
          <w:sz w:val="16"/>
        </w:rPr>
        <w:t xml:space="preserve"> told Space.com. "We really need to understand. If we increase these things, what is the potential damage?"</w:t>
      </w:r>
      <w:r w:rsidR="00DD24B6" w:rsidRPr="00DD24B6">
        <w:rPr>
          <w:sz w:val="16"/>
        </w:rPr>
        <w:t xml:space="preserve"> </w:t>
      </w:r>
      <w:r w:rsidRPr="00DD24B6">
        <w:rPr>
          <w:sz w:val="16"/>
        </w:rPr>
        <w:t xml:space="preserve">So far, the impact of rocket launches on the atmosphere has been negligible, according to Martin Ross, an atmospheric scientist at the Aerospace Corporation who often works with </w:t>
      </w:r>
      <w:proofErr w:type="spellStart"/>
      <w:r w:rsidRPr="00DD24B6">
        <w:rPr>
          <w:sz w:val="16"/>
        </w:rPr>
        <w:t>Rosenlof</w:t>
      </w:r>
      <w:proofErr w:type="spellEnd"/>
      <w:r w:rsidRPr="00DD24B6">
        <w:rPr>
          <w:sz w:val="16"/>
        </w:rPr>
        <w:t>. But that's simply because there have not been that many launches.</w:t>
      </w:r>
      <w:r w:rsidR="00DD24B6" w:rsidRPr="00DD24B6">
        <w:rPr>
          <w:sz w:val="16"/>
        </w:rPr>
        <w:t xml:space="preserve"> </w:t>
      </w:r>
      <w:r w:rsidRPr="00DD24B6">
        <w:rPr>
          <w:sz w:val="16"/>
        </w:rPr>
        <w:t xml:space="preserve">"The amount of fuel currently burned by the space industry is less than 1% of the fuel burned by aviation," Ross told Space.com. "So there has not been a lot of research, and </w:t>
      </w:r>
      <w:proofErr w:type="gramStart"/>
      <w:r w:rsidRPr="00DD24B6">
        <w:rPr>
          <w:sz w:val="16"/>
        </w:rPr>
        <w:t>that</w:t>
      </w:r>
      <w:proofErr w:type="gramEnd"/>
      <w:r w:rsidRPr="00DD24B6">
        <w:rPr>
          <w:sz w:val="16"/>
        </w:rPr>
        <w:t xml:space="preserve"> makes sense. But things are changing in a way that suggests that we should learn about this in more detail."</w:t>
      </w:r>
      <w:r w:rsidR="00DD24B6" w:rsidRPr="00DD24B6">
        <w:rPr>
          <w:sz w:val="16"/>
        </w:rPr>
        <w:t xml:space="preserve"> </w:t>
      </w:r>
      <w:r w:rsidRPr="00DD24B6">
        <w:rPr>
          <w:rStyle w:val="StyleUnderline"/>
        </w:rPr>
        <w:t xml:space="preserve">Northern Sky Research predicts that </w:t>
      </w:r>
      <w:r w:rsidRPr="00DD24B6">
        <w:rPr>
          <w:rStyle w:val="StyleUnderline"/>
          <w:highlight w:val="green"/>
        </w:rPr>
        <w:t>the number of space tourism flights will skyrocket over the next decade</w:t>
      </w:r>
      <w:r w:rsidRPr="00DD24B6">
        <w:rPr>
          <w:rStyle w:val="StyleUnderline"/>
        </w:rPr>
        <w:t xml:space="preserve">, from maybe 10 a year in the near future to 360 a year by 2030, </w:t>
      </w:r>
      <w:proofErr w:type="spellStart"/>
      <w:r w:rsidRPr="00DD24B6">
        <w:rPr>
          <w:rStyle w:val="StyleUnderline"/>
        </w:rPr>
        <w:t>Kasaboski</w:t>
      </w:r>
      <w:proofErr w:type="spellEnd"/>
      <w:r w:rsidRPr="00DD24B6">
        <w:rPr>
          <w:rStyle w:val="StyleUnderline"/>
        </w:rPr>
        <w:t xml:space="preserve"> said.</w:t>
      </w:r>
      <w:r w:rsidRPr="00DD24B6">
        <w:rPr>
          <w:sz w:val="16"/>
        </w:rPr>
        <w:t xml:space="preserve"> This estimate is still far </w:t>
      </w:r>
      <w:r w:rsidRPr="00DD24B6">
        <w:rPr>
          <w:sz w:val="16"/>
        </w:rPr>
        <w:lastRenderedPageBreak/>
        <w:t>below the growth rate that space tourism companies like Virgin Galactic and Blue Origin envision for themselves.</w:t>
      </w:r>
      <w:r w:rsidR="00DD24B6" w:rsidRPr="00DD24B6">
        <w:rPr>
          <w:sz w:val="16"/>
        </w:rPr>
        <w:t xml:space="preserve"> </w:t>
      </w:r>
      <w:r w:rsidRPr="00DD24B6">
        <w:rPr>
          <w:sz w:val="16"/>
        </w:rPr>
        <w:t xml:space="preserve">"Demand for suborbital tourism is extremely high," </w:t>
      </w:r>
      <w:proofErr w:type="spellStart"/>
      <w:r w:rsidRPr="00DD24B6">
        <w:rPr>
          <w:sz w:val="16"/>
        </w:rPr>
        <w:t>Kasaboski</w:t>
      </w:r>
      <w:proofErr w:type="spellEnd"/>
      <w:r w:rsidRPr="00DD24B6">
        <w:rPr>
          <w:sz w:val="16"/>
        </w:rPr>
        <w:t xml:space="preserve"> said. "These companies virtually have customers waiting in a line, and therefore they want to scale up. Ultimately, they would want to fly multiple times a day, just like short-haul aircraft do."</w:t>
      </w:r>
      <w:r w:rsidR="00DD24B6" w:rsidRPr="00DD24B6">
        <w:rPr>
          <w:sz w:val="16"/>
        </w:rPr>
        <w:t xml:space="preserve"> </w:t>
      </w:r>
      <w:r w:rsidRPr="00DD24B6">
        <w:rPr>
          <w:sz w:val="16"/>
        </w:rPr>
        <w:t xml:space="preserve">The rate of rocket launches delivering satellites into orbit is expected to grow as well. But </w:t>
      </w:r>
      <w:proofErr w:type="spellStart"/>
      <w:r w:rsidRPr="00DD24B6">
        <w:rPr>
          <w:sz w:val="16"/>
        </w:rPr>
        <w:t>Kasaboski</w:t>
      </w:r>
      <w:proofErr w:type="spellEnd"/>
      <w:r w:rsidRPr="00DD24B6">
        <w:rPr>
          <w:sz w:val="16"/>
        </w:rPr>
        <w:t xml:space="preserve"> sees bigger potential for growth in space tourism.</w:t>
      </w:r>
      <w:r w:rsidR="00DD24B6" w:rsidRPr="00DD24B6">
        <w:rPr>
          <w:sz w:val="16"/>
        </w:rPr>
        <w:t xml:space="preserve"> </w:t>
      </w:r>
      <w:r w:rsidRPr="00DD24B6">
        <w:rPr>
          <w:sz w:val="16"/>
        </w:rPr>
        <w:t xml:space="preserve">"It's like the difference between a cargo flight and a passenger flight," </w:t>
      </w:r>
      <w:proofErr w:type="spellStart"/>
      <w:r w:rsidRPr="00DD24B6">
        <w:rPr>
          <w:sz w:val="16"/>
        </w:rPr>
        <w:t>Kasaboski</w:t>
      </w:r>
      <w:proofErr w:type="spellEnd"/>
      <w:r w:rsidRPr="00DD24B6">
        <w:rPr>
          <w:sz w:val="16"/>
        </w:rPr>
        <w:t xml:space="preserve"> said. "There's a lot more passengers that are looking to fly."</w:t>
      </w:r>
      <w:r w:rsidR="00DD24B6" w:rsidRPr="00DD24B6">
        <w:rPr>
          <w:sz w:val="16"/>
        </w:rPr>
        <w:t xml:space="preserve"> </w:t>
      </w:r>
      <w:r w:rsidRPr="00DD24B6">
        <w:rPr>
          <w:sz w:val="16"/>
        </w:rPr>
        <w:t xml:space="preserve">The problem is, according to Ross, that the scientific community has no idea and not enough data to tell at what point rocket launches will start having a measurable effect on the planet's climate. </w:t>
      </w:r>
      <w:r w:rsidRPr="00DD24B6">
        <w:rPr>
          <w:rStyle w:val="StyleUnderline"/>
        </w:rPr>
        <w:t xml:space="preserve">At the same time, the </w:t>
      </w:r>
      <w:r w:rsidRPr="00DD24B6">
        <w:rPr>
          <w:rStyle w:val="StyleUnderline"/>
          <w:highlight w:val="green"/>
        </w:rPr>
        <w:t xml:space="preserve">stratosphere is already changing as the number of rocket launches </w:t>
      </w:r>
      <w:r w:rsidRPr="00DD24B6">
        <w:rPr>
          <w:rStyle w:val="StyleUnderline"/>
        </w:rPr>
        <w:t xml:space="preserve">sneakily </w:t>
      </w:r>
      <w:r w:rsidRPr="00DD24B6">
        <w:rPr>
          <w:rStyle w:val="StyleUnderline"/>
          <w:highlight w:val="green"/>
        </w:rPr>
        <w:t>grows.</w:t>
      </w:r>
    </w:p>
    <w:p w14:paraId="7008017E" w14:textId="77777777" w:rsidR="004721BD" w:rsidRDefault="004721BD" w:rsidP="008D67E1">
      <w:pPr>
        <w:spacing w:line="360" w:lineRule="auto"/>
      </w:pPr>
    </w:p>
    <w:p w14:paraId="4893035A" w14:textId="68E8371A" w:rsidR="004721BD" w:rsidRDefault="004721BD" w:rsidP="008D67E1">
      <w:pPr>
        <w:pStyle w:val="Heading4"/>
        <w:spacing w:line="360" w:lineRule="auto"/>
      </w:pPr>
      <w:r>
        <w:t xml:space="preserve">And it’s worsening the ozone hole </w:t>
      </w:r>
    </w:p>
    <w:p w14:paraId="2F96DDBA" w14:textId="02C980AF" w:rsidR="004721BD" w:rsidRPr="004721BD" w:rsidRDefault="004721BD" w:rsidP="008D67E1">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4"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r w:rsidR="00DD24B6">
        <w:t xml:space="preserve">**brackets in original text </w:t>
      </w:r>
    </w:p>
    <w:p w14:paraId="1E76DEB7" w14:textId="59DF1B3B" w:rsidR="004721BD" w:rsidRPr="00DD24B6" w:rsidRDefault="004721BD" w:rsidP="008D67E1">
      <w:pPr>
        <w:spacing w:line="360" w:lineRule="auto"/>
        <w:rPr>
          <w:rStyle w:val="StyleUnderline"/>
        </w:rPr>
      </w:pPr>
      <w:r w:rsidRPr="00DD24B6">
        <w:rPr>
          <w:sz w:val="16"/>
        </w:rPr>
        <w:t>So far, the only direct measurements of the effects of 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w:t>
      </w:r>
      <w:r w:rsidR="00DD24B6" w:rsidRPr="00DD24B6">
        <w:rPr>
          <w:sz w:val="16"/>
        </w:rPr>
        <w:t xml:space="preserve"> </w:t>
      </w:r>
      <w:r w:rsidRPr="00DD24B6">
        <w:rPr>
          <w:rStyle w:val="StyleUnderline"/>
        </w:rPr>
        <w:t xml:space="preserve">"In the 1990s, </w:t>
      </w:r>
      <w:r w:rsidRPr="00DD24B6">
        <w:rPr>
          <w:rStyle w:val="StyleUnderline"/>
          <w:highlight w:val="green"/>
        </w:rPr>
        <w:t>there were significant concerns about chlorine from solid rocket motors</w:t>
      </w:r>
      <w:r w:rsidRPr="00DD24B6">
        <w:rPr>
          <w:rStyle w:val="StyleUnderline"/>
        </w:rPr>
        <w:t>," Ross said. "</w:t>
      </w:r>
      <w:r w:rsidRPr="00DD24B6">
        <w:rPr>
          <w:rStyle w:val="StyleUnderline"/>
          <w:highlight w:val="green"/>
        </w:rPr>
        <w:t>Chlorine is the bad guy to ozone</w:t>
      </w:r>
      <w:r w:rsidRPr="00DD24B6">
        <w:rPr>
          <w:rStyle w:val="StyleUnderline"/>
        </w:rPr>
        <w:t xml:space="preserve"> in the stratosphere, and there were some models which suggested that </w:t>
      </w:r>
      <w:r w:rsidRPr="00DD24B6">
        <w:rPr>
          <w:rStyle w:val="StyleUnderline"/>
          <w:highlight w:val="green"/>
        </w:rPr>
        <w:t>ozone depletion from solid rocket motors would be very significant</w:t>
      </w:r>
      <w:r w:rsidRPr="00DD24B6">
        <w:rPr>
          <w:rStyle w:val="StyleUnderline"/>
        </w:rPr>
        <w:t>."</w:t>
      </w:r>
      <w:r w:rsidR="00DD24B6">
        <w:rPr>
          <w:rStyle w:val="StyleUnderline"/>
        </w:rPr>
        <w:t xml:space="preserve"> </w:t>
      </w:r>
      <w:r w:rsidRPr="00DD24B6">
        <w:rPr>
          <w:sz w:val="16"/>
        </w:rPr>
        <w:t>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w:t>
      </w:r>
      <w:r w:rsidR="00DD24B6" w:rsidRPr="00DD24B6">
        <w:rPr>
          <w:sz w:val="16"/>
        </w:rPr>
        <w:t xml:space="preserve"> </w:t>
      </w:r>
      <w:r w:rsidRPr="00DD24B6">
        <w:rPr>
          <w:sz w:val="16"/>
        </w:rPr>
        <w:t xml:space="preserve">"One of the fundamental questions was how much chlorine is being made in these solid rocket motors and in what form," David Fahey, the director of the Chemical Sciences Laboratory at NOAA, who led the study, told Space.com. "We measured it several times and then analyzed the results. </w:t>
      </w:r>
      <w:r w:rsidRPr="00DD24B6">
        <w:rPr>
          <w:rStyle w:val="StyleUnderline"/>
        </w:rPr>
        <w:t xml:space="preserve">At that time, there were not enough space shuttle launches to make a difference globally, but </w:t>
      </w:r>
      <w:r w:rsidRPr="00DD24B6">
        <w:rPr>
          <w:rStyle w:val="StyleUnderline"/>
          <w:highlight w:val="green"/>
        </w:rPr>
        <w:t>locally one could deplete the ozone layer due to this diffuse plume [left behind by the rocket</w:t>
      </w:r>
      <w:r w:rsidRPr="00DD24B6">
        <w:rPr>
          <w:rStyle w:val="StyleUnderline"/>
        </w:rPr>
        <w:t>]."</w:t>
      </w:r>
      <w:r w:rsidR="00DD24B6" w:rsidRPr="00DD24B6">
        <w:rPr>
          <w:sz w:val="16"/>
        </w:rPr>
        <w:t xml:space="preserve"> </w:t>
      </w:r>
      <w:r w:rsidRPr="00DD24B6">
        <w:rPr>
          <w:rStyle w:val="StyleUnderline"/>
        </w:rPr>
        <w:t xml:space="preserve">The space shuttle retired 10 years ago, but </w:t>
      </w:r>
      <w:r w:rsidRPr="00DD24B6">
        <w:rPr>
          <w:rStyle w:val="StyleUnderline"/>
          <w:highlight w:val="green"/>
        </w:rPr>
        <w:t>rockets generating ozone-damaging substances continue launching humans and satellites to space today.</w:t>
      </w:r>
      <w:r w:rsidR="00DD24B6">
        <w:rPr>
          <w:rStyle w:val="StyleUnderline"/>
        </w:rPr>
        <w:t xml:space="preserve"> </w:t>
      </w:r>
      <w:r w:rsidRPr="00DD24B6">
        <w:rPr>
          <w:rStyle w:val="StyleUnderline"/>
        </w:rPr>
        <w:t xml:space="preserve">In fact, in 2018, </w:t>
      </w:r>
      <w:r w:rsidRPr="00DD24B6">
        <w:rPr>
          <w:rStyle w:val="StyleUnderline"/>
          <w:highlight w:val="green"/>
        </w:rPr>
        <w:t>in its latest Scientific Assessment of Ozone Depletion</w:t>
      </w:r>
      <w:r w:rsidRPr="00DD24B6">
        <w:rPr>
          <w:rStyle w:val="StyleUnderline"/>
        </w:rPr>
        <w:t>, which comes out every four years</w:t>
      </w:r>
      <w:r w:rsidRPr="00DD24B6">
        <w:rPr>
          <w:rStyle w:val="StyleUnderline"/>
          <w:highlight w:val="green"/>
        </w:rPr>
        <w:t>, the World Meteorological Organization included rockets as a potential future concern.</w:t>
      </w:r>
      <w:r w:rsidRPr="00DD24B6">
        <w:rPr>
          <w:rStyle w:val="StyleUnderline"/>
        </w:rPr>
        <w:t xml:space="preserve"> The organization called for more research to be done as the number of launches is expected to increase.  </w:t>
      </w:r>
    </w:p>
    <w:p w14:paraId="25E7C35B" w14:textId="2782B116" w:rsidR="004721BD" w:rsidRDefault="004721BD" w:rsidP="008D67E1">
      <w:pPr>
        <w:pStyle w:val="Heading4"/>
        <w:spacing w:line="360" w:lineRule="auto"/>
      </w:pPr>
      <w:r>
        <w:lastRenderedPageBreak/>
        <w:t xml:space="preserve">The pollution emitted by ST accumulates </w:t>
      </w:r>
    </w:p>
    <w:p w14:paraId="5BD06258" w14:textId="2BA44E13" w:rsidR="004721BD" w:rsidRPr="004721BD" w:rsidRDefault="004721BD" w:rsidP="008D67E1">
      <w:pPr>
        <w:spacing w:line="360" w:lineRule="auto"/>
      </w:pPr>
      <w:proofErr w:type="spellStart"/>
      <w:r w:rsidRPr="004721BD">
        <w:rPr>
          <w:b/>
          <w:bCs/>
          <w:sz w:val="24"/>
          <w:szCs w:val="28"/>
          <w:u w:val="single"/>
        </w:rPr>
        <w:t>Pultarova</w:t>
      </w:r>
      <w:proofErr w:type="spellEnd"/>
      <w:r w:rsidRPr="004721BD">
        <w:rPr>
          <w:b/>
          <w:bCs/>
          <w:sz w:val="24"/>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5"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140F1CA8" w14:textId="2D9FBFE5" w:rsidR="004721BD" w:rsidRPr="00DD24B6" w:rsidRDefault="004721BD" w:rsidP="008D67E1">
      <w:pPr>
        <w:spacing w:line="360" w:lineRule="auto"/>
        <w:rPr>
          <w:rStyle w:val="StyleUnderline"/>
        </w:rPr>
      </w:pPr>
      <w:r w:rsidRPr="00DD24B6">
        <w:rPr>
          <w:sz w:val="16"/>
        </w:rPr>
        <w:t>"Black carbon in the geoengineering experiment that we did isn't as high as the stuff from these rockets," she said. "</w:t>
      </w:r>
      <w:r w:rsidRPr="00DD24B6">
        <w:rPr>
          <w:rStyle w:val="StyleUnderline"/>
        </w:rPr>
        <w:t xml:space="preserve">The problem is that the </w:t>
      </w:r>
      <w:r w:rsidRPr="00DD24B6">
        <w:rPr>
          <w:rStyle w:val="StyleUnderline"/>
          <w:highlight w:val="green"/>
        </w:rPr>
        <w:t>higher you go, the longer something lasts</w:t>
      </w:r>
      <w:r w:rsidRPr="00DD24B6">
        <w:rPr>
          <w:sz w:val="16"/>
        </w:rPr>
        <w:t>. Neither of them is ideal, because either of them would produce heating in places where we don't have heating right now."</w:t>
      </w:r>
      <w:r w:rsidR="00DD24B6" w:rsidRPr="00DD24B6">
        <w:rPr>
          <w:sz w:val="16"/>
        </w:rPr>
        <w:t xml:space="preserve"> </w:t>
      </w:r>
      <w:r w:rsidRPr="00DD24B6">
        <w:rPr>
          <w:sz w:val="16"/>
        </w:rPr>
        <w:t>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w:t>
      </w:r>
      <w:r w:rsidR="00DD24B6" w:rsidRPr="00DD24B6">
        <w:rPr>
          <w:sz w:val="16"/>
        </w:rPr>
        <w:t xml:space="preserve"> </w:t>
      </w:r>
      <w:r w:rsidRPr="00DD24B6">
        <w:rPr>
          <w:sz w:val="16"/>
        </w:rPr>
        <w:t xml:space="preserve">"We were able to measure the </w:t>
      </w:r>
      <w:r w:rsidRPr="00DD24B6">
        <w:rPr>
          <w:rStyle w:val="StyleUnderline"/>
          <w:highlight w:val="green"/>
        </w:rPr>
        <w:t>particle output from solid rocket motors</w:t>
      </w:r>
      <w:r w:rsidRPr="00DD24B6">
        <w:rPr>
          <w:sz w:val="16"/>
        </w:rPr>
        <w:t xml:space="preserve">,"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DD24B6">
        <w:rPr>
          <w:sz w:val="16"/>
        </w:rPr>
        <w:t>nanometres</w:t>
      </w:r>
      <w:proofErr w:type="spellEnd"/>
      <w:r w:rsidRPr="00DD24B6">
        <w:rPr>
          <w:sz w:val="16"/>
        </w:rPr>
        <w:t xml:space="preserve"> in size."</w:t>
      </w:r>
      <w:r w:rsidR="00DD24B6" w:rsidRPr="00DD24B6">
        <w:rPr>
          <w:sz w:val="16"/>
        </w:rPr>
        <w:t xml:space="preserve"> </w:t>
      </w:r>
      <w:r w:rsidRPr="00DD24B6">
        <w:rPr>
          <w:rStyle w:val="StyleUnderline"/>
        </w:rPr>
        <w:t xml:space="preserve">Maggi fears these particles </w:t>
      </w:r>
      <w:r w:rsidRPr="00DD24B6">
        <w:rPr>
          <w:rStyle w:val="StyleUnderline"/>
          <w:highlight w:val="green"/>
        </w:rPr>
        <w:t>could</w:t>
      </w:r>
      <w:r w:rsidRPr="00DD24B6">
        <w:rPr>
          <w:rStyle w:val="StyleUnderline"/>
        </w:rPr>
        <w:t xml:space="preserve">, in fact, </w:t>
      </w:r>
      <w:r w:rsidRPr="00DD24B6">
        <w:rPr>
          <w:rStyle w:val="StyleUnderline"/>
          <w:highlight w:val="green"/>
        </w:rPr>
        <w:t>stay in the stratosphere forever.</w:t>
      </w:r>
      <w:r w:rsidR="00DD24B6">
        <w:rPr>
          <w:rStyle w:val="StyleUnderline"/>
        </w:rPr>
        <w:t xml:space="preserve"> </w:t>
      </w:r>
      <w:r w:rsidRPr="00DD24B6">
        <w:rPr>
          <w:rStyle w:val="StyleUnderline"/>
        </w:rPr>
        <w:t xml:space="preserve">"They have the same size as the carbon emitted by aircrafts," Maggi said. "And we know that </w:t>
      </w:r>
      <w:r w:rsidRPr="00DD24B6">
        <w:rPr>
          <w:rStyle w:val="StyleUnderline"/>
          <w:highlight w:val="green"/>
        </w:rPr>
        <w:t>there is a layer of carbon in the atmosphere at the flight level of aircrafts which is staying there. It's very likely that particles coming from rocket motors will do the same."</w:t>
      </w:r>
      <w:r w:rsidR="00DD24B6">
        <w:rPr>
          <w:rStyle w:val="StyleUnderline"/>
        </w:rPr>
        <w:t xml:space="preserve"> </w:t>
      </w:r>
      <w:r w:rsidRPr="00DD24B6">
        <w:rPr>
          <w:rStyle w:val="StyleUnderline"/>
        </w:rPr>
        <w:t xml:space="preserve">The accumulation of these particles over years and decades is what worries the scientists. Just as </w:t>
      </w:r>
      <w:r w:rsidRPr="00DD24B6">
        <w:rPr>
          <w:rStyle w:val="StyleUnderline"/>
          <w:highlight w:val="green"/>
        </w:rPr>
        <w:t>the current climate crisis started relatively slowly</w:t>
      </w:r>
      <w:r w:rsidRPr="00DD24B6">
        <w:rPr>
          <w:rStyle w:val="StyleUnderline"/>
        </w:rPr>
        <w:t xml:space="preserve"> as the amount of carbon released into the atmosphere grew, </w:t>
      </w:r>
      <w:r w:rsidRPr="00DD24B6">
        <w:rPr>
          <w:rStyle w:val="StyleUnderline"/>
          <w:highlight w:val="green"/>
        </w:rPr>
        <w:t>the pollution in the stratosphere may only start causing harm some years down the road.</w:t>
      </w:r>
      <w:r w:rsidR="00DD24B6">
        <w:rPr>
          <w:rStyle w:val="StyleUnderline"/>
        </w:rPr>
        <w:t xml:space="preserve"> </w:t>
      </w:r>
      <w:proofErr w:type="spellStart"/>
      <w:r w:rsidRPr="00DD24B6">
        <w:rPr>
          <w:rStyle w:val="StyleUnderline"/>
        </w:rPr>
        <w:t>Rosenlof</w:t>
      </w:r>
      <w:proofErr w:type="spellEnd"/>
      <w:r w:rsidRPr="00DD24B6">
        <w:rPr>
          <w:rStyle w:val="StyleUnderline"/>
        </w:rPr>
        <w:t xml:space="preserve"> added that in the long term, i</w:t>
      </w:r>
      <w:r w:rsidRPr="00DD24B6">
        <w:rPr>
          <w:rStyle w:val="StyleUnderline"/>
          <w:highlight w:val="green"/>
        </w:rPr>
        <w:t>njecting pollutants into the stratosphere could alter the polar jet stream, change winter storm patterns or affect average rainfall.</w:t>
      </w:r>
      <w:r w:rsidR="00DD24B6">
        <w:rPr>
          <w:rStyle w:val="StyleUnderline"/>
        </w:rPr>
        <w:t xml:space="preserve"> </w:t>
      </w:r>
      <w:r w:rsidRPr="00DD24B6">
        <w:rPr>
          <w:sz w:val="16"/>
        </w:rPr>
        <w:t xml:space="preserve">"You might go from 25 inches [64 centimeters] a year to 20 inches [51 cm] a year in some places, which maybe doesn't sound like that big of a deal unless you are a farmer trying to grow your wheat right there," </w:t>
      </w:r>
      <w:proofErr w:type="spellStart"/>
      <w:r w:rsidRPr="00DD24B6">
        <w:rPr>
          <w:sz w:val="16"/>
        </w:rPr>
        <w:t>Rosenlof</w:t>
      </w:r>
      <w:proofErr w:type="spellEnd"/>
      <w:r w:rsidRPr="00DD24B6">
        <w:rPr>
          <w:sz w:val="16"/>
        </w:rPr>
        <w:t xml:space="preserve"> said. "</w:t>
      </w:r>
      <w:r w:rsidRPr="00DD24B6">
        <w:rPr>
          <w:rStyle w:val="StyleUnderline"/>
        </w:rPr>
        <w:t xml:space="preserve">Then a </w:t>
      </w:r>
      <w:r w:rsidRPr="00DD24B6">
        <w:rPr>
          <w:rStyle w:val="StyleUnderline"/>
          <w:highlight w:val="green"/>
        </w:rPr>
        <w:t>subtle change in rainfall can impact your crop yields."</w:t>
      </w:r>
    </w:p>
    <w:p w14:paraId="5D37885A" w14:textId="77777777" w:rsidR="004721BD" w:rsidRPr="006612E6" w:rsidRDefault="004721BD" w:rsidP="008D67E1">
      <w:pPr>
        <w:keepNext/>
        <w:keepLines/>
        <w:spacing w:before="40" w:after="0" w:line="360" w:lineRule="auto"/>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3676DA42" w14:textId="77777777" w:rsidR="004721BD" w:rsidRPr="006612E6" w:rsidRDefault="004721BD" w:rsidP="008D67E1">
      <w:pPr>
        <w:spacing w:line="360" w:lineRule="auto"/>
        <w:rPr>
          <w:rFonts w:eastAsia="Calibri"/>
          <w:sz w:val="28"/>
        </w:rPr>
      </w:pPr>
      <w:r w:rsidRPr="006612E6">
        <w:rPr>
          <w:rStyle w:val="Style13ptBold"/>
          <w:sz w:val="28"/>
          <w:szCs w:val="28"/>
        </w:rPr>
        <w:t xml:space="preserve">Xu and </w:t>
      </w:r>
      <w:proofErr w:type="spellStart"/>
      <w:r w:rsidRPr="006612E6">
        <w:rPr>
          <w:rStyle w:val="Style13ptBold"/>
          <w:sz w:val="28"/>
          <w:szCs w:val="28"/>
        </w:rPr>
        <w:t>Ramanathan</w:t>
      </w:r>
      <w:proofErr w:type="spellEnd"/>
      <w:r w:rsidRPr="006612E6">
        <w:rPr>
          <w:rStyle w:val="Style13ptBold"/>
          <w:sz w:val="28"/>
          <w:szCs w:val="28"/>
        </w:rPr>
        <w:t xml:space="preserve">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w:t>
      </w:r>
      <w:proofErr w:type="spellStart"/>
      <w:r w:rsidRPr="006612E6">
        <w:rPr>
          <w:rFonts w:eastAsia="Calibri"/>
          <w:sz w:val="16"/>
          <w:szCs w:val="16"/>
        </w:rPr>
        <w:t>Ramanathan</w:t>
      </w:r>
      <w:proofErr w:type="spellEnd"/>
      <w:r w:rsidRPr="006612E6">
        <w:rPr>
          <w:rFonts w:eastAsia="Calibri"/>
          <w:sz w:val="16"/>
          <w:szCs w:val="16"/>
        </w:rPr>
        <w:t>,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089FEF98" w14:textId="31040B6B" w:rsidR="004721BD" w:rsidRPr="004721BD" w:rsidRDefault="004721BD" w:rsidP="008D67E1">
      <w:pPr>
        <w:spacing w:line="360" w:lineRule="auto"/>
        <w:rPr>
          <w:rFonts w:asciiTheme="majorHAnsi" w:hAnsiTheme="majorHAnsi" w:cstheme="majorHAnsi"/>
          <w:sz w:val="16"/>
          <w:szCs w:val="22"/>
        </w:rPr>
      </w:pPr>
      <w:r w:rsidRPr="004721BD">
        <w:rPr>
          <w:rFonts w:asciiTheme="majorHAnsi" w:hAnsiTheme="majorHAnsi" w:cstheme="majorHAnsi"/>
          <w:sz w:val="16"/>
          <w:szCs w:val="22"/>
        </w:rPr>
        <w:t xml:space="preserve">We are proposing the following extension to the DAI risk categorization: warming greater than 1.5 °C as “dangerous”; warming greater than 3 °C as “catastrophic?”; and warming in excess of 5 °C as “unknown??,” with the understanding that </w:t>
      </w:r>
      <w:r w:rsidRPr="004721BD">
        <w:rPr>
          <w:rStyle w:val="StyleUnderline"/>
          <w:rFonts w:asciiTheme="majorHAnsi" w:hAnsiTheme="majorHAnsi" w:cstheme="majorHAnsi"/>
          <w:szCs w:val="22"/>
          <w:highlight w:val="green"/>
        </w:rPr>
        <w:t>changes</w:t>
      </w:r>
      <w:r w:rsidRPr="004721BD">
        <w:rPr>
          <w:rStyle w:val="StyleUnderline"/>
          <w:rFonts w:asciiTheme="majorHAnsi" w:hAnsiTheme="majorHAnsi" w:cstheme="majorHAnsi"/>
          <w:szCs w:val="22"/>
        </w:rPr>
        <w:t xml:space="preserve"> of this magnitude, not experienced in the last 20+ million years, </w:t>
      </w:r>
      <w:r w:rsidRPr="004721BD">
        <w:rPr>
          <w:rStyle w:val="StyleUnderline"/>
          <w:rFonts w:asciiTheme="majorHAnsi" w:hAnsiTheme="majorHAnsi" w:cstheme="majorHAnsi"/>
          <w:szCs w:val="22"/>
          <w:highlight w:val="green"/>
        </w:rPr>
        <w:t>pose existential threats</w:t>
      </w:r>
      <w:r w:rsidRPr="004721BD">
        <w:rPr>
          <w:rStyle w:val="StyleUnderline"/>
          <w:rFonts w:asciiTheme="majorHAnsi" w:hAnsiTheme="majorHAnsi" w:cstheme="majorHAnsi"/>
          <w:szCs w:val="22"/>
        </w:rPr>
        <w:t xml:space="preserve"> to a majority of the population</w:t>
      </w:r>
      <w:r w:rsidRPr="004721BD">
        <w:rPr>
          <w:rFonts w:asciiTheme="majorHAnsi" w:hAnsiTheme="majorHAnsi" w:cstheme="majorHAnsi"/>
          <w:sz w:val="16"/>
          <w:szCs w:val="22"/>
        </w:rPr>
        <w:t xml:space="preserve">. The question mark denotes the subjective nature of our deduction and the fact that </w:t>
      </w:r>
      <w:r w:rsidRPr="004721BD">
        <w:rPr>
          <w:rStyle w:val="StyleUnderline"/>
          <w:rFonts w:asciiTheme="majorHAnsi" w:hAnsiTheme="majorHAnsi" w:cstheme="majorHAnsi"/>
          <w:szCs w:val="22"/>
          <w:highlight w:val="green"/>
        </w:rPr>
        <w:lastRenderedPageBreak/>
        <w:t>catastrophe can strike at</w:t>
      </w:r>
      <w:r w:rsidRPr="004721BD">
        <w:rPr>
          <w:rStyle w:val="StyleUnderline"/>
          <w:rFonts w:asciiTheme="majorHAnsi" w:hAnsiTheme="majorHAnsi" w:cstheme="majorHAnsi"/>
          <w:szCs w:val="22"/>
        </w:rPr>
        <w:t xml:space="preserve"> even </w:t>
      </w:r>
      <w:r w:rsidRPr="004721BD">
        <w:rPr>
          <w:rStyle w:val="StyleUnderline"/>
          <w:rFonts w:asciiTheme="majorHAnsi" w:hAnsiTheme="majorHAnsi" w:cstheme="majorHAnsi"/>
          <w:szCs w:val="22"/>
          <w:highlight w:val="green"/>
        </w:rPr>
        <w:t>lower</w:t>
      </w:r>
      <w:r w:rsidRPr="004721BD">
        <w:rPr>
          <w:rStyle w:val="StyleUnderline"/>
          <w:rFonts w:asciiTheme="majorHAnsi" w:hAnsiTheme="majorHAnsi" w:cstheme="majorHAnsi"/>
          <w:szCs w:val="22"/>
        </w:rPr>
        <w:t xml:space="preserve"> warming </w:t>
      </w:r>
      <w:r w:rsidRPr="004721BD">
        <w:rPr>
          <w:rStyle w:val="StyleUnderline"/>
          <w:rFonts w:asciiTheme="majorHAnsi" w:hAnsiTheme="majorHAnsi" w:cstheme="majorHAnsi"/>
          <w:szCs w:val="22"/>
          <w:highlight w:val="green"/>
        </w:rPr>
        <w:t>levels</w:t>
      </w:r>
      <w:r w:rsidRPr="004721BD">
        <w:rPr>
          <w:rStyle w:val="StyleUnderline"/>
          <w:rFonts w:asciiTheme="majorHAnsi" w:hAnsiTheme="majorHAnsi" w:cstheme="majorHAnsi"/>
          <w:szCs w:val="22"/>
        </w:rPr>
        <w:t>.</w:t>
      </w:r>
      <w:r w:rsidRPr="004721BD">
        <w:rPr>
          <w:rFonts w:asciiTheme="majorHAnsi" w:hAnsiTheme="majorHAnsi" w:cstheme="majorHAnsi"/>
          <w:sz w:val="16"/>
          <w:szCs w:val="22"/>
        </w:rPr>
        <w:t xml:space="preserve"> The justifications for the proposed extension to risk categorization are given below. From the IPCC burning embers diagram and from the language of the Paris Agreement, we infer that the DAI </w:t>
      </w:r>
      <w:proofErr w:type="gramStart"/>
      <w:r w:rsidRPr="004721BD">
        <w:rPr>
          <w:rFonts w:asciiTheme="majorHAnsi" w:hAnsiTheme="majorHAnsi" w:cstheme="majorHAnsi"/>
          <w:sz w:val="16"/>
          <w:szCs w:val="22"/>
        </w:rPr>
        <w:t>begins</w:t>
      </w:r>
      <w:proofErr w:type="gramEnd"/>
      <w:r w:rsidRPr="004721BD">
        <w:rPr>
          <w:rFonts w:asciiTheme="majorHAnsi" w:hAnsiTheme="majorHAnsi" w:cstheme="majorHAnsi"/>
          <w:sz w:val="16"/>
          <w:szCs w:val="22"/>
        </w:rPr>
        <w:t xml:space="preserve">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4721BD">
        <w:rPr>
          <w:rStyle w:val="StyleUnderline"/>
          <w:rFonts w:asciiTheme="majorHAnsi" w:hAnsiTheme="majorHAnsi" w:cstheme="majorHAnsi"/>
          <w:szCs w:val="22"/>
        </w:rPr>
        <w:t>Several studies</w:t>
      </w:r>
      <w:r w:rsidRPr="004721BD">
        <w:rPr>
          <w:rFonts w:asciiTheme="majorHAnsi" w:hAnsiTheme="majorHAnsi" w:cstheme="majorHAnsi"/>
          <w:sz w:val="16"/>
          <w:szCs w:val="22"/>
        </w:rPr>
        <w:t xml:space="preserve"> (48, 49) </w:t>
      </w:r>
      <w:r w:rsidRPr="004721BD">
        <w:rPr>
          <w:rStyle w:val="StyleUnderline"/>
          <w:rFonts w:asciiTheme="majorHAnsi" w:hAnsiTheme="majorHAnsi" w:cstheme="majorHAnsi"/>
          <w:szCs w:val="22"/>
        </w:rPr>
        <w:t xml:space="preserve">have concluded that </w:t>
      </w:r>
      <w:r w:rsidRPr="004721BD">
        <w:rPr>
          <w:rStyle w:val="StyleUnderline"/>
          <w:rFonts w:asciiTheme="majorHAnsi" w:hAnsiTheme="majorHAnsi" w:cstheme="majorHAnsi"/>
          <w:szCs w:val="22"/>
          <w:highlight w:val="green"/>
        </w:rPr>
        <w:t>3 to 5 °</w:t>
      </w:r>
      <w:r w:rsidRPr="004721BD">
        <w:rPr>
          <w:rStyle w:val="StyleUnderline"/>
          <w:rFonts w:asciiTheme="majorHAnsi" w:hAnsiTheme="majorHAnsi" w:cstheme="majorHAnsi"/>
          <w:szCs w:val="22"/>
        </w:rPr>
        <w:t xml:space="preserve">C global warming </w:t>
      </w:r>
      <w:r w:rsidRPr="004721BD">
        <w:rPr>
          <w:rStyle w:val="StyleUnderline"/>
          <w:rFonts w:asciiTheme="majorHAnsi" w:hAnsiTheme="majorHAnsi" w:cstheme="majorHAnsi"/>
          <w:szCs w:val="22"/>
          <w:highlight w:val="green"/>
        </w:rPr>
        <w:t>is</w:t>
      </w:r>
      <w:r w:rsidRPr="004721BD">
        <w:rPr>
          <w:rStyle w:val="StyleUnderline"/>
          <w:rFonts w:asciiTheme="majorHAnsi" w:hAnsiTheme="majorHAnsi" w:cstheme="majorHAnsi"/>
          <w:szCs w:val="22"/>
        </w:rPr>
        <w:t xml:space="preserve"> likely to be </w:t>
      </w:r>
      <w:r w:rsidRPr="004721BD">
        <w:rPr>
          <w:rStyle w:val="StyleUnderline"/>
          <w:rFonts w:asciiTheme="majorHAnsi" w:hAnsiTheme="majorHAnsi" w:cstheme="majorHAnsi"/>
          <w:szCs w:val="22"/>
          <w:highlight w:val="green"/>
        </w:rPr>
        <w:t>the threshold for tipping points</w:t>
      </w:r>
      <w:r w:rsidRPr="004721BD">
        <w:rPr>
          <w:rStyle w:val="StyleUnderline"/>
          <w:rFonts w:asciiTheme="majorHAnsi" w:hAnsiTheme="majorHAnsi" w:cstheme="majorHAnsi"/>
          <w:szCs w:val="22"/>
        </w:rPr>
        <w:t xml:space="preserve"> such as the collapse of the western Antarctic ice sheet, shutdown of deep water circulation in the North Atlantic, dieback of Amazon rainforests as well as boreal forests, and collapse of the West African monsoon, among others.</w:t>
      </w:r>
      <w:r w:rsidRPr="004721BD">
        <w:rPr>
          <w:rFonts w:asciiTheme="majorHAnsi" w:hAnsiTheme="majorHAnsi" w:cstheme="majorHAnsi"/>
          <w:sz w:val="16"/>
          <w:szCs w:val="22"/>
        </w:rPr>
        <w:t xml:space="preserve"> While </w:t>
      </w:r>
      <w:r w:rsidRPr="004721BD">
        <w:rPr>
          <w:rStyle w:val="StyleUnderline"/>
          <w:rFonts w:asciiTheme="majorHAnsi" w:hAnsiTheme="majorHAnsi" w:cstheme="majorHAnsi"/>
          <w:szCs w:val="22"/>
        </w:rPr>
        <w:t xml:space="preserve">natural scientists refer to these </w:t>
      </w:r>
      <w:r w:rsidRPr="004721BD">
        <w:rPr>
          <w:rStyle w:val="StyleUnderline"/>
          <w:rFonts w:asciiTheme="majorHAnsi" w:hAnsiTheme="majorHAnsi" w:cstheme="majorHAnsi"/>
          <w:szCs w:val="22"/>
          <w:highlight w:val="green"/>
        </w:rPr>
        <w:t xml:space="preserve">as </w:t>
      </w:r>
      <w:r w:rsidRPr="004721BD">
        <w:rPr>
          <w:rStyle w:val="StyleUnderline"/>
          <w:rFonts w:asciiTheme="majorHAnsi" w:hAnsiTheme="majorHAnsi" w:cstheme="majorHAnsi"/>
          <w:szCs w:val="22"/>
        </w:rPr>
        <w:t xml:space="preserve">abrupt and </w:t>
      </w:r>
      <w:r w:rsidRPr="004721BD">
        <w:rPr>
          <w:rStyle w:val="StyleUnderline"/>
          <w:rFonts w:asciiTheme="majorHAnsi" w:hAnsiTheme="majorHAnsi" w:cstheme="majorHAnsi"/>
          <w:szCs w:val="22"/>
          <w:highlight w:val="green"/>
        </w:rPr>
        <w:t>irreversible climate changes</w:t>
      </w:r>
      <w:r w:rsidRPr="004721BD">
        <w:rPr>
          <w:rFonts w:asciiTheme="majorHAnsi" w:hAnsiTheme="majorHAnsi" w:cstheme="majorHAnsi"/>
          <w:sz w:val="16"/>
          <w:szCs w:val="22"/>
        </w:rPr>
        <w:t xml:space="preserve">, economists refer to them as </w:t>
      </w:r>
      <w:r w:rsidRPr="004721BD">
        <w:rPr>
          <w:rStyle w:val="StyleUnderline"/>
          <w:rFonts w:asciiTheme="majorHAnsi" w:hAnsiTheme="majorHAnsi" w:cstheme="majorHAnsi"/>
          <w:szCs w:val="22"/>
        </w:rPr>
        <w:t>catastrophic events</w:t>
      </w:r>
      <w:r w:rsidRPr="004721BD">
        <w:rPr>
          <w:rFonts w:asciiTheme="majorHAnsi" w:hAnsiTheme="majorHAnsi" w:cstheme="majorHAnsi"/>
          <w:sz w:val="16"/>
          <w:szCs w:val="22"/>
        </w:rPr>
        <w:t xml:space="preserve"> (49). </w:t>
      </w:r>
      <w:r w:rsidRPr="004721BD">
        <w:rPr>
          <w:rStyle w:val="StyleUnderline"/>
          <w:rFonts w:asciiTheme="majorHAnsi" w:hAnsiTheme="majorHAnsi" w:cstheme="majorHAnsi"/>
          <w:szCs w:val="22"/>
        </w:rPr>
        <w:t xml:space="preserve">Warming of such magnitudes </w:t>
      </w:r>
      <w:r w:rsidRPr="004721BD">
        <w:rPr>
          <w:rFonts w:asciiTheme="majorHAnsi" w:hAnsiTheme="majorHAnsi" w:cstheme="majorHAnsi"/>
          <w:sz w:val="16"/>
          <w:szCs w:val="22"/>
        </w:rPr>
        <w:t>also</w:t>
      </w:r>
      <w:r w:rsidRPr="004721BD">
        <w:rPr>
          <w:rStyle w:val="StyleUnderline"/>
          <w:rFonts w:asciiTheme="majorHAnsi" w:hAnsiTheme="majorHAnsi" w:cstheme="majorHAnsi"/>
          <w:szCs w:val="22"/>
        </w:rPr>
        <w:t xml:space="preserve"> has catastrophic human health effects</w:t>
      </w:r>
      <w:r w:rsidRPr="004721BD">
        <w:rPr>
          <w:rFonts w:asciiTheme="majorHAnsi" w:hAnsiTheme="majorHAnsi" w:cstheme="majorHAnsi"/>
          <w:sz w:val="16"/>
          <w:szCs w:val="22"/>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4721BD">
        <w:rPr>
          <w:rStyle w:val="StyleUnderline"/>
          <w:rFonts w:asciiTheme="majorHAnsi" w:hAnsiTheme="majorHAnsi" w:cstheme="majorHAnsi"/>
          <w:szCs w:val="22"/>
          <w:highlight w:val="green"/>
        </w:rPr>
        <w:t>Human beings are extremely sensitive to heat</w:t>
      </w:r>
      <w:r w:rsidRPr="004721BD">
        <w:rPr>
          <w:rStyle w:val="StyleUnderline"/>
          <w:rFonts w:asciiTheme="majorHAnsi" w:hAnsiTheme="majorHAnsi" w:cstheme="majorHAnsi"/>
          <w:szCs w:val="22"/>
        </w:rPr>
        <w:t xml:space="preserve"> stress</w:t>
      </w:r>
      <w:r w:rsidRPr="004721BD">
        <w:rPr>
          <w:rFonts w:asciiTheme="majorHAnsi" w:hAnsiTheme="majorHAnsi" w:cstheme="majorHAnsi"/>
          <w:sz w:val="16"/>
          <w:szCs w:val="22"/>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4721BD">
        <w:rPr>
          <w:rStyle w:val="StyleUnderline"/>
          <w:rFonts w:asciiTheme="majorHAnsi" w:hAnsiTheme="majorHAnsi" w:cstheme="majorHAnsi"/>
          <w:szCs w:val="22"/>
        </w:rPr>
        <w:t xml:space="preserve">a </w:t>
      </w:r>
      <w:r w:rsidRPr="004721BD">
        <w:rPr>
          <w:rStyle w:val="StyleUnderline"/>
          <w:rFonts w:asciiTheme="majorHAnsi" w:hAnsiTheme="majorHAnsi" w:cstheme="majorHAnsi"/>
          <w:szCs w:val="22"/>
          <w:highlight w:val="green"/>
        </w:rPr>
        <w:t>2 °</w:t>
      </w:r>
      <w:r w:rsidRPr="004721BD">
        <w:rPr>
          <w:rStyle w:val="StyleUnderline"/>
          <w:rFonts w:asciiTheme="majorHAnsi" w:hAnsiTheme="majorHAnsi" w:cstheme="majorHAnsi"/>
          <w:szCs w:val="22"/>
        </w:rPr>
        <w:t xml:space="preserve">C warming </w:t>
      </w:r>
      <w:r w:rsidRPr="004721BD">
        <w:rPr>
          <w:rStyle w:val="StyleUnderline"/>
          <w:rFonts w:asciiTheme="majorHAnsi" w:hAnsiTheme="majorHAnsi" w:cstheme="majorHAnsi"/>
          <w:szCs w:val="22"/>
          <w:highlight w:val="green"/>
        </w:rPr>
        <w:t>would double</w:t>
      </w:r>
      <w:r w:rsidRPr="004721BD">
        <w:rPr>
          <w:rStyle w:val="StyleUnderline"/>
          <w:rFonts w:asciiTheme="majorHAnsi" w:hAnsiTheme="majorHAnsi" w:cstheme="majorHAnsi"/>
          <w:szCs w:val="22"/>
        </w:rPr>
        <w:t xml:space="preserve"> the land area subject to </w:t>
      </w:r>
      <w:r w:rsidRPr="004721BD">
        <w:rPr>
          <w:rStyle w:val="StyleUnderline"/>
          <w:rFonts w:asciiTheme="majorHAnsi" w:hAnsiTheme="majorHAnsi" w:cstheme="majorHAnsi"/>
          <w:szCs w:val="22"/>
          <w:highlight w:val="green"/>
        </w:rPr>
        <w:t>deadly heat</w:t>
      </w:r>
      <w:r w:rsidRPr="004721BD">
        <w:rPr>
          <w:rStyle w:val="StyleUnderline"/>
          <w:rFonts w:asciiTheme="majorHAnsi" w:hAnsiTheme="majorHAnsi" w:cstheme="majorHAnsi"/>
          <w:szCs w:val="22"/>
        </w:rPr>
        <w:t xml:space="preserve"> and expose 48% of the population. A </w:t>
      </w:r>
      <w:r w:rsidRPr="004721BD">
        <w:rPr>
          <w:rStyle w:val="StyleUnderline"/>
          <w:rFonts w:asciiTheme="majorHAnsi" w:hAnsiTheme="majorHAnsi" w:cstheme="majorHAnsi"/>
          <w:szCs w:val="22"/>
          <w:highlight w:val="green"/>
        </w:rPr>
        <w:t>4 °</w:t>
      </w:r>
      <w:r w:rsidRPr="004721BD">
        <w:rPr>
          <w:rStyle w:val="StyleUnderline"/>
          <w:rFonts w:asciiTheme="majorHAnsi" w:hAnsiTheme="majorHAnsi" w:cstheme="majorHAnsi"/>
          <w:szCs w:val="22"/>
        </w:rPr>
        <w:t xml:space="preserve">C warming by 2100 </w:t>
      </w:r>
      <w:r w:rsidRPr="004721BD">
        <w:rPr>
          <w:rStyle w:val="StyleUnderline"/>
          <w:rFonts w:asciiTheme="majorHAnsi" w:hAnsiTheme="majorHAnsi" w:cstheme="majorHAnsi"/>
          <w:szCs w:val="22"/>
          <w:highlight w:val="green"/>
        </w:rPr>
        <w:t>would subject</w:t>
      </w:r>
      <w:r w:rsidRPr="004721BD">
        <w:rPr>
          <w:rStyle w:val="StyleUnderline"/>
          <w:rFonts w:asciiTheme="majorHAnsi" w:hAnsiTheme="majorHAnsi" w:cstheme="majorHAnsi"/>
          <w:szCs w:val="22"/>
        </w:rPr>
        <w:t xml:space="preserve"> </w:t>
      </w:r>
      <w:r w:rsidRPr="004721BD">
        <w:rPr>
          <w:rFonts w:asciiTheme="majorHAnsi" w:hAnsiTheme="majorHAnsi" w:cstheme="majorHAnsi"/>
          <w:sz w:val="16"/>
          <w:szCs w:val="22"/>
        </w:rPr>
        <w:t xml:space="preserve">47% of the land area and almost </w:t>
      </w:r>
      <w:r w:rsidRPr="004721BD">
        <w:rPr>
          <w:rStyle w:val="StyleUnderline"/>
          <w:rFonts w:asciiTheme="majorHAnsi" w:hAnsiTheme="majorHAnsi" w:cstheme="majorHAnsi"/>
          <w:szCs w:val="22"/>
          <w:highlight w:val="green"/>
        </w:rPr>
        <w:t>74% of the</w:t>
      </w:r>
      <w:r w:rsidRPr="004721BD">
        <w:rPr>
          <w:rStyle w:val="StyleUnderline"/>
          <w:rFonts w:asciiTheme="majorHAnsi" w:hAnsiTheme="majorHAnsi" w:cstheme="majorHAnsi"/>
          <w:szCs w:val="22"/>
        </w:rPr>
        <w:t xml:space="preserve"> world </w:t>
      </w:r>
      <w:r w:rsidRPr="004721BD">
        <w:rPr>
          <w:rStyle w:val="StyleUnderline"/>
          <w:rFonts w:asciiTheme="majorHAnsi" w:hAnsiTheme="majorHAnsi" w:cstheme="majorHAnsi"/>
          <w:szCs w:val="22"/>
          <w:highlight w:val="green"/>
        </w:rPr>
        <w:t>population</w:t>
      </w:r>
      <w:r w:rsidRPr="004721BD">
        <w:rPr>
          <w:rStyle w:val="StyleUnderline"/>
          <w:rFonts w:asciiTheme="majorHAnsi" w:hAnsiTheme="majorHAnsi" w:cstheme="majorHAnsi"/>
          <w:szCs w:val="22"/>
        </w:rPr>
        <w:t xml:space="preserve"> to deadly heat, </w:t>
      </w:r>
      <w:r w:rsidRPr="004721BD">
        <w:rPr>
          <w:rStyle w:val="StyleUnderline"/>
          <w:rFonts w:asciiTheme="majorHAnsi" w:hAnsiTheme="majorHAnsi" w:cstheme="majorHAnsi"/>
          <w:szCs w:val="22"/>
          <w:highlight w:val="green"/>
        </w:rPr>
        <w:t>which could pose existential risks</w:t>
      </w:r>
      <w:r w:rsidRPr="004721BD">
        <w:rPr>
          <w:rStyle w:val="StyleUnderline"/>
          <w:rFonts w:asciiTheme="majorHAnsi" w:hAnsiTheme="majorHAnsi" w:cstheme="majorHAnsi"/>
          <w:szCs w:val="22"/>
        </w:rPr>
        <w:t xml:space="preserve"> to humans and mammals</w:t>
      </w:r>
      <w:r w:rsidRPr="004721BD">
        <w:rPr>
          <w:rFonts w:asciiTheme="majorHAnsi" w:hAnsiTheme="majorHAnsi" w:cstheme="majorHAnsi"/>
          <w:sz w:val="16"/>
          <w:szCs w:val="22"/>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w:t>
      </w:r>
      <w:proofErr w:type="gramStart"/>
      <w:r w:rsidRPr="004721BD">
        <w:rPr>
          <w:rFonts w:asciiTheme="majorHAnsi" w:hAnsiTheme="majorHAnsi" w:cstheme="majorHAnsi"/>
          <w:sz w:val="16"/>
          <w:szCs w:val="22"/>
        </w:rPr>
        <w:t>Our</w:t>
      </w:r>
      <w:proofErr w:type="gramEnd"/>
      <w:r w:rsidRPr="004721BD">
        <w:rPr>
          <w:rFonts w:asciiTheme="majorHAnsi" w:hAnsiTheme="majorHAnsi" w:cstheme="majorHAnsi"/>
          <w:sz w:val="16"/>
          <w:szCs w:val="22"/>
        </w:rPr>
        <w:t xml:space="preserve">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w:t>
      </w:r>
      <w:proofErr w:type="spellStart"/>
      <w:r w:rsidRPr="004721BD">
        <w:rPr>
          <w:rFonts w:asciiTheme="majorHAnsi" w:hAnsiTheme="majorHAnsi" w:cstheme="majorHAnsi"/>
          <w:sz w:val="16"/>
          <w:szCs w:val="22"/>
        </w:rPr>
        <w:t>megadrought</w:t>
      </w:r>
      <w:proofErr w:type="spellEnd"/>
      <w:r w:rsidRPr="004721BD">
        <w:rPr>
          <w:rFonts w:asciiTheme="majorHAnsi" w:hAnsiTheme="majorHAnsi" w:cstheme="majorHAnsi"/>
          <w:sz w:val="16"/>
          <w:szCs w:val="22"/>
        </w:rPr>
        <w:t xml:space="preserve">,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4721BD">
        <w:rPr>
          <w:rStyle w:val="StyleUnderline"/>
          <w:rFonts w:asciiTheme="majorHAnsi" w:hAnsiTheme="majorHAnsi" w:cstheme="majorHAnsi"/>
          <w:szCs w:val="22"/>
        </w:rPr>
        <w:t>several hundred million people would be subject to famine with warming in excess of 4 °C</w:t>
      </w:r>
      <w:r w:rsidRPr="004721BD">
        <w:rPr>
          <w:rFonts w:asciiTheme="majorHAnsi" w:hAnsiTheme="majorHAnsi" w:cstheme="majorHAnsi"/>
          <w:sz w:val="16"/>
          <w:szCs w:val="22"/>
        </w:rPr>
        <w:t xml:space="preserve"> (54). However, </w:t>
      </w:r>
      <w:r w:rsidRPr="004721BD">
        <w:rPr>
          <w:rStyle w:val="StyleUnderline"/>
          <w:rFonts w:asciiTheme="majorHAnsi" w:hAnsiTheme="majorHAnsi" w:cstheme="majorHAnsi"/>
          <w:szCs w:val="22"/>
        </w:rPr>
        <w:t xml:space="preserve">there has essentially been no discussion on warming beyond </w:t>
      </w:r>
      <w:r w:rsidRPr="004721BD">
        <w:rPr>
          <w:rStyle w:val="StyleUnderline"/>
          <w:rFonts w:asciiTheme="majorHAnsi" w:hAnsiTheme="majorHAnsi" w:cstheme="majorHAnsi"/>
          <w:szCs w:val="22"/>
          <w:highlight w:val="green"/>
        </w:rPr>
        <w:t>5 °</w:t>
      </w:r>
      <w:r w:rsidRPr="004721BD">
        <w:rPr>
          <w:rStyle w:val="StyleUnderline"/>
          <w:rFonts w:asciiTheme="majorHAnsi" w:hAnsiTheme="majorHAnsi" w:cstheme="majorHAnsi"/>
          <w:szCs w:val="22"/>
        </w:rPr>
        <w:t>C</w:t>
      </w:r>
      <w:r w:rsidRPr="004721BD">
        <w:rPr>
          <w:rFonts w:asciiTheme="majorHAnsi" w:hAnsiTheme="majorHAnsi" w:cstheme="majorHAnsi"/>
          <w:sz w:val="16"/>
          <w:szCs w:val="22"/>
        </w:rPr>
        <w:t xml:space="preserve">. Climate change-induced species extinction is one major concern with warming of such large magnitudes (&gt;5 °C). The current rate of loss of species is </w:t>
      </w:r>
      <w:r w:rsidRPr="004721BD">
        <w:rPr>
          <w:rFonts w:ascii="Cambria Math" w:hAnsi="Cambria Math" w:cs="Cambria Math"/>
          <w:sz w:val="16"/>
          <w:szCs w:val="22"/>
        </w:rPr>
        <w:t>∼</w:t>
      </w:r>
      <w:r w:rsidRPr="004721BD">
        <w:rPr>
          <w:rFonts w:asciiTheme="majorHAnsi" w:hAnsiTheme="majorHAnsi" w:cstheme="majorHAnsi"/>
          <w:sz w:val="16"/>
          <w:szCs w:val="22"/>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4721BD">
        <w:rPr>
          <w:rStyle w:val="StyleUnderline"/>
          <w:rFonts w:asciiTheme="majorHAnsi" w:hAnsiTheme="majorHAnsi" w:cstheme="majorHAnsi"/>
          <w:szCs w:val="22"/>
          <w:highlight w:val="green"/>
        </w:rPr>
        <w:t>can act as a major force multiplier and expose</w:t>
      </w:r>
      <w:r w:rsidRPr="004721BD">
        <w:rPr>
          <w:rStyle w:val="StyleUnderline"/>
          <w:rFonts w:asciiTheme="majorHAnsi" w:hAnsiTheme="majorHAnsi" w:cstheme="majorHAnsi"/>
          <w:szCs w:val="22"/>
        </w:rPr>
        <w:t xml:space="preserve"> as much as </w:t>
      </w:r>
      <w:r w:rsidRPr="004721BD">
        <w:rPr>
          <w:rStyle w:val="StyleUnderline"/>
          <w:rFonts w:asciiTheme="majorHAnsi" w:hAnsiTheme="majorHAnsi" w:cstheme="majorHAnsi"/>
          <w:szCs w:val="22"/>
          <w:highlight w:val="green"/>
        </w:rPr>
        <w:t>90% of species</w:t>
      </w:r>
      <w:r w:rsidRPr="004721BD">
        <w:rPr>
          <w:rStyle w:val="StyleUnderline"/>
          <w:rFonts w:asciiTheme="majorHAnsi" w:hAnsiTheme="majorHAnsi" w:cstheme="majorHAnsi"/>
          <w:szCs w:val="22"/>
        </w:rPr>
        <w:t xml:space="preserve"> to the dangers of extinction</w:t>
      </w:r>
      <w:r w:rsidRPr="004721BD">
        <w:rPr>
          <w:rFonts w:asciiTheme="majorHAnsi" w:hAnsiTheme="majorHAnsi" w:cstheme="majorHAnsi"/>
          <w:sz w:val="16"/>
          <w:szCs w:val="22"/>
        </w:rPr>
        <w:t xml:space="preserve"> (57). </w:t>
      </w:r>
      <w:r w:rsidRPr="004721BD">
        <w:rPr>
          <w:rStyle w:val="StyleUnderline"/>
          <w:rFonts w:asciiTheme="majorHAnsi" w:hAnsiTheme="majorHAnsi" w:cstheme="majorHAnsi"/>
          <w:szCs w:val="22"/>
          <w:highlight w:val="green"/>
        </w:rPr>
        <w:t>The</w:t>
      </w:r>
      <w:r w:rsidRPr="004721BD">
        <w:rPr>
          <w:rStyle w:val="StyleUnderline"/>
          <w:rFonts w:asciiTheme="majorHAnsi" w:hAnsiTheme="majorHAnsi" w:cstheme="majorHAnsi"/>
          <w:szCs w:val="22"/>
        </w:rPr>
        <w:t xml:space="preserve"> bodily </w:t>
      </w:r>
      <w:r w:rsidRPr="004721BD">
        <w:rPr>
          <w:rStyle w:val="StyleUnderline"/>
          <w:rFonts w:asciiTheme="majorHAnsi" w:hAnsiTheme="majorHAnsi" w:cstheme="majorHAnsi"/>
          <w:szCs w:val="22"/>
          <w:highlight w:val="green"/>
        </w:rPr>
        <w:t>harms combined with</w:t>
      </w:r>
      <w:r w:rsidRPr="004721BD">
        <w:rPr>
          <w:rStyle w:val="StyleUnderline"/>
          <w:rFonts w:asciiTheme="majorHAnsi" w:hAnsiTheme="majorHAnsi" w:cstheme="majorHAnsi"/>
          <w:szCs w:val="22"/>
        </w:rPr>
        <w:t xml:space="preserve"> climate change-forced </w:t>
      </w:r>
      <w:r w:rsidRPr="004721BD">
        <w:rPr>
          <w:rStyle w:val="StyleUnderline"/>
          <w:rFonts w:asciiTheme="majorHAnsi" w:hAnsiTheme="majorHAnsi" w:cstheme="majorHAnsi"/>
          <w:szCs w:val="22"/>
          <w:highlight w:val="green"/>
        </w:rPr>
        <w:t>species destruction, biod</w:t>
      </w:r>
      <w:r w:rsidRPr="004721BD">
        <w:rPr>
          <w:rStyle w:val="StyleUnderline"/>
          <w:rFonts w:asciiTheme="majorHAnsi" w:hAnsiTheme="majorHAnsi" w:cstheme="majorHAnsi"/>
          <w:szCs w:val="22"/>
        </w:rPr>
        <w:t xml:space="preserve">iversity </w:t>
      </w:r>
      <w:r w:rsidRPr="004721BD">
        <w:rPr>
          <w:rStyle w:val="StyleUnderline"/>
          <w:rFonts w:asciiTheme="majorHAnsi" w:hAnsiTheme="majorHAnsi" w:cstheme="majorHAnsi"/>
          <w:szCs w:val="22"/>
          <w:highlight w:val="green"/>
        </w:rPr>
        <w:t xml:space="preserve">loss, </w:t>
      </w:r>
      <w:r w:rsidRPr="004721BD">
        <w:rPr>
          <w:rStyle w:val="StyleUnderline"/>
          <w:rFonts w:asciiTheme="majorHAnsi" w:hAnsiTheme="majorHAnsi" w:cstheme="majorHAnsi"/>
          <w:szCs w:val="22"/>
          <w:highlight w:val="green"/>
        </w:rPr>
        <w:lastRenderedPageBreak/>
        <w:t>and threats to water and food security</w:t>
      </w:r>
      <w:r w:rsidRPr="004721BD">
        <w:rPr>
          <w:rFonts w:asciiTheme="majorHAnsi" w:hAnsiTheme="majorHAnsi" w:cstheme="majorHAnsi"/>
          <w:sz w:val="16"/>
          <w:szCs w:val="22"/>
        </w:rPr>
        <w:t xml:space="preserve">, as summarized recently (58), </w:t>
      </w:r>
      <w:r w:rsidRPr="004721BD">
        <w:rPr>
          <w:rStyle w:val="StyleUnderline"/>
          <w:rFonts w:asciiTheme="majorHAnsi" w:hAnsiTheme="majorHAnsi" w:cstheme="majorHAnsi"/>
          <w:szCs w:val="22"/>
        </w:rPr>
        <w:t xml:space="preserve">motivated us to </w:t>
      </w:r>
      <w:r w:rsidRPr="004721BD">
        <w:rPr>
          <w:rStyle w:val="StyleUnderline"/>
          <w:rFonts w:asciiTheme="majorHAnsi" w:hAnsiTheme="majorHAnsi" w:cstheme="majorHAnsi"/>
          <w:szCs w:val="22"/>
          <w:highlight w:val="green"/>
        </w:rPr>
        <w:t>categorize warming</w:t>
      </w:r>
      <w:r w:rsidRPr="004721BD">
        <w:rPr>
          <w:rStyle w:val="StyleUnderline"/>
          <w:rFonts w:asciiTheme="majorHAnsi" w:hAnsiTheme="majorHAnsi" w:cstheme="majorHAnsi"/>
          <w:szCs w:val="22"/>
        </w:rPr>
        <w:t xml:space="preserve"> beyond 5 °C </w:t>
      </w:r>
      <w:r w:rsidRPr="004721BD">
        <w:rPr>
          <w:rStyle w:val="StyleUnderline"/>
          <w:rFonts w:asciiTheme="majorHAnsi" w:hAnsiTheme="majorHAnsi" w:cstheme="majorHAnsi"/>
          <w:szCs w:val="22"/>
          <w:highlight w:val="green"/>
        </w:rPr>
        <w:t>as</w:t>
      </w:r>
      <w:r w:rsidRPr="004721BD">
        <w:rPr>
          <w:rFonts w:asciiTheme="majorHAnsi" w:hAnsiTheme="majorHAnsi" w:cstheme="majorHAnsi"/>
          <w:sz w:val="16"/>
          <w:szCs w:val="22"/>
        </w:rPr>
        <w:t xml:space="preserve"> unknown??, implying the possibility of </w:t>
      </w:r>
      <w:r w:rsidRPr="004721BD">
        <w:rPr>
          <w:rStyle w:val="StyleUnderline"/>
          <w:rFonts w:asciiTheme="majorHAnsi" w:hAnsiTheme="majorHAnsi" w:cstheme="majorHAnsi"/>
          <w:szCs w:val="22"/>
          <w:highlight w:val="green"/>
        </w:rPr>
        <w:t>existential</w:t>
      </w:r>
      <w:r w:rsidRPr="004721BD">
        <w:rPr>
          <w:rFonts w:asciiTheme="majorHAnsi" w:hAnsiTheme="majorHAnsi" w:cstheme="majorHAnsi"/>
          <w:sz w:val="16"/>
          <w:szCs w:val="22"/>
        </w:rPr>
        <w:t xml:space="preserve"> threats. Fig. 2 displays these three risk categorizations (vertical dashed lines).</w:t>
      </w:r>
      <w:r w:rsidR="00E41C70">
        <w:rPr>
          <w:rFonts w:asciiTheme="majorHAnsi" w:hAnsiTheme="majorHAnsi" w:cstheme="majorHAnsi"/>
          <w:sz w:val="16"/>
          <w:szCs w:val="22"/>
        </w:rPr>
        <w:t xml:space="preserve"> </w:t>
      </w:r>
    </w:p>
    <w:p w14:paraId="511CE986" w14:textId="2351CF24" w:rsidR="004721BD" w:rsidRDefault="00DD24B6" w:rsidP="008D67E1">
      <w:pPr>
        <w:pStyle w:val="Heading3"/>
        <w:spacing w:line="360" w:lineRule="auto"/>
      </w:pPr>
      <w:r>
        <w:lastRenderedPageBreak/>
        <w:t xml:space="preserve">Solvency </w:t>
      </w:r>
    </w:p>
    <w:p w14:paraId="1484663B" w14:textId="5C5C3151" w:rsidR="00DD24B6" w:rsidRDefault="00E547CB" w:rsidP="008D67E1">
      <w:pPr>
        <w:pStyle w:val="Heading4"/>
        <w:spacing w:line="360" w:lineRule="auto"/>
      </w:pPr>
      <w:proofErr w:type="spellStart"/>
      <w:r>
        <w:t>Plantext</w:t>
      </w:r>
      <w:proofErr w:type="spellEnd"/>
      <w:r w:rsidR="00DD24B6">
        <w:t xml:space="preserve">: </w:t>
      </w:r>
      <w:r>
        <w:t xml:space="preserve">states should ban the appropriation of outer space by private entities by banning private rocket launches </w:t>
      </w:r>
    </w:p>
    <w:p w14:paraId="43685465" w14:textId="5F684D30" w:rsidR="00E547CB" w:rsidRDefault="00E547CB" w:rsidP="008D67E1">
      <w:pPr>
        <w:pStyle w:val="Heading4"/>
        <w:spacing w:line="360" w:lineRule="auto"/>
      </w:pPr>
      <w:r>
        <w:t xml:space="preserve">Space tourism and climate action trade off – that means the </w:t>
      </w:r>
      <w:proofErr w:type="spellStart"/>
      <w:r>
        <w:t>aff</w:t>
      </w:r>
      <w:proofErr w:type="spellEnd"/>
      <w:r>
        <w:t xml:space="preserve"> controls the internal link to ALL climate movements </w:t>
      </w:r>
    </w:p>
    <w:p w14:paraId="3F660F4B" w14:textId="50DE7E27" w:rsidR="00E547CB" w:rsidRPr="00E547CB" w:rsidRDefault="00E547CB" w:rsidP="008D67E1">
      <w:pPr>
        <w:spacing w:line="360" w:lineRule="auto"/>
      </w:pPr>
      <w:proofErr w:type="spellStart"/>
      <w:r w:rsidRPr="00E547CB">
        <w:rPr>
          <w:b/>
          <w:bCs/>
          <w:sz w:val="24"/>
          <w:szCs w:val="28"/>
          <w:u w:val="single"/>
        </w:rPr>
        <w:t>Diehn</w:t>
      </w:r>
      <w:proofErr w:type="spellEnd"/>
      <w:r w:rsidRPr="00E547CB">
        <w:rPr>
          <w:b/>
          <w:bCs/>
          <w:sz w:val="24"/>
          <w:szCs w:val="28"/>
          <w:u w:val="single"/>
        </w:rPr>
        <w:t xml:space="preserve"> 7-20</w:t>
      </w:r>
      <w:r>
        <w:t xml:space="preserve">-2021 </w:t>
      </w:r>
      <w:r w:rsidRPr="00E547CB">
        <w:rPr>
          <w:sz w:val="16"/>
          <w:szCs w:val="16"/>
        </w:rPr>
        <w:t xml:space="preserve">(Sonya </w:t>
      </w:r>
      <w:proofErr w:type="spellStart"/>
      <w:r w:rsidRPr="00E547CB">
        <w:rPr>
          <w:sz w:val="16"/>
          <w:szCs w:val="16"/>
        </w:rPr>
        <w:t>Diehn</w:t>
      </w:r>
      <w:proofErr w:type="spellEnd"/>
      <w:r w:rsidRPr="00E547CB">
        <w:rPr>
          <w:sz w:val="16"/>
          <w:szCs w:val="16"/>
        </w:rPr>
        <w:t xml:space="preserve">, July 20, 2021, “Opinion: We need climate action, not space tourism,” DW.com, </w:t>
      </w:r>
      <w:hyperlink r:id="rId16" w:history="1">
        <w:r w:rsidRPr="00E547CB">
          <w:rPr>
            <w:rStyle w:val="Hyperlink"/>
            <w:sz w:val="16"/>
            <w:szCs w:val="16"/>
          </w:rPr>
          <w:t>https://www.dw.com/en/opinion-we-need-climate-action-not-space-tourism/a-58312579</w:t>
        </w:r>
      </w:hyperlink>
      <w:r w:rsidRPr="00E547CB">
        <w:rPr>
          <w:sz w:val="16"/>
          <w:szCs w:val="16"/>
        </w:rPr>
        <w:t>) //</w:t>
      </w:r>
      <w:proofErr w:type="spellStart"/>
      <w:r w:rsidRPr="00E547CB">
        <w:rPr>
          <w:sz w:val="16"/>
          <w:szCs w:val="16"/>
        </w:rPr>
        <w:t>neth</w:t>
      </w:r>
      <w:proofErr w:type="spellEnd"/>
      <w:r w:rsidRPr="00E547CB">
        <w:rPr>
          <w:sz w:val="16"/>
          <w:szCs w:val="16"/>
        </w:rPr>
        <w:t xml:space="preserve"> </w:t>
      </w:r>
    </w:p>
    <w:p w14:paraId="4D9CACA0" w14:textId="029A8ECA" w:rsidR="00E547CB" w:rsidRDefault="00E547CB" w:rsidP="008D67E1">
      <w:pPr>
        <w:spacing w:line="360" w:lineRule="auto"/>
        <w:rPr>
          <w:rStyle w:val="StyleUnderline"/>
        </w:rPr>
      </w:pPr>
      <w:r w:rsidRPr="00E547CB">
        <w:rPr>
          <w:rStyle w:val="StyleUnderline"/>
          <w:highlight w:val="green"/>
        </w:rPr>
        <w:t xml:space="preserve">People's motivation to take action on climate change declines when they see </w:t>
      </w:r>
      <w:proofErr w:type="gramStart"/>
      <w:r w:rsidRPr="00E547CB">
        <w:rPr>
          <w:rStyle w:val="StyleUnderline"/>
          <w:highlight w:val="green"/>
        </w:rPr>
        <w:t>others doing</w:t>
      </w:r>
      <w:proofErr w:type="gramEnd"/>
      <w:r w:rsidRPr="00E547CB">
        <w:rPr>
          <w:rStyle w:val="StyleUnderline"/>
          <w:highlight w:val="green"/>
        </w:rPr>
        <w:t xml:space="preserve"> whatever they want</w:t>
      </w:r>
      <w:r w:rsidRPr="00E547CB">
        <w:rPr>
          <w:rStyle w:val="StyleUnderline"/>
        </w:rPr>
        <w:t xml:space="preserve">, without heed for the consequences. </w:t>
      </w:r>
      <w:r w:rsidRPr="00E547CB">
        <w:rPr>
          <w:sz w:val="16"/>
        </w:rPr>
        <w:t>Beyond this demoralization, there is then the actual carbon footprint of space tourism. Look, I'm not against space travel in principle. I'm actually a bit of a science-fiction nerd myself, and get very excited about the possibilities of exploring space. And granted</w:t>
      </w:r>
      <w:proofErr w:type="gramStart"/>
      <w:r w:rsidRPr="00E547CB">
        <w:rPr>
          <w:sz w:val="16"/>
        </w:rPr>
        <w:t>,</w:t>
      </w:r>
      <w:proofErr w:type="gramEnd"/>
      <w:r w:rsidRPr="00E547CB">
        <w:rPr>
          <w:sz w:val="16"/>
        </w:rPr>
        <w:t xml:space="preserve">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w:t>
      </w:r>
      <w:proofErr w:type="gramStart"/>
      <w:r w:rsidRPr="00E547CB">
        <w:rPr>
          <w:sz w:val="16"/>
        </w:rPr>
        <w:t>Based on publicly available information, a trip from London to New York City releases about 1.24 metric tons of CO2.</w:t>
      </w:r>
      <w:proofErr w:type="gramEnd"/>
      <w:r w:rsidRPr="00E547CB">
        <w:rPr>
          <w:sz w:val="16"/>
        </w:rPr>
        <w:t xml:space="preserve"> To put it another way, that 1 1/2-hour jaunt into space was equivalent to about 3,000 miles (4,800 kilometers) of driving an average passenger car. </w:t>
      </w:r>
      <w:r w:rsidRPr="00E547CB">
        <w:rPr>
          <w:rStyle w:val="StyleUnderline"/>
          <w:highlight w:val="green"/>
        </w:rPr>
        <w:t>If Virgin Galactic is adding 3,000 road miles of CO2 emissions to our atmosphere for a single short trip</w:t>
      </w:r>
      <w:r w:rsidRPr="00E547CB">
        <w:rPr>
          <w:rStyle w:val="StyleUnderline"/>
        </w:rPr>
        <w:t xml:space="preserve"> for a mere six people, </w:t>
      </w:r>
      <w:r w:rsidRPr="00E547CB">
        <w:rPr>
          <w:rStyle w:val="StyleUnderline"/>
          <w:highlight w:val="green"/>
        </w:rPr>
        <w:t>that devalues efforts</w:t>
      </w:r>
      <w:r w:rsidRPr="00E547CB">
        <w:rPr>
          <w:rStyle w:val="StyleUnderline"/>
        </w:rPr>
        <w:t xml:space="preserve"> — both personal and policy — </w:t>
      </w:r>
      <w:r w:rsidRPr="00E547CB">
        <w:rPr>
          <w:rStyle w:val="StyleUnderline"/>
          <w:highlight w:val="green"/>
        </w:rPr>
        <w:t>to protect the climate</w:t>
      </w:r>
      <w:r w:rsidRPr="00E547CB">
        <w:rPr>
          <w:sz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that entails has not been made clear. I find this to be a very dubious claim, particularly in light of the carbon footprint of such flights. </w:t>
      </w:r>
      <w:r w:rsidRPr="00E547CB">
        <w:rPr>
          <w:rStyle w:val="StyleUnderline"/>
        </w:rPr>
        <w:t xml:space="preserve">At least billionaire Jeff Bezos gives the environment more than just lip service, by having </w:t>
      </w:r>
      <w:r w:rsidRPr="00E547CB">
        <w:rPr>
          <w:rStyle w:val="StyleUnderline"/>
          <w:highlight w:val="green"/>
        </w:rPr>
        <w:t>rockets for</w:t>
      </w:r>
      <w:r w:rsidRPr="00E547CB">
        <w:rPr>
          <w:rStyle w:val="StyleUnderline"/>
        </w:rPr>
        <w:t xml:space="preserve"> his space travel company </w:t>
      </w:r>
      <w:r w:rsidRPr="00E547CB">
        <w:rPr>
          <w:rStyle w:val="StyleUnderline"/>
          <w:highlight w:val="green"/>
        </w:rPr>
        <w:t>Blue Origin use hydrogen fuel,</w:t>
      </w:r>
      <w:r w:rsidRPr="00E547CB">
        <w:rPr>
          <w:rStyle w:val="StyleUnderline"/>
        </w:rPr>
        <w:t xml:space="preserve"> which does not produce carbon emissions. But let's please not ignore the fact that hydrogen fuel, though it can be produced using renewable energy, </w:t>
      </w:r>
      <w:r w:rsidRPr="00E547CB">
        <w:rPr>
          <w:rStyle w:val="StyleUnderline"/>
          <w:highlight w:val="green"/>
        </w:rPr>
        <w:t>is currently typically produced by</w:t>
      </w:r>
      <w:r w:rsidRPr="00E547CB">
        <w:rPr>
          <w:rStyle w:val="StyleUnderline"/>
        </w:rPr>
        <w:t xml:space="preserve"> — you guessed it — </w:t>
      </w:r>
      <w:r w:rsidRPr="00E547CB">
        <w:rPr>
          <w:rStyle w:val="StyleUnderline"/>
          <w:highlight w:val="green"/>
        </w:rPr>
        <w:t>burning fossil fuels.</w:t>
      </w:r>
    </w:p>
    <w:p w14:paraId="7E648F14" w14:textId="3D5A8A9C" w:rsidR="00E547CB" w:rsidRDefault="00E547CB" w:rsidP="008D67E1">
      <w:pPr>
        <w:pStyle w:val="Heading4"/>
        <w:spacing w:line="360" w:lineRule="auto"/>
      </w:pPr>
      <w:r w:rsidRPr="00E547CB">
        <w:t>P</w:t>
      </w:r>
      <w:r>
        <w:t xml:space="preserve">rivate space exploration is bad – it risks monopolies and treaty violations – a ban is the only answer </w:t>
      </w:r>
    </w:p>
    <w:p w14:paraId="55845E02" w14:textId="5AC90620" w:rsidR="00E547CB" w:rsidRPr="00E547CB" w:rsidRDefault="00E547CB" w:rsidP="008D67E1">
      <w:pPr>
        <w:spacing w:line="360" w:lineRule="auto"/>
      </w:pPr>
      <w:r w:rsidRPr="00E547CB">
        <w:rPr>
          <w:b/>
          <w:bCs/>
          <w:sz w:val="24"/>
          <w:szCs w:val="28"/>
          <w:u w:val="single"/>
        </w:rPr>
        <w:t>Ward 2019</w:t>
      </w:r>
      <w:r w:rsidRPr="00E547CB">
        <w:rPr>
          <w:sz w:val="24"/>
          <w:szCs w:val="28"/>
        </w:rPr>
        <w:t xml:space="preserve"> </w:t>
      </w:r>
      <w:r w:rsidRPr="00E547CB">
        <w:rPr>
          <w:sz w:val="16"/>
          <w:szCs w:val="16"/>
        </w:rPr>
        <w:t xml:space="preserve">(Peter Ward, November 6 2019, “The unintended consequences of </w:t>
      </w:r>
      <w:proofErr w:type="spellStart"/>
      <w:r w:rsidRPr="00E547CB">
        <w:rPr>
          <w:sz w:val="16"/>
          <w:szCs w:val="16"/>
        </w:rPr>
        <w:t>privatising</w:t>
      </w:r>
      <w:proofErr w:type="spellEnd"/>
      <w:r w:rsidRPr="00E547CB">
        <w:rPr>
          <w:sz w:val="16"/>
          <w:szCs w:val="16"/>
        </w:rPr>
        <w:t xml:space="preserve"> space,” sciencefocus.com, </w:t>
      </w:r>
      <w:hyperlink r:id="rId17" w:history="1">
        <w:r w:rsidRPr="00E547CB">
          <w:rPr>
            <w:rStyle w:val="Hyperlink"/>
            <w:sz w:val="16"/>
            <w:szCs w:val="16"/>
          </w:rPr>
          <w:t>https://www.sciencefocus.com/space/the-unintended-consequences-of-privatising-space/</w:t>
        </w:r>
      </w:hyperlink>
      <w:r w:rsidRPr="00E547CB">
        <w:rPr>
          <w:sz w:val="16"/>
          <w:szCs w:val="16"/>
        </w:rPr>
        <w:t>) //</w:t>
      </w:r>
      <w:proofErr w:type="spellStart"/>
      <w:r w:rsidRPr="00E547CB">
        <w:rPr>
          <w:sz w:val="16"/>
          <w:szCs w:val="16"/>
        </w:rPr>
        <w:t>neth</w:t>
      </w:r>
      <w:proofErr w:type="spellEnd"/>
      <w:r>
        <w:t xml:space="preserve"> </w:t>
      </w:r>
    </w:p>
    <w:p w14:paraId="7877445E" w14:textId="6CFCE059" w:rsidR="00E547CB" w:rsidRDefault="00E547CB" w:rsidP="008D67E1">
      <w:pPr>
        <w:spacing w:line="360" w:lineRule="auto"/>
        <w:rPr>
          <w:rStyle w:val="StyleUnderline"/>
        </w:rPr>
      </w:pPr>
      <w:r w:rsidRPr="00E547CB">
        <w:rPr>
          <w:sz w:val="16"/>
        </w:rPr>
        <w:t xml:space="preserve">But space tourism companies need to make money, and it’s never going to be cheap to send anyone to space. </w:t>
      </w:r>
      <w:r w:rsidRPr="00E547CB">
        <w:rPr>
          <w:rStyle w:val="StyleUnderline"/>
        </w:rPr>
        <w:t xml:space="preserve">In the </w:t>
      </w:r>
      <w:r w:rsidRPr="00E547CB">
        <w:rPr>
          <w:rStyle w:val="StyleUnderline"/>
          <w:highlight w:val="green"/>
        </w:rPr>
        <w:t>worst-case scenario</w:t>
      </w:r>
      <w:r w:rsidRPr="00E547CB">
        <w:rPr>
          <w:rStyle w:val="StyleUnderline"/>
        </w:rPr>
        <w:t xml:space="preserve">, the </w:t>
      </w:r>
      <w:r w:rsidRPr="00E547CB">
        <w:rPr>
          <w:rStyle w:val="StyleUnderline"/>
          <w:highlight w:val="green"/>
        </w:rPr>
        <w:t xml:space="preserve">practice becomes another symptom of the world’s massive inequality </w:t>
      </w:r>
      <w:r w:rsidRPr="00E547CB">
        <w:rPr>
          <w:rStyle w:val="StyleUnderline"/>
          <w:highlight w:val="green"/>
        </w:rPr>
        <w:lastRenderedPageBreak/>
        <w:t>problem</w:t>
      </w:r>
      <w:r w:rsidRPr="00E547CB">
        <w:rPr>
          <w:rStyle w:val="StyleUnderline"/>
        </w:rPr>
        <w:t>, where the rich pay hundreds of thousands to go into space for a matter of minutes, while the millions on the surface struggle to feed themselves.</w:t>
      </w:r>
      <w:r>
        <w:rPr>
          <w:rStyle w:val="StyleUnderline"/>
        </w:rPr>
        <w:t xml:space="preserve"> </w:t>
      </w:r>
      <w:r w:rsidRPr="00E547CB">
        <w:rPr>
          <w:sz w:val="16"/>
        </w:rPr>
        <w:t xml:space="preserve">In the 1990s, the Russians attempted to </w:t>
      </w:r>
      <w:proofErr w:type="spellStart"/>
      <w:r w:rsidRPr="00E547CB">
        <w:rPr>
          <w:sz w:val="16"/>
        </w:rPr>
        <w:t>privatise</w:t>
      </w:r>
      <w:proofErr w:type="spellEnd"/>
      <w:r w:rsidRPr="00E547CB">
        <w:rPr>
          <w:sz w:val="16"/>
        </w:rPr>
        <w:t xml:space="preserv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who could pay, and would theoretically bring down the costs of manufacturing in space. </w:t>
      </w:r>
      <w:r w:rsidRPr="00E547CB">
        <w:rPr>
          <w:rStyle w:val="StyleUnderline"/>
        </w:rPr>
        <w:t xml:space="preserve">But </w:t>
      </w:r>
      <w:r w:rsidRPr="00E547CB">
        <w:rPr>
          <w:rStyle w:val="StyleUnderline"/>
          <w:highlight w:val="green"/>
        </w:rPr>
        <w:t>space</w:t>
      </w:r>
      <w:r w:rsidRPr="00E547CB">
        <w:rPr>
          <w:rStyle w:val="StyleUnderline"/>
        </w:rPr>
        <w:t xml:space="preserve"> isn’t the bastion of free-floating freedom some think it </w:t>
      </w:r>
      <w:r w:rsidRPr="00E547CB">
        <w:rPr>
          <w:rStyle w:val="StyleUnderline"/>
          <w:highlight w:val="green"/>
        </w:rPr>
        <w:t>is</w:t>
      </w:r>
      <w:r w:rsidRPr="00E547CB">
        <w:rPr>
          <w:rStyle w:val="StyleUnderline"/>
        </w:rPr>
        <w:t xml:space="preserve">, and it’s </w:t>
      </w:r>
      <w:r w:rsidRPr="002F687D">
        <w:rPr>
          <w:rStyle w:val="StyleUnderline"/>
          <w:highlight w:val="green"/>
        </w:rPr>
        <w:t xml:space="preserve">ripe for </w:t>
      </w:r>
      <w:r w:rsidRPr="00E547CB">
        <w:rPr>
          <w:rStyle w:val="StyleUnderline"/>
          <w:highlight w:val="green"/>
        </w:rPr>
        <w:t>exploitation by monopolies.</w:t>
      </w:r>
      <w:r w:rsidRPr="00E547CB">
        <w:rPr>
          <w:sz w:val="16"/>
        </w:rPr>
        <w:t xml:space="preserve"> A space station operator, for example, could decide which </w:t>
      </w:r>
      <w:proofErr w:type="spellStart"/>
      <w:r w:rsidRPr="00E547CB">
        <w:rPr>
          <w:sz w:val="16"/>
        </w:rPr>
        <w:t>fibre</w:t>
      </w:r>
      <w:proofErr w:type="spellEnd"/>
      <w:r w:rsidRPr="00E547CB">
        <w:rPr>
          <w:sz w:val="16"/>
        </w:rPr>
        <w:t xml:space="preserve"> optics manufacturer could use its facility and which could not. </w:t>
      </w:r>
      <w:r w:rsidRPr="00E547CB">
        <w:rPr>
          <w:rStyle w:val="StyleUnderline"/>
        </w:rPr>
        <w:t xml:space="preserve">The </w:t>
      </w:r>
      <w:proofErr w:type="spellStart"/>
      <w:r w:rsidRPr="00E547CB">
        <w:rPr>
          <w:rStyle w:val="StyleUnderline"/>
        </w:rPr>
        <w:t>fibre</w:t>
      </w:r>
      <w:proofErr w:type="spellEnd"/>
      <w:r w:rsidRPr="00E547CB">
        <w:rPr>
          <w:rStyle w:val="StyleUnderline"/>
        </w:rPr>
        <w:t xml:space="preserve"> optics produced in a zero-gravity environment are much cleaner and more valuable than that produced on Earth, meaning that </w:t>
      </w:r>
      <w:r w:rsidRPr="00E547CB">
        <w:rPr>
          <w:rStyle w:val="StyleUnderline"/>
          <w:highlight w:val="green"/>
        </w:rPr>
        <w:t>one company would have a massive advantage, and the space station would decide who had access to the best manufacturing conditions.</w:t>
      </w:r>
      <w:r w:rsidRPr="00E547CB">
        <w:rPr>
          <w:sz w:val="16"/>
        </w:rPr>
        <w:t xml:space="preserve"> That’s just one example of a potential monopoly, but if you go further into the future of space exploration, things only get more frightening. Imagine a colony on the Moon or Mars run by a corporation. That one company would control everything the colonists need to survive, from the water to the oxygen to the food. That’s a dangerous amount of power for any company, but it’s a very real scenario. So what stops a major corporation landing on the Moon and setting up a colony? </w:t>
      </w:r>
      <w:proofErr w:type="gramStart"/>
      <w:r w:rsidRPr="00E547CB">
        <w:rPr>
          <w:sz w:val="16"/>
        </w:rPr>
        <w:t>One very old document.</w:t>
      </w:r>
      <w:proofErr w:type="gramEnd"/>
      <w:r w:rsidRPr="00E547CB">
        <w:rPr>
          <w:sz w:val="16"/>
        </w:rPr>
        <w:t xml:space="preserve"> </w:t>
      </w:r>
      <w:r w:rsidRPr="00E547CB">
        <w:rPr>
          <w:rStyle w:val="StyleUnderline"/>
          <w:highlight w:val="green"/>
        </w:rPr>
        <w:t>The Outer Space Treaty was signed in 1967</w:t>
      </w:r>
      <w:r w:rsidRPr="00E547CB">
        <w:rPr>
          <w:sz w:val="16"/>
        </w:rPr>
        <w:t xml:space="preserve"> by all of the major space-faring nations, and explicitly states nobody can go to another planet or the Moon and claim that territory for their own. It’s a very important document, </w:t>
      </w:r>
      <w:r w:rsidRPr="00E547CB">
        <w:rPr>
          <w:rStyle w:val="StyleUnderline"/>
          <w:highlight w:val="green"/>
        </w:rPr>
        <w:t>but it’s flawed</w:t>
      </w:r>
      <w:r w:rsidRPr="00E547CB">
        <w:rPr>
          <w:sz w:val="16"/>
        </w:rPr>
        <w:t xml:space="preserve">. </w:t>
      </w:r>
      <w:r w:rsidRPr="00E547CB">
        <w:rPr>
          <w:rStyle w:val="StyleUnderline"/>
        </w:rPr>
        <w:t xml:space="preserve">For one thing, </w:t>
      </w:r>
      <w:r w:rsidRPr="00E547CB">
        <w:rPr>
          <w:rStyle w:val="StyleUnderline"/>
          <w:highlight w:val="green"/>
        </w:rPr>
        <w:t>the private space sector wasn’t around when the treaty was written so it’s not clear how some of the rules would be applied to private companies.</w:t>
      </w:r>
      <w:r w:rsidRPr="00E547CB">
        <w:rPr>
          <w:sz w:val="16"/>
        </w:rPr>
        <w:t xml:space="preserve">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already called for changes to be made to the treaty, and given the increasing amounts of money private space companies spend on lobbying in the United States, more such attempts will follow. It’s imperative that the space community as a whole takes this issue on to ensure the needs of all, and not just the private sector, are taken into account should any alterations be made. The further we look into the future of humans in space, the more reality resembles science fiction. That’s why it’s difficult to make people take the issues which could potentially arise seriously. </w:t>
      </w:r>
      <w:r w:rsidRPr="00E547CB">
        <w:rPr>
          <w:rStyle w:val="StyleUnderline"/>
        </w:rPr>
        <w:t xml:space="preserve">But </w:t>
      </w:r>
      <w:r w:rsidRPr="00E547CB">
        <w:rPr>
          <w:rStyle w:val="StyleUnderline"/>
          <w:highlight w:val="green"/>
        </w:rPr>
        <w:t>now is the time to consider the problems that could arise from a commercially-led space race, and take the necessary small steps now to avoid potentially disastrous consequences in the future.</w:t>
      </w:r>
    </w:p>
    <w:p w14:paraId="3C37B7A9" w14:textId="7CB47408" w:rsidR="00E547CB" w:rsidRDefault="00E547CB" w:rsidP="008D67E1">
      <w:pPr>
        <w:pStyle w:val="Heading4"/>
        <w:spacing w:line="360" w:lineRule="auto"/>
      </w:pPr>
      <w:r w:rsidRPr="00E547CB">
        <w:t>B</w:t>
      </w:r>
      <w:r>
        <w:t xml:space="preserve">anning private space travel prevents climate-disaster space accidents </w:t>
      </w:r>
      <w:r w:rsidR="007758B6">
        <w:t xml:space="preserve">and solves legal concerns </w:t>
      </w:r>
    </w:p>
    <w:p w14:paraId="31D448E0" w14:textId="73BCE37E" w:rsidR="007758B6" w:rsidRPr="007758B6" w:rsidRDefault="007758B6" w:rsidP="008D67E1">
      <w:pPr>
        <w:spacing w:line="360" w:lineRule="auto"/>
        <w:rPr>
          <w:sz w:val="16"/>
          <w:szCs w:val="16"/>
        </w:rPr>
      </w:pPr>
      <w:proofErr w:type="spellStart"/>
      <w:r w:rsidRPr="007758B6">
        <w:rPr>
          <w:b/>
          <w:bCs/>
          <w:sz w:val="24"/>
          <w:szCs w:val="28"/>
          <w:u w:val="single"/>
        </w:rPr>
        <w:t>Oduntan</w:t>
      </w:r>
      <w:proofErr w:type="spellEnd"/>
      <w:r w:rsidRPr="007758B6">
        <w:rPr>
          <w:b/>
          <w:bCs/>
          <w:sz w:val="24"/>
          <w:szCs w:val="28"/>
          <w:u w:val="single"/>
        </w:rPr>
        <w:t xml:space="preserve"> 2016</w:t>
      </w:r>
      <w:r w:rsidRPr="007758B6">
        <w:rPr>
          <w:sz w:val="24"/>
          <w:szCs w:val="28"/>
        </w:rPr>
        <w:t xml:space="preserve"> </w:t>
      </w:r>
      <w:r w:rsidRPr="007758B6">
        <w:rPr>
          <w:sz w:val="16"/>
          <w:szCs w:val="16"/>
        </w:rPr>
        <w:t xml:space="preserve">(George </w:t>
      </w:r>
      <w:proofErr w:type="spellStart"/>
      <w:r w:rsidRPr="007758B6">
        <w:rPr>
          <w:sz w:val="16"/>
          <w:szCs w:val="16"/>
        </w:rPr>
        <w:t>Oduntan</w:t>
      </w:r>
      <w:proofErr w:type="spellEnd"/>
      <w:r w:rsidRPr="007758B6">
        <w:rPr>
          <w:sz w:val="16"/>
          <w:szCs w:val="16"/>
        </w:rPr>
        <w:t xml:space="preserve">, September 12, 2016, The Conversation, “SpaceX explosion shows why we must slow down private space exploration until we rewrite law,” </w:t>
      </w:r>
      <w:hyperlink r:id="rId18" w:history="1">
        <w:r w:rsidRPr="007758B6">
          <w:rPr>
            <w:rStyle w:val="Hyperlink"/>
            <w:sz w:val="16"/>
            <w:szCs w:val="16"/>
          </w:rPr>
          <w:t>https://theconversation.com/spacex-explosion-shows-why-we-must-slow-down-private-space-exploration-until-we-rewrite-law-65019</w:t>
        </w:r>
      </w:hyperlink>
      <w:r w:rsidRPr="007758B6">
        <w:rPr>
          <w:sz w:val="16"/>
          <w:szCs w:val="16"/>
        </w:rPr>
        <w:t>) //</w:t>
      </w:r>
      <w:proofErr w:type="spellStart"/>
      <w:r w:rsidRPr="007758B6">
        <w:rPr>
          <w:sz w:val="16"/>
          <w:szCs w:val="16"/>
        </w:rPr>
        <w:t>neth</w:t>
      </w:r>
      <w:proofErr w:type="spellEnd"/>
      <w:r w:rsidRPr="007758B6">
        <w:rPr>
          <w:sz w:val="16"/>
          <w:szCs w:val="16"/>
        </w:rPr>
        <w:t xml:space="preserve"> </w:t>
      </w:r>
    </w:p>
    <w:p w14:paraId="7FB5A353" w14:textId="13F5D151" w:rsidR="00E547CB" w:rsidRPr="007758B6" w:rsidRDefault="00E547CB" w:rsidP="008D67E1">
      <w:pPr>
        <w:spacing w:line="360" w:lineRule="auto"/>
        <w:rPr>
          <w:sz w:val="16"/>
        </w:rPr>
      </w:pPr>
      <w:r w:rsidRPr="00E547CB">
        <w:rPr>
          <w:rStyle w:val="StyleUnderline"/>
          <w:highlight w:val="green"/>
        </w:rPr>
        <w:t xml:space="preserve">It is only a matter of time </w:t>
      </w:r>
      <w:proofErr w:type="spellStart"/>
      <w:r w:rsidRPr="00E547CB">
        <w:rPr>
          <w:rStyle w:val="StyleUnderline"/>
          <w:highlight w:val="green"/>
        </w:rPr>
        <w:t>time</w:t>
      </w:r>
      <w:proofErr w:type="spellEnd"/>
      <w:r w:rsidRPr="00E547CB">
        <w:rPr>
          <w:rStyle w:val="StyleUnderline"/>
          <w:highlight w:val="green"/>
        </w:rPr>
        <w:t xml:space="preserve"> before we see more than just launch explosions</w:t>
      </w:r>
      <w:r w:rsidRPr="007758B6">
        <w:rPr>
          <w:sz w:val="16"/>
        </w:rPr>
        <w:t xml:space="preserve">. The risk of serious space accidents will increase as the number of space objects in orbit extends into thousands. </w:t>
      </w:r>
      <w:r w:rsidRPr="00E547CB">
        <w:rPr>
          <w:rStyle w:val="StyleUnderline"/>
        </w:rPr>
        <w:t xml:space="preserve">The advent of </w:t>
      </w:r>
      <w:r w:rsidRPr="00E547CB">
        <w:rPr>
          <w:rStyle w:val="StyleUnderline"/>
          <w:highlight w:val="green"/>
        </w:rPr>
        <w:t xml:space="preserve">private </w:t>
      </w:r>
      <w:r w:rsidRPr="00E547CB">
        <w:rPr>
          <w:rStyle w:val="StyleUnderline"/>
          <w:highlight w:val="green"/>
        </w:rPr>
        <w:lastRenderedPageBreak/>
        <w:t xml:space="preserve">activities will also exacerbate the problem of space </w:t>
      </w:r>
      <w:proofErr w:type="gramStart"/>
      <w:r w:rsidRPr="00E547CB">
        <w:rPr>
          <w:rStyle w:val="StyleUnderline"/>
          <w:highlight w:val="green"/>
        </w:rPr>
        <w:t>debris</w:t>
      </w:r>
      <w:r w:rsidRPr="00E547CB">
        <w:rPr>
          <w:rStyle w:val="StyleUnderline"/>
        </w:rPr>
        <w:t>,</w:t>
      </w:r>
      <w:proofErr w:type="gramEnd"/>
      <w:r w:rsidRPr="00E547CB">
        <w:rPr>
          <w:rStyle w:val="StyleUnderline"/>
        </w:rPr>
        <w:t xml:space="preserve"> perhaps as private commercial use of the seas has polluted international maritime spaces.</w:t>
      </w:r>
      <w:r w:rsidRPr="007758B6">
        <w:rPr>
          <w:sz w:val="16"/>
        </w:rPr>
        <w:t xml:space="preserve"> The collision of the satellites Iridium 33 and </w:t>
      </w:r>
      <w:proofErr w:type="spellStart"/>
      <w:r w:rsidRPr="007758B6">
        <w:rPr>
          <w:sz w:val="16"/>
        </w:rPr>
        <w:t>Kosmos</w:t>
      </w:r>
      <w:proofErr w:type="spellEnd"/>
      <w:r w:rsidRPr="007758B6">
        <w:rPr>
          <w:sz w:val="16"/>
        </w:rPr>
        <w:t xml:space="preserve"> 2251 over Siberia in 2009 is a clear example of what may become a common occurrence.</w:t>
      </w:r>
      <w:r w:rsidR="007758B6" w:rsidRPr="007758B6">
        <w:rPr>
          <w:sz w:val="16"/>
        </w:rPr>
        <w:t xml:space="preserve"> </w:t>
      </w:r>
      <w:r w:rsidRPr="007758B6">
        <w:rPr>
          <w:sz w:val="16"/>
        </w:rPr>
        <w:t xml:space="preserve">Then there are the 100 to 150 </w:t>
      </w:r>
      <w:proofErr w:type="spellStart"/>
      <w:r w:rsidRPr="007758B6">
        <w:rPr>
          <w:sz w:val="16"/>
        </w:rPr>
        <w:t>tonnes</w:t>
      </w:r>
      <w:proofErr w:type="spellEnd"/>
      <w:r w:rsidRPr="007758B6">
        <w:rPr>
          <w:sz w:val="16"/>
        </w:rPr>
        <w:t xml:space="preserve"> of man-made space objects that re-enter Earth’s atmosphere annually. Lots of these simply burn up, but some do manage to cause damage to private property. Again, it’s only a matter of time before the first human life or limb is lost to this kind of incident.</w:t>
      </w:r>
      <w:r w:rsidR="007758B6" w:rsidRPr="007758B6">
        <w:rPr>
          <w:sz w:val="16"/>
        </w:rPr>
        <w:t xml:space="preserve"> </w:t>
      </w:r>
      <w:r w:rsidRPr="007758B6">
        <w:rPr>
          <w:sz w:val="16"/>
        </w:rPr>
        <w:t xml:space="preserve">Launches of rockets and payloads are fraught with danger and quite frequently go wrong. But launch accidents appear to affect different countries in different ways. The costs involved in engaging in space station activities are mind boggling and crippling to struggling economies. Increasingly, developing states rely on commercial launchers. </w:t>
      </w:r>
      <w:r w:rsidRPr="007758B6">
        <w:rPr>
          <w:rStyle w:val="StyleUnderline"/>
        </w:rPr>
        <w:t xml:space="preserve">But </w:t>
      </w:r>
      <w:r w:rsidRPr="007758B6">
        <w:rPr>
          <w:rStyle w:val="StyleUnderline"/>
          <w:highlight w:val="green"/>
        </w:rPr>
        <w:t>if a private company launches an object that subsequently causes damage in space, the poor state will be liable.</w:t>
      </w:r>
      <w:r w:rsidR="007758B6">
        <w:rPr>
          <w:rStyle w:val="StyleUnderline"/>
        </w:rPr>
        <w:t xml:space="preserve"> </w:t>
      </w:r>
      <w:r w:rsidRPr="007758B6">
        <w:rPr>
          <w:sz w:val="16"/>
        </w:rPr>
        <w:t xml:space="preserve">And even in those cases where the launch fails due to misfortune or the mistakes of the private launcher, such companies could still escape paying for the launch </w:t>
      </w:r>
      <w:proofErr w:type="gramStart"/>
      <w:r w:rsidRPr="007758B6">
        <w:rPr>
          <w:sz w:val="16"/>
        </w:rPr>
        <w:t>accident,</w:t>
      </w:r>
      <w:proofErr w:type="gramEnd"/>
      <w:r w:rsidRPr="007758B6">
        <w:rPr>
          <w:sz w:val="16"/>
        </w:rPr>
        <w:t xml:space="preserve"> as such firms often have water-tight exclusion clauses that protect them from liabilities. The bill again goes to the poor state.</w:t>
      </w:r>
      <w:r w:rsidR="007758B6" w:rsidRPr="007758B6">
        <w:rPr>
          <w:sz w:val="16"/>
        </w:rPr>
        <w:t xml:space="preserve"> </w:t>
      </w:r>
      <w:r w:rsidRPr="007758B6">
        <w:rPr>
          <w:sz w:val="16"/>
        </w:rPr>
        <w:t>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w:t>
      </w:r>
      <w:r w:rsidR="007758B6" w:rsidRPr="007758B6">
        <w:rPr>
          <w:sz w:val="16"/>
        </w:rPr>
        <w:t xml:space="preserve"> </w:t>
      </w:r>
      <w:r w:rsidRPr="007758B6">
        <w:rPr>
          <w:rStyle w:val="StyleUnderline"/>
          <w:highlight w:val="green"/>
        </w:rPr>
        <w:t>There are also serious issues around the safety of astronauts</w:t>
      </w:r>
      <w:r w:rsidRPr="007758B6">
        <w:rPr>
          <w:rStyle w:val="StyleUnderline"/>
        </w:rPr>
        <w:t>, who have the legal right to a safe existence when in outer space.</w:t>
      </w:r>
      <w:r w:rsidRPr="007758B6">
        <w:rPr>
          <w:sz w:val="16"/>
        </w:rPr>
        <w:t xml:space="preserve"> But it is unclear whether this law does – or should – extend to private astronauts. Also, a launching state currently must be notified regarding incidents involving astronauts on international missions – and it is required to assist and contribute substantially to search and rescue operations. </w:t>
      </w:r>
      <w:r w:rsidRPr="007758B6">
        <w:rPr>
          <w:rStyle w:val="StyleUnderline"/>
          <w:highlight w:val="green"/>
        </w:rPr>
        <w:t>Can a private company really supply the enormous sums or other resources that may be needed?</w:t>
      </w:r>
      <w:r w:rsidRPr="007758B6">
        <w:rPr>
          <w:sz w:val="16"/>
        </w:rPr>
        <w:t xml:space="preserve"> Will the home state of the private company be willing to pay? Again, the law isn’t clear.</w:t>
      </w:r>
      <w:r w:rsidR="007758B6" w:rsidRPr="007758B6">
        <w:rPr>
          <w:sz w:val="16"/>
        </w:rPr>
        <w:t xml:space="preserve"> </w:t>
      </w:r>
      <w:r w:rsidRPr="007758B6">
        <w:rPr>
          <w:rStyle w:val="StyleUnderline"/>
          <w:highlight w:val="green"/>
        </w:rPr>
        <w:t>With the increase in private participation in space experimentation and perhaps even mineral mining, the provisions governing civil liability</w:t>
      </w:r>
      <w:r w:rsidRPr="007758B6">
        <w:rPr>
          <w:rStyle w:val="StyleUnderline"/>
        </w:rPr>
        <w:t xml:space="preserve"> over mishaps arising from the operations of a space station </w:t>
      </w:r>
      <w:r w:rsidRPr="007758B6">
        <w:rPr>
          <w:rStyle w:val="StyleUnderline"/>
          <w:highlight w:val="green"/>
        </w:rPr>
        <w:t xml:space="preserve">are likely to become one of the most </w:t>
      </w:r>
      <w:proofErr w:type="spellStart"/>
      <w:r w:rsidRPr="007758B6">
        <w:rPr>
          <w:rStyle w:val="StyleUnderline"/>
          <w:highlight w:val="green"/>
        </w:rPr>
        <w:t>contested</w:t>
      </w:r>
      <w:proofErr w:type="spellEnd"/>
      <w:r w:rsidRPr="007758B6">
        <w:rPr>
          <w:rStyle w:val="StyleUnderline"/>
          <w:highlight w:val="green"/>
        </w:rPr>
        <w:t xml:space="preserve"> areas of space law.</w:t>
      </w:r>
      <w:r w:rsidRPr="007758B6">
        <w:rPr>
          <w:sz w:val="16"/>
        </w:rPr>
        <w:t xml:space="preserve"> What if a module or component part fails to function on a space station?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w:t>
      </w:r>
    </w:p>
    <w:p w14:paraId="76479B37" w14:textId="77777777" w:rsidR="00E547CB" w:rsidRDefault="00E547CB" w:rsidP="008D67E1">
      <w:pPr>
        <w:spacing w:line="360" w:lineRule="auto"/>
      </w:pPr>
    </w:p>
    <w:p w14:paraId="21D1B154" w14:textId="4AD37DD5" w:rsidR="00E547CB" w:rsidRDefault="007758B6" w:rsidP="008D67E1">
      <w:pPr>
        <w:pStyle w:val="Heading3"/>
        <w:spacing w:line="360" w:lineRule="auto"/>
      </w:pPr>
      <w:proofErr w:type="spellStart"/>
      <w:r>
        <w:lastRenderedPageBreak/>
        <w:t>Fw</w:t>
      </w:r>
      <w:proofErr w:type="spellEnd"/>
      <w:r>
        <w:t xml:space="preserve"> </w:t>
      </w:r>
    </w:p>
    <w:p w14:paraId="0F20DCCC"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[Standard] The standard is maximizing expected wellbeing. Prefer:</w:t>
      </w:r>
    </w:p>
    <w:p w14:paraId="7AC3363A"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1] Theory first –</w:t>
      </w:r>
    </w:p>
    <w:p w14:paraId="2E045126"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A] Ground – both debaters have ground underneath </w:t>
      </w:r>
      <w:proofErr w:type="spellStart"/>
      <w:r w:rsidRPr="00D57CBD">
        <w:rPr>
          <w:rFonts w:asciiTheme="majorHAnsi" w:eastAsia="Times New Roman" w:hAnsiTheme="majorHAnsi" w:cstheme="majorHAnsi"/>
          <w:b/>
          <w:iCs/>
          <w:sz w:val="26"/>
        </w:rPr>
        <w:t>util</w:t>
      </w:r>
      <w:proofErr w:type="spellEnd"/>
      <w:r w:rsidRPr="00D57CBD">
        <w:rPr>
          <w:rFonts w:asciiTheme="majorHAnsi" w:eastAsia="Times New Roman" w:hAnsiTheme="majorHAnsi" w:cstheme="majorHAnsi"/>
          <w:b/>
          <w:iCs/>
          <w:sz w:val="26"/>
        </w:rPr>
        <w:t xml:space="preserve"> because every action has a consequence that can be weighed fairly using different metrics under the framing – other frameworks flow exclusively to one side. </w:t>
      </w:r>
    </w:p>
    <w:p w14:paraId="76A9DEDE"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B] Topic lit – most articles are written through a utilitarian lens because they are crafted for policymakers and the general public who believes consequences </w:t>
      </w:r>
      <w:proofErr w:type="gramStart"/>
      <w:r w:rsidRPr="00D57CBD">
        <w:rPr>
          <w:rFonts w:asciiTheme="majorHAnsi" w:eastAsia="Times New Roman" w:hAnsiTheme="majorHAnsi" w:cstheme="majorHAnsi"/>
          <w:b/>
          <w:iCs/>
          <w:sz w:val="26"/>
        </w:rPr>
        <w:t>are</w:t>
      </w:r>
      <w:proofErr w:type="gramEnd"/>
      <w:r w:rsidRPr="00D57CBD">
        <w:rPr>
          <w:rFonts w:asciiTheme="majorHAnsi" w:eastAsia="Times New Roman" w:hAnsiTheme="majorHAnsi" w:cstheme="majorHAnsi"/>
          <w:b/>
          <w:iCs/>
          <w:sz w:val="26"/>
        </w:rPr>
        <w:t xml:space="preserve"> important – key to fairness because topic lit is how we determine in-round engagement. </w:t>
      </w:r>
    </w:p>
    <w:p w14:paraId="6DD7D019" w14:textId="705D9CDF" w:rsidR="007758B6" w:rsidRPr="00D57CBD" w:rsidRDefault="002F687D" w:rsidP="008D67E1">
      <w:pPr>
        <w:keepNext/>
        <w:keepLines/>
        <w:spacing w:before="40" w:after="0" w:line="360" w:lineRule="auto"/>
        <w:outlineLvl w:val="3"/>
        <w:rPr>
          <w:rFonts w:asciiTheme="majorHAnsi" w:eastAsia="Times New Roman" w:hAnsiTheme="majorHAnsi" w:cstheme="majorHAnsi"/>
          <w:b/>
          <w:iCs/>
          <w:sz w:val="26"/>
        </w:rPr>
      </w:pPr>
      <w:r>
        <w:rPr>
          <w:rFonts w:asciiTheme="majorHAnsi" w:eastAsia="Times New Roman" w:hAnsiTheme="majorHAnsi" w:cstheme="majorHAnsi"/>
          <w:b/>
          <w:iCs/>
          <w:sz w:val="26"/>
        </w:rPr>
        <w:t>2</w:t>
      </w:r>
      <w:r w:rsidR="007758B6" w:rsidRPr="00D57CBD">
        <w:rPr>
          <w:rFonts w:asciiTheme="majorHAnsi" w:eastAsia="Times New Roman" w:hAnsiTheme="majorHAnsi" w:cstheme="majorHAnsi"/>
          <w:b/>
          <w:iCs/>
          <w:sz w:val="26"/>
        </w:rPr>
        <w:t>] Actor specificity:</w:t>
      </w:r>
    </w:p>
    <w:p w14:paraId="0B574D31"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 xml:space="preserve">A] Aggregation – governments only </w:t>
      </w:r>
      <w:proofErr w:type="gramStart"/>
      <w:r w:rsidRPr="00D57CBD">
        <w:rPr>
          <w:rFonts w:asciiTheme="majorHAnsi" w:eastAsia="Times New Roman" w:hAnsiTheme="majorHAnsi" w:cstheme="majorHAnsi"/>
          <w:b/>
          <w:iCs/>
          <w:sz w:val="26"/>
        </w:rPr>
        <w:t>have</w:t>
      </w:r>
      <w:proofErr w:type="gramEnd"/>
      <w:r w:rsidRPr="00D57CBD">
        <w:rPr>
          <w:rFonts w:asciiTheme="majorHAnsi" w:eastAsia="Times New Roman" w:hAnsiTheme="majorHAnsi" w:cstheme="majorHAnsi"/>
          <w:b/>
          <w:iCs/>
          <w:sz w:val="26"/>
        </w:rPr>
        <w:t xml:space="preserve"> access to averages and aggregates which are the basis of justification for their policies</w:t>
      </w:r>
    </w:p>
    <w:p w14:paraId="2F38F8E4"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r w:rsidRPr="00D57CBD">
        <w:rPr>
          <w:rFonts w:asciiTheme="majorHAnsi" w:eastAsia="Times New Roman" w:hAnsiTheme="majorHAnsi" w:cstheme="majorHAnsi"/>
          <w:b/>
          <w:iCs/>
          <w:sz w:val="26"/>
        </w:rPr>
        <w:t>B] No intent-foresight distinction – If we foresee a consequence, then it becomes part of our deliberation which makes it intrinsic to our action since we intend it to happen</w:t>
      </w:r>
    </w:p>
    <w:p w14:paraId="37B0FD20" w14:textId="77777777" w:rsidR="007758B6" w:rsidRPr="00D57CBD" w:rsidRDefault="007758B6" w:rsidP="008D67E1">
      <w:pPr>
        <w:keepNext/>
        <w:keepLines/>
        <w:spacing w:before="40" w:after="0" w:line="360" w:lineRule="auto"/>
        <w:outlineLvl w:val="3"/>
        <w:rPr>
          <w:rFonts w:asciiTheme="majorHAnsi" w:eastAsia="Times New Roman" w:hAnsiTheme="majorHAnsi" w:cstheme="majorHAnsi"/>
          <w:b/>
          <w:iCs/>
          <w:sz w:val="26"/>
        </w:rPr>
      </w:pPr>
      <w:proofErr w:type="spellStart"/>
      <w:r w:rsidRPr="00D57CBD">
        <w:rPr>
          <w:rFonts w:asciiTheme="majorHAnsi" w:eastAsia="Times New Roman" w:hAnsiTheme="majorHAnsi" w:cstheme="majorHAnsi"/>
          <w:b/>
          <w:iCs/>
          <w:sz w:val="26"/>
        </w:rPr>
        <w:t>Util</w:t>
      </w:r>
      <w:proofErr w:type="spellEnd"/>
      <w:r w:rsidRPr="00D57CBD">
        <w:rPr>
          <w:rFonts w:asciiTheme="majorHAnsi" w:eastAsia="Times New Roman" w:hAnsiTheme="majorHAnsi" w:cstheme="majorHAnsi"/>
          <w:b/>
          <w:iCs/>
          <w:sz w:val="26"/>
        </w:rPr>
        <w:t xml:space="preserve"> is intrinsic to us we can’t avoid that maximizing </w:t>
      </w:r>
      <w:proofErr w:type="spellStart"/>
      <w:r w:rsidRPr="00D57CBD">
        <w:rPr>
          <w:rFonts w:asciiTheme="majorHAnsi" w:eastAsia="Times New Roman" w:hAnsiTheme="majorHAnsi" w:cstheme="majorHAnsi"/>
          <w:b/>
          <w:iCs/>
          <w:sz w:val="26"/>
        </w:rPr>
        <w:t>well being</w:t>
      </w:r>
      <w:proofErr w:type="spellEnd"/>
      <w:r w:rsidRPr="00D57CBD">
        <w:rPr>
          <w:rFonts w:asciiTheme="majorHAnsi" w:eastAsia="Times New Roman" w:hAnsiTheme="majorHAnsi" w:cstheme="majorHAnsi"/>
          <w:b/>
          <w:iCs/>
          <w:sz w:val="26"/>
        </w:rPr>
        <w:t xml:space="preserve"> is the most moral action </w:t>
      </w:r>
    </w:p>
    <w:p w14:paraId="1BEB743E" w14:textId="77777777" w:rsidR="007758B6" w:rsidRPr="00D57CBD" w:rsidRDefault="007758B6" w:rsidP="008D67E1">
      <w:pPr>
        <w:spacing w:after="0" w:line="360" w:lineRule="auto"/>
        <w:rPr>
          <w:rFonts w:asciiTheme="majorHAnsi" w:eastAsia="Calibri" w:hAnsiTheme="majorHAnsi" w:cstheme="majorHAnsi"/>
          <w:b/>
          <w:sz w:val="24"/>
        </w:rPr>
      </w:pPr>
      <w:r w:rsidRPr="00D57CBD">
        <w:rPr>
          <w:rFonts w:asciiTheme="majorHAnsi" w:eastAsia="Calibri" w:hAnsiTheme="majorHAnsi" w:cstheme="majorHAnsi"/>
          <w:b/>
          <w:bCs/>
          <w:sz w:val="26"/>
          <w:u w:val="single"/>
        </w:rPr>
        <w:t>Nagel 86</w:t>
      </w:r>
      <w:r w:rsidRPr="00D57CBD">
        <w:rPr>
          <w:rFonts w:asciiTheme="majorHAnsi" w:eastAsia="Calibri" w:hAnsiTheme="majorHAnsi" w:cstheme="majorHAnsi"/>
          <w:b/>
          <w:bCs/>
          <w:sz w:val="26"/>
        </w:rPr>
        <w:t xml:space="preserve">: </w:t>
      </w:r>
      <w:r w:rsidRPr="00D57CBD">
        <w:rPr>
          <w:rFonts w:asciiTheme="majorHAnsi" w:eastAsia="Calibri" w:hAnsiTheme="majorHAnsi" w:cstheme="majorHAnsi"/>
          <w:sz w:val="24"/>
        </w:rPr>
        <w:t xml:space="preserve">Thomas Nagel, </w:t>
      </w:r>
      <w:proofErr w:type="gramStart"/>
      <w:r w:rsidRPr="00D57CBD">
        <w:rPr>
          <w:rFonts w:asciiTheme="majorHAnsi" w:eastAsia="Calibri" w:hAnsiTheme="majorHAnsi" w:cstheme="majorHAnsi"/>
          <w:sz w:val="24"/>
        </w:rPr>
        <w:t>The</w:t>
      </w:r>
      <w:proofErr w:type="gramEnd"/>
      <w:r w:rsidRPr="00D57CBD">
        <w:rPr>
          <w:rFonts w:asciiTheme="majorHAnsi" w:eastAsia="Calibri" w:hAnsiTheme="majorHAnsi" w:cstheme="majorHAnsi"/>
          <w:sz w:val="24"/>
        </w:rPr>
        <w:t xml:space="preserve"> View From Nowhere, HUP, 1986: 156-168.</w:t>
      </w:r>
    </w:p>
    <w:p w14:paraId="32D72A2B" w14:textId="77777777" w:rsidR="007758B6" w:rsidRPr="00D57CBD" w:rsidRDefault="007758B6" w:rsidP="008D67E1">
      <w:pPr>
        <w:spacing w:after="0" w:line="360" w:lineRule="auto"/>
        <w:jc w:val="both"/>
        <w:rPr>
          <w:rFonts w:asciiTheme="majorHAnsi" w:eastAsia="Times New Roman" w:hAnsiTheme="majorHAnsi" w:cstheme="majorHAnsi"/>
          <w:sz w:val="24"/>
          <w:u w:val="single"/>
        </w:rPr>
      </w:pPr>
      <w:r w:rsidRPr="00D57CBD">
        <w:rPr>
          <w:rFonts w:asciiTheme="majorHAnsi" w:eastAsia="Times New Roman" w:hAnsiTheme="majorHAnsi" w:cstheme="majorHAnsi"/>
          <w:sz w:val="12"/>
        </w:rPr>
        <w:t xml:space="preserve">I shall defend the unsurprising claim that </w:t>
      </w:r>
      <w:r w:rsidRPr="00483749">
        <w:rPr>
          <w:rFonts w:asciiTheme="majorHAnsi" w:eastAsia="Times New Roman" w:hAnsiTheme="majorHAnsi" w:cstheme="majorHAnsi"/>
          <w:sz w:val="24"/>
          <w:highlight w:val="green"/>
          <w:u w:val="single"/>
        </w:rPr>
        <w:t>sensory pleasure is good and pain bad</w:t>
      </w:r>
      <w:r w:rsidRPr="00D57CBD">
        <w:rPr>
          <w:rFonts w:asciiTheme="majorHAnsi" w:eastAsia="Times New Roman" w:hAnsiTheme="majorHAnsi" w:cstheme="majorHAnsi"/>
          <w:sz w:val="12"/>
        </w:rPr>
        <w:t xml:space="preserve">, no matter </w:t>
      </w:r>
      <w:proofErr w:type="spellStart"/>
      <w:r w:rsidRPr="00D57CBD">
        <w:rPr>
          <w:rFonts w:asciiTheme="majorHAnsi" w:eastAsia="Times New Roman" w:hAnsiTheme="majorHAnsi" w:cstheme="majorHAnsi"/>
          <w:sz w:val="12"/>
        </w:rPr>
        <w:t>whose</w:t>
      </w:r>
      <w:proofErr w:type="spellEnd"/>
      <w:r w:rsidRPr="00D57CBD">
        <w:rPr>
          <w:rFonts w:asciiTheme="majorHAnsi" w:eastAsia="Times New Roman" w:hAnsiTheme="majorHAnsi" w:cstheme="majorHAnsi"/>
          <w:sz w:val="12"/>
        </w:rPr>
        <w:t xml:space="preserve"> they are</w:t>
      </w:r>
      <w:r w:rsidRPr="00D57CBD">
        <w:rPr>
          <w:rFonts w:asciiTheme="majorHAnsi" w:eastAsia="Times New Roman" w:hAnsiTheme="majorHAnsi" w:cstheme="majorHAnsi"/>
          <w:bCs/>
          <w:sz w:val="12"/>
        </w:rPr>
        <w:t>.</w:t>
      </w:r>
      <w:r w:rsidRPr="00D57CBD">
        <w:rPr>
          <w:rFonts w:asciiTheme="majorHAnsi" w:eastAsia="Times New Roman" w:hAnsiTheme="majorHAnsi" w:cstheme="majorHAnsi"/>
          <w:sz w:val="12"/>
        </w:rPr>
        <w:t xml:space="preserve"> The point of the exercise is to see how the pressures of objectification operate in a simple case. Physical pleasure and pain do not usually depend on activities or desires which themselves raise questions of justification and value. </w:t>
      </w:r>
      <w:r w:rsidRPr="00D57CBD">
        <w:rPr>
          <w:rFonts w:asciiTheme="majorHAnsi" w:eastAsia="Times New Roman" w:hAnsiTheme="majorHAnsi" w:cstheme="majorHAnsi"/>
          <w:sz w:val="24"/>
          <w:u w:val="single"/>
        </w:rPr>
        <w:t xml:space="preserve">They are </w:t>
      </w:r>
      <w:r w:rsidRPr="00483749">
        <w:rPr>
          <w:rFonts w:asciiTheme="majorHAnsi" w:eastAsia="Times New Roman" w:hAnsiTheme="majorHAnsi" w:cstheme="majorHAnsi"/>
          <w:sz w:val="24"/>
          <w:highlight w:val="green"/>
          <w:u w:val="single"/>
        </w:rPr>
        <w:t>just sensory experiences</w:t>
      </w:r>
      <w:r w:rsidRPr="00D57CBD">
        <w:rPr>
          <w:rFonts w:asciiTheme="majorHAnsi" w:eastAsia="Times New Roman" w:hAnsiTheme="majorHAnsi" w:cstheme="majorHAnsi"/>
          <w:sz w:val="12"/>
        </w:rPr>
        <w:t xml:space="preserve"> in relation to which we are fairly passive, but </w:t>
      </w:r>
      <w:r w:rsidRPr="00D57CBD">
        <w:rPr>
          <w:rFonts w:asciiTheme="majorHAnsi" w:eastAsia="Times New Roman" w:hAnsiTheme="majorHAnsi" w:cstheme="majorHAnsi"/>
          <w:sz w:val="24"/>
          <w:u w:val="single"/>
        </w:rPr>
        <w:t xml:space="preserve">toward which </w:t>
      </w:r>
      <w:r w:rsidRPr="00483749">
        <w:rPr>
          <w:rFonts w:asciiTheme="majorHAnsi" w:eastAsia="Times New Roman" w:hAnsiTheme="majorHAnsi" w:cstheme="majorHAnsi"/>
          <w:sz w:val="24"/>
          <w:highlight w:val="green"/>
          <w:u w:val="single"/>
        </w:rPr>
        <w:t>we feel involuntary desire</w:t>
      </w:r>
      <w:r w:rsidRPr="00D57CBD">
        <w:rPr>
          <w:rFonts w:asciiTheme="majorHAnsi" w:eastAsia="Times New Roman" w:hAnsiTheme="majorHAnsi" w:cstheme="majorHAnsi"/>
          <w:sz w:val="24"/>
          <w:u w:val="single"/>
        </w:rPr>
        <w:t xml:space="preserve"> or aversion.</w:t>
      </w:r>
      <w:r w:rsidRPr="00D57CBD">
        <w:rPr>
          <w:rFonts w:asciiTheme="majorHAnsi" w:eastAsia="Times New Roman" w:hAnsiTheme="majorHAnsi" w:cstheme="majorHAnsi"/>
          <w:sz w:val="12"/>
        </w:rPr>
        <w:t xml:space="preserve"> Almost </w:t>
      </w:r>
      <w:r w:rsidRPr="00483749">
        <w:rPr>
          <w:rFonts w:asciiTheme="majorHAnsi" w:eastAsia="Times New Roman" w:hAnsiTheme="majorHAnsi" w:cstheme="majorHAnsi"/>
          <w:sz w:val="24"/>
          <w:highlight w:val="green"/>
          <w:u w:val="single"/>
        </w:rPr>
        <w:t>[E]</w:t>
      </w:r>
      <w:proofErr w:type="spellStart"/>
      <w:r w:rsidRPr="00483749">
        <w:rPr>
          <w:rFonts w:asciiTheme="majorHAnsi" w:eastAsia="Times New Roman" w:hAnsiTheme="majorHAnsi" w:cstheme="majorHAnsi"/>
          <w:sz w:val="24"/>
          <w:highlight w:val="green"/>
          <w:u w:val="single"/>
        </w:rPr>
        <w:t>veryone</w:t>
      </w:r>
      <w:proofErr w:type="spellEnd"/>
      <w:r w:rsidRPr="00483749">
        <w:rPr>
          <w:rFonts w:asciiTheme="majorHAnsi" w:eastAsia="Times New Roman" w:hAnsiTheme="majorHAnsi" w:cstheme="majorHAnsi"/>
          <w:sz w:val="24"/>
          <w:highlight w:val="green"/>
          <w:u w:val="single"/>
        </w:rPr>
        <w:t xml:space="preserve"> takes the avoidance of</w:t>
      </w:r>
      <w:r w:rsidRPr="00D57CBD">
        <w:rPr>
          <w:rFonts w:asciiTheme="majorHAnsi" w:eastAsia="Times New Roman" w:hAnsiTheme="majorHAnsi" w:cstheme="majorHAnsi"/>
          <w:sz w:val="24"/>
          <w:u w:val="single"/>
        </w:rPr>
        <w:t xml:space="preserve"> </w:t>
      </w:r>
      <w:r w:rsidRPr="00D57CBD">
        <w:rPr>
          <w:rFonts w:asciiTheme="majorHAnsi" w:eastAsia="Times New Roman" w:hAnsiTheme="majorHAnsi" w:cstheme="majorHAnsi"/>
          <w:sz w:val="12"/>
        </w:rPr>
        <w:t>his</w:t>
      </w:r>
      <w:r w:rsidRPr="00D57CBD">
        <w:rPr>
          <w:rFonts w:asciiTheme="majorHAnsi" w:eastAsia="Times New Roman" w:hAnsiTheme="majorHAnsi" w:cstheme="majorHAnsi"/>
          <w:sz w:val="24"/>
          <w:u w:val="single"/>
        </w:rPr>
        <w:t xml:space="preserve"> {</w:t>
      </w:r>
      <w:r w:rsidRPr="00483749">
        <w:rPr>
          <w:rFonts w:asciiTheme="majorHAnsi" w:eastAsia="Times New Roman" w:hAnsiTheme="majorHAnsi" w:cstheme="majorHAnsi"/>
          <w:sz w:val="24"/>
          <w:highlight w:val="green"/>
          <w:u w:val="single"/>
        </w:rPr>
        <w:t>their} own pain and</w:t>
      </w:r>
      <w:r w:rsidRPr="00D57CBD">
        <w:rPr>
          <w:rFonts w:asciiTheme="majorHAnsi" w:eastAsia="Times New Roman" w:hAnsiTheme="majorHAnsi" w:cstheme="majorHAnsi"/>
          <w:sz w:val="24"/>
          <w:u w:val="single"/>
        </w:rPr>
        <w:t xml:space="preserve"> the </w:t>
      </w:r>
      <w:r w:rsidRPr="00483749">
        <w:rPr>
          <w:rFonts w:asciiTheme="majorHAnsi" w:eastAsia="Times New Roman" w:hAnsiTheme="majorHAnsi" w:cstheme="majorHAnsi"/>
          <w:sz w:val="24"/>
          <w:highlight w:val="green"/>
          <w:u w:val="single"/>
        </w:rPr>
        <w:t>promotion of</w:t>
      </w:r>
      <w:r w:rsidRPr="00D57CBD">
        <w:rPr>
          <w:rFonts w:asciiTheme="majorHAnsi" w:eastAsia="Times New Roman" w:hAnsiTheme="majorHAnsi" w:cstheme="majorHAnsi"/>
          <w:sz w:val="24"/>
          <w:u w:val="single"/>
        </w:rPr>
        <w:t xml:space="preserve"> </w:t>
      </w:r>
      <w:r w:rsidRPr="00D57CBD">
        <w:rPr>
          <w:rFonts w:asciiTheme="majorHAnsi" w:eastAsia="Times New Roman" w:hAnsiTheme="majorHAnsi" w:cstheme="majorHAnsi"/>
          <w:sz w:val="12"/>
        </w:rPr>
        <w:t>his</w:t>
      </w:r>
      <w:r w:rsidRPr="00D57CBD">
        <w:rPr>
          <w:rFonts w:asciiTheme="majorHAnsi" w:eastAsia="Times New Roman" w:hAnsiTheme="majorHAnsi" w:cstheme="majorHAnsi"/>
          <w:sz w:val="24"/>
          <w:u w:val="single"/>
        </w:rPr>
        <w:t xml:space="preserve"> </w:t>
      </w:r>
      <w:r w:rsidRPr="00483749">
        <w:rPr>
          <w:rFonts w:asciiTheme="majorHAnsi" w:eastAsia="Times New Roman" w:hAnsiTheme="majorHAnsi" w:cstheme="majorHAnsi"/>
          <w:sz w:val="24"/>
          <w:highlight w:val="green"/>
          <w:u w:val="single"/>
        </w:rPr>
        <w:t>own pleasure as</w:t>
      </w:r>
      <w:r w:rsidRPr="00D57CBD">
        <w:rPr>
          <w:rFonts w:asciiTheme="majorHAnsi" w:eastAsia="Times New Roman" w:hAnsiTheme="majorHAnsi" w:cstheme="majorHAnsi"/>
          <w:sz w:val="24"/>
          <w:u w:val="single"/>
        </w:rPr>
        <w:t xml:space="preserve"> subjective </w:t>
      </w:r>
      <w:r w:rsidRPr="00483749">
        <w:rPr>
          <w:rFonts w:asciiTheme="majorHAnsi" w:eastAsia="Times New Roman" w:hAnsiTheme="majorHAnsi" w:cstheme="majorHAnsi"/>
          <w:sz w:val="24"/>
          <w:highlight w:val="green"/>
          <w:u w:val="single"/>
        </w:rPr>
        <w:t>reasons for action in a fairly</w:t>
      </w:r>
      <w:r w:rsidRPr="00D57CBD">
        <w:rPr>
          <w:rFonts w:asciiTheme="majorHAnsi" w:eastAsia="Times New Roman" w:hAnsiTheme="majorHAnsi" w:cstheme="majorHAnsi"/>
          <w:sz w:val="24"/>
          <w:u w:val="single"/>
        </w:rPr>
        <w:t xml:space="preserve"> </w:t>
      </w:r>
      <w:r w:rsidRPr="00483749">
        <w:rPr>
          <w:rFonts w:asciiTheme="majorHAnsi" w:eastAsia="Times New Roman" w:hAnsiTheme="majorHAnsi" w:cstheme="majorHAnsi"/>
          <w:sz w:val="24"/>
          <w:highlight w:val="green"/>
          <w:u w:val="single"/>
        </w:rPr>
        <w:t>simple way</w:t>
      </w:r>
      <w:r w:rsidRPr="00D57CBD">
        <w:rPr>
          <w:rFonts w:asciiTheme="majorHAnsi" w:eastAsia="Times New Roman" w:hAnsiTheme="majorHAnsi" w:cstheme="majorHAnsi"/>
          <w:sz w:val="24"/>
          <w:u w:val="single"/>
        </w:rPr>
        <w:t xml:space="preserve">; they are </w:t>
      </w:r>
      <w:r w:rsidRPr="00483749">
        <w:rPr>
          <w:rFonts w:asciiTheme="majorHAnsi" w:eastAsia="Times New Roman" w:hAnsiTheme="majorHAnsi" w:cstheme="majorHAnsi"/>
          <w:sz w:val="24"/>
          <w:highlight w:val="green"/>
          <w:u w:val="single"/>
        </w:rPr>
        <w:t>not back[</w:t>
      </w:r>
      <w:proofErr w:type="spellStart"/>
      <w:proofErr w:type="gramStart"/>
      <w:r w:rsidRPr="00483749">
        <w:rPr>
          <w:rFonts w:asciiTheme="majorHAnsi" w:eastAsia="Times New Roman" w:hAnsiTheme="majorHAnsi" w:cstheme="majorHAnsi"/>
          <w:sz w:val="24"/>
          <w:highlight w:val="green"/>
          <w:u w:val="single"/>
        </w:rPr>
        <w:t>ed</w:t>
      </w:r>
      <w:proofErr w:type="spellEnd"/>
      <w:proofErr w:type="gramEnd"/>
      <w:r w:rsidRPr="00483749">
        <w:rPr>
          <w:rFonts w:asciiTheme="majorHAnsi" w:eastAsia="Times New Roman" w:hAnsiTheme="majorHAnsi" w:cstheme="majorHAnsi"/>
          <w:sz w:val="24"/>
          <w:highlight w:val="green"/>
          <w:u w:val="single"/>
        </w:rPr>
        <w:t>] up by any further reasons.</w:t>
      </w:r>
    </w:p>
    <w:p w14:paraId="03797D94" w14:textId="77777777" w:rsidR="007758B6" w:rsidRPr="00D57CBD" w:rsidRDefault="007758B6" w:rsidP="008D67E1">
      <w:pPr>
        <w:spacing w:after="0" w:line="360" w:lineRule="auto"/>
        <w:jc w:val="both"/>
        <w:rPr>
          <w:rFonts w:asciiTheme="majorHAnsi" w:eastAsia="Times New Roman" w:hAnsiTheme="majorHAnsi" w:cstheme="majorHAnsi"/>
          <w:sz w:val="12"/>
        </w:rPr>
      </w:pPr>
    </w:p>
    <w:p w14:paraId="66D354F4" w14:textId="77777777" w:rsidR="007758B6" w:rsidRPr="00D57CBD" w:rsidRDefault="007758B6" w:rsidP="008D67E1">
      <w:pPr>
        <w:pStyle w:val="Heading4"/>
        <w:spacing w:line="360" w:lineRule="auto"/>
        <w:rPr>
          <w:rFonts w:asciiTheme="majorHAnsi" w:hAnsiTheme="majorHAnsi" w:cstheme="majorHAnsi"/>
        </w:rPr>
      </w:pPr>
      <w:r w:rsidRPr="00D57CBD">
        <w:rPr>
          <w:rFonts w:asciiTheme="majorHAnsi" w:hAnsiTheme="majorHAnsi" w:cstheme="majorHAnsi"/>
        </w:rPr>
        <w:lastRenderedPageBreak/>
        <w:t>Extinction comes first under any framework</w:t>
      </w:r>
    </w:p>
    <w:p w14:paraId="546F0BB3" w14:textId="77777777" w:rsidR="007758B6" w:rsidRPr="00D57CBD" w:rsidRDefault="007758B6" w:rsidP="008D67E1">
      <w:pPr>
        <w:spacing w:line="360" w:lineRule="auto"/>
        <w:rPr>
          <w:rFonts w:asciiTheme="majorHAnsi" w:hAnsiTheme="majorHAnsi" w:cstheme="majorHAnsi"/>
          <w:sz w:val="16"/>
          <w:szCs w:val="16"/>
        </w:rPr>
      </w:pPr>
      <w:proofErr w:type="spellStart"/>
      <w:proofErr w:type="gramStart"/>
      <w:r w:rsidRPr="00D57CBD">
        <w:rPr>
          <w:rStyle w:val="Style13ptBold"/>
          <w:rFonts w:asciiTheme="majorHAnsi" w:hAnsiTheme="majorHAnsi" w:cstheme="majorHAnsi"/>
          <w:u w:val="single"/>
        </w:rPr>
        <w:t>Pummer</w:t>
      </w:r>
      <w:proofErr w:type="spellEnd"/>
      <w:r w:rsidRPr="00D57CBD">
        <w:rPr>
          <w:rStyle w:val="Style13ptBold"/>
          <w:rFonts w:asciiTheme="majorHAnsi" w:hAnsiTheme="majorHAnsi" w:cstheme="majorHAnsi"/>
          <w:u w:val="single"/>
        </w:rPr>
        <w:t xml:space="preserve"> 15</w:t>
      </w:r>
      <w:r w:rsidRPr="00D57CBD">
        <w:rPr>
          <w:rFonts w:asciiTheme="majorHAnsi" w:hAnsiTheme="majorHAnsi" w:cstheme="majorHAnsi"/>
        </w:rPr>
        <w:t xml:space="preserve"> </w:t>
      </w:r>
      <w:r w:rsidRPr="00D57CBD">
        <w:rPr>
          <w:rFonts w:asciiTheme="majorHAnsi" w:hAnsiTheme="majorHAnsi" w:cstheme="majorHAnsi"/>
          <w:sz w:val="16"/>
          <w:szCs w:val="16"/>
        </w:rPr>
        <w:t>[Theron, Junior Research Fellow in Philosophy at St. Anne's College, University of Oxford.</w:t>
      </w:r>
      <w:proofErr w:type="gramEnd"/>
      <w:r w:rsidRPr="00D57CBD">
        <w:rPr>
          <w:rFonts w:asciiTheme="majorHAnsi" w:hAnsiTheme="majorHAnsi" w:cstheme="majorHAnsi"/>
          <w:sz w:val="16"/>
          <w:szCs w:val="16"/>
        </w:rPr>
        <w:t xml:space="preserve"> </w:t>
      </w:r>
      <w:proofErr w:type="gramStart"/>
      <w:r w:rsidRPr="00D57CBD">
        <w:rPr>
          <w:rFonts w:asciiTheme="majorHAnsi" w:hAnsiTheme="majorHAnsi" w:cstheme="majorHAnsi"/>
          <w:sz w:val="16"/>
          <w:szCs w:val="16"/>
        </w:rPr>
        <w:t>“Moral Agreement on Saving the World” Practical Ethics, University of Oxford.</w:t>
      </w:r>
      <w:proofErr w:type="gramEnd"/>
      <w:r w:rsidRPr="00D57CBD">
        <w:rPr>
          <w:rFonts w:asciiTheme="majorHAnsi" w:hAnsiTheme="majorHAnsi" w:cstheme="majorHAnsi"/>
          <w:sz w:val="16"/>
          <w:szCs w:val="16"/>
        </w:rPr>
        <w:t xml:space="preserve"> May 18, 2015] AT </w:t>
      </w:r>
    </w:p>
    <w:p w14:paraId="4320C3EB" w14:textId="77777777" w:rsidR="007758B6" w:rsidRPr="00D57CBD" w:rsidRDefault="007758B6" w:rsidP="008D67E1">
      <w:pPr>
        <w:spacing w:line="360" w:lineRule="auto"/>
        <w:rPr>
          <w:rFonts w:asciiTheme="majorHAnsi" w:hAnsiTheme="majorHAnsi" w:cstheme="majorHAnsi"/>
          <w:sz w:val="14"/>
        </w:rPr>
      </w:pPr>
      <w:r w:rsidRPr="00D57CBD">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D57CBD">
        <w:rPr>
          <w:rFonts w:asciiTheme="majorHAnsi" w:hAnsiTheme="majorHAnsi" w:cstheme="majorHAnsi"/>
          <w:sz w:val="14"/>
        </w:rPr>
        <w:t>, whatever general moral view we adopt</w:t>
      </w:r>
      <w:r w:rsidRPr="00D57CBD">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D57CBD">
        <w:rPr>
          <w:rFonts w:asciiTheme="majorHAnsi" w:hAnsiTheme="majorHAnsi" w:cstheme="majorHAnsi"/>
          <w:sz w:val="14"/>
        </w:rPr>
        <w:t xml:space="preserve"> How we might in fact try to reduce such existential risks is discussed elsewhere. My claim here is only that </w:t>
      </w:r>
      <w:r w:rsidRPr="00D57CBD">
        <w:rPr>
          <w:rStyle w:val="StyleUnderline"/>
          <w:rFonts w:asciiTheme="majorHAnsi" w:hAnsiTheme="majorHAnsi" w:cstheme="majorHAnsi"/>
        </w:rPr>
        <w:t xml:space="preserve">we – whether we’re consequentialists, deontologists, or virtue ethicists – should all agree that we should try to save the world. </w:t>
      </w:r>
      <w:r w:rsidRPr="00D57CBD">
        <w:rPr>
          <w:rFonts w:asciiTheme="majorHAnsi" w:hAnsiTheme="majorHAnsi" w:cstheme="majorHAnsi"/>
          <w:sz w:val="14"/>
        </w:rPr>
        <w:t xml:space="preserve">According to consequentialism, we should maximize the good, where this is taken to be the goodness, from an impartial perspective, of outcomes. </w:t>
      </w:r>
      <w:r w:rsidRPr="00D57CBD">
        <w:rPr>
          <w:rStyle w:val="StyleUnderline"/>
          <w:rFonts w:asciiTheme="majorHAnsi" w:hAnsiTheme="majorHAnsi" w:cstheme="majorHAnsi"/>
        </w:rPr>
        <w:t xml:space="preserve">Clearly one thing that makes an outcome </w:t>
      </w:r>
      <w:proofErr w:type="spellStart"/>
      <w:r w:rsidRPr="00D57CBD">
        <w:rPr>
          <w:rStyle w:val="StyleUnderline"/>
          <w:rFonts w:asciiTheme="majorHAnsi" w:hAnsiTheme="majorHAnsi" w:cstheme="majorHAnsi"/>
        </w:rPr>
        <w:t>ggood</w:t>
      </w:r>
      <w:proofErr w:type="spellEnd"/>
      <w:r w:rsidRPr="00D57CBD">
        <w:rPr>
          <w:rStyle w:val="StyleUnderline"/>
          <w:rFonts w:asciiTheme="majorHAnsi" w:hAnsiTheme="majorHAnsi" w:cstheme="majorHAnsi"/>
        </w:rPr>
        <w:t xml:space="preserve"> is that the people in it are doing well. There is little disagreement here.</w:t>
      </w:r>
      <w:r w:rsidRPr="00D57CBD">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D57CBD">
        <w:rPr>
          <w:rStyle w:val="StyleUnderline"/>
          <w:rFonts w:asciiTheme="majorHAnsi" w:hAnsiTheme="majorHAnsi" w:cstheme="majorHAnsi"/>
        </w:rPr>
        <w:t xml:space="preserve"> </w:t>
      </w:r>
      <w:r w:rsidRPr="00483749">
        <w:rPr>
          <w:rStyle w:val="StyleUnderline"/>
          <w:rFonts w:asciiTheme="majorHAnsi" w:hAnsiTheme="majorHAnsi" w:cstheme="majorHAnsi"/>
          <w:bCs/>
          <w:highlight w:val="green"/>
        </w:rPr>
        <w:t>reducing existential risk is</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easily </w:t>
      </w:r>
      <w:r w:rsidRPr="00483749">
        <w:rPr>
          <w:rStyle w:val="StyleUnderline"/>
          <w:rFonts w:asciiTheme="majorHAnsi" w:hAnsiTheme="majorHAnsi" w:cstheme="majorHAnsi"/>
          <w:bCs/>
          <w:highlight w:val="green"/>
        </w:rPr>
        <w:t>the most important thing in the whole world</w:t>
      </w:r>
      <w:r w:rsidRPr="00483749">
        <w:rPr>
          <w:rStyle w:val="StyleUnderline"/>
          <w:rFonts w:asciiTheme="majorHAnsi" w:hAnsiTheme="majorHAnsi" w:cstheme="majorHAnsi"/>
          <w:highlight w:val="green"/>
        </w:rPr>
        <w:t>.</w:t>
      </w:r>
      <w:r w:rsidRPr="00D57CBD">
        <w:rPr>
          <w:rStyle w:val="StyleUnderline"/>
          <w:rFonts w:asciiTheme="majorHAnsi" w:hAnsiTheme="majorHAnsi" w:cstheme="majorHAnsi"/>
        </w:rPr>
        <w:t xml:space="preserve"> This is for the familiar reason that there are </w:t>
      </w:r>
      <w:r w:rsidRPr="00483749">
        <w:rPr>
          <w:rStyle w:val="StyleUnderline"/>
          <w:rFonts w:asciiTheme="majorHAnsi" w:hAnsiTheme="majorHAnsi" w:cstheme="majorHAnsi"/>
          <w:bCs/>
          <w:highlight w:val="green"/>
        </w:rPr>
        <w:t>so many people</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who </w:t>
      </w:r>
      <w:r w:rsidRPr="00483749">
        <w:rPr>
          <w:rStyle w:val="StyleUnderline"/>
          <w:rFonts w:asciiTheme="majorHAnsi" w:hAnsiTheme="majorHAnsi" w:cstheme="majorHAnsi"/>
          <w:bCs/>
          <w:highlight w:val="green"/>
        </w:rPr>
        <w:t>could exist in the future</w:t>
      </w:r>
      <w:r w:rsidRPr="00D57CBD">
        <w:rPr>
          <w:rStyle w:val="StyleUnderline"/>
          <w:rFonts w:asciiTheme="majorHAnsi" w:hAnsiTheme="majorHAnsi" w:cstheme="majorHAnsi"/>
        </w:rPr>
        <w:t xml:space="preserve"> – there are </w:t>
      </w:r>
      <w:r w:rsidRPr="00483749">
        <w:rPr>
          <w:rStyle w:val="StyleUnderline"/>
          <w:rFonts w:asciiTheme="majorHAnsi" w:hAnsiTheme="majorHAnsi" w:cstheme="majorHAnsi"/>
          <w:bCs/>
          <w:highlight w:val="green"/>
        </w:rPr>
        <w:t>trillions upon trillions</w:t>
      </w:r>
      <w:r w:rsidRPr="00D57CBD">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483749">
        <w:rPr>
          <w:rStyle w:val="StyleUnderline"/>
          <w:rFonts w:asciiTheme="majorHAnsi" w:hAnsiTheme="majorHAnsi" w:cstheme="majorHAnsi"/>
          <w:bCs/>
          <w:highlight w:val="green"/>
        </w:rPr>
        <w:t xml:space="preserve">even if the well-being of these possible people were given only 0.001% as much weight </w:t>
      </w:r>
      <w:r w:rsidRPr="00D57CBD">
        <w:rPr>
          <w:rStyle w:val="StyleUnderline"/>
          <w:rFonts w:asciiTheme="majorHAnsi" w:hAnsiTheme="majorHAnsi" w:cstheme="majorHAnsi"/>
        </w:rPr>
        <w:t>as that of existing people.</w:t>
      </w:r>
      <w:r w:rsidRPr="00D57CBD">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57CBD">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57CBD">
        <w:rPr>
          <w:rStyle w:val="Emphasis"/>
          <w:rFonts w:asciiTheme="majorHAnsi" w:hAnsiTheme="majorHAnsi" w:cstheme="majorHAnsi"/>
        </w:rPr>
        <w:t>that is a huge mistake.</w:t>
      </w:r>
      <w:r w:rsidRPr="00D57CBD">
        <w:rPr>
          <w:rFonts w:asciiTheme="majorHAnsi" w:hAnsiTheme="majorHAnsi" w:cstheme="majorHAnsi"/>
          <w:sz w:val="14"/>
        </w:rPr>
        <w:t xml:space="preserve"> </w:t>
      </w:r>
      <w:r w:rsidRPr="00D57CBD">
        <w:rPr>
          <w:rStyle w:val="StyleUnderline"/>
          <w:rFonts w:asciiTheme="majorHAnsi" w:hAnsiTheme="majorHAnsi" w:cstheme="majorHAnsi"/>
        </w:rPr>
        <w:t xml:space="preserve">Non-consequentialism is the view that there’s more that determines rightness than the goodness of consequences or outcomes; </w:t>
      </w:r>
      <w:r w:rsidRPr="00D57CBD">
        <w:rPr>
          <w:rStyle w:val="Emphasis"/>
          <w:rFonts w:asciiTheme="majorHAnsi" w:hAnsiTheme="majorHAnsi" w:cstheme="majorHAnsi"/>
        </w:rPr>
        <w:t>it is not the view that the latter don’t matter</w:t>
      </w:r>
      <w:r w:rsidRPr="00D57CBD">
        <w:rPr>
          <w:rStyle w:val="StyleUnderline"/>
          <w:rFonts w:asciiTheme="majorHAnsi" w:hAnsiTheme="majorHAnsi" w:cstheme="majorHAnsi"/>
        </w:rPr>
        <w:t>.</w:t>
      </w:r>
      <w:r w:rsidRPr="00D57CBD">
        <w:rPr>
          <w:rFonts w:asciiTheme="majorHAnsi" w:hAnsiTheme="majorHAnsi" w:cstheme="majorHAnsi"/>
          <w:sz w:val="14"/>
        </w:rPr>
        <w:t xml:space="preserve"> Even John Rawls wrote, “</w:t>
      </w:r>
      <w:r w:rsidRPr="00D57CBD">
        <w:rPr>
          <w:rStyle w:val="StyleUnderline"/>
          <w:rFonts w:asciiTheme="majorHAnsi" w:hAnsiTheme="majorHAnsi" w:cstheme="majorHAnsi"/>
        </w:rPr>
        <w:t>All ethical doctrines worth our attention take consequences into account in judging rightness. One which did not would simply be irrational, crazy.</w:t>
      </w:r>
      <w:r w:rsidRPr="00D57CBD">
        <w:rPr>
          <w:rFonts w:asciiTheme="majorHAnsi" w:hAnsiTheme="majorHAnsi" w:cstheme="majorHAnsi"/>
          <w:sz w:val="14"/>
        </w:rPr>
        <w:t xml:space="preserve">” </w:t>
      </w:r>
      <w:r w:rsidRPr="00D57CBD">
        <w:rPr>
          <w:rStyle w:val="Emphasis"/>
          <w:rFonts w:asciiTheme="majorHAnsi" w:hAnsiTheme="majorHAnsi" w:cstheme="majorHAnsi"/>
        </w:rPr>
        <w:t>Minimally plausible versions of deontology and virtue ethics must be concerned in part with promoting the good</w:t>
      </w:r>
      <w:r w:rsidRPr="00D57CBD">
        <w:rPr>
          <w:rStyle w:val="StyleUnderline"/>
          <w:rFonts w:asciiTheme="majorHAnsi" w:hAnsiTheme="majorHAnsi" w:cstheme="majorHAnsi"/>
        </w:rPr>
        <w:t>, from an impartial point of view.</w:t>
      </w:r>
      <w:r w:rsidRPr="00D57CBD">
        <w:rPr>
          <w:rFonts w:asciiTheme="majorHAnsi" w:hAnsiTheme="majorHAnsi" w:cstheme="majorHAnsi"/>
          <w:sz w:val="14"/>
        </w:rPr>
        <w:t xml:space="preserve"> </w:t>
      </w:r>
      <w:r w:rsidRPr="00D57CBD">
        <w:rPr>
          <w:rStyle w:val="StyleUnderline"/>
          <w:rFonts w:asciiTheme="majorHAnsi" w:hAnsiTheme="majorHAnsi" w:cstheme="majorHAnsi"/>
        </w:rPr>
        <w:t>They’d thus imply very strong reasons to reduce existential risk</w:t>
      </w:r>
      <w:r w:rsidRPr="00D57CBD">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w:t>
      </w:r>
      <w:r w:rsidRPr="00D57CBD">
        <w:rPr>
          <w:rFonts w:asciiTheme="majorHAnsi" w:hAnsiTheme="majorHAnsi" w:cstheme="majorHAnsi"/>
          <w:sz w:val="14"/>
        </w:rPr>
        <w:lastRenderedPageBreak/>
        <w:t xml:space="preserve">nonetheless have very strong reasons to reduce existential risk. </w:t>
      </w:r>
      <w:r w:rsidRPr="00D57CBD">
        <w:rPr>
          <w:rStyle w:val="StyleUnderline"/>
          <w:rFonts w:asciiTheme="majorHAnsi" w:hAnsiTheme="majorHAnsi" w:cstheme="majorHAnsi"/>
        </w:rPr>
        <w:t>Even egoism, the view that each agent should maximize her own good, might imply strong reasons to reduce existential risk.</w:t>
      </w:r>
      <w:r w:rsidRPr="00D57CBD">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57CBD">
        <w:rPr>
          <w:rStyle w:val="StyleUnderline"/>
          <w:rFonts w:asciiTheme="majorHAnsi" w:hAnsiTheme="majorHAnsi" w:cstheme="majorHAnsi"/>
        </w:rPr>
        <w:t>To be minimally plausible, egoism will need to be paired with a more sophisticated account of well-being.</w:t>
      </w:r>
      <w:r w:rsidRPr="00D57CBD">
        <w:rPr>
          <w:rFonts w:asciiTheme="majorHAnsi" w:hAnsiTheme="majorHAnsi" w:cstheme="majorHAnsi"/>
          <w:sz w:val="14"/>
        </w:rPr>
        <w:t xml:space="preserve"> To see this, it is enough to consider, as Plato did, the possibility of a ring of invisibility – </w:t>
      </w:r>
      <w:r w:rsidRPr="00D57CBD">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57CBD">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D57CBD">
        <w:rPr>
          <w:rStyle w:val="StyleUnderline"/>
          <w:rFonts w:asciiTheme="majorHAnsi" w:hAnsiTheme="majorHAnsi" w:cstheme="majorHAnsi"/>
        </w:rPr>
        <w:t xml:space="preserve">once these elements are included, we can (roughly, as above) argue that </w:t>
      </w:r>
      <w:r w:rsidRPr="00483749">
        <w:rPr>
          <w:rStyle w:val="StyleUnderline"/>
          <w:rFonts w:asciiTheme="majorHAnsi" w:hAnsiTheme="majorHAnsi" w:cstheme="majorHAnsi"/>
          <w:bCs/>
          <w:highlight w:val="green"/>
        </w:rPr>
        <w:t>this sort of egoism will imply strong reasons to reduce existential risk</w:t>
      </w:r>
      <w:r w:rsidRPr="00D57CBD">
        <w:rPr>
          <w:rStyle w:val="StyleUnderline"/>
          <w:rFonts w:asciiTheme="majorHAnsi" w:hAnsiTheme="majorHAnsi" w:cstheme="majorHAnsi"/>
        </w:rPr>
        <w:t>.</w:t>
      </w:r>
      <w:r w:rsidRPr="00D57CBD">
        <w:rPr>
          <w:rFonts w:asciiTheme="majorHAnsi" w:hAnsiTheme="majorHAnsi" w:cstheme="majorHAnsi"/>
          <w:sz w:val="14"/>
        </w:rPr>
        <w:t xml:space="preserve"> Add to all of this Samuel </w:t>
      </w:r>
      <w:proofErr w:type="spellStart"/>
      <w:r w:rsidRPr="00D57CBD">
        <w:rPr>
          <w:rFonts w:asciiTheme="majorHAnsi" w:hAnsiTheme="majorHAnsi" w:cstheme="majorHAnsi"/>
          <w:sz w:val="14"/>
        </w:rPr>
        <w:t>Scheffler’s</w:t>
      </w:r>
      <w:proofErr w:type="spellEnd"/>
      <w:r w:rsidRPr="00D57CBD">
        <w:rPr>
          <w:rFonts w:asciiTheme="majorHAnsi" w:hAnsiTheme="majorHAnsi" w:cstheme="majorHAnsi"/>
          <w:sz w:val="14"/>
        </w:rPr>
        <w:t xml:space="preserve"> recent intriguing arguments (quick podcast version available here) that most of what makes our lives go well would be </w:t>
      </w:r>
      <w:proofErr w:type="spellStart"/>
      <w:r w:rsidRPr="00D57CBD">
        <w:rPr>
          <w:rFonts w:asciiTheme="majorHAnsi" w:hAnsiTheme="majorHAnsi" w:cstheme="majorHAnsi"/>
          <w:sz w:val="14"/>
        </w:rPr>
        <w:t>ndermined</w:t>
      </w:r>
      <w:proofErr w:type="spellEnd"/>
      <w:r w:rsidRPr="00D57CBD">
        <w:rPr>
          <w:rFonts w:asciiTheme="majorHAnsi" w:hAnsiTheme="majorHAnsi" w:cstheme="majorHAnsi"/>
          <w:sz w:val="14"/>
        </w:rPr>
        <w:t xml:space="preserve"> if there were no future generations of intelligent persons. On his view, my life would contain vastly less well-being if (say) a year after my death the world came to an end. So obviously if </w:t>
      </w:r>
      <w:proofErr w:type="spellStart"/>
      <w:r w:rsidRPr="00D57CBD">
        <w:rPr>
          <w:rFonts w:asciiTheme="majorHAnsi" w:hAnsiTheme="majorHAnsi" w:cstheme="majorHAnsi"/>
          <w:sz w:val="14"/>
        </w:rPr>
        <w:t>Scheffler</w:t>
      </w:r>
      <w:proofErr w:type="spellEnd"/>
      <w:r w:rsidRPr="00D57CBD">
        <w:rPr>
          <w:rFonts w:asciiTheme="majorHAnsi" w:hAnsiTheme="majorHAnsi" w:cstheme="majorHAnsi"/>
          <w:sz w:val="14"/>
        </w:rPr>
        <w:t xml:space="preserve"> were right I’d have very strong reason to reduce existential risk. </w:t>
      </w:r>
      <w:r w:rsidRPr="00483749">
        <w:rPr>
          <w:rStyle w:val="Emphasis"/>
          <w:rFonts w:asciiTheme="majorHAnsi" w:hAnsiTheme="majorHAnsi" w:cstheme="majorHAnsi"/>
          <w:highlight w:val="green"/>
        </w:rPr>
        <w:t>We should also take into account moral uncertainty.</w:t>
      </w:r>
      <w:r w:rsidRPr="00D57CBD">
        <w:rPr>
          <w:rFonts w:asciiTheme="majorHAnsi" w:hAnsiTheme="majorHAnsi" w:cstheme="majorHAnsi"/>
          <w:sz w:val="14"/>
        </w:rPr>
        <w:t xml:space="preserve"> </w:t>
      </w:r>
      <w:r w:rsidRPr="00D57CBD">
        <w:rPr>
          <w:rStyle w:val="StyleUnderline"/>
          <w:rFonts w:asciiTheme="majorHAnsi" w:hAnsiTheme="majorHAnsi" w:cstheme="majorHAnsi"/>
        </w:rPr>
        <w:t>What is it reasonable for one to do, when one is uncertain not (only) about the empirical facts, but also about the moral facts?</w:t>
      </w:r>
      <w:r w:rsidRPr="00D57CBD">
        <w:rPr>
          <w:rFonts w:asciiTheme="majorHAnsi" w:hAnsiTheme="majorHAnsi" w:cstheme="majorHAnsi"/>
          <w:sz w:val="14"/>
        </w:rPr>
        <w:t xml:space="preserve"> I’ve just argued that </w:t>
      </w:r>
      <w:r w:rsidRPr="00D57CBD">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D57CBD">
        <w:rPr>
          <w:rFonts w:asciiTheme="majorHAnsi" w:hAnsiTheme="majorHAnsi" w:cstheme="majorHAnsi"/>
          <w:sz w:val="14"/>
        </w:rPr>
        <w:t xml:space="preserve"> But </w:t>
      </w:r>
      <w:r w:rsidRPr="00D57CBD">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D57CBD">
        <w:rPr>
          <w:rFonts w:asciiTheme="majorHAnsi" w:hAnsiTheme="majorHAnsi" w:cstheme="majorHAnsi"/>
          <w:sz w:val="14"/>
        </w:rPr>
        <w:t xml:space="preserve">(and 10% sure that one of these other ones is correct), </w:t>
      </w:r>
      <w:r w:rsidRPr="00D57CBD">
        <w:rPr>
          <w:rStyle w:val="StyleUnderline"/>
          <w:rFonts w:asciiTheme="majorHAnsi" w:hAnsiTheme="majorHAnsi" w:cstheme="majorHAnsi"/>
        </w:rPr>
        <w:t>they would have pretty strong reason, from the standpoint of moral uncertainty, to reduce existential risk.</w:t>
      </w:r>
      <w:r w:rsidRPr="00D57CBD">
        <w:rPr>
          <w:rFonts w:asciiTheme="majorHAnsi" w:hAnsiTheme="majorHAnsi" w:cstheme="majorHAnsi"/>
          <w:sz w:val="14"/>
        </w:rPr>
        <w:t xml:space="preserve"> Perhaps most disturbingly still, </w:t>
      </w:r>
      <w:r w:rsidRPr="00483749">
        <w:rPr>
          <w:rStyle w:val="StyleUnderline"/>
          <w:rFonts w:asciiTheme="majorHAnsi" w:hAnsiTheme="majorHAnsi" w:cstheme="majorHAnsi"/>
          <w:bCs/>
          <w:highlight w:val="green"/>
        </w:rPr>
        <w:t>even if we are only 1% sure that</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the </w:t>
      </w:r>
      <w:r w:rsidRPr="00483749">
        <w:rPr>
          <w:rStyle w:val="StyleUnderline"/>
          <w:rFonts w:asciiTheme="majorHAnsi" w:hAnsiTheme="majorHAnsi" w:cstheme="majorHAnsi"/>
          <w:bCs/>
          <w:highlight w:val="green"/>
        </w:rPr>
        <w:t>well-being</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of possible future people </w:t>
      </w:r>
      <w:r w:rsidRPr="00483749">
        <w:rPr>
          <w:rStyle w:val="StyleUnderline"/>
          <w:rFonts w:asciiTheme="majorHAnsi" w:hAnsiTheme="majorHAnsi" w:cstheme="majorHAnsi"/>
          <w:bCs/>
          <w:highlight w:val="green"/>
        </w:rPr>
        <w:t>matters</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it is at least arguable that, </w:t>
      </w:r>
      <w:r w:rsidRPr="00483749">
        <w:rPr>
          <w:rStyle w:val="StyleUnderline"/>
          <w:rFonts w:asciiTheme="majorHAnsi" w:hAnsiTheme="majorHAnsi" w:cstheme="majorHAnsi"/>
          <w:bCs/>
          <w:highlight w:val="green"/>
        </w:rPr>
        <w:t>from</w:t>
      </w:r>
      <w:r w:rsidRPr="00483749">
        <w:rPr>
          <w:rStyle w:val="StyleUnderline"/>
          <w:rFonts w:asciiTheme="majorHAnsi" w:hAnsiTheme="majorHAnsi" w:cstheme="majorHAnsi"/>
          <w:highlight w:val="green"/>
        </w:rPr>
        <w:t xml:space="preserve"> </w:t>
      </w:r>
      <w:r w:rsidRPr="00D57CBD">
        <w:rPr>
          <w:rStyle w:val="StyleUnderline"/>
          <w:rFonts w:asciiTheme="majorHAnsi" w:hAnsiTheme="majorHAnsi" w:cstheme="majorHAnsi"/>
        </w:rPr>
        <w:t xml:space="preserve">the standpoint of </w:t>
      </w:r>
      <w:r w:rsidRPr="00483749">
        <w:rPr>
          <w:rStyle w:val="StyleUnderline"/>
          <w:rFonts w:asciiTheme="majorHAnsi" w:hAnsiTheme="majorHAnsi" w:cstheme="majorHAnsi"/>
          <w:bCs/>
          <w:highlight w:val="green"/>
        </w:rPr>
        <w:t>moral uncertainty, reducing existential risk is the most important thing in the world</w:t>
      </w:r>
      <w:r w:rsidRPr="00483749">
        <w:rPr>
          <w:rStyle w:val="StyleUnderline"/>
          <w:rFonts w:asciiTheme="majorHAnsi" w:hAnsiTheme="majorHAnsi" w:cstheme="majorHAnsi"/>
          <w:highlight w:val="green"/>
        </w:rPr>
        <w:t>.</w:t>
      </w:r>
      <w:r w:rsidRPr="00D57CBD">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57CBD">
        <w:rPr>
          <w:rStyle w:val="StyleUnderline"/>
          <w:rFonts w:asciiTheme="majorHAnsi" w:hAnsiTheme="majorHAnsi" w:cstheme="majorHAnsi"/>
        </w:rPr>
        <w:t>It is enough for my claim that there is moral agreement in the relevant sense if</w:t>
      </w:r>
      <w:r w:rsidRPr="00D57CBD">
        <w:rPr>
          <w:rFonts w:asciiTheme="majorHAnsi" w:hAnsiTheme="majorHAnsi" w:cstheme="majorHAnsi"/>
          <w:sz w:val="14"/>
        </w:rPr>
        <w:t xml:space="preserve">, at least given certain empirical claims about what future lives would most likely be like, </w:t>
      </w:r>
      <w:r w:rsidRPr="00483749">
        <w:rPr>
          <w:rStyle w:val="Emphasis"/>
          <w:rFonts w:asciiTheme="majorHAnsi" w:hAnsiTheme="majorHAnsi" w:cstheme="majorHAnsi"/>
          <w:highlight w:val="green"/>
        </w:rPr>
        <w:t xml:space="preserve">all minimally plausible moral views would converge </w:t>
      </w:r>
      <w:r w:rsidRPr="00D57CBD">
        <w:rPr>
          <w:rStyle w:val="Emphasis"/>
          <w:rFonts w:asciiTheme="majorHAnsi" w:hAnsiTheme="majorHAnsi" w:cstheme="majorHAnsi"/>
        </w:rPr>
        <w:t xml:space="preserve">on the conclusion </w:t>
      </w:r>
      <w:r w:rsidRPr="00483749">
        <w:rPr>
          <w:rStyle w:val="Emphasis"/>
          <w:rFonts w:asciiTheme="majorHAnsi" w:hAnsiTheme="majorHAnsi" w:cstheme="majorHAnsi"/>
          <w:highlight w:val="green"/>
        </w:rPr>
        <w:t>that we should try to save the world</w:t>
      </w:r>
      <w:r w:rsidRPr="00483749">
        <w:rPr>
          <w:rStyle w:val="StyleUnderline"/>
          <w:rFonts w:asciiTheme="majorHAnsi" w:hAnsiTheme="majorHAnsi" w:cstheme="majorHAnsi"/>
          <w:highlight w:val="green"/>
        </w:rPr>
        <w:t>.</w:t>
      </w:r>
      <w:r w:rsidRPr="00D57CBD">
        <w:rPr>
          <w:rFonts w:asciiTheme="majorHAnsi" w:hAnsiTheme="majorHAnsi" w:cstheme="majorHAnsi"/>
          <w:sz w:val="14"/>
        </w:rPr>
        <w:t xml:space="preserve"> While there are some non-crazy </w:t>
      </w:r>
      <w:r w:rsidRPr="00D57CBD">
        <w:rPr>
          <w:rStyle w:val="StyleUnderline"/>
          <w:rFonts w:asciiTheme="majorHAnsi" w:hAnsiTheme="majorHAnsi" w:cstheme="majorHAnsi"/>
        </w:rPr>
        <w:t xml:space="preserve">views that place significantly greater moral weight on avoiding suffering than on promoting </w:t>
      </w:r>
      <w:r w:rsidRPr="00D57CBD">
        <w:rPr>
          <w:rStyle w:val="StyleUnderline"/>
          <w:rFonts w:asciiTheme="majorHAnsi" w:hAnsiTheme="majorHAnsi" w:cstheme="majorHAnsi"/>
        </w:rPr>
        <w:lastRenderedPageBreak/>
        <w:t>happiness</w:t>
      </w:r>
      <w:r w:rsidRPr="00D57CBD">
        <w:rPr>
          <w:rFonts w:asciiTheme="majorHAnsi" w:hAnsiTheme="majorHAnsi" w:cstheme="majorHAnsi"/>
          <w:sz w:val="14"/>
        </w:rPr>
        <w:t xml:space="preserve">, for reasons others have offered (and for independent reasons I won’t get into here unless requested to), they nonetheless </w:t>
      </w:r>
      <w:r w:rsidRPr="00D57CBD">
        <w:rPr>
          <w:rStyle w:val="StyleUnderline"/>
          <w:rFonts w:asciiTheme="majorHAnsi" w:hAnsiTheme="majorHAnsi" w:cstheme="majorHAnsi"/>
        </w:rPr>
        <w:t>seem to be fairly implausible views.</w:t>
      </w:r>
      <w:r w:rsidRPr="00D57CBD">
        <w:rPr>
          <w:rFonts w:asciiTheme="majorHAnsi" w:hAnsiTheme="majorHAnsi" w:cstheme="majorHAnsi"/>
          <w:sz w:val="14"/>
        </w:rPr>
        <w:t xml:space="preserve"> And </w:t>
      </w:r>
      <w:r w:rsidRPr="00D57CBD">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57CBD">
        <w:rPr>
          <w:rFonts w:asciiTheme="majorHAnsi" w:hAnsiTheme="majorHAnsi" w:cstheme="majorHAnsi"/>
          <w:sz w:val="14"/>
        </w:rPr>
        <w:t xml:space="preserve"> Derek </w:t>
      </w:r>
      <w:proofErr w:type="spellStart"/>
      <w:r w:rsidRPr="00D57CBD">
        <w:rPr>
          <w:rFonts w:asciiTheme="majorHAnsi" w:hAnsiTheme="majorHAnsi" w:cstheme="majorHAnsi"/>
          <w:sz w:val="14"/>
        </w:rPr>
        <w:t>Parfit</w:t>
      </w:r>
      <w:proofErr w:type="spellEnd"/>
      <w:r w:rsidRPr="00D57CBD">
        <w:rPr>
          <w:rFonts w:asciiTheme="majorHAnsi" w:hAnsiTheme="majorHAnsi" w:cstheme="majorHAnsi"/>
          <w:sz w:val="14"/>
        </w:rPr>
        <w:t xml:space="preserve">, whose work has emphasized future generations as well as agreement in ethics, described our situation clearly and accurately: “We live during the hinge of history. </w:t>
      </w:r>
      <w:r w:rsidRPr="00D57CBD">
        <w:rPr>
          <w:rStyle w:val="StyleUnderline"/>
          <w:rFonts w:asciiTheme="majorHAnsi" w:hAnsiTheme="majorHAnsi" w:cstheme="majorHAnsi"/>
        </w:rPr>
        <w:t xml:space="preserve">Given the scientific and technological discoveries of the last two centuries, the world has never changed as fast. </w:t>
      </w:r>
      <w:r w:rsidRPr="00D57CBD">
        <w:rPr>
          <w:rFonts w:asciiTheme="majorHAnsi" w:hAnsiTheme="majorHAnsi" w:cstheme="majorHAnsi"/>
          <w:sz w:val="14"/>
        </w:rPr>
        <w:t xml:space="preserve">We shall soon have even greater powers to transform, not only our surroundings, but ourselves and our successors. </w:t>
      </w:r>
      <w:r w:rsidRPr="00D57CBD">
        <w:rPr>
          <w:rStyle w:val="StyleUnderline"/>
          <w:rFonts w:asciiTheme="majorHAnsi" w:hAnsiTheme="majorHAnsi" w:cstheme="majorHAnsi"/>
        </w:rPr>
        <w:t xml:space="preserve">If we act wisely in the next few centuries, humanity will survive its most dangerous and decisive period. </w:t>
      </w:r>
      <w:r w:rsidRPr="00D57CBD">
        <w:rPr>
          <w:rFonts w:asciiTheme="majorHAnsi" w:hAnsiTheme="majorHAnsi" w:cstheme="majorHAnsi"/>
          <w:sz w:val="14"/>
        </w:rPr>
        <w:t xml:space="preserve">Our descendants could, if necessary, go elsewhere, spreading through this galaxy…. </w:t>
      </w:r>
      <w:r w:rsidRPr="00D57CBD">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D57CBD">
        <w:rPr>
          <w:rFonts w:asciiTheme="majorHAnsi" w:hAnsiTheme="majorHAnsi" w:cstheme="majorHAnsi"/>
          <w:sz w:val="14"/>
        </w:rPr>
        <w:t>” (From chapter 36 of On What Matters)</w:t>
      </w:r>
    </w:p>
    <w:p w14:paraId="1D94FE64" w14:textId="77777777" w:rsidR="007758B6" w:rsidRPr="00D57CBD" w:rsidRDefault="007758B6" w:rsidP="008D67E1">
      <w:pPr>
        <w:spacing w:line="360" w:lineRule="auto"/>
        <w:rPr>
          <w:rFonts w:asciiTheme="majorHAnsi" w:hAnsiTheme="majorHAnsi" w:cstheme="majorHAnsi"/>
        </w:rPr>
      </w:pPr>
    </w:p>
    <w:p w14:paraId="77F00CE1" w14:textId="77777777" w:rsidR="007758B6" w:rsidRPr="00D57CBD" w:rsidRDefault="007758B6" w:rsidP="008D67E1">
      <w:pPr>
        <w:spacing w:line="360" w:lineRule="auto"/>
        <w:rPr>
          <w:rFonts w:asciiTheme="majorHAnsi" w:hAnsiTheme="majorHAnsi" w:cstheme="majorHAnsi"/>
          <w:sz w:val="14"/>
        </w:rPr>
      </w:pPr>
    </w:p>
    <w:p w14:paraId="583847AC" w14:textId="54EEA50E" w:rsidR="007758B6" w:rsidRPr="00C8302D" w:rsidRDefault="007758B6" w:rsidP="008D67E1">
      <w:pPr>
        <w:pStyle w:val="Heading3"/>
        <w:spacing w:line="360" w:lineRule="auto"/>
      </w:pPr>
      <w:r>
        <w:lastRenderedPageBreak/>
        <w:t>Method</w:t>
      </w:r>
    </w:p>
    <w:p w14:paraId="02227B70" w14:textId="77777777" w:rsidR="007758B6" w:rsidRPr="00C8302D" w:rsidRDefault="007758B6" w:rsidP="008D67E1">
      <w:pPr>
        <w:pStyle w:val="Heading4"/>
        <w:spacing w:line="360" w:lineRule="auto"/>
      </w:pPr>
      <w:r w:rsidRPr="00C8302D">
        <w:t>Scenario analysis is pedagogically valuable– enhances creativity and self-reflexivity, deconstructs cognitive biases and flawed ontological assumptions, and enables the imagination and creation of alternative futures.</w:t>
      </w:r>
    </w:p>
    <w:p w14:paraId="7FE62504" w14:textId="77777777" w:rsidR="007758B6" w:rsidRPr="00C8302D" w:rsidRDefault="007758B6" w:rsidP="008D67E1">
      <w:pPr>
        <w:spacing w:line="360" w:lineRule="auto"/>
        <w:rPr>
          <w:rFonts w:asciiTheme="majorHAnsi" w:hAnsiTheme="majorHAnsi"/>
          <w:sz w:val="16"/>
          <w:szCs w:val="16"/>
        </w:rPr>
      </w:pPr>
      <w:proofErr w:type="spellStart"/>
      <w:r w:rsidRPr="00C8302D">
        <w:rPr>
          <w:rStyle w:val="Style13ptBold"/>
        </w:rPr>
        <w:t>Barma</w:t>
      </w:r>
      <w:proofErr w:type="spellEnd"/>
      <w:r w:rsidRPr="00C8302D">
        <w:rPr>
          <w:rStyle w:val="Style13ptBold"/>
        </w:rPr>
        <w:t xml:space="preserve"> et al. 16</w:t>
      </w:r>
      <w:r w:rsidRPr="00C8302D">
        <w:rPr>
          <w:rFonts w:asciiTheme="majorHAnsi" w:hAnsiTheme="majorHAnsi"/>
          <w:sz w:val="16"/>
          <w:szCs w:val="16"/>
        </w:rPr>
        <w:t xml:space="preserve">– (May 2016, [Advance Publication Online on 11/6/15], </w:t>
      </w:r>
      <w:proofErr w:type="spellStart"/>
      <w:r w:rsidRPr="00C8302D">
        <w:rPr>
          <w:rFonts w:asciiTheme="majorHAnsi" w:hAnsiTheme="majorHAnsi"/>
          <w:sz w:val="16"/>
          <w:szCs w:val="16"/>
        </w:rPr>
        <w:t>Naazneen</w:t>
      </w:r>
      <w:proofErr w:type="spellEnd"/>
      <w:r w:rsidRPr="00C8302D">
        <w:rPr>
          <w:rFonts w:asciiTheme="majorHAnsi" w:hAnsiTheme="majorHAnsi"/>
          <w:sz w:val="16"/>
          <w:szCs w:val="16"/>
        </w:rPr>
        <w:t xml:space="preserve"> </w:t>
      </w:r>
      <w:proofErr w:type="spellStart"/>
      <w:r w:rsidRPr="00C8302D">
        <w:rPr>
          <w:rFonts w:asciiTheme="majorHAnsi" w:hAnsiTheme="majorHAnsi"/>
          <w:sz w:val="16"/>
          <w:szCs w:val="16"/>
        </w:rPr>
        <w:t>Barma</w:t>
      </w:r>
      <w:proofErr w:type="spellEnd"/>
      <w:r w:rsidRPr="00C8302D">
        <w:rPr>
          <w:rFonts w:asciiTheme="majorHAnsi" w:hAnsiTheme="majorHAnsi"/>
          <w:sz w:val="16"/>
          <w:szCs w:val="16"/>
        </w:rPr>
        <w:t xml:space="preserve">, PhD in Political Science from UC-Berkeley, Assistant Professor of National Security Affairs at the Naval Postgraduate School, Brent Durbin, PhD in Political Science from UC-Berkeley, Professor of Government at Smith College, Eric </w:t>
      </w:r>
      <w:proofErr w:type="spellStart"/>
      <w:r w:rsidRPr="00C8302D">
        <w:rPr>
          <w:rFonts w:asciiTheme="majorHAnsi" w:hAnsiTheme="majorHAnsi"/>
          <w:sz w:val="16"/>
          <w:szCs w:val="16"/>
        </w:rPr>
        <w:t>Lorber</w:t>
      </w:r>
      <w:proofErr w:type="spellEnd"/>
      <w:r w:rsidRPr="00C8302D">
        <w:rPr>
          <w:rFonts w:asciiTheme="majorHAnsi" w:hAnsiTheme="majorHAnsi"/>
          <w:sz w:val="16"/>
          <w:szCs w:val="16"/>
        </w:rPr>
        <w:t xml:space="preserve">, JD from </w:t>
      </w:r>
      <w:proofErr w:type="spellStart"/>
      <w:r w:rsidRPr="00C8302D">
        <w:rPr>
          <w:rFonts w:asciiTheme="majorHAnsi" w:hAnsiTheme="majorHAnsi"/>
          <w:sz w:val="16"/>
          <w:szCs w:val="16"/>
        </w:rPr>
        <w:t>UPenn</w:t>
      </w:r>
      <w:proofErr w:type="spellEnd"/>
      <w:r w:rsidRPr="00C8302D">
        <w:rPr>
          <w:rFonts w:asciiTheme="majorHAnsi" w:hAnsiTheme="majorHAnsi"/>
          <w:sz w:val="16"/>
          <w:szCs w:val="16"/>
        </w:rPr>
        <w:t xml:space="preserve"> and PhD in Political Science from Duke, Gibson, Dunn &amp; Crutcher, Rachel </w:t>
      </w:r>
      <w:proofErr w:type="spellStart"/>
      <w:r w:rsidRPr="00C8302D">
        <w:rPr>
          <w:rFonts w:asciiTheme="majorHAnsi" w:hAnsiTheme="majorHAnsi"/>
          <w:sz w:val="16"/>
          <w:szCs w:val="16"/>
        </w:rPr>
        <w:t>Whitlark</w:t>
      </w:r>
      <w:proofErr w:type="spellEnd"/>
      <w:r w:rsidRPr="00C8302D">
        <w:rPr>
          <w:rFonts w:asciiTheme="majorHAnsi" w:hAnsiTheme="majorHAnsi"/>
          <w:sz w:val="16"/>
          <w:szCs w:val="16"/>
        </w:rPr>
        <w:t xml:space="preserve">, PhD in Political Science from GWU, Post-Doctoral Research Fellow with the Project on Managing the Atom and International Security Program within the </w:t>
      </w:r>
      <w:proofErr w:type="spellStart"/>
      <w:r w:rsidRPr="00C8302D">
        <w:rPr>
          <w:rFonts w:asciiTheme="majorHAnsi" w:hAnsiTheme="majorHAnsi"/>
          <w:sz w:val="16"/>
          <w:szCs w:val="16"/>
        </w:rPr>
        <w:t>Belfer</w:t>
      </w:r>
      <w:proofErr w:type="spellEnd"/>
      <w:r w:rsidRPr="00C8302D">
        <w:rPr>
          <w:rFonts w:asciiTheme="majorHAnsi" w:hAnsiTheme="majorHAnsi"/>
          <w:sz w:val="16"/>
          <w:szCs w:val="16"/>
        </w:rPr>
        <w:t xml:space="preserve"> Center for Science and International Affairs at Harvard, “‘Imagine a World in Which’: Using Scenarios in Political Science,” International Studies Perspectives 17 (2), pp. 1-19, </w:t>
      </w:r>
      <w:hyperlink r:id="rId19" w:history="1">
        <w:r w:rsidRPr="00C8302D">
          <w:rPr>
            <w:rStyle w:val="Hyperlink"/>
            <w:rFonts w:asciiTheme="majorHAnsi" w:hAnsiTheme="majorHAnsi"/>
            <w:sz w:val="16"/>
            <w:szCs w:val="16"/>
          </w:rPr>
          <w:t>http://www.naazneenbarma.com/uploads/2/9/6/9/29695681/using_scenarios_in_political_science_isp_2015.pdf</w:t>
        </w:r>
      </w:hyperlink>
      <w:r w:rsidRPr="00C8302D">
        <w:rPr>
          <w:rFonts w:asciiTheme="majorHAnsi" w:hAnsiTheme="majorHAnsi"/>
          <w:sz w:val="16"/>
          <w:szCs w:val="16"/>
        </w:rPr>
        <w:t>)</w:t>
      </w:r>
    </w:p>
    <w:p w14:paraId="3B27068A" w14:textId="77777777" w:rsidR="007758B6" w:rsidRPr="00C8302D" w:rsidRDefault="007758B6" w:rsidP="008D67E1">
      <w:pPr>
        <w:spacing w:line="360" w:lineRule="auto"/>
        <w:rPr>
          <w:rFonts w:asciiTheme="majorHAnsi" w:hAnsiTheme="majorHAnsi"/>
          <w:sz w:val="16"/>
          <w:szCs w:val="16"/>
        </w:rPr>
      </w:pPr>
    </w:p>
    <w:p w14:paraId="63329EE4" w14:textId="77777777" w:rsidR="007758B6" w:rsidRDefault="007758B6" w:rsidP="008D67E1">
      <w:pPr>
        <w:spacing w:line="360" w:lineRule="auto"/>
        <w:rPr>
          <w:rFonts w:asciiTheme="majorHAnsi" w:hAnsiTheme="majorHAnsi"/>
          <w:sz w:val="16"/>
          <w:szCs w:val="22"/>
        </w:rPr>
      </w:pPr>
      <w:r w:rsidRPr="00C8302D">
        <w:rPr>
          <w:rStyle w:val="StyleUnderline"/>
          <w:rFonts w:asciiTheme="majorHAnsi" w:hAnsiTheme="majorHAnsi"/>
          <w:szCs w:val="22"/>
        </w:rPr>
        <w:t xml:space="preserve">Over the past decade, </w:t>
      </w:r>
      <w:r w:rsidRPr="00483749">
        <w:rPr>
          <w:rStyle w:val="StyleUnderline"/>
          <w:rFonts w:asciiTheme="majorHAnsi" w:hAnsiTheme="majorHAnsi"/>
          <w:szCs w:val="22"/>
          <w:highlight w:val="green"/>
        </w:rPr>
        <w:t>the “cult of irrelevance” in political science</w:t>
      </w:r>
      <w:r w:rsidRPr="00C8302D">
        <w:rPr>
          <w:rFonts w:asciiTheme="majorHAnsi" w:hAnsiTheme="majorHAnsi"/>
          <w:sz w:val="16"/>
          <w:szCs w:val="22"/>
        </w:rPr>
        <w:t xml:space="preserve"> scholarship </w:t>
      </w:r>
      <w:r w:rsidRPr="00483749">
        <w:rPr>
          <w:rStyle w:val="StyleUnderline"/>
          <w:rFonts w:asciiTheme="majorHAnsi" w:hAnsiTheme="majorHAnsi"/>
          <w:szCs w:val="22"/>
          <w:highlight w:val="green"/>
        </w:rPr>
        <w:t>has been lamented</w:t>
      </w:r>
      <w:r w:rsidRPr="00C8302D">
        <w:rPr>
          <w:rStyle w:val="StyleUnderline"/>
          <w:rFonts w:asciiTheme="majorHAnsi" w:hAnsiTheme="majorHAnsi"/>
          <w:szCs w:val="22"/>
        </w:rPr>
        <w:t xml:space="preserve"> by a growing chorus</w:t>
      </w:r>
      <w:r w:rsidRPr="00C8302D">
        <w:rPr>
          <w:rFonts w:asciiTheme="majorHAnsi" w:hAnsiTheme="majorHAnsi"/>
          <w:sz w:val="16"/>
          <w:szCs w:val="22"/>
        </w:rPr>
        <w:t xml:space="preserve"> (Putnam 2003; Nye 2009; Walt 2009). </w:t>
      </w:r>
      <w:r w:rsidRPr="00C8302D">
        <w:rPr>
          <w:rStyle w:val="StyleUnderline"/>
          <w:rFonts w:asciiTheme="majorHAnsi" w:hAnsiTheme="majorHAnsi"/>
          <w:szCs w:val="22"/>
        </w:rPr>
        <w:t>Prominent scholars</w:t>
      </w:r>
      <w:r w:rsidRPr="00C8302D">
        <w:rPr>
          <w:rFonts w:asciiTheme="majorHAnsi" w:hAnsiTheme="majorHAnsi"/>
          <w:sz w:val="16"/>
          <w:szCs w:val="22"/>
        </w:rPr>
        <w:t xml:space="preserve"> of international affairs </w:t>
      </w:r>
      <w:r w:rsidRPr="00C8302D">
        <w:rPr>
          <w:rStyle w:val="StyleUnderline"/>
          <w:rFonts w:asciiTheme="majorHAnsi" w:hAnsiTheme="majorHAnsi"/>
          <w:szCs w:val="22"/>
        </w:rPr>
        <w:t>have diagnosed</w:t>
      </w:r>
      <w:r w:rsidRPr="00C8302D">
        <w:rPr>
          <w:rFonts w:asciiTheme="majorHAnsi" w:hAnsiTheme="majorHAnsi"/>
          <w:sz w:val="16"/>
          <w:szCs w:val="22"/>
        </w:rPr>
        <w:t xml:space="preserve"> the roots of </w:t>
      </w:r>
      <w:r w:rsidRPr="00C8302D">
        <w:rPr>
          <w:rStyle w:val="StyleUnderline"/>
          <w:rFonts w:asciiTheme="majorHAnsi" w:hAnsiTheme="majorHAnsi"/>
          <w:szCs w:val="22"/>
        </w:rPr>
        <w:t>the gap</w:t>
      </w:r>
      <w:r w:rsidRPr="00C8302D">
        <w:rPr>
          <w:rFonts w:asciiTheme="majorHAnsi" w:hAnsiTheme="majorHAnsi"/>
          <w:sz w:val="16"/>
          <w:szCs w:val="22"/>
        </w:rPr>
        <w:t xml:space="preserve"> between academia and policymaking, </w:t>
      </w:r>
      <w:r w:rsidRPr="00C8302D">
        <w:rPr>
          <w:rStyle w:val="StyleUnderline"/>
          <w:rFonts w:asciiTheme="majorHAnsi" w:hAnsiTheme="majorHAnsi"/>
          <w:szCs w:val="22"/>
        </w:rPr>
        <w:t>made the case for why</w:t>
      </w:r>
      <w:r w:rsidRPr="00C8302D">
        <w:rPr>
          <w:rFonts w:asciiTheme="majorHAnsi" w:hAnsiTheme="majorHAnsi"/>
          <w:sz w:val="16"/>
          <w:szCs w:val="22"/>
        </w:rPr>
        <w:t xml:space="preserve"> political science </w:t>
      </w:r>
      <w:r w:rsidRPr="00C8302D">
        <w:rPr>
          <w:rStyle w:val="StyleUnderline"/>
          <w:rFonts w:asciiTheme="majorHAnsi" w:hAnsiTheme="majorHAnsi"/>
          <w:szCs w:val="22"/>
        </w:rPr>
        <w:t>research is valuable for policymaking</w:t>
      </w:r>
      <w:r w:rsidRPr="00C8302D">
        <w:rPr>
          <w:rFonts w:asciiTheme="majorHAnsi" w:hAnsiTheme="majorHAnsi"/>
          <w:sz w:val="16"/>
          <w:szCs w:val="22"/>
        </w:rPr>
        <w:t xml:space="preserve">, </w:t>
      </w:r>
      <w:r w:rsidRPr="00C8302D">
        <w:rPr>
          <w:rStyle w:val="StyleUnderline"/>
          <w:rFonts w:asciiTheme="majorHAnsi" w:hAnsiTheme="majorHAnsi"/>
          <w:szCs w:val="22"/>
        </w:rPr>
        <w:t>and offered</w:t>
      </w:r>
      <w:r w:rsidRPr="00C8302D">
        <w:rPr>
          <w:rFonts w:asciiTheme="majorHAnsi" w:hAnsiTheme="majorHAnsi"/>
          <w:sz w:val="16"/>
          <w:szCs w:val="22"/>
        </w:rPr>
        <w:t xml:space="preserve"> a number of </w:t>
      </w:r>
      <w:r w:rsidRPr="00C8302D">
        <w:rPr>
          <w:rStyle w:val="StyleUnderline"/>
          <w:rFonts w:asciiTheme="majorHAnsi" w:hAnsiTheme="majorHAnsi"/>
          <w:szCs w:val="22"/>
        </w:rPr>
        <w:t>ideas</w:t>
      </w:r>
      <w:r w:rsidRPr="00C8302D">
        <w:rPr>
          <w:rFonts w:asciiTheme="majorHAnsi" w:hAnsiTheme="majorHAnsi"/>
          <w:sz w:val="16"/>
          <w:szCs w:val="22"/>
        </w:rPr>
        <w:t xml:space="preserve"> for enhancing the policy relevance of scholarship in international relations and comparative politics (Walt 2005</w:t>
      </w:r>
      <w:proofErr w:type="gramStart"/>
      <w:r w:rsidRPr="00C8302D">
        <w:rPr>
          <w:rFonts w:asciiTheme="majorHAnsi" w:hAnsiTheme="majorHAnsi"/>
          <w:sz w:val="16"/>
          <w:szCs w:val="22"/>
        </w:rPr>
        <w:t>,2011</w:t>
      </w:r>
      <w:proofErr w:type="gramEnd"/>
      <w:r w:rsidRPr="00C8302D">
        <w:rPr>
          <w:rFonts w:asciiTheme="majorHAnsi" w:hAnsiTheme="majorHAnsi"/>
          <w:sz w:val="16"/>
          <w:szCs w:val="22"/>
        </w:rPr>
        <w:t xml:space="preserve">; Mead 2010; Van </w:t>
      </w:r>
      <w:proofErr w:type="spellStart"/>
      <w:r w:rsidRPr="00C8302D">
        <w:rPr>
          <w:rFonts w:asciiTheme="majorHAnsi" w:hAnsiTheme="majorHAnsi"/>
          <w:sz w:val="16"/>
          <w:szCs w:val="22"/>
        </w:rPr>
        <w:t>Evera</w:t>
      </w:r>
      <w:proofErr w:type="spellEnd"/>
      <w:r w:rsidRPr="00C8302D">
        <w:rPr>
          <w:rFonts w:asciiTheme="majorHAnsi" w:hAnsiTheme="majorHAnsi"/>
          <w:sz w:val="16"/>
          <w:szCs w:val="22"/>
        </w:rPr>
        <w:t xml:space="preserve"> 2010; </w:t>
      </w:r>
      <w:proofErr w:type="spellStart"/>
      <w:r w:rsidRPr="00C8302D">
        <w:rPr>
          <w:rFonts w:asciiTheme="majorHAnsi" w:hAnsiTheme="majorHAnsi"/>
          <w:sz w:val="16"/>
          <w:szCs w:val="22"/>
        </w:rPr>
        <w:t>Jentleson</w:t>
      </w:r>
      <w:proofErr w:type="spellEnd"/>
      <w:r w:rsidRPr="00C8302D">
        <w:rPr>
          <w:rFonts w:asciiTheme="majorHAnsi" w:hAnsiTheme="majorHAnsi"/>
          <w:sz w:val="16"/>
          <w:szCs w:val="22"/>
        </w:rPr>
        <w:t xml:space="preserve"> and Ratner 2011; </w:t>
      </w:r>
      <w:proofErr w:type="spellStart"/>
      <w:r w:rsidRPr="00C8302D">
        <w:rPr>
          <w:rFonts w:asciiTheme="majorHAnsi" w:hAnsiTheme="majorHAnsi"/>
          <w:sz w:val="16"/>
          <w:szCs w:val="22"/>
        </w:rPr>
        <w:t>Gallucci</w:t>
      </w:r>
      <w:proofErr w:type="spellEnd"/>
      <w:r w:rsidRPr="00C8302D">
        <w:rPr>
          <w:rFonts w:asciiTheme="majorHAnsi" w:hAnsiTheme="majorHAnsi"/>
          <w:sz w:val="16"/>
          <w:szCs w:val="22"/>
        </w:rPr>
        <w:t xml:space="preserve"> 2012; </w:t>
      </w:r>
      <w:proofErr w:type="spellStart"/>
      <w:r w:rsidRPr="00C8302D">
        <w:rPr>
          <w:rFonts w:asciiTheme="majorHAnsi" w:hAnsiTheme="majorHAnsi"/>
          <w:sz w:val="16"/>
          <w:szCs w:val="22"/>
        </w:rPr>
        <w:t>Avey</w:t>
      </w:r>
      <w:proofErr w:type="spellEnd"/>
      <w:r w:rsidRPr="00C8302D">
        <w:rPr>
          <w:rFonts w:asciiTheme="majorHAnsi" w:hAnsiTheme="majorHAnsi"/>
          <w:sz w:val="16"/>
          <w:szCs w:val="22"/>
        </w:rPr>
        <w:t xml:space="preserve"> and </w:t>
      </w:r>
      <w:proofErr w:type="spellStart"/>
      <w:r w:rsidRPr="00C8302D">
        <w:rPr>
          <w:rFonts w:asciiTheme="majorHAnsi" w:hAnsiTheme="majorHAnsi"/>
          <w:sz w:val="16"/>
          <w:szCs w:val="22"/>
        </w:rPr>
        <w:t>Desch</w:t>
      </w:r>
      <w:proofErr w:type="spellEnd"/>
      <w:r w:rsidRPr="00C8302D">
        <w:rPr>
          <w:rFonts w:asciiTheme="majorHAnsi" w:hAnsiTheme="majorHAnsi"/>
          <w:sz w:val="16"/>
          <w:szCs w:val="22"/>
        </w:rPr>
        <w:t xml:space="preserve"> 2014). Building on these insights, </w:t>
      </w:r>
      <w:r w:rsidRPr="00C8302D">
        <w:rPr>
          <w:rStyle w:val="StyleUnderline"/>
          <w:rFonts w:asciiTheme="majorHAnsi" w:hAnsiTheme="majorHAnsi"/>
          <w:szCs w:val="22"/>
        </w:rPr>
        <w:t>several initiatives have been formed</w:t>
      </w:r>
      <w:r w:rsidRPr="00C8302D">
        <w:rPr>
          <w:rFonts w:asciiTheme="majorHAnsi" w:hAnsiTheme="majorHAnsi"/>
          <w:sz w:val="16"/>
          <w:szCs w:val="22"/>
        </w:rPr>
        <w:t xml:space="preserve"> in the attempt to “bridge the gap.”2 </w:t>
      </w:r>
      <w:r w:rsidRPr="00C8302D">
        <w:rPr>
          <w:rStyle w:val="StyleUnderline"/>
          <w:rFonts w:asciiTheme="majorHAnsi" w:hAnsiTheme="majorHAnsi"/>
          <w:szCs w:val="22"/>
        </w:rPr>
        <w:t>Many</w:t>
      </w:r>
      <w:r w:rsidRPr="00C8302D">
        <w:rPr>
          <w:rFonts w:asciiTheme="majorHAnsi" w:hAnsiTheme="majorHAnsi"/>
          <w:sz w:val="16"/>
          <w:szCs w:val="22"/>
        </w:rPr>
        <w:t xml:space="preserve"> of the specific efforts put in place by these projects </w:t>
      </w:r>
      <w:r w:rsidRPr="00C8302D">
        <w:rPr>
          <w:rStyle w:val="StyleUnderline"/>
          <w:rFonts w:asciiTheme="majorHAnsi" w:hAnsiTheme="majorHAnsi"/>
          <w:szCs w:val="22"/>
        </w:rPr>
        <w:t>focus on providing scholars with the skills, platforms, and networks to better communicate</w:t>
      </w:r>
      <w:r w:rsidRPr="00C8302D">
        <w:rPr>
          <w:rFonts w:asciiTheme="majorHAnsi" w:hAnsiTheme="majorHAnsi"/>
          <w:sz w:val="16"/>
          <w:szCs w:val="22"/>
        </w:rPr>
        <w:t xml:space="preserve"> the </w:t>
      </w:r>
      <w:r w:rsidRPr="00C8302D">
        <w:rPr>
          <w:rStyle w:val="StyleUnderline"/>
          <w:rFonts w:asciiTheme="majorHAnsi" w:hAnsiTheme="majorHAnsi"/>
          <w:szCs w:val="22"/>
        </w:rPr>
        <w:t>findings and implications</w:t>
      </w:r>
      <w:r w:rsidRPr="00C8302D">
        <w:rPr>
          <w:rFonts w:asciiTheme="majorHAnsi" w:hAnsiTheme="majorHAnsi"/>
          <w:sz w:val="16"/>
          <w:szCs w:val="22"/>
        </w:rPr>
        <w:t xml:space="preserve"> of their research </w:t>
      </w:r>
      <w:r w:rsidRPr="00C8302D">
        <w:rPr>
          <w:rStyle w:val="StyleUnderline"/>
          <w:rFonts w:asciiTheme="majorHAnsi" w:hAnsiTheme="majorHAnsi"/>
          <w:szCs w:val="22"/>
        </w:rPr>
        <w:t>to the policymaking community</w:t>
      </w:r>
      <w:r w:rsidRPr="00C8302D">
        <w:rPr>
          <w:rFonts w:asciiTheme="majorHAnsi" w:hAnsiTheme="majorHAnsi"/>
          <w:sz w:val="16"/>
          <w:szCs w:val="22"/>
        </w:rPr>
        <w:t xml:space="preserve">, a necessary and worthwhile objective for a field in which theoretical debates, methodological training, and publishing norms tend more and more toward the abstract and esoteric. </w:t>
      </w:r>
      <w:r w:rsidRPr="00C8302D">
        <w:rPr>
          <w:rStyle w:val="StyleUnderline"/>
          <w:rFonts w:asciiTheme="majorHAnsi" w:hAnsiTheme="majorHAnsi"/>
          <w:szCs w:val="22"/>
        </w:rPr>
        <w:t>Yet enhancing communication</w:t>
      </w:r>
      <w:r w:rsidRPr="00C8302D">
        <w:rPr>
          <w:rFonts w:asciiTheme="majorHAnsi" w:hAnsiTheme="majorHAnsi"/>
          <w:sz w:val="16"/>
          <w:szCs w:val="22"/>
        </w:rPr>
        <w:t xml:space="preserve"> between scholars and policymakers </w:t>
      </w:r>
      <w:r w:rsidRPr="00C8302D">
        <w:rPr>
          <w:rStyle w:val="StyleUnderline"/>
          <w:rFonts w:asciiTheme="majorHAnsi" w:hAnsiTheme="majorHAnsi"/>
          <w:szCs w:val="22"/>
        </w:rPr>
        <w:t xml:space="preserve">is only </w:t>
      </w:r>
      <w:r w:rsidRPr="00483749">
        <w:rPr>
          <w:rStyle w:val="StyleUnderline"/>
          <w:rFonts w:asciiTheme="majorHAnsi" w:hAnsiTheme="majorHAnsi"/>
          <w:szCs w:val="22"/>
          <w:highlight w:val="green"/>
        </w:rPr>
        <w:t>one component</w:t>
      </w:r>
      <w:r w:rsidRPr="00C8302D">
        <w:rPr>
          <w:rFonts w:asciiTheme="majorHAnsi" w:hAnsiTheme="majorHAnsi"/>
          <w:sz w:val="16"/>
          <w:szCs w:val="22"/>
        </w:rPr>
        <w:t xml:space="preserve"> of bridging the gap between international affairs theory and practice. </w:t>
      </w:r>
      <w:r w:rsidRPr="00C8302D">
        <w:rPr>
          <w:rStyle w:val="StyleUnderline"/>
          <w:rFonts w:asciiTheme="majorHAnsi" w:hAnsiTheme="majorHAnsi"/>
          <w:szCs w:val="22"/>
        </w:rPr>
        <w:t>Another</w:t>
      </w:r>
      <w:r w:rsidRPr="00C8302D">
        <w:rPr>
          <w:rFonts w:asciiTheme="majorHAnsi" w:hAnsiTheme="majorHAnsi"/>
          <w:sz w:val="16"/>
          <w:szCs w:val="22"/>
        </w:rPr>
        <w:t xml:space="preserve"> crucial component of this bridge </w:t>
      </w:r>
      <w:r w:rsidRPr="00483749">
        <w:rPr>
          <w:rStyle w:val="StyleUnderline"/>
          <w:rFonts w:asciiTheme="majorHAnsi" w:hAnsiTheme="majorHAnsi"/>
          <w:szCs w:val="22"/>
          <w:highlight w:val="green"/>
        </w:rPr>
        <w:t xml:space="preserve">is the </w:t>
      </w:r>
      <w:r w:rsidRPr="00483749">
        <w:rPr>
          <w:rStyle w:val="Emphasis"/>
          <w:rFonts w:asciiTheme="majorHAnsi" w:hAnsiTheme="majorHAnsi"/>
          <w:szCs w:val="22"/>
          <w:highlight w:val="green"/>
        </w:rPr>
        <w:t>generation of substantive research programs that are actually policy relevant</w:t>
      </w:r>
      <w:r w:rsidRPr="00C8302D">
        <w:rPr>
          <w:rFonts w:asciiTheme="majorHAnsi" w:hAnsiTheme="majorHAnsi"/>
          <w:sz w:val="16"/>
          <w:szCs w:val="22"/>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C8302D">
        <w:rPr>
          <w:rStyle w:val="StyleUnderline"/>
          <w:rFonts w:asciiTheme="majorHAnsi" w:hAnsiTheme="majorHAnsi"/>
          <w:szCs w:val="22"/>
        </w:rPr>
        <w:t>In a field that has an admirable devotion to pedagogical self-reflection</w:t>
      </w:r>
      <w:r w:rsidRPr="00C8302D">
        <w:rPr>
          <w:rFonts w:asciiTheme="majorHAnsi" w:hAnsiTheme="majorHAnsi"/>
          <w:sz w:val="16"/>
          <w:szCs w:val="22"/>
        </w:rPr>
        <w:t xml:space="preserve">, </w:t>
      </w:r>
      <w:r w:rsidRPr="00483749">
        <w:rPr>
          <w:rStyle w:val="Emphasis"/>
          <w:rFonts w:asciiTheme="majorHAnsi" w:hAnsiTheme="majorHAnsi"/>
          <w:szCs w:val="22"/>
          <w:highlight w:val="green"/>
        </w:rPr>
        <w:t>strikingly little attention is paid to techniques</w:t>
      </w:r>
      <w:r w:rsidRPr="00C8302D">
        <w:rPr>
          <w:rStyle w:val="Emphasis"/>
          <w:rFonts w:asciiTheme="majorHAnsi" w:hAnsiTheme="majorHAnsi"/>
          <w:szCs w:val="22"/>
        </w:rPr>
        <w:t xml:space="preserve"> for generating policy-relevant ideas</w:t>
      </w:r>
      <w:r w:rsidRPr="00C8302D">
        <w:rPr>
          <w:rFonts w:asciiTheme="majorHAnsi" w:hAnsiTheme="majorHAnsi"/>
          <w:sz w:val="16"/>
          <w:szCs w:val="22"/>
        </w:rPr>
        <w:t xml:space="preserve"> </w:t>
      </w:r>
      <w:r w:rsidRPr="00C8302D">
        <w:rPr>
          <w:rStyle w:val="StyleUnderline"/>
          <w:rFonts w:asciiTheme="majorHAnsi" w:hAnsiTheme="majorHAnsi"/>
          <w:szCs w:val="22"/>
        </w:rPr>
        <w:t>for</w:t>
      </w:r>
      <w:r w:rsidRPr="00C8302D">
        <w:rPr>
          <w:rFonts w:asciiTheme="majorHAnsi" w:hAnsiTheme="majorHAnsi"/>
          <w:sz w:val="16"/>
          <w:szCs w:val="22"/>
        </w:rPr>
        <w:t xml:space="preserve"> dissertation and other </w:t>
      </w:r>
      <w:r w:rsidRPr="00C8302D">
        <w:rPr>
          <w:rStyle w:val="StyleUnderline"/>
          <w:rFonts w:asciiTheme="majorHAnsi" w:hAnsiTheme="majorHAnsi"/>
          <w:szCs w:val="22"/>
        </w:rPr>
        <w:t>research topics</w:t>
      </w:r>
      <w:r w:rsidRPr="00C8302D">
        <w:rPr>
          <w:rFonts w:asciiTheme="majorHAnsi" w:hAnsiTheme="majorHAnsi"/>
          <w:sz w:val="16"/>
          <w:szCs w:val="22"/>
        </w:rPr>
        <w:t>. Although numerous articles and conference workshops are devoted to the importance of experiential and problem-based learning, especially through techniques of simulation that emulate policymaking processes (</w:t>
      </w:r>
      <w:proofErr w:type="spellStart"/>
      <w:r w:rsidRPr="00C8302D">
        <w:rPr>
          <w:rFonts w:asciiTheme="majorHAnsi" w:hAnsiTheme="majorHAnsi"/>
          <w:sz w:val="16"/>
          <w:szCs w:val="22"/>
        </w:rPr>
        <w:t>Loggins</w:t>
      </w:r>
      <w:proofErr w:type="spellEnd"/>
      <w:r w:rsidRPr="00C8302D">
        <w:rPr>
          <w:rFonts w:asciiTheme="majorHAnsi" w:hAnsiTheme="majorHAnsi"/>
          <w:sz w:val="16"/>
          <w:szCs w:val="22"/>
        </w:rPr>
        <w:t xml:space="preserve"> 2009; Butcher 2012; Glasgow 2012; Rothman 2012; </w:t>
      </w:r>
      <w:proofErr w:type="spellStart"/>
      <w:r w:rsidRPr="00C8302D">
        <w:rPr>
          <w:rFonts w:asciiTheme="majorHAnsi" w:hAnsiTheme="majorHAnsi"/>
          <w:sz w:val="16"/>
          <w:szCs w:val="22"/>
        </w:rPr>
        <w:t>DiCicco</w:t>
      </w:r>
      <w:proofErr w:type="spellEnd"/>
      <w:r w:rsidRPr="00C8302D">
        <w:rPr>
          <w:rFonts w:asciiTheme="majorHAnsi" w:hAnsiTheme="majorHAnsi"/>
          <w:sz w:val="16"/>
          <w:szCs w:val="22"/>
        </w:rPr>
        <w:t xml:space="preserve"> 2014), little has been written about the use of such techniques for generating and developing innovative research ideas. </w:t>
      </w:r>
      <w:r w:rsidRPr="00C8302D">
        <w:rPr>
          <w:rStyle w:val="StyleUnderline"/>
          <w:rFonts w:asciiTheme="majorHAnsi" w:hAnsiTheme="majorHAnsi"/>
          <w:szCs w:val="22"/>
        </w:rPr>
        <w:t>This article outlines an experiential and problem-based approach to</w:t>
      </w:r>
      <w:r w:rsidRPr="00C8302D">
        <w:rPr>
          <w:rFonts w:asciiTheme="majorHAnsi" w:hAnsiTheme="majorHAnsi"/>
          <w:sz w:val="16"/>
          <w:szCs w:val="22"/>
        </w:rPr>
        <w:t xml:space="preserve"> developing a </w:t>
      </w:r>
      <w:r w:rsidRPr="00C8302D">
        <w:rPr>
          <w:rStyle w:val="StyleUnderline"/>
          <w:rFonts w:asciiTheme="majorHAnsi" w:hAnsiTheme="majorHAnsi"/>
          <w:szCs w:val="22"/>
        </w:rPr>
        <w:t>political science research</w:t>
      </w:r>
      <w:r w:rsidRPr="00C8302D">
        <w:rPr>
          <w:rFonts w:asciiTheme="majorHAnsi" w:hAnsiTheme="majorHAnsi"/>
          <w:sz w:val="16"/>
          <w:szCs w:val="22"/>
        </w:rPr>
        <w:t xml:space="preserve"> program </w:t>
      </w:r>
      <w:r w:rsidRPr="00C8302D">
        <w:rPr>
          <w:rStyle w:val="StyleUnderline"/>
          <w:rFonts w:asciiTheme="majorHAnsi" w:hAnsiTheme="majorHAnsi"/>
          <w:szCs w:val="22"/>
        </w:rPr>
        <w:t>using scenario analysis</w:t>
      </w:r>
      <w:r w:rsidRPr="00C8302D">
        <w:rPr>
          <w:rFonts w:asciiTheme="majorHAnsi" w:hAnsiTheme="majorHAnsi"/>
          <w:sz w:val="16"/>
          <w:szCs w:val="22"/>
        </w:rPr>
        <w:t xml:space="preserve">. It focuses especially on </w:t>
      </w:r>
      <w:r w:rsidRPr="00C8302D">
        <w:rPr>
          <w:rFonts w:asciiTheme="majorHAnsi" w:hAnsiTheme="majorHAnsi"/>
          <w:sz w:val="16"/>
          <w:szCs w:val="22"/>
        </w:rPr>
        <w:lastRenderedPageBreak/>
        <w:t xml:space="preserve">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483749">
        <w:rPr>
          <w:rStyle w:val="StyleUnderline"/>
          <w:rFonts w:asciiTheme="majorHAnsi" w:hAnsiTheme="majorHAnsi"/>
          <w:szCs w:val="22"/>
          <w:highlight w:val="green"/>
        </w:rPr>
        <w:t>Scenario analysis</w:t>
      </w:r>
      <w:r w:rsidRPr="00C8302D">
        <w:rPr>
          <w:rFonts w:asciiTheme="majorHAnsi" w:hAnsiTheme="majorHAnsi"/>
          <w:sz w:val="16"/>
          <w:szCs w:val="22"/>
        </w:rPr>
        <w:t xml:space="preserve"> is perceived most commonly as a technique for examining the robustness of strategy. It </w:t>
      </w:r>
      <w:r w:rsidRPr="00483749">
        <w:rPr>
          <w:rStyle w:val="StyleUnderline"/>
          <w:rFonts w:asciiTheme="majorHAnsi" w:hAnsiTheme="majorHAnsi"/>
          <w:szCs w:val="22"/>
          <w:highlight w:val="green"/>
        </w:rPr>
        <w:t>can immerse decision makers in future states that go beyond conventional extrapolations</w:t>
      </w:r>
      <w:r w:rsidRPr="00C8302D">
        <w:rPr>
          <w:rStyle w:val="StyleUnderline"/>
          <w:rFonts w:asciiTheme="majorHAnsi" w:hAnsiTheme="majorHAnsi"/>
          <w:szCs w:val="22"/>
        </w:rPr>
        <w:t xml:space="preserve"> of current trends</w:t>
      </w:r>
      <w:r w:rsidRPr="00C8302D">
        <w:rPr>
          <w:rFonts w:asciiTheme="majorHAnsi" w:hAnsiTheme="majorHAnsi"/>
          <w:sz w:val="16"/>
          <w:szCs w:val="22"/>
        </w:rPr>
        <w:t xml:space="preserve">, </w:t>
      </w:r>
      <w:r w:rsidRPr="00C8302D">
        <w:rPr>
          <w:rStyle w:val="StyleUnderline"/>
          <w:rFonts w:asciiTheme="majorHAnsi" w:hAnsiTheme="majorHAnsi"/>
          <w:szCs w:val="22"/>
        </w:rPr>
        <w:t>preparing them to take advantage of unexpected opportunities and to protect themselves from adverse exogenous shocks</w:t>
      </w:r>
      <w:r w:rsidRPr="00C8302D">
        <w:rPr>
          <w:rFonts w:asciiTheme="majorHAnsi" w:hAnsiTheme="majorHAnsi"/>
          <w:sz w:val="16"/>
          <w:szCs w:val="22"/>
        </w:rPr>
        <w:t xml:space="preserve">. The global petroleum company Shell, a pioneer of the technique, characterizes scenario analysis as the art of considering “what if” questions about possible future worlds. </w:t>
      </w:r>
      <w:r w:rsidRPr="00483749">
        <w:rPr>
          <w:rStyle w:val="StyleUnderline"/>
          <w:rFonts w:asciiTheme="majorHAnsi" w:hAnsiTheme="majorHAnsi"/>
          <w:szCs w:val="22"/>
          <w:highlight w:val="green"/>
        </w:rPr>
        <w:t>Scenario analysis is</w:t>
      </w:r>
      <w:r w:rsidRPr="00C8302D">
        <w:rPr>
          <w:rStyle w:val="StyleUnderline"/>
          <w:rFonts w:asciiTheme="majorHAnsi" w:hAnsiTheme="majorHAnsi"/>
          <w:szCs w:val="22"/>
        </w:rPr>
        <w:t xml:space="preserve"> thus </w:t>
      </w:r>
      <w:r w:rsidRPr="00483749">
        <w:rPr>
          <w:rStyle w:val="Emphasis"/>
          <w:rFonts w:asciiTheme="majorHAnsi" w:hAnsiTheme="majorHAnsi"/>
          <w:szCs w:val="22"/>
          <w:highlight w:val="green"/>
        </w:rPr>
        <w:t>typically seen as serving</w:t>
      </w:r>
      <w:r w:rsidRPr="00C8302D">
        <w:rPr>
          <w:rStyle w:val="Emphasis"/>
          <w:rFonts w:asciiTheme="majorHAnsi" w:hAnsiTheme="majorHAnsi"/>
          <w:szCs w:val="22"/>
        </w:rPr>
        <w:t xml:space="preserve"> the purposes of </w:t>
      </w:r>
      <w:r w:rsidRPr="00483749">
        <w:rPr>
          <w:rStyle w:val="Emphasis"/>
          <w:rFonts w:asciiTheme="majorHAnsi" w:hAnsiTheme="majorHAnsi"/>
          <w:szCs w:val="22"/>
          <w:highlight w:val="green"/>
        </w:rPr>
        <w:t>corporate planning or</w:t>
      </w:r>
      <w:r w:rsidRPr="00C8302D">
        <w:rPr>
          <w:rStyle w:val="Emphasis"/>
          <w:rFonts w:asciiTheme="majorHAnsi" w:hAnsiTheme="majorHAnsi"/>
          <w:szCs w:val="22"/>
        </w:rPr>
        <w:t xml:space="preserve"> as a </w:t>
      </w:r>
      <w:r w:rsidRPr="00483749">
        <w:rPr>
          <w:rStyle w:val="Emphasis"/>
          <w:rFonts w:asciiTheme="majorHAnsi" w:hAnsiTheme="majorHAnsi"/>
          <w:szCs w:val="22"/>
          <w:highlight w:val="green"/>
        </w:rPr>
        <w:t>policy</w:t>
      </w:r>
      <w:r w:rsidRPr="00C8302D">
        <w:rPr>
          <w:rStyle w:val="Emphasis"/>
          <w:rFonts w:asciiTheme="majorHAnsi" w:hAnsiTheme="majorHAnsi"/>
          <w:szCs w:val="22"/>
        </w:rPr>
        <w:t xml:space="preserve"> tool</w:t>
      </w:r>
      <w:r w:rsidRPr="00C8302D">
        <w:rPr>
          <w:rFonts w:asciiTheme="majorHAnsi" w:hAnsiTheme="majorHAnsi"/>
          <w:sz w:val="16"/>
          <w:szCs w:val="22"/>
        </w:rPr>
        <w:t xml:space="preserve"> to be used in combination with simulations of decision making. </w:t>
      </w:r>
      <w:r w:rsidRPr="00483749">
        <w:rPr>
          <w:rStyle w:val="Emphasis"/>
          <w:rFonts w:asciiTheme="majorHAnsi" w:hAnsiTheme="majorHAnsi"/>
          <w:szCs w:val="22"/>
          <w:highlight w:val="green"/>
        </w:rPr>
        <w:t>Yet</w:t>
      </w:r>
      <w:r w:rsidRPr="00C8302D">
        <w:rPr>
          <w:rStyle w:val="Emphasis"/>
          <w:rFonts w:asciiTheme="majorHAnsi" w:hAnsiTheme="majorHAnsi"/>
          <w:szCs w:val="22"/>
        </w:rPr>
        <w:t xml:space="preserve"> scenario analysis </w:t>
      </w:r>
      <w:r w:rsidRPr="00483749">
        <w:rPr>
          <w:rStyle w:val="Emphasis"/>
          <w:rFonts w:asciiTheme="majorHAnsi" w:hAnsiTheme="majorHAnsi"/>
          <w:szCs w:val="22"/>
          <w:highlight w:val="green"/>
        </w:rPr>
        <w:t>is not inherently limited to these</w:t>
      </w:r>
      <w:r w:rsidRPr="00C8302D">
        <w:rPr>
          <w:rStyle w:val="Emphasis"/>
          <w:rFonts w:asciiTheme="majorHAnsi" w:hAnsiTheme="majorHAnsi"/>
          <w:szCs w:val="22"/>
        </w:rPr>
        <w:t xml:space="preserve"> uses</w:t>
      </w:r>
      <w:r w:rsidRPr="00C8302D">
        <w:rPr>
          <w:rFonts w:asciiTheme="majorHAnsi" w:hAnsiTheme="majorHAnsi"/>
          <w:sz w:val="16"/>
          <w:szCs w:val="22"/>
        </w:rPr>
        <w:t xml:space="preserve">. </w:t>
      </w:r>
      <w:r w:rsidRPr="00C8302D">
        <w:rPr>
          <w:rStyle w:val="StyleUnderline"/>
          <w:rFonts w:asciiTheme="majorHAnsi" w:hAnsiTheme="majorHAnsi"/>
          <w:szCs w:val="22"/>
        </w:rPr>
        <w:t>This section</w:t>
      </w:r>
      <w:r w:rsidRPr="00C8302D">
        <w:rPr>
          <w:rFonts w:asciiTheme="majorHAnsi" w:hAnsiTheme="majorHAnsi"/>
          <w:sz w:val="16"/>
          <w:szCs w:val="22"/>
        </w:rPr>
        <w:t xml:space="preserve"> provides a brief overview of the practice of scenario analysis and the motivations underpinning its uses. It then </w:t>
      </w:r>
      <w:r w:rsidRPr="00C8302D">
        <w:rPr>
          <w:rStyle w:val="StyleUnderline"/>
          <w:rFonts w:asciiTheme="majorHAnsi" w:hAnsiTheme="majorHAnsi"/>
          <w:szCs w:val="22"/>
        </w:rPr>
        <w:t>makes a case for the utility of the technique for political science scholarship</w:t>
      </w:r>
      <w:r w:rsidRPr="00C8302D">
        <w:rPr>
          <w:rFonts w:asciiTheme="majorHAnsi" w:hAnsiTheme="majorHAnsi"/>
          <w:sz w:val="16"/>
          <w:szCs w:val="22"/>
        </w:rPr>
        <w:t xml:space="preserve"> and describes how the scenarios deployed at NEFPC were created. The Art of Scenario Analysis </w:t>
      </w:r>
      <w:r w:rsidRPr="00483749">
        <w:rPr>
          <w:rStyle w:val="StyleUnderline"/>
          <w:rFonts w:asciiTheme="majorHAnsi" w:hAnsiTheme="majorHAnsi"/>
          <w:szCs w:val="22"/>
          <w:highlight w:val="green"/>
        </w:rPr>
        <w:t>We characterize scenario analysis as</w:t>
      </w:r>
      <w:r w:rsidRPr="00C8302D">
        <w:rPr>
          <w:rStyle w:val="StyleUnderline"/>
          <w:rFonts w:asciiTheme="majorHAnsi" w:hAnsiTheme="majorHAnsi"/>
          <w:szCs w:val="22"/>
        </w:rPr>
        <w:t xml:space="preserve"> the art of </w:t>
      </w:r>
      <w:r w:rsidRPr="00483749">
        <w:rPr>
          <w:rStyle w:val="StyleUnderline"/>
          <w:rFonts w:asciiTheme="majorHAnsi" w:hAnsiTheme="majorHAnsi"/>
          <w:szCs w:val="22"/>
          <w:highlight w:val="green"/>
        </w:rPr>
        <w:t>juxtaposing current trends in unexpected combinations</w:t>
      </w:r>
      <w:r w:rsidRPr="00C8302D">
        <w:rPr>
          <w:rStyle w:val="StyleUnderline"/>
          <w:rFonts w:asciiTheme="majorHAnsi" w:hAnsiTheme="majorHAnsi"/>
          <w:szCs w:val="22"/>
        </w:rPr>
        <w:t xml:space="preserve"> in order </w:t>
      </w:r>
      <w:r w:rsidRPr="00483749">
        <w:rPr>
          <w:rStyle w:val="StyleUnderline"/>
          <w:rFonts w:asciiTheme="majorHAnsi" w:hAnsiTheme="majorHAnsi"/>
          <w:szCs w:val="22"/>
          <w:highlight w:val="green"/>
        </w:rPr>
        <w:t xml:space="preserve">to </w:t>
      </w:r>
      <w:r w:rsidRPr="00483749">
        <w:rPr>
          <w:rStyle w:val="Emphasis"/>
          <w:rFonts w:asciiTheme="majorHAnsi" w:hAnsiTheme="majorHAnsi"/>
          <w:szCs w:val="22"/>
          <w:highlight w:val="green"/>
        </w:rPr>
        <w:t>articulate surprising</w:t>
      </w:r>
      <w:r w:rsidRPr="00C8302D">
        <w:rPr>
          <w:rStyle w:val="Emphasis"/>
          <w:rFonts w:asciiTheme="majorHAnsi" w:hAnsiTheme="majorHAnsi"/>
          <w:szCs w:val="22"/>
        </w:rPr>
        <w:t xml:space="preserve"> and </w:t>
      </w:r>
      <w:r w:rsidRPr="00483749">
        <w:rPr>
          <w:rStyle w:val="Emphasis"/>
          <w:rFonts w:asciiTheme="majorHAnsi" w:hAnsiTheme="majorHAnsi"/>
          <w:szCs w:val="22"/>
          <w:highlight w:val="green"/>
        </w:rPr>
        <w:t>yet plausible futures</w:t>
      </w:r>
      <w:r w:rsidRPr="00C8302D">
        <w:rPr>
          <w:rFonts w:asciiTheme="majorHAnsi" w:hAnsiTheme="majorHAnsi"/>
          <w:sz w:val="16"/>
          <w:szCs w:val="22"/>
        </w:rPr>
        <w:t xml:space="preserve">, often </w:t>
      </w:r>
      <w:r w:rsidRPr="00483749">
        <w:rPr>
          <w:rStyle w:val="Emphasis"/>
          <w:rFonts w:asciiTheme="majorHAnsi" w:hAnsiTheme="majorHAnsi"/>
          <w:szCs w:val="22"/>
          <w:highlight w:val="green"/>
        </w:rPr>
        <w:t>referred to as “alternative worlds.”</w:t>
      </w:r>
      <w:r w:rsidRPr="00C8302D">
        <w:rPr>
          <w:rFonts w:asciiTheme="majorHAnsi" w:hAnsiTheme="majorHAnsi"/>
          <w:sz w:val="16"/>
          <w:szCs w:val="22"/>
        </w:rPr>
        <w:t xml:space="preserve"> </w:t>
      </w:r>
      <w:r w:rsidRPr="00483749">
        <w:rPr>
          <w:rStyle w:val="StyleUnderline"/>
          <w:rFonts w:asciiTheme="majorHAnsi" w:hAnsiTheme="majorHAnsi"/>
          <w:szCs w:val="22"/>
          <w:highlight w:val="green"/>
        </w:rPr>
        <w:t>Scenarios are</w:t>
      </w:r>
      <w:r w:rsidRPr="00C8302D">
        <w:rPr>
          <w:rFonts w:asciiTheme="majorHAnsi" w:hAnsiTheme="majorHAnsi"/>
          <w:sz w:val="16"/>
          <w:szCs w:val="22"/>
        </w:rPr>
        <w:t xml:space="preserve"> thus </w:t>
      </w:r>
      <w:r w:rsidRPr="00483749">
        <w:rPr>
          <w:rStyle w:val="Emphasis"/>
          <w:rFonts w:asciiTheme="majorHAnsi" w:hAnsiTheme="majorHAnsi"/>
          <w:szCs w:val="22"/>
          <w:highlight w:val="green"/>
        </w:rPr>
        <w:t>explicitly not forecasts or projections based on linear extrapolations</w:t>
      </w:r>
      <w:r w:rsidRPr="00C8302D">
        <w:rPr>
          <w:rStyle w:val="Emphasis"/>
          <w:rFonts w:asciiTheme="majorHAnsi" w:hAnsiTheme="majorHAnsi"/>
          <w:szCs w:val="22"/>
        </w:rPr>
        <w:t xml:space="preserve"> of contemporary patterns</w:t>
      </w:r>
      <w:r w:rsidRPr="00C8302D">
        <w:rPr>
          <w:rFonts w:asciiTheme="majorHAnsi" w:hAnsiTheme="majorHAnsi"/>
          <w:sz w:val="16"/>
          <w:szCs w:val="22"/>
        </w:rPr>
        <w:t xml:space="preserve">, </w:t>
      </w:r>
      <w:r w:rsidRPr="00483749">
        <w:rPr>
          <w:rStyle w:val="StyleUnderline"/>
          <w:rFonts w:asciiTheme="majorHAnsi" w:hAnsiTheme="majorHAnsi"/>
          <w:szCs w:val="22"/>
          <w:highlight w:val="green"/>
        </w:rPr>
        <w:t xml:space="preserve">and they are </w:t>
      </w:r>
      <w:r w:rsidRPr="00483749">
        <w:rPr>
          <w:rStyle w:val="Emphasis"/>
          <w:rFonts w:asciiTheme="majorHAnsi" w:hAnsiTheme="majorHAnsi"/>
          <w:szCs w:val="22"/>
          <w:highlight w:val="green"/>
        </w:rPr>
        <w:t>not hypothesis-based expert predictions</w:t>
      </w:r>
      <w:r w:rsidRPr="00C8302D">
        <w:rPr>
          <w:rFonts w:asciiTheme="majorHAnsi" w:hAnsiTheme="majorHAnsi"/>
          <w:sz w:val="16"/>
          <w:szCs w:val="22"/>
        </w:rPr>
        <w:t xml:space="preserve">. </w:t>
      </w:r>
      <w:r w:rsidRPr="00483749">
        <w:rPr>
          <w:rStyle w:val="Emphasis"/>
          <w:rFonts w:asciiTheme="majorHAnsi" w:hAnsiTheme="majorHAnsi"/>
          <w:szCs w:val="22"/>
          <w:highlight w:val="green"/>
        </w:rPr>
        <w:t>Nor should they be equated with simulations</w:t>
      </w:r>
      <w:r w:rsidRPr="00C8302D">
        <w:rPr>
          <w:rStyle w:val="StyleUnderline"/>
          <w:rFonts w:asciiTheme="majorHAnsi" w:hAnsiTheme="majorHAnsi"/>
          <w:szCs w:val="22"/>
        </w:rPr>
        <w:t xml:space="preserve">, </w:t>
      </w:r>
      <w:r w:rsidRPr="00483749">
        <w:rPr>
          <w:rStyle w:val="StyleUnderline"/>
          <w:rFonts w:asciiTheme="majorHAnsi" w:hAnsiTheme="majorHAnsi"/>
          <w:szCs w:val="22"/>
          <w:highlight w:val="green"/>
        </w:rPr>
        <w:t>which are</w:t>
      </w:r>
      <w:r w:rsidRPr="00C8302D">
        <w:rPr>
          <w:rFonts w:asciiTheme="majorHAnsi" w:hAnsiTheme="majorHAnsi"/>
          <w:sz w:val="16"/>
          <w:szCs w:val="22"/>
        </w:rPr>
        <w:t xml:space="preserve"> best characterized as </w:t>
      </w:r>
      <w:r w:rsidRPr="00C8302D">
        <w:rPr>
          <w:rStyle w:val="StyleUnderline"/>
          <w:rFonts w:asciiTheme="majorHAnsi" w:hAnsiTheme="majorHAnsi"/>
          <w:szCs w:val="22"/>
        </w:rPr>
        <w:t xml:space="preserve">functional </w:t>
      </w:r>
      <w:r w:rsidRPr="00483749">
        <w:rPr>
          <w:rStyle w:val="StyleUnderline"/>
          <w:rFonts w:asciiTheme="majorHAnsi" w:hAnsiTheme="majorHAnsi"/>
          <w:szCs w:val="22"/>
          <w:highlight w:val="green"/>
        </w:rPr>
        <w:t xml:space="preserve">representations of </w:t>
      </w:r>
      <w:r w:rsidRPr="00483749">
        <w:rPr>
          <w:rStyle w:val="Emphasis"/>
          <w:rFonts w:asciiTheme="majorHAnsi" w:hAnsiTheme="majorHAnsi"/>
          <w:szCs w:val="22"/>
          <w:highlight w:val="green"/>
        </w:rPr>
        <w:t>real institutions</w:t>
      </w:r>
      <w:r w:rsidRPr="00C8302D">
        <w:rPr>
          <w:rStyle w:val="StyleUnderline"/>
          <w:rFonts w:asciiTheme="majorHAnsi" w:hAnsiTheme="majorHAnsi"/>
          <w:szCs w:val="22"/>
        </w:rPr>
        <w:t xml:space="preserve"> or decision-making processes</w:t>
      </w:r>
      <w:r w:rsidRPr="00C8302D">
        <w:rPr>
          <w:rFonts w:asciiTheme="majorHAnsi" w:hAnsiTheme="majorHAnsi"/>
          <w:sz w:val="16"/>
          <w:szCs w:val="22"/>
        </w:rPr>
        <w:t xml:space="preserve"> (</w:t>
      </w:r>
      <w:proofErr w:type="spellStart"/>
      <w:r w:rsidRPr="00C8302D">
        <w:rPr>
          <w:rFonts w:asciiTheme="majorHAnsi" w:hAnsiTheme="majorHAnsi"/>
          <w:sz w:val="16"/>
          <w:szCs w:val="22"/>
        </w:rPr>
        <w:t>Asal</w:t>
      </w:r>
      <w:proofErr w:type="spellEnd"/>
      <w:r w:rsidRPr="00C8302D">
        <w:rPr>
          <w:rFonts w:asciiTheme="majorHAnsi" w:hAnsiTheme="majorHAnsi"/>
          <w:sz w:val="16"/>
          <w:szCs w:val="22"/>
        </w:rPr>
        <w:t xml:space="preserve"> 2005). </w:t>
      </w:r>
      <w:r w:rsidRPr="00483749">
        <w:rPr>
          <w:rStyle w:val="Emphasis"/>
          <w:rFonts w:asciiTheme="majorHAnsi" w:hAnsiTheme="majorHAnsi"/>
          <w:szCs w:val="22"/>
          <w:highlight w:val="green"/>
        </w:rPr>
        <w:t>Instead, they are depictions of possible future states of the world</w:t>
      </w:r>
      <w:r w:rsidRPr="00C8302D">
        <w:rPr>
          <w:rFonts w:asciiTheme="majorHAnsi" w:hAnsiTheme="majorHAnsi"/>
          <w:sz w:val="16"/>
          <w:szCs w:val="22"/>
        </w:rPr>
        <w:t xml:space="preserve">, offered </w:t>
      </w:r>
      <w:r w:rsidRPr="00483749">
        <w:rPr>
          <w:rStyle w:val="Emphasis"/>
          <w:rFonts w:asciiTheme="majorHAnsi" w:hAnsiTheme="majorHAnsi"/>
          <w:szCs w:val="22"/>
          <w:highlight w:val="green"/>
        </w:rPr>
        <w:t>together with</w:t>
      </w:r>
      <w:r w:rsidRPr="00C8302D">
        <w:rPr>
          <w:rStyle w:val="Emphasis"/>
          <w:rFonts w:asciiTheme="majorHAnsi" w:hAnsiTheme="majorHAnsi"/>
          <w:szCs w:val="22"/>
        </w:rPr>
        <w:t xml:space="preserve"> a narrative of the </w:t>
      </w:r>
      <w:r w:rsidRPr="00483749">
        <w:rPr>
          <w:rStyle w:val="Emphasis"/>
          <w:rFonts w:asciiTheme="majorHAnsi" w:hAnsiTheme="majorHAnsi"/>
          <w:szCs w:val="22"/>
          <w:highlight w:val="green"/>
        </w:rPr>
        <w:t>driving causal forces</w:t>
      </w:r>
      <w:r w:rsidRPr="00C8302D">
        <w:rPr>
          <w:rFonts w:asciiTheme="majorHAnsi" w:hAnsiTheme="majorHAnsi"/>
          <w:sz w:val="16"/>
          <w:szCs w:val="22"/>
        </w:rPr>
        <w:t xml:space="preserve"> and potential exogenous shocks </w:t>
      </w:r>
      <w:r w:rsidRPr="00483749">
        <w:rPr>
          <w:rStyle w:val="Emphasis"/>
          <w:rFonts w:asciiTheme="majorHAnsi" w:hAnsiTheme="majorHAnsi"/>
          <w:szCs w:val="22"/>
          <w:highlight w:val="green"/>
        </w:rPr>
        <w:t>that could lead to those futures</w:t>
      </w:r>
      <w:r w:rsidRPr="00C8302D">
        <w:rPr>
          <w:rFonts w:asciiTheme="majorHAnsi" w:hAnsiTheme="majorHAnsi"/>
          <w:sz w:val="16"/>
          <w:szCs w:val="22"/>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C8302D">
        <w:rPr>
          <w:rFonts w:asciiTheme="majorHAnsi" w:hAnsiTheme="majorHAnsi"/>
          <w:sz w:val="16"/>
          <w:szCs w:val="22"/>
        </w:rPr>
        <w:t>Raskin</w:t>
      </w:r>
      <w:proofErr w:type="spellEnd"/>
      <w:r w:rsidRPr="00C8302D">
        <w:rPr>
          <w:rFonts w:asciiTheme="majorHAnsi" w:hAnsiTheme="majorHAnsi"/>
          <w:sz w:val="16"/>
          <w:szCs w:val="22"/>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C8302D">
        <w:rPr>
          <w:rFonts w:asciiTheme="majorHAnsi" w:hAnsiTheme="majorHAnsi"/>
          <w:sz w:val="16"/>
          <w:szCs w:val="22"/>
        </w:rPr>
        <w:t>Wack</w:t>
      </w:r>
      <w:proofErr w:type="spellEnd"/>
      <w:r w:rsidRPr="00C8302D">
        <w:rPr>
          <w:rFonts w:asciiTheme="majorHAnsi" w:hAnsiTheme="majorHAnsi"/>
          <w:sz w:val="16"/>
          <w:szCs w:val="22"/>
        </w:rPr>
        <w:t xml:space="preserve">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C8302D">
        <w:rPr>
          <w:rFonts w:asciiTheme="majorHAnsi" w:hAnsiTheme="majorHAnsi"/>
          <w:sz w:val="16"/>
          <w:szCs w:val="22"/>
        </w:rPr>
        <w:t>Kupers</w:t>
      </w:r>
      <w:proofErr w:type="spellEnd"/>
      <w:r w:rsidRPr="00C8302D">
        <w:rPr>
          <w:rFonts w:asciiTheme="majorHAnsi" w:hAnsiTheme="majorHAnsi"/>
          <w:sz w:val="16"/>
          <w:szCs w:val="22"/>
        </w:rPr>
        <w:t xml:space="preserve"> </w:t>
      </w:r>
      <w:r w:rsidRPr="00C8302D">
        <w:rPr>
          <w:rFonts w:asciiTheme="majorHAnsi" w:hAnsiTheme="majorHAnsi"/>
          <w:sz w:val="16"/>
          <w:szCs w:val="22"/>
        </w:rPr>
        <w:lastRenderedPageBreak/>
        <w:t>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C8302D">
        <w:rPr>
          <w:rFonts w:asciiTheme="majorHAnsi" w:hAnsiTheme="majorHAnsi"/>
          <w:sz w:val="16"/>
          <w:szCs w:val="22"/>
        </w:rPr>
        <w:t>Fuerth</w:t>
      </w:r>
      <w:proofErr w:type="spellEnd"/>
      <w:r w:rsidRPr="00C8302D">
        <w:rPr>
          <w:rFonts w:asciiTheme="majorHAnsi" w:hAnsiTheme="majorHAnsi"/>
          <w:sz w:val="16"/>
          <w:szCs w:val="22"/>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C8302D">
        <w:rPr>
          <w:rFonts w:asciiTheme="majorHAnsi" w:hAnsiTheme="majorHAnsi"/>
          <w:sz w:val="16"/>
          <w:szCs w:val="22"/>
        </w:rPr>
        <w:t>EuroFutures</w:t>
      </w:r>
      <w:proofErr w:type="spellEnd"/>
      <w:r w:rsidRPr="00C8302D">
        <w:rPr>
          <w:rFonts w:asciiTheme="majorHAnsi" w:hAnsiTheme="majorHAnsi"/>
          <w:sz w:val="16"/>
          <w:szCs w:val="22"/>
        </w:rPr>
        <w:t xml:space="preserve"> project, which uses four scenarios to map the potential consequences of the Euro-area financial crisis (German Marshall Fund 2013). </w:t>
      </w:r>
      <w:r w:rsidRPr="00C8302D">
        <w:rPr>
          <w:rStyle w:val="StyleUnderline"/>
          <w:rFonts w:asciiTheme="majorHAnsi" w:hAnsiTheme="majorHAnsi"/>
          <w:szCs w:val="22"/>
        </w:rPr>
        <w:t xml:space="preserve">Several </w:t>
      </w:r>
      <w:r w:rsidRPr="00483749">
        <w:rPr>
          <w:rStyle w:val="StyleUnderline"/>
          <w:rFonts w:asciiTheme="majorHAnsi" w:hAnsiTheme="majorHAnsi"/>
          <w:szCs w:val="22"/>
          <w:highlight w:val="green"/>
        </w:rPr>
        <w:t>features make scenario analysis particularly useful</w:t>
      </w:r>
      <w:r w:rsidRPr="00C8302D">
        <w:rPr>
          <w:rStyle w:val="StyleUnderline"/>
          <w:rFonts w:asciiTheme="majorHAnsi" w:hAnsiTheme="majorHAnsi"/>
          <w:szCs w:val="22"/>
        </w:rPr>
        <w:t xml:space="preserve"> for policymaking</w:t>
      </w:r>
      <w:r w:rsidRPr="00C8302D">
        <w:rPr>
          <w:rFonts w:asciiTheme="majorHAnsi" w:hAnsiTheme="majorHAnsi"/>
          <w:sz w:val="16"/>
          <w:szCs w:val="22"/>
        </w:rPr>
        <w:t xml:space="preserve">.5 </w:t>
      </w:r>
      <w:r w:rsidRPr="00C8302D">
        <w:rPr>
          <w:rStyle w:val="StyleUnderline"/>
          <w:rFonts w:asciiTheme="majorHAnsi" w:hAnsiTheme="majorHAnsi"/>
          <w:szCs w:val="22"/>
        </w:rPr>
        <w:t>Long-term global trends across a number of different realms</w:t>
      </w:r>
      <w:r w:rsidRPr="00C8302D">
        <w:rPr>
          <w:rFonts w:asciiTheme="majorHAnsi" w:hAnsiTheme="majorHAnsi"/>
          <w:sz w:val="16"/>
          <w:szCs w:val="22"/>
        </w:rPr>
        <w:t>—social, technological, environmental, economic, and political—</w:t>
      </w:r>
      <w:r w:rsidRPr="00C8302D">
        <w:rPr>
          <w:rStyle w:val="StyleUnderline"/>
          <w:rFonts w:asciiTheme="majorHAnsi" w:hAnsiTheme="majorHAnsi"/>
          <w:szCs w:val="22"/>
        </w:rPr>
        <w:t>combine in often-unexpected ways to produce unforeseen challenges</w:t>
      </w:r>
      <w:r w:rsidRPr="00C8302D">
        <w:rPr>
          <w:rFonts w:asciiTheme="majorHAnsi" w:hAnsiTheme="majorHAnsi"/>
          <w:sz w:val="16"/>
          <w:szCs w:val="22"/>
        </w:rPr>
        <w:t xml:space="preserve">. </w:t>
      </w:r>
      <w:r w:rsidRPr="00C8302D">
        <w:rPr>
          <w:rStyle w:val="StyleUnderline"/>
          <w:rFonts w:asciiTheme="majorHAnsi" w:hAnsiTheme="majorHAnsi"/>
          <w:szCs w:val="22"/>
        </w:rPr>
        <w:t xml:space="preserve">Yet </w:t>
      </w:r>
      <w:r w:rsidRPr="00483749">
        <w:rPr>
          <w:rStyle w:val="StyleUnderline"/>
          <w:rFonts w:asciiTheme="majorHAnsi" w:hAnsiTheme="majorHAnsi"/>
          <w:szCs w:val="22"/>
          <w:highlight w:val="green"/>
        </w:rPr>
        <w:t xml:space="preserve">the ability of decision makers to imagine, let alone prepare for, </w:t>
      </w:r>
      <w:proofErr w:type="gramStart"/>
      <w:r w:rsidRPr="00483749">
        <w:rPr>
          <w:rStyle w:val="StyleUnderline"/>
          <w:rFonts w:asciiTheme="majorHAnsi" w:hAnsiTheme="majorHAnsi"/>
          <w:szCs w:val="22"/>
          <w:highlight w:val="green"/>
        </w:rPr>
        <w:t>discontinuities</w:t>
      </w:r>
      <w:r w:rsidRPr="00C8302D">
        <w:rPr>
          <w:rFonts w:asciiTheme="majorHAnsi" w:hAnsiTheme="majorHAnsi"/>
          <w:sz w:val="16"/>
          <w:szCs w:val="22"/>
        </w:rPr>
        <w:t xml:space="preserve"> in the policy realm </w:t>
      </w:r>
      <w:r w:rsidRPr="00483749">
        <w:rPr>
          <w:rStyle w:val="StyleUnderline"/>
          <w:rFonts w:asciiTheme="majorHAnsi" w:hAnsiTheme="majorHAnsi"/>
          <w:szCs w:val="22"/>
          <w:highlight w:val="green"/>
        </w:rPr>
        <w:t>is</w:t>
      </w:r>
      <w:proofErr w:type="gramEnd"/>
      <w:r w:rsidRPr="00483749">
        <w:rPr>
          <w:rStyle w:val="StyleUnderline"/>
          <w:rFonts w:asciiTheme="majorHAnsi" w:hAnsiTheme="majorHAnsi"/>
          <w:szCs w:val="22"/>
          <w:highlight w:val="green"/>
        </w:rPr>
        <w:t xml:space="preserve"> constrained by</w:t>
      </w:r>
      <w:r w:rsidRPr="00C8302D">
        <w:rPr>
          <w:rStyle w:val="StyleUnderline"/>
          <w:rFonts w:asciiTheme="majorHAnsi" w:hAnsiTheme="majorHAnsi"/>
          <w:szCs w:val="22"/>
        </w:rPr>
        <w:t xml:space="preserve"> their </w:t>
      </w:r>
      <w:r w:rsidRPr="00483749">
        <w:rPr>
          <w:rStyle w:val="StyleUnderline"/>
          <w:rFonts w:asciiTheme="majorHAnsi" w:hAnsiTheme="majorHAnsi"/>
          <w:szCs w:val="22"/>
          <w:highlight w:val="green"/>
        </w:rPr>
        <w:t>existing mental models and maps</w:t>
      </w:r>
      <w:r w:rsidRPr="00C8302D">
        <w:rPr>
          <w:rFonts w:asciiTheme="majorHAnsi" w:hAnsiTheme="majorHAnsi"/>
          <w:sz w:val="16"/>
          <w:szCs w:val="22"/>
        </w:rPr>
        <w:t xml:space="preserve">. </w:t>
      </w:r>
      <w:r w:rsidRPr="00C8302D">
        <w:rPr>
          <w:rStyle w:val="StyleUnderline"/>
          <w:rFonts w:asciiTheme="majorHAnsi" w:hAnsiTheme="majorHAnsi"/>
          <w:szCs w:val="22"/>
        </w:rPr>
        <w:t xml:space="preserve">This limitation is exacerbated by </w:t>
      </w:r>
      <w:r w:rsidRPr="00483749">
        <w:rPr>
          <w:rStyle w:val="Emphasis"/>
          <w:rFonts w:asciiTheme="majorHAnsi" w:hAnsiTheme="majorHAnsi"/>
          <w:szCs w:val="22"/>
          <w:highlight w:val="green"/>
        </w:rPr>
        <w:t>well-known cognitive bias tendencies such as groupthink and confirmation bias</w:t>
      </w:r>
      <w:r w:rsidRPr="00C8302D">
        <w:rPr>
          <w:rFonts w:asciiTheme="majorHAnsi" w:hAnsiTheme="majorHAnsi"/>
          <w:sz w:val="16"/>
          <w:szCs w:val="22"/>
        </w:rPr>
        <w:t xml:space="preserve"> (Jervis 1976; Janis 1982; </w:t>
      </w:r>
      <w:proofErr w:type="spellStart"/>
      <w:r w:rsidRPr="00C8302D">
        <w:rPr>
          <w:rFonts w:asciiTheme="majorHAnsi" w:hAnsiTheme="majorHAnsi"/>
          <w:sz w:val="16"/>
          <w:szCs w:val="22"/>
        </w:rPr>
        <w:t>Tetlock</w:t>
      </w:r>
      <w:proofErr w:type="spellEnd"/>
      <w:r w:rsidRPr="00C8302D">
        <w:rPr>
          <w:rFonts w:asciiTheme="majorHAnsi" w:hAnsiTheme="majorHAnsi"/>
          <w:sz w:val="16"/>
          <w:szCs w:val="22"/>
        </w:rPr>
        <w:t xml:space="preserve"> 2005). </w:t>
      </w:r>
      <w:r w:rsidRPr="00483749">
        <w:rPr>
          <w:rStyle w:val="StyleUnderline"/>
          <w:rFonts w:asciiTheme="majorHAnsi" w:hAnsiTheme="majorHAnsi"/>
          <w:szCs w:val="22"/>
          <w:highlight w:val="green"/>
        </w:rPr>
        <w:t xml:space="preserve">The power of scenarios lies in their ability to help individuals </w:t>
      </w:r>
      <w:r w:rsidRPr="00483749">
        <w:rPr>
          <w:rStyle w:val="Emphasis"/>
          <w:rFonts w:asciiTheme="majorHAnsi" w:hAnsiTheme="majorHAnsi"/>
          <w:szCs w:val="22"/>
          <w:highlight w:val="green"/>
        </w:rPr>
        <w:t>break out of conventional modes of thinking</w:t>
      </w:r>
      <w:r w:rsidRPr="00C8302D">
        <w:rPr>
          <w:rStyle w:val="StyleUnderline"/>
          <w:rFonts w:asciiTheme="majorHAnsi" w:hAnsiTheme="majorHAnsi"/>
          <w:szCs w:val="22"/>
        </w:rPr>
        <w:t xml:space="preserve"> and analysis by introducing unusual combinations of trends and deliberate discontinuities in narratives about the future</w:t>
      </w:r>
      <w:r w:rsidRPr="00C8302D">
        <w:rPr>
          <w:rFonts w:asciiTheme="majorHAnsi" w:hAnsiTheme="majorHAnsi"/>
          <w:sz w:val="16"/>
          <w:szCs w:val="22"/>
        </w:rPr>
        <w:t xml:space="preserve">. </w:t>
      </w:r>
      <w:r w:rsidRPr="00483749">
        <w:rPr>
          <w:rStyle w:val="Emphasis"/>
          <w:rFonts w:asciiTheme="majorHAnsi" w:hAnsiTheme="majorHAnsi"/>
          <w:szCs w:val="22"/>
          <w:highlight w:val="green"/>
        </w:rPr>
        <w:t>Imagining alternative future worlds through a structured analytical process enables policymakers to envision and thereby adapt to something altogether different from the known present</w:t>
      </w:r>
      <w:r w:rsidRPr="00C8302D">
        <w:rPr>
          <w:rFonts w:asciiTheme="majorHAnsi" w:hAnsiTheme="majorHAnsi"/>
          <w:sz w:val="16"/>
          <w:szCs w:val="22"/>
        </w:rPr>
        <w:t xml:space="preserve">. Designing Scenarios for Political Science Inquiry </w:t>
      </w:r>
      <w:proofErr w:type="gramStart"/>
      <w:r w:rsidRPr="00C8302D">
        <w:rPr>
          <w:rFonts w:asciiTheme="majorHAnsi" w:hAnsiTheme="majorHAnsi"/>
          <w:sz w:val="16"/>
          <w:szCs w:val="22"/>
        </w:rPr>
        <w:t>The</w:t>
      </w:r>
      <w:proofErr w:type="gramEnd"/>
      <w:r w:rsidRPr="00C8302D">
        <w:rPr>
          <w:rFonts w:asciiTheme="majorHAnsi" w:hAnsiTheme="majorHAnsi"/>
          <w:sz w:val="16"/>
          <w:szCs w:val="22"/>
        </w:rPr>
        <w:t xml:space="preserve"> characteristics of scenario analysis that commend its use to policymakers also make it well suited to helping political scientists generate and develop policy-relevant research programs. </w:t>
      </w:r>
      <w:r w:rsidRPr="00C8302D">
        <w:rPr>
          <w:rStyle w:val="StyleUnderline"/>
          <w:rFonts w:asciiTheme="majorHAnsi" w:hAnsiTheme="majorHAnsi"/>
          <w:szCs w:val="22"/>
        </w:rPr>
        <w:t>Scenarios are essentially textured, plausible, and relevant stories that help us imagine how the future</w:t>
      </w:r>
      <w:r w:rsidRPr="00C8302D">
        <w:rPr>
          <w:rFonts w:asciiTheme="majorHAnsi" w:hAnsiTheme="majorHAnsi"/>
          <w:sz w:val="16"/>
          <w:szCs w:val="22"/>
        </w:rPr>
        <w:t xml:space="preserve"> political-economic world </w:t>
      </w:r>
      <w:r w:rsidRPr="00C8302D">
        <w:rPr>
          <w:rStyle w:val="StyleUnderline"/>
          <w:rFonts w:asciiTheme="majorHAnsi" w:hAnsiTheme="majorHAnsi"/>
          <w:szCs w:val="22"/>
        </w:rPr>
        <w:t>could be different from the past</w:t>
      </w:r>
      <w:r w:rsidRPr="00C8302D">
        <w:rPr>
          <w:rFonts w:asciiTheme="majorHAnsi" w:hAnsiTheme="majorHAnsi"/>
          <w:sz w:val="16"/>
          <w:szCs w:val="22"/>
        </w:rPr>
        <w:t xml:space="preserve"> in a manner that highlights policy challenges and opportunities. For example, terrorist organizations are </w:t>
      </w:r>
      <w:proofErr w:type="gramStart"/>
      <w:r w:rsidRPr="00C8302D">
        <w:rPr>
          <w:rFonts w:asciiTheme="majorHAnsi" w:hAnsiTheme="majorHAnsi"/>
          <w:sz w:val="16"/>
          <w:szCs w:val="22"/>
        </w:rPr>
        <w:t>a known threat that have</w:t>
      </w:r>
      <w:proofErr w:type="gramEnd"/>
      <w:r w:rsidRPr="00C8302D">
        <w:rPr>
          <w:rFonts w:asciiTheme="majorHAnsi" w:hAnsiTheme="majorHAnsi"/>
          <w:sz w:val="16"/>
          <w:szCs w:val="22"/>
        </w:rPr>
        <w:t xml:space="preser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w:t>
      </w:r>
      <w:proofErr w:type="spellStart"/>
      <w:r w:rsidRPr="00C8302D">
        <w:rPr>
          <w:rFonts w:asciiTheme="majorHAnsi" w:hAnsiTheme="majorHAnsi"/>
          <w:sz w:val="16"/>
          <w:szCs w:val="22"/>
        </w:rPr>
        <w:t>nonstate</w:t>
      </w:r>
      <w:proofErr w:type="spellEnd"/>
      <w:r w:rsidRPr="00C8302D">
        <w:rPr>
          <w:rFonts w:asciiTheme="majorHAnsi" w:hAnsiTheme="majorHAnsi"/>
          <w:sz w:val="16"/>
          <w:szCs w:val="22"/>
        </w:rPr>
        <w:t xml:space="preserv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C8302D">
        <w:rPr>
          <w:rFonts w:asciiTheme="majorHAnsi" w:hAnsiTheme="majorHAnsi"/>
          <w:sz w:val="16"/>
          <w:szCs w:val="22"/>
        </w:rPr>
        <w:t>politicaleconomic</w:t>
      </w:r>
      <w:proofErr w:type="spellEnd"/>
      <w:r w:rsidRPr="00C8302D">
        <w:rPr>
          <w:rFonts w:asciiTheme="majorHAnsi" w:hAnsiTheme="majorHAnsi"/>
          <w:sz w:val="16"/>
          <w:szCs w:val="22"/>
        </w:rPr>
        <w:t xml:space="preserve"> trends and dynamics. The notion of “</w:t>
      </w:r>
      <w:proofErr w:type="spellStart"/>
      <w:r w:rsidRPr="00C8302D">
        <w:rPr>
          <w:rFonts w:asciiTheme="majorHAnsi" w:hAnsiTheme="majorHAnsi"/>
          <w:sz w:val="16"/>
          <w:szCs w:val="22"/>
        </w:rPr>
        <w:t>exogeneity</w:t>
      </w:r>
      <w:proofErr w:type="spellEnd"/>
      <w:r w:rsidRPr="00C8302D">
        <w:rPr>
          <w:rFonts w:asciiTheme="majorHAnsi" w:hAnsiTheme="majorHAnsi"/>
          <w:sz w:val="16"/>
          <w:szCs w:val="22"/>
        </w:rPr>
        <w:t xml:space="preserve">”—so prevalent in social science scholarship—applies to models of reality, not to reality itself. </w:t>
      </w:r>
      <w:r w:rsidRPr="00C8302D">
        <w:rPr>
          <w:rStyle w:val="StyleUnderline"/>
          <w:rFonts w:asciiTheme="majorHAnsi" w:hAnsiTheme="majorHAnsi"/>
          <w:szCs w:val="22"/>
        </w:rPr>
        <w:t xml:space="preserve">Very simply, </w:t>
      </w:r>
      <w:r w:rsidRPr="00483749">
        <w:rPr>
          <w:rStyle w:val="StyleUnderline"/>
          <w:rFonts w:asciiTheme="majorHAnsi" w:hAnsiTheme="majorHAnsi"/>
          <w:szCs w:val="22"/>
          <w:highlight w:val="green"/>
        </w:rPr>
        <w:t>scenario analysis can throw into sharp relief often-overlooked yet pressing questions in international affairs</w:t>
      </w:r>
      <w:r w:rsidRPr="00C8302D">
        <w:rPr>
          <w:rStyle w:val="StyleUnderline"/>
          <w:rFonts w:asciiTheme="majorHAnsi" w:hAnsiTheme="majorHAnsi"/>
          <w:szCs w:val="22"/>
        </w:rPr>
        <w:t xml:space="preserve"> that demand focused investigation</w:t>
      </w:r>
      <w:r w:rsidRPr="00C8302D">
        <w:rPr>
          <w:rFonts w:asciiTheme="majorHAnsi" w:hAnsiTheme="majorHAnsi"/>
          <w:sz w:val="16"/>
          <w:szCs w:val="22"/>
        </w:rPr>
        <w:t xml:space="preserve">. </w:t>
      </w:r>
      <w:r w:rsidRPr="00C8302D">
        <w:rPr>
          <w:rStyle w:val="StyleUnderline"/>
          <w:rFonts w:asciiTheme="majorHAnsi" w:hAnsiTheme="majorHAnsi"/>
          <w:szCs w:val="22"/>
        </w:rPr>
        <w:t>Scenarios thus offer</w:t>
      </w:r>
      <w:r w:rsidRPr="00C8302D">
        <w:rPr>
          <w:rFonts w:asciiTheme="majorHAnsi" w:hAnsiTheme="majorHAnsi"/>
          <w:sz w:val="16"/>
          <w:szCs w:val="22"/>
        </w:rPr>
        <w:t xml:space="preserve">, in principle, </w:t>
      </w:r>
      <w:r w:rsidRPr="00C8302D">
        <w:rPr>
          <w:rStyle w:val="StyleUnderline"/>
          <w:rFonts w:asciiTheme="majorHAnsi" w:hAnsiTheme="majorHAnsi"/>
          <w:szCs w:val="22"/>
        </w:rPr>
        <w:t>an innovative tool for developing a political science research agenda</w:t>
      </w:r>
      <w:r w:rsidRPr="00C8302D">
        <w:rPr>
          <w:rFonts w:asciiTheme="majorHAnsi" w:hAnsiTheme="majorHAnsi"/>
          <w:sz w:val="16"/>
          <w:szCs w:val="22"/>
        </w:rPr>
        <w:t xml:space="preserve">. In practice, </w:t>
      </w:r>
      <w:r w:rsidRPr="00C8302D">
        <w:rPr>
          <w:rStyle w:val="StyleUnderline"/>
          <w:rFonts w:asciiTheme="majorHAnsi" w:hAnsiTheme="majorHAnsi"/>
          <w:szCs w:val="22"/>
        </w:rPr>
        <w:t xml:space="preserve">achieving this objective requires careful tailoring of </w:t>
      </w:r>
      <w:r w:rsidRPr="00C8302D">
        <w:rPr>
          <w:rStyle w:val="StyleUnderline"/>
          <w:rFonts w:asciiTheme="majorHAnsi" w:hAnsiTheme="majorHAnsi"/>
          <w:szCs w:val="22"/>
        </w:rPr>
        <w:lastRenderedPageBreak/>
        <w:t>the approach</w:t>
      </w:r>
      <w:r w:rsidRPr="00C8302D">
        <w:rPr>
          <w:rFonts w:asciiTheme="majorHAnsi" w:hAnsiTheme="majorHAnsi"/>
          <w:sz w:val="16"/>
          <w:szCs w:val="22"/>
        </w:rPr>
        <w:t xml:space="preserve">. The specific scenario analysis technique we outline below was designed and refined to provide a structured experiential process for generating problem-based research questions with contemporary international policy relevance.6 </w:t>
      </w:r>
      <w:proofErr w:type="gramStart"/>
      <w:r w:rsidRPr="00C8302D">
        <w:rPr>
          <w:rFonts w:asciiTheme="majorHAnsi" w:hAnsiTheme="majorHAnsi"/>
          <w:sz w:val="16"/>
          <w:szCs w:val="22"/>
        </w:rPr>
        <w:t>The</w:t>
      </w:r>
      <w:proofErr w:type="gramEnd"/>
      <w:r w:rsidRPr="00C8302D">
        <w:rPr>
          <w:rFonts w:asciiTheme="majorHAnsi" w:hAnsiTheme="majorHAnsi"/>
          <w:sz w:val="16"/>
          <w:szCs w:val="22"/>
        </w:rPr>
        <w:t xml:space="preserv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C8302D">
        <w:rPr>
          <w:rStyle w:val="StyleUnderline"/>
          <w:rFonts w:asciiTheme="majorHAnsi" w:hAnsiTheme="majorHAnsi"/>
          <w:szCs w:val="22"/>
        </w:rPr>
        <w:t>The use of scenarios is similar to counterfactual analysis in that it modifies certain variables in a given situation in order to analyze the resulting effects</w:t>
      </w:r>
      <w:r w:rsidRPr="00C8302D">
        <w:rPr>
          <w:rFonts w:asciiTheme="majorHAnsi" w:hAnsiTheme="majorHAnsi"/>
          <w:sz w:val="16"/>
          <w:szCs w:val="22"/>
        </w:rPr>
        <w:t xml:space="preserve"> (</w:t>
      </w:r>
      <w:proofErr w:type="spellStart"/>
      <w:r w:rsidRPr="00C8302D">
        <w:rPr>
          <w:rFonts w:asciiTheme="majorHAnsi" w:hAnsiTheme="majorHAnsi"/>
          <w:sz w:val="16"/>
          <w:szCs w:val="22"/>
        </w:rPr>
        <w:t>Fearon</w:t>
      </w:r>
      <w:proofErr w:type="spellEnd"/>
      <w:r w:rsidRPr="00C8302D">
        <w:rPr>
          <w:rFonts w:asciiTheme="majorHAnsi" w:hAnsiTheme="majorHAnsi"/>
          <w:sz w:val="16"/>
          <w:szCs w:val="22"/>
        </w:rPr>
        <w:t xml:space="preserve"> 1991). </w:t>
      </w:r>
      <w:r w:rsidRPr="00C8302D">
        <w:rPr>
          <w:rStyle w:val="StyleUnderline"/>
          <w:rFonts w:asciiTheme="majorHAnsi" w:hAnsiTheme="majorHAnsi"/>
          <w:szCs w:val="22"/>
        </w:rPr>
        <w:t>Whereas counterfactuals are traditionally retrospective</w:t>
      </w:r>
      <w:r w:rsidRPr="00C8302D">
        <w:rPr>
          <w:rFonts w:asciiTheme="majorHAnsi" w:hAnsiTheme="majorHAnsi"/>
          <w:sz w:val="16"/>
          <w:szCs w:val="22"/>
        </w:rPr>
        <w:t xml:space="preserve"> in nature and explore events that did not actually occur in the context of known history, our </w:t>
      </w:r>
      <w:r w:rsidRPr="00483749">
        <w:rPr>
          <w:rStyle w:val="Emphasis"/>
          <w:rFonts w:asciiTheme="majorHAnsi" w:hAnsiTheme="majorHAnsi"/>
          <w:szCs w:val="22"/>
          <w:highlight w:val="green"/>
        </w:rPr>
        <w:t>scenarios are deliberately forward-looking</w:t>
      </w:r>
      <w:r w:rsidRPr="00C8302D">
        <w:rPr>
          <w:rFonts w:asciiTheme="majorHAnsi" w:hAnsiTheme="majorHAnsi"/>
          <w:sz w:val="16"/>
          <w:szCs w:val="22"/>
        </w:rPr>
        <w:t xml:space="preserve"> </w:t>
      </w:r>
      <w:r w:rsidRPr="00C8302D">
        <w:rPr>
          <w:rStyle w:val="StyleUnderline"/>
          <w:rFonts w:asciiTheme="majorHAnsi" w:hAnsiTheme="majorHAnsi"/>
          <w:szCs w:val="22"/>
        </w:rPr>
        <w:t>and</w:t>
      </w:r>
      <w:r w:rsidRPr="00C8302D">
        <w:rPr>
          <w:rFonts w:asciiTheme="majorHAnsi" w:hAnsiTheme="majorHAnsi"/>
          <w:sz w:val="16"/>
          <w:szCs w:val="22"/>
        </w:rPr>
        <w:t xml:space="preserve"> are </w:t>
      </w:r>
      <w:r w:rsidRPr="00C8302D">
        <w:rPr>
          <w:rStyle w:val="StyleUnderline"/>
          <w:rFonts w:asciiTheme="majorHAnsi" w:hAnsiTheme="majorHAnsi"/>
          <w:szCs w:val="22"/>
        </w:rPr>
        <w:t xml:space="preserve">designed to </w:t>
      </w:r>
      <w:r w:rsidRPr="00C8302D">
        <w:rPr>
          <w:rStyle w:val="Emphasis"/>
          <w:rFonts w:asciiTheme="majorHAnsi" w:hAnsiTheme="majorHAnsi"/>
          <w:szCs w:val="22"/>
        </w:rPr>
        <w:t>explore potential futures</w:t>
      </w:r>
      <w:r w:rsidRPr="00C8302D">
        <w:rPr>
          <w:rFonts w:asciiTheme="majorHAnsi" w:hAnsiTheme="majorHAnsi"/>
          <w:sz w:val="16"/>
          <w:szCs w:val="22"/>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C8302D">
        <w:rPr>
          <w:rStyle w:val="StyleUnderline"/>
          <w:rFonts w:asciiTheme="majorHAnsi" w:hAnsiTheme="majorHAnsi"/>
          <w:szCs w:val="22"/>
        </w:rPr>
        <w:t>We see scenarios as a complementary resource for exploring these dynamics in international affairs, rather than as a replacement</w:t>
      </w:r>
      <w:r w:rsidRPr="00C8302D">
        <w:rPr>
          <w:rFonts w:asciiTheme="majorHAnsi" w:hAnsiTheme="majorHAnsi"/>
          <w:sz w:val="16"/>
          <w:szCs w:val="22"/>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w:t>
      </w:r>
      <w:proofErr w:type="spellStart"/>
      <w:r w:rsidRPr="00C8302D">
        <w:rPr>
          <w:rFonts w:asciiTheme="majorHAnsi" w:hAnsiTheme="majorHAnsi"/>
          <w:sz w:val="16"/>
          <w:szCs w:val="22"/>
        </w:rPr>
        <w:t>Keohane</w:t>
      </w:r>
      <w:proofErr w:type="spellEnd"/>
      <w:r w:rsidRPr="00C8302D">
        <w:rPr>
          <w:rFonts w:asciiTheme="majorHAnsi" w:hAnsiTheme="majorHAnsi"/>
          <w:sz w:val="16"/>
          <w:szCs w:val="22"/>
        </w:rPr>
        <w:t xml:space="preserve">, and </w:t>
      </w:r>
      <w:proofErr w:type="spellStart"/>
      <w:r w:rsidRPr="00C8302D">
        <w:rPr>
          <w:rFonts w:asciiTheme="majorHAnsi" w:hAnsiTheme="majorHAnsi"/>
          <w:sz w:val="16"/>
          <w:szCs w:val="22"/>
        </w:rPr>
        <w:t>Verba</w:t>
      </w:r>
      <w:proofErr w:type="spellEnd"/>
      <w:r w:rsidRPr="00C8302D">
        <w:rPr>
          <w:rFonts w:asciiTheme="majorHAnsi" w:hAnsiTheme="majorHAnsi"/>
          <w:sz w:val="16"/>
          <w:szCs w:val="22"/>
        </w:rPr>
        <w:t xml:space="preserve"> 1994). Finally, this structured, focused comparison serves as the basis for the cross-case session emerging from the scenario analysis that leads directly to the articulation of new research agendas. </w:t>
      </w:r>
      <w:r w:rsidRPr="00C8302D">
        <w:rPr>
          <w:rStyle w:val="StyleUnderline"/>
          <w:rFonts w:asciiTheme="majorHAnsi" w:hAnsiTheme="majorHAnsi"/>
          <w:szCs w:val="22"/>
        </w:rPr>
        <w:t>The scenario process described here has thus been carefully designed to offer some guidance to policy-oriented</w:t>
      </w:r>
      <w:r w:rsidRPr="00C8302D">
        <w:rPr>
          <w:rFonts w:asciiTheme="majorHAnsi" w:hAnsiTheme="majorHAnsi"/>
          <w:sz w:val="16"/>
          <w:szCs w:val="22"/>
        </w:rPr>
        <w:t xml:space="preserve"> graduate </w:t>
      </w:r>
      <w:r w:rsidRPr="00C8302D">
        <w:rPr>
          <w:rStyle w:val="StyleUnderline"/>
          <w:rFonts w:asciiTheme="majorHAnsi" w:hAnsiTheme="majorHAnsi"/>
          <w:szCs w:val="22"/>
        </w:rPr>
        <w:t>students who are otherwise left to the relatively unstructured norms by which political science</w:t>
      </w:r>
      <w:r w:rsidRPr="00C8302D">
        <w:rPr>
          <w:rFonts w:asciiTheme="majorHAnsi" w:hAnsiTheme="majorHAnsi"/>
          <w:sz w:val="16"/>
          <w:szCs w:val="22"/>
        </w:rPr>
        <w:t xml:space="preserve"> dissertation </w:t>
      </w:r>
      <w:r w:rsidRPr="00C8302D">
        <w:rPr>
          <w:rStyle w:val="StyleUnderline"/>
          <w:rFonts w:asciiTheme="majorHAnsi" w:hAnsiTheme="majorHAnsi"/>
          <w:szCs w:val="22"/>
        </w:rPr>
        <w:t>ideas are typically developed</w:t>
      </w:r>
      <w:r w:rsidRPr="00C8302D">
        <w:rPr>
          <w:rFonts w:asciiTheme="majorHAnsi" w:hAnsiTheme="majorHAnsi"/>
          <w:sz w:val="16"/>
          <w:szCs w:val="22"/>
        </w:rPr>
        <w:t>. The initial articulation of a dissertation project is generally an idiosyncratic and personal undertaking (</w:t>
      </w:r>
      <w:proofErr w:type="spellStart"/>
      <w:r w:rsidRPr="00C8302D">
        <w:rPr>
          <w:rFonts w:asciiTheme="majorHAnsi" w:hAnsiTheme="majorHAnsi"/>
          <w:sz w:val="16"/>
          <w:szCs w:val="22"/>
        </w:rPr>
        <w:t>Useem</w:t>
      </w:r>
      <w:proofErr w:type="spellEnd"/>
      <w:r w:rsidRPr="00C8302D">
        <w:rPr>
          <w:rFonts w:asciiTheme="majorHAnsi" w:hAnsiTheme="majorHAnsi"/>
          <w:sz w:val="16"/>
          <w:szCs w:val="22"/>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C8302D">
        <w:rPr>
          <w:rStyle w:val="StyleUnderline"/>
          <w:rFonts w:asciiTheme="majorHAnsi" w:hAnsiTheme="majorHAnsi"/>
          <w:szCs w:val="22"/>
        </w:rPr>
        <w:t xml:space="preserve">The scenario approach to generating </w:t>
      </w:r>
      <w:r w:rsidRPr="00C8302D">
        <w:rPr>
          <w:rStyle w:val="StyleUnderline"/>
          <w:rFonts w:asciiTheme="majorHAnsi" w:hAnsiTheme="majorHAnsi"/>
          <w:szCs w:val="22"/>
        </w:rPr>
        <w:lastRenderedPageBreak/>
        <w:t xml:space="preserve">research ideas is grounded in the belief that these traditional approaches can be complemented by </w:t>
      </w:r>
      <w:r w:rsidRPr="00483749">
        <w:rPr>
          <w:rStyle w:val="StyleUnderline"/>
          <w:rFonts w:asciiTheme="majorHAnsi" w:hAnsiTheme="majorHAnsi"/>
          <w:szCs w:val="22"/>
          <w:highlight w:val="green"/>
        </w:rPr>
        <w:t>identifying questions</w:t>
      </w:r>
      <w:r w:rsidRPr="00C8302D">
        <w:rPr>
          <w:rStyle w:val="StyleUnderline"/>
          <w:rFonts w:asciiTheme="majorHAnsi" w:hAnsiTheme="majorHAnsi"/>
          <w:szCs w:val="22"/>
        </w:rPr>
        <w:t xml:space="preserve"> likely to be </w:t>
      </w:r>
      <w:r w:rsidRPr="00483749">
        <w:rPr>
          <w:rStyle w:val="StyleUnderline"/>
          <w:rFonts w:asciiTheme="majorHAnsi" w:hAnsiTheme="majorHAnsi"/>
          <w:szCs w:val="22"/>
          <w:highlight w:val="green"/>
        </w:rPr>
        <w:t>of great empirical importance</w:t>
      </w:r>
      <w:r w:rsidRPr="00C8302D">
        <w:rPr>
          <w:rStyle w:val="StyleUnderline"/>
          <w:rFonts w:asciiTheme="majorHAnsi" w:hAnsiTheme="majorHAnsi"/>
          <w:szCs w:val="22"/>
        </w:rPr>
        <w:t xml:space="preserve"> in the real world, </w:t>
      </w:r>
      <w:r w:rsidRPr="00483749">
        <w:rPr>
          <w:rStyle w:val="StyleUnderline"/>
          <w:rFonts w:asciiTheme="majorHAnsi" w:hAnsiTheme="majorHAnsi"/>
          <w:szCs w:val="22"/>
          <w:highlight w:val="green"/>
        </w:rPr>
        <w:t xml:space="preserve">even if these </w:t>
      </w:r>
      <w:r w:rsidRPr="00483749">
        <w:rPr>
          <w:rStyle w:val="Emphasis"/>
          <w:rFonts w:asciiTheme="majorHAnsi" w:hAnsiTheme="majorHAnsi"/>
          <w:szCs w:val="22"/>
          <w:highlight w:val="green"/>
        </w:rPr>
        <w:t>do not appear</w:t>
      </w:r>
      <w:r w:rsidRPr="00C8302D">
        <w:rPr>
          <w:rFonts w:asciiTheme="majorHAnsi" w:hAnsiTheme="majorHAnsi"/>
          <w:sz w:val="16"/>
          <w:szCs w:val="22"/>
        </w:rPr>
        <w:t xml:space="preserve"> as puzzles </w:t>
      </w:r>
      <w:r w:rsidRPr="00483749">
        <w:rPr>
          <w:rStyle w:val="Emphasis"/>
          <w:rFonts w:asciiTheme="majorHAnsi" w:hAnsiTheme="majorHAnsi"/>
          <w:szCs w:val="22"/>
          <w:highlight w:val="green"/>
        </w:rPr>
        <w:t>in existing research programs</w:t>
      </w:r>
      <w:r w:rsidRPr="00C8302D">
        <w:rPr>
          <w:rStyle w:val="StyleUnderline"/>
          <w:rFonts w:asciiTheme="majorHAnsi" w:hAnsiTheme="majorHAnsi"/>
          <w:szCs w:val="22"/>
        </w:rPr>
        <w:t xml:space="preserve"> or as clear extrapolations from past events</w:t>
      </w:r>
      <w:r w:rsidRPr="00C8302D">
        <w:rPr>
          <w:rFonts w:asciiTheme="majorHAnsi" w:hAnsiTheme="majorHAnsi"/>
          <w:sz w:val="16"/>
          <w:szCs w:val="22"/>
        </w:rPr>
        <w:t xml:space="preserve">. The </w:t>
      </w:r>
      <w:r w:rsidRPr="00C8302D">
        <w:rPr>
          <w:rStyle w:val="StyleUnderline"/>
          <w:rFonts w:asciiTheme="majorHAnsi" w:hAnsiTheme="majorHAnsi"/>
          <w:szCs w:val="22"/>
        </w:rPr>
        <w:t>scenarios</w:t>
      </w:r>
      <w:r w:rsidRPr="00C8302D">
        <w:rPr>
          <w:rFonts w:asciiTheme="majorHAnsi" w:hAnsiTheme="majorHAnsi"/>
          <w:sz w:val="16"/>
          <w:szCs w:val="22"/>
        </w:rPr>
        <w:t xml:space="preserve"> analyzed at NEFPC </w:t>
      </w:r>
      <w:r w:rsidRPr="00C8302D">
        <w:rPr>
          <w:rStyle w:val="StyleUnderline"/>
          <w:rFonts w:asciiTheme="majorHAnsi" w:hAnsiTheme="majorHAnsi"/>
          <w:szCs w:val="22"/>
        </w:rPr>
        <w:t xml:space="preserve">envision alternative worlds that could develop in the medium (five to seven year) term and are designed to </w:t>
      </w:r>
      <w:r w:rsidRPr="00C8302D">
        <w:rPr>
          <w:rStyle w:val="Emphasis"/>
          <w:rFonts w:asciiTheme="majorHAnsi" w:hAnsiTheme="majorHAnsi"/>
          <w:szCs w:val="22"/>
        </w:rPr>
        <w:t>tease out issues scholars and policymakers may encounter in the relatively near future</w:t>
      </w:r>
      <w:r w:rsidRPr="00C8302D">
        <w:rPr>
          <w:rFonts w:asciiTheme="majorHAnsi" w:hAnsiTheme="majorHAnsi"/>
          <w:sz w:val="16"/>
          <w:szCs w:val="22"/>
        </w:rPr>
        <w:t xml:space="preserve"> </w:t>
      </w:r>
      <w:r w:rsidRPr="00C8302D">
        <w:rPr>
          <w:rStyle w:val="StyleUnderline"/>
          <w:rFonts w:asciiTheme="majorHAnsi" w:hAnsiTheme="majorHAnsi"/>
          <w:szCs w:val="22"/>
        </w:rPr>
        <w:t xml:space="preserve">so that they can </w:t>
      </w:r>
      <w:r w:rsidRPr="00C8302D">
        <w:rPr>
          <w:rStyle w:val="Emphasis"/>
          <w:rFonts w:asciiTheme="majorHAnsi" w:hAnsiTheme="majorHAnsi"/>
          <w:szCs w:val="22"/>
        </w:rPr>
        <w:t>begin thinking critically about them now</w:t>
      </w:r>
      <w:r w:rsidRPr="00C8302D">
        <w:rPr>
          <w:rFonts w:asciiTheme="majorHAnsi" w:hAnsiTheme="majorHAnsi"/>
          <w:sz w:val="16"/>
          <w:szCs w:val="22"/>
        </w:rPr>
        <w:t xml:space="preserve">. </w:t>
      </w:r>
      <w:r w:rsidRPr="00C8302D">
        <w:rPr>
          <w:rStyle w:val="StyleUnderline"/>
          <w:rFonts w:asciiTheme="majorHAnsi" w:hAnsiTheme="majorHAnsi"/>
          <w:szCs w:val="22"/>
        </w:rPr>
        <w:t>This timeframe offers a period distant enough from the present as to avoid falling into current events analysis, but not so far into the future as to seem like science fiction</w:t>
      </w:r>
      <w:r w:rsidRPr="00C8302D">
        <w:rPr>
          <w:rFonts w:asciiTheme="majorHAnsi" w:hAnsiTheme="majorHAnsi"/>
          <w:sz w:val="16"/>
          <w:szCs w:val="22"/>
        </w:rPr>
        <w:t xml:space="preserve">. In imagining the worlds in which these scenarios might come to pass, </w:t>
      </w:r>
      <w:r w:rsidRPr="00483749">
        <w:rPr>
          <w:rStyle w:val="StyleUnderline"/>
          <w:rFonts w:asciiTheme="majorHAnsi" w:hAnsiTheme="majorHAnsi"/>
          <w:szCs w:val="22"/>
          <w:highlight w:val="green"/>
        </w:rPr>
        <w:t xml:space="preserve">participants </w:t>
      </w:r>
      <w:r w:rsidRPr="00483749">
        <w:rPr>
          <w:rStyle w:val="Emphasis"/>
          <w:rFonts w:asciiTheme="majorHAnsi" w:hAnsiTheme="majorHAnsi"/>
          <w:szCs w:val="22"/>
          <w:highlight w:val="green"/>
        </w:rPr>
        <w:t>learn strategies for avoiding failures of creativity</w:t>
      </w:r>
      <w:r w:rsidRPr="00483749">
        <w:rPr>
          <w:rStyle w:val="StyleUnderline"/>
          <w:rFonts w:asciiTheme="majorHAnsi" w:hAnsiTheme="majorHAnsi"/>
          <w:szCs w:val="22"/>
          <w:highlight w:val="green"/>
        </w:rPr>
        <w:t xml:space="preserve"> and for </w:t>
      </w:r>
      <w:r w:rsidRPr="00483749">
        <w:rPr>
          <w:rStyle w:val="Emphasis"/>
          <w:rFonts w:asciiTheme="majorHAnsi" w:hAnsiTheme="majorHAnsi"/>
          <w:szCs w:val="22"/>
          <w:highlight w:val="green"/>
        </w:rPr>
        <w:t>overturning the assumptions that prevent scholars and analysts from anticipating and understanding</w:t>
      </w:r>
      <w:r w:rsidRPr="00C8302D">
        <w:rPr>
          <w:rStyle w:val="StyleUnderline"/>
          <w:rFonts w:asciiTheme="majorHAnsi" w:hAnsiTheme="majorHAnsi"/>
          <w:szCs w:val="22"/>
        </w:rPr>
        <w:t xml:space="preserve"> the pivotal junctures that arise in international affairs</w:t>
      </w:r>
      <w:r w:rsidRPr="00C8302D">
        <w:rPr>
          <w:rFonts w:asciiTheme="majorHAnsi" w:hAnsiTheme="majorHAnsi"/>
          <w:sz w:val="16"/>
          <w:szCs w:val="22"/>
        </w:rPr>
        <w:t>.</w:t>
      </w:r>
    </w:p>
    <w:p w14:paraId="2427CB01" w14:textId="77777777" w:rsidR="009F6D44" w:rsidRDefault="009F6D44" w:rsidP="008D67E1">
      <w:pPr>
        <w:spacing w:line="360" w:lineRule="auto"/>
        <w:rPr>
          <w:rFonts w:asciiTheme="majorHAnsi" w:hAnsiTheme="majorHAnsi"/>
          <w:sz w:val="16"/>
          <w:szCs w:val="22"/>
        </w:rPr>
      </w:pPr>
    </w:p>
    <w:p w14:paraId="25A3A01C" w14:textId="77777777" w:rsidR="009F6D44" w:rsidRDefault="009F6D44" w:rsidP="008D67E1">
      <w:pPr>
        <w:spacing w:line="360" w:lineRule="auto"/>
        <w:rPr>
          <w:rFonts w:asciiTheme="majorHAnsi" w:hAnsiTheme="majorHAnsi"/>
          <w:sz w:val="16"/>
          <w:szCs w:val="22"/>
        </w:rPr>
      </w:pPr>
    </w:p>
    <w:p w14:paraId="1142153C" w14:textId="77777777" w:rsidR="009F6D44" w:rsidRDefault="009F6D44" w:rsidP="008D67E1">
      <w:pPr>
        <w:spacing w:line="360" w:lineRule="auto"/>
        <w:rPr>
          <w:rFonts w:asciiTheme="majorHAnsi" w:hAnsiTheme="majorHAnsi"/>
          <w:sz w:val="16"/>
          <w:szCs w:val="22"/>
        </w:rPr>
      </w:pPr>
    </w:p>
    <w:p w14:paraId="2F356814" w14:textId="77777777" w:rsidR="009F6D44" w:rsidRDefault="009F6D44" w:rsidP="008D67E1">
      <w:pPr>
        <w:spacing w:line="360" w:lineRule="auto"/>
        <w:rPr>
          <w:rFonts w:asciiTheme="majorHAnsi" w:hAnsiTheme="majorHAnsi"/>
          <w:sz w:val="16"/>
          <w:szCs w:val="22"/>
        </w:rPr>
      </w:pPr>
    </w:p>
    <w:p w14:paraId="2EE69378" w14:textId="77777777" w:rsidR="009F6D44" w:rsidRDefault="009F6D44" w:rsidP="008D67E1">
      <w:pPr>
        <w:spacing w:line="360" w:lineRule="auto"/>
        <w:rPr>
          <w:rFonts w:asciiTheme="majorHAnsi" w:hAnsiTheme="majorHAnsi"/>
          <w:sz w:val="16"/>
          <w:szCs w:val="22"/>
        </w:rPr>
      </w:pPr>
    </w:p>
    <w:p w14:paraId="5EB43204" w14:textId="77777777" w:rsidR="009F6D44" w:rsidRDefault="009F6D44" w:rsidP="008D67E1">
      <w:pPr>
        <w:spacing w:line="360" w:lineRule="auto"/>
        <w:rPr>
          <w:rFonts w:asciiTheme="majorHAnsi" w:hAnsiTheme="majorHAnsi"/>
          <w:sz w:val="16"/>
          <w:szCs w:val="22"/>
        </w:rPr>
      </w:pPr>
    </w:p>
    <w:p w14:paraId="41EFB1F9" w14:textId="77777777" w:rsidR="009F6D44" w:rsidRDefault="009F6D44" w:rsidP="008D67E1">
      <w:pPr>
        <w:spacing w:line="360" w:lineRule="auto"/>
        <w:rPr>
          <w:rFonts w:asciiTheme="majorHAnsi" w:hAnsiTheme="majorHAnsi"/>
          <w:sz w:val="16"/>
          <w:szCs w:val="22"/>
        </w:rPr>
      </w:pPr>
    </w:p>
    <w:p w14:paraId="238B743A" w14:textId="77777777" w:rsidR="009F6D44" w:rsidRDefault="009F6D44" w:rsidP="008D67E1">
      <w:pPr>
        <w:spacing w:line="360" w:lineRule="auto"/>
        <w:rPr>
          <w:rFonts w:asciiTheme="majorHAnsi" w:hAnsiTheme="majorHAnsi"/>
          <w:sz w:val="16"/>
          <w:szCs w:val="22"/>
        </w:rPr>
      </w:pPr>
    </w:p>
    <w:p w14:paraId="37F69596" w14:textId="77777777" w:rsidR="009F6D44" w:rsidRDefault="009F6D44" w:rsidP="008D67E1">
      <w:pPr>
        <w:spacing w:line="360" w:lineRule="auto"/>
        <w:rPr>
          <w:rFonts w:asciiTheme="majorHAnsi" w:hAnsiTheme="majorHAnsi"/>
          <w:sz w:val="16"/>
          <w:szCs w:val="22"/>
        </w:rPr>
      </w:pPr>
    </w:p>
    <w:p w14:paraId="09D55E08" w14:textId="77777777" w:rsidR="009F6D44" w:rsidRDefault="009F6D44" w:rsidP="008D67E1">
      <w:pPr>
        <w:spacing w:line="360" w:lineRule="auto"/>
        <w:rPr>
          <w:rFonts w:asciiTheme="majorHAnsi" w:hAnsiTheme="majorHAnsi"/>
          <w:sz w:val="16"/>
          <w:szCs w:val="22"/>
        </w:rPr>
      </w:pPr>
    </w:p>
    <w:p w14:paraId="598517C5" w14:textId="77777777" w:rsidR="009F6D44" w:rsidRDefault="009F6D44" w:rsidP="008D67E1">
      <w:pPr>
        <w:spacing w:line="360" w:lineRule="auto"/>
        <w:rPr>
          <w:rFonts w:asciiTheme="majorHAnsi" w:hAnsiTheme="majorHAnsi"/>
          <w:sz w:val="16"/>
          <w:szCs w:val="22"/>
        </w:rPr>
      </w:pPr>
    </w:p>
    <w:p w14:paraId="61EDC99D" w14:textId="77777777" w:rsidR="009F6D44" w:rsidRDefault="009F6D44" w:rsidP="008D67E1">
      <w:pPr>
        <w:spacing w:line="360" w:lineRule="auto"/>
        <w:rPr>
          <w:rFonts w:asciiTheme="majorHAnsi" w:hAnsiTheme="majorHAnsi"/>
          <w:sz w:val="16"/>
          <w:szCs w:val="22"/>
        </w:rPr>
      </w:pPr>
    </w:p>
    <w:p w14:paraId="7A5C7F32" w14:textId="77777777" w:rsidR="009F6D44" w:rsidRDefault="009F6D44" w:rsidP="008D67E1">
      <w:pPr>
        <w:spacing w:line="360" w:lineRule="auto"/>
        <w:rPr>
          <w:rFonts w:asciiTheme="majorHAnsi" w:hAnsiTheme="majorHAnsi"/>
          <w:sz w:val="16"/>
          <w:szCs w:val="22"/>
        </w:rPr>
      </w:pPr>
    </w:p>
    <w:p w14:paraId="4988A856" w14:textId="77777777" w:rsidR="009F6D44" w:rsidRDefault="009F6D44" w:rsidP="008D67E1">
      <w:pPr>
        <w:spacing w:line="360" w:lineRule="auto"/>
        <w:rPr>
          <w:rFonts w:asciiTheme="majorHAnsi" w:hAnsiTheme="majorHAnsi"/>
          <w:sz w:val="16"/>
          <w:szCs w:val="22"/>
        </w:rPr>
      </w:pPr>
    </w:p>
    <w:p w14:paraId="1AAEB8CC" w14:textId="77777777" w:rsidR="009F6D44" w:rsidRDefault="009F6D44" w:rsidP="008D67E1">
      <w:pPr>
        <w:spacing w:line="360" w:lineRule="auto"/>
        <w:rPr>
          <w:rFonts w:asciiTheme="majorHAnsi" w:hAnsiTheme="majorHAnsi"/>
          <w:sz w:val="16"/>
          <w:szCs w:val="22"/>
        </w:rPr>
      </w:pPr>
    </w:p>
    <w:p w14:paraId="3BF41D83" w14:textId="77777777" w:rsidR="009F6D44" w:rsidRDefault="009F6D44" w:rsidP="008D67E1">
      <w:pPr>
        <w:spacing w:line="360" w:lineRule="auto"/>
        <w:rPr>
          <w:rFonts w:asciiTheme="majorHAnsi" w:hAnsiTheme="majorHAnsi"/>
          <w:sz w:val="16"/>
          <w:szCs w:val="22"/>
        </w:rPr>
      </w:pPr>
    </w:p>
    <w:p w14:paraId="1F1CF54C" w14:textId="77777777" w:rsidR="009F6D44" w:rsidRDefault="009F6D44" w:rsidP="008D67E1">
      <w:pPr>
        <w:spacing w:line="360" w:lineRule="auto"/>
        <w:rPr>
          <w:rFonts w:asciiTheme="majorHAnsi" w:hAnsiTheme="majorHAnsi"/>
          <w:sz w:val="16"/>
          <w:szCs w:val="22"/>
        </w:rPr>
      </w:pPr>
    </w:p>
    <w:p w14:paraId="34FB1BC2" w14:textId="77777777" w:rsidR="009F6D44" w:rsidRDefault="009F6D44" w:rsidP="008D67E1">
      <w:pPr>
        <w:spacing w:line="360" w:lineRule="auto"/>
        <w:rPr>
          <w:rFonts w:asciiTheme="majorHAnsi" w:hAnsiTheme="majorHAnsi"/>
          <w:sz w:val="16"/>
          <w:szCs w:val="22"/>
        </w:rPr>
      </w:pPr>
    </w:p>
    <w:p w14:paraId="2064AF54" w14:textId="77777777" w:rsidR="009F6D44" w:rsidRDefault="009F6D44" w:rsidP="008D67E1">
      <w:pPr>
        <w:spacing w:line="360" w:lineRule="auto"/>
        <w:rPr>
          <w:rFonts w:asciiTheme="majorHAnsi" w:hAnsiTheme="majorHAnsi"/>
          <w:sz w:val="16"/>
          <w:szCs w:val="22"/>
        </w:rPr>
      </w:pPr>
    </w:p>
    <w:p w14:paraId="4FB5766E" w14:textId="77777777" w:rsidR="009F6D44" w:rsidRPr="00187A69" w:rsidRDefault="009F6D44" w:rsidP="009F6D44">
      <w:pPr>
        <w:spacing w:line="360" w:lineRule="auto"/>
        <w:jc w:val="center"/>
        <w:rPr>
          <w:rFonts w:asciiTheme="majorHAnsi" w:hAnsiTheme="majorHAnsi" w:cstheme="majorHAnsi"/>
          <w:sz w:val="36"/>
          <w:u w:val="double"/>
        </w:rPr>
      </w:pPr>
      <w:r w:rsidRPr="00187A69">
        <w:rPr>
          <w:rFonts w:asciiTheme="majorHAnsi" w:hAnsiTheme="majorHAnsi" w:cstheme="majorHAnsi"/>
          <w:sz w:val="36"/>
          <w:u w:val="double"/>
        </w:rPr>
        <w:lastRenderedPageBreak/>
        <w:t>UV</w:t>
      </w:r>
    </w:p>
    <w:p w14:paraId="7F8D2A95" w14:textId="77777777" w:rsidR="009F6D44" w:rsidRPr="008D552A" w:rsidRDefault="009F6D44" w:rsidP="009F6D44">
      <w:pPr>
        <w:pStyle w:val="Heading4"/>
        <w:rPr>
          <w:rFonts w:cs="Calibri"/>
        </w:rPr>
      </w:pPr>
      <w:r w:rsidRPr="008D552A">
        <w:rPr>
          <w:rFonts w:cs="Calibri"/>
        </w:rPr>
        <w:t xml:space="preserve">1]  </w:t>
      </w:r>
      <w:r w:rsidRPr="004E07E9">
        <w:rPr>
          <w:rFonts w:cs="Calibri"/>
        </w:rPr>
        <w:t xml:space="preserve">1AR theory is legit – anything else means </w:t>
      </w:r>
      <w:r w:rsidRPr="004E07E9">
        <w:rPr>
          <w:rFonts w:cs="Calibri"/>
          <w:u w:val="single"/>
        </w:rPr>
        <w:t xml:space="preserve">infinite abuse </w:t>
      </w:r>
      <w:r w:rsidRPr="004E07E9">
        <w:rPr>
          <w:rFonts w:cs="Calibri"/>
        </w:rPr>
        <w:t xml:space="preserve">– drop the debater – 1AR is </w:t>
      </w:r>
      <w:r w:rsidRPr="004E07E9">
        <w:rPr>
          <w:rFonts w:cs="Calibri"/>
          <w:u w:val="single"/>
        </w:rPr>
        <w:t>too short</w:t>
      </w:r>
      <w:r w:rsidRPr="004E07E9">
        <w:rPr>
          <w:rFonts w:cs="Calibri"/>
        </w:rPr>
        <w:t xml:space="preserve"> to make up for the time trade-off – no RVIs – 6 min 2NR means they can </w:t>
      </w:r>
      <w:r w:rsidRPr="004E07E9">
        <w:rPr>
          <w:rFonts w:cs="Calibri"/>
          <w:u w:val="single"/>
        </w:rPr>
        <w:t>brute force</w:t>
      </w:r>
      <w:r w:rsidRPr="004E07E9">
        <w:rPr>
          <w:rFonts w:cs="Calibri"/>
        </w:rPr>
        <w:t xml:space="preserve"> me every time – competing </w:t>
      </w:r>
      <w:proofErr w:type="spellStart"/>
      <w:r w:rsidRPr="004E07E9">
        <w:rPr>
          <w:rFonts w:cs="Calibri"/>
        </w:rPr>
        <w:t>interps</w:t>
      </w:r>
      <w:proofErr w:type="spellEnd"/>
      <w:r w:rsidRPr="004E07E9">
        <w:rPr>
          <w:rFonts w:cs="Calibri"/>
        </w:rPr>
        <w:t xml:space="preserve"> – otherwise the 2NR could </w:t>
      </w:r>
      <w:r w:rsidRPr="004E07E9">
        <w:rPr>
          <w:rFonts w:cs="Calibri"/>
          <w:u w:val="single"/>
        </w:rPr>
        <w:t>drown</w:t>
      </w:r>
      <w:r w:rsidRPr="004E07E9">
        <w:rPr>
          <w:rFonts w:cs="Calibri"/>
        </w:rPr>
        <w:t xml:space="preserve"> the </w:t>
      </w:r>
      <w:proofErr w:type="spellStart"/>
      <w:r w:rsidRPr="004E07E9">
        <w:rPr>
          <w:rFonts w:cs="Calibri"/>
        </w:rPr>
        <w:t>aff</w:t>
      </w:r>
      <w:proofErr w:type="spellEnd"/>
      <w:r w:rsidRPr="004E07E9">
        <w:rPr>
          <w:rFonts w:cs="Calibri"/>
        </w:rPr>
        <w:t xml:space="preserve"> in arguments while playing defense</w:t>
      </w:r>
    </w:p>
    <w:p w14:paraId="65A7810D" w14:textId="77777777" w:rsidR="009F6D44" w:rsidRPr="008D552A" w:rsidRDefault="009F6D44" w:rsidP="009F6D44"/>
    <w:p w14:paraId="660EB15A" w14:textId="77777777" w:rsidR="009F6D44" w:rsidRPr="008D552A" w:rsidRDefault="009F6D44" w:rsidP="009F6D44">
      <w:pPr>
        <w:pStyle w:val="Heading4"/>
        <w:rPr>
          <w:rFonts w:cs="Calibri"/>
        </w:rPr>
      </w:pPr>
      <w:r w:rsidRPr="008D552A">
        <w:rPr>
          <w:rFonts w:cs="Calibri"/>
        </w:rPr>
        <w:t xml:space="preserve">2] Reasonability on 1NC shells – the 1AR is </w:t>
      </w:r>
      <w:r w:rsidRPr="008D552A">
        <w:rPr>
          <w:rFonts w:cs="Calibri"/>
          <w:u w:val="single"/>
        </w:rPr>
        <w:t>too short</w:t>
      </w:r>
      <w:r w:rsidRPr="008D552A">
        <w:rPr>
          <w:rFonts w:cs="Calibri"/>
        </w:rPr>
        <w:t xml:space="preserve"> to line by line every argument, make a counter interpretation, </w:t>
      </w:r>
      <w:r w:rsidRPr="008D552A">
        <w:rPr>
          <w:rFonts w:cs="Calibri"/>
          <w:u w:val="single"/>
        </w:rPr>
        <w:t>and</w:t>
      </w:r>
      <w:r w:rsidRPr="008D552A">
        <w:rPr>
          <w:rFonts w:cs="Calibri"/>
        </w:rPr>
        <w:t xml:space="preserve"> go for substance – key to check arbitrary </w:t>
      </w:r>
      <w:proofErr w:type="spellStart"/>
      <w:r w:rsidRPr="008D552A">
        <w:rPr>
          <w:rFonts w:cs="Calibri"/>
        </w:rPr>
        <w:t>interps</w:t>
      </w:r>
      <w:proofErr w:type="spellEnd"/>
      <w:r w:rsidRPr="008D552A">
        <w:rPr>
          <w:rFonts w:cs="Calibri"/>
        </w:rPr>
        <w:t xml:space="preserve">. </w:t>
      </w:r>
    </w:p>
    <w:p w14:paraId="5CB6BD88" w14:textId="77777777" w:rsidR="009F6D44" w:rsidRPr="008D552A" w:rsidRDefault="009F6D44" w:rsidP="009F6D44"/>
    <w:p w14:paraId="69920390" w14:textId="77777777" w:rsidR="009F6D44" w:rsidRPr="008D552A" w:rsidRDefault="009F6D44" w:rsidP="009F6D44">
      <w:pPr>
        <w:pStyle w:val="Heading4"/>
        <w:rPr>
          <w:rFonts w:cs="Calibri"/>
        </w:rPr>
      </w:pPr>
      <w:r w:rsidRPr="008D552A">
        <w:rPr>
          <w:rFonts w:cs="Calibri"/>
        </w:rPr>
        <w:t xml:space="preserve">3] Affirming is harder – a] We don’t know what the 1NC is but they know what the </w:t>
      </w:r>
      <w:proofErr w:type="spellStart"/>
      <w:r w:rsidRPr="008D552A">
        <w:rPr>
          <w:rFonts w:cs="Calibri"/>
        </w:rPr>
        <w:t>aff</w:t>
      </w:r>
      <w:proofErr w:type="spellEnd"/>
      <w:r w:rsidRPr="008D552A">
        <w:rPr>
          <w:rFonts w:cs="Calibri"/>
        </w:rPr>
        <w:t xml:space="preserve"> is, b] 7-6-6-3 time skew, c] NC reactivity advantage, d] they can </w:t>
      </w:r>
      <w:proofErr w:type="spellStart"/>
      <w:r w:rsidRPr="008D552A">
        <w:rPr>
          <w:rFonts w:cs="Calibri"/>
        </w:rPr>
        <w:t>uplayer</w:t>
      </w:r>
      <w:proofErr w:type="spellEnd"/>
      <w:r w:rsidRPr="008D552A">
        <w:rPr>
          <w:rFonts w:cs="Calibri"/>
        </w:rPr>
        <w:t xml:space="preserve"> and restart the round to generate offense that matters, e] they have access to more positions due to generic </w:t>
      </w:r>
      <w:proofErr w:type="spellStart"/>
      <w:r w:rsidRPr="008D552A">
        <w:rPr>
          <w:rFonts w:cs="Calibri"/>
        </w:rPr>
        <w:t>backfiles</w:t>
      </w:r>
      <w:proofErr w:type="spellEnd"/>
      <w:r w:rsidRPr="008D552A">
        <w:rPr>
          <w:rFonts w:cs="Calibri"/>
        </w:rPr>
        <w:t xml:space="preserve"> and bidirectional shells, f] preempts: no judge psych advantage since they have a 6 min 2nr to collapse and preempt and no infinite prep due to </w:t>
      </w:r>
      <w:proofErr w:type="spellStart"/>
      <w:r w:rsidRPr="008D552A">
        <w:rPr>
          <w:rFonts w:cs="Calibri"/>
        </w:rPr>
        <w:t>ssd</w:t>
      </w:r>
      <w:proofErr w:type="spellEnd"/>
      <w:r w:rsidRPr="008D552A">
        <w:rPr>
          <w:rFonts w:cs="Calibri"/>
        </w:rPr>
        <w:t xml:space="preserve"> and topic release dates, g] Negatives still will several debates which means you should err against their arguments. They have more time to develop this debate so even the affirming vs negating harder debate should be viewed through </w:t>
      </w:r>
      <w:r>
        <w:rPr>
          <w:rFonts w:cs="Calibri"/>
        </w:rPr>
        <w:t>the lens of flexibility</w:t>
      </w:r>
    </w:p>
    <w:p w14:paraId="219FA081" w14:textId="77777777" w:rsidR="009F6D44" w:rsidRPr="008D552A" w:rsidRDefault="009F6D44" w:rsidP="009F6D44"/>
    <w:p w14:paraId="03DD2BA4" w14:textId="77777777" w:rsidR="009F6D44" w:rsidRPr="008D552A" w:rsidRDefault="009F6D44" w:rsidP="009F6D44">
      <w:pPr>
        <w:pStyle w:val="Heading4"/>
        <w:rPr>
          <w:rFonts w:cs="Calibri"/>
        </w:rPr>
      </w:pPr>
      <w:r w:rsidRPr="008D552A">
        <w:rPr>
          <w:rFonts w:cs="Calibri"/>
        </w:rPr>
        <w:t xml:space="preserve">4] </w:t>
      </w:r>
      <w:bookmarkStart w:id="0" w:name="_Hlk53180622"/>
      <w:r w:rsidRPr="008D552A">
        <w:rPr>
          <w:rFonts w:cs="Calibri"/>
        </w:rPr>
        <w:t xml:space="preserve">Permissibility and presumption affirm – </w:t>
      </w:r>
    </w:p>
    <w:p w14:paraId="56DFDD96" w14:textId="77777777" w:rsidR="009F6D44" w:rsidRPr="008D552A" w:rsidRDefault="009F6D44" w:rsidP="009F6D44">
      <w:pPr>
        <w:keepNext/>
        <w:keepLines/>
        <w:spacing w:before="40" w:after="0"/>
        <w:outlineLvl w:val="3"/>
        <w:rPr>
          <w:rFonts w:eastAsiaTheme="majorEastAsia"/>
          <w:b/>
          <w:bCs/>
          <w:sz w:val="26"/>
          <w:szCs w:val="26"/>
        </w:rPr>
      </w:pPr>
      <w:r w:rsidRPr="008D552A">
        <w:rPr>
          <w:rFonts w:eastAsiaTheme="majorEastAsia"/>
          <w:b/>
          <w:bCs/>
          <w:sz w:val="26"/>
          <w:szCs w:val="26"/>
        </w:rPr>
        <w:t xml:space="preserve">A] </w:t>
      </w:r>
      <w:r w:rsidRPr="008D552A">
        <w:rPr>
          <w:rFonts w:eastAsiaTheme="majorEastAsia"/>
          <w:b/>
          <w:bCs/>
          <w:sz w:val="26"/>
          <w:szCs w:val="26"/>
          <w:u w:val="single"/>
        </w:rPr>
        <w:t>Paralysis</w:t>
      </w:r>
      <w:r w:rsidRPr="008D552A">
        <w:rPr>
          <w:rFonts w:eastAsiaTheme="majorEastAsia"/>
          <w:b/>
          <w:bCs/>
          <w:sz w:val="26"/>
          <w:szCs w:val="26"/>
        </w:rPr>
        <w:t>- otherwise we would not be able to justify morally neutral actions like drinking water since there isn’t a prohibition and we would needlessly have to prove an obligation.</w:t>
      </w:r>
    </w:p>
    <w:p w14:paraId="6544A75F" w14:textId="77777777" w:rsidR="009F6D44" w:rsidRPr="008D552A" w:rsidRDefault="009F6D44" w:rsidP="009F6D44">
      <w:pPr>
        <w:keepNext/>
        <w:keepLines/>
        <w:spacing w:before="40" w:after="0"/>
        <w:outlineLvl w:val="3"/>
        <w:rPr>
          <w:rFonts w:eastAsiaTheme="majorEastAsia"/>
          <w:b/>
          <w:bCs/>
          <w:sz w:val="26"/>
          <w:szCs w:val="26"/>
        </w:rPr>
      </w:pPr>
      <w:r w:rsidRPr="008D552A">
        <w:rPr>
          <w:rFonts w:eastAsiaTheme="majorEastAsia"/>
          <w:b/>
          <w:bCs/>
          <w:sz w:val="26"/>
          <w:szCs w:val="26"/>
        </w:rPr>
        <w:t xml:space="preserve">B] </w:t>
      </w:r>
      <w:proofErr w:type="spellStart"/>
      <w:r w:rsidRPr="008D552A">
        <w:rPr>
          <w:rFonts w:eastAsiaTheme="majorEastAsia"/>
          <w:b/>
          <w:bCs/>
          <w:sz w:val="26"/>
          <w:szCs w:val="26"/>
          <w:u w:val="single"/>
        </w:rPr>
        <w:t>Trivialism</w:t>
      </w:r>
      <w:proofErr w:type="spellEnd"/>
      <w:r w:rsidRPr="008D552A">
        <w:rPr>
          <w:rFonts w:eastAsiaTheme="majorEastAsia"/>
          <w:b/>
          <w:bCs/>
          <w:sz w:val="26"/>
          <w:szCs w:val="26"/>
        </w:rPr>
        <w:t xml:space="preserve">- statements are true until proven </w:t>
      </w:r>
      <w:proofErr w:type="gramStart"/>
      <w:r w:rsidRPr="008D552A">
        <w:rPr>
          <w:rFonts w:eastAsiaTheme="majorEastAsia"/>
          <w:b/>
          <w:bCs/>
          <w:sz w:val="26"/>
          <w:szCs w:val="26"/>
        </w:rPr>
        <w:t>false,</w:t>
      </w:r>
      <w:proofErr w:type="gramEnd"/>
      <w:r w:rsidRPr="008D552A">
        <w:rPr>
          <w:rFonts w:eastAsiaTheme="majorEastAsia"/>
          <w:b/>
          <w:bCs/>
          <w:sz w:val="26"/>
          <w:szCs w:val="26"/>
        </w:rPr>
        <w:t xml:space="preserve"> if I told you my name you’d believe me.</w:t>
      </w:r>
    </w:p>
    <w:p w14:paraId="15D5C639" w14:textId="77777777" w:rsidR="009F6D44" w:rsidRPr="008D552A" w:rsidRDefault="009F6D44" w:rsidP="009F6D44">
      <w:pPr>
        <w:pStyle w:val="Heading4"/>
        <w:rPr>
          <w:rFonts w:cs="Calibri"/>
        </w:rPr>
      </w:pPr>
      <w:r w:rsidRPr="008D552A">
        <w:rPr>
          <w:rFonts w:cs="Calibri"/>
        </w:rPr>
        <w:t xml:space="preserve">C] </w:t>
      </w:r>
      <w:r w:rsidRPr="008D552A">
        <w:rPr>
          <w:rFonts w:cs="Calibri"/>
          <w:u w:val="single"/>
        </w:rPr>
        <w:t>Affirming is harder</w:t>
      </w:r>
      <w:r w:rsidRPr="008D552A">
        <w:rPr>
          <w:rFonts w:cs="Calibri"/>
        </w:rPr>
        <w:t xml:space="preserve"> – that was above</w:t>
      </w:r>
    </w:p>
    <w:p w14:paraId="452242F6" w14:textId="77777777" w:rsidR="009F6D44" w:rsidRPr="008D552A" w:rsidRDefault="009F6D44" w:rsidP="009F6D44">
      <w:pPr>
        <w:pStyle w:val="Heading4"/>
        <w:rPr>
          <w:rFonts w:cs="Calibri"/>
        </w:rPr>
      </w:pPr>
      <w:r w:rsidRPr="008D552A">
        <w:rPr>
          <w:rFonts w:cs="Calibri"/>
        </w:rPr>
        <w:t xml:space="preserve">D] </w:t>
      </w:r>
      <w:r w:rsidRPr="008D552A">
        <w:rPr>
          <w:rFonts w:cs="Calibri"/>
          <w:u w:val="single"/>
        </w:rPr>
        <w:t>Negation Theory-</w:t>
      </w:r>
      <w:r w:rsidRPr="008D552A">
        <w:rPr>
          <w:rFonts w:cs="Calibri"/>
        </w:rPr>
        <w:t xml:space="preserve"> Negating requires a complete absence of an existing obligation</w:t>
      </w:r>
    </w:p>
    <w:p w14:paraId="4E6FB16E" w14:textId="77777777" w:rsidR="009F6D44" w:rsidRPr="008D552A" w:rsidRDefault="009F6D44" w:rsidP="009F6D44">
      <w:pPr>
        <w:rPr>
          <w:rStyle w:val="Emphasis"/>
        </w:rPr>
      </w:pPr>
      <w:r w:rsidRPr="004A3C03">
        <w:rPr>
          <w:rStyle w:val="Emphasis"/>
          <w:highlight w:val="green"/>
        </w:rPr>
        <w:t>Negate [is to]: to deny the existence of</w:t>
      </w:r>
    </w:p>
    <w:p w14:paraId="2DF6AF8A" w14:textId="77777777" w:rsidR="009F6D44" w:rsidRPr="008D552A" w:rsidRDefault="009F6D44" w:rsidP="009F6D44">
      <w:pPr>
        <w:rPr>
          <w:rStyle w:val="Emphasis"/>
          <w:b w:val="0"/>
          <w:iCs w:val="0"/>
        </w:rPr>
      </w:pPr>
      <w:r w:rsidRPr="008D552A">
        <w:rPr>
          <w:rStyle w:val="Style13ptBold"/>
          <w:sz w:val="24"/>
        </w:rPr>
        <w:t>That’s Dictionary.com</w:t>
      </w:r>
      <w:r w:rsidRPr="008D552A">
        <w:rPr>
          <w:rStyle w:val="Emphasis"/>
          <w:b w:val="0"/>
        </w:rPr>
        <w:t xml:space="preserve">- “Negate” </w:t>
      </w:r>
      <w:r w:rsidRPr="008D552A">
        <w:t xml:space="preserve">https://www.dictionary.com/browse/negate. </w:t>
      </w:r>
    </w:p>
    <w:p w14:paraId="6BB90E28" w14:textId="77777777" w:rsidR="009F6D44" w:rsidRPr="008D552A" w:rsidRDefault="009F6D44" w:rsidP="009F6D44">
      <w:pPr>
        <w:pStyle w:val="Heading4"/>
        <w:rPr>
          <w:rFonts w:cs="Calibri"/>
        </w:rPr>
      </w:pPr>
      <w:r w:rsidRPr="008D552A">
        <w:rPr>
          <w:rFonts w:cs="Calibri"/>
        </w:rPr>
        <w:lastRenderedPageBreak/>
        <w:t xml:space="preserve">E] </w:t>
      </w:r>
      <w:r w:rsidRPr="008D552A">
        <w:rPr>
          <w:rFonts w:cs="Calibri"/>
          <w:u w:val="single"/>
        </w:rPr>
        <w:t>The Law of Excluded Middles</w:t>
      </w:r>
      <w:r w:rsidRPr="008D552A">
        <w:rPr>
          <w:rFonts w:cs="Calibri"/>
        </w:rPr>
        <w:t xml:space="preserve">: if something is not false, it must be true, which means that if something is not prohibited, it must be obligatory, and permissibility is the same as obligatory. </w:t>
      </w:r>
    </w:p>
    <w:bookmarkEnd w:id="0"/>
    <w:p w14:paraId="35610A3F" w14:textId="77777777" w:rsidR="009F6D44" w:rsidRPr="002D098D" w:rsidRDefault="009F6D44" w:rsidP="009F6D44"/>
    <w:p w14:paraId="1DF80A72" w14:textId="77777777" w:rsidR="009F6D44" w:rsidRDefault="009F6D44" w:rsidP="008D67E1">
      <w:pPr>
        <w:spacing w:line="360" w:lineRule="auto"/>
        <w:rPr>
          <w:rFonts w:asciiTheme="majorHAnsi" w:hAnsiTheme="majorHAnsi"/>
          <w:sz w:val="16"/>
          <w:szCs w:val="22"/>
        </w:rPr>
      </w:pPr>
      <w:bookmarkStart w:id="1" w:name="_GoBack"/>
      <w:bookmarkEnd w:id="1"/>
    </w:p>
    <w:sectPr w:rsidR="009F6D4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0E71D" w14:textId="77777777" w:rsidR="00F151DF" w:rsidRDefault="00F151DF" w:rsidP="00C06BC0">
      <w:pPr>
        <w:spacing w:after="0" w:line="240" w:lineRule="auto"/>
      </w:pPr>
      <w:r>
        <w:separator/>
      </w:r>
    </w:p>
  </w:endnote>
  <w:endnote w:type="continuationSeparator" w:id="0">
    <w:p w14:paraId="3D594226" w14:textId="77777777" w:rsidR="00F151DF" w:rsidRDefault="00F151DF" w:rsidP="00C06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F13C0" w14:textId="77777777" w:rsidR="00F151DF" w:rsidRDefault="00F151DF" w:rsidP="00C06BC0">
      <w:pPr>
        <w:spacing w:after="0" w:line="240" w:lineRule="auto"/>
      </w:pPr>
      <w:r>
        <w:separator/>
      </w:r>
    </w:p>
  </w:footnote>
  <w:footnote w:type="continuationSeparator" w:id="0">
    <w:p w14:paraId="2C1227B7" w14:textId="77777777" w:rsidR="00F151DF" w:rsidRDefault="00F151DF" w:rsidP="00C06B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06B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2F3"/>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87D"/>
    <w:rsid w:val="002F6E74"/>
    <w:rsid w:val="002F7A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1BD"/>
    <w:rsid w:val="0047482C"/>
    <w:rsid w:val="00475436"/>
    <w:rsid w:val="0048047E"/>
    <w:rsid w:val="00482AF9"/>
    <w:rsid w:val="00496BB2"/>
    <w:rsid w:val="004B37B4"/>
    <w:rsid w:val="004B72B4"/>
    <w:rsid w:val="004C02D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8B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7E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D44"/>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280"/>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5EE"/>
    <w:rsid w:val="00BA17A8"/>
    <w:rsid w:val="00BA3C33"/>
    <w:rsid w:val="00BB0878"/>
    <w:rsid w:val="00BB1879"/>
    <w:rsid w:val="00BC0ABE"/>
    <w:rsid w:val="00BC30DB"/>
    <w:rsid w:val="00BC64FF"/>
    <w:rsid w:val="00BC7C37"/>
    <w:rsid w:val="00BD2244"/>
    <w:rsid w:val="00BE6472"/>
    <w:rsid w:val="00BF29B8"/>
    <w:rsid w:val="00BF46EA"/>
    <w:rsid w:val="00BF527A"/>
    <w:rsid w:val="00C06BC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24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4B6"/>
    <w:rsid w:val="00DD4CD4"/>
    <w:rsid w:val="00DD65A2"/>
    <w:rsid w:val="00DD6770"/>
    <w:rsid w:val="00DE0749"/>
    <w:rsid w:val="00DE1CE2"/>
    <w:rsid w:val="00DE5C0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C70"/>
    <w:rsid w:val="00E42E4C"/>
    <w:rsid w:val="00E47013"/>
    <w:rsid w:val="00E541F9"/>
    <w:rsid w:val="00E547CB"/>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1DF"/>
    <w:rsid w:val="00F201E7"/>
    <w:rsid w:val="00F204E0"/>
    <w:rsid w:val="00F20B16"/>
    <w:rsid w:val="00F21C79"/>
    <w:rsid w:val="00F238C9"/>
    <w:rsid w:val="00F23CA5"/>
    <w:rsid w:val="00F277AA"/>
    <w:rsid w:val="00F31955"/>
    <w:rsid w:val="00F34C06"/>
    <w:rsid w:val="00F43EA3"/>
    <w:rsid w:val="00F50C55"/>
    <w:rsid w:val="00F57FFB"/>
    <w:rsid w:val="00F601E6"/>
    <w:rsid w:val="00F666D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ADF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06B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6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B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6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t"/>
    <w:basedOn w:val="Normal"/>
    <w:next w:val="Normal"/>
    <w:link w:val="Heading4Char"/>
    <w:uiPriority w:val="9"/>
    <w:unhideWhenUsed/>
    <w:qFormat/>
    <w:rsid w:val="00C06B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06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B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6BC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C06B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06BC0"/>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C06BC0"/>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small"/>
    <w:basedOn w:val="DefaultParagraphFont"/>
    <w:link w:val="textbold"/>
    <w:uiPriority w:val="7"/>
    <w:qFormat/>
    <w:rsid w:val="00C06B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6BC0"/>
    <w:rPr>
      <w:color w:val="auto"/>
      <w:u w:val="none"/>
    </w:rPr>
  </w:style>
  <w:style w:type="character" w:styleId="Hyperlink">
    <w:name w:val="Hyperlink"/>
    <w:basedOn w:val="DefaultParagraphFont"/>
    <w:uiPriority w:val="99"/>
    <w:unhideWhenUsed/>
    <w:rsid w:val="00C06BC0"/>
    <w:rPr>
      <w:color w:val="auto"/>
      <w:u w:val="none"/>
    </w:rPr>
  </w:style>
  <w:style w:type="paragraph" w:styleId="DocumentMap">
    <w:name w:val="Document Map"/>
    <w:basedOn w:val="Normal"/>
    <w:link w:val="DocumentMapChar"/>
    <w:uiPriority w:val="99"/>
    <w:semiHidden/>
    <w:unhideWhenUsed/>
    <w:rsid w:val="00C06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BC0"/>
    <w:rPr>
      <w:rFonts w:ascii="Lucida Grande" w:hAnsi="Lucida Grande" w:cs="Lucida Grande"/>
    </w:rPr>
  </w:style>
  <w:style w:type="paragraph" w:styleId="Header">
    <w:name w:val="header"/>
    <w:basedOn w:val="Normal"/>
    <w:link w:val="HeaderChar"/>
    <w:uiPriority w:val="99"/>
    <w:unhideWhenUsed/>
    <w:rsid w:val="00C06B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BC0"/>
    <w:rPr>
      <w:rFonts w:ascii="Calibri" w:hAnsi="Calibri"/>
      <w:sz w:val="22"/>
    </w:rPr>
  </w:style>
  <w:style w:type="paragraph" w:styleId="Footer">
    <w:name w:val="footer"/>
    <w:basedOn w:val="Normal"/>
    <w:link w:val="FooterChar"/>
    <w:uiPriority w:val="99"/>
    <w:unhideWhenUsed/>
    <w:rsid w:val="00C06B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BC0"/>
    <w:rPr>
      <w:rFonts w:ascii="Calibri" w:hAnsi="Calibri"/>
      <w:sz w:val="22"/>
    </w:rPr>
  </w:style>
  <w:style w:type="character" w:customStyle="1" w:styleId="UnresolvedMention">
    <w:name w:val="Unresolved Mention"/>
    <w:basedOn w:val="DefaultParagraphFont"/>
    <w:uiPriority w:val="99"/>
    <w:semiHidden/>
    <w:unhideWhenUsed/>
    <w:rsid w:val="004721BD"/>
    <w:rPr>
      <w:color w:val="605E5C"/>
      <w:shd w:val="clear" w:color="auto" w:fill="E1DFDD"/>
    </w:rPr>
  </w:style>
  <w:style w:type="paragraph" w:customStyle="1" w:styleId="UnderlinePara">
    <w:name w:val="Underline Para"/>
    <w:basedOn w:val="Normal"/>
    <w:link w:val="StyleUnderline"/>
    <w:uiPriority w:val="1"/>
    <w:qFormat/>
    <w:rsid w:val="004721BD"/>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7"/>
    <w:qFormat/>
    <w:rsid w:val="007758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06B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6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B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6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t"/>
    <w:basedOn w:val="Normal"/>
    <w:next w:val="Normal"/>
    <w:link w:val="Heading4Char"/>
    <w:uiPriority w:val="9"/>
    <w:unhideWhenUsed/>
    <w:qFormat/>
    <w:rsid w:val="00C06B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06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B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6BC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C06B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06BC0"/>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C06BC0"/>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small"/>
    <w:basedOn w:val="DefaultParagraphFont"/>
    <w:link w:val="textbold"/>
    <w:uiPriority w:val="7"/>
    <w:qFormat/>
    <w:rsid w:val="00C06B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6BC0"/>
    <w:rPr>
      <w:color w:val="auto"/>
      <w:u w:val="none"/>
    </w:rPr>
  </w:style>
  <w:style w:type="character" w:styleId="Hyperlink">
    <w:name w:val="Hyperlink"/>
    <w:basedOn w:val="DefaultParagraphFont"/>
    <w:uiPriority w:val="99"/>
    <w:unhideWhenUsed/>
    <w:rsid w:val="00C06BC0"/>
    <w:rPr>
      <w:color w:val="auto"/>
      <w:u w:val="none"/>
    </w:rPr>
  </w:style>
  <w:style w:type="paragraph" w:styleId="DocumentMap">
    <w:name w:val="Document Map"/>
    <w:basedOn w:val="Normal"/>
    <w:link w:val="DocumentMapChar"/>
    <w:uiPriority w:val="99"/>
    <w:semiHidden/>
    <w:unhideWhenUsed/>
    <w:rsid w:val="00C06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BC0"/>
    <w:rPr>
      <w:rFonts w:ascii="Lucida Grande" w:hAnsi="Lucida Grande" w:cs="Lucida Grande"/>
    </w:rPr>
  </w:style>
  <w:style w:type="paragraph" w:styleId="Header">
    <w:name w:val="header"/>
    <w:basedOn w:val="Normal"/>
    <w:link w:val="HeaderChar"/>
    <w:uiPriority w:val="99"/>
    <w:unhideWhenUsed/>
    <w:rsid w:val="00C06B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BC0"/>
    <w:rPr>
      <w:rFonts w:ascii="Calibri" w:hAnsi="Calibri"/>
      <w:sz w:val="22"/>
    </w:rPr>
  </w:style>
  <w:style w:type="paragraph" w:styleId="Footer">
    <w:name w:val="footer"/>
    <w:basedOn w:val="Normal"/>
    <w:link w:val="FooterChar"/>
    <w:uiPriority w:val="99"/>
    <w:unhideWhenUsed/>
    <w:rsid w:val="00C06B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BC0"/>
    <w:rPr>
      <w:rFonts w:ascii="Calibri" w:hAnsi="Calibri"/>
      <w:sz w:val="22"/>
    </w:rPr>
  </w:style>
  <w:style w:type="character" w:customStyle="1" w:styleId="UnresolvedMention">
    <w:name w:val="Unresolved Mention"/>
    <w:basedOn w:val="DefaultParagraphFont"/>
    <w:uiPriority w:val="99"/>
    <w:semiHidden/>
    <w:unhideWhenUsed/>
    <w:rsid w:val="004721BD"/>
    <w:rPr>
      <w:color w:val="605E5C"/>
      <w:shd w:val="clear" w:color="auto" w:fill="E1DFDD"/>
    </w:rPr>
  </w:style>
  <w:style w:type="paragraph" w:customStyle="1" w:styleId="UnderlinePara">
    <w:name w:val="Underline Para"/>
    <w:basedOn w:val="Normal"/>
    <w:link w:val="StyleUnderline"/>
    <w:uiPriority w:val="1"/>
    <w:qFormat/>
    <w:rsid w:val="004721BD"/>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7"/>
    <w:qFormat/>
    <w:rsid w:val="007758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ace.com/environmental-impact-space-tourism-flights" TargetMode="External"/><Relationship Id="rId18" Type="http://schemas.openxmlformats.org/officeDocument/2006/relationships/hyperlink" Target="https://theconversation.com/spacex-explosion-shows-why-we-must-slow-down-private-space-exploration-until-we-rewrite-law-6501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theguardian.com/environment/2021/aug/07/were-on-the-brink-of-catastrophe-warns-tory-climate-chief" TargetMode="External"/><Relationship Id="rId17" Type="http://schemas.openxmlformats.org/officeDocument/2006/relationships/hyperlink" Target="https://www.sciencefocus.com/space/the-unintended-consequences-of-privatising-space/" TargetMode="External"/><Relationship Id="rId2" Type="http://schemas.openxmlformats.org/officeDocument/2006/relationships/customXml" Target="../customXml/item2.xml"/><Relationship Id="rId16" Type="http://schemas.openxmlformats.org/officeDocument/2006/relationships/hyperlink" Target="https://www.dw.com/en/opinion-we-need-climate-action-not-space-tourism/a-5831257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space.com/environmental-impact-space-tourism-flights" TargetMode="External"/><Relationship Id="rId10" Type="http://schemas.openxmlformats.org/officeDocument/2006/relationships/footnotes" Target="footnotes.xml"/><Relationship Id="rId19" Type="http://schemas.openxmlformats.org/officeDocument/2006/relationships/hyperlink" Target="http://www.naazneenbarma.com/uploads/2/9/6/9/29695681/using_scenarios_in_political_science_isp_2015.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ace.com/environmental-impact-space-tourism-fl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DE09BD7-F478-47FC-A18D-BDB823764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9035</Words>
  <Characters>51505</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60420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4</cp:revision>
  <dcterms:created xsi:type="dcterms:W3CDTF">2021-12-18T19:19:00Z</dcterms:created>
  <dcterms:modified xsi:type="dcterms:W3CDTF">2021-12-18T22:30:00Z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