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A05C0" w14:textId="77777777" w:rsidR="0066090A" w:rsidRDefault="0066090A" w:rsidP="0066090A">
      <w:pPr>
        <w:pStyle w:val="Heading1"/>
      </w:pPr>
      <w:r>
        <w:t>ND21 Lay NC</w:t>
      </w:r>
    </w:p>
    <w:p w14:paraId="416B62F4" w14:textId="77777777" w:rsidR="0066090A" w:rsidRDefault="0066090A" w:rsidP="0066090A"/>
    <w:p w14:paraId="4FBFFA10" w14:textId="77777777" w:rsidR="0066090A" w:rsidRDefault="0066090A" w:rsidP="0066090A">
      <w:r>
        <w:t>**mentions of police violence**</w:t>
      </w:r>
    </w:p>
    <w:p w14:paraId="12E92656" w14:textId="77777777" w:rsidR="0066090A" w:rsidRDefault="0066090A" w:rsidP="0066090A">
      <w:pPr>
        <w:pStyle w:val="Heading4"/>
      </w:pPr>
      <w:r>
        <w:t>I negate the resolution “Resolved: A just government ought to recognize the right to strike.”</w:t>
      </w:r>
    </w:p>
    <w:p w14:paraId="157061A6" w14:textId="77777777" w:rsidR="0066090A" w:rsidRPr="000C5B99" w:rsidRDefault="0066090A" w:rsidP="0066090A"/>
    <w:p w14:paraId="135EDDD2" w14:textId="5BE616E3" w:rsidR="0066090A" w:rsidRDefault="0066090A" w:rsidP="0066090A">
      <w:pPr>
        <w:pStyle w:val="Heading4"/>
      </w:pPr>
      <w:r>
        <w:t xml:space="preserve">My value is morality, because the word “ought” </w:t>
      </w:r>
      <w:proofErr w:type="gramStart"/>
      <w:r>
        <w:t>implies</w:t>
      </w:r>
      <w:proofErr w:type="gramEnd"/>
      <w:r>
        <w:t xml:space="preserve"> a moral obligation </w:t>
      </w:r>
    </w:p>
    <w:p w14:paraId="397083D3" w14:textId="77777777" w:rsidR="0066090A" w:rsidRDefault="0066090A" w:rsidP="0066090A"/>
    <w:p w14:paraId="2C7E1AE2" w14:textId="2508F99A" w:rsidR="0066090A" w:rsidRDefault="0066090A" w:rsidP="0066090A">
      <w:pPr>
        <w:pStyle w:val="Heading4"/>
      </w:pPr>
      <w:r>
        <w:t xml:space="preserve">My value criterion is minimizing structural violence. Structural violence is a form of violence where some social institutions may harm people by preventing them from meeting their basic needs. </w:t>
      </w:r>
    </w:p>
    <w:p w14:paraId="7CDA12C9" w14:textId="77777777" w:rsidR="0066090A" w:rsidRDefault="0066090A" w:rsidP="0066090A"/>
    <w:p w14:paraId="550F9C2F" w14:textId="1CA93AD5" w:rsidR="0066090A" w:rsidRDefault="0066090A" w:rsidP="0066090A">
      <w:pPr>
        <w:pStyle w:val="Heading4"/>
      </w:pPr>
      <w:r>
        <w:t xml:space="preserve">In this round, we must prioritize structural violence – right now, people are suffering from these </w:t>
      </w:r>
      <w:proofErr w:type="gramStart"/>
      <w:r>
        <w:t>institutions</w:t>
      </w:r>
      <w:proofErr w:type="gramEnd"/>
      <w:r>
        <w:t xml:space="preserve"> and we have a duty to protect them – </w:t>
      </w:r>
    </w:p>
    <w:p w14:paraId="52E797F5" w14:textId="77777777" w:rsidR="0066090A" w:rsidRDefault="0066090A" w:rsidP="0066090A"/>
    <w:p w14:paraId="1212F853" w14:textId="77777777" w:rsidR="0066090A" w:rsidRDefault="0066090A" w:rsidP="0066090A">
      <w:pPr>
        <w:pStyle w:val="Heading2"/>
      </w:pPr>
      <w:r>
        <w:t>Contention 1 is Racist Strikes</w:t>
      </w:r>
    </w:p>
    <w:p w14:paraId="7CCD533A" w14:textId="77777777" w:rsidR="0066090A" w:rsidRDefault="0066090A" w:rsidP="0066090A"/>
    <w:p w14:paraId="6BFED86C" w14:textId="77777777" w:rsidR="0066090A" w:rsidRDefault="0066090A" w:rsidP="0066090A">
      <w:pPr>
        <w:pStyle w:val="Heading4"/>
      </w:pPr>
      <w:r>
        <w:t xml:space="preserve">By allowing the unconditional right to strike, the </w:t>
      </w:r>
      <w:proofErr w:type="spellStart"/>
      <w:r>
        <w:t>aff</w:t>
      </w:r>
      <w:proofErr w:type="spellEnd"/>
      <w:r>
        <w:t xml:space="preserve"> also allows racist strikes – these are </w:t>
      </w:r>
      <w:proofErr w:type="gramStart"/>
      <w:r>
        <w:t>strikes</w:t>
      </w:r>
      <w:proofErr w:type="gramEnd"/>
      <w:r>
        <w:t xml:space="preserve"> that people hold in order to discriminate against others. For example, if I were to strike to get a black coworker fired based </w:t>
      </w:r>
      <w:proofErr w:type="gramStart"/>
      <w:r>
        <w:t>off of</w:t>
      </w:r>
      <w:proofErr w:type="gramEnd"/>
      <w:r>
        <w:t xml:space="preserve"> their race alone, that would be considered a racist strike. </w:t>
      </w:r>
    </w:p>
    <w:p w14:paraId="2AC186EB" w14:textId="77777777" w:rsidR="0066090A" w:rsidRDefault="0066090A" w:rsidP="0066090A">
      <w:r>
        <w:rPr>
          <w:rStyle w:val="Style13ptBold"/>
        </w:rPr>
        <w:t>Business and People Strategy Consulting state,</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5D61BD8F" w14:textId="77777777" w:rsidR="0066090A" w:rsidRDefault="0066090A" w:rsidP="0066090A">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Pr>
          <w:sz w:val="16"/>
          <w:szCs w:val="16"/>
        </w:rPr>
        <w:t>on the basis of</w:t>
      </w:r>
      <w:proofErr w:type="gramEnd"/>
      <w:r>
        <w:rPr>
          <w:sz w:val="16"/>
          <w:szCs w:val="16"/>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w:t>
      </w:r>
      <w:proofErr w:type="gramStart"/>
      <w:r>
        <w:rPr>
          <w:sz w:val="16"/>
          <w:szCs w:val="16"/>
        </w:rPr>
        <w:t>enters into</w:t>
      </w:r>
      <w:proofErr w:type="gramEnd"/>
      <w:r>
        <w:rPr>
          <w:sz w:val="16"/>
          <w:szCs w:val="16"/>
        </w:rPr>
        <w:t xml:space="preserve">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w:t>
      </w:r>
      <w:proofErr w:type="gramStart"/>
      <w:r>
        <w:rPr>
          <w:sz w:val="16"/>
          <w:szCs w:val="16"/>
        </w:rPr>
        <w:t>fines</w:t>
      </w:r>
      <w:proofErr w:type="gramEnd"/>
      <w:r>
        <w:rPr>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09B20F23" w14:textId="77777777" w:rsidR="0066090A" w:rsidRDefault="0066090A" w:rsidP="0066090A"/>
    <w:p w14:paraId="0EFB72AE" w14:textId="77777777" w:rsidR="0066090A" w:rsidRDefault="0066090A" w:rsidP="0066090A">
      <w:pPr>
        <w:pStyle w:val="Heading4"/>
      </w:pPr>
      <w:r>
        <w:t>Racist union strikes have happened before – historical precedent proves that it causes massive violence against minorities.</w:t>
      </w:r>
    </w:p>
    <w:p w14:paraId="5F6B4331" w14:textId="77777777" w:rsidR="0066090A" w:rsidRDefault="0066090A" w:rsidP="0066090A">
      <w:r w:rsidRPr="00437F9D">
        <w:rPr>
          <w:rStyle w:val="Emphasis"/>
        </w:rPr>
        <w:t xml:space="preserve">Allison </w:t>
      </w:r>
      <w:r w:rsidRPr="0001379B">
        <w:rPr>
          <w:rStyle w:val="Style13ptBold"/>
        </w:rPr>
        <w:t>Key</w:t>
      </w:r>
      <w:r>
        <w:rPr>
          <w:rStyle w:val="Style13ptBold"/>
        </w:rPr>
        <w:t xml:space="preserve">es, journalist for </w:t>
      </w:r>
      <w:proofErr w:type="spellStart"/>
      <w:r>
        <w:rPr>
          <w:rStyle w:val="Style13ptBold"/>
        </w:rPr>
        <w:t>smithsonian</w:t>
      </w:r>
      <w:proofErr w:type="spellEnd"/>
      <w:r>
        <w:rPr>
          <w:rStyle w:val="Style13ptBold"/>
        </w:rPr>
        <w:t>, provides an example</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30FDA1AB" w14:textId="77777777" w:rsidR="0066090A" w:rsidRDefault="0066090A" w:rsidP="0066090A">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 xml:space="preserve">beating any </w:t>
      </w:r>
      <w:proofErr w:type="gramStart"/>
      <w:r>
        <w:rPr>
          <w:highlight w:val="cyan"/>
          <w:u w:val="single"/>
        </w:rPr>
        <w:t>African-Americans</w:t>
      </w:r>
      <w:proofErr w:type="gramEnd"/>
      <w:r>
        <w:rPr>
          <w:highlight w:val="cyan"/>
          <w:u w:val="single"/>
        </w:rPr>
        <w:t xml:space="preserve"> they found</w:t>
      </w:r>
      <w:r>
        <w:rPr>
          <w:sz w:val="16"/>
          <w:szCs w:val="16"/>
        </w:rPr>
        <w:t>, even pulling individuals off of streetcars and trolleys. The National Guard was called in but dispersed in June.</w:t>
      </w:r>
    </w:p>
    <w:p w14:paraId="0D2FE20F" w14:textId="77777777" w:rsidR="0066090A" w:rsidRDefault="0066090A" w:rsidP="0066090A"/>
    <w:p w14:paraId="01001120" w14:textId="77777777" w:rsidR="0066090A" w:rsidRDefault="0066090A" w:rsidP="0066090A">
      <w:pPr>
        <w:pStyle w:val="Heading4"/>
      </w:pPr>
      <w:r>
        <w:t xml:space="preserve">We aren’t saying that people shouldn’t be allowed to strike at all, but rather that the unconditional right to strike is bad because it allows these sorts of discriminatory impacts to happen. Having the unconditional right to strike prevents the government from intervening when these strikes turn violent. </w:t>
      </w:r>
    </w:p>
    <w:p w14:paraId="7A9DAA86" w14:textId="77777777" w:rsidR="0066090A" w:rsidRPr="006128E0" w:rsidRDefault="0066090A" w:rsidP="0066090A"/>
    <w:p w14:paraId="0DA3D5D6" w14:textId="77777777" w:rsidR="0066090A" w:rsidRDefault="0066090A" w:rsidP="0066090A"/>
    <w:p w14:paraId="614F3B32" w14:textId="77777777" w:rsidR="0066090A" w:rsidRDefault="0066090A" w:rsidP="0066090A">
      <w:pPr>
        <w:pStyle w:val="Heading2"/>
      </w:pPr>
      <w:r>
        <w:t>Contention 2 is Police Strikes</w:t>
      </w:r>
    </w:p>
    <w:p w14:paraId="379EDFCE" w14:textId="77777777" w:rsidR="0066090A" w:rsidRDefault="0066090A" w:rsidP="0066090A"/>
    <w:p w14:paraId="64FCB83A" w14:textId="77777777" w:rsidR="0066090A" w:rsidRDefault="0066090A" w:rsidP="0066090A">
      <w:pPr>
        <w:pStyle w:val="Heading4"/>
      </w:pPr>
      <w:r>
        <w:t xml:space="preserve">The </w:t>
      </w:r>
      <w:proofErr w:type="spellStart"/>
      <w:r>
        <w:t>aff</w:t>
      </w:r>
      <w:proofErr w:type="spellEnd"/>
      <w:r>
        <w:t xml:space="preserve"> also enables police strikes which are often held for corrupt purposes – police will strike to prevent their coworkers from being fired, but oftentimes it puts back violent people back in positions of power.</w:t>
      </w:r>
    </w:p>
    <w:p w14:paraId="4E347378" w14:textId="77777777" w:rsidR="0066090A" w:rsidRDefault="0066090A" w:rsidP="0066090A">
      <w:r w:rsidRPr="00810D2D">
        <w:rPr>
          <w:rStyle w:val="Emphasis"/>
        </w:rPr>
        <w:t>Samantha Michaels</w:t>
      </w:r>
      <w:r>
        <w:rPr>
          <w:rStyle w:val="Emphasis"/>
        </w:rPr>
        <w:t>, a reporter at Mother Jones, writes in</w:t>
      </w:r>
      <w:r>
        <w:t>, a reporter Sept/Oct-</w:t>
      </w:r>
      <w:r>
        <w:rPr>
          <w:b/>
          <w:sz w:val="26"/>
          <w:szCs w:val="26"/>
        </w:rPr>
        <w:t>2020</w:t>
      </w:r>
      <w:r>
        <w:t xml:space="preserve">, </w:t>
      </w:r>
      <w:r>
        <w:rPr>
          <w:i/>
        </w:rPr>
        <w:t xml:space="preserve">Samantha Michaels is a reporter at Mother Jones, </w:t>
      </w:r>
      <w:r>
        <w:t>"If you want to defund the police, start with their unions," Mother Jones, https://www.motherjones.com/crime-justice/2020/08/police-unions-minneapolis/ //SR</w:t>
      </w:r>
    </w:p>
    <w:p w14:paraId="4D3E99BC" w14:textId="77777777" w:rsidR="0066090A" w:rsidRDefault="0066090A" w:rsidP="0066090A">
      <w:pPr>
        <w:rPr>
          <w:sz w:val="20"/>
          <w:szCs w:val="20"/>
        </w:rPr>
      </w:pPr>
      <w:r>
        <w:rPr>
          <w:u w:val="single"/>
        </w:rPr>
        <w:t>As the year 1990 came to an end, a fight broke out</w:t>
      </w:r>
      <w:r>
        <w:rPr>
          <w:sz w:val="14"/>
          <w:szCs w:val="14"/>
        </w:rPr>
        <w:t xml:space="preserve"> during a New Year’s Eve celebration at the Juke Box Saturday Night bar in downtown Minneapolis. </w:t>
      </w:r>
      <w:r>
        <w:rPr>
          <w:highlight w:val="cyan"/>
          <w:u w:val="single"/>
        </w:rPr>
        <w:t>A 21-year-old</w:t>
      </w:r>
      <w:r>
        <w:rPr>
          <w:u w:val="single"/>
        </w:rPr>
        <w:t xml:space="preserve"> white </w:t>
      </w:r>
      <w:r>
        <w:rPr>
          <w:highlight w:val="cyan"/>
          <w:u w:val="single"/>
        </w:rPr>
        <w:t>student grabbed</w:t>
      </w:r>
      <w:r>
        <w:rPr>
          <w:u w:val="single"/>
        </w:rPr>
        <w:t xml:space="preserve"> Michael </w:t>
      </w:r>
      <w:proofErr w:type="spellStart"/>
      <w:r>
        <w:rPr>
          <w:highlight w:val="cyan"/>
          <w:u w:val="single"/>
        </w:rPr>
        <w:t>Sauro</w:t>
      </w:r>
      <w:proofErr w:type="spellEnd"/>
      <w:r>
        <w:rPr>
          <w:highlight w:val="cyan"/>
          <w:u w:val="single"/>
        </w:rPr>
        <w:t xml:space="preserve"> </w:t>
      </w:r>
      <w:r>
        <w:rPr>
          <w:u w:val="single"/>
        </w:rPr>
        <w:t xml:space="preserve">from behind. </w:t>
      </w:r>
      <w:proofErr w:type="spellStart"/>
      <w:r>
        <w:rPr>
          <w:highlight w:val="cyan"/>
          <w:u w:val="single"/>
        </w:rPr>
        <w:t>Sauro</w:t>
      </w:r>
      <w:proofErr w:type="spellEnd"/>
      <w:r>
        <w:rPr>
          <w:highlight w:val="cyan"/>
          <w:u w:val="single"/>
        </w:rPr>
        <w:t>, an off-duty</w:t>
      </w:r>
      <w:r>
        <w:rPr>
          <w:u w:val="single"/>
        </w:rPr>
        <w:t xml:space="preserve"> white police </w:t>
      </w:r>
      <w:r>
        <w:rPr>
          <w:highlight w:val="cyan"/>
          <w:u w:val="single"/>
        </w:rPr>
        <w:t xml:space="preserve">officer </w:t>
      </w:r>
      <w:r>
        <w:rPr>
          <w:u w:val="single"/>
        </w:rPr>
        <w:t xml:space="preserve">working as a bouncer, </w:t>
      </w:r>
      <w:r>
        <w:rPr>
          <w:highlight w:val="cyan"/>
          <w:u w:val="single"/>
        </w:rPr>
        <w:t>handcuffed the man</w:t>
      </w:r>
      <w:r>
        <w:rPr>
          <w:u w:val="single"/>
        </w:rPr>
        <w:t xml:space="preserve">, dragged him to the kitchen, </w:t>
      </w:r>
      <w:r>
        <w:rPr>
          <w:highlight w:val="cyan"/>
          <w:u w:val="single"/>
        </w:rPr>
        <w:t xml:space="preserve">and </w:t>
      </w:r>
      <w:r>
        <w:rPr>
          <w:u w:val="single"/>
        </w:rPr>
        <w:t xml:space="preserve">then </w:t>
      </w:r>
      <w:r>
        <w:rPr>
          <w:highlight w:val="cyan"/>
          <w:u w:val="single"/>
        </w:rPr>
        <w:t>repeatedly drove his steel</w:t>
      </w:r>
      <w:r>
        <w:rPr>
          <w:u w:val="single"/>
        </w:rPr>
        <w:t xml:space="preserve">-toed paratrooper </w:t>
      </w:r>
      <w:r>
        <w:rPr>
          <w:highlight w:val="cyan"/>
          <w:u w:val="single"/>
        </w:rPr>
        <w:t>boots into his</w:t>
      </w:r>
      <w:r>
        <w:rPr>
          <w:u w:val="single"/>
        </w:rPr>
        <w:t xml:space="preserve"> groin and </w:t>
      </w:r>
      <w:r>
        <w:rPr>
          <w:highlight w:val="cyan"/>
          <w:u w:val="single"/>
        </w:rPr>
        <w:t>head</w:t>
      </w:r>
      <w:r>
        <w:rPr>
          <w:sz w:val="14"/>
          <w:szCs w:val="14"/>
        </w:rPr>
        <w:t xml:space="preserve">.  </w:t>
      </w:r>
      <w:proofErr w:type="spellStart"/>
      <w:r>
        <w:rPr>
          <w:highlight w:val="cyan"/>
          <w:u w:val="single"/>
        </w:rPr>
        <w:t>Sauro</w:t>
      </w:r>
      <w:proofErr w:type="spellEnd"/>
      <w:r>
        <w:rPr>
          <w:u w:val="single"/>
        </w:rPr>
        <w:t xml:space="preserve"> had been a cop for 15 years and </w:t>
      </w:r>
      <w:r>
        <w:rPr>
          <w:highlight w:val="cyan"/>
          <w:u w:val="single"/>
        </w:rPr>
        <w:t>had a long record of citizen complaints</w:t>
      </w:r>
      <w:r>
        <w:rPr>
          <w:u w:val="single"/>
        </w:rPr>
        <w:t xml:space="preserve"> against him, most of them </w:t>
      </w:r>
      <w:r>
        <w:rPr>
          <w:highlight w:val="cyan"/>
          <w:u w:val="single"/>
        </w:rPr>
        <w:t>about excessive force</w:t>
      </w:r>
      <w:r>
        <w:rPr>
          <w:sz w:val="14"/>
          <w:szCs w:val="14"/>
        </w:rPr>
        <w:t xml:space="preserve">. “I was dealing with animals,” he would later tell a reporter when asked about the people he’d beaten. “I mean, my dog is more human than them.” But he had never been disciplined. Four years after the bar fight, a court found that </w:t>
      </w:r>
      <w:proofErr w:type="spellStart"/>
      <w:r>
        <w:rPr>
          <w:sz w:val="14"/>
          <w:szCs w:val="14"/>
        </w:rPr>
        <w:t>Sauro</w:t>
      </w:r>
      <w:proofErr w:type="spellEnd"/>
      <w:r>
        <w:rPr>
          <w:sz w:val="14"/>
          <w:szCs w:val="14"/>
        </w:rPr>
        <w:t xml:space="preserve"> had used excessive force against the student, and it awarded $700,000 to him, then the largest civil award settlement in the city’s history. By then, </w:t>
      </w:r>
      <w:proofErr w:type="spellStart"/>
      <w:r>
        <w:rPr>
          <w:sz w:val="14"/>
          <w:szCs w:val="14"/>
        </w:rPr>
        <w:t>Sauro</w:t>
      </w:r>
      <w:proofErr w:type="spellEnd"/>
      <w:r>
        <w:rPr>
          <w:sz w:val="14"/>
          <w:szCs w:val="14"/>
        </w:rPr>
        <w:t xml:space="preserve"> had racked up 32 citizen complaints, though none had been sustained. The mayor finally fired him.  </w:t>
      </w:r>
      <w:r>
        <w:rPr>
          <w:highlight w:val="cyan"/>
          <w:u w:val="single"/>
        </w:rPr>
        <w:t>But his absence from the police department was short-lived</w:t>
      </w:r>
      <w:r>
        <w:rPr>
          <w:u w:val="single"/>
        </w:rPr>
        <w:t xml:space="preserve">. </w:t>
      </w:r>
      <w:r>
        <w:rPr>
          <w:highlight w:val="cyan"/>
          <w:u w:val="single"/>
        </w:rPr>
        <w:t>With the help of his union</w:t>
      </w:r>
      <w:r>
        <w:rPr>
          <w:u w:val="single"/>
        </w:rPr>
        <w:t xml:space="preserve">, the Police Officers’ Federation of Minneapolis, </w:t>
      </w:r>
      <w:proofErr w:type="spellStart"/>
      <w:r>
        <w:rPr>
          <w:highlight w:val="cyan"/>
          <w:u w:val="single"/>
        </w:rPr>
        <w:t>Sauro</w:t>
      </w:r>
      <w:proofErr w:type="spellEnd"/>
      <w:r>
        <w:rPr>
          <w:highlight w:val="cyan"/>
          <w:u w:val="single"/>
        </w:rPr>
        <w:t xml:space="preserve"> appealed to an arbitrator, who </w:t>
      </w:r>
      <w:r>
        <w:rPr>
          <w:u w:val="single"/>
        </w:rPr>
        <w:t xml:space="preserve">soon </w:t>
      </w:r>
      <w:r>
        <w:rPr>
          <w:highlight w:val="cyan"/>
          <w:u w:val="single"/>
        </w:rPr>
        <w:t>forced the city to rehire him</w:t>
      </w:r>
      <w:r>
        <w:rPr>
          <w:u w:val="single"/>
        </w:rPr>
        <w:t xml:space="preserve"> with back pay</w:t>
      </w:r>
      <w:r>
        <w:rPr>
          <w:sz w:val="14"/>
          <w:szCs w:val="14"/>
        </w:rPr>
        <w:t>. “These</w:t>
      </w:r>
      <w:r>
        <w:rPr>
          <w:u w:val="single"/>
        </w:rPr>
        <w:t xml:space="preserve"> </w:t>
      </w:r>
      <w:r>
        <w:rPr>
          <w:highlight w:val="cyan"/>
          <w:u w:val="single"/>
        </w:rPr>
        <w:t>arbitrators always rule in favor of the police</w:t>
      </w:r>
      <w:r>
        <w:rPr>
          <w:sz w:val="14"/>
          <w:szCs w:val="14"/>
        </w:rPr>
        <w:t xml:space="preserve">. It’s absolute and utter BS,” says Robert Bennett, an attorney who represented the victim and has sued the department dozens of times. A few months later, the police chief fired </w:t>
      </w:r>
      <w:proofErr w:type="spellStart"/>
      <w:r>
        <w:rPr>
          <w:sz w:val="14"/>
          <w:szCs w:val="14"/>
        </w:rPr>
        <w:t>Sauro</w:t>
      </w:r>
      <w:proofErr w:type="spellEnd"/>
      <w:r>
        <w:rPr>
          <w:sz w:val="14"/>
          <w:szCs w:val="14"/>
        </w:rPr>
        <w:t xml:space="preserve"> a second time for punching a Black student in the face near the Juke Box Saturday Night bar after the same New Year’s Eve party. Again, an arbitrator forced the department to rehire him. Then-Mayor Sharon Sayles Belton expressed her disappointment. “Allegations of abuse around Mike </w:t>
      </w:r>
      <w:proofErr w:type="spellStart"/>
      <w:r>
        <w:rPr>
          <w:sz w:val="14"/>
          <w:szCs w:val="14"/>
        </w:rPr>
        <w:t>Sauro</w:t>
      </w:r>
      <w:proofErr w:type="spellEnd"/>
      <w:r>
        <w:rPr>
          <w:sz w:val="14"/>
          <w:szCs w:val="14"/>
        </w:rPr>
        <w:t xml:space="preserve"> do not help create a climate of trust and respect,” she said.  </w:t>
      </w:r>
      <w:proofErr w:type="spellStart"/>
      <w:r>
        <w:rPr>
          <w:sz w:val="14"/>
          <w:szCs w:val="14"/>
        </w:rPr>
        <w:t>Sauro</w:t>
      </w:r>
      <w:proofErr w:type="spellEnd"/>
      <w:r>
        <w:rPr>
          <w:sz w:val="14"/>
          <w:szCs w:val="14"/>
        </w:rPr>
        <w:t xml:space="preserve"> was rehired in 1997 and stayed on the force for nearly two more decades. Eventually, his bosses put him in charge of the sex crimes unit, where women accused his team of failing to investigate some of their rape cases. In 2018, Amber Mansfield said he ignored her complaint that a man she knew had choked and raped her. “Sometimes victims have to take some responsibility for their decisions and their actions,” he told a reporter at the time. In 2019, after </w:t>
      </w:r>
      <w:proofErr w:type="spellStart"/>
      <w:r>
        <w:rPr>
          <w:sz w:val="14"/>
          <w:szCs w:val="14"/>
        </w:rPr>
        <w:t>Sauro</w:t>
      </w:r>
      <w:proofErr w:type="spellEnd"/>
      <w:r>
        <w:rPr>
          <w:sz w:val="14"/>
          <w:szCs w:val="14"/>
        </w:rPr>
        <w:t xml:space="preserve"> retired, an internal review found 1,700 untested rape kits at the department dating back to the 1990s. (</w:t>
      </w:r>
      <w:proofErr w:type="spellStart"/>
      <w:r>
        <w:rPr>
          <w:sz w:val="14"/>
          <w:szCs w:val="14"/>
        </w:rPr>
        <w:t>Sauro</w:t>
      </w:r>
      <w:proofErr w:type="spellEnd"/>
      <w:r>
        <w:rPr>
          <w:sz w:val="14"/>
          <w:szCs w:val="14"/>
        </w:rPr>
        <w:t xml:space="preserve"> disputes this finding.)  </w:t>
      </w:r>
      <w:r>
        <w:rPr>
          <w:highlight w:val="cyan"/>
          <w:u w:val="single"/>
        </w:rPr>
        <w:t>Three decades after</w:t>
      </w:r>
      <w:r>
        <w:rPr>
          <w:u w:val="single"/>
        </w:rPr>
        <w:t xml:space="preserve"> </w:t>
      </w:r>
      <w:proofErr w:type="spellStart"/>
      <w:r>
        <w:rPr>
          <w:u w:val="single"/>
        </w:rPr>
        <w:t>Sauro</w:t>
      </w:r>
      <w:proofErr w:type="spellEnd"/>
      <w:r>
        <w:rPr>
          <w:u w:val="single"/>
        </w:rPr>
        <w:t xml:space="preserve"> beat the man at the bar, </w:t>
      </w:r>
      <w:r>
        <w:rPr>
          <w:highlight w:val="cyan"/>
          <w:u w:val="single"/>
        </w:rPr>
        <w:t>the</w:t>
      </w:r>
      <w:r>
        <w:rPr>
          <w:u w:val="single"/>
        </w:rPr>
        <w:t xml:space="preserve"> Minneapolis police </w:t>
      </w:r>
      <w:r>
        <w:rPr>
          <w:highlight w:val="cyan"/>
          <w:u w:val="single"/>
        </w:rPr>
        <w:t>union is fighting to protect another set of officers accused of violence</w:t>
      </w:r>
      <w:r>
        <w:rPr>
          <w:sz w:val="14"/>
          <w:szCs w:val="14"/>
        </w:rPr>
        <w:t xml:space="preserve">. On Memorial Day, Derek Chauvin knelt on the neck of George Floyd for nearly nine minutes, even after Floyd said he couldn’t breathe and went unconscious. Three officers who were with Chauvin never intervened. As Floyd’s death thrust the nation into protest, Mayor Jacob Frey described the city’s police union as a “nearly impenetrable barrier” to disciplining officers for racism and other misconduct, partly because of the legal protections it bargained for. “We do not have the ability to get rid of many of these officers that we know have done wrong in the past,” Frey told the podcast the Daily in June.  </w:t>
      </w:r>
      <w:r>
        <w:rPr>
          <w:u w:val="single"/>
        </w:rPr>
        <w:t>Police unions are at the center of questions about what will happen to Chauvin and the three officers who watched as Floyd was suffocated</w:t>
      </w:r>
      <w:r>
        <w:rPr>
          <w:sz w:val="14"/>
          <w:szCs w:val="14"/>
        </w:rPr>
        <w:t xml:space="preserve">. And they are also key to understanding why officers across the country escape discipline time and again after beating or killing people. As other labor unions have shrunk in recent years, membership in police unions has remained high. While the Black Lives Matter movement encouraged people to document police brutality on camera and demand accountability, police unions, which now have hundreds of thousands of members, have pushed back in almost every way imaginable—by overturning firings, opposing the use of body cameras, and lobbying to keep their members’ disciplinary histories sealed.  All of which can make </w:t>
      </w:r>
      <w:r>
        <w:rPr>
          <w:highlight w:val="cyan"/>
          <w:u w:val="single"/>
        </w:rPr>
        <w:t>officers feel invincible</w:t>
      </w:r>
      <w:r>
        <w:rPr>
          <w:u w:val="single"/>
        </w:rPr>
        <w:t xml:space="preserve"> when they commit acts of violence</w:t>
      </w:r>
      <w:r>
        <w:rPr>
          <w:sz w:val="14"/>
          <w:szCs w:val="14"/>
        </w:rPr>
        <w:t xml:space="preserve">. A forthcoming research paper from the University of Victoria in Canada found that after police officers formed unions—generally between the 1950s and the 1980s—there was a “substantial” increase in police killings of Black and Brown people in the United States. Within a decade of gaining collective bargaining rights, officers killed an additional 60 to 70 civilians of all races per year collectively, compared with previous years, an increase that researchers say may be linked to officers’ belief that their unions would protect them from prosecution. A working paper from the University of Chicago found that complaints of violent misconduct by Florida sheriffs’ offices jumped 40 percent after deputies there won collective bargaining rights in 2003.  </w:t>
      </w:r>
      <w:r>
        <w:rPr>
          <w:highlight w:val="cyan"/>
          <w:u w:val="single"/>
        </w:rPr>
        <w:t>Police unions</w:t>
      </w:r>
      <w:r>
        <w:rPr>
          <w:u w:val="single"/>
        </w:rPr>
        <w:t xml:space="preserve">, like all unions, were designed to protect their own. But unlike other labor unions, they </w:t>
      </w:r>
      <w:r>
        <w:rPr>
          <w:highlight w:val="cyan"/>
          <w:u w:val="single"/>
        </w:rPr>
        <w:t>represent workers with the state-sanctioned power to use deadly force</w:t>
      </w:r>
      <w:r>
        <w:rPr>
          <w:u w:val="single"/>
        </w:rPr>
        <w:t xml:space="preserve">. And </w:t>
      </w:r>
      <w:r>
        <w:rPr>
          <w:highlight w:val="cyan"/>
          <w:u w:val="single"/>
        </w:rPr>
        <w:t>they have successfully bargained for more job security than what’s afforded to most workers</w:t>
      </w:r>
      <w:r>
        <w:rPr>
          <w:u w:val="single"/>
        </w:rPr>
        <w:t>, security they can often rely on even after committing acts of violence that would likely get anyone else fired or locked up</w:t>
      </w:r>
      <w:r>
        <w:rPr>
          <w:sz w:val="14"/>
          <w:szCs w:val="14"/>
        </w:rPr>
        <w:t xml:space="preserve">.  </w:t>
      </w:r>
      <w:r>
        <w:rPr>
          <w:u w:val="single"/>
        </w:rPr>
        <w:t>And yet, in the broader push to reform the criminal justice system, police unions have remained largely untouchable, both by the broader labor movement, which has avoided criticizing their bargaining process, and by politicians on both sides of the aisle, who have accepted millions of dollars in campaign donations from them</w:t>
      </w:r>
      <w:r>
        <w:rPr>
          <w:sz w:val="14"/>
          <w:szCs w:val="14"/>
        </w:rPr>
        <w:t xml:space="preserve">. Democrats don’t want to come down against unions, and Republicans, who are normally happy to attack unions, don’t want to mess with the police. When former Wisconsin Gov. Scott Walker destroyed collective bargaining rights for his state’s public sector unions in 2011, he left police unions mostly unscathed. The AFL-CIO, the country’s largest labor coalition, has referred to police unions as rightful beneficiaries in the movement for workers’ rights. </w:t>
      </w:r>
    </w:p>
    <w:p w14:paraId="759CA4A6" w14:textId="77777777" w:rsidR="0066090A" w:rsidRDefault="0066090A" w:rsidP="0066090A"/>
    <w:p w14:paraId="15656EF7" w14:textId="77777777" w:rsidR="0066090A" w:rsidRDefault="0066090A" w:rsidP="0066090A">
      <w:pPr>
        <w:pStyle w:val="Heading4"/>
      </w:pPr>
      <w:r>
        <w:t xml:space="preserve">This isn’t just a hypothetical – historically, strikes have put racist policemen back on the force. </w:t>
      </w:r>
    </w:p>
    <w:p w14:paraId="6F5EBA8A" w14:textId="77777777" w:rsidR="0066090A" w:rsidRDefault="0066090A" w:rsidP="0066090A">
      <w:r>
        <w:t xml:space="preserve">Erin </w:t>
      </w:r>
      <w:proofErr w:type="spellStart"/>
      <w:r w:rsidRPr="00311F08">
        <w:rPr>
          <w:rStyle w:val="Style13ptBold"/>
        </w:rPr>
        <w:t>Erin</w:t>
      </w:r>
      <w:proofErr w:type="spellEnd"/>
      <w:r w:rsidRPr="00311F08">
        <w:rPr>
          <w:rStyle w:val="Style13ptBold"/>
        </w:rPr>
        <w:t xml:space="preserve"> Corbett</w:t>
      </w:r>
      <w:r>
        <w:t>, 6-23-</w:t>
      </w:r>
      <w:r>
        <w:rPr>
          <w:b/>
          <w:sz w:val="26"/>
          <w:szCs w:val="26"/>
        </w:rPr>
        <w:t>2020</w:t>
      </w:r>
      <w:r>
        <w:t xml:space="preserve">, </w:t>
      </w:r>
      <w:r>
        <w:rPr>
          <w:i/>
        </w:rPr>
        <w:t xml:space="preserve">Freelance journalist and writer on politics, feminism, and social justice. Seen in MSN, Yahoo, VICE, Fortune, People Magazine, Bustle, The Daily Dot, </w:t>
      </w:r>
      <w:proofErr w:type="spellStart"/>
      <w:r>
        <w:rPr>
          <w:i/>
        </w:rPr>
        <w:t>Alternet</w:t>
      </w:r>
      <w:proofErr w:type="spellEnd"/>
      <w:r>
        <w:rPr>
          <w:i/>
        </w:rPr>
        <w:t xml:space="preserve">, Money, The Trace, </w:t>
      </w:r>
      <w:proofErr w:type="spellStart"/>
      <w:r>
        <w:rPr>
          <w:i/>
        </w:rPr>
        <w:t>Rewire.News</w:t>
      </w:r>
      <w:proofErr w:type="spellEnd"/>
      <w:r>
        <w:rPr>
          <w:i/>
        </w:rPr>
        <w:t>, Daily Hampshire Gazette, and more</w:t>
      </w:r>
      <w:r>
        <w:t>. "</w:t>
      </w:r>
      <w:r>
        <w:rPr>
          <w:highlight w:val="cyan"/>
          <w:u w:val="single"/>
        </w:rPr>
        <w:t xml:space="preserve">Police Are Going </w:t>
      </w:r>
      <w:proofErr w:type="gramStart"/>
      <w:r>
        <w:rPr>
          <w:highlight w:val="cyan"/>
          <w:u w:val="single"/>
        </w:rPr>
        <w:t>On</w:t>
      </w:r>
      <w:proofErr w:type="gramEnd"/>
      <w:r>
        <w:rPr>
          <w:highlight w:val="cyan"/>
          <w:u w:val="single"/>
        </w:rPr>
        <w:t xml:space="preserve"> Strike</w:t>
      </w:r>
      <w:r>
        <w:t xml:space="preserve">. Should Anyone </w:t>
      </w:r>
      <w:proofErr w:type="gramStart"/>
      <w:r>
        <w:t>Care?,</w:t>
      </w:r>
      <w:proofErr w:type="gramEnd"/>
      <w:r>
        <w:t>" https://www.refinery29.com/en-us/2020/06/9874441/police-going-on-strike-walkout-reason //SR</w:t>
      </w:r>
    </w:p>
    <w:p w14:paraId="202744E8" w14:textId="77777777" w:rsidR="0066090A" w:rsidRDefault="0066090A" w:rsidP="0066090A">
      <w:r>
        <w:rPr>
          <w:u w:val="single"/>
        </w:rPr>
        <w:t xml:space="preserve">Atlanta </w:t>
      </w:r>
      <w:r>
        <w:rPr>
          <w:highlight w:val="cyan"/>
          <w:u w:val="single"/>
        </w:rPr>
        <w:t xml:space="preserve">police officers </w:t>
      </w:r>
      <w:r>
        <w:rPr>
          <w:u w:val="single"/>
        </w:rPr>
        <w:t xml:space="preserve">across the city last week </w:t>
      </w:r>
      <w:r>
        <w:rPr>
          <w:highlight w:val="cyan"/>
          <w:u w:val="single"/>
        </w:rPr>
        <w:t>staged a “sick-out”</w:t>
      </w:r>
      <w:r>
        <w:rPr>
          <w:u w:val="single"/>
        </w:rPr>
        <w:t xml:space="preserve"> in protest </w:t>
      </w:r>
      <w:r>
        <w:rPr>
          <w:highlight w:val="cyan"/>
          <w:u w:val="single"/>
        </w:rPr>
        <w:t>after the Fulton County</w:t>
      </w:r>
      <w:r>
        <w:rPr>
          <w:u w:val="single"/>
        </w:rPr>
        <w:t xml:space="preserve"> district attorney </w:t>
      </w:r>
      <w:r>
        <w:rPr>
          <w:highlight w:val="cyan"/>
          <w:u w:val="single"/>
        </w:rPr>
        <w:t>brought charges against</w:t>
      </w:r>
      <w:r>
        <w:rPr>
          <w:u w:val="single"/>
        </w:rPr>
        <w:t xml:space="preserve"> the </w:t>
      </w:r>
      <w:r>
        <w:rPr>
          <w:highlight w:val="cyan"/>
          <w:u w:val="single"/>
        </w:rPr>
        <w:t xml:space="preserve">two officers who shot and killed </w:t>
      </w:r>
      <w:proofErr w:type="spellStart"/>
      <w:r>
        <w:rPr>
          <w:highlight w:val="cyan"/>
          <w:u w:val="single"/>
        </w:rPr>
        <w:t>Rayshard</w:t>
      </w:r>
      <w:proofErr w:type="spellEnd"/>
      <w:r>
        <w:rPr>
          <w:highlight w:val="cyan"/>
          <w:u w:val="single"/>
        </w:rPr>
        <w:t xml:space="preserve"> Brooks</w:t>
      </w:r>
      <w:r>
        <w:rPr>
          <w:u w:val="single"/>
        </w:rPr>
        <w:t>. The</w:t>
      </w:r>
      <w:r>
        <w:rPr>
          <w:sz w:val="14"/>
          <w:szCs w:val="14"/>
        </w:rPr>
        <w:t xml:space="preserve"> Atlanta police department did not confirm how many people called in sick, but “confirmed a larger-than-usual number of absent officers.” In three of the police department’s six zones, </w:t>
      </w:r>
      <w:r>
        <w:rPr>
          <w:u w:val="single"/>
        </w:rPr>
        <w:t>officers were not responding to calls, and many refused to leave their stations unless another officer required backup</w:t>
      </w:r>
      <w:r>
        <w:rPr>
          <w:sz w:val="14"/>
          <w:szCs w:val="14"/>
        </w:rPr>
        <w:t xml:space="preserve">.  </w:t>
      </w:r>
      <w:r>
        <w:rPr>
          <w:highlight w:val="cyan"/>
          <w:u w:val="single"/>
        </w:rPr>
        <w:t xml:space="preserve">A similar scene played out in </w:t>
      </w:r>
      <w:r>
        <w:rPr>
          <w:u w:val="single"/>
        </w:rPr>
        <w:t xml:space="preserve">Buffalo, </w:t>
      </w:r>
      <w:r>
        <w:rPr>
          <w:highlight w:val="cyan"/>
          <w:u w:val="single"/>
        </w:rPr>
        <w:t xml:space="preserve">New York </w:t>
      </w:r>
      <w:r>
        <w:rPr>
          <w:u w:val="single"/>
        </w:rPr>
        <w:t xml:space="preserve">where 57 officers quit an elite police unit in protest </w:t>
      </w:r>
      <w:r>
        <w:rPr>
          <w:highlight w:val="cyan"/>
          <w:u w:val="single"/>
        </w:rPr>
        <w:t>after two officers were suspended for pushing an elderly man during an anti-police brutality protest</w:t>
      </w:r>
      <w:r>
        <w:rPr>
          <w:sz w:val="14"/>
          <w:szCs w:val="14"/>
        </w:rPr>
        <w:t xml:space="preserve">. Likewise, in Philadelphia and New York City police are rumored to start calling in sick during </w:t>
      </w:r>
      <w:proofErr w:type="gramStart"/>
      <w:r>
        <w:rPr>
          <w:sz w:val="14"/>
          <w:szCs w:val="14"/>
        </w:rPr>
        <w:t>protests, and</w:t>
      </w:r>
      <w:proofErr w:type="gramEnd"/>
      <w:r>
        <w:rPr>
          <w:sz w:val="14"/>
          <w:szCs w:val="14"/>
        </w:rPr>
        <w:t xml:space="preserve"> organizing work slowdowns.  </w:t>
      </w:r>
      <w:r>
        <w:rPr>
          <w:u w:val="single"/>
        </w:rPr>
        <w:t xml:space="preserve">As protests continue nationwide against racist policing, with calls now to defund and abolish policing — and as officers face punishment for using lethal force against civilians and brutalizing protesters — more and more of them are in talks to walk off the job. In effect, the </w:t>
      </w:r>
      <w:r>
        <w:rPr>
          <w:highlight w:val="cyan"/>
          <w:u w:val="single"/>
        </w:rPr>
        <w:t xml:space="preserve">cops are protesting the </w:t>
      </w:r>
      <w:proofErr w:type="gramStart"/>
      <w:r>
        <w:rPr>
          <w:highlight w:val="cyan"/>
          <w:u w:val="single"/>
        </w:rPr>
        <w:t>protests against</w:t>
      </w:r>
      <w:proofErr w:type="gramEnd"/>
      <w:r>
        <w:rPr>
          <w:highlight w:val="cyan"/>
          <w:u w:val="single"/>
        </w:rPr>
        <w:t xml:space="preserve"> them</w:t>
      </w:r>
      <w:r>
        <w:rPr>
          <w:sz w:val="14"/>
          <w:szCs w:val="14"/>
        </w:rPr>
        <w:t xml:space="preserve">. But what’s the point of protests led by police officers, and what do they </w:t>
      </w:r>
      <w:proofErr w:type="gramStart"/>
      <w:r>
        <w:rPr>
          <w:sz w:val="14"/>
          <w:szCs w:val="14"/>
        </w:rPr>
        <w:t>actually accomplish</w:t>
      </w:r>
      <w:proofErr w:type="gramEnd"/>
      <w:r>
        <w:rPr>
          <w:sz w:val="14"/>
          <w:szCs w:val="14"/>
        </w:rPr>
        <w:t xml:space="preserve">, especially amid ongoing national calls to abolish policing altogether?  Police have organized work slowdowns in the past in response to institutional action being taken against them. As The Daily Beast reports, when local governments </w:t>
      </w:r>
      <w:proofErr w:type="gramStart"/>
      <w:r>
        <w:rPr>
          <w:sz w:val="14"/>
          <w:szCs w:val="14"/>
        </w:rPr>
        <w:t>take action</w:t>
      </w:r>
      <w:proofErr w:type="gramEnd"/>
      <w:r>
        <w:rPr>
          <w:sz w:val="14"/>
          <w:szCs w:val="14"/>
        </w:rPr>
        <w:t xml:space="preserve"> against police over misconduct, particularly when these incidents are caught on video and go viral, “cops can feel like they’re being punished for carrying out orders in a way their superiors secretly condoned.” In other words, they feel like scapegoats for following orders and then being met with public pressure to be held accountable. Work slowdowns are generally organized to sway public opinion of the police force. But in a moment of national unrest in response to police brutality, a police-led protest may not be the best tactic to gain public support.  “It doesn’t seem to be a particularly well thought through strategy,” Dennis Kenney, a professor of criminal justice at John Jay College told Refinery29. “The idea behind it is to express dissatisfaction with the way they perceive they are being treated. It seems a bit of a misplaced activity this time.” Kenney further explained that police-organized protests at this moment is a “very different ballgame from the perspective of their unions” because </w:t>
      </w:r>
      <w:r>
        <w:rPr>
          <w:highlight w:val="cyan"/>
          <w:u w:val="single"/>
        </w:rPr>
        <w:t xml:space="preserve">they aren’t focused </w:t>
      </w:r>
      <w:proofErr w:type="gramStart"/>
      <w:r>
        <w:rPr>
          <w:highlight w:val="cyan"/>
          <w:u w:val="single"/>
        </w:rPr>
        <w:t>around</w:t>
      </w:r>
      <w:proofErr w:type="gramEnd"/>
      <w:r>
        <w:rPr>
          <w:highlight w:val="cyan"/>
          <w:u w:val="single"/>
        </w:rPr>
        <w:t xml:space="preserve"> a labor dispute</w:t>
      </w:r>
      <w:r>
        <w:rPr>
          <w:sz w:val="14"/>
          <w:szCs w:val="14"/>
        </w:rPr>
        <w:t xml:space="preserve">. Instead, the entire country is engaging in a conversation about the very existence of these agencies. “It seems self-defeating,” said Kenney.   </w:t>
      </w:r>
      <w:r>
        <w:rPr>
          <w:highlight w:val="cyan"/>
          <w:u w:val="single"/>
        </w:rPr>
        <w:t>Police have historically organized strikes for a variety of reasons</w:t>
      </w:r>
      <w:r>
        <w:rPr>
          <w:u w:val="single"/>
        </w:rPr>
        <w:t xml:space="preserve"> and with different results</w:t>
      </w:r>
      <w:r>
        <w:rPr>
          <w:sz w:val="14"/>
          <w:szCs w:val="14"/>
        </w:rPr>
        <w:t xml:space="preserve">. Perhaps the most famous police protest was the Boston police strike in 1919 when 80 percent of the city’s police protested to organize a union. During the work stoppage the city experienced more robberies. </w:t>
      </w:r>
    </w:p>
    <w:p w14:paraId="1D8B4D07" w14:textId="77777777" w:rsidR="0066090A" w:rsidRDefault="0066090A" w:rsidP="0066090A"/>
    <w:p w14:paraId="0416C9BB" w14:textId="77777777" w:rsidR="0066090A" w:rsidRPr="00DD17FF" w:rsidRDefault="0066090A" w:rsidP="0066090A">
      <w:pPr>
        <w:pStyle w:val="Heading4"/>
        <w:rPr>
          <w:b w:val="0"/>
          <w:bCs/>
        </w:rPr>
      </w:pPr>
      <w:r>
        <w:t xml:space="preserve">Allowing police strikes </w:t>
      </w:r>
      <w:r w:rsidRPr="00DD17FF">
        <w:t xml:space="preserve">causes </w:t>
      </w:r>
      <w:r w:rsidRPr="00DD17FF">
        <w:rPr>
          <w:rStyle w:val="Style13ptBold"/>
          <w:b/>
          <w:bCs w:val="0"/>
        </w:rPr>
        <w:t>endless violence</w:t>
      </w:r>
      <w:r>
        <w:rPr>
          <w:rStyle w:val="Style13ptBold"/>
          <w:b/>
          <w:bCs w:val="0"/>
        </w:rPr>
        <w:t xml:space="preserve"> – those who abuse their power, especially against minorities, are only put back on a pedestal where they gain even more influence. </w:t>
      </w:r>
    </w:p>
    <w:p w14:paraId="7945C9A5" w14:textId="77777777" w:rsidR="0066090A" w:rsidRDefault="0066090A" w:rsidP="0066090A">
      <w:pPr>
        <w:pStyle w:val="Heading2"/>
      </w:pPr>
      <w:r>
        <w:t>Contention 3 is Healthcare Workers</w:t>
      </w:r>
    </w:p>
    <w:p w14:paraId="0555C06C" w14:textId="77777777" w:rsidR="0066090A" w:rsidRDefault="0066090A" w:rsidP="0066090A"/>
    <w:p w14:paraId="45C39DEA" w14:textId="77777777" w:rsidR="0066090A" w:rsidRPr="00695D92" w:rsidRDefault="0066090A" w:rsidP="0066090A">
      <w:pPr>
        <w:pStyle w:val="Heading4"/>
        <w:rPr>
          <w:rStyle w:val="Style13ptBold"/>
        </w:rPr>
      </w:pPr>
      <w:r>
        <w:t xml:space="preserve">There are large paramedic shortages right now - this is exacerbated in rural areas where health services are most needed. Allowing healthcare workers and strikes endangers those who </w:t>
      </w:r>
      <w:proofErr w:type="gramStart"/>
      <w:r>
        <w:t>are in need of</w:t>
      </w:r>
      <w:proofErr w:type="gramEnd"/>
      <w:r>
        <w:t xml:space="preserve"> </w:t>
      </w:r>
      <w:r>
        <w:rPr>
          <w:rStyle w:val="Style13ptBold"/>
        </w:rPr>
        <w:t xml:space="preserve">life saving care. </w:t>
      </w:r>
    </w:p>
    <w:p w14:paraId="7C8DFA10" w14:textId="77777777" w:rsidR="0066090A" w:rsidRPr="00F51FF0" w:rsidRDefault="0066090A" w:rsidP="0066090A">
      <w:r w:rsidRPr="00F51FF0">
        <w:t xml:space="preserve">Kate </w:t>
      </w:r>
      <w:r>
        <w:rPr>
          <w:rStyle w:val="Style13ptBold"/>
        </w:rPr>
        <w:t>CNBC states</w:t>
      </w:r>
      <w:r w:rsidRPr="00F51FF0">
        <w:t xml:space="preserve">, FEB “The need for EMTs and paramedics is growing, but finding people to fill the jobs isn’t easy,” CNBC, </w:t>
      </w:r>
      <w:hyperlink r:id="rId9" w:history="1">
        <w:r w:rsidRPr="00E5018E">
          <w:rPr>
            <w:rStyle w:val="Hyperlink"/>
          </w:rPr>
          <w:t>https://www.cnbc.com/2019/02/01/the-need-for-paramedics-is-growing-but-strong-labor-market-makes-hiring-hard.html</w:t>
        </w:r>
      </w:hyperlink>
      <w:r>
        <w:t xml:space="preserve"> | DD JH</w:t>
      </w:r>
    </w:p>
    <w:p w14:paraId="6DBF32C4" w14:textId="77777777" w:rsidR="0066090A" w:rsidRPr="00F51FF0" w:rsidRDefault="0066090A" w:rsidP="0066090A">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F51FF0">
        <w:rPr>
          <w:highlight w:val="cyan"/>
          <w:u w:val="single"/>
        </w:rPr>
        <w:t>some 170 people work in emergency medical services and transport, but the system is currently about 10 percent understaffed</w:t>
      </w:r>
      <w:r w:rsidRPr="00F51FF0">
        <w:rPr>
          <w:sz w:val="14"/>
        </w:rPr>
        <w:t xml:space="preserve">. Challenges are many in hiring — </w:t>
      </w:r>
      <w:r w:rsidRPr="00F51FF0">
        <w:rPr>
          <w:u w:val="single"/>
        </w:rPr>
        <w:t>the community is rural, and while the pay and benefits can be competitive, the job itself is a big commitment, requiring sometimes up to two years of training</w:t>
      </w:r>
      <w:r w:rsidRPr="00F51FF0">
        <w:rPr>
          <w:sz w:val="14"/>
        </w:rPr>
        <w:t xml:space="preserve">, </w:t>
      </w:r>
      <w:proofErr w:type="gramStart"/>
      <w:r w:rsidRPr="00F51FF0">
        <w:rPr>
          <w:sz w:val="14"/>
        </w:rPr>
        <w:t>recertification</w:t>
      </w:r>
      <w:proofErr w:type="gramEnd"/>
      <w:r w:rsidRPr="00F51FF0">
        <w:rPr>
          <w:sz w:val="14"/>
        </w:rPr>
        <w:t xml:space="preserve"> and continuing education. </w:t>
      </w:r>
      <w:r w:rsidRPr="00F51FF0">
        <w:rPr>
          <w:u w:val="single"/>
        </w:rPr>
        <w:t xml:space="preserve">Roughly </w:t>
      </w:r>
      <w:r w:rsidRPr="00F51FF0">
        <w:rPr>
          <w:highlight w:val="cyan"/>
          <w:u w:val="single"/>
        </w:rPr>
        <w:t>five years ago, there were 15 to 20 applicants per open position,</w:t>
      </w:r>
      <w:r w:rsidRPr="00F51FF0">
        <w:rPr>
          <w:u w:val="single"/>
        </w:rPr>
        <w:t xml:space="preserve"> says Joe Kellner, vice president of emergency services</w:t>
      </w:r>
      <w:r w:rsidRPr="00F51FF0">
        <w:rPr>
          <w:sz w:val="14"/>
        </w:rPr>
        <w:t xml:space="preserve"> and community programs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10"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w:t>
      </w:r>
      <w:proofErr w:type="gramStart"/>
      <w:r w:rsidRPr="00F51FF0">
        <w:rPr>
          <w:sz w:val="14"/>
        </w:rPr>
        <w:t>stepping stone</w:t>
      </w:r>
      <w:proofErr w:type="gramEnd"/>
      <w:r w:rsidRPr="00F51FF0">
        <w:rPr>
          <w:sz w:val="14"/>
        </w:rPr>
        <w:t xml:space="preserv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11"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F51FF0">
        <w:rPr>
          <w:highlight w:val="cyan"/>
          <w:u w:val="single"/>
        </w:rPr>
        <w:t>If people really want to feel confident that they can call 911 and someone will come, they need to support their community so it will provide that kind of service,</w:t>
      </w:r>
      <w:r w:rsidRPr="00F51FF0">
        <w:rPr>
          <w:u w:val="single"/>
        </w:rPr>
        <w:t>” says Kathy Robinson, program manager for the National Association of State EMS Officials.</w:t>
      </w:r>
      <w:r>
        <w:rPr>
          <w:u w:val="single"/>
        </w:rPr>
        <w:t xml:space="preserve"> </w:t>
      </w:r>
      <w:proofErr w:type="gramStart"/>
      <w:r w:rsidRPr="00F51FF0">
        <w:rPr>
          <w:sz w:val="14"/>
        </w:rPr>
        <w:t>Health-care</w:t>
      </w:r>
      <w:proofErr w:type="gramEnd"/>
      <w:r w:rsidRPr="00F51FF0">
        <w:rPr>
          <w:sz w:val="14"/>
        </w:rPr>
        <w:t xml:space="preserve"> hiring boom The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12" w:tgtFrame="_blank" w:history="1">
        <w:r w:rsidRPr="00F51FF0">
          <w:rPr>
            <w:rStyle w:val="Hyperlink"/>
            <w:sz w:val="14"/>
          </w:rPr>
          <w:t>nearly half fall under the health-care category</w:t>
        </w:r>
      </w:hyperlink>
      <w:r w:rsidRPr="00F51FF0">
        <w:rPr>
          <w:sz w:val="14"/>
        </w:rPr>
        <w:t xml:space="preserve">, and analysts say there’s likely no slowing down ahead. </w:t>
      </w:r>
      <w:r w:rsidRPr="00F51FF0">
        <w:rPr>
          <w:highlight w:val="cyan"/>
          <w:u w:val="single"/>
        </w:rPr>
        <w:t>The workforce continues to age, as does the population in need of care, the opioid epidemic persists, and the pool of skilled labor remains tight</w:t>
      </w:r>
      <w:r w:rsidRPr="00F51FF0">
        <w:rPr>
          <w:sz w:val="14"/>
        </w:rPr>
        <w:t>. With all that growth, there’s no doubt demand will continue within systems like Northern Light, where trained professionals like Mailman are ready to answer the call. “I love my job. I can’t imagine doing anything different than what I do,” Mailman said.</w:t>
      </w:r>
    </w:p>
    <w:p w14:paraId="5B0B8C40" w14:textId="77777777" w:rsidR="0066090A" w:rsidRPr="00F51FF0" w:rsidRDefault="0066090A" w:rsidP="0066090A"/>
    <w:p w14:paraId="6510679D" w14:textId="77777777" w:rsidR="0066090A" w:rsidRDefault="0066090A" w:rsidP="0066090A">
      <w:pPr>
        <w:pStyle w:val="Heading4"/>
      </w:pPr>
      <w:r>
        <w:t>Ambulance strikes in countries lead to increased mortality rates and massively delayed response time.</w:t>
      </w:r>
    </w:p>
    <w:p w14:paraId="4163CF3F" w14:textId="77777777" w:rsidR="0066090A" w:rsidRPr="00B15230" w:rsidRDefault="0066090A" w:rsidP="0066090A">
      <w:r w:rsidRPr="00B15230">
        <w:rPr>
          <w:rStyle w:val="Style13ptBold"/>
        </w:rPr>
        <w:t>The Times</w:t>
      </w:r>
      <w:r>
        <w:rPr>
          <w:rStyle w:val="Style13ptBold"/>
        </w:rPr>
        <w:t xml:space="preserve"> writes, </w:t>
      </w:r>
      <w:r>
        <w:t>,</w:t>
      </w:r>
      <w:r w:rsidRPr="00B15230">
        <w:t xml:space="preserve">3-27- "Pensioner’s death linked to ambulance strike," No Publication, </w:t>
      </w:r>
      <w:hyperlink r:id="rId13" w:history="1">
        <w:r w:rsidRPr="00E5018E">
          <w:rPr>
            <w:rStyle w:val="Hyperlink"/>
          </w:rPr>
          <w:t>https://www.thetimes.co.uk/article/pensioners-death-linked-to-ambulance-strike-m89w3tkcx3t</w:t>
        </w:r>
      </w:hyperlink>
      <w:r>
        <w:t xml:space="preserve"> | DD JH</w:t>
      </w:r>
    </w:p>
    <w:p w14:paraId="2D127C3B" w14:textId="77777777" w:rsidR="0066090A" w:rsidRPr="00B15230" w:rsidRDefault="0066090A" w:rsidP="0066090A">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 xml:space="preserve">it led to major delays in the </w:t>
      </w:r>
      <w:proofErr w:type="gramStart"/>
      <w:r w:rsidRPr="00B448A1">
        <w:rPr>
          <w:u w:val="single"/>
        </w:rPr>
        <w:t>999</w:t>
      </w:r>
      <w:r w:rsidRPr="00F51FF0">
        <w:rPr>
          <w:highlight w:val="cyan"/>
          <w:u w:val="single"/>
        </w:rPr>
        <w:t xml:space="preserve"> emergency</w:t>
      </w:r>
      <w:proofErr w:type="gramEnd"/>
      <w:r w:rsidRPr="00F51FF0">
        <w:rPr>
          <w:highlight w:val="cyan"/>
          <w:u w:val="single"/>
        </w:rPr>
        <w:t xml:space="preserve"> service</w:t>
      </w:r>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“potential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proofErr w:type="gramStart"/>
      <w:r w:rsidRPr="00B15230">
        <w:rPr>
          <w:sz w:val="14"/>
        </w:rPr>
        <w:t>non life-threatening</w:t>
      </w:r>
      <w:proofErr w:type="spellEnd"/>
      <w:proofErr w:type="gram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w:t>
      </w:r>
      <w:proofErr w:type="gramStart"/>
      <w:r w:rsidRPr="00B15230">
        <w:rPr>
          <w:sz w:val="14"/>
        </w:rPr>
        <w:t>the majority of</w:t>
      </w:r>
      <w:proofErr w:type="gramEnd"/>
      <w:r w:rsidRPr="00B15230">
        <w:rPr>
          <w:sz w:val="14"/>
        </w:rPr>
        <w:t xml:space="preserve"> patients had to wait longer than nationally mandated standards. The expectation was that 30 per cent of staff would walk out but over half </w:t>
      </w:r>
      <w:proofErr w:type="gramStart"/>
      <w:r w:rsidRPr="00B15230">
        <w:rPr>
          <w:sz w:val="14"/>
        </w:rPr>
        <w:t>actually did</w:t>
      </w:r>
      <w:proofErr w:type="gramEnd"/>
      <w:r w:rsidRPr="00B15230">
        <w:rPr>
          <w:sz w:val="14"/>
        </w:rPr>
        <w:t xml:space="preserve">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The ambulance service has a target of responding to three quarters of category A calls within 8 minutes. On November 30, that fell to below one quarter.</w:t>
      </w:r>
      <w:r>
        <w:rPr>
          <w:u w:val="single"/>
        </w:rPr>
        <w:t xml:space="preserve"> </w:t>
      </w:r>
      <w:r w:rsidRPr="00F51FF0">
        <w:rPr>
          <w:highlight w:val="cyan"/>
          <w:u w:val="single"/>
        </w:rPr>
        <w:t>It insists that future strikes must be better dealt with.</w:t>
      </w:r>
    </w:p>
    <w:p w14:paraId="39349CD4" w14:textId="77777777" w:rsidR="0066090A" w:rsidRDefault="0066090A" w:rsidP="0066090A"/>
    <w:p w14:paraId="3271501A" w14:textId="39FBA55A" w:rsidR="0066090A" w:rsidRDefault="0066090A" w:rsidP="0066090A">
      <w:pPr>
        <w:pStyle w:val="Heading4"/>
      </w:pPr>
      <w:r>
        <w:t xml:space="preserve">These strikes disproportionately hurt those who live in rural areas or those who don’t have that much money – they don’t have the resources to go to another hospital and often can only rely on the one closest to them, but if there are no workers, then they are left to die. </w:t>
      </w:r>
    </w:p>
    <w:p w14:paraId="06032FA3" w14:textId="60AE427E" w:rsidR="00CA60CD" w:rsidRPr="00CA60CD" w:rsidRDefault="00CA60CD" w:rsidP="00CA60CD">
      <w:pPr>
        <w:pStyle w:val="Heading2"/>
      </w:pPr>
      <w:r>
        <w:t xml:space="preserve">Contention 4 is </w:t>
      </w:r>
      <w:r w:rsidR="00335329">
        <w:t>Econ</w:t>
      </w:r>
    </w:p>
    <w:p w14:paraId="7EFDCA67" w14:textId="77777777" w:rsidR="00CA60CD" w:rsidRDefault="00CA60CD" w:rsidP="00CA60CD">
      <w:pPr>
        <w:pStyle w:val="Heading4"/>
        <w:shd w:val="clear" w:color="auto" w:fill="FFFFFF"/>
      </w:pPr>
      <w:r>
        <w:t>Worker strikes negatively affect economic productivity to a great extent.</w:t>
      </w:r>
    </w:p>
    <w:p w14:paraId="694ABF30" w14:textId="77777777" w:rsidR="00CA60CD" w:rsidRDefault="00CA60CD" w:rsidP="00CA60CD">
      <w:pPr>
        <w:rPr>
          <w:rStyle w:val="Style13ptBold"/>
        </w:rPr>
      </w:pPr>
      <w:proofErr w:type="spellStart"/>
      <w:r>
        <w:rPr>
          <w:rStyle w:val="Style13ptBold"/>
        </w:rPr>
        <w:t>Mariesa</w:t>
      </w:r>
      <w:proofErr w:type="spellEnd"/>
      <w:r>
        <w:rPr>
          <w:rStyle w:val="Style13ptBold"/>
        </w:rPr>
        <w:t xml:space="preserve"> A. Herrmann of Columbia University &amp; Jonah E. Rockoff of Columbia Business School </w:t>
      </w:r>
      <w:r w:rsidRPr="006E1F51">
        <w:rPr>
          <w:rStyle w:val="Style13ptBold"/>
        </w:rPr>
        <w:t>wr</w:t>
      </w:r>
      <w:r>
        <w:rPr>
          <w:rStyle w:val="Style13ptBold"/>
        </w:rPr>
        <w:t>ote in 2012</w:t>
      </w:r>
      <w:r w:rsidRPr="006E1F51">
        <w:rPr>
          <w:rStyle w:val="Style13ptBold"/>
        </w:rPr>
        <w:t>:</w:t>
      </w:r>
    </w:p>
    <w:p w14:paraId="73957252" w14:textId="77777777" w:rsidR="00CA60CD" w:rsidRPr="00A62A9A" w:rsidRDefault="00CA60CD" w:rsidP="00CA60CD">
      <w:pPr>
        <w:rPr>
          <w:rFonts w:ascii="Times New Roman" w:hAnsi="Times New Roman" w:cs="Times New Roman"/>
          <w:sz w:val="16"/>
          <w:szCs w:val="16"/>
        </w:rPr>
      </w:pPr>
      <w:r w:rsidRPr="00A62A9A">
        <w:rPr>
          <w:rFonts w:eastAsiaTheme="majorEastAsia" w:cstheme="majorBidi"/>
          <w:b/>
          <w:iCs/>
          <w:sz w:val="26"/>
        </w:rPr>
        <w:t>Herrmann and Rockoff 12</w:t>
      </w:r>
      <w:r w:rsidRPr="00A62A9A">
        <w:rPr>
          <w:rFonts w:ascii="Times New Roman" w:hAnsi="Times New Roman" w:cs="Times New Roman"/>
          <w:sz w:val="16"/>
          <w:szCs w:val="16"/>
        </w:rPr>
        <w:t xml:space="preserve"> (</w:t>
      </w:r>
      <w:proofErr w:type="spellStart"/>
      <w:r w:rsidRPr="00A62A9A">
        <w:rPr>
          <w:rFonts w:ascii="Times New Roman" w:hAnsi="Times New Roman" w:cs="Times New Roman"/>
          <w:sz w:val="16"/>
          <w:szCs w:val="16"/>
        </w:rPr>
        <w:t>Mariesa</w:t>
      </w:r>
      <w:proofErr w:type="spellEnd"/>
      <w:r w:rsidRPr="00A62A9A">
        <w:rPr>
          <w:rFonts w:ascii="Times New Roman" w:hAnsi="Times New Roman" w:cs="Times New Roman"/>
          <w:sz w:val="16"/>
          <w:szCs w:val="16"/>
        </w:rPr>
        <w:t xml:space="preserve"> A. Herrmann and Jonah E. Rockoff (2012), </w:t>
      </w:r>
      <w:proofErr w:type="spellStart"/>
      <w:r w:rsidRPr="00A62A9A">
        <w:rPr>
          <w:rFonts w:ascii="Times New Roman" w:hAnsi="Times New Roman" w:cs="Times New Roman"/>
          <w:sz w:val="16"/>
          <w:szCs w:val="16"/>
        </w:rPr>
        <w:t>Mariesa</w:t>
      </w:r>
      <w:proofErr w:type="spellEnd"/>
      <w:r w:rsidRPr="00A62A9A">
        <w:rPr>
          <w:rFonts w:ascii="Times New Roman" w:hAnsi="Times New Roman" w:cs="Times New Roman"/>
          <w:sz w:val="16"/>
          <w:szCs w:val="16"/>
        </w:rPr>
        <w:t xml:space="preserve"> Herrmann specializes in designing and conducting education evaluations. Her research has focused on interventions intended to improve educator effectiveness such as teacher and principal evaluation, professional development, and pay for performance. Since joining Mathematica in 2012, Herrmann has worked on a range of projects in the education area. Currently, she is deputy project director for the U.S. Department of Education’s national evaluation of teacher residency programs. Past projects include a synthesis of research evidence on assistant principals, the national evaluation of Race to the Top and School Improvement grants, and research-practice partnerships with the School District of Philadelphia and New Jersey Department of Education.) Worker Absence and Productivity: Evidence from Teaching. Journal of Labor Economics, 30(4), 749–782. doi:10.1086/666537 // TK</w:t>
      </w:r>
    </w:p>
    <w:p w14:paraId="474FA47B" w14:textId="77777777" w:rsidR="00CA60CD" w:rsidRDefault="00CA60CD" w:rsidP="00CA60CD">
      <w:pPr>
        <w:rPr>
          <w:rStyle w:val="Style13ptBold"/>
        </w:rPr>
      </w:pPr>
    </w:p>
    <w:p w14:paraId="5565E3B7" w14:textId="77777777" w:rsidR="00CA60CD" w:rsidRPr="00A62A9A" w:rsidRDefault="00CA60CD" w:rsidP="00CA60CD">
      <w:pPr>
        <w:rPr>
          <w:rStyle w:val="Style13ptBold"/>
        </w:rPr>
      </w:pPr>
      <w:r w:rsidRPr="00A62A9A">
        <w:rPr>
          <w:u w:val="single"/>
        </w:rPr>
        <w:t xml:space="preserve">A </w:t>
      </w:r>
      <w:r w:rsidRPr="00A62A9A">
        <w:rPr>
          <w:highlight w:val="yellow"/>
          <w:u w:val="single"/>
        </w:rPr>
        <w:t>significant amount of work</w:t>
      </w:r>
      <w:r w:rsidRPr="00A62A9A">
        <w:rPr>
          <w:u w:val="single"/>
        </w:rPr>
        <w:t xml:space="preserve"> time </w:t>
      </w:r>
      <w:r w:rsidRPr="00A62A9A">
        <w:rPr>
          <w:highlight w:val="yellow"/>
          <w:u w:val="single"/>
        </w:rPr>
        <w:t>is lost each year due to worker absence</w:t>
      </w:r>
      <w:r w:rsidRPr="00A62A9A">
        <w:rPr>
          <w:u w:val="single"/>
        </w:rPr>
        <w:t>, but evidence on the productivity losses from absenteeism remains scant due to difficulties with identification.</w:t>
      </w:r>
      <w:r>
        <w:t xml:space="preserve"> We use uniquely detailed data on the timing, duration, and cause of absences among teachers to address many of the potential biases from the endogeneity of worker absence. </w:t>
      </w:r>
      <w:r w:rsidRPr="00A62A9A">
        <w:rPr>
          <w:u w:val="single"/>
        </w:rPr>
        <w:t xml:space="preserve">Our analysis indicates that </w:t>
      </w:r>
      <w:r w:rsidRPr="00A62A9A">
        <w:rPr>
          <w:highlight w:val="yellow"/>
          <w:u w:val="single"/>
        </w:rPr>
        <w:t>worker absences have large negative impacts</w:t>
      </w:r>
      <w:r w:rsidRPr="00A62A9A">
        <w:rPr>
          <w:u w:val="single"/>
        </w:rPr>
        <w:t xml:space="preserve">: the </w:t>
      </w:r>
      <w:r w:rsidRPr="00A62A9A">
        <w:rPr>
          <w:highlight w:val="yellow"/>
          <w:u w:val="single"/>
        </w:rPr>
        <w:t>expected loss in daily productivity from employing a temporary substitute is on par with replacing a regular worker of average productivity with one at the 10th–20th percentile of productivity</w:t>
      </w:r>
      <w:r>
        <w:t xml:space="preserve">. There is scant evidence on the productivity losses from worker absence, </w:t>
      </w:r>
      <w:proofErr w:type="gramStart"/>
      <w:r>
        <w:t>despite the fact that</w:t>
      </w:r>
      <w:proofErr w:type="gramEnd"/>
      <w:r>
        <w:t xml:space="preserve"> </w:t>
      </w:r>
      <w:r w:rsidRPr="006D2185">
        <w:rPr>
          <w:highlight w:val="yellow"/>
          <w:u w:val="single"/>
        </w:rPr>
        <w:t>absenteeism results in an annual loss of 2% of work time in the United States</w:t>
      </w:r>
      <w:r w:rsidRPr="00A62A9A">
        <w:rPr>
          <w:u w:val="single"/>
        </w:rPr>
        <w:t xml:space="preserve"> (US Department of Labor 2008). </w:t>
      </w:r>
      <w:r w:rsidRPr="006D2185">
        <w:rPr>
          <w:highlight w:val="yellow"/>
          <w:u w:val="single"/>
        </w:rPr>
        <w:t>Several highly regarded studies in economics have documented drops in productivity</w:t>
      </w:r>
    </w:p>
    <w:p w14:paraId="40DDC5F0" w14:textId="77777777" w:rsidR="00CA60CD" w:rsidRPr="006D2185" w:rsidRDefault="00CA60CD" w:rsidP="00CA60CD">
      <w:pPr>
        <w:rPr>
          <w:b/>
          <w:bCs/>
        </w:rPr>
      </w:pPr>
      <w:r w:rsidRPr="006D2185">
        <w:rPr>
          <w:b/>
          <w:bCs/>
        </w:rPr>
        <w:t>Hermann and Rockoff 12 proves that Worker strikes lead to absenteeism, which greatly leads to productivity loss as supported by other credible sources</w:t>
      </w:r>
    </w:p>
    <w:p w14:paraId="16FF5597" w14:textId="77777777" w:rsidR="00CA60CD" w:rsidRDefault="00CA60CD" w:rsidP="00CA60CD">
      <w:r>
        <w:t>AND</w:t>
      </w:r>
    </w:p>
    <w:p w14:paraId="5C834DAE" w14:textId="77777777" w:rsidR="00CA60CD" w:rsidRPr="0067538F" w:rsidRDefault="00CA60CD" w:rsidP="00CA60CD">
      <w:pPr>
        <w:pStyle w:val="Heading4"/>
      </w:pPr>
      <w:r>
        <w:t xml:space="preserve">Economic productivity is key to global economic growth, it is urgently needed as in the status quo growth is already slowing down. </w:t>
      </w:r>
      <w:r w:rsidRPr="0067538F">
        <w:t xml:space="preserve">Dany </w:t>
      </w:r>
      <w:proofErr w:type="spellStart"/>
      <w:r w:rsidRPr="0067538F">
        <w:t>Bahar</w:t>
      </w:r>
      <w:proofErr w:type="spellEnd"/>
      <w:r w:rsidRPr="0067538F">
        <w:t xml:space="preserve"> of the Brookings Institute writes in 2017 that:</w:t>
      </w:r>
    </w:p>
    <w:p w14:paraId="34480585" w14:textId="77777777" w:rsidR="00CA60CD" w:rsidRPr="006D2185" w:rsidRDefault="00CA60CD" w:rsidP="00CA60CD">
      <w:proofErr w:type="spellStart"/>
      <w:r w:rsidRPr="006D2185">
        <w:rPr>
          <w:rFonts w:eastAsiaTheme="majorEastAsia" w:cstheme="majorBidi"/>
          <w:b/>
          <w:iCs/>
          <w:sz w:val="26"/>
        </w:rPr>
        <w:t>Bahar</w:t>
      </w:r>
      <w:proofErr w:type="spellEnd"/>
      <w:r w:rsidRPr="006D2185">
        <w:rPr>
          <w:rFonts w:eastAsiaTheme="majorEastAsia" w:cstheme="majorBidi"/>
          <w:b/>
          <w:iCs/>
          <w:sz w:val="26"/>
        </w:rPr>
        <w:t xml:space="preserve"> 17,</w:t>
      </w:r>
      <w:r w:rsidRPr="006D2185">
        <w:t xml:space="preserve"> (Dany </w:t>
      </w:r>
      <w:proofErr w:type="spellStart"/>
      <w:r w:rsidRPr="006D2185">
        <w:t>Bahar</w:t>
      </w:r>
      <w:proofErr w:type="spellEnd"/>
      <w:r w:rsidRPr="006D2185">
        <w:t xml:space="preserve"> is a nonresident senior fellow in the Global Economy and Development program at the Brookings Institution and an associate professor of practice of international and public affairs at Brown University's Watson Institute. He was previously a Senior Fellow and David M. Rubenstein Fellow at Brookings. An Israeli and Venezuelan economist, he is also an associate at the Harvard Center for International Development (Growth Lab), and a research affiliate at both </w:t>
      </w:r>
      <w:proofErr w:type="spellStart"/>
      <w:r w:rsidRPr="006D2185">
        <w:t>CESifo</w:t>
      </w:r>
      <w:proofErr w:type="spellEnd"/>
      <w:r w:rsidRPr="006D2185">
        <w:t xml:space="preserve"> Group Munich and IZA Institute of Labor Economics), “Productivity is key to economic growth: Why is it slowing down in advanced economies?” September 25, 2017,  </w:t>
      </w:r>
      <w:hyperlink r:id="rId14" w:history="1">
        <w:r w:rsidRPr="006D2185">
          <w:rPr>
            <w:rStyle w:val="Hyperlink"/>
          </w:rPr>
          <w:t>https://www.brookings.edu/blog/up-front/2017/09/25/productivity-is-key-to-economic-growth-why-is-it-slowing-down-in-advanced-economies/</w:t>
        </w:r>
      </w:hyperlink>
      <w:r w:rsidRPr="006D2185">
        <w:t xml:space="preserve"> // TK</w:t>
      </w:r>
    </w:p>
    <w:p w14:paraId="4A089C14" w14:textId="77777777" w:rsidR="00CA60CD" w:rsidRPr="006D2185" w:rsidRDefault="00CA60CD" w:rsidP="00CA60CD">
      <w:r w:rsidRPr="006D2185">
        <w:rPr>
          <w:u w:val="single"/>
        </w:rPr>
        <w:t>A few months before leaving office </w:t>
      </w:r>
      <w:hyperlink r:id="rId15" w:history="1">
        <w:r w:rsidRPr="006D2185">
          <w:rPr>
            <w:rStyle w:val="Hyperlink"/>
            <w:highlight w:val="yellow"/>
            <w:u w:val="single"/>
          </w:rPr>
          <w:t>President Barack Obama wrote</w:t>
        </w:r>
      </w:hyperlink>
      <w:r w:rsidRPr="006D2185">
        <w:rPr>
          <w:u w:val="single"/>
        </w:rPr>
        <w:t> about the challenges that his successor would have to tackle. </w:t>
      </w:r>
      <w:r w:rsidRPr="006D2185">
        <w:rPr>
          <w:highlight w:val="yellow"/>
          <w:u w:val="single"/>
        </w:rPr>
        <w:t>Recent innovations</w:t>
      </w:r>
      <w:r w:rsidRPr="006D2185">
        <w:rPr>
          <w:u w:val="single"/>
        </w:rPr>
        <w:t>, he claimed, “</w:t>
      </w:r>
      <w:r w:rsidRPr="006D2185">
        <w:rPr>
          <w:highlight w:val="yellow"/>
          <w:u w:val="single"/>
        </w:rPr>
        <w:t>have not yet substantially boosted measured productivity growth</w:t>
      </w:r>
      <w:r w:rsidRPr="006D2185">
        <w:rPr>
          <w:u w:val="single"/>
        </w:rPr>
        <w:t xml:space="preserve">.” In fact, </w:t>
      </w:r>
      <w:r w:rsidRPr="0067538F">
        <w:rPr>
          <w:highlight w:val="yellow"/>
          <w:u w:val="single"/>
        </w:rPr>
        <w:t>since 2004, productivity growth slowed across nearly all advanced economies</w:t>
      </w:r>
      <w:r w:rsidRPr="006D2185">
        <w:rPr>
          <w:u w:val="single"/>
        </w:rPr>
        <w:t xml:space="preserve">. Productivity being the most important determinant of economic growth, Obama concluded, “Without a faster-growing economy, we will not be able to generate the wage gains people want, regardless of how we divide up the pie.” President Obama was right: </w:t>
      </w:r>
      <w:r w:rsidRPr="0067538F">
        <w:rPr>
          <w:highlight w:val="yellow"/>
          <w:u w:val="single"/>
        </w:rPr>
        <w:t>Productivity is the key to economic growth. In fact, over 60 percent of cross-country differences in income can be explained by productivity</w:t>
      </w:r>
      <w:r w:rsidRPr="0067538F">
        <w:rPr>
          <w:highlight w:val="yellow"/>
        </w:rPr>
        <w:t>.</w:t>
      </w:r>
      <w:r w:rsidRPr="006D2185">
        <w:t xml:space="preserve"> </w:t>
      </w:r>
    </w:p>
    <w:p w14:paraId="47588029" w14:textId="77777777" w:rsidR="00CA60CD" w:rsidRPr="006D2185" w:rsidRDefault="00CA60CD" w:rsidP="00CA60CD">
      <w:pPr>
        <w:rPr>
          <w:sz w:val="16"/>
          <w:szCs w:val="16"/>
        </w:rPr>
      </w:pPr>
      <w:r w:rsidRPr="006D2185">
        <w:rPr>
          <w:sz w:val="16"/>
          <w:szCs w:val="16"/>
        </w:rPr>
        <w:t>There are several explanations addressing the productivity slowdown that go from </w:t>
      </w:r>
      <w:hyperlink r:id="rId16" w:history="1">
        <w:r w:rsidRPr="006D2185">
          <w:rPr>
            <w:rStyle w:val="Hyperlink"/>
            <w:sz w:val="16"/>
            <w:szCs w:val="16"/>
          </w:rPr>
          <w:t>mismeasurement</w:t>
        </w:r>
      </w:hyperlink>
      <w:r w:rsidRPr="006D2185">
        <w:rPr>
          <w:sz w:val="16"/>
          <w:szCs w:val="16"/>
        </w:rPr>
        <w:t> to the </w:t>
      </w:r>
      <w:hyperlink r:id="rId17" w:history="1">
        <w:r w:rsidRPr="006D2185">
          <w:rPr>
            <w:rStyle w:val="Hyperlink"/>
            <w:sz w:val="16"/>
            <w:szCs w:val="16"/>
          </w:rPr>
          <w:t>“drying out” of productivity-enhancing innovations</w:t>
        </w:r>
      </w:hyperlink>
      <w:r w:rsidRPr="006D2185">
        <w:rPr>
          <w:sz w:val="16"/>
          <w:szCs w:val="16"/>
        </w:rPr>
        <w:t xml:space="preserve">, but consensus hasn’t been reached. What is clear is that </w:t>
      </w:r>
      <w:proofErr w:type="gramStart"/>
      <w:r w:rsidRPr="006D2185">
        <w:rPr>
          <w:sz w:val="16"/>
          <w:szCs w:val="16"/>
        </w:rPr>
        <w:t>in order to</w:t>
      </w:r>
      <w:proofErr w:type="gramEnd"/>
      <w:r w:rsidRPr="006D2185">
        <w:rPr>
          <w:sz w:val="16"/>
          <w:szCs w:val="16"/>
        </w:rPr>
        <w:t xml:space="preserve"> understand productivity it is important to look at the behavior of the smallest possible economic unit driving changes in aggregate productivity: the firm (individual businesses and corporations).</w:t>
      </w:r>
    </w:p>
    <w:p w14:paraId="29397705" w14:textId="77777777" w:rsidR="00CA60CD" w:rsidRPr="006D2185" w:rsidRDefault="00CA60CD" w:rsidP="00CA60CD">
      <w:pPr>
        <w:rPr>
          <w:sz w:val="16"/>
          <w:szCs w:val="16"/>
        </w:rPr>
      </w:pPr>
      <w:r w:rsidRPr="006D2185">
        <w:rPr>
          <w:sz w:val="16"/>
          <w:szCs w:val="16"/>
        </w:rPr>
        <w:t>In my most recent </w:t>
      </w:r>
      <w:hyperlink r:id="rId18" w:history="1">
        <w:r w:rsidRPr="006D2185">
          <w:rPr>
            <w:rStyle w:val="Hyperlink"/>
            <w:sz w:val="16"/>
            <w:szCs w:val="16"/>
          </w:rPr>
          <w:t>working paper</w:t>
        </w:r>
      </w:hyperlink>
      <w:r w:rsidRPr="006D2185">
        <w:rPr>
          <w:sz w:val="16"/>
          <w:szCs w:val="16"/>
        </w:rPr>
        <w:t xml:space="preserve">, I look at millions of firms concentrated in more than 40 countries trying to answer a simple question: Is there convergence? Convergence, originally, is the name given by economists to the process through which poor countries grow at faster rates than rich countries, generating catching-up (a process for which there is little to no evidence of </w:t>
      </w:r>
      <w:proofErr w:type="gramStart"/>
      <w:r w:rsidRPr="006D2185">
        <w:rPr>
          <w:sz w:val="16"/>
          <w:szCs w:val="16"/>
        </w:rPr>
        <w:t>actually occurring</w:t>
      </w:r>
      <w:proofErr w:type="gramEnd"/>
      <w:r w:rsidRPr="006D2185">
        <w:rPr>
          <w:sz w:val="16"/>
          <w:szCs w:val="16"/>
        </w:rPr>
        <w:t xml:space="preserve"> without certain conditions). So, taking this question to the firm level and with a focus on productivity, I ask: Are the very low-productivity firms improving their productivity at a faster rate than the high-productivity firms?</w:t>
      </w:r>
    </w:p>
    <w:p w14:paraId="1C97B14B" w14:textId="77777777" w:rsidR="00CA60CD" w:rsidRPr="006D2185" w:rsidRDefault="00CA60CD" w:rsidP="00CA60CD">
      <w:pPr>
        <w:rPr>
          <w:sz w:val="16"/>
          <w:szCs w:val="16"/>
        </w:rPr>
      </w:pPr>
      <w:r w:rsidRPr="006D2185">
        <w:rPr>
          <w:sz w:val="16"/>
          <w:szCs w:val="16"/>
        </w:rPr>
        <w:t xml:space="preserve">Intuition would say the answer is yes. Why? Imagine the life of a newly established small firm producing footballs. In its beginning, it is likely that the firm is very “unproductive,” with each football produced requiring more worker-hours than an already established, large football firm. But the small firm can improve relatively quickly by simply copying some best practices from the larger firms, by, for example, hiring one manager that used to work at a larger firm or by buying a football making machine that was invented and developed by others. Therefore, these small firms can be expected to improve their productivity quite fast. However, for the already highly productive firms to improve their productivity requires more effort than simply copying best practices. Instead, it requires innovating, which </w:t>
      </w:r>
      <w:proofErr w:type="gramStart"/>
      <w:r w:rsidRPr="006D2185">
        <w:rPr>
          <w:sz w:val="16"/>
          <w:szCs w:val="16"/>
        </w:rPr>
        <w:t>in itself is</w:t>
      </w:r>
      <w:proofErr w:type="gramEnd"/>
      <w:r w:rsidRPr="006D2185">
        <w:rPr>
          <w:sz w:val="16"/>
          <w:szCs w:val="16"/>
        </w:rPr>
        <w:t xml:space="preserve"> very risky and costly. Yet, if they want to stay at the top, the large firms must keep innovating, even while knowing it is likely that the smaller firms will eventually benefit from those innovations.</w:t>
      </w:r>
    </w:p>
    <w:p w14:paraId="02793FC0" w14:textId="77777777" w:rsidR="00CA60CD" w:rsidRPr="006D2185" w:rsidRDefault="00CA60CD" w:rsidP="00CA60CD">
      <w:pPr>
        <w:rPr>
          <w:sz w:val="16"/>
          <w:szCs w:val="16"/>
        </w:rPr>
      </w:pPr>
      <w:r w:rsidRPr="006D2185">
        <w:rPr>
          <w:sz w:val="16"/>
          <w:szCs w:val="16"/>
        </w:rPr>
        <w:t>My paper finds evidence of convergence, but also of divergence. That is, fast productivity growth is concentrated at the bottom and at the top of the productivity distribution. The very small, low-productivity firms grow fast, but so do the large high-productivity ones. This result is consistent with what the Organization for Economic Cooperation and Development documents in their report </w:t>
      </w:r>
      <w:hyperlink r:id="rId19" w:history="1">
        <w:r w:rsidRPr="006D2185">
          <w:rPr>
            <w:rStyle w:val="Hyperlink"/>
            <w:sz w:val="16"/>
            <w:szCs w:val="16"/>
          </w:rPr>
          <w:t>The Future of Productivity</w:t>
        </w:r>
      </w:hyperlink>
      <w:r w:rsidRPr="006D2185">
        <w:rPr>
          <w:sz w:val="16"/>
          <w:szCs w:val="16"/>
        </w:rPr>
        <w:t>.</w:t>
      </w:r>
    </w:p>
    <w:p w14:paraId="008F5064" w14:textId="77777777" w:rsidR="00CA60CD" w:rsidRPr="006D2185" w:rsidRDefault="00CA60CD" w:rsidP="00CA60CD">
      <w:pPr>
        <w:rPr>
          <w:sz w:val="16"/>
          <w:szCs w:val="16"/>
        </w:rPr>
      </w:pPr>
      <w:r w:rsidRPr="006D2185">
        <w:rPr>
          <w:sz w:val="16"/>
          <w:szCs w:val="16"/>
        </w:rPr>
        <w:t xml:space="preserve">But the result is salient because it implies that there is a “middle productivity trap,” where firms, once they reach average levels of productivity, will </w:t>
      </w:r>
      <w:proofErr w:type="gramStart"/>
      <w:r w:rsidRPr="006D2185">
        <w:rPr>
          <w:sz w:val="16"/>
          <w:szCs w:val="16"/>
        </w:rPr>
        <w:t>lag behind</w:t>
      </w:r>
      <w:proofErr w:type="gramEnd"/>
      <w:r w:rsidRPr="006D2185">
        <w:rPr>
          <w:sz w:val="16"/>
          <w:szCs w:val="16"/>
        </w:rPr>
        <w:t xml:space="preserve"> those at the very top. This trap could point to existing market frictions that hinder the spread of innovations from the top to the bottom. Moreover, it is consistent with two important facts: First, the widening productivity dispersion—</w:t>
      </w:r>
      <w:hyperlink r:id="rId20" w:history="1">
        <w:r w:rsidRPr="006D2185">
          <w:rPr>
            <w:rStyle w:val="Hyperlink"/>
            <w:sz w:val="16"/>
            <w:szCs w:val="16"/>
          </w:rPr>
          <w:t>a phenomenon that has been happening in the U.S. since the mid-1990s</w:t>
        </w:r>
      </w:hyperlink>
      <w:r w:rsidRPr="006D2185">
        <w:rPr>
          <w:sz w:val="16"/>
          <w:szCs w:val="16"/>
        </w:rPr>
        <w:t>—and, second, the </w:t>
      </w:r>
      <w:hyperlink r:id="rId21" w:history="1">
        <w:r w:rsidRPr="006D2185">
          <w:rPr>
            <w:rStyle w:val="Hyperlink"/>
            <w:sz w:val="16"/>
            <w:szCs w:val="16"/>
          </w:rPr>
          <w:t>increasing market share of “superstar” firms</w:t>
        </w:r>
      </w:hyperlink>
      <w:r w:rsidRPr="006D2185">
        <w:rPr>
          <w:sz w:val="16"/>
          <w:szCs w:val="16"/>
        </w:rPr>
        <w:t>. These both could very well be related to the slowdown in total productivity.</w:t>
      </w:r>
    </w:p>
    <w:p w14:paraId="150BC32E" w14:textId="77777777" w:rsidR="00CA60CD" w:rsidRPr="006D2185" w:rsidRDefault="00CA60CD" w:rsidP="00CA60CD">
      <w:r w:rsidRPr="0067538F">
        <w:rPr>
          <w:highlight w:val="yellow"/>
          <w:u w:val="single"/>
        </w:rPr>
        <w:t>Productivity is the most important determinant</w:t>
      </w:r>
      <w:r w:rsidRPr="006D2185">
        <w:rPr>
          <w:u w:val="single"/>
        </w:rPr>
        <w:t xml:space="preserve"> of economic growth, and in turn, </w:t>
      </w:r>
      <w:r w:rsidRPr="0067538F">
        <w:rPr>
          <w:highlight w:val="yellow"/>
          <w:u w:val="single"/>
        </w:rPr>
        <w:t>of living standards</w:t>
      </w:r>
      <w:r w:rsidRPr="006D2185">
        <w:rPr>
          <w:u w:val="single"/>
        </w:rPr>
        <w:t xml:space="preserve"> more generally. As Paul Krugman—Nobel Laureate in economics—once put it, “Productivity isn’t everything, but, in the long run, it is almost everything.” The challenge for policymakers is to focus on the long run and to identify the market frictions that are causing most firms to </w:t>
      </w:r>
      <w:proofErr w:type="gramStart"/>
      <w:r w:rsidRPr="006D2185">
        <w:rPr>
          <w:u w:val="single"/>
        </w:rPr>
        <w:t>lag behind</w:t>
      </w:r>
      <w:proofErr w:type="gramEnd"/>
      <w:r w:rsidRPr="006D2185">
        <w:t>.</w:t>
      </w:r>
    </w:p>
    <w:p w14:paraId="7F4B84AF" w14:textId="77777777" w:rsidR="00CA60CD" w:rsidRDefault="00CA60CD" w:rsidP="00CA60CD">
      <w:proofErr w:type="spellStart"/>
      <w:r>
        <w:t>Bahar</w:t>
      </w:r>
      <w:proofErr w:type="spellEnd"/>
      <w:r>
        <w:t xml:space="preserve"> 17 proves that the loss of productivity is important since productivity is necessary to increase economic growth </w:t>
      </w:r>
      <w:proofErr w:type="gramStart"/>
      <w:r>
        <w:t>and also</w:t>
      </w:r>
      <w:proofErr w:type="gramEnd"/>
      <w:r>
        <w:t xml:space="preserve"> increase living standards, which is directly tied to the quality of life. In addition to this, since innovation is already faltering in the status quo, voting for the </w:t>
      </w:r>
      <w:proofErr w:type="spellStart"/>
      <w:r>
        <w:t>aff</w:t>
      </w:r>
      <w:proofErr w:type="spellEnd"/>
      <w:r>
        <w:t xml:space="preserve"> will only make things worse and send the global situation to the brink.</w:t>
      </w:r>
    </w:p>
    <w:p w14:paraId="0F2E1782" w14:textId="77777777" w:rsidR="00CA60CD" w:rsidRDefault="00CA60CD" w:rsidP="00CA60CD">
      <w:r>
        <w:t>WHICH IS</w:t>
      </w:r>
    </w:p>
    <w:p w14:paraId="76488B7F" w14:textId="77777777" w:rsidR="00CA60CD" w:rsidRDefault="00CA60CD" w:rsidP="00CA60CD">
      <w:pPr>
        <w:pStyle w:val="Heading4"/>
      </w:pPr>
      <w:r>
        <w:t>Innovation is key to preventing global recessions. Angela Hausman of Harvard University writes in 2014:</w:t>
      </w:r>
    </w:p>
    <w:p w14:paraId="581C8CF5" w14:textId="77777777" w:rsidR="00CA60CD" w:rsidRDefault="00CA60CD" w:rsidP="00CA60CD">
      <w:r w:rsidRPr="00DB7296">
        <w:rPr>
          <w:rFonts w:eastAsiaTheme="majorEastAsia" w:cstheme="majorBidi"/>
          <w:b/>
          <w:iCs/>
          <w:sz w:val="26"/>
        </w:rPr>
        <w:t>Hausman and Johnston 13</w:t>
      </w:r>
      <w:r>
        <w:t>, (</w:t>
      </w:r>
      <w:r w:rsidRPr="0067538F">
        <w:t>Hausman, Angela; Johnston, Wesley (201</w:t>
      </w:r>
      <w:r>
        <w:t>3</w:t>
      </w:r>
      <w:r w:rsidRPr="0067538F">
        <w:t>)</w:t>
      </w:r>
      <w:r>
        <w:t>)</w:t>
      </w:r>
      <w:proofErr w:type="gramStart"/>
      <w:r>
        <w:t xml:space="preserve">, </w:t>
      </w:r>
      <w:r w:rsidRPr="0067538F">
        <w:t>.</w:t>
      </w:r>
      <w:proofErr w:type="gramEnd"/>
      <w:r w:rsidRPr="0067538F">
        <w:t xml:space="preserve"> </w:t>
      </w:r>
      <w:r>
        <w:t>“</w:t>
      </w:r>
      <w:r w:rsidRPr="0067538F">
        <w:t>The role of innovation in driving the economy: Lessons from the global financial crisis</w:t>
      </w:r>
      <w:r>
        <w:t>”</w:t>
      </w:r>
      <w:r w:rsidRPr="0067538F">
        <w:t xml:space="preserve">. Journal of Business Research, 67(1), 2720–2726.         </w:t>
      </w:r>
      <w:proofErr w:type="gramStart"/>
      <w:r w:rsidRPr="0067538F">
        <w:t>doi:10.1016/j.jbusres</w:t>
      </w:r>
      <w:proofErr w:type="gramEnd"/>
      <w:r w:rsidRPr="0067538F">
        <w:t xml:space="preserve">.2013.03.021     </w:t>
      </w:r>
      <w:r>
        <w:t>// TK</w:t>
      </w:r>
    </w:p>
    <w:p w14:paraId="5A587CBA" w14:textId="77777777" w:rsidR="00CA60CD" w:rsidRDefault="00CA60CD" w:rsidP="00CA60CD">
      <w:r>
        <w:t xml:space="preserve">2. Background 2.1. The impact of innovation on the economy </w:t>
      </w:r>
      <w:r w:rsidRPr="00DB7296">
        <w:rPr>
          <w:highlight w:val="yellow"/>
          <w:u w:val="single"/>
        </w:rPr>
        <w:t>“Innovation is critically important in contemporary economies</w:t>
      </w:r>
      <w:r>
        <w:t>. A key driver of the improvement in consumers' living standards is the growth and success of firms, and the wealth of nations. Investment in research and development (R&amp;D) is essential for firms and nations to produce innovations and compete for the future”. (</w:t>
      </w:r>
      <w:proofErr w:type="spellStart"/>
      <w:r>
        <w:t>Tellis</w:t>
      </w:r>
      <w:proofErr w:type="spellEnd"/>
      <w:r>
        <w:t xml:space="preserve">, Eisingerich, Chandy, &amp; Prabhu, 2008) </w:t>
      </w:r>
      <w:r w:rsidRPr="00DB7296">
        <w:rPr>
          <w:u w:val="single"/>
        </w:rPr>
        <w:t xml:space="preserve">Getting </w:t>
      </w:r>
      <w:r w:rsidRPr="00DB7296">
        <w:rPr>
          <w:highlight w:val="yellow"/>
          <w:u w:val="single"/>
        </w:rPr>
        <w:t>government agencies, scholarly associations, think tanks, academics, business writers, and business leaders</w:t>
      </w:r>
      <w:r w:rsidRPr="00DB7296">
        <w:rPr>
          <w:u w:val="single"/>
        </w:rPr>
        <w:t xml:space="preserve"> to agree on anything about the global financial crisis defies conventional logic, but that happened. Independently, these organizations and individuals </w:t>
      </w:r>
      <w:r w:rsidRPr="00DB7296">
        <w:rPr>
          <w:highlight w:val="yellow"/>
          <w:u w:val="single"/>
        </w:rPr>
        <w:t>accept the centrality of innovation for fueling a strong economy.</w:t>
      </w:r>
      <w:r w:rsidRPr="00DB7296">
        <w:rPr>
          <w:u w:val="single"/>
        </w:rPr>
        <w:t xml:space="preserve"> Although not directly tied to the financial meltdown</w:t>
      </w:r>
      <w:r w:rsidRPr="00DB7296">
        <w:rPr>
          <w:highlight w:val="yellow"/>
          <w:u w:val="single"/>
        </w:rPr>
        <w:t>, their studies contend the lack of innovation compounds an otherwise difficult situation and, according to some, is a significant symptom of a more generalized problem resulting in this crisis.</w:t>
      </w:r>
      <w:r w:rsidRPr="00DB7296">
        <w:rPr>
          <w:u w:val="single"/>
        </w:rPr>
        <w:t xml:space="preserve"> </w:t>
      </w:r>
      <w:r w:rsidRPr="00DB7296">
        <w:t>These groups commonly study discontinuous innovations that bring new technologies, new solutions, and new ways of doing things, rather than product enhancements.</w:t>
      </w:r>
      <w:r>
        <w:t xml:space="preserve"> Where consensus breaks down is, as we will see later, when determining how best to stimulate innovations. </w:t>
      </w:r>
      <w:r w:rsidRPr="00DB7296">
        <w:rPr>
          <w:highlight w:val="yellow"/>
          <w:u w:val="single"/>
        </w:rPr>
        <w:t>Innovation contributes to a strong economy in several ways</w:t>
      </w:r>
      <w:r w:rsidRPr="00DB7296">
        <w:rPr>
          <w:u w:val="single"/>
        </w:rPr>
        <w:t xml:space="preserve">. </w:t>
      </w:r>
    </w:p>
    <w:p w14:paraId="0FB5D0BA" w14:textId="77777777" w:rsidR="00CA60CD" w:rsidRDefault="00CA60CD" w:rsidP="00CA60CD">
      <w:r>
        <w:t xml:space="preserve">Hausman and Johnston 13 proves that since innovation is key to a strong economy, it shows how the affirmative’s unconditional worker strikes will result in another global recession. </w:t>
      </w:r>
    </w:p>
    <w:p w14:paraId="4D152B4A" w14:textId="77777777" w:rsidR="00CA60CD" w:rsidRDefault="00CA60CD" w:rsidP="00CA60CD">
      <w:r>
        <w:t>FINALLY,</w:t>
      </w:r>
    </w:p>
    <w:p w14:paraId="402A86CE" w14:textId="77777777" w:rsidR="00CA60CD" w:rsidRDefault="00CA60CD" w:rsidP="00CA60CD">
      <w:pPr>
        <w:pStyle w:val="Heading4"/>
      </w:pPr>
      <w:r>
        <w:t>Global Recessions negatively harm the quality of life for all involved long term, particularly workers and the bottom line. The Economic Policy Institute writes in 2009 that:</w:t>
      </w:r>
    </w:p>
    <w:p w14:paraId="3A826D45" w14:textId="77777777" w:rsidR="00CA60CD" w:rsidRDefault="00CA60CD" w:rsidP="00CA60CD">
      <w:r w:rsidRPr="00AD062D">
        <w:rPr>
          <w:rFonts w:eastAsiaTheme="majorEastAsia" w:cstheme="majorBidi"/>
          <w:b/>
          <w:iCs/>
          <w:sz w:val="26"/>
        </w:rPr>
        <w:t>EPI 09,</w:t>
      </w:r>
      <w:r>
        <w:t xml:space="preserve"> </w:t>
      </w:r>
      <w:r w:rsidRPr="00AD062D">
        <w:rPr>
          <w:sz w:val="16"/>
          <w:szCs w:val="16"/>
        </w:rPr>
        <w:t>(</w:t>
      </w:r>
      <w:r w:rsidRPr="00AD062D">
        <w:rPr>
          <w:rStyle w:val="Strong"/>
          <w:rFonts w:ascii="Arial" w:hAnsi="Arial" w:cs="Arial"/>
          <w:color w:val="333333"/>
          <w:sz w:val="16"/>
          <w:szCs w:val="16"/>
          <w:bdr w:val="none" w:sz="0" w:space="0" w:color="auto" w:frame="1"/>
          <w:shd w:val="clear" w:color="auto" w:fill="FFFFFF"/>
        </w:rPr>
        <w:t>About EPI.</w:t>
      </w:r>
      <w:r w:rsidRPr="00AD062D">
        <w:rPr>
          <w:rFonts w:ascii="Arial" w:hAnsi="Arial" w:cs="Arial"/>
          <w:color w:val="333333"/>
          <w:sz w:val="16"/>
          <w:szCs w:val="16"/>
          <w:shd w:val="clear" w:color="auto" w:fill="FFFFFF"/>
        </w:rPr>
        <w:t> The Economic Policy Institute (EPI) is a nonprofit, nonpartisan think tank created in 1986 to include the needs of low- and middle-income workers in economic policy discussions. EPI believes every working person deserves a good job with fair pay, affordable health care, and retirement security.</w:t>
      </w:r>
      <w:r w:rsidRPr="00AD062D">
        <w:rPr>
          <w:rStyle w:val="Strong"/>
          <w:rFonts w:ascii="Arial" w:hAnsi="Arial" w:cs="Arial"/>
          <w:color w:val="333333"/>
          <w:sz w:val="16"/>
          <w:szCs w:val="16"/>
          <w:bdr w:val="none" w:sz="0" w:space="0" w:color="auto" w:frame="1"/>
          <w:shd w:val="clear" w:color="auto" w:fill="FFFFFF"/>
        </w:rPr>
        <w:t> </w:t>
      </w:r>
      <w:r w:rsidRPr="00AD062D">
        <w:rPr>
          <w:rFonts w:ascii="Arial" w:hAnsi="Arial" w:cs="Arial"/>
          <w:color w:val="333333"/>
          <w:sz w:val="16"/>
          <w:szCs w:val="16"/>
          <w:shd w:val="clear" w:color="auto" w:fill="FFFFFF"/>
        </w:rPr>
        <w:t xml:space="preserve">To achieve this goal, EPI conducts research and analysis on the economic status of working America. EPI proposes public policies that protect and improve the economic conditions of low- and middle-income workers and assesses policies with respect to how they affect those workers.), Economic Scarring, the long-term impacts of the recession, Sept. 30 2009, </w:t>
      </w:r>
      <w:hyperlink r:id="rId22" w:history="1">
        <w:r w:rsidRPr="004D73C0">
          <w:rPr>
            <w:rStyle w:val="Hyperlink"/>
          </w:rPr>
          <w:t>https://www.epi.org/publication/bp243/</w:t>
        </w:r>
      </w:hyperlink>
      <w:r>
        <w:t xml:space="preserve">&gt; </w:t>
      </w:r>
    </w:p>
    <w:p w14:paraId="38A6C124" w14:textId="77777777" w:rsidR="00CA60CD" w:rsidRPr="00AD062D" w:rsidRDefault="00CA60CD" w:rsidP="00CA60CD">
      <w:r w:rsidRPr="00AD062D">
        <w:rPr>
          <w:highlight w:val="yellow"/>
          <w:u w:val="single"/>
        </w:rPr>
        <w:t>Economic recessions</w:t>
      </w:r>
      <w:r w:rsidRPr="00AD062D">
        <w:rPr>
          <w:u w:val="single"/>
        </w:rPr>
        <w:t xml:space="preserve"> </w:t>
      </w:r>
      <w:r w:rsidRPr="00AD062D">
        <w:t xml:space="preserve">are often portrayed as short-term events. </w:t>
      </w:r>
      <w:r w:rsidRPr="00AD062D">
        <w:rPr>
          <w:u w:val="single"/>
        </w:rPr>
        <w:t xml:space="preserve">However, as a substantial body of economic literature shows, the </w:t>
      </w:r>
      <w:r w:rsidRPr="00AD062D">
        <w:rPr>
          <w:highlight w:val="yellow"/>
          <w:u w:val="single"/>
        </w:rPr>
        <w:t>consequences of high unemployment, falling incomes, and reduced economic activity</w:t>
      </w:r>
      <w:r w:rsidRPr="00AD062D">
        <w:rPr>
          <w:u w:val="single"/>
        </w:rPr>
        <w:t xml:space="preserve"> can have </w:t>
      </w:r>
      <w:r w:rsidRPr="00AD062D">
        <w:rPr>
          <w:highlight w:val="yellow"/>
          <w:u w:val="single"/>
        </w:rPr>
        <w:t>lasting consequences</w:t>
      </w:r>
      <w:r w:rsidRPr="00AD062D">
        <w:t>.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w:t>
      </w:r>
    </w:p>
    <w:p w14:paraId="704C4A15" w14:textId="77777777" w:rsidR="00CA60CD" w:rsidRPr="00AD062D" w:rsidRDefault="00CA60CD" w:rsidP="00CA60CD">
      <w:r w:rsidRPr="00AD062D">
        <w:t xml:space="preserve">In each of these cases, </w:t>
      </w:r>
      <w:r w:rsidRPr="00AD062D">
        <w:rPr>
          <w:u w:val="single"/>
        </w:rPr>
        <w:t xml:space="preserve">an economic recession can </w:t>
      </w:r>
      <w:r w:rsidRPr="00AD062D">
        <w:rPr>
          <w:highlight w:val="yellow"/>
          <w:u w:val="single"/>
        </w:rPr>
        <w:t>lead to “scarring</w:t>
      </w:r>
      <w:r w:rsidRPr="00AD062D">
        <w:rPr>
          <w:u w:val="single"/>
        </w:rPr>
        <w:t xml:space="preserve">”—that is, </w:t>
      </w:r>
      <w:r w:rsidRPr="00AD062D">
        <w:rPr>
          <w:highlight w:val="yellow"/>
          <w:u w:val="single"/>
        </w:rPr>
        <w:t>long-lasting damage to individuals’</w:t>
      </w:r>
      <w:r w:rsidRPr="00AD062D">
        <w:rPr>
          <w:u w:val="single"/>
        </w:rPr>
        <w:t xml:space="preserve"> economic situations </w:t>
      </w:r>
      <w:r w:rsidRPr="00AD062D">
        <w:rPr>
          <w:highlight w:val="yellow"/>
          <w:u w:val="single"/>
        </w:rPr>
        <w:t>and the economy</w:t>
      </w:r>
      <w:r w:rsidRPr="00AD062D">
        <w:rPr>
          <w:u w:val="single"/>
        </w:rPr>
        <w:t xml:space="preserve"> more broadly.</w:t>
      </w:r>
      <w:r w:rsidRPr="00AD062D">
        <w:t xml:space="preserve"> This report examines some of the evidence demonstrating the long-run consequences of recessions. Findings include:</w:t>
      </w:r>
    </w:p>
    <w:p w14:paraId="39C2F6D3" w14:textId="77777777" w:rsidR="00CA60CD" w:rsidRPr="00AD062D" w:rsidRDefault="00CA60CD" w:rsidP="00CA60CD">
      <w:pPr>
        <w:rPr>
          <w:u w:val="single"/>
        </w:rPr>
      </w:pPr>
      <w:r w:rsidRPr="00AD062D">
        <w:rPr>
          <w:u w:val="single"/>
        </w:rPr>
        <w:t>Educational achievement: </w:t>
      </w:r>
      <w:r w:rsidRPr="00AD062D">
        <w:rPr>
          <w:highlight w:val="yellow"/>
          <w:u w:val="single"/>
        </w:rPr>
        <w:t>Unemployment and income losses can reduce educational achievement by threatening early childhood nutrition</w:t>
      </w:r>
      <w:r w:rsidRPr="00AD062D">
        <w:rPr>
          <w:u w:val="single"/>
        </w:rPr>
        <w:t xml:space="preserve">; </w:t>
      </w:r>
      <w:r w:rsidRPr="00AD062D">
        <w:rPr>
          <w:highlight w:val="yellow"/>
          <w:u w:val="single"/>
        </w:rPr>
        <w:t>reducing</w:t>
      </w:r>
      <w:r w:rsidRPr="00AD062D">
        <w:rPr>
          <w:u w:val="single"/>
        </w:rPr>
        <w:t xml:space="preserve"> families’ abilities to provide a supportive </w:t>
      </w:r>
      <w:r w:rsidRPr="00AD062D">
        <w:rPr>
          <w:highlight w:val="yellow"/>
          <w:u w:val="single"/>
        </w:rPr>
        <w:t>learning environment</w:t>
      </w:r>
      <w:r w:rsidRPr="00AD062D">
        <w:rPr>
          <w:u w:val="single"/>
        </w:rPr>
        <w:t xml:space="preserve"> (including adequate health care, summer activities, and stable housing); and by f</w:t>
      </w:r>
      <w:r w:rsidRPr="00AD062D">
        <w:rPr>
          <w:highlight w:val="yellow"/>
          <w:u w:val="single"/>
        </w:rPr>
        <w:t>orcing</w:t>
      </w:r>
      <w:r w:rsidRPr="00AD062D">
        <w:rPr>
          <w:u w:val="single"/>
        </w:rPr>
        <w:t xml:space="preserve"> a delay or </w:t>
      </w:r>
      <w:r w:rsidRPr="00AD062D">
        <w:rPr>
          <w:highlight w:val="yellow"/>
          <w:u w:val="single"/>
        </w:rPr>
        <w:t>abandonment of college plans</w:t>
      </w:r>
      <w:r w:rsidRPr="00AD062D">
        <w:rPr>
          <w:u w:val="single"/>
        </w:rPr>
        <w:t>.</w:t>
      </w:r>
    </w:p>
    <w:p w14:paraId="0783C569" w14:textId="77777777" w:rsidR="00CA60CD" w:rsidRPr="00AD062D" w:rsidRDefault="00CA60CD" w:rsidP="00CA60CD">
      <w:r w:rsidRPr="00AD062D">
        <w:rPr>
          <w:u w:val="single"/>
        </w:rPr>
        <w:t>Opportunity: </w:t>
      </w:r>
      <w:r w:rsidRPr="00AD062D">
        <w:rPr>
          <w:highlight w:val="yellow"/>
          <w:u w:val="single"/>
        </w:rPr>
        <w:t>Recession-induced job and income losses</w:t>
      </w:r>
      <w:r w:rsidRPr="00AD062D">
        <w:rPr>
          <w:u w:val="single"/>
        </w:rPr>
        <w:t xml:space="preserve"> can have lasting consequences on individuals and families.</w:t>
      </w:r>
      <w:r w:rsidRPr="00AD062D">
        <w:t xml:space="preserve"> The increase in poverty that will occur </w:t>
      </w:r>
      <w:proofErr w:type="gramStart"/>
      <w:r w:rsidRPr="00AD062D">
        <w:t>as a result of</w:t>
      </w:r>
      <w:proofErr w:type="gramEnd"/>
      <w:r w:rsidRPr="00AD062D">
        <w:t xml:space="preserve"> the recession, for example, will have </w:t>
      </w:r>
      <w:r w:rsidRPr="00AD062D">
        <w:rPr>
          <w:u w:val="single"/>
        </w:rPr>
        <w:t xml:space="preserve">lasting consequences for kids, and will </w:t>
      </w:r>
      <w:r w:rsidRPr="00AD062D">
        <w:rPr>
          <w:highlight w:val="yellow"/>
          <w:u w:val="single"/>
        </w:rPr>
        <w:t>impose long-lasting costs on the economy</w:t>
      </w:r>
      <w:r w:rsidRPr="00AD062D">
        <w:rPr>
          <w:u w:val="single"/>
        </w:rPr>
        <w:t>.</w:t>
      </w:r>
    </w:p>
    <w:p w14:paraId="65390EEE" w14:textId="77777777" w:rsidR="00CA60CD" w:rsidRPr="00AD062D" w:rsidRDefault="00CA60CD" w:rsidP="00CA60CD">
      <w:r w:rsidRPr="00AD062D">
        <w:t xml:space="preserve">Private investment: Total non-residential investment is down by 20% from peak levels through the second quarter of 2009. </w:t>
      </w:r>
      <w:r w:rsidRPr="00AD062D">
        <w:rPr>
          <w:u w:val="single"/>
        </w:rPr>
        <w:t xml:space="preserve">The </w:t>
      </w:r>
      <w:r w:rsidRPr="00AD062D">
        <w:rPr>
          <w:highlight w:val="yellow"/>
          <w:u w:val="single"/>
        </w:rPr>
        <w:t>reduction in investment</w:t>
      </w:r>
      <w:r w:rsidRPr="00AD062D">
        <w:rPr>
          <w:u w:val="single"/>
        </w:rPr>
        <w:t xml:space="preserve"> will lead to </w:t>
      </w:r>
      <w:r w:rsidRPr="00AD062D">
        <w:rPr>
          <w:highlight w:val="yellow"/>
          <w:u w:val="single"/>
        </w:rPr>
        <w:t>reduced production capacity for years to come</w:t>
      </w:r>
      <w:r w:rsidRPr="00AD062D">
        <w:rPr>
          <w:u w:val="single"/>
        </w:rPr>
        <w:t>. Furthermore, since technology is often embedded in new capital equipment, the investment slowdown can also be expected to reduce the adoption of new innovations</w:t>
      </w:r>
      <w:r w:rsidRPr="00AD062D">
        <w:t>.</w:t>
      </w:r>
    </w:p>
    <w:p w14:paraId="58FEACBB" w14:textId="77777777" w:rsidR="00CA60CD" w:rsidRPr="00AD062D" w:rsidRDefault="00CA60CD" w:rsidP="00CA60CD">
      <w:r w:rsidRPr="00AD062D">
        <w:t>Entrepreneurial activity and business formation: </w:t>
      </w:r>
      <w:proofErr w:type="gramStart"/>
      <w:r w:rsidRPr="00AD062D">
        <w:rPr>
          <w:highlight w:val="yellow"/>
          <w:u w:val="single"/>
        </w:rPr>
        <w:t>New and small</w:t>
      </w:r>
      <w:proofErr w:type="gramEnd"/>
      <w:r w:rsidRPr="00AD062D">
        <w:rPr>
          <w:highlight w:val="yellow"/>
          <w:u w:val="single"/>
        </w:rPr>
        <w:t xml:space="preserve"> businesses are often at the forefront of technological advancement</w:t>
      </w:r>
      <w:r w:rsidRPr="00AD062D">
        <w:t xml:space="preserve">. With the credit crunch and the reduction in consumer demand, </w:t>
      </w:r>
      <w:r w:rsidRPr="00AD062D">
        <w:rPr>
          <w:highlight w:val="yellow"/>
          <w:u w:val="single"/>
        </w:rPr>
        <w:t>small businesses are seeing a double squeeze.</w:t>
      </w:r>
      <w:r w:rsidRPr="00AD062D">
        <w:rPr>
          <w:u w:val="single"/>
        </w:rPr>
        <w:t xml:space="preserve"> For example, in 2008, 43,500 businesses filed for bankruptcy, up from 28,300 businesses in 2007 and more than double the 19,700 filings in 2006. Only 21 active firms had an initial public offering in 2008, down from an average of 163 in the four years prior</w:t>
      </w:r>
      <w:r w:rsidRPr="00AD062D">
        <w:t>.</w:t>
      </w:r>
    </w:p>
    <w:p w14:paraId="3D356DD5" w14:textId="77777777" w:rsidR="00CA60CD" w:rsidRPr="00AD062D" w:rsidRDefault="00CA60CD" w:rsidP="00CA60CD">
      <w:r w:rsidRPr="00AD062D">
        <w:t xml:space="preserve">There is also </w:t>
      </w:r>
      <w:r w:rsidRPr="00AD062D">
        <w:rPr>
          <w:highlight w:val="yellow"/>
          <w:u w:val="single"/>
        </w:rPr>
        <w:t>substantial evidence that economic outcomes are passed across generations</w:t>
      </w:r>
      <w:r w:rsidRPr="00AD062D">
        <w:rPr>
          <w:u w:val="single"/>
        </w:rPr>
        <w:t>. As such, economic hardships for parents will mean more economic hurdles for their children</w:t>
      </w:r>
      <w:r w:rsidRPr="00AD062D">
        <w:t>. While it is often said that deficits can cause transfers of wealth from future generations of taxpayers to the present, this cost must also be compared with the economic consequences of recessions that are also passed to future generations.</w:t>
      </w:r>
    </w:p>
    <w:p w14:paraId="45C34D6F" w14:textId="77777777" w:rsidR="00CA60CD" w:rsidRPr="00AD062D" w:rsidRDefault="00CA60CD" w:rsidP="00CA60CD">
      <w:r w:rsidRPr="00AD062D">
        <w:t xml:space="preserve">This analysis also suggests that efforts to stimulate the economy can be very effective over both the short- and long-run. </w:t>
      </w:r>
      <w:proofErr w:type="gramStart"/>
      <w:r w:rsidRPr="00AD062D">
        <w:t>Using a simple illustrative accounting framework, it</w:t>
      </w:r>
      <w:proofErr w:type="gramEnd"/>
      <w:r w:rsidRPr="00AD062D">
        <w:t xml:space="preserve"> is shown that an economic stimulus can lead to a short-run boost in output that outweighs the additional interest costs of the associated debt increase. This is especially true over a short horizon.</w:t>
      </w:r>
    </w:p>
    <w:p w14:paraId="707E78FB" w14:textId="77777777" w:rsidR="00CA60CD" w:rsidRPr="00AD062D" w:rsidRDefault="00CA60CD" w:rsidP="00CA60CD">
      <w:pPr>
        <w:rPr>
          <w:u w:val="single"/>
        </w:rPr>
      </w:pPr>
      <w:r w:rsidRPr="00AD062D">
        <w:rPr>
          <w:u w:val="single"/>
        </w:rPr>
        <w:t xml:space="preserve">A </w:t>
      </w:r>
      <w:r w:rsidRPr="00AD062D">
        <w:rPr>
          <w:highlight w:val="yellow"/>
          <w:u w:val="single"/>
        </w:rPr>
        <w:t>recession, therefore,</w:t>
      </w:r>
      <w:r w:rsidRPr="00AD062D">
        <w:rPr>
          <w:u w:val="single"/>
        </w:rPr>
        <w:t xml:space="preserve"> should not be thought of as a one-time event that stresses individuals and families for a couple of years. Rather, economic downturns </w:t>
      </w:r>
      <w:r w:rsidRPr="00AD062D">
        <w:rPr>
          <w:highlight w:val="yellow"/>
          <w:u w:val="single"/>
        </w:rPr>
        <w:t xml:space="preserve">will impact the </w:t>
      </w:r>
      <w:proofErr w:type="gramStart"/>
      <w:r w:rsidRPr="00AD062D">
        <w:rPr>
          <w:highlight w:val="yellow"/>
          <w:u w:val="single"/>
        </w:rPr>
        <w:t>future prospects</w:t>
      </w:r>
      <w:proofErr w:type="gramEnd"/>
      <w:r w:rsidRPr="00AD062D">
        <w:rPr>
          <w:highlight w:val="yellow"/>
          <w:u w:val="single"/>
        </w:rPr>
        <w:t xml:space="preserve"> of all family members, including children, and will have consequences for years to come</w:t>
      </w:r>
      <w:r w:rsidRPr="00AD062D">
        <w:rPr>
          <w:u w:val="single"/>
        </w:rPr>
        <w:t>.</w:t>
      </w:r>
    </w:p>
    <w:p w14:paraId="3EF43756" w14:textId="77777777" w:rsidR="00CA60CD" w:rsidRDefault="00CA60CD" w:rsidP="00CA60CD"/>
    <w:p w14:paraId="401ABC2E" w14:textId="77777777" w:rsidR="0066090A" w:rsidRDefault="0066090A" w:rsidP="0066090A"/>
    <w:p w14:paraId="5CB1F62B" w14:textId="77777777" w:rsidR="0066090A" w:rsidRDefault="0066090A" w:rsidP="0066090A">
      <w:pPr>
        <w:pStyle w:val="Heading4"/>
      </w:pPr>
      <w:r>
        <w:t>Now, I’ll be moving on to my opponent’s case.</w:t>
      </w:r>
    </w:p>
    <w:p w14:paraId="323DB813" w14:textId="77777777" w:rsidR="0066090A" w:rsidRPr="00DB4F81" w:rsidRDefault="0066090A" w:rsidP="0066090A"/>
    <w:p w14:paraId="70ADC17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168105299856"/>
    <w:docVar w:name="VerbatimMac" w:val="True"/>
    <w:docVar w:name="VerbatimVersion" w:val="5.0"/>
  </w:docVars>
  <w:rsids>
    <w:rsidRoot w:val="006609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316A"/>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32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6090A"/>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27AC8"/>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0CD"/>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0F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73EA4F"/>
  <w14:defaultImageDpi w14:val="300"/>
  <w15:docId w15:val="{030769F3-ACEA-704B-9B5A-3D4E55FB0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7AC8"/>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B27A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7A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7A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12,No Spacing2111,TAG"/>
    <w:basedOn w:val="Normal"/>
    <w:next w:val="Normal"/>
    <w:link w:val="Heading4Char"/>
    <w:uiPriority w:val="3"/>
    <w:unhideWhenUsed/>
    <w:qFormat/>
    <w:rsid w:val="00B27A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7A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7AC8"/>
  </w:style>
  <w:style w:type="character" w:customStyle="1" w:styleId="Heading1Char">
    <w:name w:val="Heading 1 Char"/>
    <w:aliases w:val="Pocket Char"/>
    <w:basedOn w:val="DefaultParagraphFont"/>
    <w:link w:val="Heading1"/>
    <w:rsid w:val="00B27A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7A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7AC8"/>
    <w:rPr>
      <w:rFonts w:ascii="Calibri" w:eastAsiaTheme="majorEastAsia" w:hAnsi="Calibri" w:cstheme="majorBidi"/>
      <w:b/>
      <w:sz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12 Char,TAG Char"/>
    <w:basedOn w:val="DefaultParagraphFont"/>
    <w:link w:val="Heading4"/>
    <w:uiPriority w:val="3"/>
    <w:rsid w:val="00B27AC8"/>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7AC8"/>
    <w:rPr>
      <w:b/>
      <w:bCs/>
      <w:sz w:val="26"/>
      <w:u w:val="none"/>
    </w:rPr>
  </w:style>
  <w:style w:type="character" w:customStyle="1" w:styleId="StyleUnderline">
    <w:name w:val="Style Underline"/>
    <w:aliases w:val="Underline"/>
    <w:basedOn w:val="DefaultParagraphFont"/>
    <w:uiPriority w:val="6"/>
    <w:qFormat/>
    <w:rsid w:val="00B27AC8"/>
    <w:rPr>
      <w:b w:val="0"/>
      <w:sz w:val="22"/>
      <w:u w:val="single"/>
    </w:rPr>
  </w:style>
  <w:style w:type="character" w:styleId="Emphasis">
    <w:name w:val="Emphasis"/>
    <w:basedOn w:val="DefaultParagraphFont"/>
    <w:uiPriority w:val="7"/>
    <w:qFormat/>
    <w:rsid w:val="00B27AC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27AC8"/>
    <w:rPr>
      <w:color w:val="auto"/>
      <w:u w:val="none"/>
    </w:rPr>
  </w:style>
  <w:style w:type="character" w:styleId="Hyperlink">
    <w:name w:val="Hyperlink"/>
    <w:basedOn w:val="DefaultParagraphFont"/>
    <w:uiPriority w:val="99"/>
    <w:unhideWhenUsed/>
    <w:rsid w:val="00B27AC8"/>
    <w:rPr>
      <w:color w:val="auto"/>
      <w:u w:val="none"/>
    </w:rPr>
  </w:style>
  <w:style w:type="paragraph" w:styleId="DocumentMap">
    <w:name w:val="Document Map"/>
    <w:basedOn w:val="Normal"/>
    <w:link w:val="DocumentMapChar"/>
    <w:uiPriority w:val="99"/>
    <w:semiHidden/>
    <w:unhideWhenUsed/>
    <w:rsid w:val="0066090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6090A"/>
    <w:rPr>
      <w:rFonts w:ascii="Lucida Grande" w:hAnsi="Lucida Grande" w:cs="Lucida Grande"/>
      <w:sz w:val="22"/>
    </w:rPr>
  </w:style>
  <w:style w:type="character" w:styleId="Strong">
    <w:name w:val="Strong"/>
    <w:basedOn w:val="DefaultParagraphFont"/>
    <w:uiPriority w:val="22"/>
    <w:qFormat/>
    <w:rsid w:val="00CA60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755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times.co.uk/article/pensioners-death-linked-to-ambulance-strike-m89w3tkcx3t" TargetMode="External"/><Relationship Id="rId18" Type="http://schemas.openxmlformats.org/officeDocument/2006/relationships/hyperlink" Target="https://www.brookings.edu/wp-content/uploads/2017/09/bahar_workingpaper_productivity.pdf" TargetMode="External"/><Relationship Id="rId3" Type="http://schemas.openxmlformats.org/officeDocument/2006/relationships/customXml" Target="../customXml/item3.xml"/><Relationship Id="rId21" Type="http://schemas.openxmlformats.org/officeDocument/2006/relationships/hyperlink" Target="https://www.theatlantic.com/business/archive/2017/02/labors-share/515211/" TargetMode="External"/><Relationship Id="rId7" Type="http://schemas.openxmlformats.org/officeDocument/2006/relationships/settings" Target="settings.xml"/><Relationship Id="rId12" Type="http://schemas.openxmlformats.org/officeDocument/2006/relationships/hyperlink" Target="https://www.bls.gov/ooh/fastest-growing.htm" TargetMode="External"/><Relationship Id="rId17" Type="http://schemas.openxmlformats.org/officeDocument/2006/relationships/hyperlink" Target="https://www.washingtonpost.com/news/wonk/wp/2014/02/24/qa-why-robert-gordon-thinks-growth-is-over-and-what-we-can-do-about-it/?utm_term=.95f1b491efde" TargetMode="External"/><Relationship Id="rId2" Type="http://schemas.openxmlformats.org/officeDocument/2006/relationships/customXml" Target="../customXml/item2.xml"/><Relationship Id="rId16" Type="http://schemas.openxmlformats.org/officeDocument/2006/relationships/hyperlink" Target="http://marginalrevolution.com/marginalrevolution/2016/03/productivity-slowdown-or-measurement-problem.html" TargetMode="External"/><Relationship Id="rId20" Type="http://schemas.openxmlformats.org/officeDocument/2006/relationships/hyperlink" Target="https://www.brookings.edu/research/declining-business-dynamism-implications-for-productiv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s.gov/ooh/healthcare/emts-and-paramedics.ht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conomist.com/news/briefing/21708216-americas-president-writes-us-about-four-crucial-areas-unfinished-business-economic" TargetMode="External"/><Relationship Id="rId23" Type="http://schemas.openxmlformats.org/officeDocument/2006/relationships/fontTable" Target="fontTable.xml"/><Relationship Id="rId10" Type="http://schemas.openxmlformats.org/officeDocument/2006/relationships/hyperlink" Target="https://www.cnbc.com/2019/02/01/nonfarm-payrolls-january-2019.html" TargetMode="External"/><Relationship Id="rId19" Type="http://schemas.openxmlformats.org/officeDocument/2006/relationships/hyperlink" Target="https://www.oecd.org/eco/OECD-2015-The-future-of-productivity-book.pdf" TargetMode="External"/><Relationship Id="rId4" Type="http://schemas.openxmlformats.org/officeDocument/2006/relationships/customXml" Target="../customXml/item4.xml"/><Relationship Id="rId9" Type="http://schemas.openxmlformats.org/officeDocument/2006/relationships/hyperlink" Target="https://www.cnbc.com/2019/02/01/the-need-for-paramedics-is-growing-but-strong-labor-market-makes-hiring-hard.html" TargetMode="External"/><Relationship Id="rId14" Type="http://schemas.openxmlformats.org/officeDocument/2006/relationships/hyperlink" Target="https://www.brookings.edu/blog/up-front/2017/09/25/productivity-is-key-to-economic-growth-why-is-it-slowing-down-in-advanced-economies/" TargetMode="External"/><Relationship Id="rId22" Type="http://schemas.openxmlformats.org/officeDocument/2006/relationships/hyperlink" Target="https://www.epi.org/publication/bp2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6011</Words>
  <Characters>34268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jannat verma</cp:lastModifiedBy>
  <cp:revision>4</cp:revision>
  <dcterms:created xsi:type="dcterms:W3CDTF">2021-12-03T22:23:00Z</dcterms:created>
  <dcterms:modified xsi:type="dcterms:W3CDTF">2021-12-04T23:43:00Z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