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1C61CF" w14:textId="77777777" w:rsidR="00AD4FF2" w:rsidRDefault="00AD4FF2" w:rsidP="00AD4FF2">
      <w:pPr>
        <w:pStyle w:val="Heading1"/>
      </w:pPr>
      <w:r>
        <w:t>1NC v My best friend of 47 years</w:t>
      </w:r>
    </w:p>
    <w:p w14:paraId="1DE10483" w14:textId="77777777" w:rsidR="00AD4FF2" w:rsidRPr="009C57BA" w:rsidRDefault="00AD4FF2" w:rsidP="00AD4FF2">
      <w:pPr>
        <w:pStyle w:val="Heading2"/>
        <w:rPr>
          <w:rFonts w:cs="Calibri"/>
        </w:rPr>
      </w:pPr>
      <w:r w:rsidRPr="009C57BA">
        <w:rPr>
          <w:rFonts w:cs="Calibri"/>
        </w:rPr>
        <w:t xml:space="preserve">1NC – Off </w:t>
      </w:r>
    </w:p>
    <w:p w14:paraId="5C76E5E9" w14:textId="77777777" w:rsidR="00AD4FF2" w:rsidRPr="009C57BA" w:rsidRDefault="00AD4FF2" w:rsidP="00AD4FF2">
      <w:pPr>
        <w:pStyle w:val="Heading3"/>
        <w:rPr>
          <w:rFonts w:cs="Calibri"/>
        </w:rPr>
      </w:pPr>
      <w:r w:rsidRPr="009C57BA">
        <w:rPr>
          <w:rFonts w:cs="Calibri"/>
        </w:rPr>
        <w:t xml:space="preserve">1NC – 1 </w:t>
      </w:r>
    </w:p>
    <w:p w14:paraId="585F110E" w14:textId="77777777" w:rsidR="00AD4FF2" w:rsidRPr="001C63F8" w:rsidRDefault="00AD4FF2" w:rsidP="00AD4FF2">
      <w:pPr>
        <w:pStyle w:val="Heading4"/>
      </w:pPr>
      <w:r w:rsidRPr="001C63F8">
        <w:t>Interpretation –</w:t>
      </w:r>
      <w:r>
        <w:t xml:space="preserve"> “A” in the resolution indicates that you must defend that all just governments recognize an unconditional right to strike. </w:t>
      </w:r>
    </w:p>
    <w:p w14:paraId="521E3820" w14:textId="77777777" w:rsidR="00AD4FF2" w:rsidRPr="001C63F8" w:rsidRDefault="00AD4FF2" w:rsidP="00AD4FF2">
      <w:pPr>
        <w:pStyle w:val="Heading4"/>
      </w:pPr>
      <w:r w:rsidRPr="001C63F8">
        <w:t>An indefinite article like the word “a” is a universal quantifier if the main verb applies directly to it</w:t>
      </w:r>
    </w:p>
    <w:p w14:paraId="6C5C0EFF" w14:textId="77777777" w:rsidR="00AD4FF2" w:rsidRPr="00572A97" w:rsidRDefault="00AD4FF2" w:rsidP="00AD4FF2">
      <w:pPr>
        <w:rPr>
          <w:sz w:val="16"/>
        </w:rPr>
      </w:pPr>
      <w:r w:rsidRPr="00572A97">
        <w:rPr>
          <w:sz w:val="16"/>
        </w:rPr>
        <w:t xml:space="preserve">Michael </w:t>
      </w:r>
      <w:r w:rsidRPr="00572A97">
        <w:rPr>
          <w:rStyle w:val="Emphasis"/>
        </w:rPr>
        <w:t>Hess. 1985.</w:t>
      </w:r>
      <w:r w:rsidRPr="00572A97">
        <w:rPr>
          <w:sz w:val="16"/>
        </w:rPr>
        <w:t xml:space="preserve"> (Michael Hess is professor of Computational Linguistics and head of the Institute of Computational Linguistics. PhD at University of Zurch). “How Does Natural Language Quantify?”. </w:t>
      </w:r>
      <w:hyperlink r:id="rId9" w:history="1">
        <w:r w:rsidRPr="00572A97">
          <w:rPr>
            <w:rStyle w:val="Hyperlink"/>
            <w:sz w:val="16"/>
          </w:rPr>
          <w:t>https://www.aclweb.org/anthology/E85-1002.pdf</w:t>
        </w:r>
      </w:hyperlink>
      <w:r w:rsidRPr="00572A97">
        <w:rPr>
          <w:sz w:val="16"/>
        </w:rPr>
        <w:t>. Bergen AK</w:t>
      </w:r>
    </w:p>
    <w:p w14:paraId="22B831A4" w14:textId="77777777" w:rsidR="00AD4FF2" w:rsidRPr="001C63F8" w:rsidRDefault="00AD4FF2" w:rsidP="00AD4FF2">
      <w:pPr>
        <w:rPr>
          <w:rStyle w:val="StyleUnderline"/>
        </w:rPr>
      </w:pPr>
      <w:r w:rsidRPr="001C63F8">
        <w:rPr>
          <w:sz w:val="16"/>
        </w:rPr>
        <w:t xml:space="preserve">The indefinite article seems, on the surface, to cause much less trouble than the definite article. Its interpretation as an existential quantifier always looked quite straightforward. </w:t>
      </w:r>
      <w:r w:rsidRPr="001C63F8">
        <w:rPr>
          <w:rStyle w:val="StyleUnderline"/>
        </w:rPr>
        <w:t xml:space="preserve">However, it was noticed (Kamp 1981) that </w:t>
      </w:r>
      <w:r w:rsidRPr="001C63F8">
        <w:rPr>
          <w:rStyle w:val="StyleUnderline"/>
          <w:highlight w:val="green"/>
        </w:rPr>
        <w:t>indefinite articles sometimes must be represented as universal quantifiers</w:t>
      </w:r>
      <w:r w:rsidRPr="001C63F8">
        <w:rPr>
          <w:rStyle w:val="StyleUnderline"/>
        </w:rPr>
        <w:t xml:space="preserve">. Prominent among these cases are the so- called donkey sentences, </w:t>
      </w:r>
      <w:r w:rsidRPr="001C63F8">
        <w:rPr>
          <w:rStyle w:val="StyleUnderline"/>
          <w:highlight w:val="green"/>
        </w:rPr>
        <w:t>exemplified by sentences 7 and 8. 7) If Pedro owns a donkey he is rich. 8) If Pedro owns a donkey he beats it</w:t>
      </w:r>
      <w:r w:rsidRPr="001C63F8">
        <w:rPr>
          <w:rStyle w:val="StyleUnderline"/>
        </w:rPr>
        <w:t>.</w:t>
      </w:r>
      <w:r w:rsidRPr="001C63F8">
        <w:rPr>
          <w:sz w:val="16"/>
        </w:rPr>
        <w:t xml:space="preserve"> The traditional, and most natural, representation of 7 is 7a 7a) EXISTS X: (donkey(X) AND owns(pedro,X)) IMPLIES rich(pedro). where the top-most syntactic connector of the English sentence, i.e. the conjunction "if", corresponds to the top-most connector of the logical form, i.e. the implication. </w:t>
      </w:r>
      <w:r w:rsidRPr="001C63F8">
        <w:rPr>
          <w:rStyle w:val="StyleUnderline"/>
        </w:rPr>
        <w:t>However, if we apply the same schema mechanically to example 8 it will produce the non-sentence 8a: 8a) EXISTS X: (</w:t>
      </w:r>
      <w:r w:rsidRPr="001C63F8">
        <w:rPr>
          <w:rStyle w:val="StyleUnderline"/>
          <w:highlight w:val="green"/>
        </w:rPr>
        <w:t>donkey</w:t>
      </w:r>
      <w:r w:rsidRPr="001C63F8">
        <w:rPr>
          <w:rStyle w:val="StyleUnderline"/>
        </w:rPr>
        <w:t xml:space="preserve">(X) AND owns(pedro,X)) IMPLIES beats(pedro, X). This is not a logical sentence because the variable "X" in the consequent </w:t>
      </w:r>
      <w:r w:rsidRPr="001C63F8">
        <w:rPr>
          <w:rStyle w:val="StyleUnderline"/>
          <w:highlight w:val="green"/>
        </w:rPr>
        <w:t xml:space="preserve">is outside the scope of the existential quantifier and </w:t>
      </w:r>
      <w:r w:rsidRPr="001C63F8">
        <w:rPr>
          <w:rStyle w:val="Emphasis"/>
          <w:highlight w:val="green"/>
        </w:rPr>
        <w:t>remains unbound</w:t>
      </w:r>
      <w:r w:rsidRPr="001C63F8">
        <w:rPr>
          <w:rStyle w:val="StyleUnderline"/>
        </w:rPr>
        <w:t xml:space="preserve">. </w:t>
      </w:r>
      <w:r w:rsidRPr="001C63F8">
        <w:rPr>
          <w:rStyle w:val="StyleUnderline"/>
          <w:highlight w:val="green"/>
        </w:rPr>
        <w:t>8</w:t>
      </w:r>
      <w:r w:rsidRPr="001C63F8">
        <w:rPr>
          <w:rStyle w:val="StyleUnderline"/>
        </w:rPr>
        <w:t xml:space="preserve"> </w:t>
      </w:r>
      <w:r w:rsidRPr="001C63F8">
        <w:rPr>
          <w:rStyle w:val="StyleUnderline"/>
          <w:highlight w:val="green"/>
        </w:rPr>
        <w:t>must</w:t>
      </w:r>
      <w:r w:rsidRPr="001C63F8">
        <w:rPr>
          <w:rStyle w:val="StyleUnderline"/>
        </w:rPr>
        <w:t xml:space="preserve"> therefore </w:t>
      </w:r>
      <w:r w:rsidRPr="001C63F8">
        <w:rPr>
          <w:rStyle w:val="StyleUnderline"/>
          <w:highlight w:val="green"/>
        </w:rPr>
        <w:t>be represented as</w:t>
      </w:r>
      <w:r w:rsidRPr="001C63F8">
        <w:rPr>
          <w:rStyle w:val="StyleUnderline"/>
        </w:rPr>
        <w:t xml:space="preserve"> 8b 8b) ALL X: ((donkey(X) AND owns(pedro,X)) IMPLIES beats(pedro, X)) </w:t>
      </w:r>
      <w:r w:rsidRPr="001C63F8">
        <w:rPr>
          <w:rStyle w:val="Emphasis"/>
        </w:rPr>
        <w:t xml:space="preserve">where the indefinite article is now represented </w:t>
      </w:r>
      <w:r w:rsidRPr="001C63F8">
        <w:rPr>
          <w:rStyle w:val="Emphasis"/>
          <w:highlight w:val="green"/>
        </w:rPr>
        <w:t>as a universal quantifier</w:t>
      </w:r>
      <w:r w:rsidRPr="001C63F8">
        <w:rPr>
          <w:sz w:val="16"/>
        </w:rPr>
        <w:t xml:space="preserve">. Now we are in the most unsatisfactory situation that we have to represent two syntactically very similar surface sentences by two radically different logical sentences, and that the same noun phrase has to be mapped into an existential quantifier one time, into a universal quantifier another time. If we try to consistently represent indefinite articles as universal quantfflers we get 7b as representation for 7 7b) ALL X: ((donkey(X) AND owns(pedro,X)) IMPLIES rich(pedro)). which is indeed logically equivalent to 7a, but on purely formal grounds. </w:t>
      </w:r>
      <w:r w:rsidRPr="001C63F8">
        <w:rPr>
          <w:rStyle w:val="StyleUnderline"/>
          <w:highlight w:val="green"/>
        </w:rPr>
        <w:t>The scope has been artificially extended</w:t>
      </w:r>
      <w:r w:rsidRPr="001C63F8">
        <w:rPr>
          <w:rStyle w:val="StyleUnderline"/>
        </w:rPr>
        <w:t xml:space="preserve"> to span over terms without any variables,</w:t>
      </w:r>
      <w:r w:rsidRPr="001C63F8">
        <w:rPr>
          <w:sz w:val="16"/>
        </w:rPr>
        <w:t xml:space="preserve"> which certainly runs very much against our intuition about the meaning of the original sentence. </w:t>
      </w:r>
      <w:r w:rsidRPr="001C63F8">
        <w:rPr>
          <w:rStyle w:val="StyleUnderline"/>
        </w:rPr>
        <w:t>The conclusion cannot be avoided that even the seemingly innocuous indefinite article cannot be represented as a straightforward existential quantifier.</w:t>
      </w:r>
    </w:p>
    <w:p w14:paraId="0F5534BA" w14:textId="77777777" w:rsidR="00AD4FF2" w:rsidRDefault="00AD4FF2" w:rsidP="00AD4FF2">
      <w:pPr>
        <w:pStyle w:val="Heading4"/>
      </w:pPr>
      <w:r>
        <w:t>That applies to the rez – the obligation in the resolution applies directly to the just government, which makes “A” a universal quantifier. They specify a just government of the PRC – Vote aff:</w:t>
      </w:r>
    </w:p>
    <w:p w14:paraId="52D4765F" w14:textId="77777777" w:rsidR="00AD4FF2" w:rsidRDefault="00AD4FF2" w:rsidP="00AD4FF2">
      <w:pPr>
        <w:pStyle w:val="Heading4"/>
      </w:pPr>
      <w:r>
        <w:t>1] Limits – there’s 195 different governments that you could potentially specify, which explodes the number of affs – there’s no universal disad to every government since each has different political scenarios so we lose core neg ground like the business confidence DA or the Grids/Police PIC. Limits outweighs – it controls the internal link to the possibility of engagement which turns education.</w:t>
      </w:r>
    </w:p>
    <w:p w14:paraId="3BCDFA32" w14:textId="77777777" w:rsidR="00AD4FF2" w:rsidRDefault="00AD4FF2" w:rsidP="00AD4FF2">
      <w:pPr>
        <w:pStyle w:val="Heading4"/>
      </w:pPr>
      <w:r>
        <w:t>2] Precision – semantics outweighs pragmatics:</w:t>
      </w:r>
    </w:p>
    <w:p w14:paraId="68042847" w14:textId="77777777" w:rsidR="00AD4FF2" w:rsidRDefault="00AD4FF2" w:rsidP="00AD4FF2">
      <w:pPr>
        <w:pStyle w:val="Heading4"/>
      </w:pPr>
      <w:r>
        <w:t>A] Anything else allows the aff to jettison words from the resolution to moot neg ground since they’re not bound by the resolution – they’ll say they’re good enough but there’s no brightline for that which justifies straying from the rez always.</w:t>
      </w:r>
    </w:p>
    <w:p w14:paraId="028A1D04" w14:textId="77777777" w:rsidR="00AD4FF2" w:rsidRDefault="00AD4FF2" w:rsidP="00AD4FF2">
      <w:pPr>
        <w:pStyle w:val="Heading4"/>
      </w:pPr>
      <w:r>
        <w:t xml:space="preserve">B] Resolvability—it’s more resolvable to compare semantics because you’re just comparing two definitions, but pragmatics involves weighing between different impacts and how well they connect to voters, which is less resolvable because pragmatics is way more subjective. Resolvability matters because otherwise the judge must intervene to determine a winner which is the worst form of abuse since the debaters can’t control it. </w:t>
      </w:r>
    </w:p>
    <w:p w14:paraId="0787C12D" w14:textId="77777777" w:rsidR="00AD4FF2" w:rsidRDefault="00AD4FF2" w:rsidP="00AD4FF2">
      <w:pPr>
        <w:pStyle w:val="Heading4"/>
      </w:pPr>
      <w:r>
        <w:t>C] Jurisdiction – tournament rules mandate that we must defend the resolution, which means the judge doesn’t have the jurisdiction to vote on an advocacy that’s not topical.</w:t>
      </w:r>
      <w:r w:rsidRPr="00717EA9">
        <w:t xml:space="preserve"> </w:t>
      </w:r>
      <w:r>
        <w:t xml:space="preserve">Fairness is a voter—the judge must vote for the better debater which is impossible if the round is skewed.  </w:t>
      </w:r>
    </w:p>
    <w:p w14:paraId="7E0AA0F4" w14:textId="77777777" w:rsidR="00AD4FF2" w:rsidRDefault="00AD4FF2" w:rsidP="00AD4FF2">
      <w:pPr>
        <w:pStyle w:val="Heading4"/>
      </w:pPr>
      <w:r>
        <w:t>TVA solves – say that governments should have a RtS and that it would be good for Chinese collective bargaining.</w:t>
      </w:r>
    </w:p>
    <w:p w14:paraId="78CDBE05" w14:textId="77777777" w:rsidR="00AD4FF2" w:rsidRDefault="00AD4FF2" w:rsidP="00AD4FF2">
      <w:pPr>
        <w:pStyle w:val="Heading4"/>
      </w:pPr>
      <w:r>
        <w:t xml:space="preserve">Drop the debater since drop the arg is severance – restarts the debate so the aff gets 7-6 time skew and too late for new neg offense.  </w:t>
      </w:r>
    </w:p>
    <w:p w14:paraId="07FFAD72" w14:textId="77777777" w:rsidR="00AD4FF2" w:rsidRDefault="00AD4FF2" w:rsidP="00AD4FF2">
      <w:pPr>
        <w:pStyle w:val="Heading4"/>
      </w:pPr>
      <w:r>
        <w:t xml:space="preserve">Use competing interps—[a] leads to a race to the top where we find the best norms [b] reasonability is arbitrary and invites judge intervention [c] reasonability collapses—you use offense/defense on the paradigm debate.  </w:t>
      </w:r>
    </w:p>
    <w:p w14:paraId="76ADA9FB" w14:textId="77777777" w:rsidR="00AD4FF2" w:rsidRDefault="00AD4FF2" w:rsidP="00AD4FF2">
      <w:pPr>
        <w:pStyle w:val="Heading4"/>
      </w:pPr>
      <w:r>
        <w:t xml:space="preserve">No RVIs—[a] logic – you don’t win for being fair, [b] means you bait theory and go for the RVI  </w:t>
      </w:r>
    </w:p>
    <w:p w14:paraId="7F5EEB87" w14:textId="77777777" w:rsidR="00AD4FF2" w:rsidRPr="009C57BA" w:rsidRDefault="00AD4FF2" w:rsidP="00AD4FF2"/>
    <w:p w14:paraId="777EA93A" w14:textId="77777777" w:rsidR="00AD4FF2" w:rsidRPr="009C57BA" w:rsidRDefault="00AD4FF2" w:rsidP="00AD4FF2">
      <w:pPr>
        <w:pStyle w:val="Heading3"/>
        <w:rPr>
          <w:rFonts w:cs="Calibri"/>
        </w:rPr>
      </w:pPr>
      <w:r w:rsidRPr="009C57BA">
        <w:rPr>
          <w:rFonts w:cs="Calibri"/>
        </w:rPr>
        <w:t xml:space="preserve">1NC – 2 </w:t>
      </w:r>
    </w:p>
    <w:p w14:paraId="512F1AC5" w14:textId="77777777" w:rsidR="00AD4FF2" w:rsidRPr="008D0848" w:rsidRDefault="00AD4FF2" w:rsidP="00AD4FF2">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1722C56B" w14:textId="77777777" w:rsidR="00AD4FF2" w:rsidRDefault="00AD4FF2" w:rsidP="00AD4FF2">
      <w:pPr>
        <w:rPr>
          <w:rStyle w:val="Style13ptBold"/>
        </w:rPr>
      </w:pPr>
      <w:r>
        <w:rPr>
          <w:rStyle w:val="Style13ptBold"/>
        </w:rPr>
        <w:t>Badiou ‘18</w:t>
      </w:r>
    </w:p>
    <w:p w14:paraId="2BFC6926" w14:textId="77777777" w:rsidR="00AD4FF2" w:rsidRDefault="00AD4FF2" w:rsidP="00AD4FF2">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10" w:history="1">
        <w:r w:rsidRPr="003C3FF2">
          <w:rPr>
            <w:rStyle w:val="Hyperlink"/>
            <w:sz w:val="16"/>
            <w:szCs w:val="16"/>
          </w:rPr>
          <w:t>https://www.versobooks.com/blogs/3948-the-neolithic-capitalism-and-communism</w:t>
        </w:r>
      </w:hyperlink>
      <w:r w:rsidRPr="003C3FF2">
        <w:rPr>
          <w:sz w:val="16"/>
          <w:szCs w:val="16"/>
        </w:rPr>
        <w:t>] pat</w:t>
      </w:r>
    </w:p>
    <w:p w14:paraId="0D5A9107" w14:textId="77777777" w:rsidR="00AD4FF2" w:rsidRPr="00EA5F46" w:rsidRDefault="00AD4FF2" w:rsidP="00AD4FF2">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667A7230" w14:textId="77777777" w:rsidR="00AD4FF2" w:rsidRPr="00EA5F46" w:rsidRDefault="00AD4FF2" w:rsidP="00AD4FF2">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027B8192" w14:textId="77777777" w:rsidR="00AD4FF2" w:rsidRPr="00EA5F46" w:rsidRDefault="00AD4FF2" w:rsidP="00AD4FF2">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exposed to</w:t>
      </w:r>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r w:rsidRPr="00EA5F46">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57266141" w14:textId="77777777" w:rsidR="00AD4FF2" w:rsidRPr="00EA5F46" w:rsidRDefault="00AD4FF2" w:rsidP="00AD4FF2">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766DE2B0" w14:textId="77777777" w:rsidR="00AD4FF2" w:rsidRPr="00EA5F46" w:rsidRDefault="00AD4FF2" w:rsidP="00AD4FF2">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709E763E" w14:textId="77777777" w:rsidR="00AD4FF2" w:rsidRPr="00EA5F46" w:rsidRDefault="00AD4FF2" w:rsidP="00AD4FF2">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0A2B0F8E" w14:textId="77777777" w:rsidR="00AD4FF2" w:rsidRPr="00EA5F46" w:rsidRDefault="00AD4FF2" w:rsidP="00AD4FF2">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310064C6" w14:textId="77777777" w:rsidR="00AD4FF2" w:rsidRPr="00EA5F46" w:rsidRDefault="00AD4FF2" w:rsidP="00AD4FF2">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7726BD85" w14:textId="77777777" w:rsidR="00AD4FF2" w:rsidRPr="00EA5F46" w:rsidRDefault="00AD4FF2" w:rsidP="00AD4FF2">
      <w:pPr>
        <w:rPr>
          <w:sz w:val="16"/>
        </w:rPr>
      </w:pPr>
      <w:r w:rsidRPr="00EA5F46">
        <w:rPr>
          <w:sz w:val="16"/>
        </w:rPr>
        <w:t>Let’s put things in a bit more perspective.</w:t>
      </w:r>
    </w:p>
    <w:p w14:paraId="24417CFF" w14:textId="77777777" w:rsidR="00AD4FF2" w:rsidRPr="00EA5F46" w:rsidRDefault="00AD4FF2" w:rsidP="00AD4FF2">
      <w:pPr>
        <w:rPr>
          <w:sz w:val="16"/>
        </w:rPr>
      </w:pPr>
      <w:r w:rsidRPr="00EA5F46">
        <w:rPr>
          <w:sz w:val="16"/>
        </w:rPr>
        <w:t xml:space="preserve">For four or five millennia, </w:t>
      </w:r>
      <w:r w:rsidRPr="00EA5F46">
        <w:rPr>
          <w:rStyle w:val="StyleUnderline"/>
        </w:rPr>
        <w:t xml:space="preserve">humanity has been organised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7F6508D7" w14:textId="77777777" w:rsidR="00AD4FF2" w:rsidRPr="00EA5F46" w:rsidRDefault="00AD4FF2" w:rsidP="00AD4FF2">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621127E0" w14:textId="77777777" w:rsidR="00AD4FF2" w:rsidRPr="00EA5F46" w:rsidRDefault="00AD4FF2" w:rsidP="00AD4FF2">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47339B4F" w14:textId="77777777" w:rsidR="00AD4FF2" w:rsidRPr="00EA5F46" w:rsidRDefault="00AD4FF2" w:rsidP="00AD4FF2">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21DA04DC" w14:textId="77777777" w:rsidR="00AD4FF2" w:rsidRPr="00EA5F46" w:rsidRDefault="00AD4FF2" w:rsidP="00AD4FF2">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43F9399F" w14:textId="77777777" w:rsidR="00AD4FF2" w:rsidRPr="00EA5F46" w:rsidRDefault="00AD4FF2" w:rsidP="00AD4FF2">
      <w:pPr>
        <w:rPr>
          <w:sz w:val="16"/>
        </w:rPr>
      </w:pPr>
      <w:r w:rsidRPr="00EA5F46">
        <w:rPr>
          <w:sz w:val="16"/>
        </w:rPr>
        <w:t xml:space="preserve">The problem is not technology, or nature. </w:t>
      </w:r>
      <w:r w:rsidRPr="00EA5F46">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organising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EA5F46">
        <w:rPr>
          <w:rStyle w:val="StyleUnderline"/>
          <w:highlight w:val="green"/>
        </w:rPr>
        <w:t>collective organisation</w:t>
      </w:r>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4B247076" w14:textId="77777777" w:rsidR="00AD4FF2" w:rsidRPr="00EA5F46" w:rsidRDefault="00AD4FF2" w:rsidP="00AD4FF2">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4FFB47B1" w14:textId="77777777" w:rsidR="00AD4FF2" w:rsidRPr="00E36D94" w:rsidRDefault="00AD4FF2" w:rsidP="00AD4FF2">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75FA2F8F" w14:textId="77777777" w:rsidR="00AD4FF2" w:rsidRDefault="00AD4FF2" w:rsidP="00AD4FF2">
      <w:pPr>
        <w:rPr>
          <w:rStyle w:val="Style13ptBold"/>
        </w:rPr>
      </w:pPr>
      <w:r>
        <w:rPr>
          <w:rStyle w:val="Style13ptBold"/>
        </w:rPr>
        <w:t>White ‘18</w:t>
      </w:r>
    </w:p>
    <w:p w14:paraId="19FF6E1F" w14:textId="77777777" w:rsidR="00AD4FF2" w:rsidRPr="00E36D94" w:rsidRDefault="00AD4FF2" w:rsidP="00AD4FF2">
      <w:pPr>
        <w:rPr>
          <w:sz w:val="16"/>
          <w:szCs w:val="16"/>
        </w:rPr>
      </w:pPr>
      <w:r w:rsidRPr="00E36D94">
        <w:rPr>
          <w:sz w:val="16"/>
          <w:szCs w:val="16"/>
        </w:rPr>
        <w:t xml:space="preserve">[Ahmed, University of Colorado Law School. 2018. “Its Own Dubious Battle: The Impossible Defense of an Effective Right to Strike,” </w:t>
      </w:r>
      <w:hyperlink r:id="rId11" w:history="1">
        <w:r w:rsidRPr="00E36D94">
          <w:rPr>
            <w:rStyle w:val="Hyperlink"/>
            <w:sz w:val="16"/>
            <w:szCs w:val="16"/>
          </w:rPr>
          <w:t>https://scholar.law.colorado.edu/articles/1261/</w:t>
        </w:r>
      </w:hyperlink>
      <w:r w:rsidRPr="00E36D94">
        <w:rPr>
          <w:sz w:val="16"/>
          <w:szCs w:val="16"/>
        </w:rPr>
        <w:t>] pat</w:t>
      </w:r>
    </w:p>
    <w:p w14:paraId="773067C3" w14:textId="77777777" w:rsidR="00AD4FF2" w:rsidRPr="000677CD" w:rsidRDefault="00AD4FF2" w:rsidP="00AD4FF2">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Manufactures,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17098F24" w14:textId="77777777" w:rsidR="00AD4FF2" w:rsidRPr="000677CD" w:rsidRDefault="00AD4FF2" w:rsidP="00AD4FF2">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64C50FBF" w14:textId="77777777" w:rsidR="00AD4FF2" w:rsidRPr="000677CD" w:rsidRDefault="00AD4FF2" w:rsidP="00AD4FF2">
      <w:pPr>
        <w:rPr>
          <w:sz w:val="8"/>
          <w:szCs w:val="8"/>
        </w:rPr>
      </w:pPr>
      <w:r w:rsidRPr="000677CD">
        <w:rPr>
          <w:sz w:val="8"/>
          <w:szCs w:val="8"/>
        </w:rPr>
        <w:t>said Representative Charles Kersten of Wisconsin, condemning mass picketing of the sort that had recently featured at the Allis-Chalmers plants in his state. Consider, too, the remarks of Representative John Robsion of Kentucky:</w:t>
      </w:r>
    </w:p>
    <w:p w14:paraId="76FA1103" w14:textId="77777777" w:rsidR="00AD4FF2" w:rsidRPr="000677CD" w:rsidRDefault="00AD4FF2" w:rsidP="00AD4FF2">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726B9F3E" w14:textId="77777777" w:rsidR="00AD4FF2" w:rsidRPr="000677CD" w:rsidRDefault="00AD4FF2" w:rsidP="00AD4FF2">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25C8F0CE" w14:textId="77777777" w:rsidR="00AD4FF2" w:rsidRPr="000677CD" w:rsidRDefault="00AD4FF2" w:rsidP="00AD4FF2">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28CADC3D" w14:textId="77777777" w:rsidR="00AD4FF2" w:rsidRPr="000677CD" w:rsidRDefault="00AD4FF2" w:rsidP="00AD4FF2">
      <w:pPr>
        <w:rPr>
          <w:sz w:val="12"/>
        </w:rPr>
      </w:pPr>
      <w:r w:rsidRPr="000677CD">
        <w:rPr>
          <w:sz w:val="12"/>
        </w:rPr>
        <w:t xml:space="preserve">And so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096FDBFE" w14:textId="77777777" w:rsidR="00AD4FF2" w:rsidRPr="000677CD" w:rsidRDefault="00AD4FF2" w:rsidP="00AD4FF2">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actually </w:t>
      </w:r>
      <w:r w:rsidRPr="000677CD">
        <w:rPr>
          <w:rStyle w:val="StyleUnderline"/>
          <w:highlight w:val="green"/>
        </w:rPr>
        <w:t>indefensible</w:t>
      </w:r>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declaring the strikers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23574BDC" w14:textId="77777777" w:rsidR="00AD4FF2" w:rsidRPr="000677CD" w:rsidRDefault="00AD4FF2" w:rsidP="00AD4FF2">
      <w:pPr>
        <w:rPr>
          <w:sz w:val="8"/>
          <w:szCs w:val="8"/>
        </w:rPr>
      </w:pPr>
      <w:r w:rsidRPr="000677CD">
        <w:rPr>
          <w:sz w:val="8"/>
          <w:szCs w:val="8"/>
        </w:rPr>
        <w:t>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sitdown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6705ED51" w14:textId="77777777" w:rsidR="00AD4FF2" w:rsidRPr="000677CD" w:rsidRDefault="00AD4FF2" w:rsidP="00AD4FF2">
      <w:pPr>
        <w:rPr>
          <w:sz w:val="12"/>
        </w:rPr>
      </w:pPr>
      <w:r w:rsidRPr="000677CD">
        <w:rPr>
          <w:rStyle w:val="StyleUnderline"/>
        </w:rPr>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696E37AE" w14:textId="77777777" w:rsidR="00AD4FF2" w:rsidRPr="000677CD" w:rsidRDefault="00AD4FF2" w:rsidP="00AD4FF2">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445B06B2" w14:textId="77777777" w:rsidR="00AD4FF2" w:rsidRPr="000677CD" w:rsidRDefault="00AD4FF2" w:rsidP="00AD4FF2">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731CB77F" w14:textId="77777777" w:rsidR="00AD4FF2" w:rsidRPr="000677CD" w:rsidRDefault="00AD4FF2" w:rsidP="00AD4FF2">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2FB8855D" w14:textId="77777777" w:rsidR="00AD4FF2" w:rsidRPr="000677CD" w:rsidRDefault="00AD4FF2" w:rsidP="00AD4FF2">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54E10EEF" w14:textId="77777777" w:rsidR="00AD4FF2" w:rsidRPr="000677CD" w:rsidRDefault="00AD4FF2" w:rsidP="00AD4FF2">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5906D1F8" w14:textId="77777777" w:rsidR="00AD4FF2" w:rsidRPr="000677CD" w:rsidRDefault="00AD4FF2" w:rsidP="00AD4FF2">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w:t>
      </w:r>
    </w:p>
    <w:p w14:paraId="75B20D8D" w14:textId="77777777" w:rsidR="00AD4FF2" w:rsidRPr="000677CD" w:rsidRDefault="00AD4FF2" w:rsidP="00AD4FF2">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defense of property rights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4ABEE118" w14:textId="77777777" w:rsidR="00AD4FF2" w:rsidRPr="000677CD" w:rsidRDefault="00AD4FF2" w:rsidP="00AD4FF2">
      <w:pPr>
        <w:rPr>
          <w:sz w:val="8"/>
          <w:szCs w:val="8"/>
        </w:rPr>
      </w:pPr>
      <w:r w:rsidRPr="000677CD">
        <w:rPr>
          <w:sz w:val="8"/>
          <w:szCs w:val="8"/>
        </w:rPr>
        <w:t>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17CE2DC3" w14:textId="77777777" w:rsidR="00AD4FF2" w:rsidRPr="000677CD" w:rsidRDefault="00AD4FF2" w:rsidP="00AD4FF2">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5BBE55B9" w14:textId="77777777" w:rsidR="00AD4FF2" w:rsidRDefault="00AD4FF2" w:rsidP="00AD4FF2">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2FEB89C7" w14:textId="77777777" w:rsidR="00AD4FF2" w:rsidRPr="00474EBC" w:rsidRDefault="00AD4FF2" w:rsidP="00AD4FF2">
      <w:pPr>
        <w:pStyle w:val="ListParagraph"/>
        <w:numPr>
          <w:ilvl w:val="0"/>
          <w:numId w:val="12"/>
        </w:numPr>
      </w:pPr>
      <w:r>
        <w:t>TCC = Transnational Capitalist Class, TNS = Transnational State</w:t>
      </w:r>
    </w:p>
    <w:p w14:paraId="7A115C86" w14:textId="77777777" w:rsidR="00AD4FF2" w:rsidRDefault="00AD4FF2" w:rsidP="00AD4FF2">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07177A98" w14:textId="77777777" w:rsidR="00AD4FF2" w:rsidRPr="00113BD7" w:rsidRDefault="00AD4FF2" w:rsidP="00AD4FF2">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crisis.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r w:rsidRPr="00BE626D">
        <w:rPr>
          <w:rStyle w:val="Emphasis"/>
        </w:rPr>
        <w:t>restabilization</w:t>
      </w:r>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at this time.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r w:rsidRPr="000D6B1E">
        <w:rPr>
          <w:rStyle w:val="Emphasis"/>
        </w:rPr>
        <w:t>restabilization</w:t>
      </w:r>
      <w:r w:rsidRPr="00BB78EA">
        <w:rPr>
          <w:sz w:val="16"/>
        </w:rPr>
        <w:t>—that is,</w:t>
      </w:r>
      <w:r w:rsidRPr="00BB78EA">
        <w:rPr>
          <w:sz w:val="16"/>
          <w:bdr w:val="single" w:sz="4" w:space="0" w:color="auto"/>
        </w:rPr>
        <w:t xml:space="preserve"> </w:t>
      </w:r>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India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never before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have to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bunkerbuster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far-right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nationstate/inter-state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in order to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in order </w:t>
      </w:r>
      <w:r w:rsidRPr="00E8254D">
        <w:rPr>
          <w:rStyle w:val="StyleUnderline"/>
        </w:rPr>
        <w:t>to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More than in any other forum, the politicized strata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regional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in order </w:t>
      </w:r>
      <w:r w:rsidRPr="00BB78EA">
        <w:rPr>
          <w:rStyle w:val="StyleUnderline"/>
        </w:rPr>
        <w:t xml:space="preserve">to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particular profit-seeking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on a daily basis,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2AC6BAB7" w14:textId="77777777" w:rsidR="00AD4FF2" w:rsidRDefault="00AD4FF2" w:rsidP="00AD4FF2"/>
    <w:p w14:paraId="24F5B960" w14:textId="77777777" w:rsidR="00AD4FF2" w:rsidRPr="000D2198" w:rsidRDefault="00AD4FF2" w:rsidP="00AD4FF2">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01D568E0" w14:textId="77777777" w:rsidR="00AD4FF2" w:rsidRDefault="00AD4FF2" w:rsidP="00AD4FF2">
      <w:pPr>
        <w:rPr>
          <w:rStyle w:val="Style13ptBold"/>
        </w:rPr>
      </w:pPr>
      <w:r>
        <w:rPr>
          <w:rStyle w:val="Style13ptBold"/>
        </w:rPr>
        <w:t>Escalante ‘18</w:t>
      </w:r>
    </w:p>
    <w:p w14:paraId="73251A69" w14:textId="77777777" w:rsidR="00AD4FF2" w:rsidRPr="001E1390" w:rsidRDefault="00AD4FF2" w:rsidP="00AD4FF2">
      <w:pPr>
        <w:rPr>
          <w:sz w:val="16"/>
          <w:szCs w:val="16"/>
        </w:rPr>
      </w:pPr>
      <w:r w:rsidRPr="001E1390">
        <w:rPr>
          <w:sz w:val="16"/>
          <w:szCs w:val="16"/>
        </w:rPr>
        <w:t xml:space="preserve">[Alyson, philosophy at U of Oregon. 08/24/2018. “Against Electoralism, For Dual Power!” </w:t>
      </w:r>
      <w:hyperlink r:id="rId12" w:history="1">
        <w:r w:rsidRPr="001E1390">
          <w:rPr>
            <w:rStyle w:val="Hyperlink"/>
            <w:sz w:val="16"/>
            <w:szCs w:val="16"/>
          </w:rPr>
          <w:t>https://theforgenews.org/2018/08/24/against-electoralism-for-dual-power/</w:t>
        </w:r>
      </w:hyperlink>
      <w:r w:rsidRPr="001E1390">
        <w:rPr>
          <w:sz w:val="16"/>
          <w:szCs w:val="16"/>
        </w:rPr>
        <w:t>] pat</w:t>
      </w:r>
    </w:p>
    <w:p w14:paraId="71732175" w14:textId="77777777" w:rsidR="00AD4FF2" w:rsidRPr="000D2198" w:rsidRDefault="00AD4FF2" w:rsidP="00AD4FF2">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68D78B40" w14:textId="77777777" w:rsidR="00AD4FF2" w:rsidRPr="000D2198" w:rsidRDefault="00AD4FF2" w:rsidP="00AD4FF2">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0D2198">
        <w:rPr>
          <w:rStyle w:val="Emphasis"/>
          <w:highlight w:val="green"/>
        </w:rPr>
        <w:t>we need to abandon electoralism</w:t>
      </w:r>
      <w:r w:rsidRPr="000D2198">
        <w:rPr>
          <w:rStyle w:val="Emphasis"/>
        </w:rPr>
        <w:t xml:space="preserve"> and working within the bourgeois state</w:t>
      </w:r>
      <w:r w:rsidRPr="000D2198">
        <w:rPr>
          <w:sz w:val="12"/>
        </w:rPr>
        <w:t>.</w:t>
      </w:r>
    </w:p>
    <w:p w14:paraId="3005F8EF" w14:textId="77777777" w:rsidR="00AD4FF2" w:rsidRPr="000D2198" w:rsidRDefault="00AD4FF2" w:rsidP="00AD4FF2">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702BA4C4" w14:textId="77777777" w:rsidR="00AD4FF2" w:rsidRPr="000D2198" w:rsidRDefault="00AD4FF2" w:rsidP="00AD4FF2">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555CD908" w14:textId="77777777" w:rsidR="00AD4FF2" w:rsidRPr="000D2198" w:rsidRDefault="00AD4FF2" w:rsidP="00AD4FF2">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to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65FEDC0C" w14:textId="77777777" w:rsidR="00AD4FF2" w:rsidRPr="000D2198" w:rsidRDefault="00AD4FF2" w:rsidP="00AD4FF2">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7D4CB7E2" w14:textId="77777777" w:rsidR="00AD4FF2" w:rsidRPr="000D2198" w:rsidRDefault="00AD4FF2" w:rsidP="00AD4FF2">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03375F27" w14:textId="77777777" w:rsidR="00AD4FF2" w:rsidRPr="000D2198" w:rsidRDefault="00AD4FF2" w:rsidP="00AD4FF2">
      <w:pPr>
        <w:rPr>
          <w:sz w:val="12"/>
        </w:rPr>
      </w:pPr>
      <w:r w:rsidRPr="000D2198">
        <w:rPr>
          <w:sz w:val="12"/>
        </w:rPr>
        <w:t xml:space="preserve">And do this, we reply: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7E4A0CFE" w14:textId="77777777" w:rsidR="00AD4FF2" w:rsidRPr="000D2198" w:rsidRDefault="00AD4FF2" w:rsidP="00AD4FF2">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79E16475" w14:textId="77777777" w:rsidR="00AD4FF2" w:rsidRPr="000D2198" w:rsidRDefault="00AD4FF2" w:rsidP="00AD4FF2">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56D7DAE8" w14:textId="77777777" w:rsidR="00AD4FF2" w:rsidRPr="000D2198" w:rsidRDefault="00AD4FF2" w:rsidP="00AD4FF2">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For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The movement is growing, its time is coming, and dual power is achievable within our life time.</w:t>
      </w:r>
    </w:p>
    <w:p w14:paraId="31F5E09B" w14:textId="77777777" w:rsidR="00AD4FF2" w:rsidRPr="000D2198" w:rsidRDefault="00AD4FF2" w:rsidP="00AD4FF2">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40B66A7B" w14:textId="77777777" w:rsidR="00AD4FF2" w:rsidRDefault="00AD4FF2" w:rsidP="00AD4FF2">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311FD829" w14:textId="77777777" w:rsidR="00AD4FF2" w:rsidRPr="00B019F3" w:rsidRDefault="00AD4FF2" w:rsidP="00AD4FF2">
      <w:pPr>
        <w:pStyle w:val="Heading4"/>
      </w:pPr>
      <w:r w:rsidRPr="00B019F3">
        <w:t xml:space="preserve">The </w:t>
      </w:r>
      <w:r>
        <w:t xml:space="preserve">aff’s capitulation to anti-poverty efforts in China is simply social-imperialists enriching themselves on the wealth of colonized nations – the </w:t>
      </w:r>
      <w:r w:rsidRPr="00B019F3">
        <w:t xml:space="preserve">alternative </w:t>
      </w:r>
      <w:r>
        <w:t xml:space="preserve">refuses Chinese revisionism in favor of a return to the revolutionary proletarian line at the </w:t>
      </w:r>
      <w:r>
        <w:rPr>
          <w:u w:val="single"/>
        </w:rPr>
        <w:t>heart</w:t>
      </w:r>
      <w:r>
        <w:t xml:space="preserve"> of worker’s struggle in China and beyond.</w:t>
      </w:r>
    </w:p>
    <w:p w14:paraId="2DB470D1" w14:textId="77777777" w:rsidR="00AD4FF2" w:rsidRPr="00B019F3" w:rsidRDefault="00AD4FF2" w:rsidP="00AD4FF2">
      <w:pPr>
        <w:rPr>
          <w:rStyle w:val="Style13ptBold"/>
        </w:rPr>
      </w:pPr>
      <w:r w:rsidRPr="00B019F3">
        <w:rPr>
          <w:rStyle w:val="Style13ptBold"/>
        </w:rPr>
        <w:t>BlackLikeMao ‘21</w:t>
      </w:r>
    </w:p>
    <w:p w14:paraId="7E58C62F" w14:textId="77777777" w:rsidR="00AD4FF2" w:rsidRPr="00B019F3" w:rsidRDefault="00AD4FF2" w:rsidP="00AD4FF2">
      <w:pPr>
        <w:rPr>
          <w:sz w:val="16"/>
          <w:szCs w:val="16"/>
        </w:rPr>
      </w:pPr>
      <w:r w:rsidRPr="00B019F3">
        <w:rPr>
          <w:sz w:val="16"/>
          <w:szCs w:val="16"/>
        </w:rPr>
        <w:t xml:space="preserve">[Black Marxist-Leninist-Maoist, communist organizer, theoretician and revolutionary worker in the US. 11/30/2021. “Upholding the Revolutionary Proletarian Line is Not a ‘Purity Fetish’: A Response to Carlos Garrido’s ‘Why Western Marxism Misunderstands China’s Use of Markets’” </w:t>
      </w:r>
      <w:hyperlink r:id="rId13" w:history="1">
        <w:r w:rsidRPr="00B019F3">
          <w:rPr>
            <w:rStyle w:val="Hyperlink"/>
            <w:sz w:val="16"/>
            <w:szCs w:val="16"/>
          </w:rPr>
          <w:t>https://blacklikemao.medium.com/upholding-the-revolutionary-proletarian-line-is-not-a-purity-fetish-a-response-to-carlos-cc54154b2c7f</w:t>
        </w:r>
      </w:hyperlink>
      <w:r w:rsidRPr="00B019F3">
        <w:rPr>
          <w:sz w:val="16"/>
          <w:szCs w:val="16"/>
        </w:rPr>
        <w:t>] pat</w:t>
      </w:r>
    </w:p>
    <w:p w14:paraId="2EB7E51F" w14:textId="77777777" w:rsidR="00AD4FF2" w:rsidRPr="00B019F3" w:rsidRDefault="00AD4FF2" w:rsidP="00AD4FF2">
      <w:pPr>
        <w:rPr>
          <w:sz w:val="12"/>
        </w:rPr>
      </w:pPr>
      <w:r w:rsidRPr="00B019F3">
        <w:rPr>
          <w:sz w:val="12"/>
        </w:rPr>
        <w:t xml:space="preserve">Garrido ignores the revolutionary writings and theses of the Chinese Communist Party when the proletarian line was still in command, because Garrido is a horrible dialectician and theorist, a charlatan who does not know the difference between capitalism and imperialism. Garrido washes out the goal of socialism, Communism, </w:t>
      </w:r>
      <w:r w:rsidRPr="00B019F3">
        <w:rPr>
          <w:rStyle w:val="StyleUnderline"/>
          <w:highlight w:val="green"/>
        </w:rPr>
        <w:t>babbling in</w:t>
      </w:r>
      <w:r w:rsidRPr="00B019F3">
        <w:rPr>
          <w:rStyle w:val="StyleUnderline"/>
        </w:rPr>
        <w:t xml:space="preserve"> old style </w:t>
      </w:r>
      <w:r w:rsidRPr="00B019F3">
        <w:rPr>
          <w:rStyle w:val="StyleUnderline"/>
          <w:highlight w:val="green"/>
        </w:rPr>
        <w:t>revisionist fashion about how the Chinese</w:t>
      </w:r>
      <w:r w:rsidRPr="00B019F3">
        <w:rPr>
          <w:rStyle w:val="StyleUnderline"/>
        </w:rPr>
        <w:t xml:space="preserve"> revisionists have </w:t>
      </w:r>
      <w:r w:rsidRPr="00B019F3">
        <w:rPr>
          <w:rStyle w:val="StyleUnderline"/>
          <w:highlight w:val="green"/>
        </w:rPr>
        <w:t>“lifted 800 million</w:t>
      </w:r>
      <w:r w:rsidRPr="00B019F3">
        <w:rPr>
          <w:rStyle w:val="StyleUnderline"/>
        </w:rPr>
        <w:t xml:space="preserve"> people </w:t>
      </w:r>
      <w:r w:rsidRPr="00B019F3">
        <w:rPr>
          <w:rStyle w:val="StyleUnderline"/>
          <w:highlight w:val="green"/>
        </w:rPr>
        <w:t>out of poverty”</w:t>
      </w:r>
      <w:r w:rsidRPr="00B019F3">
        <w:rPr>
          <w:sz w:val="12"/>
        </w:rPr>
        <w:t xml:space="preserve">, using bourgeois methods and standards as a yardstick by which success is measured. </w:t>
      </w:r>
      <w:r w:rsidRPr="00B019F3">
        <w:rPr>
          <w:rStyle w:val="StyleUnderline"/>
          <w:highlight w:val="green"/>
        </w:rPr>
        <w:t>If our only goal was to lift people out of poverty using</w:t>
      </w:r>
      <w:r w:rsidRPr="00B019F3">
        <w:rPr>
          <w:rStyle w:val="StyleUnderline"/>
        </w:rPr>
        <w:t xml:space="preserve"> the fruit and wages of </w:t>
      </w:r>
      <w:r w:rsidRPr="00B019F3">
        <w:rPr>
          <w:rStyle w:val="StyleUnderline"/>
          <w:highlight w:val="green"/>
        </w:rPr>
        <w:t>imperialism</w:t>
      </w:r>
      <w:r w:rsidRPr="00B019F3">
        <w:rPr>
          <w:sz w:val="12"/>
        </w:rPr>
        <w:t xml:space="preserve">, </w:t>
      </w:r>
      <w:r w:rsidRPr="00B019F3">
        <w:rPr>
          <w:rStyle w:val="Emphasis"/>
          <w:highlight w:val="green"/>
        </w:rPr>
        <w:t>we would be social democrats</w:t>
      </w:r>
      <w:r w:rsidRPr="00B019F3">
        <w:rPr>
          <w:rStyle w:val="Emphasis"/>
        </w:rPr>
        <w:t xml:space="preserve"> as </w:t>
      </w:r>
      <w:r w:rsidRPr="00B019F3">
        <w:rPr>
          <w:rStyle w:val="Emphasis"/>
          <w:highlight w:val="green"/>
        </w:rPr>
        <w:t>in Europe</w:t>
      </w:r>
      <w:r w:rsidRPr="00B019F3">
        <w:rPr>
          <w:sz w:val="12"/>
        </w:rPr>
        <w:t xml:space="preserve">. </w:t>
      </w:r>
      <w:r w:rsidRPr="00B019F3">
        <w:rPr>
          <w:rStyle w:val="StyleUnderline"/>
          <w:highlight w:val="green"/>
        </w:rPr>
        <w:t>Communists promote</w:t>
      </w:r>
      <w:r w:rsidRPr="00B019F3">
        <w:rPr>
          <w:rStyle w:val="StyleUnderline"/>
        </w:rPr>
        <w:t xml:space="preserve"> the conquest of political </w:t>
      </w:r>
      <w:r w:rsidRPr="00B019F3">
        <w:rPr>
          <w:rStyle w:val="StyleUnderline"/>
          <w:highlight w:val="green"/>
        </w:rPr>
        <w:t>power by the proletariat</w:t>
      </w:r>
      <w:r w:rsidRPr="00B019F3">
        <w:rPr>
          <w:sz w:val="12"/>
        </w:rPr>
        <w:t xml:space="preserve">, </w:t>
      </w:r>
      <w:r w:rsidRPr="00B019F3">
        <w:rPr>
          <w:rStyle w:val="StyleUnderline"/>
          <w:highlight w:val="green"/>
        </w:rPr>
        <w:t>and the maintenance of</w:t>
      </w:r>
      <w:r w:rsidRPr="00B019F3">
        <w:rPr>
          <w:rStyle w:val="StyleUnderline"/>
        </w:rPr>
        <w:t xml:space="preserve"> this </w:t>
      </w:r>
      <w:r w:rsidRPr="00B019F3">
        <w:rPr>
          <w:rStyle w:val="StyleUnderline"/>
          <w:highlight w:val="green"/>
        </w:rPr>
        <w:t>power in</w:t>
      </w:r>
      <w:r w:rsidRPr="00B019F3">
        <w:rPr>
          <w:rStyle w:val="StyleUnderline"/>
        </w:rPr>
        <w:t xml:space="preserve"> the hands of that class</w:t>
      </w:r>
      <w:r w:rsidRPr="00B019F3">
        <w:rPr>
          <w:sz w:val="12"/>
        </w:rPr>
        <w:t xml:space="preserve">, </w:t>
      </w:r>
      <w:r w:rsidRPr="00B019F3">
        <w:rPr>
          <w:rStyle w:val="StyleUnderline"/>
        </w:rPr>
        <w:t xml:space="preserve">and </w:t>
      </w:r>
      <w:r w:rsidRPr="00B019F3">
        <w:rPr>
          <w:rStyle w:val="StyleUnderline"/>
          <w:highlight w:val="green"/>
        </w:rPr>
        <w:t>that class alone</w:t>
      </w:r>
      <w:r w:rsidRPr="00B019F3">
        <w:rPr>
          <w:sz w:val="12"/>
        </w:rPr>
        <w:t>. We do not advocate “parties of the whole people”, or “states of the whole people”, as in China and the old USSR.</w:t>
      </w:r>
    </w:p>
    <w:p w14:paraId="5FDDAD67" w14:textId="77777777" w:rsidR="00AD4FF2" w:rsidRPr="004C0D64" w:rsidRDefault="00AD4FF2" w:rsidP="00AD4FF2">
      <w:pPr>
        <w:rPr>
          <w:sz w:val="12"/>
        </w:rPr>
      </w:pPr>
      <w:r w:rsidRPr="004C0D64">
        <w:rPr>
          <w:sz w:val="12"/>
        </w:rPr>
        <w:t xml:space="preserve">Garrido mentions revolutionary proletarian line in command not once, seeing success in capitalist fashion as being measured by how many people live above the arbitrary poverty line. </w:t>
      </w:r>
      <w:r w:rsidRPr="00B019F3">
        <w:rPr>
          <w:rStyle w:val="StyleUnderline"/>
        </w:rPr>
        <w:t xml:space="preserve">He ignores the fact that </w:t>
      </w:r>
      <w:r w:rsidRPr="00B019F3">
        <w:rPr>
          <w:rStyle w:val="StyleUnderline"/>
          <w:highlight w:val="green"/>
        </w:rPr>
        <w:t xml:space="preserve">capitalists worth </w:t>
      </w:r>
      <w:r w:rsidRPr="00B019F3">
        <w:rPr>
          <w:rStyle w:val="Emphasis"/>
          <w:highlight w:val="green"/>
        </w:rPr>
        <w:t>billions</w:t>
      </w:r>
      <w:r w:rsidRPr="00B019F3">
        <w:rPr>
          <w:rStyle w:val="StyleUnderline"/>
        </w:rPr>
        <w:t xml:space="preserve"> of dollars </w:t>
      </w:r>
      <w:r w:rsidRPr="00B019F3">
        <w:rPr>
          <w:rStyle w:val="StyleUnderline"/>
          <w:highlight w:val="green"/>
        </w:rPr>
        <w:t xml:space="preserve">exist within the </w:t>
      </w:r>
      <w:r w:rsidRPr="00B019F3">
        <w:rPr>
          <w:rStyle w:val="Emphasis"/>
          <w:highlight w:val="green"/>
        </w:rPr>
        <w:t>C</w:t>
      </w:r>
      <w:r w:rsidRPr="00B019F3">
        <w:rPr>
          <w:rStyle w:val="StyleUnderline"/>
        </w:rPr>
        <w:t xml:space="preserve">hinese </w:t>
      </w:r>
      <w:r w:rsidRPr="00B019F3">
        <w:rPr>
          <w:rStyle w:val="Emphasis"/>
          <w:highlight w:val="green"/>
        </w:rPr>
        <w:t>C</w:t>
      </w:r>
      <w:r w:rsidRPr="00B019F3">
        <w:rPr>
          <w:rStyle w:val="StyleUnderline"/>
        </w:rPr>
        <w:t xml:space="preserve">ommunist </w:t>
      </w:r>
      <w:r w:rsidRPr="00B019F3">
        <w:rPr>
          <w:rStyle w:val="Emphasis"/>
          <w:highlight w:val="green"/>
        </w:rPr>
        <w:t>P</w:t>
      </w:r>
      <w:r w:rsidRPr="00B019F3">
        <w:rPr>
          <w:rStyle w:val="StyleUnderline"/>
        </w:rPr>
        <w:t>arty</w:t>
      </w:r>
      <w:r w:rsidRPr="004C0D64">
        <w:rPr>
          <w:sz w:val="12"/>
        </w:rPr>
        <w:t xml:space="preserve">, </w:t>
      </w:r>
      <w:r w:rsidRPr="00B019F3">
        <w:rPr>
          <w:rStyle w:val="StyleUnderline"/>
        </w:rPr>
        <w:t>which itself is rotted and bloated with corruption</w:t>
      </w:r>
      <w:r w:rsidRPr="004C0D64">
        <w:rPr>
          <w:sz w:val="12"/>
        </w:rPr>
        <w:t xml:space="preserve">, </w:t>
      </w:r>
      <w:r w:rsidRPr="00B019F3">
        <w:rPr>
          <w:rStyle w:val="StyleUnderline"/>
        </w:rPr>
        <w:t xml:space="preserve">using force </w:t>
      </w:r>
      <w:r w:rsidRPr="00B019F3">
        <w:rPr>
          <w:rStyle w:val="StyleUnderline"/>
          <w:highlight w:val="green"/>
        </w:rPr>
        <w:t>to stymie</w:t>
      </w:r>
      <w:r w:rsidRPr="00B019F3">
        <w:rPr>
          <w:rStyle w:val="StyleUnderline"/>
        </w:rPr>
        <w:t xml:space="preserve"> the organizing of new </w:t>
      </w:r>
      <w:r w:rsidRPr="00B019F3">
        <w:rPr>
          <w:rStyle w:val="StyleUnderline"/>
          <w:highlight w:val="green"/>
        </w:rPr>
        <w:t>Maoist elements</w:t>
      </w:r>
      <w:r w:rsidRPr="00B019F3">
        <w:rPr>
          <w:rStyle w:val="StyleUnderline"/>
        </w:rPr>
        <w:t xml:space="preserve"> within China and </w:t>
      </w:r>
      <w:r w:rsidRPr="00B019F3">
        <w:rPr>
          <w:rStyle w:val="StyleUnderline"/>
          <w:highlight w:val="green"/>
        </w:rPr>
        <w:t>settling</w:t>
      </w:r>
      <w:r w:rsidRPr="00B019F3">
        <w:rPr>
          <w:rStyle w:val="StyleUnderline"/>
        </w:rPr>
        <w:t xml:space="preserve"> instead </w:t>
      </w:r>
      <w:r w:rsidRPr="00B019F3">
        <w:rPr>
          <w:rStyle w:val="StyleUnderline"/>
          <w:highlight w:val="green"/>
        </w:rPr>
        <w:t>for</w:t>
      </w:r>
      <w:r w:rsidRPr="00B019F3">
        <w:rPr>
          <w:rStyle w:val="StyleUnderline"/>
        </w:rPr>
        <w:t xml:space="preserve"> superficial </w:t>
      </w:r>
      <w:r w:rsidRPr="00B019F3">
        <w:rPr>
          <w:rStyle w:val="StyleUnderline"/>
          <w:highlight w:val="green"/>
        </w:rPr>
        <w:t>nostalgia and</w:t>
      </w:r>
      <w:r w:rsidRPr="00B019F3">
        <w:rPr>
          <w:rStyle w:val="StyleUnderline"/>
        </w:rPr>
        <w:t xml:space="preserve"> making </w:t>
      </w:r>
      <w:r w:rsidRPr="00B019F3">
        <w:rPr>
          <w:rStyle w:val="StyleUnderline"/>
          <w:highlight w:val="green"/>
        </w:rPr>
        <w:t>anti-American noise</w:t>
      </w:r>
      <w:r w:rsidRPr="004C0D64">
        <w:rPr>
          <w:sz w:val="12"/>
        </w:rPr>
        <w:t xml:space="preserve">. This is not revolutionary noise, or proletarian noise, </w:t>
      </w:r>
      <w:r w:rsidRPr="00B019F3">
        <w:rPr>
          <w:rStyle w:val="StyleUnderline"/>
        </w:rPr>
        <w:t xml:space="preserve">it is </w:t>
      </w:r>
      <w:r w:rsidRPr="00B019F3">
        <w:rPr>
          <w:rStyle w:val="StyleUnderline"/>
          <w:highlight w:val="green"/>
        </w:rPr>
        <w:t>inter-imperialist squabbling over markets</w:t>
      </w:r>
      <w:r w:rsidRPr="00B019F3">
        <w:rPr>
          <w:rStyle w:val="StyleUnderline"/>
        </w:rPr>
        <w:t xml:space="preserve"> and access to the Third World</w:t>
      </w:r>
      <w:r w:rsidRPr="004C0D64">
        <w:rPr>
          <w:sz w:val="12"/>
        </w:rPr>
        <w:t>, nothing more. The fact that Garrido cannot tell the difference between the two calls to mind Mao’s description of Deng Xiaoping as someone who “doesn’t know the difference between socialism and imperialism”. Behind this author’s obscurantist pseudo-intellectual ramblings show a mind wilfully ignorant of the basic principles of the makings of proletarian revolution and the struggle towards Communism, instead settling for ever so safe, toothless, stale, and weak loyal opposition to Yankee imperialism and living vicariously through Chinese imperialism. This is the equivalent of voting for Democrats using the specter of Trump, and just as useless.</w:t>
      </w:r>
    </w:p>
    <w:p w14:paraId="56522BC6" w14:textId="77777777" w:rsidR="00AD4FF2" w:rsidRPr="004C0D64" w:rsidRDefault="00AD4FF2" w:rsidP="00AD4FF2">
      <w:pPr>
        <w:rPr>
          <w:sz w:val="12"/>
        </w:rPr>
      </w:pPr>
      <w:r w:rsidRPr="004C0D64">
        <w:rPr>
          <w:rStyle w:val="StyleUnderline"/>
        </w:rPr>
        <w:t>Garrido says much about the Western Left and its supposed “purity fetish”</w:t>
      </w:r>
      <w:r w:rsidRPr="004C0D64">
        <w:rPr>
          <w:sz w:val="12"/>
        </w:rPr>
        <w:t xml:space="preserve">. Of course, </w:t>
      </w:r>
      <w:r w:rsidRPr="004C0D64">
        <w:rPr>
          <w:rStyle w:val="StyleUnderline"/>
          <w:highlight w:val="green"/>
        </w:rPr>
        <w:t>as someone who cannot tell the difference between socialism and imperialism</w:t>
      </w:r>
      <w:r w:rsidRPr="004C0D64">
        <w:rPr>
          <w:sz w:val="12"/>
        </w:rPr>
        <w:t xml:space="preserve">, </w:t>
      </w:r>
      <w:r w:rsidRPr="004C0D64">
        <w:rPr>
          <w:rStyle w:val="StyleUnderline"/>
        </w:rPr>
        <w:t xml:space="preserve">any </w:t>
      </w:r>
      <w:r w:rsidRPr="004C0D64">
        <w:rPr>
          <w:rStyle w:val="StyleUnderline"/>
          <w:highlight w:val="green"/>
        </w:rPr>
        <w:t>defense of the proletarian line</w:t>
      </w:r>
      <w:r w:rsidRPr="004C0D64">
        <w:rPr>
          <w:rStyle w:val="StyleUnderline"/>
        </w:rPr>
        <w:t xml:space="preserve"> and the proletarian ideology from those who would overthrow and bastardize it </w:t>
      </w:r>
      <w:r w:rsidRPr="004C0D64">
        <w:rPr>
          <w:rStyle w:val="StyleUnderline"/>
          <w:highlight w:val="green"/>
        </w:rPr>
        <w:t>is a “purity fetish”</w:t>
      </w:r>
      <w:r w:rsidRPr="004C0D64">
        <w:rPr>
          <w:sz w:val="12"/>
        </w:rPr>
        <w:t xml:space="preserve">. It also is telling that Garrido does not engage with the works of the CPI (Maoist) and the Communist Party of the Philippines, neither of which belong to the West, and both of which have correctly and thoroughly described China as a social-imperialist country. </w:t>
      </w:r>
      <w:r w:rsidRPr="004C0D64">
        <w:rPr>
          <w:rStyle w:val="StyleUnderline"/>
        </w:rPr>
        <w:t xml:space="preserve">Garrido also </w:t>
      </w:r>
      <w:r w:rsidRPr="004C0D64">
        <w:rPr>
          <w:rStyle w:val="StyleUnderline"/>
          <w:highlight w:val="green"/>
        </w:rPr>
        <w:t>ignores</w:t>
      </w:r>
      <w:r w:rsidRPr="004C0D64">
        <w:rPr>
          <w:rStyle w:val="StyleUnderline"/>
        </w:rPr>
        <w:t xml:space="preserve"> the </w:t>
      </w:r>
      <w:r w:rsidRPr="004C0D64">
        <w:rPr>
          <w:rStyle w:val="StyleUnderline"/>
          <w:highlight w:val="green"/>
        </w:rPr>
        <w:t>Africans who have risen against</w:t>
      </w:r>
      <w:r w:rsidRPr="004C0D64">
        <w:rPr>
          <w:rStyle w:val="StyleUnderline"/>
        </w:rPr>
        <w:t xml:space="preserve"> the </w:t>
      </w:r>
      <w:r w:rsidRPr="004C0D64">
        <w:rPr>
          <w:rStyle w:val="StyleUnderline"/>
          <w:highlight w:val="green"/>
        </w:rPr>
        <w:t>social-imperialists’ theft of</w:t>
      </w:r>
      <w:r w:rsidRPr="004C0D64">
        <w:rPr>
          <w:rStyle w:val="StyleUnderline"/>
        </w:rPr>
        <w:t xml:space="preserve"> their </w:t>
      </w:r>
      <w:r w:rsidRPr="004C0D64">
        <w:rPr>
          <w:rStyle w:val="StyleUnderline"/>
          <w:highlight w:val="green"/>
        </w:rPr>
        <w:t>resources</w:t>
      </w:r>
      <w:r w:rsidRPr="004C0D64">
        <w:rPr>
          <w:rStyle w:val="StyleUnderline"/>
        </w:rPr>
        <w:t xml:space="preserve"> and abuses of their workers</w:t>
      </w:r>
      <w:r w:rsidRPr="004C0D64">
        <w:rPr>
          <w:sz w:val="12"/>
        </w:rPr>
        <w:t>. These, to Garrido, are simply ungrateful clients of Chinese largesse, or “ultras” stuck in the past. When the revisionists admit that the Chinese “aid” and “development loans” are backed by the infrastructure of the countries that it is lending to, they engage in whataboutism and call for “tactical support” and “backing China” as Garrido does at the end of the article. The funny thing is that, from my own personal experience, lines similar to this author’s are more common among the “Western Left” than the anti-revisionist, Marxist-Leninist-Maoist position. Those “Western Leftists” that Garrido is referring to are in revisionist organizations such as CPUSA and the Marcyite bastard twins of the PSL/WWP, promoting his line and considering electioneering, getting their ugly yellow signs on the front page of the newspapers, and sharing revisionist tripe on Facebook while meming about Daddy Fidel Castro in between covering for sexual assaults to be political work. Maoism is still a minority line in the United States, and in Europe, social democrats and radical liberals hold sway. This being said, more and more people are becoming interested in, studying, and organizing themselves as Maoists every day, mainly due to the obvious snake oil and lies peddled by revisionists like Garrido and the consequences of such lines in practice.</w:t>
      </w:r>
    </w:p>
    <w:p w14:paraId="29661F3A" w14:textId="77777777" w:rsidR="00AD4FF2" w:rsidRPr="004C0D64" w:rsidRDefault="00AD4FF2" w:rsidP="00AD4FF2">
      <w:pPr>
        <w:rPr>
          <w:sz w:val="8"/>
          <w:szCs w:val="8"/>
        </w:rPr>
      </w:pPr>
      <w:r w:rsidRPr="004C0D64">
        <w:rPr>
          <w:sz w:val="8"/>
          <w:szCs w:val="8"/>
        </w:rPr>
        <w:t>In short, there is no “misunderstanding” of China’s use of markets. Garrido plays the condescending professor, throwing around references to Hegel and butchering both Lenin and Marx in the service of capitalism-imperialism with a faded and tattered red flag. Maoists the world over are well aware of the purpose of China’s use of markets, and which class it has enriched and served. We have Mao’s lessons, and those of the people’s wars that were inspired by the Chinese project. Garrido closes with yammering about a new Cold War, his words for inter-imperialist conflict. Revisionists lambast Maoists for living in the past, yet live there themselves, it seems. I remind you of Mao’s lesson from the last Cold War.</w:t>
      </w:r>
    </w:p>
    <w:p w14:paraId="4DC8B4CF" w14:textId="77777777" w:rsidR="00AD4FF2" w:rsidRPr="004C0D64" w:rsidRDefault="00AD4FF2" w:rsidP="00AD4FF2">
      <w:pPr>
        <w:rPr>
          <w:sz w:val="12"/>
        </w:rPr>
      </w:pPr>
      <w:r w:rsidRPr="004C0D64">
        <w:rPr>
          <w:sz w:val="12"/>
        </w:rPr>
        <w:t xml:space="preserve">People all over the world are now discussing whether a third world war will break out. On this question, too, we must be mentally prepared and do some analysis. We stand firmly for peace and against war. However, </w:t>
      </w:r>
      <w:r w:rsidRPr="004C0D64">
        <w:rPr>
          <w:rStyle w:val="StyleUnderline"/>
          <w:highlight w:val="green"/>
        </w:rPr>
        <w:t>if the imperialists insist on</w:t>
      </w:r>
      <w:r w:rsidRPr="004C0D64">
        <w:rPr>
          <w:rStyle w:val="StyleUnderline"/>
        </w:rPr>
        <w:t xml:space="preserve"> unleashing another </w:t>
      </w:r>
      <w:r w:rsidRPr="004C0D64">
        <w:rPr>
          <w:rStyle w:val="StyleUnderline"/>
          <w:highlight w:val="green"/>
        </w:rPr>
        <w:t>war</w:t>
      </w:r>
      <w:r w:rsidRPr="004C0D64">
        <w:rPr>
          <w:sz w:val="12"/>
        </w:rPr>
        <w:t xml:space="preserve">, </w:t>
      </w:r>
      <w:r w:rsidRPr="004C0D64">
        <w:rPr>
          <w:rStyle w:val="Emphasis"/>
          <w:highlight w:val="green"/>
        </w:rPr>
        <w:t>we should not be afraid</w:t>
      </w:r>
      <w:r w:rsidRPr="004C0D64">
        <w:rPr>
          <w:rStyle w:val="Emphasis"/>
        </w:rPr>
        <w:t xml:space="preserve"> of it</w:t>
      </w:r>
      <w:r w:rsidRPr="004C0D64">
        <w:rPr>
          <w:sz w:val="12"/>
        </w:rPr>
        <w:t xml:space="preserve">. Our attitude on this question is the same as our attitude towards any disturbance: first, we are against it; second, we are not afraid of it. The First World War was followed by the birth of the Soviet Union with a population of 200 million. The Second World War was followed by the emergence of the socialist camp with a combined population of 900 million. </w:t>
      </w:r>
      <w:r w:rsidRPr="004C0D64">
        <w:rPr>
          <w:rStyle w:val="StyleUnderline"/>
          <w:highlight w:val="green"/>
        </w:rPr>
        <w:t>If the imperialists insist</w:t>
      </w:r>
      <w:r w:rsidRPr="004C0D64">
        <w:rPr>
          <w:rStyle w:val="StyleUnderline"/>
        </w:rPr>
        <w:t xml:space="preserve"> on launching a third world war</w:t>
      </w:r>
      <w:r w:rsidRPr="004C0D64">
        <w:rPr>
          <w:sz w:val="12"/>
        </w:rPr>
        <w:t xml:space="preserve">, </w:t>
      </w:r>
      <w:r w:rsidRPr="004C0D64">
        <w:rPr>
          <w:rStyle w:val="StyleUnderline"/>
        </w:rPr>
        <w:t xml:space="preserve">it is certain that </w:t>
      </w:r>
      <w:r w:rsidRPr="004C0D64">
        <w:rPr>
          <w:rStyle w:val="StyleUnderline"/>
          <w:highlight w:val="green"/>
        </w:rPr>
        <w:t>several hundred million</w:t>
      </w:r>
      <w:r w:rsidRPr="004C0D64">
        <w:rPr>
          <w:rStyle w:val="StyleUnderline"/>
        </w:rPr>
        <w:t xml:space="preserve"> more </w:t>
      </w:r>
      <w:r w:rsidRPr="004C0D64">
        <w:rPr>
          <w:rStyle w:val="StyleUnderline"/>
          <w:highlight w:val="green"/>
        </w:rPr>
        <w:t>will turn to socialism</w:t>
      </w:r>
      <w:r w:rsidRPr="004C0D64">
        <w:rPr>
          <w:sz w:val="12"/>
        </w:rPr>
        <w:t xml:space="preserve">, and then there will not be much room left on earth for the imperialists; </w:t>
      </w:r>
      <w:r w:rsidRPr="004C0D64">
        <w:rPr>
          <w:rStyle w:val="Emphasis"/>
        </w:rPr>
        <w:t xml:space="preserve">it is also likely that </w:t>
      </w:r>
      <w:r w:rsidRPr="004C0D64">
        <w:rPr>
          <w:rStyle w:val="Emphasis"/>
          <w:highlight w:val="green"/>
        </w:rPr>
        <w:t>the whole structure</w:t>
      </w:r>
      <w:r w:rsidRPr="004C0D64">
        <w:rPr>
          <w:rStyle w:val="Emphasis"/>
        </w:rPr>
        <w:t xml:space="preserve"> of imperialism </w:t>
      </w:r>
      <w:r w:rsidRPr="004C0D64">
        <w:rPr>
          <w:rStyle w:val="Emphasis"/>
          <w:highlight w:val="green"/>
        </w:rPr>
        <w:t>will</w:t>
      </w:r>
      <w:r w:rsidRPr="004C0D64">
        <w:rPr>
          <w:rStyle w:val="Emphasis"/>
        </w:rPr>
        <w:t xml:space="preserve"> utterly </w:t>
      </w:r>
      <w:r w:rsidRPr="004C0D64">
        <w:rPr>
          <w:rStyle w:val="Emphasis"/>
          <w:highlight w:val="green"/>
        </w:rPr>
        <w:t>collapse</w:t>
      </w:r>
      <w:r w:rsidRPr="004C0D64">
        <w:rPr>
          <w:sz w:val="12"/>
        </w:rPr>
        <w:t>.</w:t>
      </w:r>
    </w:p>
    <w:p w14:paraId="27CD40A4" w14:textId="77777777" w:rsidR="00AD4FF2" w:rsidRPr="009C57BA" w:rsidRDefault="00AD4FF2" w:rsidP="00AD4FF2"/>
    <w:p w14:paraId="0835AC72" w14:textId="77777777" w:rsidR="00AD4FF2" w:rsidRDefault="00AD4FF2" w:rsidP="00AD4FF2">
      <w:pPr>
        <w:pStyle w:val="Heading2"/>
        <w:rPr>
          <w:rFonts w:cs="Calibri"/>
        </w:rPr>
      </w:pPr>
      <w:r w:rsidRPr="009C57BA">
        <w:rPr>
          <w:rFonts w:cs="Calibri"/>
        </w:rPr>
        <w:t>1NC – Case</w:t>
      </w:r>
    </w:p>
    <w:p w14:paraId="466576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4F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4FF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D90C13"/>
  <w14:defaultImageDpi w14:val="300"/>
  <w15:docId w15:val="{9EAEA04A-CB6D-804E-8804-C2BDC3E08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4FF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D4F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4F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4F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D4FF2"/>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AD4F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4FF2"/>
  </w:style>
  <w:style w:type="character" w:customStyle="1" w:styleId="Heading1Char">
    <w:name w:val="Heading 1 Char"/>
    <w:aliases w:val="Pocket Char"/>
    <w:basedOn w:val="DefaultParagraphFont"/>
    <w:link w:val="Heading1"/>
    <w:uiPriority w:val="9"/>
    <w:rsid w:val="00AD4F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4F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4FF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D4FF2"/>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D4FF2"/>
    <w:rPr>
      <w:b/>
      <w:sz w:val="24"/>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Minimized Char"/>
    <w:basedOn w:val="DefaultParagraphFont"/>
    <w:uiPriority w:val="1"/>
    <w:qFormat/>
    <w:rsid w:val="00AD4FF2"/>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AD4FF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D4FF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NoSpacing"/>
    <w:uiPriority w:val="99"/>
    <w:unhideWhenUsed/>
    <w:rsid w:val="00AD4FF2"/>
    <w:rPr>
      <w:color w:val="auto"/>
      <w:u w:val="none"/>
    </w:rPr>
  </w:style>
  <w:style w:type="paragraph" w:styleId="DocumentMap">
    <w:name w:val="Document Map"/>
    <w:basedOn w:val="Normal"/>
    <w:link w:val="DocumentMapChar"/>
    <w:uiPriority w:val="99"/>
    <w:semiHidden/>
    <w:unhideWhenUsed/>
    <w:rsid w:val="00AD4F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4FF2"/>
    <w:rPr>
      <w:rFonts w:ascii="Lucida Grande" w:hAnsi="Lucida Grande" w:cs="Lucida Grande"/>
    </w:rPr>
  </w:style>
  <w:style w:type="paragraph" w:customStyle="1" w:styleId="textbold">
    <w:name w:val="text bold"/>
    <w:basedOn w:val="Normal"/>
    <w:link w:val="Emphasis"/>
    <w:autoRedefine/>
    <w:uiPriority w:val="20"/>
    <w:qFormat/>
    <w:rsid w:val="00AD4FF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AD4F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AD4F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lacklikemao.medium.com/upholding-the-revolutionary-proletarian-line-is-not-a-purity-fetish-a-response-to-carlos-cc54154b2c7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forgenews.org/2018/08/24/against-electoralism-for-dual-pow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aw.colorado.edu/articles/126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versobooks.com/blogs/3948-the-neolithic-capitalism-and-communism" TargetMode="External"/><Relationship Id="rId4" Type="http://schemas.openxmlformats.org/officeDocument/2006/relationships/customXml" Target="../customXml/item4.xml"/><Relationship Id="rId9" Type="http://schemas.openxmlformats.org/officeDocument/2006/relationships/hyperlink" Target="https://www.aclweb.org/anthology/E85-1002.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9247</Words>
  <Characters>52712</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2021-12-04T00:17:00Z</dcterms:created>
  <dcterms:modified xsi:type="dcterms:W3CDTF">2021-12-04T00:17:00Z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