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05A48" w14:textId="77777777" w:rsidR="00223010" w:rsidRDefault="00223010" w:rsidP="00223010">
      <w:pPr>
        <w:pStyle w:val="Heading2"/>
      </w:pPr>
      <w:r>
        <w:t xml:space="preserve">1NC – Off </w:t>
      </w:r>
    </w:p>
    <w:p w14:paraId="63843639" w14:textId="77777777" w:rsidR="00223010" w:rsidRDefault="00223010" w:rsidP="00223010">
      <w:pPr>
        <w:pStyle w:val="Heading3"/>
      </w:pPr>
      <w:r>
        <w:t>1NC – Th</w:t>
      </w:r>
    </w:p>
    <w:p w14:paraId="62212024" w14:textId="77777777" w:rsidR="00223010" w:rsidRPr="005B27E2" w:rsidRDefault="00223010" w:rsidP="00223010">
      <w:pPr>
        <w:pStyle w:val="Heading4"/>
        <w:rPr>
          <w:rStyle w:val="Style13ptBold"/>
          <w:b/>
          <w:bCs w:val="0"/>
        </w:rPr>
      </w:pPr>
      <w:r w:rsidRPr="005B27E2">
        <w:rPr>
          <w:rStyle w:val="Style13ptBold"/>
          <w:b/>
          <w:bCs w:val="0"/>
        </w:rPr>
        <w:t xml:space="preserve">Interpretation: Debaters must disclose all constructive positions they read in the cite boxes or open source on the 2020-2021 NDCA LD Wiki for both sides they debate at Tournament of Champion bid distributing tournaments – spirit over text, you know what this means, it’s disclosure. </w:t>
      </w:r>
    </w:p>
    <w:p w14:paraId="2BDAF373" w14:textId="77777777" w:rsidR="00223010" w:rsidRPr="005B27E2" w:rsidRDefault="00223010" w:rsidP="00223010">
      <w:pPr>
        <w:pStyle w:val="Heading4"/>
        <w:rPr>
          <w:rStyle w:val="Style13ptBold"/>
          <w:b/>
          <w:bCs w:val="0"/>
        </w:rPr>
      </w:pPr>
      <w:r w:rsidRPr="005B27E2">
        <w:rPr>
          <w:rStyle w:val="Style13ptBold"/>
          <w:b/>
          <w:bCs w:val="0"/>
        </w:rPr>
        <w:t xml:space="preserve">Violation: </w:t>
      </w:r>
      <w:r>
        <w:rPr>
          <w:rStyle w:val="Style13ptBold"/>
          <w:b/>
          <w:bCs w:val="0"/>
        </w:rPr>
        <w:t>they don’t have a wiki - screenshots</w:t>
      </w:r>
    </w:p>
    <w:p w14:paraId="09BA4B9C" w14:textId="77777777" w:rsidR="00223010" w:rsidRDefault="00223010" w:rsidP="00223010">
      <w:r>
        <w:rPr>
          <w:noProof/>
        </w:rPr>
        <w:drawing>
          <wp:inline distT="0" distB="0" distL="0" distR="0" wp14:anchorId="233C76C0" wp14:editId="61A471E6">
            <wp:extent cx="6819900" cy="1468547"/>
            <wp:effectExtent l="0" t="0" r="0" b="5080"/>
            <wp:docPr id="1" name="Picture 1" descr="Graphical user interface, application,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with medium confidence"/>
                    <pic:cNvPicPr/>
                  </pic:nvPicPr>
                  <pic:blipFill>
                    <a:blip r:embed="rId9"/>
                    <a:stretch>
                      <a:fillRect/>
                    </a:stretch>
                  </pic:blipFill>
                  <pic:spPr>
                    <a:xfrm>
                      <a:off x="0" y="0"/>
                      <a:ext cx="6836670" cy="1472158"/>
                    </a:xfrm>
                    <a:prstGeom prst="rect">
                      <a:avLst/>
                    </a:prstGeom>
                  </pic:spPr>
                </pic:pic>
              </a:graphicData>
            </a:graphic>
          </wp:inline>
        </w:drawing>
      </w:r>
    </w:p>
    <w:p w14:paraId="4AF3686D" w14:textId="77777777" w:rsidR="00223010" w:rsidRDefault="00223010" w:rsidP="00223010">
      <w:pPr>
        <w:pStyle w:val="Heading4"/>
      </w:pPr>
      <w:r w:rsidRPr="004748F4">
        <w:rPr>
          <w:u w:val="single"/>
        </w:rPr>
        <w:t>Engagement</w:t>
      </w:r>
      <w:r w:rsidRPr="004748F4">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t xml:space="preserve">. Engagement outweighs on uniqueness – it’s the only thing differentiating debate from other events  </w:t>
      </w:r>
    </w:p>
    <w:p w14:paraId="76FA05BF" w14:textId="77777777" w:rsidR="00223010" w:rsidRDefault="00223010" w:rsidP="00223010">
      <w:pPr>
        <w:pStyle w:val="Heading4"/>
      </w:pPr>
      <w:r w:rsidRPr="004748F4">
        <w:rPr>
          <w:u w:val="single"/>
        </w:rPr>
        <w:t>Small School Inclusion</w:t>
      </w:r>
      <w:r>
        <w:t xml:space="preserve"> – Big schools will </w:t>
      </w:r>
      <w:r w:rsidRPr="004748F4">
        <w:rPr>
          <w:u w:val="single"/>
        </w:rPr>
        <w:t>always</w:t>
      </w:r>
      <w:r>
        <w:t xml:space="preserve"> get your docs through having a lot of judges, competitors, and coaches with connections to other judges only disclosure allows small schools equal access. </w:t>
      </w:r>
    </w:p>
    <w:p w14:paraId="70BB5CA8" w14:textId="77777777" w:rsidR="00223010" w:rsidRDefault="00223010" w:rsidP="00223010">
      <w:pPr>
        <w:pStyle w:val="Heading4"/>
      </w:pPr>
      <w:r w:rsidRPr="00905DF3">
        <w:rPr>
          <w:u w:val="single"/>
        </w:rPr>
        <w:t>Academic Ethics</w:t>
      </w:r>
      <w:r w:rsidRPr="00905DF3">
        <w:t xml:space="preserve">—disclosure deters mis-cutting, power-tagging, abuse of brackets and ellipses, and plagiarism – makes it harder to beat evidence because I can’t find all the issues </w:t>
      </w:r>
      <w:r w:rsidRPr="00905DF3">
        <w:rPr>
          <w:u w:val="single"/>
        </w:rPr>
        <w:t>in-round</w:t>
      </w:r>
      <w:r w:rsidRPr="00905DF3">
        <w:t xml:space="preserve">—it’s a real-world norm and debate loses </w:t>
      </w:r>
      <w:r w:rsidRPr="00905DF3">
        <w:rPr>
          <w:u w:val="single"/>
        </w:rPr>
        <w:t>all</w:t>
      </w:r>
      <w:r w:rsidRPr="00905DF3">
        <w:t xml:space="preserve"> educational value if we can just make up cards. I cannot go through all their cards in four minutes and still manage to craft a strategy. I cannot check in round. Academic Ethics outweighs because it controls entry to universities and higher learning – biggest internal link to education, universities will kick you out if you are academically dishonest. </w:t>
      </w:r>
    </w:p>
    <w:p w14:paraId="5EDE8500" w14:textId="77777777" w:rsidR="00223010" w:rsidRPr="00F601E6" w:rsidRDefault="00223010" w:rsidP="00223010"/>
    <w:p w14:paraId="19A14777" w14:textId="77777777" w:rsidR="00223010" w:rsidRDefault="00223010" w:rsidP="00223010">
      <w:pPr>
        <w:pStyle w:val="Heading3"/>
      </w:pPr>
      <w:r>
        <w:t xml:space="preserve">1NC – T </w:t>
      </w:r>
    </w:p>
    <w:p w14:paraId="5B3F5A60"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u w:val="single"/>
        </w:rPr>
        <w:t>Interp</w:t>
      </w:r>
      <w:r w:rsidRPr="001B3F08">
        <w:rPr>
          <w:rFonts w:asciiTheme="majorHAnsi" w:hAnsiTheme="majorHAnsi" w:cstheme="majorHAnsi"/>
        </w:rPr>
        <w:t xml:space="preserve"> – Unjust refers to a </w:t>
      </w:r>
      <w:r w:rsidRPr="001B3F08">
        <w:rPr>
          <w:rFonts w:asciiTheme="majorHAnsi" w:hAnsiTheme="majorHAnsi" w:cstheme="majorHAnsi"/>
          <w:u w:val="single"/>
        </w:rPr>
        <w:t>negative action</w:t>
      </w:r>
      <w:r w:rsidRPr="001B3F08">
        <w:rPr>
          <w:rFonts w:asciiTheme="majorHAnsi" w:hAnsiTheme="majorHAnsi" w:cstheme="majorHAnsi"/>
        </w:rPr>
        <w:t xml:space="preserve"> – it means </w:t>
      </w:r>
      <w:r w:rsidRPr="001B3F08">
        <w:rPr>
          <w:rFonts w:asciiTheme="majorHAnsi" w:hAnsiTheme="majorHAnsi" w:cstheme="majorHAnsi"/>
          <w:u w:val="single"/>
        </w:rPr>
        <w:t>contrary</w:t>
      </w:r>
      <w:r w:rsidRPr="001B3F08">
        <w:rPr>
          <w:rFonts w:asciiTheme="majorHAnsi" w:hAnsiTheme="majorHAnsi" w:cstheme="majorHAnsi"/>
        </w:rPr>
        <w:t>.</w:t>
      </w:r>
    </w:p>
    <w:p w14:paraId="287AECEB" w14:textId="77777777" w:rsidR="00223010" w:rsidRPr="001B3F08" w:rsidRDefault="00223010" w:rsidP="00223010">
      <w:pPr>
        <w:rPr>
          <w:rFonts w:asciiTheme="majorHAnsi" w:hAnsiTheme="majorHAnsi" w:cstheme="majorHAnsi"/>
        </w:rPr>
      </w:pPr>
      <w:r w:rsidRPr="001B3F08">
        <w:rPr>
          <w:rStyle w:val="Style13ptBold"/>
          <w:rFonts w:asciiTheme="majorHAnsi" w:hAnsiTheme="majorHAnsi" w:cstheme="majorHAnsi"/>
        </w:rPr>
        <w:t>Black Laws No Date</w:t>
      </w:r>
      <w:r w:rsidRPr="001B3F08">
        <w:rPr>
          <w:rFonts w:asciiTheme="majorHAnsi" w:hAnsiTheme="majorHAnsi" w:cstheme="majorHAnsi"/>
        </w:rPr>
        <w:t xml:space="preserve"> "What is Unjust?" </w:t>
      </w:r>
      <w:hyperlink r:id="rId10" w:history="1">
        <w:r w:rsidRPr="001B3F08">
          <w:rPr>
            <w:rStyle w:val="FollowedHyperlink"/>
            <w:rFonts w:asciiTheme="majorHAnsi" w:hAnsiTheme="majorHAnsi" w:cstheme="majorHAnsi"/>
          </w:rPr>
          <w:t>https://thelawdictionary.org/unjust/</w:t>
        </w:r>
      </w:hyperlink>
      <w:r w:rsidRPr="001B3F08">
        <w:rPr>
          <w:rFonts w:asciiTheme="majorHAnsi" w:hAnsiTheme="majorHAnsi" w:cstheme="majorHAnsi"/>
        </w:rPr>
        <w:t xml:space="preserve"> //Elmer</w:t>
      </w:r>
    </w:p>
    <w:p w14:paraId="0EDFB742" w14:textId="77777777" w:rsidR="00223010" w:rsidRPr="001B3F08" w:rsidRDefault="00223010" w:rsidP="00223010">
      <w:pPr>
        <w:rPr>
          <w:rFonts w:asciiTheme="majorHAnsi" w:hAnsiTheme="majorHAnsi" w:cstheme="majorHAnsi"/>
          <w:sz w:val="16"/>
        </w:rPr>
      </w:pPr>
      <w:r w:rsidRPr="000D75CE">
        <w:rPr>
          <w:rStyle w:val="Emphasis"/>
          <w:rFonts w:asciiTheme="majorHAnsi" w:hAnsiTheme="majorHAnsi" w:cstheme="majorHAnsi"/>
          <w:highlight w:val="green"/>
        </w:rPr>
        <w:t>Contrary to right and justice</w:t>
      </w:r>
      <w:r w:rsidRPr="001B3F08">
        <w:rPr>
          <w:rFonts w:asciiTheme="majorHAnsi" w:hAnsiTheme="majorHAnsi" w:cstheme="majorHAnsi"/>
          <w:sz w:val="16"/>
        </w:rPr>
        <w:t>, or to the enjoyment of his rights by another</w:t>
      </w:r>
      <w:r w:rsidRPr="000D75CE">
        <w:rPr>
          <w:rStyle w:val="Emphasis"/>
          <w:rFonts w:asciiTheme="majorHAnsi" w:hAnsiTheme="majorHAnsi" w:cstheme="majorHAnsi"/>
          <w:highlight w:val="green"/>
        </w:rPr>
        <w:t>, or to the standards of conduct furnished by the laws</w:t>
      </w:r>
      <w:r w:rsidRPr="001B3F08">
        <w:rPr>
          <w:rFonts w:asciiTheme="majorHAnsi" w:hAnsiTheme="majorHAnsi" w:cstheme="majorHAnsi"/>
          <w:sz w:val="16"/>
        </w:rPr>
        <w:t>.</w:t>
      </w:r>
    </w:p>
    <w:p w14:paraId="3786282F"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u w:val="single"/>
        </w:rPr>
        <w:t>Violation</w:t>
      </w:r>
      <w:r w:rsidRPr="001B3F08">
        <w:rPr>
          <w:rFonts w:asciiTheme="majorHAnsi" w:hAnsiTheme="majorHAnsi" w:cstheme="majorHAnsi"/>
        </w:rPr>
        <w:t xml:space="preserve"> – The Aff is a </w:t>
      </w:r>
      <w:r w:rsidRPr="001B3F08">
        <w:rPr>
          <w:rFonts w:asciiTheme="majorHAnsi" w:hAnsiTheme="majorHAnsi" w:cstheme="majorHAnsi"/>
          <w:u w:val="single"/>
        </w:rPr>
        <w:t>positive action</w:t>
      </w:r>
      <w:r w:rsidRPr="001B3F08">
        <w:rPr>
          <w:rFonts w:asciiTheme="majorHAnsi" w:hAnsiTheme="majorHAnsi" w:cstheme="majorHAnsi"/>
        </w:rPr>
        <w:t xml:space="preserve"> – it </w:t>
      </w:r>
      <w:r w:rsidRPr="001B3F08">
        <w:rPr>
          <w:rFonts w:asciiTheme="majorHAnsi" w:hAnsiTheme="majorHAnsi" w:cstheme="majorHAnsi"/>
          <w:u w:val="single"/>
        </w:rPr>
        <w:t>creates</w:t>
      </w:r>
      <w:r w:rsidRPr="001B3F08">
        <w:rPr>
          <w:rFonts w:asciiTheme="majorHAnsi" w:hAnsiTheme="majorHAnsi" w:cstheme="majorHAnsi"/>
        </w:rPr>
        <w:t xml:space="preserve"> a new concept for Space i.e. the creation of a multilateral agreement  </w:t>
      </w:r>
    </w:p>
    <w:p w14:paraId="30C0584F"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u w:val="single"/>
        </w:rPr>
        <w:t>Standards</w:t>
      </w:r>
      <w:r w:rsidRPr="001B3F08">
        <w:rPr>
          <w:rFonts w:asciiTheme="majorHAnsi" w:hAnsiTheme="majorHAnsi" w:cstheme="majorHAnsi"/>
        </w:rPr>
        <w:t xml:space="preserve"> – </w:t>
      </w:r>
    </w:p>
    <w:p w14:paraId="5E08A23E"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rPr>
        <w:t xml:space="preserve">1] </w:t>
      </w:r>
      <w:r w:rsidRPr="001B3F08">
        <w:rPr>
          <w:rFonts w:asciiTheme="majorHAnsi" w:hAnsiTheme="majorHAnsi" w:cstheme="majorHAnsi"/>
          <w:u w:val="single"/>
        </w:rPr>
        <w:t>Limits</w:t>
      </w:r>
      <w:r w:rsidRPr="001B3F08">
        <w:rPr>
          <w:rFonts w:asciiTheme="majorHAnsi" w:hAnsiTheme="majorHAnsi" w:cstheme="majorHAnsi"/>
        </w:rPr>
        <w:t xml:space="preserve"> – making the topic bi-directional </w:t>
      </w:r>
      <w:r w:rsidRPr="001B3F08">
        <w:rPr>
          <w:rFonts w:asciiTheme="majorHAnsi" w:hAnsiTheme="majorHAnsi" w:cstheme="majorHAnsi"/>
          <w:u w:val="single"/>
        </w:rPr>
        <w:t>explodes</w:t>
      </w:r>
      <w:r w:rsidRPr="001B3F08">
        <w:rPr>
          <w:rFonts w:asciiTheme="majorHAnsi" w:hAnsiTheme="majorHAnsi" w:cstheme="majorHAnsi"/>
        </w:rPr>
        <w:t xml:space="preserve"> predictability – it means that Aff’s can both </w:t>
      </w:r>
      <w:r w:rsidRPr="001B3F08">
        <w:rPr>
          <w:rFonts w:asciiTheme="majorHAnsi" w:hAnsiTheme="majorHAnsi" w:cstheme="majorHAnsi"/>
          <w:u w:val="single"/>
        </w:rPr>
        <w:t>increase</w:t>
      </w:r>
      <w:r w:rsidRPr="001B3F08">
        <w:rPr>
          <w:rFonts w:asciiTheme="majorHAnsi" w:hAnsiTheme="majorHAnsi" w:cstheme="majorHAnsi"/>
        </w:rPr>
        <w:t xml:space="preserve"> non-exist property regimes in space AND </w:t>
      </w:r>
      <w:r w:rsidRPr="001B3F08">
        <w:rPr>
          <w:rFonts w:asciiTheme="majorHAnsi" w:hAnsiTheme="majorHAnsi" w:cstheme="majorHAnsi"/>
          <w:u w:val="single"/>
        </w:rPr>
        <w:t>decrease</w:t>
      </w:r>
      <w:r w:rsidRPr="001B3F08">
        <w:rPr>
          <w:rFonts w:asciiTheme="majorHAnsi" w:hAnsiTheme="majorHAnsi" w:cstheme="majorHAnsi"/>
        </w:rPr>
        <w:t xml:space="preserve"> appropriation by private actors – makes the topic untenable.</w:t>
      </w:r>
    </w:p>
    <w:p w14:paraId="0C4512AC"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rPr>
        <w:t xml:space="preserve">2] </w:t>
      </w:r>
      <w:r w:rsidRPr="001B3F08">
        <w:rPr>
          <w:rFonts w:asciiTheme="majorHAnsi" w:hAnsiTheme="majorHAnsi" w:cstheme="majorHAnsi"/>
          <w:u w:val="single"/>
        </w:rPr>
        <w:t>Ground</w:t>
      </w:r>
      <w:r w:rsidRPr="001B3F08">
        <w:rPr>
          <w:rFonts w:asciiTheme="majorHAnsi" w:hAnsiTheme="majorHAnsi" w:cstheme="majorHAnsi"/>
        </w:rPr>
        <w:t xml:space="preserve"> – wrecks Neg Generics – we can’t say appropriation good since the 1AC can create </w:t>
      </w:r>
      <w:r w:rsidRPr="001B3F08">
        <w:rPr>
          <w:rFonts w:asciiTheme="majorHAnsi" w:hAnsiTheme="majorHAnsi" w:cstheme="majorHAnsi"/>
          <w:u w:val="single"/>
        </w:rPr>
        <w:t>new views</w:t>
      </w:r>
      <w:r w:rsidRPr="001B3F08">
        <w:rPr>
          <w:rFonts w:asciiTheme="majorHAnsi" w:hAnsiTheme="majorHAnsi" w:cstheme="majorHAnsi"/>
        </w:rPr>
        <w:t xml:space="preserve"> on Outer Space Property Rights that circumvent our Links </w:t>
      </w:r>
    </w:p>
    <w:p w14:paraId="50EA0469"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rPr>
        <w:t>3] TVA – just defend that space appropriation is bad.</w:t>
      </w:r>
    </w:p>
    <w:p w14:paraId="3CB80543"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rPr>
        <w:t>Drop the Debater – it’s a fundamental baseline for debate-ability.</w:t>
      </w:r>
    </w:p>
    <w:p w14:paraId="7AAEC25D" w14:textId="77777777" w:rsidR="00223010" w:rsidRPr="001B3F08" w:rsidRDefault="00223010" w:rsidP="00223010">
      <w:pPr>
        <w:pStyle w:val="Heading4"/>
        <w:rPr>
          <w:rFonts w:asciiTheme="majorHAnsi" w:hAnsiTheme="majorHAnsi" w:cstheme="majorHAnsi"/>
        </w:rPr>
      </w:pPr>
      <w:r w:rsidRPr="001B3F08">
        <w:rPr>
          <w:rFonts w:asciiTheme="majorHAnsi" w:hAnsiTheme="majorHAnsi" w:cstheme="majorHAnsi"/>
        </w:rPr>
        <w:t>Use Competing Interps – A] Topicality is a yes/no question, you can’t be reasonably topical and B] Reasonability invites arbitrary judge intervention and a race to the bottom of questionable argumentation.</w:t>
      </w:r>
    </w:p>
    <w:p w14:paraId="1D6360A0" w14:textId="77777777" w:rsidR="00223010" w:rsidRPr="00E65C21" w:rsidRDefault="00223010" w:rsidP="00223010">
      <w:pPr>
        <w:pStyle w:val="Heading4"/>
        <w:rPr>
          <w:rFonts w:asciiTheme="majorHAnsi" w:hAnsiTheme="majorHAnsi" w:cstheme="majorHAnsi"/>
        </w:rPr>
      </w:pPr>
      <w:r w:rsidRPr="001B3F08">
        <w:rPr>
          <w:rFonts w:asciiTheme="majorHAnsi" w:hAnsiTheme="majorHAnsi" w:cstheme="majorHAnsi"/>
        </w:rPr>
        <w:t>No RVI’s - A] Forces the 1NC to go all-in on Theory which kills substance education, B] Encourages Baiting since the 1AC will purposely be abusive, and C] Illogical – you shouldn’t win for not being abusive.</w:t>
      </w:r>
    </w:p>
    <w:p w14:paraId="087E90E7" w14:textId="77777777" w:rsidR="00223010" w:rsidRDefault="00223010" w:rsidP="00223010">
      <w:pPr>
        <w:pStyle w:val="Heading3"/>
      </w:pPr>
      <w:r>
        <w:t xml:space="preserve">1NC – K </w:t>
      </w:r>
    </w:p>
    <w:p w14:paraId="7A8998EC" w14:textId="77777777" w:rsidR="00223010" w:rsidRPr="005A29A5" w:rsidRDefault="00223010" w:rsidP="00223010">
      <w:pPr>
        <w:pStyle w:val="Heading4"/>
      </w:pPr>
      <w:r>
        <w:t xml:space="preserve">International Relations is the </w:t>
      </w:r>
      <w:r>
        <w:rPr>
          <w:u w:val="single"/>
        </w:rPr>
        <w:t>royal science</w:t>
      </w:r>
      <w:r>
        <w:t xml:space="preserve"> of empire – the aff engineers “</w:t>
      </w:r>
      <w:r w:rsidRPr="006158B6">
        <w:rPr>
          <w:u w:val="single"/>
        </w:rPr>
        <w:t>sustainable warfare</w:t>
      </w:r>
      <w:r>
        <w:t>” through a mutating geopolitics of violence.</w:t>
      </w:r>
    </w:p>
    <w:p w14:paraId="0BBC9FFB" w14:textId="77777777" w:rsidR="00223010" w:rsidRDefault="00223010" w:rsidP="00223010">
      <w:pPr>
        <w:rPr>
          <w:rStyle w:val="Style13ptBold"/>
        </w:rPr>
      </w:pPr>
      <w:r>
        <w:rPr>
          <w:rStyle w:val="Style13ptBold"/>
        </w:rPr>
        <w:t>Grove ‘19</w:t>
      </w:r>
    </w:p>
    <w:p w14:paraId="5E52189A" w14:textId="77777777" w:rsidR="00223010" w:rsidRDefault="00223010" w:rsidP="00223010">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E86C389" w14:textId="77777777" w:rsidR="00223010" w:rsidRPr="00347BF9" w:rsidRDefault="00223010" w:rsidP="00223010">
      <w:pPr>
        <w:rPr>
          <w:sz w:val="12"/>
        </w:rPr>
      </w:pPr>
      <w:r w:rsidRPr="00347BF9">
        <w:rPr>
          <w:sz w:val="12"/>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0D75CE">
        <w:rPr>
          <w:rStyle w:val="Emphasis"/>
          <w:highlight w:val="green"/>
        </w:rPr>
        <w:t>ir has</w:t>
      </w:r>
      <w:r w:rsidRPr="006B098C">
        <w:rPr>
          <w:rStyle w:val="Emphasis"/>
        </w:rPr>
        <w:t xml:space="preserve"> always </w:t>
      </w:r>
      <w:r w:rsidRPr="000D75CE">
        <w:rPr>
          <w:rStyle w:val="Emphasis"/>
          <w:highlight w:val="green"/>
        </w:rPr>
        <w:t>held itself to be a</w:t>
      </w:r>
      <w:r w:rsidRPr="006B098C">
        <w:rPr>
          <w:rStyle w:val="Emphasis"/>
        </w:rPr>
        <w:t xml:space="preserve"> kind of </w:t>
      </w:r>
      <w:r w:rsidRPr="000D75CE">
        <w:rPr>
          <w:rStyle w:val="Emphasis"/>
          <w:highlight w:val="green"/>
        </w:rPr>
        <w:t>royal science</w:t>
      </w:r>
      <w:r w:rsidRPr="00347BF9">
        <w:rPr>
          <w:sz w:val="12"/>
        </w:rPr>
        <w:t xml:space="preserve">. Scholarship in ir,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0D75CE">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0D75CE">
        <w:rPr>
          <w:rStyle w:val="StyleUnderline"/>
          <w:highlight w:val="green"/>
        </w:rPr>
        <w:t>changed</w:t>
      </w:r>
      <w:r w:rsidRPr="006B098C">
        <w:rPr>
          <w:rStyle w:val="StyleUnderline"/>
        </w:rPr>
        <w:t xml:space="preserve"> the </w:t>
      </w:r>
      <w:r w:rsidRPr="000D75CE">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0B479A">
        <w:rPr>
          <w:rStyle w:val="StyleUnderline"/>
        </w:rPr>
        <w:t xml:space="preserve">the political economy of the field is </w:t>
      </w:r>
      <w:r w:rsidRPr="000D75CE">
        <w:rPr>
          <w:rStyle w:val="StyleUnderline"/>
          <w:highlight w:val="green"/>
        </w:rPr>
        <w:t xml:space="preserve">impossible without </w:t>
      </w:r>
      <w:r w:rsidRPr="000D75CE">
        <w:rPr>
          <w:rStyle w:val="Emphasis"/>
          <w:highlight w:val="green"/>
        </w:rPr>
        <w:t>D</w:t>
      </w:r>
      <w:r w:rsidRPr="00347BF9">
        <w:rPr>
          <w:sz w:val="12"/>
        </w:rPr>
        <w:t xml:space="preserve">epartment </w:t>
      </w:r>
      <w:r w:rsidRPr="000D75CE">
        <w:rPr>
          <w:rStyle w:val="Emphasis"/>
          <w:highlight w:val="green"/>
        </w:rPr>
        <w:t>o</w:t>
      </w:r>
      <w:r w:rsidRPr="00347BF9">
        <w:rPr>
          <w:sz w:val="12"/>
        </w:rPr>
        <w:t xml:space="preserve">f </w:t>
      </w:r>
      <w:r w:rsidRPr="000D75CE">
        <w:rPr>
          <w:rStyle w:val="Emphasis"/>
          <w:highlight w:val="green"/>
        </w:rPr>
        <w:t>D</w:t>
      </w:r>
      <w:r w:rsidRPr="00347BF9">
        <w:rPr>
          <w:sz w:val="12"/>
        </w:rPr>
        <w:t xml:space="preserve">efense </w:t>
      </w:r>
      <w:r w:rsidRPr="000D75CE">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0D75CE">
        <w:rPr>
          <w:rStyle w:val="Emphasis"/>
          <w:highlight w:val="green"/>
        </w:rPr>
        <w:t>i</w:t>
      </w:r>
      <w:r w:rsidRPr="00347BF9">
        <w:rPr>
          <w:sz w:val="12"/>
        </w:rPr>
        <w:t xml:space="preserve">nternational </w:t>
      </w:r>
      <w:r w:rsidRPr="000D75CE">
        <w:rPr>
          <w:rStyle w:val="Emphasis"/>
          <w:highlight w:val="green"/>
        </w:rPr>
        <w:t>r</w:t>
      </w:r>
      <w:r w:rsidRPr="00347BF9">
        <w:rPr>
          <w:sz w:val="12"/>
        </w:rPr>
        <w:t xml:space="preserve">elations </w:t>
      </w:r>
      <w:r w:rsidRPr="000D75CE">
        <w:rPr>
          <w:rStyle w:val="StyleUnderline"/>
          <w:highlight w:val="green"/>
        </w:rPr>
        <w:t>is</w:t>
      </w:r>
      <w:r w:rsidRPr="000B479A">
        <w:rPr>
          <w:rStyle w:val="StyleUnderline"/>
        </w:rPr>
        <w:t xml:space="preserve"> meant to be </w:t>
      </w:r>
      <w:r w:rsidRPr="000D75CE">
        <w:rPr>
          <w:rStyle w:val="StyleUnderline"/>
          <w:highlight w:val="green"/>
        </w:rPr>
        <w:t>scholarship as statecraft</w:t>
      </w:r>
      <w:r w:rsidRPr="006B098C">
        <w:rPr>
          <w:rStyle w:val="StyleUnderline"/>
        </w:rPr>
        <w:t xml:space="preserve"> by other means</w:t>
      </w:r>
      <w:r w:rsidRPr="00347BF9">
        <w:rPr>
          <w:sz w:val="12"/>
        </w:rPr>
        <w:t>.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3080E59" w14:textId="77777777" w:rsidR="00223010" w:rsidRPr="00937F8D" w:rsidRDefault="00223010" w:rsidP="00223010">
      <w:pPr>
        <w:rPr>
          <w:sz w:val="8"/>
          <w:szCs w:val="8"/>
        </w:rPr>
      </w:pPr>
      <w:r w:rsidRPr="00937F8D">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71B5349" w14:textId="77777777" w:rsidR="00223010" w:rsidRPr="00347BF9" w:rsidRDefault="00223010" w:rsidP="00223010">
      <w:pPr>
        <w:rPr>
          <w:sz w:val="12"/>
          <w:szCs w:val="8"/>
        </w:rPr>
      </w:pPr>
      <w:r w:rsidRPr="000D75CE">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0D75CE">
        <w:rPr>
          <w:rStyle w:val="StyleUnderline"/>
          <w:highlight w:val="green"/>
        </w:rPr>
        <w:t>violence</w:t>
      </w:r>
      <w:r w:rsidRPr="00347BF9">
        <w:rPr>
          <w:sz w:val="12"/>
          <w:szCs w:val="8"/>
        </w:rPr>
        <w:t xml:space="preserve">, </w:t>
      </w:r>
      <w:r w:rsidRPr="00347BF9">
        <w:rPr>
          <w:rStyle w:val="StyleUnderline"/>
        </w:rPr>
        <w:t xml:space="preserve">global </w:t>
      </w:r>
      <w:r w:rsidRPr="000D75CE">
        <w:rPr>
          <w:rStyle w:val="StyleUnderline"/>
          <w:highlight w:val="green"/>
        </w:rPr>
        <w:t>racism</w:t>
      </w:r>
      <w:r w:rsidRPr="00347BF9">
        <w:rPr>
          <w:sz w:val="12"/>
          <w:szCs w:val="8"/>
        </w:rPr>
        <w:t xml:space="preserve">, </w:t>
      </w:r>
      <w:r w:rsidRPr="00347BF9">
        <w:rPr>
          <w:rStyle w:val="StyleUnderline"/>
        </w:rPr>
        <w:t xml:space="preserve">and </w:t>
      </w:r>
      <w:r w:rsidRPr="000D75CE">
        <w:rPr>
          <w:rStyle w:val="StyleUnderline"/>
          <w:highlight w:val="green"/>
        </w:rPr>
        <w:t>climate change are not</w:t>
      </w:r>
      <w:r w:rsidRPr="00347BF9">
        <w:rPr>
          <w:rStyle w:val="StyleUnderline"/>
        </w:rPr>
        <w:t xml:space="preserve"> squarely </w:t>
      </w:r>
      <w:r w:rsidRPr="000D75CE">
        <w:rPr>
          <w:rStyle w:val="StyleUnderline"/>
          <w:highlight w:val="green"/>
        </w:rPr>
        <w:t>in the main</w:t>
      </w:r>
      <w:r w:rsidRPr="000B479A">
        <w:rPr>
          <w:rStyle w:val="StyleUnderline"/>
        </w:rPr>
        <w:t xml:space="preserve"> of ir </w:t>
      </w:r>
      <w:r w:rsidRPr="000D75CE">
        <w:rPr>
          <w:rStyle w:val="StyleUnderline"/>
          <w:highlight w:val="green"/>
        </w:rPr>
        <w:t>demonstrates</w:t>
      </w:r>
      <w:r w:rsidRPr="00347BF9">
        <w:rPr>
          <w:rStyle w:val="StyleUnderline"/>
        </w:rPr>
        <w:t xml:space="preserve"> just </w:t>
      </w:r>
      <w:r w:rsidRPr="000D75CE">
        <w:rPr>
          <w:rStyle w:val="StyleUnderline"/>
          <w:highlight w:val="green"/>
        </w:rPr>
        <w:t>how benign</w:t>
      </w:r>
      <w:r w:rsidRPr="00347BF9">
        <w:rPr>
          <w:rStyle w:val="StyleUnderline"/>
        </w:rPr>
        <w:t xml:space="preserve"> American </w:t>
      </w:r>
      <w:r w:rsidRPr="000D75CE">
        <w:rPr>
          <w:rStyle w:val="StyleUnderline"/>
          <w:highlight w:val="green"/>
        </w:rPr>
        <w:t xml:space="preserve">scholarly hegemony </w:t>
      </w:r>
      <w:r w:rsidRPr="000D75CE">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0D75CE">
        <w:rPr>
          <w:rStyle w:val="StyleUnderline"/>
          <w:highlight w:val="green"/>
        </w:rPr>
        <w:t>old white men</w:t>
      </w:r>
      <w:r w:rsidRPr="00347BF9">
        <w:rPr>
          <w:rStyle w:val="StyleUnderline"/>
        </w:rPr>
        <w:t xml:space="preserve"> still </w:t>
      </w:r>
      <w:r w:rsidRPr="000D75CE">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0D75CE">
        <w:rPr>
          <w:rStyle w:val="StyleUnderline"/>
          <w:highlight w:val="green"/>
        </w:rPr>
        <w:t>as the planet crumbles under</w:t>
      </w:r>
      <w:r w:rsidRPr="00347BF9">
        <w:rPr>
          <w:rStyle w:val="StyleUnderline"/>
        </w:rPr>
        <w:t xml:space="preserve"> the weight of their failed </w:t>
      </w:r>
      <w:r w:rsidRPr="000D75CE">
        <w:rPr>
          <w:rStyle w:val="StyleUnderline"/>
          <w:highlight w:val="green"/>
        </w:rPr>
        <w:t>imperial dreams</w:t>
      </w:r>
      <w:r w:rsidRPr="00347BF9">
        <w:rPr>
          <w:sz w:val="12"/>
          <w:szCs w:val="8"/>
        </w:rPr>
        <w:t>.</w:t>
      </w:r>
    </w:p>
    <w:p w14:paraId="7E56E105" w14:textId="77777777" w:rsidR="00223010" w:rsidRPr="00937F8D" w:rsidRDefault="00223010" w:rsidP="00223010">
      <w:pPr>
        <w:rPr>
          <w:sz w:val="12"/>
        </w:rPr>
      </w:pPr>
      <w:r w:rsidRPr="000D75CE">
        <w:rPr>
          <w:rStyle w:val="StyleUnderline"/>
          <w:highlight w:val="green"/>
        </w:rPr>
        <w:t xml:space="preserve">If </w:t>
      </w:r>
      <w:r w:rsidRPr="000D75CE">
        <w:rPr>
          <w:rStyle w:val="Emphasis"/>
          <w:highlight w:val="green"/>
        </w:rPr>
        <w:t>i</w:t>
      </w:r>
      <w:r w:rsidRPr="00937F8D">
        <w:rPr>
          <w:sz w:val="12"/>
        </w:rPr>
        <w:t xml:space="preserve">nternational </w:t>
      </w:r>
      <w:r w:rsidRPr="000D75CE">
        <w:rPr>
          <w:rStyle w:val="Emphasis"/>
          <w:highlight w:val="green"/>
        </w:rPr>
        <w:t>r</w:t>
      </w:r>
      <w:r w:rsidRPr="00937F8D">
        <w:rPr>
          <w:sz w:val="12"/>
        </w:rPr>
        <w:t xml:space="preserve">elations </w:t>
      </w:r>
      <w:r w:rsidRPr="000D75CE">
        <w:rPr>
          <w:rStyle w:val="StyleUnderline"/>
          <w:highlight w:val="green"/>
        </w:rPr>
        <w:t>was meant to</w:t>
      </w:r>
      <w:r w:rsidRPr="006B098C">
        <w:rPr>
          <w:rStyle w:val="StyleUnderline"/>
        </w:rPr>
        <w:t xml:space="preserve"> be the science of </w:t>
      </w:r>
      <w:r w:rsidRPr="000D75CE">
        <w:rPr>
          <w:rStyle w:val="StyleUnderline"/>
          <w:highlight w:val="green"/>
        </w:rPr>
        <w:t>mak</w:t>
      </w:r>
      <w:r w:rsidRPr="00937F8D">
        <w:rPr>
          <w:sz w:val="12"/>
        </w:rPr>
        <w:t xml:space="preserve">ing </w:t>
      </w:r>
      <w:r w:rsidRPr="000B479A">
        <w:rPr>
          <w:rStyle w:val="StyleUnderline"/>
        </w:rPr>
        <w:t xml:space="preserve">the world </w:t>
      </w:r>
      <w:r w:rsidRPr="000D75CE">
        <w:rPr>
          <w:rStyle w:val="StyleUnderline"/>
          <w:highlight w:val="green"/>
        </w:rPr>
        <w:t>something other than</w:t>
      </w:r>
      <w:r w:rsidRPr="006B098C">
        <w:rPr>
          <w:rStyle w:val="StyleUnderline"/>
        </w:rPr>
        <w:t xml:space="preserve"> what it would be if we were all left to </w:t>
      </w:r>
      <w:r w:rsidRPr="000D75CE">
        <w:rPr>
          <w:rStyle w:val="StyleUnderline"/>
          <w:highlight w:val="green"/>
        </w:rPr>
        <w:t>our</w:t>
      </w:r>
      <w:r w:rsidRPr="006B098C">
        <w:rPr>
          <w:rStyle w:val="StyleUnderline"/>
        </w:rPr>
        <w:t xml:space="preserve"> own </w:t>
      </w:r>
      <w:r w:rsidRPr="000D75CE">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0D75CE">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0D75CE">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0D75CE">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66038449" w14:textId="77777777" w:rsidR="00223010" w:rsidRPr="00937F8D" w:rsidRDefault="00223010" w:rsidP="00223010">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2FF6CDF2" w14:textId="77777777" w:rsidR="00223010" w:rsidRPr="00937F8D" w:rsidRDefault="00223010" w:rsidP="00223010">
      <w:pPr>
        <w:rPr>
          <w:sz w:val="12"/>
        </w:rPr>
      </w:pPr>
      <w:r w:rsidRPr="00937F8D">
        <w:rPr>
          <w:sz w:val="12"/>
        </w:rPr>
        <w:t xml:space="preserve">After the fury of three decades of critique, </w:t>
      </w:r>
      <w:r w:rsidRPr="006B098C">
        <w:rPr>
          <w:rStyle w:val="StyleUnderline"/>
        </w:rPr>
        <w:t xml:space="preserve">most ir </w:t>
      </w:r>
      <w:r w:rsidRPr="000D75CE">
        <w:rPr>
          <w:rStyle w:val="StyleUnderline"/>
          <w:highlight w:val="green"/>
        </w:rPr>
        <w:t>scholars</w:t>
      </w:r>
      <w:r w:rsidRPr="006B098C">
        <w:rPr>
          <w:rStyle w:val="StyleUnderline"/>
        </w:rPr>
        <w:t xml:space="preserve"> still </w:t>
      </w:r>
      <w:r w:rsidRPr="000D75CE">
        <w:rPr>
          <w:rStyle w:val="StyleUnderline"/>
          <w:highlight w:val="green"/>
        </w:rPr>
        <w:t>camp</w:t>
      </w:r>
      <w:r w:rsidRPr="006B098C">
        <w:rPr>
          <w:rStyle w:val="StyleUnderline"/>
        </w:rPr>
        <w:t xml:space="preserve"> out </w:t>
      </w:r>
      <w:r w:rsidRPr="000D75CE">
        <w:rPr>
          <w:rStyle w:val="StyleUnderline"/>
          <w:highlight w:val="green"/>
        </w:rPr>
        <w:t>either on</w:t>
      </w:r>
      <w:r w:rsidRPr="006B098C">
        <w:rPr>
          <w:rStyle w:val="StyleUnderline"/>
        </w:rPr>
        <w:t xml:space="preserve"> the hill of </w:t>
      </w:r>
      <w:r w:rsidRPr="000D75CE">
        <w:rPr>
          <w:rStyle w:val="StyleUnderline"/>
          <w:highlight w:val="green"/>
        </w:rPr>
        <w:t>liberal internationalism or</w:t>
      </w:r>
      <w:r w:rsidRPr="006B098C">
        <w:rPr>
          <w:rStyle w:val="StyleUnderline"/>
        </w:rPr>
        <w:t xml:space="preserve"> in the dark woods of political </w:t>
      </w:r>
      <w:r w:rsidRPr="000D75CE">
        <w:rPr>
          <w:rStyle w:val="StyleUnderline"/>
          <w:highlight w:val="green"/>
        </w:rPr>
        <w:t>realism</w:t>
      </w:r>
      <w:r w:rsidRPr="00937F8D">
        <w:rPr>
          <w:sz w:val="12"/>
        </w:rPr>
        <w:t xml:space="preserve">. </w:t>
      </w:r>
      <w:r w:rsidRPr="000D75CE">
        <w:rPr>
          <w:rStyle w:val="Emphasis"/>
          <w:highlight w:val="green"/>
        </w:rPr>
        <w:t>Neither offers</w:t>
      </w:r>
      <w:r w:rsidRPr="006B098C">
        <w:rPr>
          <w:rStyle w:val="Emphasis"/>
        </w:rPr>
        <w:t xml:space="preserve"> much that is new by way of </w:t>
      </w:r>
      <w:r w:rsidRPr="000D75CE">
        <w:rPr>
          <w:rStyle w:val="Emphasis"/>
          <w:highlight w:val="green"/>
        </w:rPr>
        <w:t>answers</w:t>
      </w:r>
      <w:r w:rsidRPr="000B479A">
        <w:rPr>
          <w:rStyle w:val="Emphasis"/>
        </w:rPr>
        <w:t xml:space="preserve"> or even explanations, </w:t>
      </w:r>
      <w:r w:rsidRPr="000D75CE">
        <w:rPr>
          <w:rStyle w:val="Emphasis"/>
          <w:highlight w:val="green"/>
        </w:rPr>
        <w:t>and</w:t>
      </w:r>
      <w:r w:rsidRPr="006B098C">
        <w:rPr>
          <w:rStyle w:val="Emphasis"/>
        </w:rPr>
        <w:t xml:space="preserve"> each dominant school has </w:t>
      </w:r>
      <w:r w:rsidRPr="000D75CE">
        <w:rPr>
          <w:rStyle w:val="Emphasis"/>
          <w:highlight w:val="green"/>
        </w:rPr>
        <w:t>failed</w:t>
      </w:r>
      <w:r w:rsidRPr="000B479A">
        <w:rPr>
          <w:rStyle w:val="Emphasis"/>
        </w:rPr>
        <w:t xml:space="preserve"> to account for </w:t>
      </w:r>
      <w:r w:rsidRPr="000D75CE">
        <w:rPr>
          <w:rStyle w:val="Emphasis"/>
          <w:highlight w:val="green"/>
        </w:rPr>
        <w:t>our</w:t>
      </w:r>
      <w:r w:rsidRPr="006B098C">
        <w:rPr>
          <w:rStyle w:val="Emphasis"/>
        </w:rPr>
        <w:t xml:space="preserve"> current </w:t>
      </w:r>
      <w:r w:rsidRPr="000D75CE">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A478632" w14:textId="77777777" w:rsidR="00223010" w:rsidRPr="00937F8D" w:rsidRDefault="00223010" w:rsidP="00223010">
      <w:pPr>
        <w:rPr>
          <w:sz w:val="12"/>
        </w:rPr>
      </w:pPr>
      <w:r w:rsidRPr="00937F8D">
        <w:rPr>
          <w:sz w:val="12"/>
        </w:rPr>
        <w:t xml:space="preserve">For both warring parties, </w:t>
      </w:r>
      <w:r w:rsidRPr="00347BF9">
        <w:rPr>
          <w:rStyle w:val="StyleUnderline"/>
        </w:rPr>
        <w:t xml:space="preserve">ir </w:t>
      </w:r>
      <w:r w:rsidRPr="000D75CE">
        <w:rPr>
          <w:rStyle w:val="StyleUnderline"/>
          <w:highlight w:val="green"/>
        </w:rPr>
        <w:t>optimism</w:t>
      </w:r>
      <w:r w:rsidRPr="00347BF9">
        <w:rPr>
          <w:rStyle w:val="StyleUnderline"/>
        </w:rPr>
        <w:t xml:space="preserve"> is </w:t>
      </w:r>
      <w:r w:rsidRPr="000D75CE">
        <w:rPr>
          <w:rStyle w:val="StyleUnderline"/>
          <w:highlight w:val="green"/>
        </w:rPr>
        <w:t>expressed through</w:t>
      </w:r>
      <w:r w:rsidRPr="00347BF9">
        <w:rPr>
          <w:rStyle w:val="StyleUnderline"/>
        </w:rPr>
        <w:t xml:space="preserve"> a </w:t>
      </w:r>
      <w:r w:rsidRPr="000D75CE">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w:t>
      </w:r>
    </w:p>
    <w:p w14:paraId="14F3F85E" w14:textId="77777777" w:rsidR="00223010" w:rsidRPr="00347BF9" w:rsidRDefault="00223010" w:rsidP="00223010">
      <w:pPr>
        <w:rPr>
          <w:sz w:val="8"/>
          <w:szCs w:val="8"/>
        </w:rPr>
      </w:pPr>
      <w:r w:rsidRPr="00347BF9">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6E8BFD92" w14:textId="77777777" w:rsidR="00223010" w:rsidRPr="00E5364A" w:rsidRDefault="00223010" w:rsidP="00223010">
      <w:pPr>
        <w:rPr>
          <w:sz w:val="12"/>
        </w:rPr>
      </w:pPr>
      <w:r w:rsidRPr="00E5364A">
        <w:rPr>
          <w:sz w:val="12"/>
        </w:rPr>
        <w:t xml:space="preserve">Still, </w:t>
      </w:r>
      <w:r w:rsidRPr="000D75CE">
        <w:rPr>
          <w:rStyle w:val="StyleUnderline"/>
          <w:highlight w:val="green"/>
        </w:rPr>
        <w:t xml:space="preserve">the </w:t>
      </w:r>
      <w:r w:rsidRPr="000D75CE">
        <w:rPr>
          <w:rStyle w:val="Emphasis"/>
          <w:highlight w:val="green"/>
        </w:rPr>
        <w:t>U</w:t>
      </w:r>
      <w:r w:rsidRPr="00E5364A">
        <w:rPr>
          <w:sz w:val="12"/>
        </w:rPr>
        <w:t xml:space="preserve">nited </w:t>
      </w:r>
      <w:r w:rsidRPr="000D75CE">
        <w:rPr>
          <w:rStyle w:val="Emphasis"/>
          <w:highlight w:val="green"/>
        </w:rPr>
        <w:t>S</w:t>
      </w:r>
      <w:r w:rsidRPr="00E5364A">
        <w:rPr>
          <w:sz w:val="12"/>
        </w:rPr>
        <w:t xml:space="preserve">tates </w:t>
      </w:r>
      <w:r w:rsidRPr="00347BF9">
        <w:rPr>
          <w:rStyle w:val="StyleUnderline"/>
        </w:rPr>
        <w:t xml:space="preserve">of America </w:t>
      </w:r>
      <w:r w:rsidRPr="000D75CE">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0D75CE">
        <w:rPr>
          <w:rStyle w:val="StyleUnderline"/>
          <w:highlight w:val="green"/>
        </w:rPr>
        <w:t>testing</w:t>
      </w:r>
      <w:r w:rsidRPr="00347BF9">
        <w:rPr>
          <w:rStyle w:val="StyleUnderline"/>
        </w:rPr>
        <w:t xml:space="preserve"> the </w:t>
      </w:r>
      <w:r w:rsidRPr="000D75CE">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0D75CE">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0D75CE">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0D75CE">
        <w:rPr>
          <w:rStyle w:val="StyleUnderline"/>
          <w:highlight w:val="green"/>
        </w:rPr>
        <w:t>violence</w:t>
      </w:r>
      <w:r w:rsidRPr="00E5364A">
        <w:rPr>
          <w:rStyle w:val="StyleUnderline"/>
        </w:rPr>
        <w:t xml:space="preserve"> be modulated until </w:t>
      </w:r>
      <w:r w:rsidRPr="000D75CE">
        <w:rPr>
          <w:rStyle w:val="StyleUnderline"/>
          <w:highlight w:val="green"/>
        </w:rPr>
        <w:t>legally invisible while</w:t>
      </w:r>
      <w:r w:rsidRPr="00E5364A">
        <w:rPr>
          <w:rStyle w:val="StyleUnderline"/>
        </w:rPr>
        <w:t xml:space="preserve"> all the </w:t>
      </w:r>
      <w:r w:rsidRPr="000D75CE">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0D75CE">
        <w:rPr>
          <w:rStyle w:val="StyleUnderline"/>
          <w:highlight w:val="green"/>
        </w:rPr>
        <w:t>experiment to see if</w:t>
      </w:r>
      <w:r w:rsidRPr="00E5364A">
        <w:rPr>
          <w:rStyle w:val="StyleUnderline"/>
        </w:rPr>
        <w:t xml:space="preserve"> a </w:t>
      </w:r>
      <w:r w:rsidRPr="000D75CE">
        <w:rPr>
          <w:rStyle w:val="StyleUnderline"/>
          <w:highlight w:val="green"/>
        </w:rPr>
        <w:t>benign</w:t>
      </w:r>
      <w:r w:rsidRPr="00E5364A">
        <w:rPr>
          <w:rStyle w:val="StyleUnderline"/>
        </w:rPr>
        <w:t xml:space="preserve"> or at least sustainable </w:t>
      </w:r>
      <w:r w:rsidRPr="000D75CE">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0B8BB890" w14:textId="77777777" w:rsidR="00223010" w:rsidRPr="00E5364A" w:rsidRDefault="00223010" w:rsidP="00223010">
      <w:pPr>
        <w:rPr>
          <w:sz w:val="12"/>
        </w:rPr>
      </w:pPr>
      <w:r w:rsidRPr="00DF0023">
        <w:rPr>
          <w:rStyle w:val="StyleUnderline"/>
        </w:rPr>
        <w:t>What about</w:t>
      </w:r>
      <w:r w:rsidRPr="00E5364A">
        <w:rPr>
          <w:rStyle w:val="StyleUnderline"/>
        </w:rPr>
        <w:t xml:space="preserve"> the </w:t>
      </w:r>
      <w:r w:rsidRPr="000D75CE">
        <w:rPr>
          <w:rStyle w:val="StyleUnderline"/>
          <w:highlight w:val="green"/>
        </w:rPr>
        <w:t>impending collapse of the</w:t>
      </w:r>
      <w:r w:rsidRPr="00E5364A">
        <w:rPr>
          <w:rStyle w:val="StyleUnderline"/>
        </w:rPr>
        <w:t xml:space="preserve"> post</w:t>
      </w:r>
      <w:r w:rsidRPr="005E62B2">
        <w:t>–</w:t>
      </w:r>
      <w:r w:rsidRPr="000D75CE">
        <w:rPr>
          <w:rStyle w:val="StyleUnderline"/>
          <w:highlight w:val="green"/>
        </w:rPr>
        <w:t>World</w:t>
      </w:r>
      <w:r w:rsidRPr="00E5364A">
        <w:rPr>
          <w:rStyle w:val="StyleUnderline"/>
        </w:rPr>
        <w:t xml:space="preserve"> War II </w:t>
      </w:r>
      <w:r w:rsidRPr="000D75CE">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0D75CE">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0D75CE">
        <w:rPr>
          <w:rStyle w:val="StyleUnderline"/>
          <w:highlight w:val="green"/>
        </w:rPr>
        <w:t>no</w:t>
      </w:r>
      <w:r w:rsidRPr="00E5364A">
        <w:rPr>
          <w:rStyle w:val="StyleUnderline"/>
        </w:rPr>
        <w:t xml:space="preserve"> form of </w:t>
      </w:r>
      <w:r w:rsidRPr="000D75CE">
        <w:rPr>
          <w:rStyle w:val="StyleUnderline"/>
          <w:highlight w:val="green"/>
        </w:rPr>
        <w:t>life can</w:t>
      </w:r>
      <w:r w:rsidRPr="00E5364A">
        <w:rPr>
          <w:rStyle w:val="StyleUnderline"/>
        </w:rPr>
        <w:t xml:space="preserve"> be made that </w:t>
      </w:r>
      <w:r w:rsidRPr="000D75CE">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0D75CE">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0A341CCB" w14:textId="77777777" w:rsidR="00223010" w:rsidRPr="00E5364A" w:rsidRDefault="00223010" w:rsidP="00223010">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0D75CE">
        <w:rPr>
          <w:rStyle w:val="StyleUnderline"/>
          <w:highlight w:val="green"/>
        </w:rPr>
        <w:t>order and national interest</w:t>
      </w:r>
      <w:r w:rsidRPr="00E5364A">
        <w:rPr>
          <w:rStyle w:val="StyleUnderline"/>
        </w:rPr>
        <w:t xml:space="preserve"> are being </w:t>
      </w:r>
      <w:r w:rsidRPr="000D75CE">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0D75CE">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0D75CE">
        <w:rPr>
          <w:rStyle w:val="Emphasis"/>
          <w:highlight w:val="green"/>
        </w:rPr>
        <w:t>bleeds</w:t>
      </w:r>
      <w:r w:rsidRPr="00A4485A">
        <w:rPr>
          <w:rStyle w:val="Emphasis"/>
        </w:rPr>
        <w:t xml:space="preserve">, mutates, </w:t>
      </w:r>
      <w:r w:rsidRPr="000D75CE">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0C415F3B" w14:textId="77777777" w:rsidR="00223010" w:rsidRPr="00204A62" w:rsidRDefault="00223010" w:rsidP="00223010">
      <w:pPr>
        <w:rPr>
          <w:u w:val="single"/>
        </w:rPr>
      </w:pPr>
      <w:r w:rsidRPr="00E5364A">
        <w:rPr>
          <w:sz w:val="12"/>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0D75CE">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0D75CE">
        <w:rPr>
          <w:rStyle w:val="StyleUnderline"/>
          <w:highlight w:val="green"/>
        </w:rPr>
        <w:t>furthers</w:t>
      </w:r>
      <w:r w:rsidRPr="00E5364A">
        <w:rPr>
          <w:rStyle w:val="StyleUnderline"/>
        </w:rPr>
        <w:t xml:space="preserve"> our practice of </w:t>
      </w:r>
      <w:r w:rsidRPr="000D75CE">
        <w:rPr>
          <w:rStyle w:val="StyleUnderline"/>
          <w:highlight w:val="green"/>
        </w:rPr>
        <w:t>collective violence</w:t>
      </w:r>
      <w:r w:rsidRPr="00E5364A">
        <w:rPr>
          <w:rStyle w:val="StyleUnderline"/>
        </w:rPr>
        <w:t xml:space="preserve"> and goes on for decades </w:t>
      </w:r>
      <w:r w:rsidRPr="000D75CE">
        <w:rPr>
          <w:rStyle w:val="StyleUnderline"/>
          <w:highlight w:val="green"/>
        </w:rPr>
        <w:t>as</w:t>
      </w:r>
      <w:r w:rsidRPr="00E5364A">
        <w:rPr>
          <w:rStyle w:val="StyleUnderline"/>
        </w:rPr>
        <w:t xml:space="preserve"> a kind of </w:t>
      </w:r>
      <w:r w:rsidRPr="000D75CE">
        <w:rPr>
          <w:rStyle w:val="StyleUnderline"/>
          <w:highlight w:val="green"/>
        </w:rPr>
        <w:t>sustainable warfare</w:t>
      </w:r>
      <w:r w:rsidRPr="000D75CE">
        <w:rPr>
          <w:highlight w:val="green"/>
          <w:u w:val="single"/>
        </w:rPr>
        <w:t>.</w:t>
      </w:r>
    </w:p>
    <w:p w14:paraId="42EF18D9" w14:textId="77777777" w:rsidR="00223010" w:rsidRPr="008A2B6C" w:rsidRDefault="00223010" w:rsidP="00223010">
      <w:pPr>
        <w:pStyle w:val="Heading4"/>
      </w:pPr>
      <w:r>
        <w:t>The 1AC is embedded within an critical astropolitics of empire – the desire to command, control, and cooperate over the unique processes of space represent an attempt to make the cosmos into a geopolitical chess game</w:t>
      </w:r>
    </w:p>
    <w:p w14:paraId="6999226F" w14:textId="77777777" w:rsidR="00223010" w:rsidRPr="00C95B80" w:rsidRDefault="00223010" w:rsidP="00223010">
      <w:pPr>
        <w:rPr>
          <w:rStyle w:val="Style13ptBold"/>
          <w:b w:val="0"/>
          <w:bCs/>
          <w:sz w:val="16"/>
          <w:szCs w:val="12"/>
        </w:rPr>
      </w:pPr>
      <w:r>
        <w:rPr>
          <w:rStyle w:val="Style13ptBold"/>
        </w:rPr>
        <w:t>Havercroft and Duvall 9</w:t>
      </w:r>
      <w:r>
        <w:rPr>
          <w:rStyle w:val="Style13ptBold"/>
          <w:sz w:val="16"/>
          <w:szCs w:val="12"/>
        </w:rPr>
        <w:t xml:space="preserve"> (Jonathan Havercroft and Raymond Duvall; 2009; </w:t>
      </w:r>
      <w:r>
        <w:rPr>
          <w:rStyle w:val="Style13ptBold"/>
          <w:i/>
          <w:iCs/>
          <w:sz w:val="16"/>
          <w:szCs w:val="12"/>
        </w:rPr>
        <w:t>“</w:t>
      </w:r>
      <w:r w:rsidRPr="00C95B80">
        <w:rPr>
          <w:rStyle w:val="Style13ptBold"/>
          <w:i/>
          <w:iCs/>
          <w:sz w:val="16"/>
          <w:szCs w:val="12"/>
        </w:rPr>
        <w:t>Critical astropolitics</w:t>
      </w:r>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11"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32CAE1DA" w14:textId="77777777" w:rsidR="00223010" w:rsidRDefault="00223010" w:rsidP="00223010">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0D75CE">
        <w:rPr>
          <w:rStyle w:val="StyleUnderline"/>
          <w:highlight w:val="green"/>
        </w:rPr>
        <w:t>space</w:t>
      </w:r>
      <w:r w:rsidRPr="00F63456">
        <w:rPr>
          <w:rStyle w:val="StyleUnderline"/>
        </w:rPr>
        <w:t xml:space="preserve"> may </w:t>
      </w:r>
      <w:r w:rsidRPr="000D75CE">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0D75CE">
        <w:rPr>
          <w:rStyle w:val="StyleUnderline"/>
          <w:highlight w:val="green"/>
        </w:rPr>
        <w:t>orbits</w:t>
      </w:r>
      <w:r w:rsidRPr="00F63456">
        <w:rPr>
          <w:rStyle w:val="StyleUnderline"/>
        </w:rPr>
        <w:t xml:space="preserve">, regions of space, </w:t>
      </w:r>
      <w:r w:rsidRPr="000D75CE">
        <w:rPr>
          <w:rStyle w:val="StyleUnderline"/>
          <w:highlight w:val="green"/>
        </w:rPr>
        <w:t>and launch points as geopolitically vital assets</w:t>
      </w:r>
      <w:r w:rsidRPr="00F63456">
        <w:rPr>
          <w:rStyle w:val="StyleUnderline"/>
        </w:rPr>
        <w:t xml:space="preserve"> over which states </w:t>
      </w:r>
      <w:r w:rsidRPr="000D75CE">
        <w:rPr>
          <w:rStyle w:val="StyleUnderline"/>
          <w:highlight w:val="green"/>
        </w:rPr>
        <w:t>can be expected</w:t>
      </w:r>
      <w:r w:rsidRPr="00F63456">
        <w:rPr>
          <w:rStyle w:val="StyleUnderline"/>
        </w:rPr>
        <w:t xml:space="preserve"> competitively and strategically </w:t>
      </w:r>
      <w:r w:rsidRPr="000D75CE">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0D75CE">
        <w:rPr>
          <w:rStyle w:val="StyleUnderline"/>
          <w:highlight w:val="green"/>
        </w:rPr>
        <w:t>Space is the</w:t>
      </w:r>
      <w:r w:rsidRPr="00F63456">
        <w:rPr>
          <w:rStyle w:val="StyleUnderline"/>
        </w:rPr>
        <w:t xml:space="preserve"> astropolitical </w:t>
      </w:r>
      <w:r w:rsidRPr="000D75CE">
        <w:rPr>
          <w:rStyle w:val="StyleUnderline"/>
          <w:highlight w:val="green"/>
        </w:rPr>
        <w:t>equivalent</w:t>
      </w:r>
      <w:r w:rsidRPr="00F63456">
        <w:rPr>
          <w:rStyle w:val="StyleUnderline"/>
        </w:rPr>
        <w:t xml:space="preserve"> of Mackinder’s Outer Crescent, </w:t>
      </w:r>
      <w:r w:rsidRPr="000D75CE">
        <w:rPr>
          <w:rStyle w:val="StyleUnderline"/>
          <w:highlight w:val="green"/>
        </w:rPr>
        <w:t>because controlling it will permit a state to limit</w:t>
      </w:r>
      <w:r w:rsidRPr="00F63456">
        <w:rPr>
          <w:rStyle w:val="StyleUnderline"/>
        </w:rPr>
        <w:t xml:space="preserve"> strategic </w:t>
      </w:r>
      <w:r w:rsidRPr="000D75CE">
        <w:rPr>
          <w:rStyle w:val="StyleUnderline"/>
          <w:highlight w:val="green"/>
        </w:rPr>
        <w:t>opportunities of</w:t>
      </w:r>
      <w:r w:rsidRPr="00F63456">
        <w:rPr>
          <w:rStyle w:val="StyleUnderline"/>
        </w:rPr>
        <w:t xml:space="preserve"> potential </w:t>
      </w:r>
      <w:r w:rsidRPr="000D75CE">
        <w:rPr>
          <w:rStyle w:val="StyleUnderline"/>
          <w:highlight w:val="green"/>
        </w:rPr>
        <w:t>rivals and</w:t>
      </w:r>
      <w:r w:rsidRPr="00F63456">
        <w:rPr>
          <w:rStyle w:val="StyleUnderline"/>
        </w:rPr>
        <w:t xml:space="preserve"> at the same time </w:t>
      </w:r>
      <w:r w:rsidRPr="000D75CE">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0D75CE">
        <w:rPr>
          <w:rStyle w:val="StyleUnderline"/>
          <w:highlight w:val="green"/>
        </w:rPr>
        <w:t xml:space="preserve">this </w:t>
      </w:r>
      <w:r w:rsidRPr="009D3F23">
        <w:rPr>
          <w:rStyle w:val="StyleUnderline"/>
        </w:rPr>
        <w:t xml:space="preserve">benign </w:t>
      </w:r>
      <w:r w:rsidRPr="000D75CE">
        <w:rPr>
          <w:rStyle w:val="StyleUnderline"/>
          <w:highlight w:val="green"/>
        </w:rPr>
        <w:t>hegemony would</w:t>
      </w:r>
      <w:r w:rsidRPr="007C29E8">
        <w:rPr>
          <w:rStyle w:val="StyleUnderline"/>
        </w:rPr>
        <w:t xml:space="preserve"> in effect </w:t>
      </w:r>
      <w:r w:rsidRPr="000D75CE">
        <w:rPr>
          <w:rStyle w:val="StyleUnderline"/>
          <w:highlight w:val="green"/>
        </w:rPr>
        <w:t>be an apartheid regime where</w:t>
      </w:r>
      <w:r w:rsidRPr="007C29E8">
        <w:rPr>
          <w:rStyle w:val="StyleUnderline"/>
        </w:rPr>
        <w:t xml:space="preserve"> 95 percent of </w:t>
      </w:r>
      <w:r w:rsidRPr="000D75CE">
        <w:rPr>
          <w:rStyle w:val="StyleUnderline"/>
          <w:highlight w:val="green"/>
        </w:rPr>
        <w:t>the world would be excluded from participating in</w:t>
      </w:r>
      <w:r w:rsidRPr="007C29E8">
        <w:rPr>
          <w:rStyle w:val="StyleUnderline"/>
        </w:rPr>
        <w:t xml:space="preserve"> the </w:t>
      </w:r>
      <w:r w:rsidRPr="000D75CE">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0D75CE">
        <w:rPr>
          <w:rStyle w:val="StyleUnderline"/>
          <w:highlight w:val="green"/>
        </w:rPr>
        <w:t>similar to the totalizing gaze of earlier geopolitical</w:t>
      </w:r>
      <w:r w:rsidRPr="007C29E8">
        <w:rPr>
          <w:rStyle w:val="StyleUnderline"/>
        </w:rPr>
        <w:t xml:space="preserve"> theorists </w:t>
      </w:r>
      <w:r w:rsidRPr="000D75CE">
        <w:rPr>
          <w:rStyle w:val="StyleUnderline"/>
          <w:highlight w:val="green"/>
        </w:rPr>
        <w:t>who viewed the</w:t>
      </w:r>
      <w:r w:rsidRPr="007C29E8">
        <w:rPr>
          <w:rStyle w:val="StyleUnderline"/>
        </w:rPr>
        <w:t xml:space="preserve"> whole </w:t>
      </w:r>
      <w:r w:rsidRPr="000D75CE">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0D75CE">
        <w:rPr>
          <w:rStyle w:val="StyleUnderline"/>
          <w:highlight w:val="green"/>
        </w:rPr>
        <w:t>effective control of space</w:t>
      </w:r>
      <w:r w:rsidRPr="000533F6">
        <w:rPr>
          <w:rStyle w:val="StyleUnderline"/>
        </w:rPr>
        <w:t xml:space="preserve"> by one state </w:t>
      </w:r>
      <w:r w:rsidRPr="000D75CE">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0D75CE">
        <w:rPr>
          <w:rStyle w:val="StyleUnderline"/>
          <w:highlight w:val="green"/>
        </w:rPr>
        <w:t>Successful empires</w:t>
      </w:r>
      <w:r w:rsidRPr="008A2B6C">
        <w:rPr>
          <w:sz w:val="8"/>
        </w:rPr>
        <w:t xml:space="preserve">, including the Roman, British, and American, </w:t>
      </w:r>
      <w:r w:rsidRPr="000D75CE">
        <w:rPr>
          <w:rStyle w:val="StyleUnderline"/>
          <w:highlight w:val="green"/>
        </w:rPr>
        <w:t>permit local autonomy in areas</w:t>
      </w:r>
      <w:r w:rsidRPr="000533F6">
        <w:rPr>
          <w:rStyle w:val="StyleUnderline"/>
        </w:rPr>
        <w:t xml:space="preserve"> that are </w:t>
      </w:r>
      <w:r w:rsidRPr="000D75CE">
        <w:rPr>
          <w:rStyle w:val="StyleUnderline"/>
          <w:highlight w:val="green"/>
        </w:rPr>
        <w:t>not of</w:t>
      </w:r>
      <w:r w:rsidRPr="000533F6">
        <w:rPr>
          <w:rStyle w:val="StyleUnderline"/>
        </w:rPr>
        <w:t xml:space="preserve"> the </w:t>
      </w:r>
      <w:r w:rsidRPr="000D75CE">
        <w:rPr>
          <w:rStyle w:val="StyleUnderline"/>
          <w:highlight w:val="green"/>
        </w:rPr>
        <w:t>imperial power’s direct concern while demanding</w:t>
      </w:r>
      <w:r w:rsidRPr="000533F6">
        <w:rPr>
          <w:rStyle w:val="StyleUnderline"/>
        </w:rPr>
        <w:t xml:space="preserve"> absolute </w:t>
      </w:r>
      <w:r w:rsidRPr="000D75CE">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0D75CE">
        <w:rPr>
          <w:rStyle w:val="StyleUnderline"/>
          <w:highlight w:val="green"/>
        </w:rPr>
        <w:t>by failing to acknowledge the</w:t>
      </w:r>
      <w:r w:rsidRPr="008A2B6C">
        <w:rPr>
          <w:rStyle w:val="StyleUnderline"/>
        </w:rPr>
        <w:t xml:space="preserve"> profound </w:t>
      </w:r>
      <w:r w:rsidRPr="000D75CE">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2C4746C2" w14:textId="77777777" w:rsidR="00223010" w:rsidRPr="00E00DA0" w:rsidRDefault="00223010" w:rsidP="00223010">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45723CCB" w14:textId="77777777" w:rsidR="00223010" w:rsidRDefault="00223010" w:rsidP="00223010">
      <w:pPr>
        <w:rPr>
          <w:rStyle w:val="Style13ptBold"/>
        </w:rPr>
      </w:pPr>
      <w:r>
        <w:rPr>
          <w:rStyle w:val="Style13ptBold"/>
        </w:rPr>
        <w:t>Grove ‘19</w:t>
      </w:r>
    </w:p>
    <w:p w14:paraId="4A931A0D" w14:textId="77777777" w:rsidR="00223010" w:rsidRDefault="00223010" w:rsidP="00223010">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85B4A8E" w14:textId="77777777" w:rsidR="00223010" w:rsidRPr="00E00DA0" w:rsidRDefault="00223010" w:rsidP="00223010">
      <w:pPr>
        <w:rPr>
          <w:sz w:val="12"/>
        </w:rPr>
      </w:pPr>
      <w:r w:rsidRPr="00E00DA0">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0D75CE">
        <w:rPr>
          <w:rStyle w:val="Emphasis"/>
          <w:highlight w:val="green"/>
        </w:rPr>
        <w:t>utilitarian risk calculus</w:t>
      </w:r>
      <w:r w:rsidRPr="00E00DA0">
        <w:rPr>
          <w:rStyle w:val="Emphasis"/>
        </w:rPr>
        <w:t xml:space="preserve"> that favors the greatest good for the greatest number </w:t>
      </w:r>
      <w:r w:rsidRPr="000D75CE">
        <w:rPr>
          <w:rStyle w:val="Emphasis"/>
          <w:highlight w:val="green"/>
        </w:rPr>
        <w:t>has no</w:t>
      </w:r>
      <w:r w:rsidRPr="00E00DA0">
        <w:rPr>
          <w:rStyle w:val="Emphasis"/>
        </w:rPr>
        <w:t xml:space="preserve"> geographical or historical </w:t>
      </w:r>
      <w:r w:rsidRPr="000D75CE">
        <w:rPr>
          <w:rStyle w:val="Emphasis"/>
          <w:highlight w:val="green"/>
        </w:rPr>
        <w:t>sensibility of how unequally aggregate conceptions of</w:t>
      </w:r>
      <w:r w:rsidRPr="00E00DA0">
        <w:rPr>
          <w:rStyle w:val="Emphasis"/>
        </w:rPr>
        <w:t xml:space="preserve"> the </w:t>
      </w:r>
      <w:r w:rsidRPr="000D75CE">
        <w:rPr>
          <w:rStyle w:val="Emphasis"/>
          <w:highlight w:val="green"/>
        </w:rPr>
        <w:t>good are distributed</w:t>
      </w:r>
      <w:r w:rsidRPr="00E00DA0">
        <w:rPr>
          <w:rStyle w:val="Emphasis"/>
        </w:rPr>
        <w:t xml:space="preserve"> around the planet</w:t>
      </w:r>
      <w:r w:rsidRPr="00E00DA0">
        <w:rPr>
          <w:sz w:val="12"/>
        </w:rPr>
        <w:t>.</w:t>
      </w:r>
    </w:p>
    <w:p w14:paraId="3147D74B" w14:textId="77777777" w:rsidR="00223010" w:rsidRPr="00E00DA0" w:rsidRDefault="00223010" w:rsidP="00223010">
      <w:pPr>
        <w:rPr>
          <w:sz w:val="12"/>
        </w:rPr>
      </w:pPr>
      <w:r w:rsidRPr="000D75CE">
        <w:rPr>
          <w:rStyle w:val="StyleUnderline"/>
          <w:highlight w:val="green"/>
        </w:rPr>
        <w:t>Global thinking</w:t>
      </w:r>
      <w:r w:rsidRPr="00E00DA0">
        <w:rPr>
          <w:sz w:val="12"/>
        </w:rPr>
        <w:t xml:space="preserve">, even in its scientific and seemingly universalist claims to an atmosphere that “we” all share, </w:t>
      </w:r>
      <w:r w:rsidRPr="000D75CE">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0D75CE">
        <w:rPr>
          <w:rStyle w:val="StyleUnderline"/>
          <w:highlight w:val="green"/>
        </w:rPr>
        <w:t>the global</w:t>
      </w:r>
      <w:r w:rsidRPr="00E00DA0">
        <w:rPr>
          <w:rStyle w:val="StyleUnderline"/>
        </w:rPr>
        <w:t xml:space="preserve"> public </w:t>
      </w:r>
      <w:r w:rsidRPr="000D75CE">
        <w:rPr>
          <w:rStyle w:val="StyleUnderline"/>
          <w:highlight w:val="green"/>
        </w:rPr>
        <w:t>policy agenda</w:t>
      </w:r>
      <w:r w:rsidRPr="00E00DA0">
        <w:rPr>
          <w:rStyle w:val="StyleUnderline"/>
        </w:rPr>
        <w:t xml:space="preserve"> of geoengineering </w:t>
      </w:r>
      <w:r w:rsidRPr="000D75CE">
        <w:rPr>
          <w:rStyle w:val="StyleUnderline"/>
          <w:highlight w:val="green"/>
        </w:rPr>
        <w:t>that seeks to act on</w:t>
      </w:r>
      <w:r w:rsidRPr="00E00DA0">
        <w:rPr>
          <w:rStyle w:val="StyleUnderline"/>
        </w:rPr>
        <w:t xml:space="preserve"> behalf of </w:t>
      </w:r>
      <w:r w:rsidRPr="000D75CE">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0D75CE">
        <w:rPr>
          <w:rStyle w:val="StyleUnderline"/>
          <w:highlight w:val="green"/>
        </w:rPr>
        <w:t>our</w:t>
      </w:r>
      <w:r w:rsidRPr="00E00DA0">
        <w:rPr>
          <w:rStyle w:val="StyleUnderline"/>
        </w:rPr>
        <w:t xml:space="preserve"> new </w:t>
      </w:r>
      <w:r w:rsidRPr="000D75CE">
        <w:rPr>
          <w:rStyle w:val="StyleUnderline"/>
          <w:highlight w:val="green"/>
        </w:rPr>
        <w:t>cosmopolitanism</w:t>
      </w:r>
      <w:r w:rsidRPr="00E00DA0">
        <w:rPr>
          <w:sz w:val="12"/>
        </w:rPr>
        <w:t>—the global environment—</w:t>
      </w:r>
      <w:r w:rsidRPr="000D75CE">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0D75CE">
        <w:rPr>
          <w:rStyle w:val="StyleUnderline"/>
          <w:highlight w:val="green"/>
        </w:rPr>
        <w:t>the cartography</w:t>
      </w:r>
      <w:r w:rsidRPr="00E00DA0">
        <w:rPr>
          <w:rStyle w:val="StyleUnderline"/>
        </w:rPr>
        <w:t xml:space="preserve"> or racialized and selective solidarities and zones </w:t>
      </w:r>
      <w:r w:rsidRPr="000D75CE">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0D75CE">
        <w:rPr>
          <w:rStyle w:val="StyleUnderline"/>
          <w:highlight w:val="green"/>
        </w:rPr>
        <w:t>combat</w:t>
      </w:r>
      <w:r w:rsidRPr="00E00DA0">
        <w:rPr>
          <w:sz w:val="12"/>
        </w:rPr>
        <w:t xml:space="preserve">, </w:t>
      </w:r>
      <w:r w:rsidRPr="000D75CE">
        <w:rPr>
          <w:rStyle w:val="StyleUnderline"/>
          <w:highlight w:val="green"/>
        </w:rPr>
        <w:t>and</w:t>
      </w:r>
      <w:r w:rsidRPr="00E00DA0">
        <w:rPr>
          <w:sz w:val="12"/>
        </w:rPr>
        <w:t xml:space="preserve">, before that, </w:t>
      </w:r>
      <w:r w:rsidRPr="00E00DA0">
        <w:rPr>
          <w:rStyle w:val="StyleUnderline"/>
        </w:rPr>
        <w:t xml:space="preserve">the zones of settlement and </w:t>
      </w:r>
      <w:r w:rsidRPr="000D75CE">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0D75CE">
        <w:rPr>
          <w:rStyle w:val="StyleUnderline"/>
          <w:highlight w:val="green"/>
        </w:rPr>
        <w:t>martial forms of life</w:t>
      </w:r>
      <w:r w:rsidRPr="00E00DA0">
        <w:rPr>
          <w:rStyle w:val="StyleUnderline"/>
        </w:rPr>
        <w:t xml:space="preserve"> that </w:t>
      </w:r>
      <w:r w:rsidRPr="000D75CE">
        <w:rPr>
          <w:rStyle w:val="StyleUnderline"/>
          <w:highlight w:val="green"/>
        </w:rPr>
        <w:t>made</w:t>
      </w:r>
      <w:r w:rsidRPr="00E00DA0">
        <w:rPr>
          <w:rStyle w:val="StyleUnderline"/>
        </w:rPr>
        <w:t xml:space="preserve"> them all </w:t>
      </w:r>
      <w:r w:rsidRPr="000D75CE">
        <w:rPr>
          <w:rStyle w:val="StyleUnderline"/>
          <w:highlight w:val="green"/>
        </w:rPr>
        <w:t>possible through</w:t>
      </w:r>
      <w:r w:rsidRPr="00E00DA0">
        <w:rPr>
          <w:rStyle w:val="StyleUnderline"/>
        </w:rPr>
        <w:t xml:space="preserve"> war and through more subtle and languid forms of </w:t>
      </w:r>
      <w:r w:rsidRPr="000D75CE">
        <w:rPr>
          <w:rStyle w:val="StyleUnderline"/>
          <w:highlight w:val="green"/>
        </w:rPr>
        <w:t>organized killing</w:t>
      </w:r>
      <w:r w:rsidRPr="00E00DA0">
        <w:rPr>
          <w:sz w:val="12"/>
        </w:rPr>
        <w:t>.</w:t>
      </w:r>
    </w:p>
    <w:p w14:paraId="2C1B2A72" w14:textId="77777777" w:rsidR="00223010" w:rsidRPr="00E00DA0" w:rsidRDefault="00223010" w:rsidP="00223010">
      <w:pPr>
        <w:rPr>
          <w:sz w:val="12"/>
        </w:rPr>
      </w:pPr>
      <w:r w:rsidRPr="00E00DA0">
        <w:rPr>
          <w:sz w:val="12"/>
        </w:rPr>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0D75CE">
        <w:rPr>
          <w:rStyle w:val="Emphasis"/>
          <w:highlight w:val="green"/>
        </w:rPr>
        <w:t>all of these crises are geopolitical</w:t>
      </w:r>
      <w:r w:rsidRPr="00E00DA0">
        <w:rPr>
          <w:sz w:val="12"/>
        </w:rPr>
        <w:t xml:space="preserve">. The particular geopolitical arrangement of what others have called the longue durée, and what I am calling the Eurocene, is </w:t>
      </w:r>
      <w:r w:rsidRPr="00E00DA0">
        <w:rPr>
          <w:rStyle w:val="StyleUnderline"/>
        </w:rPr>
        <w:t xml:space="preserve">geologically significant </w:t>
      </w:r>
      <w:r w:rsidRPr="000D75CE">
        <w:rPr>
          <w:rStyle w:val="StyleUnderline"/>
          <w:highlight w:val="green"/>
        </w:rPr>
        <w:t>but</w:t>
      </w:r>
      <w:r w:rsidRPr="00E00DA0">
        <w:rPr>
          <w:rStyle w:val="StyleUnderline"/>
        </w:rPr>
        <w:t xml:space="preserve"> is </w:t>
      </w:r>
      <w:r w:rsidRPr="000D75CE">
        <w:rPr>
          <w:rStyle w:val="StyleUnderline"/>
          <w:highlight w:val="green"/>
        </w:rPr>
        <w:t>not universal</w:t>
      </w:r>
      <w:r w:rsidRPr="004F5B96">
        <w:rPr>
          <w:sz w:val="12"/>
          <w:szCs w:val="12"/>
        </w:rPr>
        <w:t xml:space="preserve">ly </w:t>
      </w:r>
      <w:r w:rsidRPr="00E00DA0">
        <w:rPr>
          <w:rStyle w:val="StyleUnderline"/>
        </w:rPr>
        <w:t xml:space="preserve">part of </w:t>
      </w:r>
      <w:r w:rsidRPr="000D75CE">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293814DB" w14:textId="77777777" w:rsidR="00223010" w:rsidRPr="00AF4965" w:rsidRDefault="00223010" w:rsidP="00223010">
      <w:pPr>
        <w:rPr>
          <w:sz w:val="12"/>
        </w:rPr>
      </w:pPr>
      <w:r w:rsidRPr="00E00DA0">
        <w:rPr>
          <w:sz w:val="12"/>
        </w:rPr>
        <w:t xml:space="preserve">Departing from Sloterdijk, I am hesitant to so easily locate modernity or explication as the root or cause of the global catastrophe. </w:t>
      </w:r>
      <w:r w:rsidRPr="000D75CE">
        <w:rPr>
          <w:rStyle w:val="StyleUnderline"/>
          <w:highlight w:val="green"/>
        </w:rPr>
        <w:t>No single</w:t>
      </w:r>
      <w:r w:rsidRPr="00E00DA0">
        <w:rPr>
          <w:rStyle w:val="StyleUnderline"/>
        </w:rPr>
        <w:t xml:space="preserve"> strategy</w:t>
      </w:r>
      <w:r w:rsidRPr="00E00DA0">
        <w:rPr>
          <w:sz w:val="12"/>
        </w:rPr>
        <w:t xml:space="preserve">, </w:t>
      </w:r>
      <w:r w:rsidRPr="000D75CE">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0D75CE">
        <w:rPr>
          <w:rStyle w:val="StyleUnderline"/>
          <w:highlight w:val="green"/>
        </w:rPr>
        <w:t>breakthrough</w:t>
      </w:r>
      <w:r w:rsidRPr="00E00DA0">
        <w:rPr>
          <w:sz w:val="12"/>
        </w:rPr>
        <w:t xml:space="preserve">, </w:t>
      </w:r>
      <w:r w:rsidRPr="000D75CE">
        <w:rPr>
          <w:rStyle w:val="StyleUnderline"/>
          <w:highlight w:val="green"/>
        </w:rPr>
        <w:t>or worldview</w:t>
      </w:r>
      <w:r w:rsidRPr="00E00DA0">
        <w:rPr>
          <w:rStyle w:val="StyleUnderline"/>
        </w:rPr>
        <w:t xml:space="preserve"> fully </w:t>
      </w:r>
      <w:r w:rsidRPr="000D75CE">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Crutzen as a </w:t>
      </w:r>
      <w:r w:rsidRPr="000D75CE">
        <w:rPr>
          <w:rStyle w:val="StyleUnderline"/>
          <w:highlight w:val="green"/>
        </w:rPr>
        <w:t>universal concern</w:t>
      </w:r>
      <w:r w:rsidRPr="00E00DA0">
        <w:rPr>
          <w:sz w:val="12"/>
        </w:rPr>
        <w:t xml:space="preserve">, </w:t>
      </w:r>
      <w:r w:rsidRPr="000D75CE">
        <w:rPr>
          <w:rStyle w:val="StyleUnderline"/>
          <w:highlight w:val="green"/>
        </w:rPr>
        <w:t>requires</w:t>
      </w:r>
      <w:r w:rsidRPr="00E00DA0">
        <w:rPr>
          <w:rStyle w:val="StyleUnderline"/>
        </w:rPr>
        <w:t xml:space="preserve"> with it a </w:t>
      </w:r>
      <w:r w:rsidRPr="000D75CE">
        <w:rPr>
          <w:rStyle w:val="StyleUnderline"/>
          <w:highlight w:val="green"/>
        </w:rPr>
        <w:t>depoliticization of</w:t>
      </w:r>
      <w:r w:rsidRPr="005744F6">
        <w:rPr>
          <w:rStyle w:val="StyleUnderline"/>
        </w:rPr>
        <w:t xml:space="preserve"> the </w:t>
      </w:r>
      <w:r w:rsidRPr="000D75CE">
        <w:rPr>
          <w:rStyle w:val="StyleUnderline"/>
          <w:highlight w:val="green"/>
        </w:rPr>
        <w:t>causes</w:t>
      </w:r>
      <w:r w:rsidRPr="00E00DA0">
        <w:rPr>
          <w:rStyle w:val="StyleUnderline"/>
        </w:rPr>
        <w:t xml:space="preserve"> of that concern</w:t>
      </w:r>
      <w:r w:rsidRPr="00E00DA0">
        <w:rPr>
          <w:sz w:val="12"/>
        </w:rPr>
        <w:t>.</w:t>
      </w:r>
    </w:p>
    <w:p w14:paraId="6784ED4C" w14:textId="77777777" w:rsidR="00223010" w:rsidRDefault="00223010" w:rsidP="00223010">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1907158" w14:textId="77777777" w:rsidR="00223010" w:rsidRDefault="00223010" w:rsidP="00223010">
      <w:pPr>
        <w:rPr>
          <w:rStyle w:val="Style13ptBold"/>
        </w:rPr>
      </w:pPr>
      <w:r>
        <w:rPr>
          <w:rStyle w:val="Style13ptBold"/>
        </w:rPr>
        <w:t>Grove ‘19</w:t>
      </w:r>
    </w:p>
    <w:p w14:paraId="4D593D05" w14:textId="77777777" w:rsidR="00223010" w:rsidRDefault="00223010" w:rsidP="00223010">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386D2FD" w14:textId="77777777" w:rsidR="00223010" w:rsidRPr="00C42CA0" w:rsidRDefault="00223010" w:rsidP="00223010">
      <w:pPr>
        <w:rPr>
          <w:sz w:val="12"/>
        </w:rPr>
      </w:pPr>
      <w:r w:rsidRPr="000D75CE">
        <w:rPr>
          <w:rStyle w:val="Emphasis"/>
          <w:highlight w:val="green"/>
        </w:rPr>
        <w:t>Failed ir</w:t>
      </w:r>
      <w:r w:rsidRPr="000D75CE">
        <w:rPr>
          <w:rStyle w:val="StyleUnderline"/>
          <w:highlight w:val="green"/>
        </w:rPr>
        <w:t xml:space="preserve"> affirms</w:t>
      </w:r>
      <w:r w:rsidRPr="00C42CA0">
        <w:rPr>
          <w:rStyle w:val="StyleUnderline"/>
        </w:rPr>
        <w:t xml:space="preserve"> the power of this kind of </w:t>
      </w:r>
      <w:r w:rsidRPr="000D75CE">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0D75CE">
        <w:rPr>
          <w:rStyle w:val="StyleUnderline"/>
          <w:highlight w:val="green"/>
        </w:rPr>
        <w:t>Hope is</w:t>
      </w:r>
      <w:r w:rsidRPr="00C42CA0">
        <w:rPr>
          <w:rStyle w:val="StyleUnderline"/>
        </w:rPr>
        <w:t xml:space="preserve"> a form of </w:t>
      </w:r>
      <w:r w:rsidRPr="000D75CE">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16591C83" w14:textId="77777777" w:rsidR="00223010" w:rsidRPr="00C42CA0" w:rsidRDefault="00223010" w:rsidP="00223010">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0D75CE">
        <w:rPr>
          <w:rStyle w:val="StyleUnderline"/>
          <w:highlight w:val="green"/>
        </w:rPr>
        <w:t>negativity</w:t>
      </w:r>
      <w:r w:rsidRPr="00C42CA0">
        <w:rPr>
          <w:sz w:val="12"/>
        </w:rPr>
        <w:t xml:space="preserve">, inspired by Achille Mbembe, </w:t>
      </w:r>
      <w:r w:rsidRPr="000D75CE">
        <w:rPr>
          <w:rStyle w:val="StyleUnderline"/>
          <w:highlight w:val="green"/>
        </w:rPr>
        <w:t>is</w:t>
      </w:r>
      <w:r w:rsidRPr="00C42CA0">
        <w:rPr>
          <w:rStyle w:val="StyleUnderline"/>
        </w:rPr>
        <w:t xml:space="preserve"> grounds for </w:t>
      </w:r>
      <w:r w:rsidRPr="000D75CE">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3A796F1" w14:textId="77777777" w:rsidR="00223010" w:rsidRPr="00C42CA0" w:rsidRDefault="00223010" w:rsidP="00223010">
      <w:pPr>
        <w:rPr>
          <w:sz w:val="12"/>
        </w:rPr>
      </w:pPr>
      <w:r w:rsidRPr="000D75CE">
        <w:rPr>
          <w:rStyle w:val="StyleUnderline"/>
          <w:highlight w:val="green"/>
        </w:rPr>
        <w:t>That</w:t>
      </w:r>
      <w:r w:rsidRPr="00C42CA0">
        <w:rPr>
          <w:rStyle w:val="StyleUnderline"/>
        </w:rPr>
        <w:t xml:space="preserve"> the pursuit of </w:t>
      </w:r>
      <w:r w:rsidRPr="000D75CE">
        <w:rPr>
          <w:rStyle w:val="StyleUnderline"/>
          <w:highlight w:val="green"/>
        </w:rPr>
        <w:t>knowledge</w:t>
      </w:r>
      <w:r w:rsidRPr="00C42CA0">
        <w:rPr>
          <w:rStyle w:val="StyleUnderline"/>
        </w:rPr>
        <w:t xml:space="preserve"> without immediate application </w:t>
      </w:r>
      <w:r w:rsidRPr="000D75CE">
        <w:rPr>
          <w:rStyle w:val="StyleUnderline"/>
          <w:highlight w:val="green"/>
        </w:rPr>
        <w:t>is</w:t>
      </w:r>
      <w:r w:rsidRPr="00C42CA0">
        <w:rPr>
          <w:rStyle w:val="StyleUnderline"/>
        </w:rPr>
        <w:t xml:space="preserve"> so thoroughly </w:t>
      </w:r>
      <w:r w:rsidRPr="000D75CE">
        <w:rPr>
          <w:rStyle w:val="StyleUnderline"/>
          <w:highlight w:val="green"/>
        </w:rPr>
        <w:t>useless</w:t>
      </w:r>
      <w:r w:rsidRPr="00C42CA0">
        <w:rPr>
          <w:sz w:val="12"/>
        </w:rPr>
        <w:t xml:space="preserve">, even profane, </w:t>
      </w:r>
      <w:r w:rsidRPr="000D75CE">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F569515" w14:textId="77777777" w:rsidR="00223010" w:rsidRPr="00C42CA0" w:rsidRDefault="00223010" w:rsidP="00223010">
      <w:pPr>
        <w:rPr>
          <w:sz w:val="12"/>
        </w:rPr>
      </w:pPr>
      <w:r w:rsidRPr="00C42CA0">
        <w:rPr>
          <w:sz w:val="12"/>
        </w:rPr>
        <w:t xml:space="preserve">What would failed scholarship do? </w:t>
      </w:r>
      <w:r w:rsidRPr="000D75CE">
        <w:rPr>
          <w:rStyle w:val="Emphasis"/>
          <w:highlight w:val="green"/>
        </w:rPr>
        <w:t>Learn to die</w:t>
      </w:r>
      <w:r w:rsidRPr="00C42CA0">
        <w:rPr>
          <w:rStyle w:val="Emphasis"/>
        </w:rPr>
        <w:t xml:space="preserve">, learn to </w:t>
      </w:r>
      <w:r w:rsidRPr="000D75CE">
        <w:rPr>
          <w:rStyle w:val="Emphasis"/>
          <w:highlight w:val="green"/>
        </w:rPr>
        <w:t>live</w:t>
      </w:r>
      <w:r w:rsidRPr="00C42CA0">
        <w:rPr>
          <w:rStyle w:val="Emphasis"/>
        </w:rPr>
        <w:t xml:space="preserve">, learn to </w:t>
      </w:r>
      <w:r w:rsidRPr="000D75CE">
        <w:rPr>
          <w:rStyle w:val="Emphasis"/>
          <w:highlight w:val="green"/>
        </w:rPr>
        <w:t>listen</w:t>
      </w:r>
      <w:r w:rsidRPr="00C42CA0">
        <w:rPr>
          <w:rStyle w:val="Emphasis"/>
        </w:rPr>
        <w:t xml:space="preserve">, learn to </w:t>
      </w:r>
      <w:r w:rsidRPr="000D75CE">
        <w:rPr>
          <w:rStyle w:val="Emphasis"/>
          <w:highlight w:val="green"/>
        </w:rPr>
        <w:t>be together, and</w:t>
      </w:r>
      <w:r w:rsidRPr="00C42CA0">
        <w:rPr>
          <w:rStyle w:val="Emphasis"/>
        </w:rPr>
        <w:t xml:space="preserve"> learn to </w:t>
      </w:r>
      <w:r w:rsidRPr="000D75CE">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0D75CE">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0D75CE">
        <w:rPr>
          <w:rStyle w:val="StyleUnderline"/>
          <w:highlight w:val="green"/>
        </w:rPr>
        <w:t xml:space="preserve">become a policy recommendation? </w:t>
      </w:r>
      <w:r w:rsidRPr="000D75CE">
        <w:rPr>
          <w:rStyle w:val="Emphasis"/>
          <w:highlight w:val="green"/>
        </w:rPr>
        <w:t>They will not</w:t>
      </w:r>
      <w:r w:rsidRPr="00C42CA0">
        <w:rPr>
          <w:sz w:val="12"/>
        </w:rPr>
        <w:t>, and that is part of their virtue.</w:t>
      </w:r>
    </w:p>
    <w:p w14:paraId="37A23872" w14:textId="77777777" w:rsidR="00223010" w:rsidRPr="00C42CA0" w:rsidRDefault="00223010" w:rsidP="00223010">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0D75CE">
        <w:rPr>
          <w:rStyle w:val="StyleUnderline"/>
          <w:highlight w:val="green"/>
        </w:rPr>
        <w:t>get over the idea</w:t>
      </w:r>
      <w:r w:rsidRPr="00C42CA0">
        <w:rPr>
          <w:rStyle w:val="StyleUnderline"/>
        </w:rPr>
        <w:t xml:space="preserve"> that somehow the U.S. project of </w:t>
      </w:r>
      <w:r w:rsidRPr="000D75CE">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0D75CE">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0D75CE">
        <w:rPr>
          <w:rStyle w:val="StyleUnderline"/>
          <w:highlight w:val="green"/>
        </w:rPr>
        <w:t>Demolition may be</w:t>
      </w:r>
      <w:r w:rsidRPr="00C42CA0">
        <w:rPr>
          <w:rStyle w:val="StyleUnderline"/>
        </w:rPr>
        <w:t xml:space="preserve"> an </w:t>
      </w:r>
      <w:r w:rsidRPr="000D75CE">
        <w:rPr>
          <w:rStyle w:val="StyleUnderline"/>
          <w:highlight w:val="green"/>
        </w:rPr>
        <w:t>affirmative</w:t>
      </w:r>
      <w:r w:rsidRPr="00C42CA0">
        <w:rPr>
          <w:rStyle w:val="StyleUnderline"/>
        </w:rPr>
        <w:t xml:space="preserve"> act </w:t>
      </w:r>
      <w:r w:rsidRPr="000D75CE">
        <w:rPr>
          <w:rStyle w:val="StyleUnderline"/>
          <w:highlight w:val="green"/>
        </w:rPr>
        <w:t>if</w:t>
      </w:r>
      <w:r w:rsidRPr="00C42CA0">
        <w:rPr>
          <w:rStyle w:val="StyleUnderline"/>
        </w:rPr>
        <w:t xml:space="preserve"> it means </w:t>
      </w:r>
      <w:r w:rsidRPr="000D75CE">
        <w:rPr>
          <w:rStyle w:val="StyleUnderline"/>
          <w:highlight w:val="green"/>
        </w:rPr>
        <w:t>insurgents</w:t>
      </w:r>
      <w:r w:rsidRPr="00C42CA0">
        <w:rPr>
          <w:rStyle w:val="StyleUnderline"/>
        </w:rPr>
        <w:t xml:space="preserve"> and others </w:t>
      </w:r>
      <w:r w:rsidRPr="000D75CE">
        <w:rPr>
          <w:rStyle w:val="StyleUnderline"/>
          <w:highlight w:val="green"/>
        </w:rPr>
        <w:t>can be</w:t>
      </w:r>
      <w:r w:rsidRPr="00C42CA0">
        <w:rPr>
          <w:rStyle w:val="StyleUnderline"/>
        </w:rPr>
        <w:t xml:space="preserve"> better </w:t>
      </w:r>
      <w:r w:rsidRPr="000D75CE">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655C43F4" w14:textId="77777777" w:rsidR="00223010" w:rsidRPr="00C42CA0" w:rsidRDefault="00223010" w:rsidP="00223010">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1FA7DFFA" w14:textId="77777777" w:rsidR="00223010" w:rsidRPr="006D3E6E" w:rsidRDefault="00223010" w:rsidP="00223010">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0D75CE">
        <w:rPr>
          <w:rStyle w:val="StyleUnderline"/>
          <w:highlight w:val="green"/>
        </w:rPr>
        <w:t>deviants</w:t>
      </w:r>
      <w:r w:rsidRPr="006D3E6E">
        <w:rPr>
          <w:rStyle w:val="StyleUnderline"/>
        </w:rPr>
        <w:t xml:space="preserve"> who should revel </w:t>
      </w:r>
      <w:r w:rsidRPr="000D75CE">
        <w:rPr>
          <w:rStyle w:val="StyleUnderline"/>
          <w:highlight w:val="green"/>
        </w:rPr>
        <w:t>in</w:t>
      </w:r>
      <w:r w:rsidRPr="006D3E6E">
        <w:rPr>
          <w:rStyle w:val="StyleUnderline"/>
        </w:rPr>
        <w:t xml:space="preserve"> what Harney and Moten have called </w:t>
      </w:r>
      <w:r w:rsidRPr="000D75CE">
        <w:rPr>
          <w:rStyle w:val="StyleUnderline"/>
          <w:highlight w:val="green"/>
        </w:rPr>
        <w:t>the undercommons</w:t>
      </w:r>
      <w:r w:rsidRPr="006D3E6E">
        <w:rPr>
          <w:sz w:val="12"/>
          <w:szCs w:val="8"/>
        </w:rPr>
        <w:t>.</w:t>
      </w:r>
    </w:p>
    <w:p w14:paraId="064848B9" w14:textId="77777777" w:rsidR="00223010" w:rsidRPr="00C42CA0" w:rsidRDefault="00223010" w:rsidP="00223010">
      <w:pPr>
        <w:rPr>
          <w:sz w:val="8"/>
          <w:szCs w:val="8"/>
        </w:rPr>
      </w:pPr>
      <w:r w:rsidRPr="00C42C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1E1A9EF3" w14:textId="77777777" w:rsidR="00223010" w:rsidRPr="00C42CA0" w:rsidRDefault="00223010" w:rsidP="00223010">
      <w:pPr>
        <w:rPr>
          <w:sz w:val="12"/>
        </w:rPr>
      </w:pPr>
      <w:r w:rsidRPr="00C42CA0">
        <w:rPr>
          <w:sz w:val="12"/>
        </w:rPr>
        <w:t xml:space="preserve">How do you get all this from pessimism, from failure? </w:t>
      </w:r>
      <w:r w:rsidRPr="00C42CA0">
        <w:rPr>
          <w:rStyle w:val="StyleUnderline"/>
        </w:rPr>
        <w:t xml:space="preserve">Because willing </w:t>
      </w:r>
      <w:r w:rsidRPr="000D75CE">
        <w:rPr>
          <w:rStyle w:val="StyleUnderline"/>
          <w:highlight w:val="green"/>
        </w:rPr>
        <w:t>failure is</w:t>
      </w:r>
      <w:r w:rsidRPr="00C42CA0">
        <w:rPr>
          <w:rStyle w:val="StyleUnderline"/>
        </w:rPr>
        <w:t xml:space="preserve"> a temptation</w:t>
      </w:r>
      <w:r w:rsidRPr="00C42CA0">
        <w:rPr>
          <w:sz w:val="12"/>
        </w:rPr>
        <w:t xml:space="preserve">, a lure to think otherwise, </w:t>
      </w:r>
      <w:r w:rsidRPr="000D75CE">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0D75CE">
        <w:rPr>
          <w:rStyle w:val="StyleUnderline"/>
          <w:highlight w:val="green"/>
        </w:rPr>
        <w:t>pessimism</w:t>
      </w:r>
      <w:r w:rsidRPr="00B80F42">
        <w:rPr>
          <w:rStyle w:val="StyleUnderline"/>
        </w:rPr>
        <w:t xml:space="preserve"> there </w:t>
      </w:r>
      <w:r w:rsidRPr="000D75CE">
        <w:rPr>
          <w:rStyle w:val="StyleUnderline"/>
          <w:highlight w:val="green"/>
        </w:rPr>
        <w:t>is solace in the real</w:t>
      </w:r>
      <w:r w:rsidRPr="00C42CA0">
        <w:rPr>
          <w:sz w:val="12"/>
        </w:rPr>
        <w:t>. To put it another way, to study the world as it is means to care for it.</w:t>
      </w:r>
    </w:p>
    <w:p w14:paraId="7E509D86" w14:textId="77777777" w:rsidR="00223010" w:rsidRPr="00C42CA0" w:rsidRDefault="00223010" w:rsidP="00223010">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0D75CE">
        <w:rPr>
          <w:rStyle w:val="StyleUnderline"/>
          <w:highlight w:val="green"/>
        </w:rPr>
        <w:t>One cannot make a</w:t>
      </w:r>
      <w:r w:rsidRPr="00C42CA0">
        <w:rPr>
          <w:rStyle w:val="StyleUnderline"/>
        </w:rPr>
        <w:t xml:space="preserve"> successful </w:t>
      </w:r>
      <w:r w:rsidRPr="000D75CE">
        <w:rPr>
          <w:rStyle w:val="StyleUnderline"/>
          <w:highlight w:val="green"/>
        </w:rPr>
        <w:t>political career</w:t>
      </w:r>
      <w:r w:rsidRPr="00C42CA0">
        <w:rPr>
          <w:rStyle w:val="StyleUnderline"/>
        </w:rPr>
        <w:t xml:space="preserve"> out of such pursuits</w:t>
      </w:r>
      <w:r w:rsidRPr="00C42CA0">
        <w:rPr>
          <w:sz w:val="12"/>
        </w:rPr>
        <w:t xml:space="preserve">, </w:t>
      </w:r>
      <w:r w:rsidRPr="000D75CE">
        <w:rPr>
          <w:rStyle w:val="StyleUnderline"/>
          <w:highlight w:val="green"/>
        </w:rPr>
        <w:t>but you might</w:t>
      </w:r>
      <w:r w:rsidRPr="00C42CA0">
        <w:rPr>
          <w:rStyle w:val="StyleUnderline"/>
        </w:rPr>
        <w:t xml:space="preserve"> be able to </w:t>
      </w:r>
      <w:r w:rsidRPr="000D75CE">
        <w:rPr>
          <w:rStyle w:val="StyleUnderline"/>
          <w:highlight w:val="green"/>
        </w:rPr>
        <w:t>make</w:t>
      </w:r>
      <w:r w:rsidRPr="00C42CA0">
        <w:rPr>
          <w:rStyle w:val="StyleUnderline"/>
        </w:rPr>
        <w:t xml:space="preserve"> a life out of it</w:t>
      </w:r>
      <w:r w:rsidRPr="00C42CA0">
        <w:rPr>
          <w:sz w:val="12"/>
        </w:rPr>
        <w:t xml:space="preserve">, </w:t>
      </w:r>
      <w:r w:rsidRPr="000D75CE">
        <w:rPr>
          <w:rStyle w:val="StyleUnderline"/>
          <w:highlight w:val="green"/>
        </w:rPr>
        <w:t>a life worth repeating</w:t>
      </w:r>
      <w:r w:rsidRPr="00C42CA0">
        <w:rPr>
          <w:rStyle w:val="StyleUnderline"/>
        </w:rPr>
        <w:t xml:space="preserve"> even if nothing else happens</w:t>
      </w:r>
      <w:r w:rsidRPr="00C42CA0">
        <w:rPr>
          <w:sz w:val="12"/>
        </w:rPr>
        <w:t>.</w:t>
      </w:r>
    </w:p>
    <w:p w14:paraId="75B8284B" w14:textId="77777777" w:rsidR="00223010" w:rsidRPr="00C42CA0" w:rsidRDefault="00223010" w:rsidP="00223010">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34EEC6F3" w14:textId="77777777" w:rsidR="00223010" w:rsidRPr="00C42CA0" w:rsidRDefault="00223010" w:rsidP="00223010">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7531BF0" w14:textId="77777777" w:rsidR="00223010" w:rsidRPr="00C42CA0" w:rsidRDefault="00223010" w:rsidP="00223010">
      <w:pPr>
        <w:rPr>
          <w:sz w:val="8"/>
          <w:szCs w:val="8"/>
        </w:rPr>
      </w:pPr>
      <w:r w:rsidRPr="00C42CA0">
        <w:rPr>
          <w:sz w:val="8"/>
          <w:szCs w:val="8"/>
        </w:rPr>
        <w:t>Halberstam says of this queer moment:</w:t>
      </w:r>
    </w:p>
    <w:p w14:paraId="5A63A0D9" w14:textId="77777777" w:rsidR="00223010" w:rsidRPr="00C42CA0" w:rsidRDefault="00223010" w:rsidP="00223010">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B1E9CCB" w14:textId="77777777" w:rsidR="00223010" w:rsidRDefault="00223010" w:rsidP="00223010">
      <w:pPr>
        <w:rPr>
          <w:sz w:val="12"/>
        </w:rPr>
      </w:pPr>
      <w:r w:rsidRPr="00C42CA0">
        <w:rPr>
          <w:sz w:val="12"/>
        </w:rPr>
        <w:t xml:space="preserve">Although not as much fun as Halberstam’s monument to low theory, Savage Ecology is for all the other wild animals out there studying global politics. </w:t>
      </w:r>
      <w:r w:rsidRPr="000D75CE">
        <w:rPr>
          <w:rStyle w:val="Emphasis"/>
          <w:highlight w:val="green"/>
        </w:rPr>
        <w:t>May we be buried alive together</w:t>
      </w:r>
      <w:r w:rsidRPr="00C42CA0">
        <w:rPr>
          <w:sz w:val="12"/>
        </w:rPr>
        <w:t>.</w:t>
      </w:r>
    </w:p>
    <w:p w14:paraId="2071EA2B" w14:textId="77777777" w:rsidR="00223010" w:rsidRPr="00C42CA0" w:rsidRDefault="00223010" w:rsidP="00223010"/>
    <w:p w14:paraId="4D3145F8" w14:textId="77777777" w:rsidR="00223010" w:rsidRPr="00C42CA0" w:rsidRDefault="00223010" w:rsidP="00223010">
      <w:pPr>
        <w:pStyle w:val="Heading4"/>
        <w:rPr>
          <w:u w:val="single"/>
        </w:rPr>
      </w:pPr>
      <w:r>
        <w:t xml:space="preserve">The Role of the Judge is to adopt </w:t>
      </w:r>
      <w:r>
        <w:rPr>
          <w:u w:val="single"/>
        </w:rPr>
        <w:t>martial empiricism</w:t>
      </w:r>
      <w:r w:rsidRPr="00C42CA0">
        <w:t>.</w:t>
      </w:r>
    </w:p>
    <w:p w14:paraId="76560678" w14:textId="77777777" w:rsidR="00223010" w:rsidRPr="00C45546" w:rsidRDefault="00223010" w:rsidP="00223010">
      <w:pPr>
        <w:rPr>
          <w:rStyle w:val="Style13ptBold"/>
        </w:rPr>
      </w:pPr>
      <w:r>
        <w:rPr>
          <w:rStyle w:val="Style13ptBold"/>
        </w:rPr>
        <w:t>Bousquet et al ‘20</w:t>
      </w:r>
    </w:p>
    <w:p w14:paraId="5D431F74" w14:textId="77777777" w:rsidR="00223010" w:rsidRDefault="00223010" w:rsidP="00223010">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2" w:history="1">
        <w:r w:rsidRPr="00C45546">
          <w:rPr>
            <w:rStyle w:val="Hyperlink"/>
            <w:sz w:val="16"/>
            <w:szCs w:val="16"/>
          </w:rPr>
          <w:t>https://journals.sagepub.com/doi/full/10.1177/0967010619895660</w:t>
        </w:r>
      </w:hyperlink>
      <w:r w:rsidRPr="00C45546">
        <w:rPr>
          <w:sz w:val="16"/>
          <w:szCs w:val="16"/>
        </w:rPr>
        <w:t>] pat</w:t>
      </w:r>
    </w:p>
    <w:p w14:paraId="731A9AB3" w14:textId="77777777" w:rsidR="00223010" w:rsidRPr="00821BCC" w:rsidRDefault="00223010" w:rsidP="00223010">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0D75CE">
        <w:rPr>
          <w:rStyle w:val="Emphasis"/>
          <w:highlight w:val="green"/>
        </w:rPr>
        <w:t>the statement</w:t>
      </w:r>
      <w:r w:rsidRPr="00821BCC">
        <w:rPr>
          <w:rStyle w:val="Emphasis"/>
        </w:rPr>
        <w:t xml:space="preserve"> that </w:t>
      </w:r>
      <w:r w:rsidRPr="000D75CE">
        <w:rPr>
          <w:rStyle w:val="Emphasis"/>
          <w:highlight w:val="green"/>
        </w:rPr>
        <w:t>“war is fighting” may</w:t>
      </w:r>
      <w:r w:rsidRPr="00821BCC">
        <w:rPr>
          <w:rStyle w:val="Emphasis"/>
        </w:rPr>
        <w:t xml:space="preserve"> well </w:t>
      </w:r>
      <w:r w:rsidRPr="000D75CE">
        <w:rPr>
          <w:rStyle w:val="Emphasis"/>
          <w:highlight w:val="green"/>
        </w:rPr>
        <w:t>be</w:t>
      </w:r>
      <w:r w:rsidRPr="00821BCC">
        <w:rPr>
          <w:rStyle w:val="Emphasis"/>
        </w:rPr>
        <w:t xml:space="preserve"> eventually </w:t>
      </w:r>
      <w:r w:rsidRPr="000D75CE">
        <w:rPr>
          <w:rStyle w:val="Emphasis"/>
          <w:highlight w:val="green"/>
        </w:rPr>
        <w:t>undone by war</w:t>
      </w:r>
      <w:r w:rsidRPr="00821BCC">
        <w:rPr>
          <w:sz w:val="12"/>
        </w:rPr>
        <w:t>. In a very fundamental manner, war escapes human intelligibility.’</w:t>
      </w:r>
    </w:p>
    <w:p w14:paraId="5EADC501" w14:textId="77777777" w:rsidR="00223010" w:rsidRPr="00821BCC" w:rsidRDefault="00223010" w:rsidP="00223010">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4B6B9A7E" w14:textId="77777777" w:rsidR="00223010" w:rsidRPr="0035022E" w:rsidRDefault="00223010" w:rsidP="00223010">
      <w:pPr>
        <w:rPr>
          <w:sz w:val="12"/>
        </w:rPr>
      </w:pPr>
      <w:r w:rsidRPr="000D75CE">
        <w:rPr>
          <w:rStyle w:val="StyleUnderline"/>
          <w:highlight w:val="green"/>
        </w:rPr>
        <w:t>Rather than</w:t>
      </w:r>
      <w:r w:rsidRPr="0035022E">
        <w:rPr>
          <w:rStyle w:val="StyleUnderline"/>
        </w:rPr>
        <w:t xml:space="preserve"> endeavour yet again to </w:t>
      </w:r>
      <w:r w:rsidRPr="000D75CE">
        <w:rPr>
          <w:rStyle w:val="StyleUnderline"/>
          <w:highlight w:val="green"/>
        </w:rPr>
        <w:t>‘say</w:t>
      </w:r>
      <w:r w:rsidRPr="0035022E">
        <w:rPr>
          <w:rStyle w:val="StyleUnderline"/>
        </w:rPr>
        <w:t xml:space="preserve"> something fundamental about </w:t>
      </w:r>
      <w:r w:rsidRPr="000D75CE">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0D75CE">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0D75CE">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0D75CE">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0D75CE">
        <w:rPr>
          <w:rStyle w:val="StyleUnderline"/>
          <w:highlight w:val="green"/>
        </w:rPr>
        <w:t>but instead</w:t>
      </w:r>
      <w:r w:rsidRPr="00854581">
        <w:rPr>
          <w:rStyle w:val="StyleUnderline"/>
        </w:rPr>
        <w:t xml:space="preserve"> sketch</w:t>
      </w:r>
      <w:r w:rsidRPr="0035022E">
        <w:rPr>
          <w:rStyle w:val="StyleUnderline"/>
        </w:rPr>
        <w:t xml:space="preserve"> a style of </w:t>
      </w:r>
      <w:r w:rsidRPr="000D75CE">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0D75CE">
        <w:rPr>
          <w:rStyle w:val="StyleUnderline"/>
          <w:highlight w:val="green"/>
        </w:rPr>
        <w:t>cohesion and</w:t>
      </w:r>
      <w:r w:rsidRPr="0035022E">
        <w:rPr>
          <w:rStyle w:val="StyleUnderline"/>
        </w:rPr>
        <w:t xml:space="preserve"> the radical </w:t>
      </w:r>
      <w:r w:rsidRPr="000D75CE">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7A12B986" w14:textId="77777777" w:rsidR="00223010" w:rsidRPr="0035022E" w:rsidRDefault="00223010" w:rsidP="00223010">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0D75CE">
        <w:rPr>
          <w:rStyle w:val="Emphasis"/>
          <w:highlight w:val="green"/>
        </w:rPr>
        <w:t>we</w:t>
      </w:r>
      <w:r w:rsidRPr="0035022E">
        <w:rPr>
          <w:rStyle w:val="Emphasis"/>
        </w:rPr>
        <w:t xml:space="preserve"> still collectively </w:t>
      </w:r>
      <w:r w:rsidRPr="000D75CE">
        <w:rPr>
          <w:rStyle w:val="Emphasis"/>
          <w:highlight w:val="green"/>
        </w:rPr>
        <w:t>flounder in the face of</w:t>
      </w:r>
      <w:r w:rsidRPr="0035022E">
        <w:rPr>
          <w:rStyle w:val="Emphasis"/>
        </w:rPr>
        <w:t xml:space="preserve"> a combined and uneven landscape of armed conflict populated by metastasizing </w:t>
      </w:r>
      <w:r w:rsidRPr="000D75CE">
        <w:rPr>
          <w:rStyle w:val="Emphasis"/>
          <w:highlight w:val="green"/>
        </w:rPr>
        <w:t>war machines</w:t>
      </w:r>
      <w:r w:rsidRPr="00854581">
        <w:rPr>
          <w:rStyle w:val="Emphasis"/>
        </w:rPr>
        <w:t xml:space="preserve"> encompassing overseas contingency operations,</w:t>
      </w:r>
      <w:r w:rsidRPr="000D75CE">
        <w:rPr>
          <w:rStyle w:val="Emphasis"/>
          <w:highlight w:val="green"/>
        </w:rPr>
        <w:t xml:space="preserve"> fullspectrum</w:t>
      </w:r>
      <w:r w:rsidRPr="0035022E">
        <w:rPr>
          <w:rStyle w:val="Emphasis"/>
        </w:rPr>
        <w:t xml:space="preserve"> hybrid </w:t>
      </w:r>
      <w:r w:rsidRPr="000D75CE">
        <w:rPr>
          <w:rStyle w:val="Emphasis"/>
          <w:highlight w:val="green"/>
        </w:rPr>
        <w:t>theatres, ethno-supremacist militias</w:t>
      </w:r>
      <w:r w:rsidRPr="0035022E">
        <w:rPr>
          <w:rStyle w:val="Emphasis"/>
        </w:rPr>
        <w:t xml:space="preserve">, crowd-sourced paramilitaries, </w:t>
      </w:r>
      <w:r w:rsidRPr="000D75CE">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0D75CE">
        <w:rPr>
          <w:rStyle w:val="StyleUnderline"/>
          <w:highlight w:val="green"/>
        </w:rPr>
        <w:t>“hostilities” no longer have</w:t>
      </w:r>
      <w:r w:rsidRPr="0035022E">
        <w:rPr>
          <w:rStyle w:val="StyleUnderline"/>
        </w:rPr>
        <w:t xml:space="preserve"> clear or </w:t>
      </w:r>
      <w:r w:rsidRPr="000D75CE">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0D75CE">
        <w:rPr>
          <w:rStyle w:val="StyleUnderline"/>
          <w:highlight w:val="green"/>
        </w:rPr>
        <w:t>epistemic humility is in order</w:t>
      </w:r>
      <w:r w:rsidRPr="0035022E">
        <w:rPr>
          <w:sz w:val="12"/>
        </w:rPr>
        <w:t xml:space="preserve">. Rather than professing to know where war begins and ends, </w:t>
      </w:r>
      <w:r w:rsidRPr="000D75CE">
        <w:rPr>
          <w:rStyle w:val="StyleUnderline"/>
          <w:highlight w:val="green"/>
        </w:rPr>
        <w:t>martial empiricism starts</w:t>
      </w:r>
      <w:r w:rsidRPr="0035022E">
        <w:rPr>
          <w:rStyle w:val="StyleUnderline"/>
        </w:rPr>
        <w:t xml:space="preserve"> in the middle</w:t>
      </w:r>
      <w:r w:rsidRPr="0035022E">
        <w:rPr>
          <w:sz w:val="12"/>
        </w:rPr>
        <w:t xml:space="preserve">, </w:t>
      </w:r>
      <w:r w:rsidRPr="000D75CE">
        <w:rPr>
          <w:rStyle w:val="StyleUnderline"/>
          <w:highlight w:val="green"/>
        </w:rPr>
        <w:t>with</w:t>
      </w:r>
      <w:r w:rsidRPr="0035022E">
        <w:rPr>
          <w:rStyle w:val="StyleUnderline"/>
        </w:rPr>
        <w:t xml:space="preserve"> only the </w:t>
      </w:r>
      <w:r w:rsidRPr="000D75CE">
        <w:rPr>
          <w:rStyle w:val="StyleUnderline"/>
          <w:highlight w:val="green"/>
        </w:rPr>
        <w:t>barest</w:t>
      </w:r>
      <w:r w:rsidRPr="0035022E">
        <w:rPr>
          <w:rStyle w:val="StyleUnderline"/>
        </w:rPr>
        <w:t xml:space="preserve"> tentative </w:t>
      </w:r>
      <w:r w:rsidRPr="000D75CE">
        <w:rPr>
          <w:rStyle w:val="StyleUnderline"/>
          <w:highlight w:val="green"/>
        </w:rPr>
        <w:t>intuitions</w:t>
      </w:r>
      <w:r w:rsidRPr="0035022E">
        <w:rPr>
          <w:rStyle w:val="StyleUnderline"/>
        </w:rPr>
        <w:t xml:space="preserve"> necessary </w:t>
      </w:r>
      <w:r w:rsidRPr="000D75CE">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0D75CE">
        <w:rPr>
          <w:rStyle w:val="StyleUnderline"/>
          <w:highlight w:val="green"/>
        </w:rPr>
        <w:t>conflict as a</w:t>
      </w:r>
      <w:r w:rsidRPr="004765B2">
        <w:rPr>
          <w:sz w:val="12"/>
          <w:szCs w:val="12"/>
        </w:rPr>
        <w:t xml:space="preserve">n </w:t>
      </w:r>
      <w:r w:rsidRPr="004765B2">
        <w:rPr>
          <w:rStyle w:val="StyleUnderline"/>
        </w:rPr>
        <w:t xml:space="preserve">unremitting </w:t>
      </w:r>
      <w:r w:rsidRPr="000D75CE">
        <w:rPr>
          <w:rStyle w:val="StyleUnderline"/>
          <w:highlight w:val="green"/>
        </w:rPr>
        <w:t>condition</w:t>
      </w:r>
      <w:r w:rsidRPr="0035022E">
        <w:rPr>
          <w:rStyle w:val="StyleUnderline"/>
        </w:rPr>
        <w:t xml:space="preserve"> of global life</w:t>
      </w:r>
      <w:r w:rsidRPr="0035022E">
        <w:rPr>
          <w:sz w:val="12"/>
        </w:rPr>
        <w:t>.</w:t>
      </w:r>
    </w:p>
    <w:p w14:paraId="3B643D25" w14:textId="77777777" w:rsidR="00223010" w:rsidRDefault="00223010" w:rsidP="00223010"/>
    <w:p w14:paraId="0F8A8AD6" w14:textId="77777777" w:rsidR="00223010" w:rsidRDefault="00223010" w:rsidP="00223010">
      <w:pPr>
        <w:pStyle w:val="Heading2"/>
      </w:pPr>
      <w:r>
        <w:t xml:space="preserve">1NC – Case </w:t>
      </w:r>
    </w:p>
    <w:p w14:paraId="50FCF7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0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01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41C7D"/>
  <w14:defaultImageDpi w14:val="300"/>
  <w15:docId w15:val="{087103B2-34DC-7B42-A744-A9E72793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0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30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30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30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2301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230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010"/>
  </w:style>
  <w:style w:type="character" w:customStyle="1" w:styleId="Heading1Char">
    <w:name w:val="Heading 1 Char"/>
    <w:aliases w:val="Pocket Char"/>
    <w:basedOn w:val="DefaultParagraphFont"/>
    <w:link w:val="Heading1"/>
    <w:uiPriority w:val="9"/>
    <w:rsid w:val="002230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30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301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2301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3010"/>
    <w:rPr>
      <w:b/>
      <w:sz w:val="24"/>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22301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2301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3010"/>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
    <w:basedOn w:val="DefaultParagraphFont"/>
    <w:link w:val="Card"/>
    <w:uiPriority w:val="99"/>
    <w:unhideWhenUsed/>
    <w:rsid w:val="00223010"/>
    <w:rPr>
      <w:color w:val="auto"/>
      <w:u w:val="none"/>
    </w:rPr>
  </w:style>
  <w:style w:type="paragraph" w:styleId="DocumentMap">
    <w:name w:val="Document Map"/>
    <w:basedOn w:val="Normal"/>
    <w:link w:val="DocumentMapChar"/>
    <w:uiPriority w:val="99"/>
    <w:semiHidden/>
    <w:unhideWhenUsed/>
    <w:rsid w:val="002230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3010"/>
    <w:rPr>
      <w:rFonts w:ascii="Lucida Grande" w:hAnsi="Lucida Grande" w:cs="Lucida Grande"/>
    </w:rPr>
  </w:style>
  <w:style w:type="paragraph" w:customStyle="1" w:styleId="Emphasis1">
    <w:name w:val="Emphasis1"/>
    <w:basedOn w:val="Normal"/>
    <w:link w:val="Emphasis"/>
    <w:autoRedefine/>
    <w:uiPriority w:val="20"/>
    <w:qFormat/>
    <w:rsid w:val="002230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Debate Text,No Spacing111,No Spacing2,Read stuff,nonunderlined,No Spacing11211,No Spacing1,No Spacing11,tag,Dont use,No Spacing41"/>
    <w:basedOn w:val="Heading1"/>
    <w:link w:val="Hyperlink"/>
    <w:autoRedefine/>
    <w:uiPriority w:val="99"/>
    <w:qFormat/>
    <w:rsid w:val="002230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s.sagepub.com/doi/full/10.1177/09670106198956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upenn.edu/live/files/7892-havercroft-and-duvallcritical-astropoliticspdf" TargetMode="External"/><Relationship Id="rId5" Type="http://schemas.openxmlformats.org/officeDocument/2006/relationships/numbering" Target="numbering.xml"/><Relationship Id="rId10"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8444</Words>
  <Characters>48137</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2021-12-19T21:12:00Z</dcterms:created>
  <dcterms:modified xsi:type="dcterms:W3CDTF">2021-12-19T21:13:00Z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