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D3AF56" w14:textId="77777777" w:rsidR="004643C3" w:rsidRDefault="004643C3" w:rsidP="004643C3">
      <w:pPr>
        <w:pStyle w:val="Heading2"/>
      </w:pPr>
      <w:r>
        <w:t xml:space="preserve">1NC – Off </w:t>
      </w:r>
    </w:p>
    <w:p w14:paraId="44FA4C56" w14:textId="77777777" w:rsidR="004643C3" w:rsidRPr="00567FD9" w:rsidRDefault="004643C3" w:rsidP="004643C3">
      <w:pPr>
        <w:pStyle w:val="Heading3"/>
        <w:rPr>
          <w:rFonts w:cs="Calibri"/>
        </w:rPr>
      </w:pPr>
      <w:r w:rsidRPr="00567FD9">
        <w:rPr>
          <w:rFonts w:cs="Calibri"/>
        </w:rPr>
        <w:t xml:space="preserve">1NC – T </w:t>
      </w:r>
    </w:p>
    <w:p w14:paraId="514F4DC4" w14:textId="77777777" w:rsidR="004643C3" w:rsidRPr="00567FD9" w:rsidRDefault="004643C3" w:rsidP="004643C3">
      <w:pPr>
        <w:pStyle w:val="Heading4"/>
        <w:rPr>
          <w:rFonts w:cs="Calibri"/>
        </w:rPr>
      </w:pPr>
      <w:r w:rsidRPr="00567FD9">
        <w:rPr>
          <w:rFonts w:cs="Calibri"/>
        </w:rPr>
        <w:t>Interpretation: Res is passive voice which has no specific actor, so aff has to defend the whole res generally not a specific instance</w:t>
      </w:r>
      <w:r>
        <w:rPr>
          <w:rFonts w:cs="Calibri"/>
        </w:rPr>
        <w:t xml:space="preserve"> or plan</w:t>
      </w:r>
    </w:p>
    <w:p w14:paraId="6A673FD4" w14:textId="77777777" w:rsidR="004643C3" w:rsidRPr="00567FD9" w:rsidRDefault="004643C3" w:rsidP="004643C3">
      <w:r w:rsidRPr="00567FD9">
        <w:rPr>
          <w:rStyle w:val="Emphasis"/>
        </w:rPr>
        <w:t>Darwin 14</w:t>
      </w:r>
      <w:r w:rsidRPr="00567FD9">
        <w:t>, Emma. Writer. "What is passive voice, and why are you told to avoid it?". https://emmadarwin.typepad.com/thisitchofwriting/2014/09/what-is-passive-voice-and-why-might-it-be-a-bad-thing.html. 2 Sep 2014. Accessed 7 Mar 2019 TR</w:t>
      </w:r>
    </w:p>
    <w:p w14:paraId="160889E0" w14:textId="2986D2B8" w:rsidR="004643C3" w:rsidRDefault="004643C3" w:rsidP="004643C3">
      <w:pPr>
        <w:rPr>
          <w:sz w:val="14"/>
        </w:rPr>
      </w:pPr>
      <w:r w:rsidRPr="00567FD9">
        <w:rPr>
          <w:sz w:val="14"/>
        </w:rPr>
        <w:t xml:space="preserve">There seems to be confusion between the actual grammar of active and passive voice, and prose that's accused of being "passive". So, let's start with the bare facts. When the action - the verb - of a sentence is being performed by the subject of the sentence, the sentence is in active voice. This kind of subject + verb + object construction is the basic building block of English. Anne chases the cat. The dog bit Ben. Here, the action is being done by the subject of the sentence: "Anne chases" and "The dog bit". </w:t>
      </w:r>
      <w:r w:rsidRPr="00F07EFF">
        <w:rPr>
          <w:rStyle w:val="StyleUnderline"/>
          <w:highlight w:val="green"/>
        </w:rPr>
        <w:t>When the action is being done to the subject of the sentence</w:t>
      </w:r>
      <w:r w:rsidRPr="00567FD9">
        <w:rPr>
          <w:rStyle w:val="StyleUnderline"/>
        </w:rPr>
        <w:t xml:space="preserve">, by something else, </w:t>
      </w:r>
      <w:r w:rsidRPr="00F07EFF">
        <w:rPr>
          <w:rStyle w:val="StyleUnderline"/>
          <w:highlight w:val="green"/>
        </w:rPr>
        <w:t>then the sentence is</w:t>
      </w:r>
      <w:r w:rsidRPr="00567FD9">
        <w:rPr>
          <w:rStyle w:val="StyleUnderline"/>
        </w:rPr>
        <w:t xml:space="preserve"> in </w:t>
      </w:r>
      <w:r w:rsidRPr="00F07EFF">
        <w:rPr>
          <w:rStyle w:val="StyleUnderline"/>
          <w:highlight w:val="green"/>
        </w:rPr>
        <w:t>passive voice.</w:t>
      </w:r>
      <w:r w:rsidRPr="00567FD9">
        <w:rPr>
          <w:rStyle w:val="StyleUnderline"/>
        </w:rPr>
        <w:t xml:space="preserve"> The cat is chased by Anne. </w:t>
      </w:r>
      <w:r w:rsidRPr="00F07EFF">
        <w:rPr>
          <w:rStyle w:val="StyleUnderline"/>
          <w:highlight w:val="green"/>
        </w:rPr>
        <w:t>Ben was bitten by the dog</w:t>
      </w:r>
      <w:r w:rsidRPr="00567FD9">
        <w:rPr>
          <w:sz w:val="14"/>
        </w:rPr>
        <w:t xml:space="preserve">. The sentence expresses exactly the same meaning, and order is still subject + verb + what's called the agent: but now </w:t>
      </w:r>
      <w:r w:rsidRPr="00F07EFF">
        <w:rPr>
          <w:rStyle w:val="StyleUnderline"/>
          <w:highlight w:val="green"/>
        </w:rPr>
        <w:t>the</w:t>
      </w:r>
      <w:r w:rsidRPr="00567FD9">
        <w:rPr>
          <w:rStyle w:val="StyleUnderline"/>
        </w:rPr>
        <w:t xml:space="preserve"> </w:t>
      </w:r>
      <w:r w:rsidRPr="00F07EFF">
        <w:rPr>
          <w:rStyle w:val="StyleUnderline"/>
          <w:highlight w:val="green"/>
        </w:rPr>
        <w:t>subject is the thing suffering the verb</w:t>
      </w:r>
      <w:r w:rsidRPr="00567FD9">
        <w:rPr>
          <w:sz w:val="14"/>
        </w:rPr>
        <w:t xml:space="preserve">: the cat, and Ben. </w:t>
      </w:r>
      <w:r w:rsidRPr="00567FD9">
        <w:rPr>
          <w:rStyle w:val="StyleUnderline"/>
        </w:rPr>
        <w:t xml:space="preserve">It's </w:t>
      </w:r>
      <w:r w:rsidRPr="00F07EFF">
        <w:rPr>
          <w:rStyle w:val="StyleUnderline"/>
          <w:highlight w:val="green"/>
        </w:rPr>
        <w:t>the agent</w:t>
      </w:r>
      <w:r w:rsidRPr="00567FD9">
        <w:rPr>
          <w:sz w:val="14"/>
        </w:rPr>
        <w:t xml:space="preserve"> - Anne, the dog - </w:t>
      </w:r>
      <w:r w:rsidRPr="00567FD9">
        <w:rPr>
          <w:rStyle w:val="StyleUnderline"/>
        </w:rPr>
        <w:t xml:space="preserve">who </w:t>
      </w:r>
      <w:r w:rsidRPr="00F07EFF">
        <w:rPr>
          <w:rStyle w:val="StyleUnderline"/>
          <w:highlight w:val="green"/>
        </w:rPr>
        <w:t>is doing the verb</w:t>
      </w:r>
      <w:r w:rsidRPr="00F07EFF">
        <w:rPr>
          <w:sz w:val="14"/>
          <w:highlight w:val="green"/>
        </w:rPr>
        <w:t>.</w:t>
      </w:r>
      <w:r w:rsidRPr="00567FD9">
        <w:rPr>
          <w:sz w:val="14"/>
        </w:rPr>
        <w:t xml:space="preserve"> N.B.: Talking of which, you'll have noticed that, to make a passive voice sentence, the verb becomes a verb phrase, with the auxiliary verb (the little extra one) usually being a form of "to be": is chased, was bitten, would have been bitten, shall be chased. Notice, though, that in informal expressions "to get" also figures: She would have got promoted last week. I get beaten at tennis. One crucial difference between active and passive makes more sense if you remember that a sentence isn't a grammatically complete sentence unless it has a subject and a verb: Chases the cat and Bit Ben are not complete sentences. But </w:t>
      </w:r>
      <w:r w:rsidRPr="00F07EFF">
        <w:rPr>
          <w:rStyle w:val="Emphasis"/>
          <w:highlight w:val="green"/>
        </w:rPr>
        <w:t xml:space="preserve">in passive voice you can leave out the thing doing the verb, </w:t>
      </w:r>
      <w:r>
        <w:rPr>
          <w:rStyle w:val="Emphasis"/>
        </w:rPr>
        <w:t>b</w:t>
      </w:r>
      <w:r w:rsidRPr="00567FD9">
        <w:rPr>
          <w:rStyle w:val="Emphasis"/>
        </w:rPr>
        <w:t xml:space="preserve">ecause it's not the grammatical subject, </w:t>
      </w:r>
      <w:r w:rsidRPr="00F07EFF">
        <w:rPr>
          <w:rStyle w:val="Emphasis"/>
          <w:highlight w:val="green"/>
        </w:rPr>
        <w:t>and</w:t>
      </w:r>
      <w:r w:rsidRPr="00567FD9">
        <w:rPr>
          <w:rStyle w:val="Emphasis"/>
        </w:rPr>
        <w:t xml:space="preserve"> still </w:t>
      </w:r>
      <w:r w:rsidRPr="00F07EFF">
        <w:rPr>
          <w:rStyle w:val="Emphasis"/>
          <w:highlight w:val="green"/>
        </w:rPr>
        <w:t>have a complete sentence</w:t>
      </w:r>
      <w:r w:rsidRPr="00567FD9">
        <w:rPr>
          <w:sz w:val="14"/>
        </w:rPr>
        <w:t xml:space="preserve">: The cat is chased. Ben was bitten. In other words, as with those examples, in passive voice </w:t>
      </w:r>
      <w:r w:rsidRPr="00567FD9">
        <w:rPr>
          <w:rStyle w:val="Emphasis"/>
        </w:rPr>
        <w:t>constructions an agent need not be specified</w:t>
      </w:r>
      <w:r w:rsidRPr="00567FD9">
        <w:rPr>
          <w:sz w:val="14"/>
        </w:rPr>
        <w:t xml:space="preserve">, and this is one of the most important reasons for using it: </w:t>
      </w:r>
      <w:r w:rsidRPr="00F07EFF">
        <w:rPr>
          <w:rStyle w:val="Emphasis"/>
          <w:highlight w:val="green"/>
        </w:rPr>
        <w:t>the agent is</w:t>
      </w:r>
      <w:r w:rsidRPr="00567FD9">
        <w:rPr>
          <w:rStyle w:val="Emphasis"/>
        </w:rPr>
        <w:t xml:space="preserve"> unknown, or not relevant, or </w:t>
      </w:r>
      <w:r w:rsidRPr="00F07EFF">
        <w:rPr>
          <w:rStyle w:val="Emphasis"/>
          <w:highlight w:val="green"/>
        </w:rPr>
        <w:t>something non-specific</w:t>
      </w:r>
      <w:r w:rsidRPr="00567FD9">
        <w:rPr>
          <w:sz w:val="14"/>
        </w:rPr>
        <w:t xml:space="preserve">. I was blindfolded and pushed into the cellar. The car can't be driven, and the weekend has been ruined. It is believed that order has been restored in Paris and the Estates General will be summoned next week. Water was added to the test-tube and the solution was heated to boiling point. Had the catch been landed on the quay, it would have been sold much more quickly. It was decided that all the Borough's playgrounds should be closed and the money allocated to the Council's hospitality fund. N.B.: Notice how in sentences with more than one verb phrase, you can often leave the auxiliary verb out of the second one, and even the subject, if the structure of the two halves is similar enough to clue the reader into what the full verb phrase would be: I was blindfolded and I was pushed into the cellar. would be very clunky. Even if the subject of the two phrases is different, you can drop the auxiliary verb if it's repeated, and the result is much more fluent: Water was added to the test-tube and the solution heated to boiling point. But notice how the motive for leaving out the agent, in something like It was decided that all the Borough's playgrounds should be closed, may not be admirable! And that's the clue to one creative reason for using passive voice: it may have exactly the same meaning, but it has a different tone and feel. The subject of the sentence is often our representative in the experience the story, and here they're suffering the verb, not doing it. </w:t>
      </w:r>
      <w:r w:rsidRPr="00F07EFF">
        <w:rPr>
          <w:rStyle w:val="Emphasis"/>
          <w:highlight w:val="green"/>
        </w:rPr>
        <w:t>There may be no agent: nothing</w:t>
      </w:r>
      <w:r w:rsidRPr="00567FD9">
        <w:rPr>
          <w:rStyle w:val="Emphasis"/>
        </w:rPr>
        <w:t xml:space="preserve"> and no one </w:t>
      </w:r>
      <w:r w:rsidRPr="00F07EFF">
        <w:rPr>
          <w:rStyle w:val="Emphasis"/>
          <w:highlight w:val="green"/>
        </w:rPr>
        <w:t>is actually acting at all</w:t>
      </w:r>
      <w:r w:rsidRPr="00567FD9">
        <w:rPr>
          <w:rStyle w:val="Emphasis"/>
        </w:rPr>
        <w:t>, within the sentence</w:t>
      </w:r>
      <w:r w:rsidRPr="00567FD9">
        <w:rPr>
          <w:sz w:val="14"/>
        </w:rPr>
        <w:t>.</w:t>
      </w:r>
    </w:p>
    <w:p w14:paraId="609E1264" w14:textId="77777777" w:rsidR="004643C3" w:rsidRDefault="004643C3" w:rsidP="004643C3">
      <w:pPr>
        <w:rPr>
          <w:sz w:val="14"/>
        </w:rPr>
      </w:pPr>
    </w:p>
    <w:p w14:paraId="2B347320" w14:textId="77777777" w:rsidR="004643C3" w:rsidRPr="00567FD9" w:rsidRDefault="004643C3" w:rsidP="004643C3">
      <w:pPr>
        <w:rPr>
          <w:sz w:val="14"/>
        </w:rPr>
      </w:pPr>
    </w:p>
    <w:p w14:paraId="16316294" w14:textId="77777777" w:rsidR="004643C3" w:rsidRPr="00420D9E" w:rsidRDefault="004643C3" w:rsidP="004643C3">
      <w:pPr>
        <w:pStyle w:val="Heading4"/>
        <w:rPr>
          <w:rFonts w:cs="Calibri"/>
        </w:rPr>
      </w:pPr>
      <w:r w:rsidRPr="00420D9E">
        <w:rPr>
          <w:rFonts w:cs="Calibri"/>
        </w:rPr>
        <w:t xml:space="preserve">1] Limits – </w:t>
      </w:r>
      <w:r>
        <w:rPr>
          <w:rFonts w:cs="Calibri"/>
        </w:rPr>
        <w:t>there’s near infinite types of recognition or scenarios around space</w:t>
      </w:r>
      <w:r w:rsidRPr="00420D9E">
        <w:rPr>
          <w:rFonts w:cs="Calibri"/>
        </w:rPr>
        <w:t xml:space="preserve"> </w:t>
      </w:r>
      <w:r>
        <w:rPr>
          <w:rFonts w:cs="Calibri"/>
        </w:rPr>
        <w:t xml:space="preserve">annd permutataions you could read </w:t>
      </w:r>
      <w:r w:rsidRPr="00420D9E">
        <w:rPr>
          <w:rFonts w:cs="Calibri"/>
        </w:rPr>
        <w:t xml:space="preserve">which explodes the number of affs – there’s no universal disad to every government since each has different political scenarios </w:t>
      </w:r>
      <w:r>
        <w:rPr>
          <w:rFonts w:cs="Calibri"/>
        </w:rPr>
        <w:t>and space programs/IR scenarios.</w:t>
      </w:r>
      <w:r w:rsidRPr="00420D9E">
        <w:rPr>
          <w:rFonts w:cs="Calibri"/>
        </w:rPr>
        <w:t xml:space="preserve"> Limits outweighs – it controls the internal link to the possibility of engagement which turns education.</w:t>
      </w:r>
    </w:p>
    <w:p w14:paraId="7F9F73F8" w14:textId="77777777" w:rsidR="004643C3" w:rsidRPr="00420D9E" w:rsidRDefault="004643C3" w:rsidP="004643C3">
      <w:pPr>
        <w:pStyle w:val="Heading4"/>
        <w:rPr>
          <w:rFonts w:cs="Calibri"/>
        </w:rPr>
      </w:pPr>
      <w:r w:rsidRPr="00420D9E">
        <w:rPr>
          <w:rFonts w:cs="Calibri"/>
        </w:rPr>
        <w:t>2] Precision – semantics outweighs pragmatics:</w:t>
      </w:r>
    </w:p>
    <w:p w14:paraId="2330F7BE" w14:textId="77777777" w:rsidR="004643C3" w:rsidRPr="00420D9E" w:rsidRDefault="004643C3" w:rsidP="004643C3">
      <w:pPr>
        <w:pStyle w:val="Heading4"/>
        <w:rPr>
          <w:rFonts w:cs="Calibri"/>
        </w:rPr>
      </w:pPr>
      <w:r w:rsidRPr="00420D9E">
        <w:rPr>
          <w:rFonts w:cs="Calibri"/>
        </w:rPr>
        <w:t>A] Anything else allows the aff to jettison words from the resolution to moot neg ground since they’re not bound by the resolution – they’ll say they’re good enough but there’s no brightline for that which justifies straying from the rez always.</w:t>
      </w:r>
    </w:p>
    <w:p w14:paraId="289CF73C" w14:textId="77777777" w:rsidR="004643C3" w:rsidRPr="00420D9E" w:rsidRDefault="004643C3" w:rsidP="004643C3">
      <w:pPr>
        <w:pStyle w:val="Heading4"/>
        <w:rPr>
          <w:rFonts w:cs="Calibri"/>
        </w:rPr>
      </w:pPr>
      <w:r w:rsidRPr="00420D9E">
        <w:rPr>
          <w:rFonts w:cs="Calibri"/>
        </w:rPr>
        <w:t xml:space="preserve">B] Resolvability—it’s more resolvable to compare semantics because you’re just comparing two definitions, but pragmatics involves weighing between different impacts and how well they connect to voters, which is less resolvable because pragmatics is way more subjective. Resolvability matters because otherwise the judge must intervene to determine a winner which is the worst form of abuse since the debaters can’t control it. </w:t>
      </w:r>
    </w:p>
    <w:p w14:paraId="28C59004" w14:textId="77777777" w:rsidR="004643C3" w:rsidRDefault="004643C3" w:rsidP="004643C3">
      <w:pPr>
        <w:pStyle w:val="Heading4"/>
        <w:rPr>
          <w:rFonts w:cs="Calibri"/>
        </w:rPr>
      </w:pPr>
      <w:r w:rsidRPr="00420D9E">
        <w:rPr>
          <w:rFonts w:cs="Calibri"/>
        </w:rPr>
        <w:t xml:space="preserve">C] Jurisdiction – tournament rules mandate that we must defend the resolution, which means the judge doesn’t have the jurisdiction to vote on an advocacy that’s not topical. Fairness is a voter—the judge must vote for the better debater which is impossible if the round is skewed.  </w:t>
      </w:r>
    </w:p>
    <w:p w14:paraId="3E32AD6A" w14:textId="77777777" w:rsidR="004643C3" w:rsidRPr="007411B3" w:rsidRDefault="004643C3" w:rsidP="004643C3">
      <w:pPr>
        <w:pStyle w:val="Heading4"/>
      </w:pPr>
      <w:r>
        <w:t>D] Extra topicality is a voter – it jettisons debates about the topic to small and obscure topics which moots neg prep because they can just cut an advantage around topics that aren’t within the literature which moots our generics – that makes engagement impossible which link turns any of their clash or topic research arguments</w:t>
      </w:r>
    </w:p>
    <w:p w14:paraId="39338BAF" w14:textId="77777777" w:rsidR="004643C3" w:rsidRDefault="004643C3" w:rsidP="004643C3">
      <w:pPr>
        <w:pStyle w:val="Heading4"/>
        <w:rPr>
          <w:rFonts w:cs="Calibri"/>
        </w:rPr>
      </w:pPr>
      <w:r w:rsidRPr="00420D9E">
        <w:rPr>
          <w:rFonts w:cs="Calibri"/>
        </w:rPr>
        <w:t xml:space="preserve">TVA solves – say that </w:t>
      </w:r>
      <w:r>
        <w:rPr>
          <w:rFonts w:cs="Calibri"/>
        </w:rPr>
        <w:t>private appriopriation of space is unjust</w:t>
      </w:r>
      <w:r w:rsidRPr="00420D9E">
        <w:rPr>
          <w:rFonts w:cs="Calibri"/>
        </w:rPr>
        <w:t>.</w:t>
      </w:r>
    </w:p>
    <w:p w14:paraId="098279B1" w14:textId="77777777" w:rsidR="004643C3" w:rsidRPr="00420D9E" w:rsidRDefault="004643C3" w:rsidP="004643C3">
      <w:pPr>
        <w:pStyle w:val="Heading4"/>
        <w:rPr>
          <w:rFonts w:cs="Calibri"/>
        </w:rPr>
      </w:pPr>
      <w:r w:rsidRPr="00420D9E">
        <w:rPr>
          <w:rFonts w:cs="Calibri"/>
        </w:rPr>
        <w:t xml:space="preserve">Drop the debater since drop the arg is severance – restarts the debate so the aff gets 7-6 time skew and too late for new neg offense.  </w:t>
      </w:r>
    </w:p>
    <w:p w14:paraId="6D8328DB" w14:textId="77777777" w:rsidR="004643C3" w:rsidRPr="00420D9E" w:rsidRDefault="004643C3" w:rsidP="004643C3">
      <w:pPr>
        <w:pStyle w:val="Heading4"/>
        <w:rPr>
          <w:rFonts w:cs="Calibri"/>
        </w:rPr>
      </w:pPr>
      <w:r w:rsidRPr="00420D9E">
        <w:rPr>
          <w:rFonts w:cs="Calibri"/>
        </w:rPr>
        <w:t xml:space="preserve">Use competing interps—[a] leads to a race to the top where we find the best norms [b] reasonability is arbitrary and invites judge intervention [c] reasonability collapses—you use offense/defense on the paradigm debate.  </w:t>
      </w:r>
    </w:p>
    <w:p w14:paraId="5BC3442E" w14:textId="77777777" w:rsidR="004643C3" w:rsidRPr="00420D9E" w:rsidRDefault="004643C3" w:rsidP="004643C3">
      <w:pPr>
        <w:pStyle w:val="Heading4"/>
        <w:rPr>
          <w:rFonts w:cs="Calibri"/>
        </w:rPr>
      </w:pPr>
      <w:r w:rsidRPr="00420D9E">
        <w:rPr>
          <w:rFonts w:cs="Calibri"/>
        </w:rPr>
        <w:t xml:space="preserve">No RVIs—[a] logic – you don’t win for being fair, [b] means you bait theory and go for the RVI  </w:t>
      </w:r>
    </w:p>
    <w:p w14:paraId="6D1B84D4" w14:textId="77777777" w:rsidR="004643C3" w:rsidRDefault="004643C3" w:rsidP="004643C3"/>
    <w:p w14:paraId="53C3BD57" w14:textId="77777777" w:rsidR="004643C3" w:rsidRDefault="004643C3" w:rsidP="004643C3">
      <w:pPr>
        <w:pStyle w:val="Heading3"/>
      </w:pPr>
      <w:r>
        <w:t xml:space="preserve">1NC – DA </w:t>
      </w:r>
    </w:p>
    <w:p w14:paraId="1743840E" w14:textId="77777777" w:rsidR="004643C3" w:rsidRPr="0088042C" w:rsidRDefault="004643C3" w:rsidP="004643C3">
      <w:pPr>
        <w:pStyle w:val="Heading4"/>
      </w:pPr>
      <w:r>
        <w:t xml:space="preserve">Xi is maintaining CCP power now – but consolidation means he’s at unique risk of blame for policy mis-steps </w:t>
      </w:r>
    </w:p>
    <w:p w14:paraId="142DD193" w14:textId="77777777" w:rsidR="004643C3" w:rsidRPr="007F21D7" w:rsidRDefault="004643C3" w:rsidP="004643C3">
      <w:pPr>
        <w:rPr>
          <w:rStyle w:val="Style13ptBold"/>
        </w:rPr>
      </w:pPr>
      <w:r w:rsidRPr="007F21D7">
        <w:rPr>
          <w:rStyle w:val="Style13ptBold"/>
        </w:rPr>
        <w:t xml:space="preserve">Kewalramani, 18 </w:t>
      </w:r>
    </w:p>
    <w:p w14:paraId="3CCDA8A1" w14:textId="77777777" w:rsidR="004643C3" w:rsidRDefault="004643C3" w:rsidP="004643C3">
      <w:r>
        <w:t xml:space="preserve">Manoj, The vulnerabilities of Xi Jinping and China's Communist Party, Aljazeera, 3-10-18, </w:t>
      </w:r>
      <w:hyperlink r:id="rId9" w:history="1">
        <w:r w:rsidRPr="002617D0">
          <w:rPr>
            <w:rStyle w:val="Hyperlink"/>
          </w:rPr>
          <w:t>https://www.aljazeera.com/indepth/opinion/vulnerabilities-xi-jinping-china-communist-party-180309141431670.html</w:t>
        </w:r>
      </w:hyperlink>
      <w:r>
        <w:t xml:space="preserve">] </w:t>
      </w:r>
    </w:p>
    <w:p w14:paraId="38CAF31E" w14:textId="77777777" w:rsidR="004643C3" w:rsidRPr="007F21D7" w:rsidRDefault="004643C3" w:rsidP="004643C3">
      <w:pPr>
        <w:rPr>
          <w:rStyle w:val="StyleUnderline"/>
        </w:rPr>
      </w:pPr>
      <w:r w:rsidRPr="00E74ABF">
        <w:rPr>
          <w:sz w:val="16"/>
        </w:rPr>
        <w:t xml:space="preserve">In advance of the National People's Congress (NPC) meeting in Beijing, which will mark the official start of Xi Jinping's second term as the president of the People's Republic of China, the Chinese Communist Party's (CPC) Central Committee proposed a set of constitutional amendments, chief among them being the removal of presidential term limits and the inclusion of "Xi Jinping Thought" in the country's constitution. NPC deputies are expected to overwhelmingly support these changes in a vote on Sunday, effectively allowing Xi to remain at the helm of Chinese politics for as long as he deems fit. </w:t>
      </w:r>
      <w:r w:rsidRPr="001931ED">
        <w:rPr>
          <w:rStyle w:val="StyleUnderline"/>
        </w:rPr>
        <w:t>Ever since</w:t>
      </w:r>
      <w:r w:rsidRPr="00E74ABF">
        <w:rPr>
          <w:sz w:val="16"/>
        </w:rPr>
        <w:t xml:space="preserve"> the 19th Party Congress in October </w:t>
      </w:r>
      <w:r w:rsidRPr="001931ED">
        <w:rPr>
          <w:rStyle w:val="StyleUnderline"/>
        </w:rPr>
        <w:t xml:space="preserve">2017, </w:t>
      </w:r>
      <w:r w:rsidRPr="00F07EFF">
        <w:rPr>
          <w:rStyle w:val="StyleUnderline"/>
          <w:highlight w:val="green"/>
        </w:rPr>
        <w:t>Xi has been making moves to upend</w:t>
      </w:r>
      <w:r w:rsidRPr="001931ED">
        <w:rPr>
          <w:rStyle w:val="StyleUnderline"/>
        </w:rPr>
        <w:t xml:space="preserve"> norms of </w:t>
      </w:r>
      <w:r w:rsidRPr="00F07EFF">
        <w:rPr>
          <w:rStyle w:val="StyleUnderline"/>
          <w:highlight w:val="green"/>
        </w:rPr>
        <w:t>collective leadership</w:t>
      </w:r>
      <w:r w:rsidRPr="001931ED">
        <w:rPr>
          <w:rStyle w:val="StyleUnderline"/>
        </w:rPr>
        <w:t xml:space="preserve"> and succession</w:t>
      </w:r>
      <w:r w:rsidRPr="00E74ABF">
        <w:rPr>
          <w:sz w:val="16"/>
        </w:rPr>
        <w:t xml:space="preserve"> that were cobbled together after the excesses of the Mao </w:t>
      </w:r>
      <w:r w:rsidRPr="00F83434">
        <w:rPr>
          <w:sz w:val="16"/>
        </w:rPr>
        <w:t xml:space="preserve">Zedong era. </w:t>
      </w:r>
      <w:r w:rsidRPr="00F83434">
        <w:rPr>
          <w:rStyle w:val="StyleUnderline"/>
        </w:rPr>
        <w:t>Xi's rapid consolidation</w:t>
      </w:r>
      <w:r w:rsidRPr="00F83434">
        <w:rPr>
          <w:sz w:val="16"/>
        </w:rPr>
        <w:t xml:space="preserve"> of power </w:t>
      </w:r>
      <w:r w:rsidRPr="00F83434">
        <w:rPr>
          <w:rStyle w:val="StyleUnderline"/>
        </w:rPr>
        <w:t>has led some to conclude that China is descending into an era of dictatorship</w:t>
      </w:r>
      <w:r w:rsidRPr="00F83434">
        <w:rPr>
          <w:sz w:val="16"/>
        </w:rPr>
        <w:t xml:space="preserve">, with an all-powerful strongman in charge. </w:t>
      </w:r>
      <w:r w:rsidRPr="00F83434">
        <w:rPr>
          <w:rStyle w:val="StyleUnderline"/>
        </w:rPr>
        <w:t>Such claims,</w:t>
      </w:r>
      <w:r w:rsidRPr="00F83434">
        <w:rPr>
          <w:sz w:val="16"/>
        </w:rPr>
        <w:t xml:space="preserve"> while not without basis, </w:t>
      </w:r>
      <w:r w:rsidRPr="00F83434">
        <w:rPr>
          <w:rStyle w:val="StyleUnderline"/>
        </w:rPr>
        <w:t>gloss over the underlying nature of the CPC's specific brand of authoritarianism and the shifting dynamics of governance in modern-day China. To</w:t>
      </w:r>
      <w:r w:rsidRPr="001931ED">
        <w:rPr>
          <w:rStyle w:val="StyleUnderline"/>
        </w:rPr>
        <w:t>day</w:t>
      </w:r>
      <w:r w:rsidRPr="00E74ABF">
        <w:rPr>
          <w:sz w:val="16"/>
        </w:rPr>
        <w:t xml:space="preserve">, despite all the accumulation of power, </w:t>
      </w:r>
      <w:r w:rsidRPr="00F07EFF">
        <w:rPr>
          <w:rStyle w:val="StyleUnderline"/>
          <w:highlight w:val="green"/>
        </w:rPr>
        <w:t>Xi,</w:t>
      </w:r>
      <w:r w:rsidRPr="001931ED">
        <w:rPr>
          <w:rStyle w:val="StyleUnderline"/>
        </w:rPr>
        <w:t xml:space="preserve"> and even the party itself, </w:t>
      </w:r>
      <w:r w:rsidRPr="00F07EFF">
        <w:rPr>
          <w:rStyle w:val="StyleUnderline"/>
          <w:highlight w:val="green"/>
        </w:rPr>
        <w:t>is far more vulnerable than is apparent</w:t>
      </w:r>
      <w:r w:rsidRPr="001931ED">
        <w:rPr>
          <w:rStyle w:val="StyleUnderline"/>
        </w:rPr>
        <w:t>.</w:t>
      </w:r>
      <w:r>
        <w:rPr>
          <w:rStyle w:val="StyleUnderline"/>
        </w:rPr>
        <w:t xml:space="preserve"> </w:t>
      </w:r>
      <w:r w:rsidRPr="00E74ABF">
        <w:rPr>
          <w:sz w:val="16"/>
        </w:rPr>
        <w:t xml:space="preserve">One can, for the sake of convenience, classify these vulnerabilities into two broad, interlinked categories: structural and policy-level threats. Structural threats </w:t>
      </w:r>
      <w:r w:rsidRPr="001931ED">
        <w:rPr>
          <w:rStyle w:val="StyleUnderline"/>
        </w:rPr>
        <w:t xml:space="preserve">Ever since </w:t>
      </w:r>
      <w:r w:rsidRPr="00F07EFF">
        <w:rPr>
          <w:rStyle w:val="StyleUnderline"/>
          <w:highlight w:val="green"/>
        </w:rPr>
        <w:t>Xi</w:t>
      </w:r>
      <w:r w:rsidRPr="001931ED">
        <w:rPr>
          <w:rStyle w:val="StyleUnderline"/>
        </w:rPr>
        <w:t xml:space="preserve"> took charge</w:t>
      </w:r>
      <w:r w:rsidRPr="00E74ABF">
        <w:rPr>
          <w:sz w:val="16"/>
        </w:rPr>
        <w:t xml:space="preserve"> as </w:t>
      </w:r>
      <w:r w:rsidRPr="001931ED">
        <w:rPr>
          <w:rStyle w:val="StyleUnderline"/>
        </w:rPr>
        <w:t>the CPC</w:t>
      </w:r>
      <w:r w:rsidRPr="00E74ABF">
        <w:rPr>
          <w:sz w:val="16"/>
        </w:rPr>
        <w:t xml:space="preserve"> General Secretary in late 2012, he </w:t>
      </w:r>
      <w:r w:rsidRPr="00F07EFF">
        <w:rPr>
          <w:rStyle w:val="StyleUnderline"/>
          <w:highlight w:val="green"/>
        </w:rPr>
        <w:t>has been working towards</w:t>
      </w:r>
      <w:r w:rsidRPr="001931ED">
        <w:rPr>
          <w:rStyle w:val="StyleUnderline"/>
        </w:rPr>
        <w:t xml:space="preserve"> increasing the </w:t>
      </w:r>
      <w:r w:rsidRPr="00F07EFF">
        <w:rPr>
          <w:rStyle w:val="StyleUnderline"/>
          <w:highlight w:val="green"/>
        </w:rPr>
        <w:t>centralisation</w:t>
      </w:r>
      <w:r w:rsidRPr="00E74ABF">
        <w:rPr>
          <w:sz w:val="16"/>
        </w:rPr>
        <w:t xml:space="preserve"> of power. To achieve this, he restructured and centralised the policymaking architecture of the party and unleashed a ruthless anti-corruption campaign. The former permitted him to have greater personal supervision over key policy areas. The latter, meanwhile, helped blunt opposing factions and earn local and institutional compliance, through either the demonstrable threat of coercive action or placement of key confidantes in positions of authority. The </w:t>
      </w:r>
      <w:r w:rsidRPr="001931ED">
        <w:rPr>
          <w:rStyle w:val="StyleUnderline"/>
        </w:rPr>
        <w:t xml:space="preserve">centralisation </w:t>
      </w:r>
      <w:r w:rsidRPr="00E74ABF">
        <w:rPr>
          <w:sz w:val="16"/>
        </w:rPr>
        <w:t xml:space="preserve">of political power in itself </w:t>
      </w:r>
      <w:r w:rsidRPr="001931ED">
        <w:rPr>
          <w:rStyle w:val="StyleUnderline"/>
        </w:rPr>
        <w:t>is not necessarily problematic</w:t>
      </w:r>
      <w:r w:rsidRPr="00E74ABF">
        <w:rPr>
          <w:sz w:val="16"/>
        </w:rPr>
        <w:t xml:space="preserve"> or a threat to the regime's stability. </w:t>
      </w:r>
      <w:r w:rsidRPr="006C081C">
        <w:rPr>
          <w:rStyle w:val="StyleUnderline"/>
        </w:rPr>
        <w:t>What matters is how power is exercised</w:t>
      </w:r>
      <w:r w:rsidRPr="00E74ABF">
        <w:rPr>
          <w:sz w:val="16"/>
        </w:rPr>
        <w:t xml:space="preserve">, ie, whether it flows through a system of institutions that place necessary checks and offer opportunities for corrective action, or it is arbitrarily imposed on the elites and the populace alike by the force of personality. </w:t>
      </w:r>
      <w:r w:rsidRPr="007F21D7">
        <w:rPr>
          <w:rStyle w:val="StyleUnderline"/>
        </w:rPr>
        <w:t>Under Xi</w:t>
      </w:r>
      <w:r w:rsidRPr="00E74ABF">
        <w:rPr>
          <w:sz w:val="16"/>
        </w:rPr>
        <w:t xml:space="preserve">, the constitutional amendment on presidential terms and </w:t>
      </w:r>
      <w:r w:rsidRPr="00F83434">
        <w:rPr>
          <w:rStyle w:val="StyleUnderline"/>
        </w:rPr>
        <w:t xml:space="preserve">the violation of party norms on succession imply that the latter is becoming the dominant means of exercising power. </w:t>
      </w:r>
      <w:r w:rsidRPr="00F07EFF">
        <w:rPr>
          <w:rStyle w:val="StyleUnderline"/>
          <w:highlight w:val="green"/>
        </w:rPr>
        <w:t>This heightens the threat of bad policy decisions going unchecked</w:t>
      </w:r>
      <w:r w:rsidRPr="00E74ABF">
        <w:rPr>
          <w:sz w:val="16"/>
        </w:rPr>
        <w:t xml:space="preserve"> and potential abuse of power, </w:t>
      </w:r>
      <w:r w:rsidRPr="00F07EFF">
        <w:rPr>
          <w:rStyle w:val="StyleUnderline"/>
          <w:highlight w:val="green"/>
        </w:rPr>
        <w:t>which</w:t>
      </w:r>
      <w:r w:rsidRPr="007F21D7">
        <w:rPr>
          <w:rStyle w:val="StyleUnderline"/>
        </w:rPr>
        <w:t xml:space="preserve">, in turn, </w:t>
      </w:r>
      <w:r w:rsidRPr="00F07EFF">
        <w:rPr>
          <w:rStyle w:val="StyleUnderline"/>
          <w:highlight w:val="green"/>
        </w:rPr>
        <w:t>increases the possibility of deepening fissures among the elites</w:t>
      </w:r>
      <w:r w:rsidRPr="00E74ABF">
        <w:rPr>
          <w:sz w:val="16"/>
        </w:rPr>
        <w:t xml:space="preserve"> and broader social upheaval. Moreover</w:t>
      </w:r>
      <w:r w:rsidRPr="007F21D7">
        <w:rPr>
          <w:rStyle w:val="StyleUnderline"/>
        </w:rPr>
        <w:t xml:space="preserve">, </w:t>
      </w:r>
      <w:r w:rsidRPr="00F07EFF">
        <w:rPr>
          <w:rStyle w:val="StyleUnderline"/>
          <w:highlight w:val="green"/>
        </w:rPr>
        <w:t>personalisation</w:t>
      </w:r>
      <w:r w:rsidRPr="007F21D7">
        <w:rPr>
          <w:rStyle w:val="StyleUnderline"/>
        </w:rPr>
        <w:t xml:space="preserve"> of power</w:t>
      </w:r>
      <w:r w:rsidRPr="00E74ABF">
        <w:rPr>
          <w:sz w:val="16"/>
        </w:rPr>
        <w:t xml:space="preserve"> in this way </w:t>
      </w:r>
      <w:r w:rsidRPr="00F07EFF">
        <w:rPr>
          <w:rStyle w:val="StyleUnderline"/>
          <w:highlight w:val="green"/>
        </w:rPr>
        <w:t xml:space="preserve">renders the leader </w:t>
      </w:r>
      <w:r w:rsidRPr="00F07EFF">
        <w:rPr>
          <w:rStyle w:val="Emphasis"/>
          <w:highlight w:val="green"/>
        </w:rPr>
        <w:t xml:space="preserve">directly </w:t>
      </w:r>
      <w:r w:rsidRPr="00F07EFF">
        <w:rPr>
          <w:rStyle w:val="StyleUnderline"/>
          <w:highlight w:val="green"/>
        </w:rPr>
        <w:t>vulnerable to</w:t>
      </w:r>
      <w:r w:rsidRPr="007F21D7">
        <w:rPr>
          <w:rStyle w:val="StyleUnderline"/>
        </w:rPr>
        <w:t xml:space="preserve"> real and </w:t>
      </w:r>
      <w:r w:rsidRPr="00F07EFF">
        <w:rPr>
          <w:rStyle w:val="StyleUnderline"/>
          <w:highlight w:val="green"/>
        </w:rPr>
        <w:t>perceived failures</w:t>
      </w:r>
      <w:r w:rsidRPr="00E74ABF">
        <w:rPr>
          <w:sz w:val="16"/>
        </w:rPr>
        <w:t xml:space="preserve">, which can no longer be viewed as the products of structural mishaps or secondary </w:t>
      </w:r>
      <w:r w:rsidRPr="00F83434">
        <w:rPr>
          <w:sz w:val="16"/>
        </w:rPr>
        <w:t xml:space="preserve">actors. </w:t>
      </w:r>
      <w:r w:rsidRPr="00F07EFF">
        <w:rPr>
          <w:rStyle w:val="StyleUnderline"/>
          <w:highlight w:val="green"/>
        </w:rPr>
        <w:t>Xi</w:t>
      </w:r>
      <w:r w:rsidRPr="00F83434">
        <w:rPr>
          <w:sz w:val="16"/>
        </w:rPr>
        <w:t xml:space="preserve">, therefore, now </w:t>
      </w:r>
      <w:r w:rsidRPr="00F07EFF">
        <w:rPr>
          <w:rStyle w:val="StyleUnderline"/>
          <w:highlight w:val="green"/>
        </w:rPr>
        <w:t>bears</w:t>
      </w:r>
      <w:r w:rsidRPr="00F83434">
        <w:rPr>
          <w:rStyle w:val="StyleUnderline"/>
        </w:rPr>
        <w:t xml:space="preserve"> greater </w:t>
      </w:r>
      <w:r w:rsidRPr="00F07EFF">
        <w:rPr>
          <w:rStyle w:val="StyleUnderline"/>
          <w:highlight w:val="green"/>
        </w:rPr>
        <w:t>personal liability for failure</w:t>
      </w:r>
      <w:r w:rsidRPr="00F83434">
        <w:rPr>
          <w:rStyle w:val="StyleUnderline"/>
        </w:rPr>
        <w:t xml:space="preserve"> to achieve key social, economic and foreign policy objectives,</w:t>
      </w:r>
      <w:r w:rsidRPr="00F83434">
        <w:rPr>
          <w:sz w:val="16"/>
        </w:rPr>
        <w:t xml:space="preserve"> thereby </w:t>
      </w:r>
      <w:r w:rsidRPr="00F83434">
        <w:rPr>
          <w:rStyle w:val="StyleUnderline"/>
        </w:rPr>
        <w:t>impinging on broader national stability</w:t>
      </w:r>
      <w:r w:rsidRPr="007F21D7">
        <w:rPr>
          <w:rStyle w:val="StyleUnderline"/>
        </w:rPr>
        <w:t>.</w:t>
      </w:r>
      <w:r>
        <w:rPr>
          <w:rStyle w:val="StyleUnderline"/>
        </w:rPr>
        <w:t xml:space="preserve"> </w:t>
      </w:r>
      <w:r w:rsidRPr="00E74ABF">
        <w:rPr>
          <w:sz w:val="16"/>
        </w:rPr>
        <w:t xml:space="preserve">Policy-level challenges At the moment, </w:t>
      </w:r>
      <w:r w:rsidRPr="00E74ABF">
        <w:rPr>
          <w:rStyle w:val="StyleUnderline"/>
        </w:rPr>
        <w:t>Xi and the Party are</w:t>
      </w:r>
      <w:r w:rsidRPr="00E74ABF">
        <w:rPr>
          <w:sz w:val="16"/>
        </w:rPr>
        <w:t xml:space="preserve"> also </w:t>
      </w:r>
      <w:r w:rsidRPr="00E74ABF">
        <w:rPr>
          <w:rStyle w:val="StyleUnderline"/>
        </w:rPr>
        <w:t>facing serious policy</w:t>
      </w:r>
      <w:r w:rsidRPr="00E74ABF">
        <w:rPr>
          <w:sz w:val="16"/>
        </w:rPr>
        <w:t xml:space="preserve"> level </w:t>
      </w:r>
      <w:r w:rsidRPr="00E74ABF">
        <w:rPr>
          <w:rStyle w:val="StyleUnderline"/>
        </w:rPr>
        <w:t>challenges. These threats</w:t>
      </w:r>
      <w:r w:rsidRPr="00E74ABF">
        <w:rPr>
          <w:sz w:val="16"/>
        </w:rPr>
        <w:t xml:space="preserve"> are particularly acute since they </w:t>
      </w:r>
      <w:r w:rsidRPr="00E74ABF">
        <w:rPr>
          <w:rStyle w:val="StyleUnderline"/>
        </w:rPr>
        <w:t xml:space="preserve">come at a time when Xi faces the daunting task of guiding the Chinese economy </w:t>
      </w:r>
      <w:r w:rsidRPr="00E74ABF">
        <w:rPr>
          <w:sz w:val="16"/>
        </w:rPr>
        <w:t xml:space="preserve">from a stage of rapid </w:t>
      </w:r>
      <w:r w:rsidRPr="00E74ABF">
        <w:rPr>
          <w:rStyle w:val="StyleUnderline"/>
        </w:rPr>
        <w:t>to high-quality growth</w:t>
      </w:r>
      <w:r w:rsidRPr="00E74ABF">
        <w:rPr>
          <w:sz w:val="16"/>
        </w:rPr>
        <w:t xml:space="preserve">. What this means is focussing on reducing credit risks, containing pollution, tackling inequality and moving up the manufacturing value chain to avoid the middle-income trap. In doing so, however, he must contend with entrenched political, bureaucratic and business interests. In fact, the desire to effectively manage this economic transition has often been cited as the underlying rationale for Xi's consolidation of power, placement of aides in key positions and establishment of the new National Supervision Commission (NSC). This is Xi's strategy to address the "emperor is far away" problem. However, this does not guarantee success. For instance, even during Xi's reign, provinces far away from the capital have falsified economic data. And while the NSC now brings state functionaries under a Party-style discipline campaign, operational questions and concerns over who will check the guardians remain unanswered. Moreover, the social and economic policies adopted by Xi have seen increased the Party's role in private enterprises, bolstering of state-owned enterprises, controlled market opening, as well as support for - and investment in - innovative Chinese businesses. Xi's policies also heightened restrictions on dissenting voices and expanded state intervention in people's daily lives. Such policies inherently cause friction with the redefined principal contradiction facing Chinese society, ie, the desire for balanced and adequate development that satisfies people's need for a better life. This implies the promise of responsive governance, which would require reduced control and greater openness. The bargain that Xi appears to be offering is better economic opportunities and welfare assistance along with the promise of an improved environment in exchange for greater social control. Pulling this off requires a tricky tightrope walk to assuage China's growing middle class and the maintenance of personal credibility. Likewise in the external domain, Xi has broken from Deng Xiaoping's dictum of "hide your capabilities and bide your time." The Belt and Road Initiative (BRI) is as much an economic programme as it is a geopolitical campaign to take China to the centre of world affairs. Under the BRI, Xi is seeking to expand Chinese business, military and diplomatic influence around the world. The BRI's success, however, is contingent on the sustenance of Beijing's economic muscle. It is the remarkable growth that China has enjoyed over the past 40 years that has allowed a build-up of capacities to launch such an ambitious global initiative. Slowing growth will, therefore, impinge on Beijing's capacities to execute BRI projects. Moreover, Xi's global ambitions manifested through the BRI are also constrained by geostrategic, political and security challenges. For instance, the alignment of counter-balancing forces in the form of the Quadrilateral Group - India, US, Japan and Australia - of countries, the growing concern over the CPC's so-called influence activities in the West, the threat of attacks from violent non-state actors targeting Chinese projects and citizens abroad and the spectre of resurgent nationalism derailing Chinese investments in recipient countries. All of these pose serious </w:t>
      </w:r>
      <w:r w:rsidRPr="00F07EFF">
        <w:rPr>
          <w:rStyle w:val="StyleUnderline"/>
          <w:highlight w:val="green"/>
        </w:rPr>
        <w:t>challenges</w:t>
      </w:r>
      <w:r w:rsidRPr="00E74ABF">
        <w:rPr>
          <w:sz w:val="16"/>
        </w:rPr>
        <w:t xml:space="preserve">, which, </w:t>
      </w:r>
      <w:r w:rsidRPr="00F07EFF">
        <w:rPr>
          <w:rStyle w:val="StyleUnderline"/>
          <w:highlight w:val="green"/>
        </w:rPr>
        <w:t>if not managed</w:t>
      </w:r>
      <w:r w:rsidRPr="007F21D7">
        <w:rPr>
          <w:rStyle w:val="StyleUnderline"/>
        </w:rPr>
        <w:t xml:space="preserve"> well, could</w:t>
      </w:r>
      <w:r w:rsidRPr="00E74ABF">
        <w:rPr>
          <w:sz w:val="16"/>
        </w:rPr>
        <w:t xml:space="preserve"> lead to questions being asked at home and even potentially </w:t>
      </w:r>
      <w:r w:rsidRPr="00F07EFF">
        <w:rPr>
          <w:rStyle w:val="StyleUnderline"/>
          <w:highlight w:val="green"/>
        </w:rPr>
        <w:t>threaten the regime's stability</w:t>
      </w:r>
      <w:r w:rsidRPr="007F21D7">
        <w:rPr>
          <w:rStyle w:val="StyleUnderline"/>
        </w:rPr>
        <w:t xml:space="preserve">. And </w:t>
      </w:r>
      <w:r w:rsidRPr="00F07EFF">
        <w:rPr>
          <w:rStyle w:val="StyleUnderline"/>
          <w:highlight w:val="green"/>
        </w:rPr>
        <w:t>that</w:t>
      </w:r>
      <w:r w:rsidRPr="007F21D7">
        <w:rPr>
          <w:rStyle w:val="StyleUnderline"/>
        </w:rPr>
        <w:t xml:space="preserve"> could </w:t>
      </w:r>
      <w:r w:rsidRPr="00F07EFF">
        <w:rPr>
          <w:rStyle w:val="StyleUnderline"/>
          <w:highlight w:val="green"/>
        </w:rPr>
        <w:t>result in</w:t>
      </w:r>
      <w:r w:rsidRPr="007F21D7">
        <w:rPr>
          <w:rStyle w:val="StyleUnderline"/>
        </w:rPr>
        <w:t xml:space="preserve"> </w:t>
      </w:r>
      <w:r w:rsidRPr="00E74ABF">
        <w:rPr>
          <w:rStyle w:val="Emphasis"/>
        </w:rPr>
        <w:t xml:space="preserve">China sliding down </w:t>
      </w:r>
      <w:r w:rsidRPr="00F07EFF">
        <w:rPr>
          <w:rStyle w:val="Emphasis"/>
          <w:highlight w:val="green"/>
        </w:rPr>
        <w:t>a dark and slippery slope</w:t>
      </w:r>
      <w:r w:rsidRPr="00F07EFF">
        <w:rPr>
          <w:rStyle w:val="StyleUnderline"/>
          <w:highlight w:val="green"/>
        </w:rPr>
        <w:t>.</w:t>
      </w:r>
    </w:p>
    <w:p w14:paraId="5CDD9C70" w14:textId="77777777" w:rsidR="004643C3" w:rsidRPr="00613112" w:rsidRDefault="004643C3" w:rsidP="004643C3">
      <w:pPr>
        <w:pStyle w:val="Heading4"/>
      </w:pPr>
      <w:r>
        <w:t xml:space="preserve">The plan is seen as weakness – that undermines Xi and CCP legitimacy – makes space war </w:t>
      </w:r>
      <w:r w:rsidRPr="000B31FE">
        <w:rPr>
          <w:u w:val="single"/>
        </w:rPr>
        <w:t>inevitable</w:t>
      </w:r>
    </w:p>
    <w:p w14:paraId="3CC76D06" w14:textId="77777777" w:rsidR="004643C3" w:rsidRPr="005839CF" w:rsidRDefault="004643C3" w:rsidP="004643C3">
      <w:r w:rsidRPr="00F212F2">
        <w:rPr>
          <w:rStyle w:val="Style13ptBold"/>
        </w:rPr>
        <w:t>Lambakis 19</w:t>
      </w:r>
      <w:r>
        <w:t xml:space="preserve"> (Steve, National Institute for Public Policy, “A Guide to Thinking About Space Deterrence and China”, National Institute for Public Policy, July, </w:t>
      </w:r>
      <w:hyperlink r:id="rId10" w:history="1">
        <w:r w:rsidRPr="00E12C4D">
          <w:rPr>
            <w:rStyle w:val="Hyperlink"/>
          </w:rPr>
          <w:t>http://www.nipp.org/wp-content/uploads/2019/07/Lambakis-Guide-to-Thinking-About-Space-for-web.pdf</w:t>
        </w:r>
      </w:hyperlink>
      <w:r>
        <w:t>) DB</w:t>
      </w:r>
    </w:p>
    <w:p w14:paraId="49AE4E14" w14:textId="77777777" w:rsidR="004643C3" w:rsidRPr="005839CF" w:rsidRDefault="004643C3" w:rsidP="004643C3">
      <w:pPr>
        <w:rPr>
          <w:sz w:val="16"/>
        </w:rPr>
      </w:pPr>
      <w:r w:rsidRPr="00F07EFF">
        <w:rPr>
          <w:rStyle w:val="Emphasis"/>
          <w:highlight w:val="green"/>
        </w:rPr>
        <w:t xml:space="preserve">Chinese </w:t>
      </w:r>
      <w:r w:rsidRPr="00877A17">
        <w:rPr>
          <w:rStyle w:val="Emphasis"/>
        </w:rPr>
        <w:t xml:space="preserve">military </w:t>
      </w:r>
      <w:r w:rsidRPr="00F07EFF">
        <w:rPr>
          <w:rStyle w:val="Emphasis"/>
          <w:highlight w:val="green"/>
        </w:rPr>
        <w:t>writings</w:t>
      </w:r>
      <w:r w:rsidRPr="005839CF">
        <w:rPr>
          <w:rStyle w:val="Emphasis"/>
        </w:rPr>
        <w:t xml:space="preserve"> also </w:t>
      </w:r>
      <w:r w:rsidRPr="00F07EFF">
        <w:rPr>
          <w:rStyle w:val="Emphasis"/>
          <w:highlight w:val="green"/>
        </w:rPr>
        <w:t>stress</w:t>
      </w:r>
      <w:r w:rsidRPr="005839CF">
        <w:rPr>
          <w:rStyle w:val="Emphasis"/>
        </w:rPr>
        <w:t xml:space="preserve"> the </w:t>
      </w:r>
      <w:r w:rsidRPr="00F07EFF">
        <w:rPr>
          <w:rStyle w:val="Emphasis"/>
          <w:highlight w:val="green"/>
        </w:rPr>
        <w:t>importance of maintaining control</w:t>
      </w:r>
      <w:r w:rsidRPr="005839CF">
        <w:rPr>
          <w:rStyle w:val="Emphasis"/>
        </w:rPr>
        <w:t>, to include the need for control in the conduct of information warfare, particularly as it might impact command and control</w:t>
      </w:r>
      <w:r w:rsidRPr="005839CF">
        <w:rPr>
          <w:sz w:val="16"/>
        </w:rPr>
        <w:t>. Threats to information networks from cyber-attacks, for example, could undermine Chinese armed forces. According to Michael Pillsbury, “</w:t>
      </w:r>
      <w:r w:rsidRPr="005839CF">
        <w:rPr>
          <w:rStyle w:val="StyleUnderline"/>
        </w:rPr>
        <w:t>means of maintaining control include deploying unexpected ‘assassin’s mace’ weapons and throwing the opponent off balance at a critical point</w:t>
      </w:r>
      <w:r w:rsidRPr="005839CF">
        <w:rPr>
          <w:sz w:val="16"/>
        </w:rPr>
        <w:t xml:space="preserve">….”196 </w:t>
      </w:r>
      <w:r w:rsidRPr="005839CF">
        <w:rPr>
          <w:rStyle w:val="StyleUnderline"/>
        </w:rPr>
        <w:t>The assassin’s mace is a tool that may be used by an inferior opponent to overcome a more powerful adversary</w:t>
      </w:r>
      <w:r w:rsidRPr="005839CF">
        <w:rPr>
          <w:sz w:val="16"/>
        </w:rPr>
        <w:t xml:space="preserve">. </w:t>
      </w:r>
      <w:r w:rsidRPr="00877A17">
        <w:rPr>
          <w:rStyle w:val="Emphasis"/>
        </w:rPr>
        <w:t xml:space="preserve">An </w:t>
      </w:r>
      <w:r w:rsidRPr="00F07EFF">
        <w:rPr>
          <w:rStyle w:val="Emphasis"/>
          <w:highlight w:val="green"/>
        </w:rPr>
        <w:t xml:space="preserve">ASAT </w:t>
      </w:r>
      <w:r w:rsidRPr="00877A17">
        <w:rPr>
          <w:rStyle w:val="Emphasis"/>
        </w:rPr>
        <w:t xml:space="preserve">weapon might be a </w:t>
      </w:r>
      <w:r w:rsidRPr="00F07EFF">
        <w:rPr>
          <w:rStyle w:val="Emphasis"/>
          <w:highlight w:val="green"/>
        </w:rPr>
        <w:t xml:space="preserve">very useful </w:t>
      </w:r>
      <w:r w:rsidRPr="00877A17">
        <w:rPr>
          <w:rStyle w:val="Emphasis"/>
        </w:rPr>
        <w:t>tool</w:t>
      </w:r>
      <w:r w:rsidRPr="005839CF">
        <w:rPr>
          <w:rStyle w:val="Emphasis"/>
        </w:rPr>
        <w:t xml:space="preserve">, and potentially cheap means, </w:t>
      </w:r>
      <w:r w:rsidRPr="00F07EFF">
        <w:rPr>
          <w:rStyle w:val="Emphasis"/>
          <w:highlight w:val="green"/>
        </w:rPr>
        <w:t>for gaining an advantage</w:t>
      </w:r>
      <w:r w:rsidRPr="005839CF">
        <w:rPr>
          <w:rStyle w:val="Emphasis"/>
        </w:rPr>
        <w:t xml:space="preserve"> and accomplishing this objective</w:t>
      </w:r>
      <w:r w:rsidRPr="005839CF">
        <w:rPr>
          <w:sz w:val="16"/>
        </w:rPr>
        <w:t xml:space="preserve">.197 </w:t>
      </w:r>
      <w:r w:rsidRPr="005839CF">
        <w:rPr>
          <w:rStyle w:val="Emphasis"/>
        </w:rPr>
        <w:t>Beijing</w:t>
      </w:r>
      <w:r w:rsidRPr="00877A17">
        <w:rPr>
          <w:rStyle w:val="Emphasis"/>
        </w:rPr>
        <w:t>,</w:t>
      </w:r>
      <w:r w:rsidRPr="005839CF">
        <w:rPr>
          <w:rStyle w:val="Emphasis"/>
        </w:rPr>
        <w:t xml:space="preserve"> of course, is not subjected to the same political influences as is Washington</w:t>
      </w:r>
      <w:r w:rsidRPr="005839CF">
        <w:rPr>
          <w:sz w:val="16"/>
        </w:rPr>
        <w:t xml:space="preserve">. </w:t>
      </w:r>
      <w:r w:rsidRPr="005839CF">
        <w:rPr>
          <w:rStyle w:val="StyleUnderline"/>
        </w:rPr>
        <w:t>Chinese leaders are not as sensitive to domestic public opinion as U.S. leaders</w:t>
      </w:r>
      <w:r w:rsidRPr="005839CF">
        <w:rPr>
          <w:sz w:val="16"/>
        </w:rPr>
        <w:t xml:space="preserve">. Yet </w:t>
      </w:r>
      <w:r w:rsidRPr="00F07EFF">
        <w:rPr>
          <w:rStyle w:val="Emphasis"/>
          <w:highlight w:val="green"/>
        </w:rPr>
        <w:t>China</w:t>
      </w:r>
      <w:r w:rsidRPr="00877A17">
        <w:rPr>
          <w:rStyle w:val="Emphasis"/>
        </w:rPr>
        <w:t xml:space="preserve"> </w:t>
      </w:r>
      <w:r w:rsidRPr="00F07EFF">
        <w:rPr>
          <w:rStyle w:val="Emphasis"/>
          <w:highlight w:val="green"/>
        </w:rPr>
        <w:t>will have its own political challenges</w:t>
      </w:r>
      <w:r w:rsidRPr="005839CF">
        <w:rPr>
          <w:rStyle w:val="Emphasis"/>
        </w:rPr>
        <w:t xml:space="preserve"> to contend with</w:t>
      </w:r>
      <w:r w:rsidRPr="005839CF">
        <w:rPr>
          <w:sz w:val="16"/>
        </w:rPr>
        <w:t xml:space="preserve">. In recent years, </w:t>
      </w:r>
      <w:r w:rsidRPr="005839CF">
        <w:rPr>
          <w:rStyle w:val="Emphasis"/>
        </w:rPr>
        <w:t xml:space="preserve">President </w:t>
      </w:r>
      <w:r w:rsidRPr="00F07EFF">
        <w:rPr>
          <w:rStyle w:val="Emphasis"/>
          <w:highlight w:val="green"/>
        </w:rPr>
        <w:t>Xi has built up a cult of personality</w:t>
      </w:r>
      <w:r w:rsidRPr="005839CF">
        <w:rPr>
          <w:rStyle w:val="Emphasis"/>
        </w:rPr>
        <w:t xml:space="preserve"> around “Xi Jinping thought,” and he has consolidated his power as the supreme ruler in China</w:t>
      </w:r>
      <w:r w:rsidRPr="005839CF">
        <w:rPr>
          <w:sz w:val="16"/>
        </w:rPr>
        <w:t xml:space="preserve">.198 </w:t>
      </w:r>
      <w:r w:rsidRPr="005839CF">
        <w:rPr>
          <w:rStyle w:val="StyleUnderline"/>
        </w:rPr>
        <w:t xml:space="preserve">Xi is allowed to keep power indefinitely (going back to the way things were under Mao), which means </w:t>
      </w:r>
      <w:r w:rsidRPr="005839CF">
        <w:rPr>
          <w:rStyle w:val="Emphasis"/>
        </w:rPr>
        <w:t>Xi has been given time to centralize party control</w:t>
      </w:r>
      <w:r w:rsidRPr="005839CF">
        <w:rPr>
          <w:sz w:val="16"/>
        </w:rPr>
        <w:t xml:space="preserve">. On the one hand, dissenting is becoming riskier, and the room for debate narrower than it has been in the last couple of decades. On the other hand, </w:t>
      </w:r>
      <w:r w:rsidRPr="00877A17">
        <w:rPr>
          <w:rStyle w:val="Emphasis"/>
        </w:rPr>
        <w:t>the risk of a policy mistake could now be higher, and correcting a flawed policy could take longer</w:t>
      </w:r>
      <w:r w:rsidRPr="00877A17">
        <w:rPr>
          <w:sz w:val="16"/>
        </w:rPr>
        <w:t>.199</w:t>
      </w:r>
      <w:r w:rsidRPr="005839CF">
        <w:rPr>
          <w:sz w:val="16"/>
        </w:rPr>
        <w:t xml:space="preserve"> </w:t>
      </w:r>
      <w:r w:rsidRPr="00F07EFF">
        <w:rPr>
          <w:rStyle w:val="Emphasis"/>
          <w:highlight w:val="green"/>
        </w:rPr>
        <w:t>Perceived weakness in foreign policy could encourage</w:t>
      </w:r>
      <w:r w:rsidRPr="005839CF">
        <w:rPr>
          <w:rStyle w:val="Emphasis"/>
        </w:rPr>
        <w:t xml:space="preserve"> elite and mass </w:t>
      </w:r>
      <w:r w:rsidRPr="00F07EFF">
        <w:rPr>
          <w:rStyle w:val="Emphasis"/>
          <w:highlight w:val="green"/>
        </w:rPr>
        <w:t>criticism of Xi and the regime</w:t>
      </w:r>
      <w:r w:rsidRPr="005839CF">
        <w:rPr>
          <w:rStyle w:val="Emphasis"/>
        </w:rPr>
        <w:t xml:space="preserve">, thus </w:t>
      </w:r>
      <w:r w:rsidRPr="00F07EFF">
        <w:rPr>
          <w:rStyle w:val="Emphasis"/>
          <w:highlight w:val="green"/>
        </w:rPr>
        <w:t>undermining the leader’s legacy and weakening</w:t>
      </w:r>
      <w:r w:rsidRPr="005839CF">
        <w:rPr>
          <w:rStyle w:val="Emphasis"/>
        </w:rPr>
        <w:t xml:space="preserve"> the </w:t>
      </w:r>
      <w:r w:rsidRPr="00F07EFF">
        <w:rPr>
          <w:rStyle w:val="Emphasis"/>
          <w:highlight w:val="green"/>
        </w:rPr>
        <w:t>C</w:t>
      </w:r>
      <w:r w:rsidRPr="005839CF">
        <w:rPr>
          <w:rStyle w:val="Emphasis"/>
        </w:rPr>
        <w:t xml:space="preserve">hinese </w:t>
      </w:r>
      <w:r w:rsidRPr="00F07EFF">
        <w:rPr>
          <w:rStyle w:val="Emphasis"/>
          <w:highlight w:val="green"/>
        </w:rPr>
        <w:t>C</w:t>
      </w:r>
      <w:r w:rsidRPr="005839CF">
        <w:rPr>
          <w:rStyle w:val="Emphasis"/>
        </w:rPr>
        <w:t xml:space="preserve">ommunist </w:t>
      </w:r>
      <w:r w:rsidRPr="00F07EFF">
        <w:rPr>
          <w:rStyle w:val="Emphasis"/>
          <w:highlight w:val="green"/>
        </w:rPr>
        <w:t>P</w:t>
      </w:r>
      <w:r w:rsidRPr="005839CF">
        <w:rPr>
          <w:rStyle w:val="Emphasis"/>
        </w:rPr>
        <w:t xml:space="preserve">arty </w:t>
      </w:r>
      <w:r w:rsidRPr="00F07EFF">
        <w:rPr>
          <w:rStyle w:val="Emphasis"/>
          <w:highlight w:val="green"/>
        </w:rPr>
        <w:t>rule</w:t>
      </w:r>
      <w:r w:rsidRPr="005839CF">
        <w:rPr>
          <w:sz w:val="16"/>
        </w:rPr>
        <w:t xml:space="preserve">.200 </w:t>
      </w:r>
      <w:r w:rsidRPr="00877A17">
        <w:rPr>
          <w:rStyle w:val="Emphasis"/>
        </w:rPr>
        <w:t>Xi’s failures could be viewed as stemming from his foolishness, confusion, or susceptibility to deception</w:t>
      </w:r>
      <w:r w:rsidRPr="00877A17">
        <w:rPr>
          <w:sz w:val="16"/>
        </w:rPr>
        <w:t>.</w:t>
      </w:r>
      <w:r w:rsidRPr="005839CF">
        <w:rPr>
          <w:sz w:val="16"/>
        </w:rPr>
        <w:t xml:space="preserve"> </w:t>
      </w:r>
      <w:r w:rsidRPr="00877A17">
        <w:rPr>
          <w:rStyle w:val="Emphasis"/>
        </w:rPr>
        <w:t xml:space="preserve">These political considerations </w:t>
      </w:r>
      <w:r w:rsidRPr="00F07EFF">
        <w:rPr>
          <w:rStyle w:val="Emphasis"/>
          <w:highlight w:val="green"/>
        </w:rPr>
        <w:t>could serve to push</w:t>
      </w:r>
      <w:r w:rsidRPr="005839CF">
        <w:rPr>
          <w:rStyle w:val="Emphasis"/>
        </w:rPr>
        <w:t xml:space="preserve"> the </w:t>
      </w:r>
      <w:r w:rsidRPr="00F07EFF">
        <w:rPr>
          <w:rStyle w:val="Emphasis"/>
          <w:highlight w:val="green"/>
        </w:rPr>
        <w:t>Chinese leadership towards an aggressive deterrent strategy involving space weapons</w:t>
      </w:r>
      <w:r w:rsidRPr="005839CF">
        <w:rPr>
          <w:rStyle w:val="Emphasis"/>
        </w:rPr>
        <w:t xml:space="preserve"> in an effort to preclude U.S. military and political gains in the region</w:t>
      </w:r>
      <w:r w:rsidRPr="005839CF">
        <w:rPr>
          <w:sz w:val="16"/>
        </w:rPr>
        <w:t>.</w:t>
      </w:r>
    </w:p>
    <w:p w14:paraId="3EF6395F" w14:textId="77777777" w:rsidR="004643C3" w:rsidRDefault="004643C3" w:rsidP="004643C3">
      <w:pPr>
        <w:pStyle w:val="Heading4"/>
      </w:pPr>
      <w:r>
        <w:t>China is highly perceptual of any internal appeasement – legitimacy decline ensures territorial wars</w:t>
      </w:r>
    </w:p>
    <w:p w14:paraId="0703BEC4" w14:textId="77777777" w:rsidR="004643C3" w:rsidRPr="00677604" w:rsidRDefault="004643C3" w:rsidP="004643C3">
      <w:r w:rsidRPr="00492C7E">
        <w:rPr>
          <w:rStyle w:val="Style13ptBold"/>
        </w:rPr>
        <w:t>Kim 15</w:t>
      </w:r>
      <w:r>
        <w:t xml:space="preserve"> (Jihyun, assistant professor in the Institute of International Studies at Bradley University, IL, PhD in political science from the University of South Carolina, “Territorial Disputes in the South China Sea: Implications for Security in Asia and Beyond”, Strategic Studies Quarterly, Vol. 9, No. 2) DB</w:t>
      </w:r>
    </w:p>
    <w:p w14:paraId="35BA2318" w14:textId="77777777" w:rsidR="004643C3" w:rsidRPr="00613112" w:rsidRDefault="004643C3" w:rsidP="004643C3">
      <w:pPr>
        <w:rPr>
          <w:sz w:val="16"/>
        </w:rPr>
      </w:pPr>
      <w:r w:rsidRPr="007472B8">
        <w:rPr>
          <w:sz w:val="16"/>
        </w:rPr>
        <w:t xml:space="preserve">Some liberals are less optimistic about the pacifying effects of China’s economic liberalization and more skeptical about the implications of the country’s growing power on important matters, including Sino-US relations and the ongoing South China Sea spats. For example, these so-called “liberal pessimists” point toward the differences between the internal structures and domestic political dynamics of China and the United States (along with America’s allies and friends in the region) and expect greater tensions, which could occur as a result of the interaction among these countries, whose core values are incompatible and whose visions for what constitutes regional leadership are irreconcilable. In other words, what makes liberal pessimists worry is the disparate nature of the Chinese regime vis-à-vis the US-led democratic alliances and partnerships. </w:t>
      </w:r>
      <w:r w:rsidRPr="007472B8">
        <w:rPr>
          <w:rStyle w:val="StyleUnderline"/>
        </w:rPr>
        <w:t>The inevitable interactions of the two regimes could create a vicious cycle of mutually reinforcing distrust and fear</w:t>
      </w:r>
      <w:r w:rsidRPr="007472B8">
        <w:rPr>
          <w:sz w:val="16"/>
        </w:rPr>
        <w:t xml:space="preserve">. </w:t>
      </w:r>
      <w:r w:rsidRPr="007472B8">
        <w:rPr>
          <w:rStyle w:val="StyleUnderline"/>
        </w:rPr>
        <w:t>What makes matters worse is that China is still an authoritarian regime in transition, led by the Chinese Communist Party (CCP)—the legitimacy of which is based on an anachronistic ideology that has lost most of its charm</w:t>
      </w:r>
      <w:r w:rsidRPr="007472B8">
        <w:rPr>
          <w:sz w:val="16"/>
        </w:rPr>
        <w:t xml:space="preserve">.6 Thus, </w:t>
      </w:r>
      <w:r w:rsidRPr="00F07EFF">
        <w:rPr>
          <w:rStyle w:val="Emphasis"/>
          <w:highlight w:val="green"/>
        </w:rPr>
        <w:t>Chinese leaders face a dilemma of adapting</w:t>
      </w:r>
      <w:r w:rsidRPr="007472B8">
        <w:rPr>
          <w:rStyle w:val="Emphasis"/>
        </w:rPr>
        <w:t xml:space="preserve"> </w:t>
      </w:r>
      <w:r w:rsidRPr="00066C8B">
        <w:rPr>
          <w:rStyle w:val="Emphasis"/>
        </w:rPr>
        <w:t>its old politics to the new and increasingly complex society without losing control of the system</w:t>
      </w:r>
      <w:r w:rsidRPr="00066C8B">
        <w:rPr>
          <w:sz w:val="16"/>
        </w:rPr>
        <w:t xml:space="preserve">. </w:t>
      </w:r>
      <w:r w:rsidRPr="00066C8B">
        <w:rPr>
          <w:rStyle w:val="Emphasis"/>
        </w:rPr>
        <w:t>Under the</w:t>
      </w:r>
      <w:r w:rsidRPr="007472B8">
        <w:rPr>
          <w:rStyle w:val="Emphasis"/>
        </w:rPr>
        <w:t xml:space="preserve"> condition, </w:t>
      </w:r>
      <w:r w:rsidRPr="00F07EFF">
        <w:rPr>
          <w:rStyle w:val="Emphasis"/>
          <w:highlight w:val="green"/>
        </w:rPr>
        <w:t>they may opt for utilizing the military as a diversionary measure</w:t>
      </w:r>
      <w:r w:rsidRPr="007472B8">
        <w:rPr>
          <w:rStyle w:val="Emphasis"/>
        </w:rPr>
        <w:t xml:space="preserve"> to face “external threats,” including “foreign encroachments” on China’s sovereignty and territorial integrity in the South China Sea, without making the issue of extending political freedom of their people and embracing a more open society as a primary order; as </w:t>
      </w:r>
      <w:r w:rsidRPr="00066C8B">
        <w:rPr>
          <w:rStyle w:val="Emphasis"/>
        </w:rPr>
        <w:t>doing so could not only undermine internal cohesion along the way but also threaten Chinese leaders’ grip on power in the end</w:t>
      </w:r>
      <w:r w:rsidRPr="00066C8B">
        <w:rPr>
          <w:sz w:val="16"/>
        </w:rPr>
        <w:t>. In addition, Beijing has resorted to the promise of building a more prosperous economic future together with appeals to Chinese nationalism so as to compensate for</w:t>
      </w:r>
      <w:r w:rsidRPr="007472B8">
        <w:rPr>
          <w:sz w:val="16"/>
        </w:rPr>
        <w:t xml:space="preserve"> increasingly irrelevant communist tenets and to enhance public support for the regime. Yet, this could be a dangerous mixture, given that if Chinese leaders fail to deliver the promise of economic growth, they would be under pressure to depend “even more heavily on nationalist appeals as its sole remaining source of support.”7 In fact, </w:t>
      </w:r>
      <w:r w:rsidRPr="00F07EFF">
        <w:rPr>
          <w:rStyle w:val="Emphasis"/>
          <w:highlight w:val="green"/>
        </w:rPr>
        <w:t xml:space="preserve">nationalism </w:t>
      </w:r>
      <w:r w:rsidRPr="00066C8B">
        <w:rPr>
          <w:rStyle w:val="Emphasis"/>
        </w:rPr>
        <w:t xml:space="preserve">can be one of </w:t>
      </w:r>
      <w:r w:rsidRPr="00F07EFF">
        <w:rPr>
          <w:rStyle w:val="Emphasis"/>
          <w:highlight w:val="green"/>
        </w:rPr>
        <w:t xml:space="preserve">the most powerful </w:t>
      </w:r>
      <w:r w:rsidRPr="00066C8B">
        <w:rPr>
          <w:rStyle w:val="Emphasis"/>
        </w:rPr>
        <w:t xml:space="preserve">domestic </w:t>
      </w:r>
      <w:r w:rsidRPr="00F07EFF">
        <w:rPr>
          <w:rStyle w:val="Emphasis"/>
          <w:highlight w:val="green"/>
        </w:rPr>
        <w:t>sources of territorial expansion</w:t>
      </w:r>
      <w:r w:rsidRPr="007472B8">
        <w:rPr>
          <w:rStyle w:val="Emphasis"/>
        </w:rPr>
        <w:t xml:space="preserve">, which could be </w:t>
      </w:r>
      <w:r w:rsidRPr="00F07EFF">
        <w:rPr>
          <w:rStyle w:val="Emphasis"/>
          <w:highlight w:val="green"/>
        </w:rPr>
        <w:t xml:space="preserve">exploited by </w:t>
      </w:r>
      <w:r w:rsidRPr="00066C8B">
        <w:rPr>
          <w:rStyle w:val="Emphasis"/>
        </w:rPr>
        <w:t xml:space="preserve">Chinese </w:t>
      </w:r>
      <w:r w:rsidRPr="00F07EFF">
        <w:rPr>
          <w:rStyle w:val="Emphasis"/>
          <w:highlight w:val="green"/>
        </w:rPr>
        <w:t xml:space="preserve">leaders to bolster </w:t>
      </w:r>
      <w:r w:rsidRPr="00066C8B">
        <w:rPr>
          <w:rStyle w:val="Emphasis"/>
        </w:rPr>
        <w:t xml:space="preserve">political </w:t>
      </w:r>
      <w:r w:rsidRPr="00F07EFF">
        <w:rPr>
          <w:rStyle w:val="Emphasis"/>
          <w:highlight w:val="green"/>
        </w:rPr>
        <w:t xml:space="preserve">security </w:t>
      </w:r>
      <w:r w:rsidRPr="00066C8B">
        <w:rPr>
          <w:rStyle w:val="Emphasis"/>
        </w:rPr>
        <w:t>at home through</w:t>
      </w:r>
      <w:r w:rsidRPr="007472B8">
        <w:rPr>
          <w:rStyle w:val="Emphasis"/>
        </w:rPr>
        <w:t xml:space="preserve"> </w:t>
      </w:r>
      <w:r w:rsidRPr="00F07EFF">
        <w:rPr>
          <w:rStyle w:val="Emphasis"/>
          <w:highlight w:val="green"/>
        </w:rPr>
        <w:t>uniting the public and diverting their frustrations outward</w:t>
      </w:r>
      <w:r w:rsidRPr="007472B8">
        <w:rPr>
          <w:sz w:val="16"/>
        </w:rPr>
        <w:t xml:space="preserve">. </w:t>
      </w:r>
      <w:r w:rsidRPr="007472B8">
        <w:rPr>
          <w:rStyle w:val="StyleUnderline"/>
        </w:rPr>
        <w:t xml:space="preserve">There are several reasons why </w:t>
      </w:r>
      <w:r w:rsidRPr="00F07EFF">
        <w:rPr>
          <w:rStyle w:val="Emphasis"/>
          <w:highlight w:val="green"/>
        </w:rPr>
        <w:t>nationalism and territory</w:t>
      </w:r>
      <w:r w:rsidRPr="007472B8">
        <w:rPr>
          <w:rStyle w:val="Emphasis"/>
        </w:rPr>
        <w:t xml:space="preserve"> are closely intertwined and can easily </w:t>
      </w:r>
      <w:r w:rsidRPr="00F07EFF">
        <w:rPr>
          <w:rStyle w:val="Emphasis"/>
          <w:highlight w:val="green"/>
        </w:rPr>
        <w:t>provide</w:t>
      </w:r>
      <w:r w:rsidRPr="007472B8">
        <w:rPr>
          <w:rStyle w:val="Emphasis"/>
        </w:rPr>
        <w:t xml:space="preserve"> a </w:t>
      </w:r>
      <w:r w:rsidRPr="00F07EFF">
        <w:rPr>
          <w:rStyle w:val="Emphasis"/>
          <w:highlight w:val="green"/>
        </w:rPr>
        <w:t>justification for the state to take a diversionary action</w:t>
      </w:r>
      <w:r w:rsidRPr="007472B8">
        <w:rPr>
          <w:rStyle w:val="Emphasis"/>
        </w:rPr>
        <w:t xml:space="preserve"> through belligerent expansion</w:t>
      </w:r>
      <w:r w:rsidRPr="007472B8">
        <w:rPr>
          <w:sz w:val="16"/>
        </w:rPr>
        <w:t xml:space="preserve">.8 In the case of China, such </w:t>
      </w:r>
      <w:r w:rsidRPr="007472B8">
        <w:rPr>
          <w:rStyle w:val="StyleUnderline"/>
        </w:rPr>
        <w:t xml:space="preserve">incentives are particularly strong because of </w:t>
      </w:r>
      <w:r w:rsidRPr="00066C8B">
        <w:rPr>
          <w:rStyle w:val="StyleUnderline"/>
        </w:rPr>
        <w:t xml:space="preserve">its </w:t>
      </w:r>
      <w:r w:rsidRPr="00066C8B">
        <w:rPr>
          <w:rStyle w:val="Emphasis"/>
        </w:rPr>
        <w:t>historical memories of territorial loss</w:t>
      </w:r>
      <w:r w:rsidRPr="00066C8B">
        <w:rPr>
          <w:rStyle w:val="StyleUnderline"/>
        </w:rPr>
        <w:t xml:space="preserve"> and its aspiration to regain the status of a great power after its</w:t>
      </w:r>
      <w:r w:rsidRPr="007472B8">
        <w:rPr>
          <w:rStyle w:val="StyleUnderline"/>
        </w:rPr>
        <w:t xml:space="preserve"> century of humiliation</w:t>
      </w:r>
      <w:r w:rsidRPr="007472B8">
        <w:rPr>
          <w:sz w:val="16"/>
        </w:rPr>
        <w:t xml:space="preserve">. In this light, a key aspect of </w:t>
      </w:r>
      <w:r w:rsidRPr="007472B8">
        <w:rPr>
          <w:rStyle w:val="Emphasis"/>
        </w:rPr>
        <w:t xml:space="preserve">Beijing’s </w:t>
      </w:r>
      <w:r w:rsidRPr="00F07EFF">
        <w:rPr>
          <w:rStyle w:val="Emphasis"/>
          <w:highlight w:val="green"/>
        </w:rPr>
        <w:t>legitimacy stems from protecting national dignity</w:t>
      </w:r>
      <w:r w:rsidRPr="007472B8">
        <w:rPr>
          <w:rStyle w:val="Emphasis"/>
        </w:rPr>
        <w:t xml:space="preserve"> and never again letting China to be bullied</w:t>
      </w:r>
      <w:r w:rsidRPr="007472B8">
        <w:rPr>
          <w:sz w:val="16"/>
        </w:rPr>
        <w:t xml:space="preserve">. What is more, China’s growing social instability and public discontent, engendered by decades of rapid economic reforms at any cost, have made </w:t>
      </w:r>
      <w:r w:rsidRPr="007472B8">
        <w:rPr>
          <w:rStyle w:val="StyleUnderline"/>
        </w:rPr>
        <w:t>nationalism even more essential as a substitute for the governing ideology and as a mechanism to unify the country and sustain the legitimacy of the state</w:t>
      </w:r>
      <w:r w:rsidRPr="007472B8">
        <w:rPr>
          <w:sz w:val="16"/>
        </w:rPr>
        <w:t xml:space="preserve">. Consequently, </w:t>
      </w:r>
      <w:r w:rsidRPr="00F07EFF">
        <w:rPr>
          <w:rStyle w:val="Emphasis"/>
          <w:highlight w:val="green"/>
        </w:rPr>
        <w:t>leaders</w:t>
      </w:r>
      <w:r w:rsidRPr="007472B8">
        <w:rPr>
          <w:rStyle w:val="Emphasis"/>
        </w:rPr>
        <w:t xml:space="preserve"> in Beijing </w:t>
      </w:r>
      <w:r w:rsidRPr="00F07EFF">
        <w:rPr>
          <w:rStyle w:val="Emphasis"/>
          <w:highlight w:val="green"/>
        </w:rPr>
        <w:t>fear</w:t>
      </w:r>
      <w:r w:rsidRPr="007472B8">
        <w:rPr>
          <w:rStyle w:val="Emphasis"/>
        </w:rPr>
        <w:t xml:space="preserve"> that </w:t>
      </w:r>
      <w:r w:rsidRPr="00F07EFF">
        <w:rPr>
          <w:rStyle w:val="Emphasis"/>
          <w:highlight w:val="green"/>
        </w:rPr>
        <w:t>if they show flexibility regarding</w:t>
      </w:r>
      <w:r w:rsidRPr="007472B8">
        <w:rPr>
          <w:rStyle w:val="Emphasis"/>
        </w:rPr>
        <w:t xml:space="preserve"> China’s </w:t>
      </w:r>
      <w:r w:rsidRPr="00F07EFF">
        <w:rPr>
          <w:rStyle w:val="Emphasis"/>
          <w:highlight w:val="green"/>
        </w:rPr>
        <w:t>foreign relations</w:t>
      </w:r>
      <w:r w:rsidRPr="007472B8">
        <w:rPr>
          <w:rStyle w:val="StyleUnderline"/>
        </w:rPr>
        <w:t xml:space="preserve">, including its maritime claims in the South China Sea, </w:t>
      </w:r>
      <w:r w:rsidRPr="00F07EFF">
        <w:rPr>
          <w:rStyle w:val="Emphasis"/>
          <w:highlight w:val="green"/>
        </w:rPr>
        <w:t>it could be taken as a sign of disgraceful appeasement and weakness</w:t>
      </w:r>
      <w:r w:rsidRPr="007472B8">
        <w:rPr>
          <w:rStyle w:val="Emphasis"/>
        </w:rPr>
        <w:t xml:space="preserve"> at home</w:t>
      </w:r>
      <w:r w:rsidRPr="007472B8">
        <w:rPr>
          <w:sz w:val="16"/>
        </w:rPr>
        <w:t xml:space="preserve">. In this view, </w:t>
      </w:r>
      <w:r w:rsidRPr="00DB0274">
        <w:rPr>
          <w:rStyle w:val="Emphasis"/>
        </w:rPr>
        <w:t>China’s muscle-flexing foreign policy</w:t>
      </w:r>
      <w:r w:rsidRPr="007472B8">
        <w:rPr>
          <w:rStyle w:val="Emphasis"/>
        </w:rPr>
        <w:t>, including its southward push into the western Pacific, can be seen as a diversionary maneuver to preserve domestic cohesion and unity as well as regime legitimacy</w:t>
      </w:r>
      <w:r w:rsidRPr="007472B8">
        <w:rPr>
          <w:sz w:val="16"/>
        </w:rPr>
        <w:t>.</w:t>
      </w:r>
    </w:p>
    <w:p w14:paraId="40E12AE8" w14:textId="77777777" w:rsidR="004643C3" w:rsidRDefault="004643C3" w:rsidP="004643C3">
      <w:pPr>
        <w:pStyle w:val="Heading3"/>
      </w:pPr>
      <w:r>
        <w:t>1NC – FW</w:t>
      </w:r>
    </w:p>
    <w:p w14:paraId="1937E24C" w14:textId="77777777" w:rsidR="004643C3" w:rsidRDefault="004643C3" w:rsidP="004643C3">
      <w:pPr>
        <w:pStyle w:val="Heading4"/>
        <w:rPr>
          <w:rFonts w:cs="Arial"/>
        </w:rPr>
      </w:pPr>
      <w:r>
        <w:rPr>
          <w:rFonts w:cs="Arial"/>
        </w:rPr>
        <w:t xml:space="preserve">The Standard is maximizing expected wellbeing </w:t>
      </w:r>
    </w:p>
    <w:p w14:paraId="0FF13330" w14:textId="77777777" w:rsidR="004643C3" w:rsidRPr="00705307" w:rsidRDefault="004643C3" w:rsidP="004643C3">
      <w:pPr>
        <w:pStyle w:val="Heading4"/>
      </w:pPr>
      <w:r>
        <w:t>Framing issue – no new 1ar framework args, incentivizes infinite sandbagging – at worst give us new answers otherwise new 2ar spin always wins</w:t>
      </w:r>
    </w:p>
    <w:p w14:paraId="3345670B" w14:textId="77777777" w:rsidR="004643C3" w:rsidRPr="00730CE9" w:rsidRDefault="004643C3" w:rsidP="004643C3">
      <w:pPr>
        <w:pStyle w:val="Heading4"/>
        <w:rPr>
          <w:rFonts w:cs="Arial"/>
        </w:rPr>
      </w:pPr>
      <w:r>
        <w:rPr>
          <w:rFonts w:cs="Arial"/>
        </w:rPr>
        <w:t xml:space="preserve">Extinction </w:t>
      </w:r>
      <w:r w:rsidRPr="00730CE9">
        <w:rPr>
          <w:rFonts w:cs="Arial"/>
        </w:rPr>
        <w:t>outweighs</w:t>
      </w:r>
      <w:r>
        <w:rPr>
          <w:rFonts w:cs="Arial"/>
        </w:rPr>
        <w:t xml:space="preserve"> – </w:t>
      </w:r>
      <w:r w:rsidRPr="00730CE9">
        <w:rPr>
          <w:rFonts w:cs="Arial"/>
        </w:rPr>
        <w:t>it’s the upmost moral evil and disavowal of the risk makes it more likely.</w:t>
      </w:r>
    </w:p>
    <w:p w14:paraId="088EEA17" w14:textId="77777777" w:rsidR="004643C3" w:rsidRPr="00BD085C" w:rsidRDefault="004643C3" w:rsidP="004643C3">
      <w:r w:rsidRPr="00D02036">
        <w:t>Elizabeth</w:t>
      </w:r>
      <w:r>
        <w:rPr>
          <w:rStyle w:val="Style13ptBold"/>
        </w:rPr>
        <w:t xml:space="preserve"> </w:t>
      </w:r>
      <w:r w:rsidRPr="00BD085C">
        <w:rPr>
          <w:rStyle w:val="Style13ptBold"/>
        </w:rPr>
        <w:t>Burns 17</w:t>
      </w:r>
      <w:r>
        <w:t xml:space="preserve">.  </w:t>
      </w:r>
      <w:r w:rsidRPr="00BD085C">
        <w:t xml:space="preserve">Elizabeth Finneron-Burns is a Teaching Fellow at the University of Warwick and an Affiliated Researcher at the Institute for Futures Studies in Stockholm, What’s wrong with human extinction?, </w:t>
      </w:r>
      <w:hyperlink r:id="rId11" w:history="1">
        <w:r w:rsidRPr="00BD085C">
          <w:rPr>
            <w:rStyle w:val="Hyperlink"/>
          </w:rPr>
          <w:t>http://www.tandfonline.com/doi/pdf/10.1080/00455091.2016.1278150?needAccess=true</w:t>
        </w:r>
      </w:hyperlink>
      <w:r w:rsidRPr="00BD085C">
        <w:t>, Canadian Journal of Philosophy, 2017)</w:t>
      </w:r>
    </w:p>
    <w:p w14:paraId="6DB726B4" w14:textId="77777777" w:rsidR="004643C3" w:rsidRDefault="004643C3" w:rsidP="004643C3">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F07EFF">
        <w:rPr>
          <w:rStyle w:val="StyleUnderline"/>
          <w:rFonts w:eastAsia="Calibri"/>
          <w:highlight w:val="green"/>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F07EFF">
        <w:rPr>
          <w:rStyle w:val="StyleUnderline"/>
          <w:rFonts w:eastAsia="Calibri"/>
          <w:highlight w:val="green"/>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F07EFF">
        <w:rPr>
          <w:rStyle w:val="StyleUnderline"/>
          <w:rFonts w:eastAsia="Calibri"/>
          <w:highlight w:val="green"/>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F07EFF">
        <w:rPr>
          <w:rStyle w:val="StyleUnderline"/>
          <w:rFonts w:eastAsia="Calibri"/>
          <w:highlight w:val="green"/>
        </w:rPr>
        <w:t>it</w:t>
      </w:r>
      <w:r w:rsidRPr="00F07EFF">
        <w:rPr>
          <w:rStyle w:val="StyleUnderline"/>
          <w:highlight w:val="green"/>
        </w:rPr>
        <w:t xml:space="preserve"> </w:t>
      </w:r>
      <w:r w:rsidRPr="00F07EFF">
        <w:rPr>
          <w:rStyle w:val="StyleUnderline"/>
          <w:rFonts w:eastAsia="Calibri"/>
          <w:highlight w:val="green"/>
        </w:rPr>
        <w:t>is</w:t>
      </w:r>
      <w:r w:rsidRPr="00F07EFF">
        <w:rPr>
          <w:rStyle w:val="StyleUnderline"/>
          <w:highlight w:val="green"/>
        </w:rPr>
        <w:t xml:space="preserve"> </w:t>
      </w:r>
      <w:r w:rsidRPr="00AE4834">
        <w:rPr>
          <w:rStyle w:val="StyleUnderline"/>
          <w:rFonts w:eastAsia="Calibri"/>
        </w:rPr>
        <w:t>a</w:t>
      </w:r>
      <w:r w:rsidRPr="00AE4834">
        <w:rPr>
          <w:rStyle w:val="StyleUnderline"/>
        </w:rPr>
        <w:t xml:space="preserve"> </w:t>
      </w:r>
      <w:r w:rsidRPr="00F07EFF">
        <w:rPr>
          <w:rStyle w:val="StyleUnderline"/>
          <w:rFonts w:eastAsia="Calibri"/>
          <w:highlight w:val="green"/>
        </w:rPr>
        <w:t>good</w:t>
      </w:r>
      <w:r w:rsidRPr="00F07EFF">
        <w:rPr>
          <w:rStyle w:val="StyleUnderline"/>
          <w:highlight w:val="green"/>
        </w:rPr>
        <w:t xml:space="preserve"> </w:t>
      </w:r>
      <w:r w:rsidRPr="00AE4834">
        <w:rPr>
          <w:rStyle w:val="StyleUnderline"/>
          <w:rFonts w:eastAsia="Calibri"/>
        </w:rPr>
        <w:t>thing</w:t>
      </w:r>
      <w:r w:rsidRPr="00AE4834">
        <w:rPr>
          <w:rStyle w:val="StyleUnderline"/>
        </w:rPr>
        <w:t xml:space="preserve"> </w:t>
      </w:r>
      <w:r w:rsidRPr="00F07EFF">
        <w:rPr>
          <w:rStyle w:val="StyleUnderline"/>
          <w:rFonts w:eastAsia="Calibri"/>
          <w:highlight w:val="green"/>
        </w:rPr>
        <w:t>for</w:t>
      </w:r>
      <w:r w:rsidRPr="00F07EFF">
        <w:rPr>
          <w:rStyle w:val="StyleUnderline"/>
          <w:highlight w:val="green"/>
        </w:rPr>
        <w:t xml:space="preserve"> </w:t>
      </w:r>
      <w:r w:rsidRPr="00F07EFF">
        <w:rPr>
          <w:rStyle w:val="StyleUnderline"/>
          <w:rFonts w:eastAsia="Calibri"/>
          <w:highlight w:val="green"/>
        </w:rPr>
        <w:t>people</w:t>
      </w:r>
      <w:r w:rsidRPr="00F07EFF">
        <w:rPr>
          <w:rStyle w:val="StyleUnderline"/>
          <w:highlight w:val="green"/>
        </w:rPr>
        <w:t xml:space="preserve"> </w:t>
      </w:r>
      <w:r w:rsidRPr="00F07EFF">
        <w:rPr>
          <w:rStyle w:val="StyleUnderline"/>
          <w:rFonts w:eastAsia="Calibri"/>
          <w:highlight w:val="green"/>
        </w:rPr>
        <w:t>to</w:t>
      </w:r>
      <w:r w:rsidRPr="00F07EFF">
        <w:rPr>
          <w:rStyle w:val="StyleUnderline"/>
          <w:highlight w:val="green"/>
        </w:rPr>
        <w:t xml:space="preserve"> </w:t>
      </w:r>
      <w:r w:rsidRPr="00F07EFF">
        <w:rPr>
          <w:rStyle w:val="StyleUnderline"/>
          <w:rFonts w:eastAsia="Calibri"/>
          <w:highlight w:val="green"/>
        </w:rPr>
        <w:t>exist</w:t>
      </w:r>
      <w:r w:rsidRPr="00F07EFF">
        <w:rPr>
          <w:sz w:val="8"/>
          <w:highlight w:val="gree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F07EFF">
        <w:rPr>
          <w:rStyle w:val="StyleUnderline"/>
          <w:rFonts w:eastAsia="Calibri"/>
          <w:highlight w:val="green"/>
        </w:rPr>
        <w:t>and</w:t>
      </w:r>
      <w:r w:rsidRPr="00F07EFF">
        <w:rPr>
          <w:rStyle w:val="StyleUnderline"/>
          <w:highlight w:val="green"/>
        </w:rPr>
        <w:t xml:space="preserve"> </w:t>
      </w:r>
      <w:r w:rsidRPr="00F07EFF">
        <w:rPr>
          <w:rStyle w:val="StyleUnderline"/>
          <w:rFonts w:eastAsia="Calibri"/>
          <w:highlight w:val="green"/>
        </w:rPr>
        <w:t>extinction</w:t>
      </w:r>
      <w:r w:rsidRPr="00F07EFF">
        <w:rPr>
          <w:rStyle w:val="StyleUnderline"/>
          <w:highlight w:val="green"/>
        </w:rPr>
        <w:t xml:space="preserve"> </w:t>
      </w:r>
      <w:r w:rsidRPr="00F07EFF">
        <w:rPr>
          <w:rStyle w:val="StyleUnderline"/>
          <w:rFonts w:eastAsia="Calibri"/>
          <w:highlight w:val="green"/>
        </w:rPr>
        <w:t>would</w:t>
      </w:r>
      <w:r w:rsidRPr="00F07EFF">
        <w:rPr>
          <w:rStyle w:val="StyleUnderline"/>
          <w:highlight w:val="green"/>
        </w:rPr>
        <w:t xml:space="preserve"> </w:t>
      </w:r>
      <w:r w:rsidRPr="00F07EFF">
        <w:rPr>
          <w:rStyle w:val="StyleUnderline"/>
          <w:rFonts w:eastAsia="Calibri"/>
          <w:highlight w:val="green"/>
        </w:rPr>
        <w:t>deprive</w:t>
      </w:r>
      <w:r w:rsidRPr="00F07EFF">
        <w:rPr>
          <w:rStyle w:val="StyleUnderline"/>
          <w:highlight w:val="green"/>
        </w:rPr>
        <w:t xml:space="preserve"> </w:t>
      </w:r>
      <w:r w:rsidRPr="00AE4834">
        <w:rPr>
          <w:rStyle w:val="StyleUnderline"/>
          <w:rFonts w:eastAsia="Calibri"/>
        </w:rPr>
        <w:t>more</w:t>
      </w:r>
      <w:r w:rsidRPr="00AE4834">
        <w:rPr>
          <w:rStyle w:val="StyleUnderline"/>
        </w:rPr>
        <w:t xml:space="preserve"> </w:t>
      </w:r>
      <w:r w:rsidRPr="00F07EFF">
        <w:rPr>
          <w:rStyle w:val="StyleUnderline"/>
          <w:rFonts w:eastAsia="Calibri"/>
          <w:highlight w:val="green"/>
        </w:rPr>
        <w:t>people</w:t>
      </w:r>
      <w:r w:rsidRPr="00F07EFF">
        <w:rPr>
          <w:rStyle w:val="StyleUnderline"/>
          <w:highlight w:val="green"/>
        </w:rPr>
        <w:t xml:space="preserve"> </w:t>
      </w:r>
      <w:r w:rsidRPr="00F07EFF">
        <w:rPr>
          <w:rStyle w:val="StyleUnderline"/>
          <w:rFonts w:eastAsia="Calibri"/>
          <w:highlight w:val="green"/>
        </w:rPr>
        <w:t>of</w:t>
      </w:r>
      <w:r w:rsidRPr="00F07EFF">
        <w:rPr>
          <w:rStyle w:val="StyleUnderline"/>
          <w:highlight w:val="green"/>
        </w:rPr>
        <w:t xml:space="preserve"> </w:t>
      </w:r>
      <w:r w:rsidRPr="00AE4834">
        <w:rPr>
          <w:rStyle w:val="StyleUnderline"/>
          <w:rFonts w:eastAsia="Calibri"/>
        </w:rPr>
        <w:t>enjoying</w:t>
      </w:r>
      <w:r w:rsidRPr="00AE4834">
        <w:rPr>
          <w:rStyle w:val="StyleUnderline"/>
        </w:rPr>
        <w:t xml:space="preserve"> </w:t>
      </w:r>
      <w:r w:rsidRPr="00F07EFF">
        <w:rPr>
          <w:rStyle w:val="StyleUnderline"/>
          <w:rFonts w:eastAsia="Calibri"/>
          <w:highlight w:val="green"/>
        </w:rPr>
        <w:t>this</w:t>
      </w:r>
      <w:r w:rsidRPr="00F07EFF">
        <w:rPr>
          <w:sz w:val="8"/>
          <w:highlight w:val="gree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F07EFF">
        <w:rPr>
          <w:rStyle w:val="StyleUnderline"/>
          <w:rFonts w:eastAsia="Calibri"/>
          <w:highlight w:val="green"/>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F07EFF">
        <w:rPr>
          <w:rStyle w:val="StyleUnderline"/>
          <w:rFonts w:eastAsia="Calibri"/>
          <w:highlight w:val="green"/>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F07EFF">
        <w:rPr>
          <w:rStyle w:val="StyleUnderline"/>
          <w:rFonts w:eastAsia="Calibri"/>
          <w:highlight w:val="green"/>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F07EFF">
        <w:rPr>
          <w:rStyle w:val="StyleUnderline"/>
          <w:rFonts w:eastAsia="Calibri"/>
          <w:highlight w:val="green"/>
        </w:rPr>
        <w:t>never</w:t>
      </w:r>
      <w:r w:rsidRPr="00F07EFF">
        <w:rPr>
          <w:rStyle w:val="StyleUnderline"/>
          <w:highlight w:val="green"/>
        </w:rPr>
        <w:t xml:space="preserve"> </w:t>
      </w:r>
      <w:r w:rsidRPr="00F07EFF">
        <w:rPr>
          <w:rStyle w:val="StyleUnderline"/>
          <w:rFonts w:eastAsia="Calibri"/>
          <w:highlight w:val="green"/>
        </w:rPr>
        <w:t>get</w:t>
      </w:r>
      <w:r w:rsidRPr="00F07EFF">
        <w:rPr>
          <w:rStyle w:val="StyleUnderline"/>
          <w:highlight w:val="green"/>
        </w:rPr>
        <w:t xml:space="preserve"> </w:t>
      </w:r>
      <w:r w:rsidRPr="00F07EFF">
        <w:rPr>
          <w:rStyle w:val="StyleUnderline"/>
          <w:rFonts w:eastAsia="Calibri"/>
          <w:highlight w:val="green"/>
        </w:rPr>
        <w:t>that</w:t>
      </w:r>
      <w:r w:rsidRPr="00F07EFF">
        <w:rPr>
          <w:rStyle w:val="StyleUnderline"/>
          <w:highlight w:val="green"/>
        </w:rPr>
        <w:t xml:space="preserve"> </w:t>
      </w:r>
      <w:r w:rsidRPr="00F07EFF">
        <w:rPr>
          <w:rStyle w:val="StyleUnderline"/>
          <w:rFonts w:eastAsia="Calibri"/>
          <w:highlight w:val="green"/>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F07EFF">
        <w:rPr>
          <w:rStyle w:val="Emphasis"/>
          <w:rFonts w:eastAsia="Calibri"/>
          <w:highlight w:val="green"/>
        </w:rPr>
        <w:t>billions</w:t>
      </w:r>
      <w:r w:rsidRPr="00F07EFF">
        <w:rPr>
          <w:rStyle w:val="Emphasis"/>
          <w:highlight w:val="green"/>
        </w:rPr>
        <w:t xml:space="preserve"> </w:t>
      </w:r>
      <w:r w:rsidRPr="00F07EFF">
        <w:rPr>
          <w:rStyle w:val="Emphasis"/>
          <w:rFonts w:eastAsia="Calibri"/>
          <w:highlight w:val="green"/>
        </w:rPr>
        <w:t>of</w:t>
      </w:r>
      <w:r w:rsidRPr="00F07EFF">
        <w:rPr>
          <w:rStyle w:val="Emphasis"/>
          <w:highlight w:val="green"/>
        </w:rPr>
        <w:t xml:space="preserve"> </w:t>
      </w:r>
      <w:r w:rsidRPr="00F07EFF">
        <w:rPr>
          <w:rStyle w:val="Emphasis"/>
          <w:rFonts w:eastAsia="Calibri"/>
          <w:highlight w:val="green"/>
        </w:rPr>
        <w:t>people</w:t>
      </w:r>
      <w:r w:rsidRPr="00F07EFF">
        <w:rPr>
          <w:rStyle w:val="Emphasis"/>
          <w:highlight w:val="green"/>
        </w:rPr>
        <w:t xml:space="preserve"> </w:t>
      </w:r>
      <w:r w:rsidRPr="00F07EFF">
        <w:rPr>
          <w:rStyle w:val="Emphasis"/>
          <w:rFonts w:eastAsia="Calibri"/>
          <w:highlight w:val="green"/>
        </w:rPr>
        <w:t>would</w:t>
      </w:r>
      <w:r w:rsidRPr="00F07EFF">
        <w:rPr>
          <w:rStyle w:val="Emphasis"/>
          <w:highlight w:val="green"/>
        </w:rPr>
        <w:t xml:space="preserve"> </w:t>
      </w:r>
      <w:r w:rsidRPr="00AE4834">
        <w:rPr>
          <w:rStyle w:val="Emphasis"/>
          <w:rFonts w:eastAsia="Calibri"/>
        </w:rPr>
        <w:t>likely</w:t>
      </w:r>
      <w:r w:rsidRPr="00AE4834">
        <w:rPr>
          <w:rStyle w:val="Emphasis"/>
        </w:rPr>
        <w:t xml:space="preserve"> </w:t>
      </w:r>
      <w:r w:rsidRPr="00F07EFF">
        <w:rPr>
          <w:rStyle w:val="Emphasis"/>
          <w:rFonts w:eastAsia="Calibri"/>
          <w:highlight w:val="green"/>
        </w:rPr>
        <w:t>die</w:t>
      </w:r>
      <w:r w:rsidRPr="00F07EFF">
        <w:rPr>
          <w:rStyle w:val="Emphasis"/>
          <w:highlight w:val="green"/>
        </w:rPr>
        <w:t xml:space="preserve"> </w:t>
      </w:r>
      <w:r w:rsidRPr="00F07EFF">
        <w:rPr>
          <w:rStyle w:val="Emphasis"/>
          <w:rFonts w:eastAsia="Calibri"/>
          <w:highlight w:val="green"/>
        </w:rPr>
        <w:t>painful</w:t>
      </w:r>
      <w:r w:rsidRPr="00F07EFF">
        <w:rPr>
          <w:rStyle w:val="Emphasis"/>
          <w:highlight w:val="green"/>
        </w:rPr>
        <w:t xml:space="preserve"> </w:t>
      </w:r>
      <w:r w:rsidRPr="00F07EFF">
        <w:rPr>
          <w:rStyle w:val="Emphasis"/>
          <w:rFonts w:eastAsia="Calibri"/>
          <w:highlight w:val="gree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F07EFF">
        <w:rPr>
          <w:rStyle w:val="StyleUnderline"/>
          <w:rFonts w:eastAsia="Calibri"/>
          <w:highlight w:val="green"/>
        </w:rPr>
        <w:t>there</w:t>
      </w:r>
      <w:r w:rsidRPr="00F07EFF">
        <w:rPr>
          <w:rStyle w:val="StyleUnderline"/>
          <w:highlight w:val="green"/>
        </w:rPr>
        <w:t xml:space="preserve"> </w:t>
      </w:r>
      <w:r w:rsidRPr="00F07EFF">
        <w:rPr>
          <w:rStyle w:val="StyleUnderline"/>
          <w:rFonts w:eastAsia="Calibri"/>
          <w:highlight w:val="green"/>
        </w:rPr>
        <w:t>would</w:t>
      </w:r>
      <w:r w:rsidRPr="00F07EFF">
        <w:rPr>
          <w:rStyle w:val="StyleUnderline"/>
          <w:highlight w:val="green"/>
        </w:rPr>
        <w:t xml:space="preserve"> </w:t>
      </w:r>
      <w:r w:rsidRPr="00F07EFF">
        <w:rPr>
          <w:rStyle w:val="StyleUnderline"/>
          <w:rFonts w:eastAsia="Calibri"/>
          <w:highlight w:val="green"/>
        </w:rPr>
        <w:t>be</w:t>
      </w:r>
      <w:r w:rsidRPr="00F07EFF">
        <w:rPr>
          <w:rStyle w:val="StyleUnderline"/>
          <w:highlight w:val="green"/>
        </w:rPr>
        <w:t xml:space="preserve"> </w:t>
      </w:r>
      <w:r w:rsidRPr="00F07EFF">
        <w:rPr>
          <w:rStyle w:val="StyleUnderline"/>
          <w:rFonts w:eastAsia="Calibri"/>
          <w:highlight w:val="green"/>
        </w:rPr>
        <w:t>no</w:t>
      </w:r>
      <w:r w:rsidRPr="00F07EFF">
        <w:rPr>
          <w:rStyle w:val="StyleUnderline"/>
          <w:highlight w:val="green"/>
        </w:rPr>
        <w:t xml:space="preserve"> </w:t>
      </w:r>
      <w:r w:rsidRPr="00F07EFF">
        <w:rPr>
          <w:rStyle w:val="StyleUnderline"/>
          <w:rFonts w:eastAsia="Calibri"/>
          <w:highlight w:val="green"/>
        </w:rPr>
        <w:t>future</w:t>
      </w:r>
      <w:r w:rsidRPr="00F07EFF">
        <w:rPr>
          <w:rStyle w:val="StyleUnderline"/>
          <w:highlight w:val="green"/>
        </w:rPr>
        <w:t xml:space="preserve"> </w:t>
      </w:r>
      <w:r w:rsidRPr="00F07EFF">
        <w:rPr>
          <w:rStyle w:val="StyleUnderline"/>
          <w:rFonts w:eastAsia="Calibri"/>
          <w:highlight w:val="gree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F07EFF">
        <w:rPr>
          <w:rStyle w:val="Emphasis"/>
          <w:rFonts w:eastAsia="Calibri"/>
          <w:highlight w:val="green"/>
        </w:rPr>
        <w:t>the</w:t>
      </w:r>
      <w:r w:rsidRPr="00F07EFF">
        <w:rPr>
          <w:rStyle w:val="Emphasis"/>
          <w:highlight w:val="green"/>
        </w:rPr>
        <w:t xml:space="preserve"> </w:t>
      </w:r>
      <w:r w:rsidRPr="00F07EFF">
        <w:rPr>
          <w:rStyle w:val="Emphasis"/>
          <w:rFonts w:eastAsia="Calibri"/>
          <w:highlight w:val="green"/>
        </w:rPr>
        <w:t>value</w:t>
      </w:r>
      <w:r w:rsidRPr="00F07EFF">
        <w:rPr>
          <w:rStyle w:val="Emphasis"/>
          <w:highlight w:val="green"/>
        </w:rPr>
        <w:t xml:space="preserve"> </w:t>
      </w:r>
      <w:r w:rsidRPr="00F07EFF">
        <w:rPr>
          <w:rStyle w:val="Emphasis"/>
          <w:rFonts w:eastAsia="Calibri"/>
          <w:highlight w:val="green"/>
        </w:rPr>
        <w:t>of</w:t>
      </w:r>
      <w:r w:rsidRPr="00F07EFF">
        <w:rPr>
          <w:rStyle w:val="Emphasis"/>
          <w:highlight w:val="green"/>
        </w:rPr>
        <w:t xml:space="preserve"> </w:t>
      </w:r>
      <w:r w:rsidRPr="00F07EFF">
        <w:rPr>
          <w:rStyle w:val="Emphasis"/>
          <w:rFonts w:eastAsia="Calibri"/>
          <w:highlight w:val="green"/>
        </w:rPr>
        <w:t>all</w:t>
      </w:r>
      <w:r w:rsidRPr="00F07EFF">
        <w:rPr>
          <w:rStyle w:val="Emphasis"/>
          <w:highlight w:val="green"/>
        </w:rPr>
        <w:t xml:space="preserve"> </w:t>
      </w:r>
      <w:r w:rsidRPr="00F07EFF">
        <w:rPr>
          <w:rStyle w:val="Emphasis"/>
          <w:rFonts w:eastAsia="Calibri"/>
          <w:highlight w:val="green"/>
        </w:rPr>
        <w:t>those</w:t>
      </w:r>
      <w:r w:rsidRPr="00F07EFF">
        <w:rPr>
          <w:rStyle w:val="Emphasis"/>
          <w:highlight w:val="green"/>
        </w:rPr>
        <w:t xml:space="preserve"> </w:t>
      </w:r>
      <w:r w:rsidRPr="00F07EFF">
        <w:rPr>
          <w:rStyle w:val="Emphasis"/>
          <w:rFonts w:eastAsia="Calibri"/>
          <w:highlight w:val="green"/>
        </w:rPr>
        <w:t>generations</w:t>
      </w:r>
      <w:r w:rsidRPr="00F07EFF">
        <w:rPr>
          <w:rStyle w:val="Emphasis"/>
          <w:highlight w:val="green"/>
        </w:rPr>
        <w:t xml:space="preserve"> </w:t>
      </w:r>
      <w:r w:rsidRPr="00F07EFF">
        <w:rPr>
          <w:rStyle w:val="Emphasis"/>
          <w:rFonts w:eastAsia="Calibri"/>
          <w:highlight w:val="green"/>
        </w:rPr>
        <w:t>together</w:t>
      </w:r>
      <w:r w:rsidRPr="00F07EFF">
        <w:rPr>
          <w:rStyle w:val="Emphasis"/>
          <w:highlight w:val="green"/>
        </w:rPr>
        <w:t xml:space="preserve"> </w:t>
      </w:r>
      <w:r w:rsidRPr="00F07EFF">
        <w:rPr>
          <w:rStyle w:val="Emphasis"/>
          <w:rFonts w:eastAsia="Calibri"/>
          <w:highlight w:val="green"/>
        </w:rPr>
        <w:t>greatly</w:t>
      </w:r>
      <w:r w:rsidRPr="00F07EFF">
        <w:rPr>
          <w:rStyle w:val="Emphasis"/>
          <w:highlight w:val="green"/>
        </w:rPr>
        <w:t xml:space="preserve"> </w:t>
      </w:r>
      <w:r w:rsidRPr="00F07EFF">
        <w:rPr>
          <w:rStyle w:val="Emphasis"/>
          <w:rFonts w:eastAsia="Calibri"/>
          <w:highlight w:val="green"/>
        </w:rPr>
        <w:t>exceeds</w:t>
      </w:r>
      <w:r w:rsidRPr="00F07EFF">
        <w:rPr>
          <w:rStyle w:val="Emphasis"/>
          <w:highlight w:val="green"/>
        </w:rPr>
        <w:t xml:space="preserve"> </w:t>
      </w:r>
      <w:r w:rsidRPr="00F07EFF">
        <w:rPr>
          <w:rStyle w:val="Emphasis"/>
          <w:rFonts w:eastAsia="Calibri"/>
          <w:highlight w:val="green"/>
        </w:rPr>
        <w:t>the</w:t>
      </w:r>
      <w:r w:rsidRPr="00F07EFF">
        <w:rPr>
          <w:rStyle w:val="Emphasis"/>
          <w:highlight w:val="green"/>
        </w:rPr>
        <w:t xml:space="preserve"> </w:t>
      </w:r>
      <w:r w:rsidRPr="00F07EFF">
        <w:rPr>
          <w:rStyle w:val="Emphasis"/>
          <w:rFonts w:eastAsia="Calibri"/>
          <w:highlight w:val="green"/>
        </w:rPr>
        <w:t>value</w:t>
      </w:r>
      <w:r w:rsidRPr="00F07EFF">
        <w:rPr>
          <w:rStyle w:val="Emphasis"/>
          <w:highlight w:val="green"/>
        </w:rPr>
        <w:t xml:space="preserve"> </w:t>
      </w:r>
      <w:r w:rsidRPr="00F07EFF">
        <w:rPr>
          <w:rStyle w:val="Emphasis"/>
          <w:rFonts w:eastAsia="Calibri"/>
          <w:highlight w:val="green"/>
        </w:rPr>
        <w:t>of</w:t>
      </w:r>
      <w:r w:rsidRPr="00F07EFF">
        <w:rPr>
          <w:rStyle w:val="Emphasis"/>
          <w:highlight w:val="green"/>
        </w:rPr>
        <w:t xml:space="preserve"> </w:t>
      </w:r>
      <w:r w:rsidRPr="00F07EFF">
        <w:rPr>
          <w:rStyle w:val="Emphasis"/>
          <w:rFonts w:eastAsia="Calibri"/>
          <w:highlight w:val="green"/>
        </w:rPr>
        <w:t>the</w:t>
      </w:r>
      <w:r w:rsidRPr="00F07EFF">
        <w:rPr>
          <w:rStyle w:val="Emphasis"/>
          <w:highlight w:val="green"/>
        </w:rPr>
        <w:t xml:space="preserve"> </w:t>
      </w:r>
      <w:r w:rsidRPr="00F07EFF">
        <w:rPr>
          <w:rStyle w:val="Emphasis"/>
          <w:rFonts w:eastAsia="Calibri"/>
          <w:highlight w:val="green"/>
        </w:rPr>
        <w:t>current</w:t>
      </w:r>
      <w:r w:rsidRPr="00F07EFF">
        <w:rPr>
          <w:rStyle w:val="Emphasis"/>
          <w:highlight w:val="green"/>
        </w:rPr>
        <w:t xml:space="preserve"> </w:t>
      </w:r>
      <w:r w:rsidRPr="00F07EFF">
        <w:rPr>
          <w:rStyle w:val="Emphasis"/>
          <w:rFonts w:eastAsia="Calibri"/>
          <w:highlight w:val="gree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F07EFF">
        <w:rPr>
          <w:rStyle w:val="StyleUnderline"/>
          <w:rFonts w:eastAsia="Calibri"/>
          <w:highlight w:val="green"/>
        </w:rPr>
        <w:t>future</w:t>
      </w:r>
      <w:r w:rsidRPr="00F07EFF">
        <w:rPr>
          <w:rStyle w:val="StyleUnderline"/>
          <w:highlight w:val="green"/>
        </w:rPr>
        <w:t xml:space="preserve"> </w:t>
      </w:r>
      <w:r w:rsidRPr="00F07EFF">
        <w:rPr>
          <w:rStyle w:val="StyleUnderline"/>
          <w:rFonts w:eastAsia="Calibri"/>
          <w:highlight w:val="green"/>
        </w:rPr>
        <w:t>lives</w:t>
      </w:r>
      <w:r w:rsidRPr="00F07EFF">
        <w:rPr>
          <w:rStyle w:val="StyleUnderline"/>
          <w:highlight w:val="green"/>
        </w:rPr>
        <w:t xml:space="preserve"> </w:t>
      </w:r>
      <w:r w:rsidRPr="00F07EFF">
        <w:rPr>
          <w:rStyle w:val="StyleUnderline"/>
          <w:rFonts w:eastAsia="Calibri"/>
          <w:highlight w:val="green"/>
        </w:rPr>
        <w:t>being</w:t>
      </w:r>
      <w:r w:rsidRPr="00F07EFF">
        <w:rPr>
          <w:rStyle w:val="StyleUnderline"/>
          <w:highlight w:val="green"/>
        </w:rPr>
        <w:t xml:space="preserve"> ‘</w:t>
      </w:r>
      <w:r w:rsidRPr="00F07EFF">
        <w:rPr>
          <w:rStyle w:val="StyleUnderline"/>
          <w:rFonts w:eastAsia="Calibri"/>
          <w:highlight w:val="green"/>
        </w:rPr>
        <w:t>prevented</w:t>
      </w:r>
      <w:r w:rsidRPr="00F07EFF">
        <w:rPr>
          <w:rStyle w:val="StyleUnderline"/>
          <w:highlight w:val="green"/>
        </w:rPr>
        <w:t>’</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F07EFF">
        <w:rPr>
          <w:rStyle w:val="Emphasis"/>
          <w:rFonts w:eastAsia="Calibri"/>
          <w:highlight w:val="green"/>
        </w:rPr>
        <w:t>It</w:t>
      </w:r>
      <w:r w:rsidRPr="00F07EFF">
        <w:rPr>
          <w:rStyle w:val="Emphasis"/>
          <w:highlight w:val="green"/>
        </w:rPr>
        <w:t xml:space="preserve"> </w:t>
      </w:r>
      <w:r w:rsidRPr="00F07EFF">
        <w:rPr>
          <w:rStyle w:val="Emphasis"/>
          <w:rFonts w:eastAsia="Calibri"/>
          <w:highlight w:val="green"/>
        </w:rPr>
        <w:t>would</w:t>
      </w:r>
      <w:r w:rsidRPr="00F07EFF">
        <w:rPr>
          <w:rStyle w:val="Emphasis"/>
          <w:highlight w:val="green"/>
        </w:rPr>
        <w:t xml:space="preserve"> </w:t>
      </w:r>
      <w:r w:rsidRPr="00F07EFF">
        <w:rPr>
          <w:rStyle w:val="Emphasis"/>
          <w:rFonts w:eastAsia="Calibri"/>
          <w:highlight w:val="green"/>
        </w:rPr>
        <w:t>mean</w:t>
      </w:r>
      <w:r w:rsidRPr="00F07EFF">
        <w:rPr>
          <w:rStyle w:val="Emphasis"/>
          <w:highlight w:val="green"/>
        </w:rPr>
        <w:t xml:space="preserve"> </w:t>
      </w:r>
      <w:r w:rsidRPr="00F07EFF">
        <w:rPr>
          <w:rStyle w:val="Emphasis"/>
          <w:rFonts w:eastAsia="Calibri"/>
          <w:highlight w:val="green"/>
        </w:rPr>
        <w:t>the</w:t>
      </w:r>
      <w:r w:rsidRPr="00F07EFF">
        <w:rPr>
          <w:rStyle w:val="Emphasis"/>
          <w:highlight w:val="green"/>
        </w:rPr>
        <w:t xml:space="preserve"> </w:t>
      </w:r>
      <w:r w:rsidRPr="00F07EFF">
        <w:rPr>
          <w:rStyle w:val="Emphasis"/>
          <w:rFonts w:eastAsia="Calibri"/>
          <w:highlight w:val="green"/>
        </w:rPr>
        <w:t>loss</w:t>
      </w:r>
      <w:r w:rsidRPr="00F07EFF">
        <w:rPr>
          <w:rStyle w:val="Emphasis"/>
          <w:highlight w:val="green"/>
        </w:rPr>
        <w:t xml:space="preserve"> </w:t>
      </w:r>
      <w:r w:rsidRPr="00F07EFF">
        <w:rPr>
          <w:rStyle w:val="Emphasis"/>
          <w:rFonts w:eastAsia="Calibri"/>
          <w:highlight w:val="green"/>
        </w:rPr>
        <w:t>of</w:t>
      </w:r>
      <w:r w:rsidRPr="00F07EFF">
        <w:rPr>
          <w:rStyle w:val="Emphasis"/>
          <w:highlight w:val="green"/>
        </w:rPr>
        <w:t xml:space="preserve"> </w:t>
      </w:r>
      <w:r w:rsidRPr="00F07EFF">
        <w:rPr>
          <w:rStyle w:val="Emphasis"/>
          <w:rFonts w:eastAsia="Calibri"/>
          <w:highlight w:val="green"/>
        </w:rPr>
        <w:t>the</w:t>
      </w:r>
      <w:r w:rsidRPr="00F07EFF">
        <w:rPr>
          <w:rStyle w:val="Emphasis"/>
          <w:highlight w:val="green"/>
        </w:rPr>
        <w:t xml:space="preserve"> </w:t>
      </w:r>
      <w:r w:rsidRPr="00F07EFF">
        <w:rPr>
          <w:rStyle w:val="Emphasis"/>
          <w:rFonts w:eastAsia="Calibri"/>
          <w:highlight w:val="green"/>
        </w:rPr>
        <w:t>only</w:t>
      </w:r>
      <w:r w:rsidRPr="00F07EFF">
        <w:rPr>
          <w:rStyle w:val="Emphasis"/>
          <w:highlight w:val="green"/>
        </w:rPr>
        <w:t xml:space="preserve"> </w:t>
      </w:r>
      <w:r w:rsidRPr="00F07EFF">
        <w:rPr>
          <w:rStyle w:val="Emphasis"/>
          <w:rFonts w:eastAsia="Calibri"/>
          <w:highlight w:val="green"/>
        </w:rPr>
        <w:t>known</w:t>
      </w:r>
      <w:r w:rsidRPr="00F07EFF">
        <w:rPr>
          <w:rStyle w:val="Emphasis"/>
          <w:highlight w:val="green"/>
        </w:rPr>
        <w:t xml:space="preserve"> </w:t>
      </w:r>
      <w:r w:rsidRPr="00F07EFF">
        <w:rPr>
          <w:rStyle w:val="Emphasis"/>
          <w:rFonts w:eastAsia="Calibri"/>
          <w:highlight w:val="green"/>
        </w:rPr>
        <w:t>form</w:t>
      </w:r>
      <w:r w:rsidRPr="00F07EFF">
        <w:rPr>
          <w:rStyle w:val="Emphasis"/>
          <w:highlight w:val="green"/>
        </w:rPr>
        <w:t xml:space="preserve"> </w:t>
      </w:r>
      <w:r w:rsidRPr="00F07EFF">
        <w:rPr>
          <w:rStyle w:val="Emphasis"/>
          <w:rFonts w:eastAsia="Calibri"/>
          <w:highlight w:val="green"/>
        </w:rPr>
        <w:t>of</w:t>
      </w:r>
      <w:r w:rsidRPr="00F07EFF">
        <w:rPr>
          <w:rStyle w:val="Emphasis"/>
          <w:highlight w:val="green"/>
        </w:rPr>
        <w:t xml:space="preserve"> </w:t>
      </w:r>
      <w:r w:rsidRPr="00F07EFF">
        <w:rPr>
          <w:rStyle w:val="Emphasis"/>
          <w:rFonts w:eastAsia="Calibri"/>
          <w:highlight w:val="green"/>
        </w:rPr>
        <w:t>intelligent</w:t>
      </w:r>
      <w:r w:rsidRPr="00F07EFF">
        <w:rPr>
          <w:rStyle w:val="Emphasis"/>
          <w:highlight w:val="green"/>
        </w:rPr>
        <w:t xml:space="preserve"> </w:t>
      </w:r>
      <w:r w:rsidRPr="00F07EFF">
        <w:rPr>
          <w:rStyle w:val="Emphasis"/>
          <w:rFonts w:eastAsia="Calibri"/>
          <w:highlight w:val="green"/>
        </w:rPr>
        <w:t>life</w:t>
      </w:r>
      <w:r w:rsidRPr="00F07EFF">
        <w:rPr>
          <w:rStyle w:val="Emphasis"/>
          <w:highlight w:val="gree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F07EFF">
        <w:rPr>
          <w:rStyle w:val="StyleUnderline"/>
          <w:rFonts w:eastAsia="Calibri"/>
          <w:highlight w:val="green"/>
        </w:rPr>
        <w:t>humans</w:t>
      </w:r>
      <w:r w:rsidRPr="00F07EFF">
        <w:rPr>
          <w:rStyle w:val="StyleUnderline"/>
          <w:highlight w:val="green"/>
        </w:rPr>
        <w:t xml:space="preserve">’ </w:t>
      </w:r>
      <w:r w:rsidRPr="00F07EFF">
        <w:rPr>
          <w:rStyle w:val="StyleUnderline"/>
          <w:rFonts w:eastAsia="Calibri"/>
          <w:highlight w:val="green"/>
        </w:rPr>
        <w:t>capacity</w:t>
      </w:r>
      <w:r w:rsidRPr="00F07EFF">
        <w:rPr>
          <w:rStyle w:val="StyleUnderline"/>
          <w:highlight w:val="green"/>
        </w:rPr>
        <w:t xml:space="preserve"> </w:t>
      </w:r>
      <w:r w:rsidRPr="00F07EFF">
        <w:rPr>
          <w:rStyle w:val="StyleUnderline"/>
          <w:rFonts w:eastAsia="Calibri"/>
          <w:highlight w:val="green"/>
        </w:rPr>
        <w:t>for</w:t>
      </w:r>
      <w:r w:rsidRPr="00F07EFF">
        <w:rPr>
          <w:rStyle w:val="StyleUnderline"/>
          <w:highlight w:val="green"/>
        </w:rPr>
        <w:t xml:space="preserve"> </w:t>
      </w:r>
      <w:r w:rsidRPr="00F07EFF">
        <w:rPr>
          <w:rStyle w:val="StyleUnderline"/>
          <w:rFonts w:eastAsia="Calibri"/>
          <w:highlight w:val="green"/>
        </w:rPr>
        <w:t>rationality</w:t>
      </w:r>
      <w:r w:rsidRPr="00F07EFF">
        <w:rPr>
          <w:sz w:val="8"/>
          <w:highlight w:val="green"/>
        </w:rPr>
        <w:t xml:space="preserve"> </w:t>
      </w:r>
      <w:r w:rsidRPr="00AE4834">
        <w:rPr>
          <w:rFonts w:eastAsia="Calibri"/>
          <w:sz w:val="8"/>
        </w:rPr>
        <w:t>which</w:t>
      </w:r>
      <w:r w:rsidRPr="00AE4834">
        <w:rPr>
          <w:sz w:val="8"/>
        </w:rPr>
        <w:t xml:space="preserve"> </w:t>
      </w:r>
      <w:r w:rsidRPr="00F07EFF">
        <w:rPr>
          <w:rStyle w:val="StyleUnderline"/>
          <w:rFonts w:eastAsia="Calibri"/>
          <w:highlight w:val="green"/>
        </w:rPr>
        <w:t>is</w:t>
      </w:r>
      <w:r w:rsidRPr="00F07EFF">
        <w:rPr>
          <w:rStyle w:val="StyleUnderline"/>
          <w:highlight w:val="green"/>
        </w:rPr>
        <w:t xml:space="preserve"> </w:t>
      </w:r>
      <w:r w:rsidRPr="00F07EFF">
        <w:rPr>
          <w:rStyle w:val="StyleUnderline"/>
          <w:rFonts w:eastAsia="Calibri"/>
          <w:highlight w:val="green"/>
        </w:rPr>
        <w:t>valuable</w:t>
      </w:r>
      <w:r w:rsidRPr="00F07EFF">
        <w:rPr>
          <w:rStyle w:val="StyleUnderline"/>
          <w:highlight w:val="green"/>
        </w:rPr>
        <w:t xml:space="preserve"> </w:t>
      </w:r>
      <w:r w:rsidRPr="00F07EFF">
        <w:rPr>
          <w:rStyle w:val="StyleUnderline"/>
          <w:rFonts w:eastAsia="Calibri"/>
          <w:highlight w:val="green"/>
        </w:rPr>
        <w:t>in</w:t>
      </w:r>
      <w:r w:rsidRPr="00F07EFF">
        <w:rPr>
          <w:rStyle w:val="StyleUnderline"/>
          <w:highlight w:val="green"/>
        </w:rPr>
        <w:t xml:space="preserve"> </w:t>
      </w:r>
      <w:r w:rsidRPr="00F07EFF">
        <w:rPr>
          <w:rStyle w:val="StyleUnderline"/>
          <w:rFonts w:eastAsia="Calibri"/>
          <w:highlight w:val="gree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F07EFF">
        <w:rPr>
          <w:rStyle w:val="Emphasis"/>
          <w:rFonts w:eastAsia="Calibri"/>
          <w:highlight w:val="green"/>
        </w:rPr>
        <w:t>Existing</w:t>
      </w:r>
      <w:r w:rsidRPr="00F07EFF">
        <w:rPr>
          <w:rStyle w:val="Emphasis"/>
          <w:highlight w:val="green"/>
        </w:rPr>
        <w:t xml:space="preserve"> </w:t>
      </w:r>
      <w:r w:rsidRPr="00F07EFF">
        <w:rPr>
          <w:rStyle w:val="Emphasis"/>
          <w:rFonts w:eastAsia="Calibri"/>
          <w:highlight w:val="green"/>
        </w:rPr>
        <w:t>people</w:t>
      </w:r>
      <w:r w:rsidRPr="00F07EFF">
        <w:rPr>
          <w:rStyle w:val="Emphasis"/>
          <w:highlight w:val="green"/>
        </w:rPr>
        <w:t xml:space="preserve"> </w:t>
      </w:r>
      <w:r w:rsidRPr="00F07EFF">
        <w:rPr>
          <w:rStyle w:val="Emphasis"/>
          <w:rFonts w:eastAsia="Calibri"/>
          <w:highlight w:val="green"/>
        </w:rPr>
        <w:t>would</w:t>
      </w:r>
      <w:r w:rsidRPr="00F07EFF">
        <w:rPr>
          <w:rStyle w:val="Emphasis"/>
          <w:highlight w:val="green"/>
        </w:rPr>
        <w:t xml:space="preserve"> </w:t>
      </w:r>
      <w:r w:rsidRPr="00F07EFF">
        <w:rPr>
          <w:rStyle w:val="Emphasis"/>
          <w:rFonts w:eastAsia="Calibri"/>
          <w:highlight w:val="green"/>
        </w:rPr>
        <w:t>endure</w:t>
      </w:r>
      <w:r w:rsidRPr="00F07EFF">
        <w:rPr>
          <w:rStyle w:val="Emphasis"/>
          <w:highlight w:val="green"/>
        </w:rPr>
        <w:t xml:space="preserve"> </w:t>
      </w:r>
      <w:r w:rsidRPr="00F07EFF">
        <w:rPr>
          <w:rStyle w:val="Emphasis"/>
          <w:rFonts w:eastAsia="Calibri"/>
          <w:highlight w:val="green"/>
        </w:rPr>
        <w:t>physical</w:t>
      </w:r>
      <w:r w:rsidRPr="00F07EFF">
        <w:rPr>
          <w:rStyle w:val="Emphasis"/>
          <w:highlight w:val="green"/>
        </w:rPr>
        <w:t xml:space="preserve"> </w:t>
      </w:r>
      <w:r w:rsidRPr="00F07EFF">
        <w:rPr>
          <w:rStyle w:val="Emphasis"/>
          <w:rFonts w:eastAsia="Calibri"/>
          <w:highlight w:val="green"/>
        </w:rPr>
        <w:t>pain</w:t>
      </w:r>
      <w:r w:rsidRPr="00F07EFF">
        <w:rPr>
          <w:rStyle w:val="Emphasis"/>
          <w:highlight w:val="green"/>
        </w:rPr>
        <w:t xml:space="preserve"> </w:t>
      </w:r>
      <w:r w:rsidRPr="00F07EFF">
        <w:rPr>
          <w:rStyle w:val="Emphasis"/>
          <w:rFonts w:eastAsia="Calibri"/>
          <w:highlight w:val="green"/>
        </w:rPr>
        <w:t>and</w:t>
      </w:r>
      <w:r w:rsidRPr="00AE4834">
        <w:rPr>
          <w:rStyle w:val="Emphasis"/>
        </w:rPr>
        <w:t>/</w:t>
      </w:r>
      <w:r w:rsidRPr="00AE4834">
        <w:rPr>
          <w:rStyle w:val="Emphasis"/>
          <w:rFonts w:eastAsia="Calibri"/>
        </w:rPr>
        <w:t>or</w:t>
      </w:r>
      <w:r w:rsidRPr="00AE4834">
        <w:rPr>
          <w:rStyle w:val="Emphasis"/>
        </w:rPr>
        <w:t xml:space="preserve"> </w:t>
      </w:r>
      <w:r w:rsidRPr="00F07EFF">
        <w:rPr>
          <w:rStyle w:val="Emphasis"/>
          <w:rFonts w:eastAsia="Calibri"/>
          <w:highlight w:val="green"/>
        </w:rPr>
        <w:t>painful</w:t>
      </w:r>
      <w:r w:rsidRPr="00F07EFF">
        <w:rPr>
          <w:rStyle w:val="Emphasis"/>
          <w:highlight w:val="gree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F07EFF">
        <w:rPr>
          <w:rStyle w:val="Emphasis"/>
          <w:rFonts w:eastAsia="Calibri"/>
          <w:highlight w:val="green"/>
        </w:rPr>
        <w:t>premature</w:t>
      </w:r>
      <w:r w:rsidRPr="00F07EFF">
        <w:rPr>
          <w:rStyle w:val="Emphasis"/>
          <w:highlight w:val="green"/>
        </w:rPr>
        <w:t xml:space="preserve"> </w:t>
      </w:r>
      <w:r w:rsidRPr="00F07EFF">
        <w:rPr>
          <w:rStyle w:val="Emphasis"/>
          <w:rFonts w:eastAsia="Calibri"/>
          <w:highlight w:val="green"/>
        </w:rPr>
        <w:t>deaths</w:t>
      </w:r>
      <w:r w:rsidRPr="00F07EFF">
        <w:rPr>
          <w:sz w:val="8"/>
          <w:highlight w:val="gree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F07EFF">
        <w:rPr>
          <w:rStyle w:val="StyleUnderline"/>
          <w:rFonts w:eastAsia="Calibri"/>
          <w:highlight w:val="green"/>
        </w:rPr>
        <w:t>reject</w:t>
      </w:r>
      <w:r w:rsidRPr="00AE4834">
        <w:rPr>
          <w:rStyle w:val="StyleUnderline"/>
        </w:rPr>
        <w:t xml:space="preserve"> </w:t>
      </w:r>
      <w:r w:rsidRPr="00F07EFF">
        <w:rPr>
          <w:rStyle w:val="StyleUnderline"/>
          <w:rFonts w:eastAsia="Calibri"/>
          <w:highlight w:val="green"/>
        </w:rPr>
        <w:t>a</w:t>
      </w:r>
      <w:r w:rsidRPr="00F07EFF">
        <w:rPr>
          <w:rStyle w:val="StyleUnderline"/>
          <w:highlight w:val="green"/>
        </w:rPr>
        <w:t xml:space="preserve"> </w:t>
      </w:r>
      <w:r w:rsidRPr="00F07EFF">
        <w:rPr>
          <w:rStyle w:val="StyleUnderline"/>
          <w:rFonts w:eastAsia="Calibri"/>
          <w:highlight w:val="green"/>
        </w:rPr>
        <w:t>principle</w:t>
      </w:r>
      <w:r w:rsidRPr="00F07EFF">
        <w:rPr>
          <w:rStyle w:val="StyleUnderline"/>
          <w:highlight w:val="green"/>
        </w:rPr>
        <w:t xml:space="preserve"> </w:t>
      </w:r>
      <w:r w:rsidRPr="00F07EFF">
        <w:rPr>
          <w:rStyle w:val="StyleUnderline"/>
          <w:rFonts w:eastAsia="Calibri"/>
          <w:highlight w:val="green"/>
        </w:rPr>
        <w:t>when</w:t>
      </w:r>
      <w:r w:rsidRPr="00F07EFF">
        <w:rPr>
          <w:rStyle w:val="StyleUnderline"/>
          <w:highlight w:val="green"/>
        </w:rPr>
        <w:t xml:space="preserve"> </w:t>
      </w:r>
      <w:r w:rsidRPr="00F07EFF">
        <w:rPr>
          <w:rStyle w:val="StyleUnderline"/>
          <w:rFonts w:eastAsia="Calibri"/>
          <w:highlight w:val="green"/>
        </w:rPr>
        <w:t>it</w:t>
      </w:r>
      <w:r w:rsidRPr="00F07EFF">
        <w:rPr>
          <w:rStyle w:val="StyleUnderline"/>
          <w:highlight w:val="green"/>
        </w:rPr>
        <w:t xml:space="preserve"> </w:t>
      </w:r>
      <w:r w:rsidRPr="00F07EFF">
        <w:rPr>
          <w:rStyle w:val="StyleUnderline"/>
          <w:rFonts w:eastAsia="Calibri"/>
          <w:highlight w:val="green"/>
        </w:rPr>
        <w:t>fails</w:t>
      </w:r>
      <w:r w:rsidRPr="00AE4834">
        <w:rPr>
          <w:rStyle w:val="StyleUnderline"/>
        </w:rPr>
        <w:t xml:space="preserve"> </w:t>
      </w:r>
      <w:r w:rsidRPr="00F07EFF">
        <w:rPr>
          <w:rStyle w:val="StyleUnderline"/>
          <w:rFonts w:eastAsia="Calibri"/>
          <w:highlight w:val="green"/>
        </w:rPr>
        <w:t>to</w:t>
      </w:r>
      <w:r w:rsidRPr="00F07EFF">
        <w:rPr>
          <w:rStyle w:val="StyleUnderline"/>
          <w:highlight w:val="green"/>
        </w:rPr>
        <w:t xml:space="preserve"> </w:t>
      </w:r>
      <w:r w:rsidRPr="00F07EFF">
        <w:rPr>
          <w:rStyle w:val="StyleUnderline"/>
          <w:rFonts w:eastAsia="Calibri"/>
          <w:highlight w:val="green"/>
        </w:rPr>
        <w:t>show</w:t>
      </w:r>
      <w:r w:rsidRPr="00AE4834">
        <w:rPr>
          <w:rStyle w:val="StyleUnderline"/>
        </w:rPr>
        <w:t xml:space="preserve"> </w:t>
      </w:r>
      <w:r w:rsidRPr="00F07EFF">
        <w:rPr>
          <w:rStyle w:val="StyleUnderline"/>
          <w:rFonts w:eastAsia="Calibri"/>
          <w:highlight w:val="green"/>
        </w:rPr>
        <w:t>respect</w:t>
      </w:r>
      <w:r w:rsidRPr="00AE4834">
        <w:rPr>
          <w:rStyle w:val="StyleUnderline"/>
        </w:rPr>
        <w:t xml:space="preserve"> </w:t>
      </w:r>
      <w:r w:rsidRPr="00F07EFF">
        <w:rPr>
          <w:rStyle w:val="StyleUnderline"/>
          <w:rFonts w:eastAsia="Calibri"/>
          <w:highlight w:val="green"/>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F07EFF">
        <w:rPr>
          <w:rStyle w:val="StyleUnderline"/>
          <w:rFonts w:eastAsia="Calibri"/>
          <w:highlight w:val="green"/>
        </w:rPr>
        <w:t>person</w:t>
      </w:r>
      <w:r w:rsidRPr="00F07EFF">
        <w:rPr>
          <w:rStyle w:val="StyleUnderline"/>
          <w:highlight w:val="green"/>
        </w:rPr>
        <w:t xml:space="preserve"> </w:t>
      </w:r>
      <w:r w:rsidRPr="00F07EFF">
        <w:rPr>
          <w:rStyle w:val="StyleUnderline"/>
          <w:rFonts w:eastAsia="Calibri"/>
          <w:highlight w:val="green"/>
        </w:rPr>
        <w:t>as</w:t>
      </w:r>
      <w:r w:rsidRPr="00F07EFF">
        <w:rPr>
          <w:rStyle w:val="StyleUnderline"/>
          <w:highlight w:val="green"/>
        </w:rPr>
        <w:t xml:space="preserve"> </w:t>
      </w:r>
      <w:r w:rsidRPr="00D02036">
        <w:rPr>
          <w:rStyle w:val="StyleUnderline"/>
          <w:rFonts w:eastAsia="Calibri"/>
        </w:rPr>
        <w:t>a</w:t>
      </w:r>
      <w:r w:rsidRPr="00D02036">
        <w:rPr>
          <w:rStyle w:val="StyleUnderline"/>
        </w:rPr>
        <w:t xml:space="preserve"> </w:t>
      </w:r>
      <w:r w:rsidRPr="00F07EFF">
        <w:rPr>
          <w:rStyle w:val="StyleUnderline"/>
          <w:rFonts w:eastAsia="Calibri"/>
          <w:highlight w:val="green"/>
        </w:rPr>
        <w:t>rational</w:t>
      </w:r>
      <w:r w:rsidRPr="00F07EFF">
        <w:rPr>
          <w:rStyle w:val="StyleUnderline"/>
          <w:highlight w:val="green"/>
        </w:rPr>
        <w:t xml:space="preserve"> </w:t>
      </w:r>
      <w:r w:rsidRPr="00F07EFF">
        <w:rPr>
          <w:rStyle w:val="StyleUnderline"/>
          <w:rFonts w:eastAsia="Calibri"/>
          <w:highlight w:val="green"/>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F07EFF">
        <w:rPr>
          <w:rStyle w:val="Emphasis"/>
          <w:rFonts w:eastAsia="Calibri"/>
          <w:highlight w:val="green"/>
        </w:rPr>
        <w:t>killed</w:t>
      </w:r>
      <w:r w:rsidRPr="00F07EFF">
        <w:rPr>
          <w:rStyle w:val="Emphasis"/>
          <w:highlight w:val="green"/>
        </w:rPr>
        <w:t xml:space="preserve"> </w:t>
      </w:r>
      <w:r w:rsidRPr="00F07EFF">
        <w:rPr>
          <w:rStyle w:val="Emphasis"/>
          <w:rFonts w:eastAsia="Calibri"/>
          <w:highlight w:val="green"/>
        </w:rPr>
        <w:t>without</w:t>
      </w:r>
      <w:r w:rsidRPr="00F07EFF">
        <w:rPr>
          <w:rStyle w:val="Emphasis"/>
          <w:highlight w:val="green"/>
        </w:rPr>
        <w:t xml:space="preserve"> </w:t>
      </w:r>
      <w:r w:rsidRPr="00F07EFF">
        <w:rPr>
          <w:rStyle w:val="Emphasis"/>
          <w:rFonts w:eastAsia="Calibri"/>
          <w:highlight w:val="green"/>
        </w:rPr>
        <w:t>their</w:t>
      </w:r>
      <w:r w:rsidRPr="00F07EFF">
        <w:rPr>
          <w:rStyle w:val="Emphasis"/>
          <w:highlight w:val="green"/>
        </w:rPr>
        <w:t xml:space="preserve"> </w:t>
      </w:r>
      <w:r w:rsidRPr="00F07EFF">
        <w:rPr>
          <w:rStyle w:val="Emphasis"/>
          <w:rFonts w:eastAsia="Calibri"/>
          <w:highlight w:val="green"/>
        </w:rPr>
        <w:t>consent</w:t>
      </w:r>
      <w:r w:rsidRPr="00AE4834">
        <w:rPr>
          <w:rStyle w:val="Emphasis"/>
        </w:rPr>
        <w:t xml:space="preserve">, </w:t>
      </w:r>
      <w:r w:rsidRPr="00AE4834">
        <w:rPr>
          <w:rStyle w:val="Emphasis"/>
          <w:rFonts w:eastAsia="Calibri"/>
        </w:rPr>
        <w:t>their</w:t>
      </w:r>
      <w:r w:rsidRPr="00AE4834">
        <w:rPr>
          <w:rStyle w:val="Emphasis"/>
        </w:rPr>
        <w:t xml:space="preserve"> </w:t>
      </w:r>
      <w:r w:rsidRPr="00F07EFF">
        <w:rPr>
          <w:rStyle w:val="Emphasis"/>
          <w:rFonts w:eastAsia="Calibri"/>
          <w:highlight w:val="green"/>
        </w:rPr>
        <w:t>interests</w:t>
      </w:r>
      <w:r w:rsidRPr="00F07EFF">
        <w:rPr>
          <w:rStyle w:val="Emphasis"/>
          <w:highlight w:val="green"/>
        </w:rPr>
        <w:t xml:space="preserve"> </w:t>
      </w:r>
      <w:r w:rsidRPr="00F07EFF">
        <w:rPr>
          <w:rStyle w:val="Emphasis"/>
          <w:rFonts w:eastAsia="Calibri"/>
          <w:highlight w:val="green"/>
        </w:rPr>
        <w:t>have</w:t>
      </w:r>
      <w:r w:rsidRPr="00F07EFF">
        <w:rPr>
          <w:rStyle w:val="Emphasis"/>
          <w:highlight w:val="green"/>
        </w:rPr>
        <w:t xml:space="preserve"> </w:t>
      </w:r>
      <w:r w:rsidRPr="00F07EFF">
        <w:rPr>
          <w:rStyle w:val="Emphasis"/>
          <w:rFonts w:eastAsia="Calibri"/>
          <w:highlight w:val="green"/>
        </w:rPr>
        <w:t>not</w:t>
      </w:r>
      <w:r w:rsidRPr="00F07EFF">
        <w:rPr>
          <w:rStyle w:val="Emphasis"/>
          <w:highlight w:val="green"/>
        </w:rPr>
        <w:t xml:space="preserve"> </w:t>
      </w:r>
      <w:r w:rsidRPr="00F07EFF">
        <w:rPr>
          <w:rStyle w:val="Emphasis"/>
          <w:rFonts w:eastAsia="Calibri"/>
          <w:highlight w:val="green"/>
        </w:rPr>
        <w:t>been</w:t>
      </w:r>
      <w:r w:rsidRPr="00F07EFF">
        <w:rPr>
          <w:rStyle w:val="Emphasis"/>
          <w:highlight w:val="green"/>
        </w:rPr>
        <w:t xml:space="preserve"> </w:t>
      </w:r>
      <w:r w:rsidRPr="00F07EFF">
        <w:rPr>
          <w:rStyle w:val="Emphasis"/>
          <w:rFonts w:eastAsia="Calibri"/>
          <w:highlight w:val="green"/>
        </w:rPr>
        <w:t>taken</w:t>
      </w:r>
      <w:r w:rsidRPr="00F07EFF">
        <w:rPr>
          <w:rStyle w:val="Emphasis"/>
          <w:highlight w:val="green"/>
        </w:rPr>
        <w:t xml:space="preserve"> </w:t>
      </w:r>
      <w:r w:rsidRPr="00F07EFF">
        <w:rPr>
          <w:rStyle w:val="Emphasis"/>
          <w:rFonts w:eastAsia="Calibri"/>
          <w:highlight w:val="green"/>
        </w:rPr>
        <w:t>into</w:t>
      </w:r>
      <w:r w:rsidRPr="00F07EFF">
        <w:rPr>
          <w:rStyle w:val="Emphasis"/>
          <w:highlight w:val="green"/>
        </w:rPr>
        <w:t xml:space="preserve"> </w:t>
      </w:r>
      <w:r w:rsidRPr="00F07EFF">
        <w:rPr>
          <w:rStyle w:val="Emphasis"/>
          <w:rFonts w:eastAsia="Calibri"/>
          <w:highlight w:val="green"/>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F07EFF">
        <w:rPr>
          <w:rStyle w:val="Emphasis"/>
          <w:rFonts w:eastAsia="Calibri"/>
          <w:highlight w:val="green"/>
        </w:rPr>
        <w:t>Existing</w:t>
      </w:r>
      <w:r w:rsidRPr="00F07EFF">
        <w:rPr>
          <w:rStyle w:val="Emphasis"/>
          <w:highlight w:val="green"/>
        </w:rPr>
        <w:t xml:space="preserve"> </w:t>
      </w:r>
      <w:r w:rsidRPr="00F07EFF">
        <w:rPr>
          <w:rStyle w:val="Emphasis"/>
          <w:rFonts w:eastAsia="Calibri"/>
          <w:highlight w:val="green"/>
        </w:rPr>
        <w:t>people</w:t>
      </w:r>
      <w:r w:rsidRPr="00F07EFF">
        <w:rPr>
          <w:rStyle w:val="Emphasis"/>
          <w:highlight w:val="green"/>
        </w:rPr>
        <w:t xml:space="preserve"> </w:t>
      </w:r>
      <w:r w:rsidRPr="00F07EFF">
        <w:rPr>
          <w:rStyle w:val="Emphasis"/>
          <w:rFonts w:eastAsia="Calibri"/>
          <w:highlight w:val="green"/>
        </w:rPr>
        <w:t>could</w:t>
      </w:r>
      <w:r w:rsidRPr="00F07EFF">
        <w:rPr>
          <w:rStyle w:val="Emphasis"/>
          <w:highlight w:val="green"/>
        </w:rPr>
        <w:t xml:space="preserve"> </w:t>
      </w:r>
      <w:r w:rsidRPr="00F07EFF">
        <w:rPr>
          <w:rStyle w:val="Emphasis"/>
          <w:rFonts w:eastAsia="Calibri"/>
          <w:highlight w:val="green"/>
        </w:rPr>
        <w:t>endure</w:t>
      </w:r>
      <w:r w:rsidRPr="00F07EFF">
        <w:rPr>
          <w:rStyle w:val="Emphasis"/>
          <w:highlight w:val="green"/>
        </w:rPr>
        <w:t xml:space="preserve"> </w:t>
      </w:r>
      <w:r w:rsidRPr="00F07EFF">
        <w:rPr>
          <w:rStyle w:val="Emphasis"/>
          <w:rFonts w:eastAsia="Calibri"/>
          <w:highlight w:val="green"/>
        </w:rPr>
        <w:t>non</w:t>
      </w:r>
      <w:r w:rsidRPr="00F07EFF">
        <w:rPr>
          <w:rStyle w:val="Emphasis"/>
          <w:highlight w:val="green"/>
        </w:rPr>
        <w:t>-</w:t>
      </w:r>
      <w:r w:rsidRPr="00F07EFF">
        <w:rPr>
          <w:rStyle w:val="Emphasis"/>
          <w:rFonts w:eastAsia="Calibri"/>
          <w:highlight w:val="green"/>
        </w:rPr>
        <w:t>physical</w:t>
      </w:r>
      <w:r w:rsidRPr="00F07EFF">
        <w:rPr>
          <w:rStyle w:val="Emphasis"/>
          <w:highlight w:val="green"/>
        </w:rPr>
        <w:t xml:space="preserve"> </w:t>
      </w:r>
      <w:r w:rsidRPr="00F07EFF">
        <w:rPr>
          <w:rStyle w:val="Emphasis"/>
          <w:rFonts w:eastAsia="Calibri"/>
          <w:highlight w:val="green"/>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F07EFF">
        <w:rPr>
          <w:rStyle w:val="StyleUnderline"/>
          <w:rFonts w:eastAsia="Calibri"/>
          <w:highlight w:val="green"/>
        </w:rPr>
        <w:t>there</w:t>
      </w:r>
      <w:r w:rsidRPr="00F07EFF">
        <w:rPr>
          <w:rStyle w:val="StyleUnderline"/>
          <w:highlight w:val="green"/>
        </w:rPr>
        <w:t xml:space="preserve"> </w:t>
      </w:r>
      <w:r w:rsidRPr="00F07EFF">
        <w:rPr>
          <w:rStyle w:val="StyleUnderline"/>
          <w:rFonts w:eastAsia="Calibri"/>
          <w:highlight w:val="green"/>
        </w:rPr>
        <w:t>could</w:t>
      </w:r>
      <w:r w:rsidRPr="00F07EFF">
        <w:rPr>
          <w:rStyle w:val="StyleUnderline"/>
          <w:highlight w:val="green"/>
        </w:rPr>
        <w:t xml:space="preserve"> </w:t>
      </w:r>
      <w:r w:rsidRPr="00F07EFF">
        <w:rPr>
          <w:rStyle w:val="StyleUnderline"/>
          <w:rFonts w:eastAsia="Calibri"/>
          <w:highlight w:val="green"/>
        </w:rPr>
        <w:t>be</w:t>
      </w:r>
      <w:r w:rsidRPr="00F07EFF">
        <w:rPr>
          <w:rStyle w:val="StyleUnderline"/>
          <w:highlight w:val="green"/>
        </w:rPr>
        <w:t xml:space="preserve"> </w:t>
      </w:r>
      <w:r w:rsidRPr="00F07EFF">
        <w:rPr>
          <w:rStyle w:val="StyleUnderline"/>
          <w:rFonts w:eastAsia="Calibri"/>
          <w:highlight w:val="green"/>
        </w:rPr>
        <w:t>various</w:t>
      </w:r>
      <w:r w:rsidRPr="00F07EFF">
        <w:rPr>
          <w:rStyle w:val="StyleUnderline"/>
          <w:highlight w:val="green"/>
        </w:rPr>
        <w:t xml:space="preserve"> </w:t>
      </w:r>
      <w:r w:rsidRPr="00AE4834">
        <w:rPr>
          <w:rStyle w:val="StyleUnderline"/>
          <w:rFonts w:eastAsia="Calibri"/>
        </w:rPr>
        <w:t>deleterious</w:t>
      </w:r>
      <w:r w:rsidRPr="00AE4834">
        <w:rPr>
          <w:rStyle w:val="StyleUnderline"/>
        </w:rPr>
        <w:t xml:space="preserve"> </w:t>
      </w:r>
      <w:r w:rsidRPr="00F07EFF">
        <w:rPr>
          <w:rStyle w:val="StyleUnderline"/>
          <w:rFonts w:eastAsia="Calibri"/>
          <w:highlight w:val="green"/>
        </w:rPr>
        <w:t>psychological</w:t>
      </w:r>
      <w:r w:rsidRPr="00F07EFF">
        <w:rPr>
          <w:rStyle w:val="StyleUnderline"/>
          <w:highlight w:val="green"/>
        </w:rPr>
        <w:t xml:space="preserve"> </w:t>
      </w:r>
      <w:r w:rsidRPr="00F07EFF">
        <w:rPr>
          <w:rStyle w:val="StyleUnderline"/>
          <w:rFonts w:eastAsia="Calibri"/>
          <w:highlight w:val="green"/>
        </w:rPr>
        <w:t>effects</w:t>
      </w:r>
      <w:r w:rsidRPr="00F07EFF">
        <w:rPr>
          <w:sz w:val="8"/>
          <w:highlight w:val="gree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w:t>
      </w:r>
      <w:r w:rsidRPr="00F07EFF">
        <w:rPr>
          <w:rStyle w:val="Emphasis"/>
          <w:rFonts w:eastAsia="Calibri"/>
          <w:highlight w:val="green"/>
        </w:rPr>
        <w:t>y</w:t>
      </w:r>
      <w:r w:rsidRPr="00F07EFF">
        <w:rPr>
          <w:rStyle w:val="Emphasis"/>
          <w:highlight w:val="green"/>
        </w:rPr>
        <w:t xml:space="preserve"> </w:t>
      </w:r>
      <w:r w:rsidRPr="00F07EFF">
        <w:rPr>
          <w:rStyle w:val="Emphasis"/>
          <w:rFonts w:eastAsia="Calibri"/>
          <w:highlight w:val="green"/>
        </w:rPr>
        <w:t>no</w:t>
      </w:r>
      <w:r w:rsidRPr="00F07EFF">
        <w:rPr>
          <w:rStyle w:val="Emphasis"/>
          <w:highlight w:val="green"/>
        </w:rPr>
        <w:t xml:space="preserve"> </w:t>
      </w:r>
      <w:r w:rsidRPr="00F07EFF">
        <w:rPr>
          <w:rStyle w:val="Emphasis"/>
          <w:rFonts w:eastAsia="Calibri"/>
          <w:highlight w:val="green"/>
        </w:rPr>
        <w:t>means</w:t>
      </w:r>
      <w:r w:rsidRPr="00F07EFF">
        <w:rPr>
          <w:rStyle w:val="Emphasis"/>
          <w:highlight w:val="green"/>
        </w:rPr>
        <w:t xml:space="preserve"> </w:t>
      </w:r>
      <w:r w:rsidRPr="00F07EFF">
        <w:rPr>
          <w:rStyle w:val="Emphasis"/>
          <w:rFonts w:eastAsia="Calibri"/>
          <w:highlight w:val="green"/>
        </w:rPr>
        <w:t>univers</w:t>
      </w:r>
      <w:r w:rsidRPr="00AE4834">
        <w:rPr>
          <w:rStyle w:val="Emphasis"/>
          <w:rFonts w:eastAsia="Calibri"/>
        </w:rPr>
        <w:t>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F07EFF">
        <w:rPr>
          <w:rStyle w:val="StyleUnderline"/>
          <w:rFonts w:eastAsia="Calibri"/>
          <w:highlight w:val="green"/>
        </w:rPr>
        <w:t>sense</w:t>
      </w:r>
      <w:r w:rsidRPr="00F07EFF">
        <w:rPr>
          <w:rStyle w:val="StyleUnderline"/>
          <w:highlight w:val="green"/>
        </w:rPr>
        <w:t xml:space="preserve"> </w:t>
      </w:r>
      <w:r w:rsidRPr="00F07EFF">
        <w:rPr>
          <w:rStyle w:val="StyleUnderline"/>
          <w:rFonts w:eastAsia="Calibri"/>
          <w:highlight w:val="green"/>
        </w:rPr>
        <w:t>of</w:t>
      </w:r>
      <w:r w:rsidRPr="00F07EFF">
        <w:rPr>
          <w:rStyle w:val="StyleUnderline"/>
          <w:highlight w:val="green"/>
        </w:rPr>
        <w:t xml:space="preserve"> </w:t>
      </w:r>
      <w:r w:rsidRPr="00F07EFF">
        <w:rPr>
          <w:rStyle w:val="StyleUnderline"/>
          <w:rFonts w:eastAsia="Calibri"/>
          <w:highlight w:val="green"/>
        </w:rPr>
        <w:t>hopelessness</w:t>
      </w:r>
      <w:r w:rsidRPr="00F07EFF">
        <w:rPr>
          <w:rStyle w:val="StyleUnderline"/>
          <w:highlight w:val="green"/>
        </w:rPr>
        <w:t xml:space="preserve"> </w:t>
      </w:r>
      <w:r w:rsidRPr="00AE4834">
        <w:rPr>
          <w:rStyle w:val="StyleUnderline"/>
          <w:rFonts w:eastAsia="Calibri"/>
        </w:rPr>
        <w:t>or</w:t>
      </w:r>
      <w:r w:rsidRPr="00AE4834">
        <w:rPr>
          <w:rStyle w:val="StyleUnderline"/>
        </w:rPr>
        <w:t xml:space="preserve"> </w:t>
      </w:r>
      <w:r w:rsidRPr="00F07EFF">
        <w:rPr>
          <w:rStyle w:val="StyleUnderline"/>
          <w:rFonts w:eastAsia="Calibri"/>
          <w:highlight w:val="green"/>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F07EFF">
        <w:rPr>
          <w:rStyle w:val="StyleUnderline"/>
          <w:rFonts w:eastAsia="Calibri"/>
          <w:highlight w:val="green"/>
        </w:rPr>
        <w:t>there</w:t>
      </w:r>
      <w:r w:rsidRPr="00F07EFF">
        <w:rPr>
          <w:rStyle w:val="StyleUnderline"/>
          <w:highlight w:val="green"/>
        </w:rPr>
        <w:t xml:space="preserve"> </w:t>
      </w:r>
      <w:r w:rsidRPr="00F07EFF">
        <w:rPr>
          <w:rStyle w:val="StyleUnderline"/>
          <w:rFonts w:eastAsia="Calibri"/>
          <w:highlight w:val="green"/>
        </w:rPr>
        <w:t>will</w:t>
      </w:r>
      <w:r w:rsidRPr="00F07EFF">
        <w:rPr>
          <w:rStyle w:val="StyleUnderline"/>
          <w:highlight w:val="green"/>
        </w:rPr>
        <w:t xml:space="preserve"> </w:t>
      </w:r>
      <w:r w:rsidRPr="00F07EFF">
        <w:rPr>
          <w:rStyle w:val="StyleUnderline"/>
          <w:rFonts w:eastAsia="Calibri"/>
          <w:highlight w:val="green"/>
        </w:rPr>
        <w:t>be</w:t>
      </w:r>
      <w:r w:rsidRPr="00F07EFF">
        <w:rPr>
          <w:rStyle w:val="StyleUnderline"/>
          <w:highlight w:val="green"/>
        </w:rPr>
        <w:t xml:space="preserve"> </w:t>
      </w:r>
      <w:r w:rsidRPr="00F07EFF">
        <w:rPr>
          <w:rStyle w:val="StyleUnderline"/>
          <w:rFonts w:eastAsia="Calibri"/>
          <w:highlight w:val="green"/>
        </w:rPr>
        <w:t>no</w:t>
      </w:r>
      <w:r w:rsidRPr="00F07EFF">
        <w:rPr>
          <w:rStyle w:val="StyleUnderline"/>
          <w:highlight w:val="green"/>
        </w:rPr>
        <w:t xml:space="preserve"> </w:t>
      </w:r>
      <w:r w:rsidRPr="00F07EFF">
        <w:rPr>
          <w:rStyle w:val="StyleUnderline"/>
          <w:rFonts w:eastAsia="Calibri"/>
          <w:highlight w:val="green"/>
        </w:rPr>
        <w:t>more</w:t>
      </w:r>
      <w:r w:rsidRPr="00F07EFF">
        <w:rPr>
          <w:rStyle w:val="StyleUnderline"/>
          <w:highlight w:val="green"/>
        </w:rPr>
        <w:t xml:space="preserve"> </w:t>
      </w:r>
      <w:r w:rsidRPr="00F07EFF">
        <w:rPr>
          <w:rStyle w:val="StyleUnderline"/>
          <w:rFonts w:eastAsia="Calibri"/>
          <w:highlight w:val="green"/>
        </w:rPr>
        <w:t>humans</w:t>
      </w:r>
      <w:r w:rsidRPr="00F07EFF">
        <w:rPr>
          <w:rStyle w:val="StyleUnderline"/>
          <w:highlight w:val="green"/>
        </w:rPr>
        <w:t xml:space="preserve"> </w:t>
      </w:r>
      <w:r w:rsidRPr="00F07EFF">
        <w:rPr>
          <w:rStyle w:val="StyleUnderline"/>
          <w:rFonts w:eastAsia="Calibri"/>
          <w:highlight w:val="green"/>
        </w:rPr>
        <w:t>and</w:t>
      </w:r>
      <w:r w:rsidRPr="00F07EFF">
        <w:rPr>
          <w:rStyle w:val="StyleUnderline"/>
          <w:highlight w:val="green"/>
        </w:rPr>
        <w:t xml:space="preserve"> </w:t>
      </w:r>
      <w:r w:rsidRPr="00F07EFF">
        <w:rPr>
          <w:rStyle w:val="StyleUnderline"/>
          <w:rFonts w:eastAsia="Calibri"/>
          <w:highlight w:val="green"/>
        </w:rPr>
        <w:t>that</w:t>
      </w:r>
      <w:r w:rsidRPr="00F07EFF">
        <w:rPr>
          <w:rStyle w:val="StyleUnderline"/>
          <w:highlight w:val="green"/>
        </w:rPr>
        <w:t xml:space="preserve"> </w:t>
      </w:r>
      <w:r w:rsidRPr="00F07EFF">
        <w:rPr>
          <w:rStyle w:val="StyleUnderline"/>
          <w:rFonts w:eastAsia="Calibri"/>
          <w:highlight w:val="green"/>
        </w:rPr>
        <w:t>your</w:t>
      </w:r>
      <w:r w:rsidRPr="00F07EFF">
        <w:rPr>
          <w:rStyle w:val="StyleUnderline"/>
          <w:highlight w:val="green"/>
        </w:rPr>
        <w:t xml:space="preserve"> </w:t>
      </w:r>
      <w:r w:rsidRPr="00F07EFF">
        <w:rPr>
          <w:rStyle w:val="StyleUnderline"/>
          <w:rFonts w:eastAsia="Calibri"/>
          <w:highlight w:val="green"/>
        </w:rPr>
        <w:t>projects</w:t>
      </w:r>
      <w:r w:rsidRPr="00F07EFF">
        <w:rPr>
          <w:rStyle w:val="StyleUnderline"/>
          <w:highlight w:val="green"/>
        </w:rPr>
        <w:t xml:space="preserve"> </w:t>
      </w:r>
      <w:r w:rsidRPr="00F07EFF">
        <w:rPr>
          <w:rStyle w:val="StyleUnderline"/>
          <w:rFonts w:eastAsia="Calibri"/>
          <w:highlight w:val="green"/>
        </w:rPr>
        <w:t>will</w:t>
      </w:r>
      <w:r w:rsidRPr="00F07EFF">
        <w:rPr>
          <w:rStyle w:val="StyleUnderline"/>
          <w:highlight w:val="green"/>
        </w:rPr>
        <w:t xml:space="preserve"> </w:t>
      </w:r>
      <w:r w:rsidRPr="00F07EFF">
        <w:rPr>
          <w:rStyle w:val="StyleUnderline"/>
          <w:rFonts w:eastAsia="Calibri"/>
          <w:highlight w:val="green"/>
        </w:rPr>
        <w:t>end</w:t>
      </w:r>
      <w:r w:rsidRPr="00F07EFF">
        <w:rPr>
          <w:rStyle w:val="StyleUnderline"/>
          <w:highlight w:val="green"/>
        </w:rPr>
        <w:t xml:space="preserve"> </w:t>
      </w:r>
      <w:r w:rsidRPr="00F07EFF">
        <w:rPr>
          <w:rStyle w:val="StyleUnderline"/>
          <w:rFonts w:eastAsia="Calibri"/>
          <w:highlight w:val="green"/>
        </w:rPr>
        <w:t>with</w:t>
      </w:r>
      <w:r w:rsidRPr="00F07EFF">
        <w:rPr>
          <w:rStyle w:val="StyleUnderline"/>
          <w:highlight w:val="green"/>
        </w:rPr>
        <w:t xml:space="preserve"> </w:t>
      </w:r>
      <w:r w:rsidRPr="00F07EFF">
        <w:rPr>
          <w:rStyle w:val="StyleUnderline"/>
          <w:rFonts w:eastAsia="Calibri"/>
          <w:highlight w:val="green"/>
        </w:rPr>
        <w:t>you</w:t>
      </w:r>
      <w:r w:rsidRPr="00F07EFF">
        <w:rPr>
          <w:sz w:val="8"/>
          <w:highlight w:val="gree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F07EFF">
        <w:rPr>
          <w:rStyle w:val="StyleUnderline"/>
          <w:rFonts w:eastAsia="Calibri"/>
          <w:highlight w:val="green"/>
        </w:rPr>
        <w:t>psychological</w:t>
      </w:r>
      <w:r w:rsidRPr="00F07EFF">
        <w:rPr>
          <w:rStyle w:val="StyleUnderline"/>
          <w:highlight w:val="green"/>
        </w:rPr>
        <w:t xml:space="preserve"> </w:t>
      </w:r>
      <w:r w:rsidRPr="00F07EFF">
        <w:rPr>
          <w:rStyle w:val="StyleUnderline"/>
          <w:rFonts w:eastAsia="Calibri"/>
          <w:highlight w:val="green"/>
        </w:rPr>
        <w:t>harm</w:t>
      </w:r>
      <w:r w:rsidRPr="00F07EFF">
        <w:rPr>
          <w:rStyle w:val="StyleUnderline"/>
          <w:highlight w:val="green"/>
        </w:rPr>
        <w:t xml:space="preserve"> </w:t>
      </w:r>
      <w:r w:rsidRPr="00F07EFF">
        <w:rPr>
          <w:rStyle w:val="StyleUnderline"/>
          <w:rFonts w:eastAsia="Calibri"/>
          <w:highlight w:val="green"/>
        </w:rPr>
        <w:t>are</w:t>
      </w:r>
      <w:r w:rsidRPr="00F07EFF">
        <w:rPr>
          <w:rStyle w:val="StyleUnderline"/>
          <w:highlight w:val="green"/>
        </w:rPr>
        <w:t xml:space="preserve"> </w:t>
      </w:r>
      <w:r w:rsidRPr="00F07EFF">
        <w:rPr>
          <w:rStyle w:val="StyleUnderline"/>
          <w:rFonts w:eastAsia="Calibri"/>
          <w:highlight w:val="green"/>
        </w:rPr>
        <w:t>personal</w:t>
      </w:r>
      <w:r w:rsidRPr="00F07EFF">
        <w:rPr>
          <w:rStyle w:val="StyleUnderline"/>
          <w:highlight w:val="green"/>
        </w:rPr>
        <w:t xml:space="preserve"> </w:t>
      </w:r>
      <w:r w:rsidRPr="00F07EFF">
        <w:rPr>
          <w:rStyle w:val="StyleUnderline"/>
          <w:rFonts w:eastAsia="Calibri"/>
          <w:highlight w:val="green"/>
        </w:rPr>
        <w:t>reasons</w:t>
      </w:r>
      <w:r w:rsidRPr="00AE4834">
        <w:rPr>
          <w:rStyle w:val="StyleUnderline"/>
        </w:rPr>
        <w:t xml:space="preserve"> </w:t>
      </w:r>
      <w:r w:rsidRPr="00F07EFF">
        <w:rPr>
          <w:rStyle w:val="StyleUnderline"/>
          <w:rFonts w:eastAsia="Calibri"/>
          <w:highlight w:val="green"/>
        </w:rPr>
        <w:t>to</w:t>
      </w:r>
      <w:r w:rsidRPr="00F07EFF">
        <w:rPr>
          <w:rStyle w:val="StyleUnderline"/>
          <w:highlight w:val="green"/>
        </w:rPr>
        <w:t xml:space="preserve"> </w:t>
      </w:r>
      <w:r w:rsidRPr="00F07EFF">
        <w:rPr>
          <w:rStyle w:val="StyleUnderline"/>
          <w:rFonts w:eastAsia="Calibri"/>
          <w:highlight w:val="green"/>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F07EFF">
        <w:rPr>
          <w:rStyle w:val="StyleUnderline"/>
          <w:rFonts w:eastAsia="Calibri"/>
          <w:highlight w:val="green"/>
        </w:rPr>
        <w:t>principle</w:t>
      </w:r>
      <w:r w:rsidRPr="00F07EFF">
        <w:rPr>
          <w:rStyle w:val="StyleUnderline"/>
          <w:highlight w:val="green"/>
        </w:rPr>
        <w:t xml:space="preserve"> </w:t>
      </w:r>
      <w:r w:rsidRPr="00F07EFF">
        <w:rPr>
          <w:rStyle w:val="StyleUnderline"/>
          <w:rFonts w:eastAsia="Calibri"/>
          <w:highlight w:val="green"/>
        </w:rPr>
        <w:t>that</w:t>
      </w:r>
      <w:r w:rsidRPr="00F07EFF">
        <w:rPr>
          <w:rStyle w:val="StyleUnderline"/>
          <w:highlight w:val="green"/>
        </w:rPr>
        <w:t xml:space="preserve"> </w:t>
      </w:r>
      <w:r w:rsidRPr="00F07EFF">
        <w:rPr>
          <w:rStyle w:val="StyleUnderline"/>
          <w:rFonts w:eastAsia="Calibri"/>
          <w:highlight w:val="green"/>
        </w:rPr>
        <w:t>permitted</w:t>
      </w:r>
      <w:r w:rsidRPr="00F07EFF">
        <w:rPr>
          <w:rStyle w:val="StyleUnderline"/>
          <w:highlight w:val="green"/>
        </w:rPr>
        <w:t xml:space="preserve"> </w:t>
      </w:r>
      <w:r w:rsidRPr="00F07EFF">
        <w:rPr>
          <w:rStyle w:val="StyleUnderline"/>
          <w:rFonts w:eastAsia="Calibri"/>
          <w:highlight w:val="green"/>
        </w:rPr>
        <w:t>human</w:t>
      </w:r>
      <w:r w:rsidRPr="00F07EFF">
        <w:rPr>
          <w:rStyle w:val="StyleUnderline"/>
          <w:highlight w:val="green"/>
        </w:rPr>
        <w:t xml:space="preserve"> </w:t>
      </w:r>
      <w:r w:rsidRPr="00F07EFF">
        <w:rPr>
          <w:rStyle w:val="StyleUnderline"/>
          <w:rFonts w:eastAsia="Calibri"/>
          <w:highlight w:val="green"/>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2654C9FE" w14:textId="77777777" w:rsidR="004643C3" w:rsidRPr="00F07EFF" w:rsidRDefault="004643C3" w:rsidP="004643C3"/>
    <w:p w14:paraId="1DD5DFD4" w14:textId="77777777" w:rsidR="004643C3" w:rsidRPr="00CA46E9" w:rsidRDefault="004643C3" w:rsidP="004643C3"/>
    <w:p w14:paraId="30F89797" w14:textId="77777777" w:rsidR="004643C3" w:rsidRDefault="004643C3" w:rsidP="004643C3">
      <w:pPr>
        <w:pStyle w:val="Heading2"/>
      </w:pPr>
      <w:r>
        <w:t xml:space="preserve">1NC – Case </w:t>
      </w:r>
    </w:p>
    <w:p w14:paraId="58E589F9" w14:textId="71259119" w:rsidR="00E42E4C" w:rsidRPr="00F601E6" w:rsidRDefault="004643C3" w:rsidP="00F601E6">
      <w:r>
        <w:t>v</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altName w:val="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Cambria"/>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altName w:val="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7B6BC7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7C4BBD"/>
    <w:multiLevelType w:val="hybridMultilevel"/>
    <w:tmpl w:val="AB94C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232304"/>
    <w:multiLevelType w:val="hybridMultilevel"/>
    <w:tmpl w:val="96ACE5B0"/>
    <w:lvl w:ilvl="0" w:tplc="B186FE04">
      <w:numFmt w:val="bullet"/>
      <w:lvlText w:val="-"/>
      <w:lvlJc w:val="left"/>
      <w:pPr>
        <w:ind w:left="720" w:hanging="360"/>
      </w:pPr>
      <w:rPr>
        <w:rFonts w:ascii="Georgia" w:eastAsiaTheme="minorHAnsi"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9D3F15"/>
    <w:multiLevelType w:val="hybridMultilevel"/>
    <w:tmpl w:val="D388B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15535E"/>
    <w:multiLevelType w:val="hybridMultilevel"/>
    <w:tmpl w:val="C5CA9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23E33"/>
    <w:multiLevelType w:val="hybridMultilevel"/>
    <w:tmpl w:val="6D3AE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307BEB"/>
    <w:multiLevelType w:val="hybridMultilevel"/>
    <w:tmpl w:val="3DD8D7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320232"/>
    <w:multiLevelType w:val="hybridMultilevel"/>
    <w:tmpl w:val="DD70CDC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9B532E"/>
    <w:multiLevelType w:val="hybridMultilevel"/>
    <w:tmpl w:val="6694C28A"/>
    <w:lvl w:ilvl="0" w:tplc="FADEE4A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1C4485F"/>
    <w:multiLevelType w:val="hybridMultilevel"/>
    <w:tmpl w:val="D8B06A2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D3137"/>
    <w:multiLevelType w:val="hybridMultilevel"/>
    <w:tmpl w:val="BF3E57D0"/>
    <w:lvl w:ilvl="0" w:tplc="817603A8">
      <w:numFmt w:val="bullet"/>
      <w:lvlText w:val="-"/>
      <w:lvlJc w:val="left"/>
      <w:pPr>
        <w:ind w:left="428" w:hanging="360"/>
      </w:pPr>
      <w:rPr>
        <w:rFonts w:ascii="Georgia" w:eastAsiaTheme="majorEastAsia" w:hAnsi="Georgia" w:cstheme="majorBidi" w:hint="default"/>
      </w:rPr>
    </w:lvl>
    <w:lvl w:ilvl="1" w:tplc="04090003" w:tentative="1">
      <w:start w:val="1"/>
      <w:numFmt w:val="bullet"/>
      <w:lvlText w:val="o"/>
      <w:lvlJc w:val="left"/>
      <w:pPr>
        <w:ind w:left="1148" w:hanging="360"/>
      </w:pPr>
      <w:rPr>
        <w:rFonts w:ascii="Courier New" w:hAnsi="Courier New" w:cs="Courier New" w:hint="default"/>
      </w:rPr>
    </w:lvl>
    <w:lvl w:ilvl="2" w:tplc="04090005" w:tentative="1">
      <w:start w:val="1"/>
      <w:numFmt w:val="bullet"/>
      <w:lvlText w:val=""/>
      <w:lvlJc w:val="left"/>
      <w:pPr>
        <w:ind w:left="1868" w:hanging="360"/>
      </w:pPr>
      <w:rPr>
        <w:rFonts w:ascii="Wingdings" w:hAnsi="Wingdings" w:hint="default"/>
      </w:rPr>
    </w:lvl>
    <w:lvl w:ilvl="3" w:tplc="04090001" w:tentative="1">
      <w:start w:val="1"/>
      <w:numFmt w:val="bullet"/>
      <w:lvlText w:val=""/>
      <w:lvlJc w:val="left"/>
      <w:pPr>
        <w:ind w:left="2588" w:hanging="360"/>
      </w:pPr>
      <w:rPr>
        <w:rFonts w:ascii="Symbol" w:hAnsi="Symbol" w:hint="default"/>
      </w:rPr>
    </w:lvl>
    <w:lvl w:ilvl="4" w:tplc="04090003" w:tentative="1">
      <w:start w:val="1"/>
      <w:numFmt w:val="bullet"/>
      <w:lvlText w:val="o"/>
      <w:lvlJc w:val="left"/>
      <w:pPr>
        <w:ind w:left="3308" w:hanging="360"/>
      </w:pPr>
      <w:rPr>
        <w:rFonts w:ascii="Courier New" w:hAnsi="Courier New" w:cs="Courier New" w:hint="default"/>
      </w:rPr>
    </w:lvl>
    <w:lvl w:ilvl="5" w:tplc="04090005" w:tentative="1">
      <w:start w:val="1"/>
      <w:numFmt w:val="bullet"/>
      <w:lvlText w:val=""/>
      <w:lvlJc w:val="left"/>
      <w:pPr>
        <w:ind w:left="4028" w:hanging="360"/>
      </w:pPr>
      <w:rPr>
        <w:rFonts w:ascii="Wingdings" w:hAnsi="Wingdings" w:hint="default"/>
      </w:rPr>
    </w:lvl>
    <w:lvl w:ilvl="6" w:tplc="04090001" w:tentative="1">
      <w:start w:val="1"/>
      <w:numFmt w:val="bullet"/>
      <w:lvlText w:val=""/>
      <w:lvlJc w:val="left"/>
      <w:pPr>
        <w:ind w:left="4748" w:hanging="360"/>
      </w:pPr>
      <w:rPr>
        <w:rFonts w:ascii="Symbol" w:hAnsi="Symbol" w:hint="default"/>
      </w:rPr>
    </w:lvl>
    <w:lvl w:ilvl="7" w:tplc="04090003" w:tentative="1">
      <w:start w:val="1"/>
      <w:numFmt w:val="bullet"/>
      <w:lvlText w:val="o"/>
      <w:lvlJc w:val="left"/>
      <w:pPr>
        <w:ind w:left="5468" w:hanging="360"/>
      </w:pPr>
      <w:rPr>
        <w:rFonts w:ascii="Courier New" w:hAnsi="Courier New" w:cs="Courier New" w:hint="default"/>
      </w:rPr>
    </w:lvl>
    <w:lvl w:ilvl="8" w:tplc="04090005" w:tentative="1">
      <w:start w:val="1"/>
      <w:numFmt w:val="bullet"/>
      <w:lvlText w:val=""/>
      <w:lvlJc w:val="left"/>
      <w:pPr>
        <w:ind w:left="6188" w:hanging="360"/>
      </w:pPr>
      <w:rPr>
        <w:rFonts w:ascii="Wingdings" w:hAnsi="Wingdings" w:hint="default"/>
      </w:rPr>
    </w:lvl>
  </w:abstractNum>
  <w:abstractNum w:abstractNumId="26" w15:restartNumberingAfterBreak="0">
    <w:nsid w:val="69C2750C"/>
    <w:multiLevelType w:val="hybridMultilevel"/>
    <w:tmpl w:val="6AF22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7278D7"/>
    <w:multiLevelType w:val="hybridMultilevel"/>
    <w:tmpl w:val="52EE09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245A44"/>
    <w:multiLevelType w:val="multilevel"/>
    <w:tmpl w:val="542ED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4"/>
  </w:num>
  <w:num w:numId="14">
    <w:abstractNumId w:val="18"/>
  </w:num>
  <w:num w:numId="15">
    <w:abstractNumId w:val="16"/>
  </w:num>
  <w:num w:numId="16">
    <w:abstractNumId w:val="21"/>
  </w:num>
  <w:num w:numId="17">
    <w:abstractNumId w:val="17"/>
  </w:num>
  <w:num w:numId="18">
    <w:abstractNumId w:val="20"/>
  </w:num>
  <w:num w:numId="19">
    <w:abstractNumId w:val="23"/>
  </w:num>
  <w:num w:numId="20">
    <w:abstractNumId w:val="24"/>
  </w:num>
  <w:num w:numId="21">
    <w:abstractNumId w:val="22"/>
  </w:num>
  <w:num w:numId="22">
    <w:abstractNumId w:val="12"/>
  </w:num>
  <w:num w:numId="23">
    <w:abstractNumId w:val="15"/>
  </w:num>
  <w:num w:numId="24">
    <w:abstractNumId w:val="11"/>
  </w:num>
  <w:num w:numId="25">
    <w:abstractNumId w:val="27"/>
  </w:num>
  <w:num w:numId="26">
    <w:abstractNumId w:val="25"/>
  </w:num>
  <w:num w:numId="27">
    <w:abstractNumId w:val="13"/>
  </w:num>
  <w:num w:numId="28">
    <w:abstractNumId w:val="28"/>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643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3C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D666A7"/>
  <w14:defaultImageDpi w14:val="300"/>
  <w15:docId w15:val="{75E025CB-352B-4849-9B5E-5535AE557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43C3"/>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4643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4643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
    <w:basedOn w:val="Normal"/>
    <w:next w:val="Normal"/>
    <w:link w:val="Heading3Char"/>
    <w:uiPriority w:val="9"/>
    <w:unhideWhenUsed/>
    <w:qFormat/>
    <w:rsid w:val="004643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4643C3"/>
    <w:pPr>
      <w:keepNext/>
      <w:keepLines/>
      <w:spacing w:before="40" w:after="0"/>
      <w:outlineLvl w:val="3"/>
    </w:pPr>
    <w:rPr>
      <w:rFonts w:eastAsiaTheme="majorEastAsia" w:cstheme="majorBidi"/>
      <w:b/>
      <w:bCs/>
      <w:sz w:val="24"/>
      <w:szCs w:val="26"/>
    </w:rPr>
  </w:style>
  <w:style w:type="paragraph" w:styleId="Heading5">
    <w:name w:val="heading 5"/>
    <w:aliases w:val="Text"/>
    <w:basedOn w:val="Normal"/>
    <w:next w:val="Normal"/>
    <w:link w:val="Heading5Char"/>
    <w:qFormat/>
    <w:rsid w:val="004643C3"/>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4643C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643C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643C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643C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4643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43C3"/>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4643C3"/>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4643C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
    <w:basedOn w:val="DefaultParagraphFont"/>
    <w:link w:val="Heading3"/>
    <w:uiPriority w:val="9"/>
    <w:rsid w:val="004643C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643C3"/>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643C3"/>
    <w:rPr>
      <w:b/>
      <w:sz w:val="24"/>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4643C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4643C3"/>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4643C3"/>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
    <w:basedOn w:val="DefaultParagraphFont"/>
    <w:link w:val="Card"/>
    <w:uiPriority w:val="99"/>
    <w:unhideWhenUsed/>
    <w:rsid w:val="004643C3"/>
    <w:rPr>
      <w:color w:val="auto"/>
      <w:u w:val="none"/>
    </w:rPr>
  </w:style>
  <w:style w:type="paragraph" w:styleId="DocumentMap">
    <w:name w:val="Document Map"/>
    <w:basedOn w:val="Normal"/>
    <w:link w:val="DocumentMapChar"/>
    <w:uiPriority w:val="99"/>
    <w:unhideWhenUsed/>
    <w:rsid w:val="004643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643C3"/>
    <w:rPr>
      <w:rFonts w:ascii="Lucida Grande" w:hAnsi="Lucida Grande" w:cs="Lucida Grande"/>
    </w:rPr>
  </w:style>
  <w:style w:type="character" w:customStyle="1" w:styleId="Heading5Char">
    <w:name w:val="Heading 5 Char"/>
    <w:aliases w:val="Text Char"/>
    <w:basedOn w:val="DefaultParagraphFont"/>
    <w:link w:val="Heading5"/>
    <w:rsid w:val="004643C3"/>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4643C3"/>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4643C3"/>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4643C3"/>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4643C3"/>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4643C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Debate Text,No Spacing111,No Spacing2,Read stuff,nonunderlined,No Spacing11211,No Spacing1,No Spacing11,tag,Dont use,No Spacing41"/>
    <w:basedOn w:val="Heading1"/>
    <w:link w:val="Hyperlink"/>
    <w:autoRedefine/>
    <w:uiPriority w:val="99"/>
    <w:qFormat/>
    <w:rsid w:val="004643C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CharChar">
    <w:name w:val="UNDERLINE Char Char"/>
    <w:rsid w:val="004643C3"/>
    <w:rPr>
      <w:bCs/>
      <w:kern w:val="28"/>
      <w:szCs w:val="32"/>
      <w:u w:val="single"/>
    </w:rPr>
  </w:style>
  <w:style w:type="paragraph" w:customStyle="1" w:styleId="textbold">
    <w:name w:val="text bold"/>
    <w:basedOn w:val="Normal"/>
    <w:uiPriority w:val="7"/>
    <w:qFormat/>
    <w:rsid w:val="004643C3"/>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m941651773554099154gmail-style13ptbold">
    <w:name w:val="m_941651773554099154gmail-style13ptbold"/>
    <w:basedOn w:val="DefaultParagraphFont"/>
    <w:rsid w:val="004643C3"/>
  </w:style>
  <w:style w:type="character" w:customStyle="1" w:styleId="m941651773554099154gmail-styleunderline">
    <w:name w:val="m_941651773554099154gmail-styleunderline"/>
    <w:basedOn w:val="DefaultParagraphFont"/>
    <w:rsid w:val="004643C3"/>
  </w:style>
  <w:style w:type="paragraph" w:styleId="Title">
    <w:name w:val="Title"/>
    <w:aliases w:val="Cites and Cards,UNDERLINE,Bold Underlined,title,Block Heading,Read This"/>
    <w:basedOn w:val="Normal"/>
    <w:link w:val="TitleChar"/>
    <w:uiPriority w:val="6"/>
    <w:qFormat/>
    <w:rsid w:val="004643C3"/>
    <w:pPr>
      <w:widowControl w:val="0"/>
      <w:autoSpaceDE w:val="0"/>
      <w:autoSpaceDN w:val="0"/>
      <w:adjustRightInd w:val="0"/>
      <w:spacing w:before="240" w:after="60"/>
      <w:jc w:val="center"/>
      <w:outlineLvl w:val="0"/>
    </w:pPr>
    <w:rPr>
      <w:rFonts w:ascii="Arial" w:hAnsi="Arial" w:cs="Arial"/>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4643C3"/>
    <w:rPr>
      <w:rFonts w:ascii="Arial" w:hAnsi="Arial" w:cs="Arial"/>
      <w:u w:val="single"/>
    </w:rPr>
  </w:style>
  <w:style w:type="paragraph" w:customStyle="1" w:styleId="Analytic">
    <w:name w:val="Analytic"/>
    <w:basedOn w:val="Normal"/>
    <w:link w:val="AnalyticChar"/>
    <w:autoRedefine/>
    <w:qFormat/>
    <w:rsid w:val="004643C3"/>
    <w:rPr>
      <w:rFonts w:ascii="Arial" w:hAnsi="Arial" w:cs="Arial"/>
      <w:b/>
      <w:sz w:val="24"/>
    </w:rPr>
  </w:style>
  <w:style w:type="character" w:customStyle="1" w:styleId="AnalyticChar">
    <w:name w:val="Analytic Char"/>
    <w:basedOn w:val="DefaultParagraphFont"/>
    <w:link w:val="Analytic"/>
    <w:rsid w:val="004643C3"/>
    <w:rPr>
      <w:rFonts w:ascii="Arial" w:hAnsi="Arial" w:cs="Arial"/>
      <w:b/>
    </w:rPr>
  </w:style>
  <w:style w:type="paragraph" w:styleId="ListParagraph">
    <w:name w:val="List Paragraph"/>
    <w:aliases w:val="6 font"/>
    <w:basedOn w:val="Normal"/>
    <w:uiPriority w:val="99"/>
    <w:unhideWhenUsed/>
    <w:qFormat/>
    <w:rsid w:val="004643C3"/>
    <w:pPr>
      <w:ind w:left="720"/>
      <w:contextualSpacing/>
    </w:pPr>
  </w:style>
  <w:style w:type="character" w:styleId="IntenseEmphasis">
    <w:name w:val="Intense Emphasis"/>
    <w:aliases w:val="cites Char Ch,Intense Emphasis4,9.5 pt,Intense Emphasi,Box Out,Intense Emphasis5,Char Char Char1,Sty,cite,Style Underli,Minimized Char,cites Char Char,Underlined Text Char,Title Char1,Block Heading Char1,title Char1"/>
    <w:uiPriority w:val="5"/>
    <w:qFormat/>
    <w:rsid w:val="004643C3"/>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4643C3"/>
    <w:pPr>
      <w:spacing w:before="100" w:beforeAutospacing="1" w:after="100" w:afterAutospacing="1"/>
    </w:pPr>
    <w:rPr>
      <w:rFonts w:eastAsia="Times New Roman"/>
      <w:sz w:val="24"/>
    </w:rPr>
  </w:style>
  <w:style w:type="paragraph" w:customStyle="1" w:styleId="UnderlinePara">
    <w:name w:val="Underline Para"/>
    <w:basedOn w:val="Normal"/>
    <w:autoRedefine/>
    <w:uiPriority w:val="6"/>
    <w:qFormat/>
    <w:rsid w:val="004643C3"/>
    <w:pPr>
      <w:widowControl w:val="0"/>
      <w:suppressAutoHyphens/>
      <w:spacing w:after="200" w:line="256" w:lineRule="auto"/>
      <w:contextualSpacing/>
    </w:pPr>
    <w:rPr>
      <w:rFonts w:asciiTheme="minorHAnsi" w:hAnsiTheme="minorHAnsi"/>
      <w:u w:val="single"/>
    </w:rPr>
  </w:style>
  <w:style w:type="paragraph" w:customStyle="1" w:styleId="card0">
    <w:name w:val="card"/>
    <w:aliases w:val="Medium Grid 21"/>
    <w:basedOn w:val="Normal"/>
    <w:next w:val="Normal"/>
    <w:link w:val="cardChar"/>
    <w:qFormat/>
    <w:rsid w:val="004643C3"/>
    <w:pPr>
      <w:ind w:left="288" w:right="288"/>
    </w:pPr>
    <w:rPr>
      <w:u w:val="single"/>
    </w:rPr>
  </w:style>
  <w:style w:type="paragraph" w:styleId="BalloonText">
    <w:name w:val="Balloon Text"/>
    <w:basedOn w:val="Normal"/>
    <w:link w:val="BalloonTextChar"/>
    <w:uiPriority w:val="99"/>
    <w:unhideWhenUsed/>
    <w:rsid w:val="004643C3"/>
    <w:rPr>
      <w:rFonts w:ascii="Tahoma" w:hAnsi="Tahoma" w:cs="Tahoma"/>
      <w:szCs w:val="16"/>
    </w:rPr>
  </w:style>
  <w:style w:type="character" w:customStyle="1" w:styleId="BalloonTextChar">
    <w:name w:val="Balloon Text Char"/>
    <w:basedOn w:val="DefaultParagraphFont"/>
    <w:link w:val="BalloonText"/>
    <w:uiPriority w:val="99"/>
    <w:rsid w:val="004643C3"/>
    <w:rPr>
      <w:rFonts w:ascii="Tahoma" w:hAnsi="Tahoma" w:cs="Tahoma"/>
      <w:sz w:val="22"/>
      <w:szCs w:val="16"/>
    </w:rPr>
  </w:style>
  <w:style w:type="paragraph" w:styleId="Header">
    <w:name w:val="header"/>
    <w:basedOn w:val="Normal"/>
    <w:link w:val="HeaderChar"/>
    <w:uiPriority w:val="99"/>
    <w:unhideWhenUsed/>
    <w:qFormat/>
    <w:rsid w:val="004643C3"/>
    <w:pPr>
      <w:tabs>
        <w:tab w:val="center" w:pos="4680"/>
        <w:tab w:val="right" w:pos="9360"/>
      </w:tabs>
    </w:pPr>
  </w:style>
  <w:style w:type="character" w:customStyle="1" w:styleId="HeaderChar">
    <w:name w:val="Header Char"/>
    <w:basedOn w:val="DefaultParagraphFont"/>
    <w:link w:val="Header"/>
    <w:uiPriority w:val="99"/>
    <w:rsid w:val="004643C3"/>
    <w:rPr>
      <w:rFonts w:ascii="Calibri" w:hAnsi="Calibri" w:cs="Calibri"/>
      <w:sz w:val="22"/>
    </w:rPr>
  </w:style>
  <w:style w:type="paragraph" w:styleId="Footer">
    <w:name w:val="footer"/>
    <w:basedOn w:val="Normal"/>
    <w:link w:val="FooterChar"/>
    <w:uiPriority w:val="99"/>
    <w:unhideWhenUsed/>
    <w:rsid w:val="004643C3"/>
    <w:pPr>
      <w:tabs>
        <w:tab w:val="center" w:pos="4680"/>
        <w:tab w:val="right" w:pos="9360"/>
      </w:tabs>
    </w:pPr>
  </w:style>
  <w:style w:type="character" w:customStyle="1" w:styleId="FooterChar">
    <w:name w:val="Footer Char"/>
    <w:basedOn w:val="DefaultParagraphFont"/>
    <w:link w:val="Footer"/>
    <w:uiPriority w:val="99"/>
    <w:rsid w:val="004643C3"/>
    <w:rPr>
      <w:rFonts w:ascii="Calibri" w:hAnsi="Calibri" w:cs="Calibri"/>
      <w:sz w:val="22"/>
    </w:rPr>
  </w:style>
  <w:style w:type="character" w:styleId="PageNumber">
    <w:name w:val="page number"/>
    <w:aliases w:val="card ununderlined"/>
    <w:basedOn w:val="DefaultParagraphFont"/>
    <w:uiPriority w:val="99"/>
    <w:unhideWhenUsed/>
    <w:rsid w:val="004643C3"/>
  </w:style>
  <w:style w:type="character" w:customStyle="1" w:styleId="underline">
    <w:name w:val="underline"/>
    <w:qFormat/>
    <w:rsid w:val="004643C3"/>
    <w:rPr>
      <w:u w:val="single"/>
    </w:rPr>
  </w:style>
  <w:style w:type="character" w:customStyle="1" w:styleId="m4841727538114946087gmail-styleunderline">
    <w:name w:val="m_4841727538114946087gmail-styleunderline"/>
    <w:basedOn w:val="DefaultParagraphFont"/>
    <w:rsid w:val="004643C3"/>
  </w:style>
  <w:style w:type="paragraph" w:customStyle="1" w:styleId="BreakTag">
    <w:name w:val="Break Tag"/>
    <w:basedOn w:val="Normal"/>
    <w:autoRedefine/>
    <w:uiPriority w:val="4"/>
    <w:qFormat/>
    <w:rsid w:val="004643C3"/>
    <w:pPr>
      <w:spacing w:before="240"/>
    </w:pPr>
    <w:rPr>
      <w:b/>
    </w:rPr>
  </w:style>
  <w:style w:type="paragraph" w:customStyle="1" w:styleId="BreakBlock">
    <w:name w:val="Break Block"/>
    <w:basedOn w:val="Normal"/>
    <w:link w:val="BreakBlockChar"/>
    <w:autoRedefine/>
    <w:qFormat/>
    <w:rsid w:val="004643C3"/>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4643C3"/>
    <w:rPr>
      <w:rFonts w:ascii="Arial Bold" w:hAnsi="Arial Bold" w:cs="Calibri"/>
      <w:b/>
      <w:caps/>
      <w:sz w:val="32"/>
      <w:u w:val="single"/>
    </w:rPr>
  </w:style>
  <w:style w:type="character" w:customStyle="1" w:styleId="Mention1">
    <w:name w:val="Mention1"/>
    <w:basedOn w:val="DefaultParagraphFont"/>
    <w:uiPriority w:val="99"/>
    <w:semiHidden/>
    <w:unhideWhenUsed/>
    <w:rsid w:val="004643C3"/>
    <w:rPr>
      <w:color w:val="2B579A"/>
      <w:shd w:val="clear" w:color="auto" w:fill="E6E6E6"/>
    </w:rPr>
  </w:style>
  <w:style w:type="character" w:customStyle="1" w:styleId="UnresolvedMention1">
    <w:name w:val="Unresolved Mention1"/>
    <w:basedOn w:val="DefaultParagraphFont"/>
    <w:uiPriority w:val="99"/>
    <w:unhideWhenUsed/>
    <w:rsid w:val="004643C3"/>
    <w:rPr>
      <w:color w:val="808080"/>
      <w:shd w:val="clear" w:color="auto" w:fill="E6E6E6"/>
    </w:rPr>
  </w:style>
  <w:style w:type="paragraph" w:customStyle="1" w:styleId="evidencetext">
    <w:name w:val="evidence text"/>
    <w:basedOn w:val="Normal"/>
    <w:link w:val="evidencetextChar1"/>
    <w:qFormat/>
    <w:rsid w:val="004643C3"/>
    <w:pPr>
      <w:ind w:left="432" w:right="432"/>
    </w:pPr>
    <w:rPr>
      <w:color w:val="000000"/>
      <w:lang w:val="x-none" w:eastAsia="x-none"/>
    </w:rPr>
  </w:style>
  <w:style w:type="character" w:customStyle="1" w:styleId="evidencetextChar1">
    <w:name w:val="evidence text Char1"/>
    <w:link w:val="evidencetext"/>
    <w:rsid w:val="004643C3"/>
    <w:rPr>
      <w:rFonts w:ascii="Calibri" w:hAnsi="Calibri" w:cs="Calibri"/>
      <w:color w:val="000000"/>
      <w:sz w:val="22"/>
      <w:lang w:val="x-none" w:eastAsia="x-none"/>
    </w:rPr>
  </w:style>
  <w:style w:type="character" w:customStyle="1" w:styleId="Author-Date">
    <w:name w:val="Author-Date"/>
    <w:qFormat/>
    <w:rsid w:val="004643C3"/>
    <w:rPr>
      <w:b/>
      <w:sz w:val="24"/>
    </w:rPr>
  </w:style>
  <w:style w:type="paragraph" w:customStyle="1" w:styleId="Nothing">
    <w:name w:val="Nothing"/>
    <w:link w:val="NothingChar"/>
    <w:qFormat/>
    <w:rsid w:val="004643C3"/>
    <w:pPr>
      <w:jc w:val="both"/>
    </w:pPr>
    <w:rPr>
      <w:rFonts w:ascii="Times New Roman" w:eastAsia="Times New Roman" w:hAnsi="Times New Roman" w:cs="Times New Roman"/>
      <w:sz w:val="20"/>
    </w:rPr>
  </w:style>
  <w:style w:type="paragraph" w:customStyle="1" w:styleId="Style4">
    <w:name w:val="Style4"/>
    <w:basedOn w:val="Normal"/>
    <w:link w:val="Style4Char"/>
    <w:qFormat/>
    <w:rsid w:val="004643C3"/>
    <w:rPr>
      <w:rFonts w:eastAsia="Times New Roman"/>
      <w:u w:val="single"/>
    </w:rPr>
  </w:style>
  <w:style w:type="character" w:customStyle="1" w:styleId="Style4Char">
    <w:name w:val="Style4 Char"/>
    <w:link w:val="Style4"/>
    <w:rsid w:val="004643C3"/>
    <w:rPr>
      <w:rFonts w:ascii="Calibri" w:eastAsia="Times New Roman" w:hAnsi="Calibri" w:cs="Calibri"/>
      <w:sz w:val="22"/>
      <w:u w:val="single"/>
    </w:rPr>
  </w:style>
  <w:style w:type="character" w:customStyle="1" w:styleId="cardChar">
    <w:name w:val="card Char"/>
    <w:aliases w:val="Bold Cite Char Char,Speed Cite Char"/>
    <w:basedOn w:val="DefaultParagraphFont"/>
    <w:link w:val="card0"/>
    <w:rsid w:val="004643C3"/>
    <w:rPr>
      <w:rFonts w:ascii="Calibri" w:hAnsi="Calibri" w:cs="Calibri"/>
      <w:sz w:val="22"/>
      <w:u w:val="single"/>
    </w:rPr>
  </w:style>
  <w:style w:type="character" w:customStyle="1" w:styleId="term">
    <w:name w:val="term"/>
    <w:basedOn w:val="DefaultParagraphFont"/>
    <w:rsid w:val="004643C3"/>
  </w:style>
  <w:style w:type="character" w:customStyle="1" w:styleId="Style1Char">
    <w:name w:val="Style1 Char"/>
    <w:rsid w:val="004643C3"/>
    <w:rPr>
      <w:rFonts w:ascii="Times New Roman" w:eastAsia="SimSun" w:hAnsi="Times New Roman" w:cs="Times New Roman"/>
      <w:sz w:val="20"/>
      <w:szCs w:val="24"/>
      <w:u w:val="single"/>
      <w:lang w:eastAsia="zh-CN"/>
    </w:rPr>
  </w:style>
  <w:style w:type="character" w:customStyle="1" w:styleId="Styleunderline11pt">
    <w:name w:val="Style underline + 11 pt"/>
    <w:rsid w:val="004643C3"/>
    <w:rPr>
      <w:rFonts w:ascii="Times New Roman" w:hAnsi="Times New Roman"/>
      <w:sz w:val="20"/>
      <w:u w:val="single"/>
    </w:rPr>
  </w:style>
  <w:style w:type="paragraph" w:customStyle="1" w:styleId="Stylecard11pt">
    <w:name w:val="Style card + 11 pt"/>
    <w:basedOn w:val="Normal"/>
    <w:link w:val="Stylecard11ptChar"/>
    <w:qFormat/>
    <w:rsid w:val="004643C3"/>
    <w:pPr>
      <w:ind w:left="288" w:right="288"/>
    </w:pPr>
    <w:rPr>
      <w:rFonts w:eastAsia="SimSun"/>
      <w:lang w:eastAsia="zh-CN"/>
    </w:rPr>
  </w:style>
  <w:style w:type="character" w:customStyle="1" w:styleId="Stylecard11ptChar">
    <w:name w:val="Style card + 11 pt Char"/>
    <w:link w:val="Stylecard11pt"/>
    <w:rsid w:val="004643C3"/>
    <w:rPr>
      <w:rFonts w:ascii="Calibri" w:eastAsia="SimSun" w:hAnsi="Calibri" w:cs="Calibri"/>
      <w:sz w:val="22"/>
      <w:lang w:eastAsia="zh-CN"/>
    </w:rPr>
  </w:style>
  <w:style w:type="paragraph" w:customStyle="1" w:styleId="Minimize">
    <w:name w:val="Minimize"/>
    <w:basedOn w:val="Normal"/>
    <w:next w:val="Normal"/>
    <w:link w:val="MinimizeChar"/>
    <w:qFormat/>
    <w:rsid w:val="004643C3"/>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4643C3"/>
    <w:rPr>
      <w:rFonts w:ascii="Calibri" w:hAnsi="Calibri"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4643C3"/>
    <w:rPr>
      <w:rFonts w:ascii="Arial" w:eastAsiaTheme="minorHAnsi" w:hAnsi="Arial" w:cs="Arial"/>
      <w:sz w:val="22"/>
      <w:szCs w:val="22"/>
      <w:u w:val="single"/>
    </w:rPr>
  </w:style>
  <w:style w:type="paragraph" w:customStyle="1" w:styleId="cardtext">
    <w:name w:val="card text"/>
    <w:basedOn w:val="Normal"/>
    <w:link w:val="cardtextChar"/>
    <w:qFormat/>
    <w:rsid w:val="004643C3"/>
    <w:pPr>
      <w:ind w:left="288" w:right="288"/>
    </w:pPr>
  </w:style>
  <w:style w:type="character" w:customStyle="1" w:styleId="cardtextChar">
    <w:name w:val="card text Char"/>
    <w:basedOn w:val="DefaultParagraphFont"/>
    <w:link w:val="cardtext"/>
    <w:rsid w:val="004643C3"/>
    <w:rPr>
      <w:rFonts w:ascii="Calibri" w:hAnsi="Calibri" w:cs="Calibri"/>
      <w:sz w:val="22"/>
    </w:rPr>
  </w:style>
  <w:style w:type="character" w:customStyle="1" w:styleId="byline">
    <w:name w:val="byline"/>
    <w:basedOn w:val="DefaultParagraphFont"/>
    <w:rsid w:val="004643C3"/>
  </w:style>
  <w:style w:type="paragraph" w:customStyle="1" w:styleId="StyleStyle411pt">
    <w:name w:val="Style Style4 + 11 pt"/>
    <w:basedOn w:val="Normal"/>
    <w:link w:val="StyleStyle411ptChar"/>
    <w:qFormat/>
    <w:rsid w:val="004643C3"/>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4643C3"/>
    <w:rPr>
      <w:rFonts w:ascii="Calibri" w:eastAsia="Times New Roman" w:hAnsi="Calibri" w:cs="Calibri"/>
      <w:sz w:val="22"/>
      <w:u w:val="single"/>
    </w:rPr>
  </w:style>
  <w:style w:type="character" w:customStyle="1" w:styleId="Style11ptUnderline">
    <w:name w:val="Style 11 pt Underline"/>
    <w:rsid w:val="004643C3"/>
    <w:rPr>
      <w:sz w:val="20"/>
      <w:u w:val="single"/>
    </w:rPr>
  </w:style>
  <w:style w:type="character" w:customStyle="1" w:styleId="Style11ptBoldUnderline">
    <w:name w:val="Style 11 pt Bold Underline"/>
    <w:rsid w:val="004643C3"/>
    <w:rPr>
      <w:b/>
      <w:bCs/>
      <w:sz w:val="20"/>
      <w:u w:val="single"/>
    </w:rPr>
  </w:style>
  <w:style w:type="character" w:customStyle="1" w:styleId="Style11pt">
    <w:name w:val="Style 11 pt"/>
    <w:rsid w:val="004643C3"/>
    <w:rPr>
      <w:sz w:val="20"/>
    </w:rPr>
  </w:style>
  <w:style w:type="paragraph" w:customStyle="1" w:styleId="StyleStyle411ptBold">
    <w:name w:val="Style Style4 + 11 pt Bold"/>
    <w:basedOn w:val="Normal"/>
    <w:link w:val="StyleStyle411ptBoldChar"/>
    <w:qFormat/>
    <w:rsid w:val="004643C3"/>
    <w:rPr>
      <w:rFonts w:eastAsia="Times New Roman"/>
      <w:b/>
      <w:bCs/>
      <w:u w:val="single"/>
    </w:rPr>
  </w:style>
  <w:style w:type="character" w:customStyle="1" w:styleId="StyleStyle411ptBoldChar">
    <w:name w:val="Style Style4 + 11 pt Bold Char"/>
    <w:basedOn w:val="DefaultParagraphFont"/>
    <w:link w:val="StyleStyle411ptBold"/>
    <w:rsid w:val="004643C3"/>
    <w:rPr>
      <w:rFonts w:ascii="Calibri" w:eastAsia="Times New Roman" w:hAnsi="Calibri" w:cs="Calibri"/>
      <w:b/>
      <w:bCs/>
      <w:sz w:val="22"/>
      <w:u w:val="single"/>
    </w:rPr>
  </w:style>
  <w:style w:type="paragraph" w:customStyle="1" w:styleId="BlockTitle">
    <w:name w:val="Block Title"/>
    <w:basedOn w:val="Normal"/>
    <w:next w:val="Normal"/>
    <w:qFormat/>
    <w:rsid w:val="004643C3"/>
    <w:pPr>
      <w:spacing w:after="120"/>
      <w:jc w:val="center"/>
      <w:outlineLvl w:val="0"/>
    </w:pPr>
    <w:rPr>
      <w:rFonts w:eastAsia="Times New Roman"/>
      <w:b/>
      <w:sz w:val="32"/>
      <w:szCs w:val="20"/>
      <w:u w:val="single"/>
    </w:rPr>
  </w:style>
  <w:style w:type="character" w:customStyle="1" w:styleId="Emphasis2">
    <w:name w:val="Emphasis2"/>
    <w:basedOn w:val="DefaultParagraphFont"/>
    <w:rsid w:val="004643C3"/>
    <w:rPr>
      <w:rFonts w:ascii="Franklin Gothic Heavy" w:hAnsi="Franklin Gothic Heavy"/>
      <w:iCs/>
      <w:u w:val="single"/>
    </w:rPr>
  </w:style>
  <w:style w:type="paragraph" w:customStyle="1" w:styleId="Cards">
    <w:name w:val="Cards"/>
    <w:basedOn w:val="Normal"/>
    <w:link w:val="CardsChar1"/>
    <w:qFormat/>
    <w:rsid w:val="004643C3"/>
    <w:pPr>
      <w:autoSpaceDE w:val="0"/>
      <w:autoSpaceDN w:val="0"/>
      <w:adjustRightInd w:val="0"/>
      <w:ind w:left="432" w:right="432"/>
      <w:jc w:val="both"/>
    </w:pPr>
    <w:rPr>
      <w:rFonts w:eastAsia="Times New Roman"/>
      <w:sz w:val="20"/>
      <w:szCs w:val="20"/>
    </w:rPr>
  </w:style>
  <w:style w:type="character" w:customStyle="1" w:styleId="CardsChar">
    <w:name w:val="Cards Char"/>
    <w:locked/>
    <w:rsid w:val="004643C3"/>
    <w:rPr>
      <w:rFonts w:ascii="Times New Roman" w:eastAsia="Times New Roman" w:hAnsi="Times New Roman" w:cs="Times New Roman"/>
      <w:sz w:val="20"/>
      <w:szCs w:val="24"/>
    </w:rPr>
  </w:style>
  <w:style w:type="character" w:customStyle="1" w:styleId="pmterms1">
    <w:name w:val="pmterms1"/>
    <w:basedOn w:val="DefaultParagraphFont"/>
    <w:rsid w:val="004643C3"/>
  </w:style>
  <w:style w:type="character" w:customStyle="1" w:styleId="hilite1">
    <w:name w:val="hilite1"/>
    <w:basedOn w:val="DefaultParagraphFont"/>
    <w:rsid w:val="004643C3"/>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4643C3"/>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4643C3"/>
    <w:rPr>
      <w:rFonts w:ascii="Times New Roman" w:eastAsia="Malgun Gothic" w:hAnsi="Times New Roman" w:cs="Times New Roman"/>
      <w:sz w:val="21"/>
      <w:u w:val="single"/>
    </w:rPr>
  </w:style>
  <w:style w:type="paragraph" w:styleId="NoSpacing">
    <w:name w:val="No Spacing"/>
    <w:aliases w:val="ClearFormatting,Tag and Cite,Card Format,No Spacing3,No Spacing31,CD - Cite,Clear,DDI Tag,Tag Title,No Spacing51,No Spacing22,No Spacing111111,No Spacing6,No Spacing7,Very Small Text,No Spacing8,Dont u,No Spacing311,Tags"/>
    <w:link w:val="NoSpacingChar"/>
    <w:uiPriority w:val="1"/>
    <w:qFormat/>
    <w:rsid w:val="004643C3"/>
    <w:rPr>
      <w:rFonts w:ascii="Times New Roman" w:eastAsia="Times New Roman" w:hAnsi="Times New Roman" w:cs="Times New Roman"/>
    </w:rPr>
  </w:style>
  <w:style w:type="paragraph" w:customStyle="1" w:styleId="Normaltag">
    <w:name w:val="Normal tag"/>
    <w:basedOn w:val="Normal"/>
    <w:link w:val="NormaltagChar"/>
    <w:uiPriority w:val="99"/>
    <w:qFormat/>
    <w:rsid w:val="004643C3"/>
    <w:rPr>
      <w:rFonts w:eastAsia="Times New Roman"/>
      <w:b/>
      <w:szCs w:val="20"/>
    </w:rPr>
  </w:style>
  <w:style w:type="character" w:customStyle="1" w:styleId="NormaltagChar">
    <w:name w:val="Normal tag Char"/>
    <w:basedOn w:val="DefaultParagraphFont"/>
    <w:link w:val="Normaltag"/>
    <w:uiPriority w:val="99"/>
    <w:locked/>
    <w:rsid w:val="004643C3"/>
    <w:rPr>
      <w:rFonts w:ascii="Calibri" w:eastAsia="Times New Roman" w:hAnsi="Calibri" w:cs="Calibri"/>
      <w:b/>
      <w:sz w:val="22"/>
      <w:szCs w:val="20"/>
    </w:rPr>
  </w:style>
  <w:style w:type="character" w:customStyle="1" w:styleId="DebateUnderline">
    <w:name w:val="Debate Underline"/>
    <w:qFormat/>
    <w:rsid w:val="004643C3"/>
    <w:rPr>
      <w:rFonts w:ascii="Times New Roman" w:hAnsi="Times New Roman"/>
      <w:sz w:val="20"/>
      <w:szCs w:val="24"/>
      <w:u w:val="thick"/>
    </w:rPr>
  </w:style>
  <w:style w:type="character" w:customStyle="1" w:styleId="blue">
    <w:name w:val="blue"/>
    <w:basedOn w:val="DefaultParagraphFont"/>
    <w:rsid w:val="004643C3"/>
    <w:rPr>
      <w:rFonts w:cs="Times New Roman"/>
    </w:rPr>
  </w:style>
  <w:style w:type="paragraph" w:customStyle="1" w:styleId="cites">
    <w:name w:val="cites"/>
    <w:link w:val="Heading1Char3"/>
    <w:autoRedefine/>
    <w:qFormat/>
    <w:rsid w:val="004643C3"/>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4643C3"/>
    <w:rPr>
      <w:rFonts w:ascii="Times New Roman" w:eastAsia="Malgun Gothic" w:hAnsi="Times New Roman" w:cs="Times New Roman"/>
      <w:b/>
      <w:u w:val="single"/>
    </w:rPr>
  </w:style>
  <w:style w:type="paragraph" w:customStyle="1" w:styleId="tiny">
    <w:name w:val="tiny"/>
    <w:next w:val="Normal"/>
    <w:link w:val="tinyChar"/>
    <w:autoRedefine/>
    <w:qFormat/>
    <w:rsid w:val="004643C3"/>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4643C3"/>
    <w:rPr>
      <w:rFonts w:ascii="Times New Roman" w:eastAsia="Malgun Gothic" w:hAnsi="Times New Roman" w:cs="Times New Roman"/>
      <w:sz w:val="12"/>
    </w:rPr>
  </w:style>
  <w:style w:type="character" w:customStyle="1" w:styleId="CitesChar2">
    <w:name w:val="Cites Char2"/>
    <w:link w:val="Cites0"/>
    <w:rsid w:val="004643C3"/>
    <w:rPr>
      <w:rFonts w:eastAsia="Times New Roman" w:cs="Times New Roman"/>
      <w:b/>
      <w:bCs/>
      <w:sz w:val="20"/>
      <w:szCs w:val="20"/>
    </w:rPr>
  </w:style>
  <w:style w:type="character" w:customStyle="1" w:styleId="Heading1Char1">
    <w:name w:val="Heading 1 Char1"/>
    <w:aliases w:val="Pocket Char1"/>
    <w:basedOn w:val="DefaultParagraphFont"/>
    <w:uiPriority w:val="1"/>
    <w:rsid w:val="004643C3"/>
    <w:rPr>
      <w:rFonts w:ascii="Arial" w:hAnsi="Arial" w:cs="Arial"/>
      <w:b/>
      <w:bCs/>
      <w:kern w:val="32"/>
      <w:sz w:val="28"/>
      <w:szCs w:val="32"/>
      <w:lang w:bidi="en-US"/>
    </w:rPr>
  </w:style>
  <w:style w:type="paragraph" w:customStyle="1" w:styleId="BlockTitle2">
    <w:name w:val="Block Title2"/>
    <w:basedOn w:val="Normal"/>
    <w:next w:val="Normal"/>
    <w:qFormat/>
    <w:rsid w:val="004643C3"/>
    <w:pPr>
      <w:spacing w:after="240"/>
      <w:jc w:val="center"/>
    </w:pPr>
    <w:rPr>
      <w:rFonts w:eastAsia="Times New Roman"/>
      <w:b/>
      <w:sz w:val="32"/>
      <w:u w:val="single"/>
      <w:lang w:bidi="en-US"/>
    </w:rPr>
  </w:style>
  <w:style w:type="paragraph" w:styleId="TOC1">
    <w:name w:val="toc 1"/>
    <w:basedOn w:val="Normal"/>
    <w:next w:val="Normal"/>
    <w:autoRedefine/>
    <w:uiPriority w:val="39"/>
    <w:rsid w:val="004643C3"/>
    <w:pPr>
      <w:spacing w:before="120" w:after="120"/>
    </w:pPr>
    <w:rPr>
      <w:rFonts w:eastAsia="Times New Roman"/>
      <w:b/>
      <w:u w:val="single"/>
      <w:lang w:bidi="en-US"/>
    </w:rPr>
  </w:style>
  <w:style w:type="paragraph" w:styleId="TOC9">
    <w:name w:val="toc 9"/>
    <w:basedOn w:val="Normal"/>
    <w:next w:val="Normal"/>
    <w:autoRedefine/>
    <w:rsid w:val="004643C3"/>
    <w:pPr>
      <w:ind w:left="1600"/>
    </w:pPr>
    <w:rPr>
      <w:rFonts w:eastAsia="Times New Roman"/>
      <w:sz w:val="20"/>
      <w:lang w:bidi="en-US"/>
    </w:rPr>
  </w:style>
  <w:style w:type="paragraph" w:customStyle="1" w:styleId="TxBrp1">
    <w:name w:val="TxBr_p1"/>
    <w:basedOn w:val="Normal"/>
    <w:qFormat/>
    <w:rsid w:val="004643C3"/>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4643C3"/>
    <w:pPr>
      <w:spacing w:before="100" w:beforeAutospacing="1" w:after="100" w:afterAutospacing="1"/>
    </w:pPr>
    <w:rPr>
      <w:rFonts w:eastAsia="Times New Roman"/>
      <w:lang w:bidi="en-US"/>
    </w:rPr>
  </w:style>
  <w:style w:type="paragraph" w:customStyle="1" w:styleId="fullstory">
    <w:name w:val="fullstory"/>
    <w:basedOn w:val="Normal"/>
    <w:qFormat/>
    <w:rsid w:val="004643C3"/>
    <w:pPr>
      <w:spacing w:before="100" w:beforeAutospacing="1" w:after="100" w:afterAutospacing="1"/>
    </w:pPr>
    <w:rPr>
      <w:rFonts w:eastAsia="Times New Roman"/>
      <w:lang w:bidi="en-US"/>
    </w:rPr>
  </w:style>
  <w:style w:type="character" w:customStyle="1" w:styleId="standardcontent">
    <w:name w:val="standardcontent"/>
    <w:basedOn w:val="DefaultParagraphFont"/>
    <w:rsid w:val="004643C3"/>
  </w:style>
  <w:style w:type="paragraph" w:customStyle="1" w:styleId="hat">
    <w:name w:val="hat"/>
    <w:basedOn w:val="Normal"/>
    <w:next w:val="Normal"/>
    <w:link w:val="hatChar"/>
    <w:qFormat/>
    <w:rsid w:val="004643C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643C3"/>
  </w:style>
  <w:style w:type="paragraph" w:customStyle="1" w:styleId="HotRouteChar">
    <w:name w:val="Hot Route! Char"/>
    <w:basedOn w:val="Normal"/>
    <w:qFormat/>
    <w:rsid w:val="004643C3"/>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4643C3"/>
    <w:rPr>
      <w:rFonts w:cs="Times New Roman"/>
      <w:b/>
      <w:bCs/>
    </w:rPr>
  </w:style>
  <w:style w:type="paragraph" w:customStyle="1" w:styleId="Default">
    <w:name w:val="Default"/>
    <w:qFormat/>
    <w:rsid w:val="004643C3"/>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4643C3"/>
    <w:rPr>
      <w:rFonts w:ascii="Cambria" w:hAnsi="Cambria" w:cs="Times New Roman"/>
      <w:b/>
      <w:bCs/>
      <w:sz w:val="26"/>
      <w:szCs w:val="26"/>
    </w:rPr>
  </w:style>
  <w:style w:type="character" w:customStyle="1" w:styleId="UnderliningChar">
    <w:name w:val="Underlining Char"/>
    <w:basedOn w:val="DefaultParagraphFont"/>
    <w:link w:val="Underlining"/>
    <w:rsid w:val="004643C3"/>
    <w:rPr>
      <w:rFonts w:ascii="Arial Narrow" w:hAnsi="Arial Narrow" w:cs="Times New Roman"/>
      <w:u w:val="single"/>
    </w:rPr>
  </w:style>
  <w:style w:type="character" w:customStyle="1" w:styleId="CardCharChar1">
    <w:name w:val="Card Char Char1"/>
    <w:basedOn w:val="DefaultParagraphFont"/>
    <w:rsid w:val="004643C3"/>
    <w:rPr>
      <w:rFonts w:cs="Times New Roman"/>
      <w:b/>
      <w:bCs/>
      <w:sz w:val="28"/>
      <w:szCs w:val="28"/>
    </w:rPr>
  </w:style>
  <w:style w:type="paragraph" w:customStyle="1" w:styleId="Cites0">
    <w:name w:val="Cites"/>
    <w:basedOn w:val="Normal"/>
    <w:link w:val="CitesChar2"/>
    <w:qFormat/>
    <w:rsid w:val="004643C3"/>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4643C3"/>
    <w:rPr>
      <w:rFonts w:ascii="Times New Roman" w:eastAsia="Calibri" w:hAnsi="Times New Roman" w:cs="Times New Roman"/>
      <w:sz w:val="24"/>
      <w:szCs w:val="24"/>
    </w:rPr>
  </w:style>
  <w:style w:type="character" w:customStyle="1" w:styleId="apple-converted-space">
    <w:name w:val="apple-converted-space"/>
    <w:basedOn w:val="DefaultParagraphFont"/>
    <w:rsid w:val="004643C3"/>
  </w:style>
  <w:style w:type="character" w:customStyle="1" w:styleId="hit">
    <w:name w:val="hit"/>
    <w:basedOn w:val="DefaultParagraphFont"/>
    <w:rsid w:val="004643C3"/>
    <w:rPr>
      <w:rFonts w:cs="Times New Roman"/>
    </w:rPr>
  </w:style>
  <w:style w:type="paragraph" w:customStyle="1" w:styleId="SmallFont">
    <w:name w:val="Small Font"/>
    <w:basedOn w:val="Normal"/>
    <w:link w:val="SmallFontChar"/>
    <w:qFormat/>
    <w:rsid w:val="004643C3"/>
    <w:pPr>
      <w:spacing w:after="200"/>
      <w:jc w:val="both"/>
    </w:pPr>
    <w:rPr>
      <w:rFonts w:eastAsia="Calibri"/>
      <w:szCs w:val="18"/>
    </w:rPr>
  </w:style>
  <w:style w:type="character" w:customStyle="1" w:styleId="SmallFontChar">
    <w:name w:val="Small Font Char"/>
    <w:basedOn w:val="DefaultParagraphFont"/>
    <w:link w:val="SmallFont"/>
    <w:locked/>
    <w:rsid w:val="004643C3"/>
    <w:rPr>
      <w:rFonts w:ascii="Calibri" w:eastAsia="Calibri" w:hAnsi="Calibri" w:cs="Calibri"/>
      <w:sz w:val="22"/>
      <w:szCs w:val="18"/>
    </w:rPr>
  </w:style>
  <w:style w:type="character" w:customStyle="1" w:styleId="CircleChar1">
    <w:name w:val="Circle Char1"/>
    <w:basedOn w:val="DefaultParagraphFont"/>
    <w:rsid w:val="004643C3"/>
    <w:rPr>
      <w:rFonts w:cs="Times New Roman"/>
      <w:b/>
      <w:i/>
      <w:sz w:val="18"/>
      <w:szCs w:val="18"/>
      <w:u w:val="single"/>
      <w:lang w:val="en-US" w:eastAsia="en-US" w:bidi="ar-SA"/>
    </w:rPr>
  </w:style>
  <w:style w:type="paragraph" w:styleId="BodyText">
    <w:name w:val="Body Text"/>
    <w:basedOn w:val="Normal"/>
    <w:link w:val="BodyTextChar"/>
    <w:uiPriority w:val="99"/>
    <w:unhideWhenUsed/>
    <w:rsid w:val="004643C3"/>
    <w:pPr>
      <w:spacing w:after="120"/>
    </w:pPr>
  </w:style>
  <w:style w:type="character" w:customStyle="1" w:styleId="BodyTextChar">
    <w:name w:val="Body Text Char"/>
    <w:basedOn w:val="DefaultParagraphFont"/>
    <w:link w:val="BodyText"/>
    <w:uiPriority w:val="99"/>
    <w:rsid w:val="004643C3"/>
    <w:rPr>
      <w:rFonts w:ascii="Calibri" w:hAnsi="Calibri" w:cs="Calibri"/>
      <w:sz w:val="22"/>
    </w:rPr>
  </w:style>
  <w:style w:type="character" w:customStyle="1" w:styleId="verdana">
    <w:name w:val="verdana"/>
    <w:basedOn w:val="DefaultParagraphFont"/>
    <w:rsid w:val="004643C3"/>
  </w:style>
  <w:style w:type="character" w:customStyle="1" w:styleId="CardsChar1">
    <w:name w:val="Cards Char1"/>
    <w:link w:val="Cards"/>
    <w:rsid w:val="004643C3"/>
    <w:rPr>
      <w:rFonts w:ascii="Calibri" w:eastAsia="Times New Roman" w:hAnsi="Calibri" w:cs="Calibri"/>
      <w:sz w:val="20"/>
      <w:szCs w:val="20"/>
    </w:rPr>
  </w:style>
  <w:style w:type="paragraph" w:customStyle="1" w:styleId="BlockHeadings">
    <w:name w:val="Block Headings"/>
    <w:basedOn w:val="Normal"/>
    <w:link w:val="BlockHeadingsChar"/>
    <w:qFormat/>
    <w:rsid w:val="004643C3"/>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4643C3"/>
    <w:rPr>
      <w:rFonts w:ascii="Calibri" w:eastAsia="Times New Roman" w:hAnsi="Calibri" w:cs="Calibri"/>
      <w:b/>
      <w:sz w:val="20"/>
      <w:szCs w:val="20"/>
    </w:rPr>
  </w:style>
  <w:style w:type="paragraph" w:customStyle="1" w:styleId="loose">
    <w:name w:val="loose"/>
    <w:basedOn w:val="Normal"/>
    <w:qFormat/>
    <w:rsid w:val="004643C3"/>
    <w:pPr>
      <w:spacing w:before="210"/>
    </w:pPr>
    <w:rPr>
      <w:rFonts w:eastAsia="Times New Roman"/>
      <w:lang w:eastAsia="zh-CN" w:bidi="he-IL"/>
    </w:rPr>
  </w:style>
  <w:style w:type="character" w:customStyle="1" w:styleId="hit1">
    <w:name w:val="hit1"/>
    <w:basedOn w:val="DefaultParagraphFont"/>
    <w:rsid w:val="004643C3"/>
    <w:rPr>
      <w:b/>
      <w:bCs/>
      <w:color w:val="CC0033"/>
    </w:rPr>
  </w:style>
  <w:style w:type="character" w:customStyle="1" w:styleId="upper">
    <w:name w:val="upper"/>
    <w:basedOn w:val="DefaultParagraphFont"/>
    <w:rsid w:val="004643C3"/>
  </w:style>
  <w:style w:type="character" w:customStyle="1" w:styleId="Author">
    <w:name w:val="Author"/>
    <w:aliases w:val="Style Date"/>
    <w:basedOn w:val="DefaultParagraphFont"/>
    <w:qFormat/>
    <w:rsid w:val="004643C3"/>
    <w:rPr>
      <w:b/>
      <w:sz w:val="24"/>
    </w:rPr>
  </w:style>
  <w:style w:type="character" w:customStyle="1" w:styleId="SmallFont7pt">
    <w:name w:val="Small Font (7 pt)"/>
    <w:basedOn w:val="DefaultParagraphFont"/>
    <w:rsid w:val="004643C3"/>
    <w:rPr>
      <w:sz w:val="14"/>
    </w:rPr>
  </w:style>
  <w:style w:type="paragraph" w:customStyle="1" w:styleId="UnderlinedText">
    <w:name w:val="Underlined Text"/>
    <w:basedOn w:val="Normal"/>
    <w:qFormat/>
    <w:rsid w:val="004643C3"/>
    <w:rPr>
      <w:rFonts w:eastAsia="Times New Roman"/>
      <w:b/>
      <w:szCs w:val="20"/>
    </w:rPr>
  </w:style>
  <w:style w:type="character" w:customStyle="1" w:styleId="SmallText-New">
    <w:name w:val="Small Text - New"/>
    <w:basedOn w:val="DefaultParagraphFont"/>
    <w:rsid w:val="004643C3"/>
    <w:rPr>
      <w:rFonts w:ascii="Arial Narrow" w:hAnsi="Arial Narrow"/>
      <w:sz w:val="14"/>
    </w:rPr>
  </w:style>
  <w:style w:type="paragraph" w:customStyle="1" w:styleId="Smalltext">
    <w:name w:val="Small text"/>
    <w:aliases w:val="Quote1,Quote11"/>
    <w:basedOn w:val="Normal"/>
    <w:link w:val="SmalltextChar"/>
    <w:qFormat/>
    <w:rsid w:val="004643C3"/>
    <w:rPr>
      <w:rFonts w:ascii="Arial Narrow" w:eastAsia="Times New Roman" w:hAnsi="Arial Narrow"/>
    </w:rPr>
  </w:style>
  <w:style w:type="character" w:customStyle="1" w:styleId="Underlined-New">
    <w:name w:val="Underlined - New"/>
    <w:basedOn w:val="DefaultParagraphFont"/>
    <w:rsid w:val="004643C3"/>
    <w:rPr>
      <w:rFonts w:ascii="Arial Narrow" w:hAnsi="Arial Narrow"/>
      <w:sz w:val="16"/>
      <w:u w:val="single"/>
    </w:rPr>
  </w:style>
  <w:style w:type="paragraph" w:styleId="TOC2">
    <w:name w:val="toc 2"/>
    <w:basedOn w:val="Normal"/>
    <w:next w:val="Normal"/>
    <w:autoRedefine/>
    <w:uiPriority w:val="39"/>
    <w:rsid w:val="004643C3"/>
    <w:pPr>
      <w:ind w:left="200"/>
    </w:pPr>
    <w:rPr>
      <w:rFonts w:eastAsia="Times New Roman"/>
      <w:sz w:val="20"/>
      <w:lang w:bidi="en-US"/>
    </w:rPr>
  </w:style>
  <w:style w:type="paragraph" w:styleId="Caption">
    <w:name w:val="caption"/>
    <w:basedOn w:val="Normal"/>
    <w:next w:val="Normal"/>
    <w:qFormat/>
    <w:rsid w:val="004643C3"/>
    <w:rPr>
      <w:rFonts w:eastAsia="Times New Roman"/>
      <w:b/>
      <w:bCs/>
      <w:sz w:val="18"/>
      <w:szCs w:val="18"/>
      <w:lang w:bidi="en-US"/>
    </w:rPr>
  </w:style>
  <w:style w:type="paragraph" w:styleId="TOCHeading">
    <w:name w:val="TOC Heading"/>
    <w:basedOn w:val="Heading1"/>
    <w:next w:val="Normal"/>
    <w:uiPriority w:val="39"/>
    <w:qFormat/>
    <w:rsid w:val="004643C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643C3"/>
    <w:rPr>
      <w:rFonts w:ascii="Arial Narrow" w:hAnsi="Arial Narrow"/>
      <w:dstrike w:val="0"/>
      <w:sz w:val="20"/>
      <w:bdr w:val="single" w:sz="2" w:space="0" w:color="auto"/>
      <w:vertAlign w:val="baseline"/>
    </w:rPr>
  </w:style>
  <w:style w:type="character" w:customStyle="1" w:styleId="style65">
    <w:name w:val="style65"/>
    <w:basedOn w:val="DefaultParagraphFont"/>
    <w:rsid w:val="004643C3"/>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4643C3"/>
    <w:rPr>
      <w:rFonts w:cs="Arial"/>
      <w:bCs/>
      <w:szCs w:val="26"/>
      <w:u w:val="single"/>
      <w:lang w:val="en-US" w:eastAsia="en-US" w:bidi="ar-SA"/>
    </w:rPr>
  </w:style>
  <w:style w:type="character" w:customStyle="1" w:styleId="qlabel">
    <w:name w:val="q_label"/>
    <w:basedOn w:val="DefaultParagraphFont"/>
    <w:rsid w:val="004643C3"/>
  </w:style>
  <w:style w:type="character" w:customStyle="1" w:styleId="alabel">
    <w:name w:val="a_label"/>
    <w:basedOn w:val="DefaultParagraphFont"/>
    <w:rsid w:val="004643C3"/>
  </w:style>
  <w:style w:type="character" w:customStyle="1" w:styleId="Style1Char1">
    <w:name w:val="Style1 Char1"/>
    <w:basedOn w:val="DefaultParagraphFont"/>
    <w:rsid w:val="004643C3"/>
    <w:rPr>
      <w:rFonts w:eastAsia="SimSun"/>
      <w:sz w:val="20"/>
      <w:szCs w:val="24"/>
      <w:u w:val="single"/>
      <w:lang w:val="en-US" w:eastAsia="zh-CN" w:bidi="ar-SA"/>
    </w:rPr>
  </w:style>
  <w:style w:type="character" w:customStyle="1" w:styleId="UnderlineCharChar0">
    <w:name w:val="Underline Char Char"/>
    <w:basedOn w:val="DefaultParagraphFont"/>
    <w:rsid w:val="004643C3"/>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4643C3"/>
    <w:rPr>
      <w:rFonts w:eastAsia="MS Mincho"/>
      <w:b/>
      <w:u w:val="single"/>
      <w:lang w:val="en-US" w:eastAsia="en-US" w:bidi="ar-SA"/>
    </w:rPr>
  </w:style>
  <w:style w:type="character" w:customStyle="1" w:styleId="CardTextChar0">
    <w:name w:val="Card Text Char"/>
    <w:basedOn w:val="DefaultParagraphFont"/>
    <w:rsid w:val="004643C3"/>
    <w:rPr>
      <w:rFonts w:ascii="Times New Roman" w:eastAsia="Times New Roman" w:hAnsi="Times New Roman" w:cs="Times New Roman"/>
      <w:szCs w:val="24"/>
    </w:rPr>
  </w:style>
  <w:style w:type="character" w:customStyle="1" w:styleId="reduce2">
    <w:name w:val="reduce2"/>
    <w:basedOn w:val="DefaultParagraphFont"/>
    <w:rsid w:val="004643C3"/>
    <w:rPr>
      <w:rFonts w:ascii="Arial" w:hAnsi="Arial" w:cs="Arial"/>
      <w:color w:val="000000"/>
      <w:sz w:val="10"/>
      <w:szCs w:val="22"/>
    </w:rPr>
  </w:style>
  <w:style w:type="paragraph" w:customStyle="1" w:styleId="BoldUnderline">
    <w:name w:val="BoldUnderline"/>
    <w:link w:val="BoldUnderlineChar"/>
    <w:uiPriority w:val="99"/>
    <w:qFormat/>
    <w:rsid w:val="004643C3"/>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4643C3"/>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643C3"/>
    <w:rPr>
      <w:rFonts w:cs="Arial"/>
      <w:bCs/>
      <w:szCs w:val="26"/>
      <w:u w:val="single"/>
      <w:lang w:val="en-US" w:eastAsia="en-US" w:bidi="ar-SA"/>
    </w:rPr>
  </w:style>
  <w:style w:type="paragraph" w:customStyle="1" w:styleId="evidencetextChar">
    <w:name w:val="evidence text Char"/>
    <w:basedOn w:val="Normal"/>
    <w:qFormat/>
    <w:rsid w:val="004643C3"/>
    <w:pPr>
      <w:ind w:left="1728" w:right="1008"/>
    </w:pPr>
    <w:rPr>
      <w:rFonts w:eastAsia="Times New Roman"/>
      <w:color w:val="000000"/>
      <w:sz w:val="18"/>
    </w:rPr>
  </w:style>
  <w:style w:type="character" w:customStyle="1" w:styleId="underline2">
    <w:name w:val="underline2"/>
    <w:basedOn w:val="DefaultParagraphFont"/>
    <w:rsid w:val="004643C3"/>
    <w:rPr>
      <w:u w:val="single"/>
    </w:rPr>
  </w:style>
  <w:style w:type="character" w:customStyle="1" w:styleId="Style11ptUnderlineBorderSinglesolidlineAuto05pt">
    <w:name w:val="Style 11 pt Underline Border: : (Single solid line Auto  0.5 pt..."/>
    <w:rsid w:val="004643C3"/>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4643C3"/>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4643C3"/>
    <w:rPr>
      <w:rFonts w:ascii="Calibri" w:eastAsia="Times New Roman" w:hAnsi="Calibri" w:cs="Calibri"/>
      <w:sz w:val="22"/>
      <w:u w:val="single"/>
      <w:bdr w:val="single" w:sz="4" w:space="0" w:color="auto"/>
    </w:rPr>
  </w:style>
  <w:style w:type="character" w:customStyle="1" w:styleId="UnderlineChar4Char">
    <w:name w:val="Underline Char4 Char"/>
    <w:basedOn w:val="DefaultParagraphFont"/>
    <w:link w:val="UnderlineChar4"/>
    <w:rsid w:val="004643C3"/>
    <w:rPr>
      <w:u w:val="single"/>
    </w:rPr>
  </w:style>
  <w:style w:type="paragraph" w:customStyle="1" w:styleId="UnderlineChar4">
    <w:name w:val="Underline Char4"/>
    <w:basedOn w:val="Normal"/>
    <w:link w:val="UnderlineChar4Char"/>
    <w:qFormat/>
    <w:rsid w:val="004643C3"/>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4643C3"/>
    <w:rPr>
      <w:b/>
      <w:u w:val="single"/>
    </w:rPr>
  </w:style>
  <w:style w:type="paragraph" w:customStyle="1" w:styleId="BoldandUnderlineChar3">
    <w:name w:val="Bold and Underline Char3"/>
    <w:basedOn w:val="Normal"/>
    <w:link w:val="BoldandUnderlineChar3Char2"/>
    <w:qFormat/>
    <w:rsid w:val="004643C3"/>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4643C3"/>
    <w:rPr>
      <w:rFonts w:eastAsia="Times New Roman"/>
      <w:u w:val="single"/>
    </w:rPr>
  </w:style>
  <w:style w:type="character" w:customStyle="1" w:styleId="StyleUnderlineChar11ptChar">
    <w:name w:val="Style Underline Char + 11 pt Char"/>
    <w:basedOn w:val="DefaultParagraphFont"/>
    <w:link w:val="StyleUnderlineChar11pt"/>
    <w:rsid w:val="004643C3"/>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4643C3"/>
    <w:rPr>
      <w:rFonts w:eastAsia="Times New Roman"/>
      <w:b/>
      <w:bCs/>
      <w:u w:val="single"/>
    </w:rPr>
  </w:style>
  <w:style w:type="character" w:customStyle="1" w:styleId="StyleUnderlineChar11ptBoldChar">
    <w:name w:val="Style Underline Char + 11 pt Bold Char"/>
    <w:basedOn w:val="DefaultParagraphFont"/>
    <w:link w:val="StyleUnderlineChar11ptBold"/>
    <w:rsid w:val="004643C3"/>
    <w:rPr>
      <w:rFonts w:ascii="Calibri" w:eastAsia="Times New Roman" w:hAnsi="Calibri" w:cs="Calibri"/>
      <w:b/>
      <w:bCs/>
      <w:sz w:val="22"/>
      <w:u w:val="single"/>
    </w:rPr>
  </w:style>
  <w:style w:type="character" w:customStyle="1" w:styleId="inside-head">
    <w:name w:val="inside-head"/>
    <w:basedOn w:val="DefaultParagraphFont"/>
    <w:rsid w:val="004643C3"/>
  </w:style>
  <w:style w:type="paragraph" w:customStyle="1" w:styleId="Style3">
    <w:name w:val="Style3"/>
    <w:basedOn w:val="Normal"/>
    <w:link w:val="Style3Char"/>
    <w:qFormat/>
    <w:rsid w:val="004643C3"/>
    <w:rPr>
      <w:rFonts w:ascii="Arial Narrow" w:eastAsia="Times New Roman" w:hAnsi="Arial Narrow"/>
      <w:b/>
    </w:rPr>
  </w:style>
  <w:style w:type="character" w:customStyle="1" w:styleId="Style3Char">
    <w:name w:val="Style3 Char"/>
    <w:basedOn w:val="DefaultParagraphFont"/>
    <w:link w:val="Style3"/>
    <w:rsid w:val="004643C3"/>
    <w:rPr>
      <w:rFonts w:ascii="Arial Narrow" w:eastAsia="Times New Roman" w:hAnsi="Arial Narrow" w:cs="Calibri"/>
      <w:b/>
      <w:sz w:val="22"/>
    </w:rPr>
  </w:style>
  <w:style w:type="character" w:customStyle="1" w:styleId="7TimesNewRoman">
    <w:name w:val="7 Times New Roman"/>
    <w:rsid w:val="004643C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4643C3"/>
  </w:style>
  <w:style w:type="character" w:customStyle="1" w:styleId="officialsbureau">
    <w:name w:val="official_s_bureau"/>
    <w:basedOn w:val="DefaultParagraphFont"/>
    <w:rsid w:val="004643C3"/>
  </w:style>
  <w:style w:type="paragraph" w:customStyle="1" w:styleId="Stylecard11ptUnderline">
    <w:name w:val="Style card + 11 pt Underline"/>
    <w:basedOn w:val="Normal"/>
    <w:link w:val="Stylecard11ptUnderlineChar"/>
    <w:qFormat/>
    <w:rsid w:val="004643C3"/>
    <w:pPr>
      <w:ind w:left="288" w:right="288"/>
    </w:pPr>
    <w:rPr>
      <w:rFonts w:eastAsia="SimSun"/>
      <w:u w:val="single"/>
      <w:lang w:eastAsia="zh-CN"/>
    </w:rPr>
  </w:style>
  <w:style w:type="character" w:customStyle="1" w:styleId="Stylecard11ptUnderlineChar">
    <w:name w:val="Style card + 11 pt Underline Char"/>
    <w:link w:val="Stylecard11ptUnderline"/>
    <w:rsid w:val="004643C3"/>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4643C3"/>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4643C3"/>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4643C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4643C3"/>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4643C3"/>
    <w:rPr>
      <w:rFonts w:ascii="Calibri" w:eastAsia="SimSun" w:hAnsi="Calibri" w:cs="Calibri"/>
      <w:sz w:val="22"/>
      <w:u w:val="single"/>
      <w:lang w:eastAsia="zh-CN"/>
    </w:rPr>
  </w:style>
  <w:style w:type="paragraph" w:styleId="HTMLPreformatted">
    <w:name w:val="HTML Preformatted"/>
    <w:basedOn w:val="Normal"/>
    <w:link w:val="HTMLPreformattedChar"/>
    <w:rsid w:val="00464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643C3"/>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4643C3"/>
    <w:rPr>
      <w:u w:val="single"/>
    </w:rPr>
  </w:style>
  <w:style w:type="character" w:customStyle="1" w:styleId="StyleUnderlining11ptChar">
    <w:name w:val="Style Underlining + 11 pt Char"/>
    <w:basedOn w:val="DefaultParagraphFont"/>
    <w:link w:val="StyleUnderlining11pt"/>
    <w:rsid w:val="004643C3"/>
    <w:rPr>
      <w:rFonts w:ascii="Calibri" w:hAnsi="Calibri" w:cs="Calibri"/>
      <w:sz w:val="22"/>
      <w:u w:val="single"/>
    </w:rPr>
  </w:style>
  <w:style w:type="paragraph" w:customStyle="1" w:styleId="StyleCardText9pt">
    <w:name w:val="Style Card Text + 9 pt"/>
    <w:basedOn w:val="Normal"/>
    <w:link w:val="StyleCardText9ptChar"/>
    <w:qFormat/>
    <w:rsid w:val="004643C3"/>
    <w:pPr>
      <w:spacing w:after="200"/>
      <w:contextualSpacing/>
    </w:pPr>
    <w:rPr>
      <w:rFonts w:eastAsia="Calibri"/>
    </w:rPr>
  </w:style>
  <w:style w:type="character" w:customStyle="1" w:styleId="StyleCardText9ptChar">
    <w:name w:val="Style Card Text + 9 pt Char"/>
    <w:basedOn w:val="DefaultParagraphFont"/>
    <w:link w:val="StyleCardText9pt"/>
    <w:rsid w:val="004643C3"/>
    <w:rPr>
      <w:rFonts w:ascii="Calibri" w:eastAsia="Calibri" w:hAnsi="Calibri" w:cs="Calibri"/>
      <w:sz w:val="22"/>
    </w:rPr>
  </w:style>
  <w:style w:type="paragraph" w:styleId="Quote">
    <w:name w:val="Quote"/>
    <w:basedOn w:val="Normal"/>
    <w:next w:val="Normal"/>
    <w:link w:val="QuoteChar"/>
    <w:uiPriority w:val="29"/>
    <w:qFormat/>
    <w:rsid w:val="004643C3"/>
    <w:pPr>
      <w:widowControl w:val="0"/>
    </w:pPr>
    <w:rPr>
      <w:rFonts w:eastAsia="Times New Roman"/>
      <w:iCs/>
      <w:color w:val="000000"/>
      <w:lang w:bidi="en-US"/>
    </w:rPr>
  </w:style>
  <w:style w:type="character" w:customStyle="1" w:styleId="QuoteChar">
    <w:name w:val="Quote Char"/>
    <w:basedOn w:val="DefaultParagraphFont"/>
    <w:link w:val="Quote"/>
    <w:uiPriority w:val="29"/>
    <w:rsid w:val="004643C3"/>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4643C3"/>
    <w:rPr>
      <w:rFonts w:ascii="Arial Narrow" w:hAnsi="Arial Narrow" w:cs="Times New Roman"/>
      <w:sz w:val="24"/>
      <w:u w:val="single"/>
    </w:rPr>
  </w:style>
  <w:style w:type="character" w:customStyle="1" w:styleId="ital-inline">
    <w:name w:val="ital-inline"/>
    <w:basedOn w:val="DefaultParagraphFont"/>
    <w:rsid w:val="004643C3"/>
  </w:style>
  <w:style w:type="character" w:customStyle="1" w:styleId="underlineChar">
    <w:name w:val="underline Char"/>
    <w:basedOn w:val="DefaultParagraphFont"/>
    <w:rsid w:val="004643C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643C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643C3"/>
    <w:rPr>
      <w:sz w:val="20"/>
      <w:u w:val="single"/>
    </w:rPr>
  </w:style>
  <w:style w:type="paragraph" w:styleId="BodyTextIndent2">
    <w:name w:val="Body Text Indent 2"/>
    <w:basedOn w:val="Normal"/>
    <w:link w:val="BodyTextIndent2Char"/>
    <w:unhideWhenUsed/>
    <w:rsid w:val="004643C3"/>
    <w:pPr>
      <w:spacing w:after="120" w:line="480" w:lineRule="auto"/>
      <w:ind w:left="360"/>
    </w:pPr>
  </w:style>
  <w:style w:type="character" w:customStyle="1" w:styleId="BodyTextIndent2Char">
    <w:name w:val="Body Text Indent 2 Char"/>
    <w:basedOn w:val="DefaultParagraphFont"/>
    <w:link w:val="BodyTextIndent2"/>
    <w:rsid w:val="004643C3"/>
    <w:rPr>
      <w:rFonts w:ascii="Calibri" w:hAnsi="Calibri" w:cs="Calibri"/>
      <w:sz w:val="22"/>
    </w:rPr>
  </w:style>
  <w:style w:type="paragraph" w:styleId="BodyTextIndent3">
    <w:name w:val="Body Text Indent 3"/>
    <w:basedOn w:val="Normal"/>
    <w:link w:val="BodyTextIndent3Char"/>
    <w:uiPriority w:val="99"/>
    <w:semiHidden/>
    <w:unhideWhenUsed/>
    <w:rsid w:val="004643C3"/>
    <w:pPr>
      <w:spacing w:after="120"/>
      <w:ind w:left="360"/>
    </w:pPr>
    <w:rPr>
      <w:szCs w:val="16"/>
    </w:rPr>
  </w:style>
  <w:style w:type="character" w:customStyle="1" w:styleId="BodyTextIndent3Char">
    <w:name w:val="Body Text Indent 3 Char"/>
    <w:basedOn w:val="DefaultParagraphFont"/>
    <w:link w:val="BodyTextIndent3"/>
    <w:uiPriority w:val="99"/>
    <w:semiHidden/>
    <w:rsid w:val="004643C3"/>
    <w:rPr>
      <w:rFonts w:ascii="Calibri" w:hAnsi="Calibri" w:cs="Calibri"/>
      <w:sz w:val="22"/>
      <w:szCs w:val="16"/>
    </w:rPr>
  </w:style>
  <w:style w:type="paragraph" w:styleId="BodyText2">
    <w:name w:val="Body Text 2"/>
    <w:basedOn w:val="Normal"/>
    <w:link w:val="BodyText2Char"/>
    <w:unhideWhenUsed/>
    <w:rsid w:val="004643C3"/>
    <w:pPr>
      <w:spacing w:after="120" w:line="480" w:lineRule="auto"/>
    </w:pPr>
  </w:style>
  <w:style w:type="character" w:customStyle="1" w:styleId="BodyText2Char">
    <w:name w:val="Body Text 2 Char"/>
    <w:basedOn w:val="DefaultParagraphFont"/>
    <w:link w:val="BodyText2"/>
    <w:rsid w:val="004643C3"/>
    <w:rPr>
      <w:rFonts w:ascii="Calibri" w:hAnsi="Calibri" w:cs="Calibri"/>
      <w:sz w:val="22"/>
    </w:rPr>
  </w:style>
  <w:style w:type="paragraph" w:styleId="BodyTextIndent">
    <w:name w:val="Body Text Indent"/>
    <w:basedOn w:val="Normal"/>
    <w:link w:val="BodyTextIndentChar"/>
    <w:uiPriority w:val="99"/>
    <w:unhideWhenUsed/>
    <w:rsid w:val="004643C3"/>
    <w:pPr>
      <w:spacing w:after="120"/>
      <w:ind w:left="360"/>
    </w:pPr>
  </w:style>
  <w:style w:type="character" w:customStyle="1" w:styleId="BodyTextIndentChar">
    <w:name w:val="Body Text Indent Char"/>
    <w:basedOn w:val="DefaultParagraphFont"/>
    <w:link w:val="BodyTextIndent"/>
    <w:uiPriority w:val="99"/>
    <w:rsid w:val="004643C3"/>
    <w:rPr>
      <w:rFonts w:ascii="Calibri" w:hAnsi="Calibri" w:cs="Calibri"/>
      <w:sz w:val="22"/>
    </w:rPr>
  </w:style>
  <w:style w:type="paragraph" w:styleId="BodyText3">
    <w:name w:val="Body Text 3"/>
    <w:basedOn w:val="Normal"/>
    <w:link w:val="BodyText3Char"/>
    <w:unhideWhenUsed/>
    <w:rsid w:val="004643C3"/>
    <w:pPr>
      <w:spacing w:after="120"/>
    </w:pPr>
    <w:rPr>
      <w:szCs w:val="16"/>
    </w:rPr>
  </w:style>
  <w:style w:type="character" w:customStyle="1" w:styleId="BodyText3Char">
    <w:name w:val="Body Text 3 Char"/>
    <w:basedOn w:val="DefaultParagraphFont"/>
    <w:link w:val="BodyText3"/>
    <w:rsid w:val="004643C3"/>
    <w:rPr>
      <w:rFonts w:ascii="Calibri" w:hAnsi="Calibri" w:cs="Calibri"/>
      <w:sz w:val="22"/>
      <w:szCs w:val="16"/>
    </w:rPr>
  </w:style>
  <w:style w:type="character" w:customStyle="1" w:styleId="StyleBold">
    <w:name w:val="Style Bold"/>
    <w:basedOn w:val="DefaultParagraphFont"/>
    <w:uiPriority w:val="9"/>
    <w:semiHidden/>
    <w:rsid w:val="004643C3"/>
    <w:rPr>
      <w:b/>
      <w:bCs/>
    </w:rPr>
  </w:style>
  <w:style w:type="character" w:customStyle="1" w:styleId="body-text">
    <w:name w:val="body-text"/>
    <w:basedOn w:val="DefaultParagraphFont"/>
    <w:rsid w:val="004643C3"/>
  </w:style>
  <w:style w:type="paragraph" w:customStyle="1" w:styleId="StyleStyle411ptBoldBorderSinglesolidlineAuto0">
    <w:name w:val="Style Style4 + 11 pt Bold Border: : (Single solid line Auto  0...."/>
    <w:basedOn w:val="Normal"/>
    <w:link w:val="StyleStyle411ptBoldBorderSinglesolidlineAuto0Char"/>
    <w:qFormat/>
    <w:rsid w:val="004643C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643C3"/>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4643C3"/>
    <w:rPr>
      <w:rFonts w:ascii="Tahoma" w:hAnsi="Tahoma" w:cs="Tahoma"/>
      <w:sz w:val="16"/>
      <w:szCs w:val="16"/>
    </w:rPr>
  </w:style>
  <w:style w:type="character" w:customStyle="1" w:styleId="globalcontentbody">
    <w:name w:val="globalcontentbody"/>
    <w:basedOn w:val="DefaultParagraphFont"/>
    <w:rsid w:val="004643C3"/>
  </w:style>
  <w:style w:type="paragraph" w:customStyle="1" w:styleId="StyleStyle112pt">
    <w:name w:val="Style Style1 + 12 pt"/>
    <w:basedOn w:val="Normal"/>
    <w:link w:val="StyleStyle112ptChar"/>
    <w:qFormat/>
    <w:rsid w:val="004643C3"/>
    <w:rPr>
      <w:rFonts w:eastAsia="SimSun"/>
      <w:u w:val="single"/>
      <w:lang w:eastAsia="zh-CN"/>
    </w:rPr>
  </w:style>
  <w:style w:type="character" w:customStyle="1" w:styleId="StyleStyle112ptChar">
    <w:name w:val="Style Style1 + 12 pt Char"/>
    <w:basedOn w:val="DefaultParagraphFont"/>
    <w:link w:val="StyleStyle112pt"/>
    <w:rsid w:val="004643C3"/>
    <w:rPr>
      <w:rFonts w:ascii="Calibri" w:eastAsia="SimSun" w:hAnsi="Calibri" w:cs="Calibri"/>
      <w:sz w:val="22"/>
      <w:u w:val="single"/>
      <w:lang w:eastAsia="zh-CN"/>
    </w:rPr>
  </w:style>
  <w:style w:type="paragraph" w:customStyle="1" w:styleId="MinimizedText">
    <w:name w:val="Minimized Text"/>
    <w:basedOn w:val="Normal"/>
    <w:link w:val="MinimizedTextChar"/>
    <w:qFormat/>
    <w:rsid w:val="004643C3"/>
    <w:rPr>
      <w:rFonts w:eastAsia="Times New Roman"/>
    </w:rPr>
  </w:style>
  <w:style w:type="character" w:customStyle="1" w:styleId="MinimizedTextChar">
    <w:name w:val="Minimized Text Char"/>
    <w:basedOn w:val="DefaultParagraphFont"/>
    <w:link w:val="MinimizedText"/>
    <w:rsid w:val="004643C3"/>
    <w:rPr>
      <w:rFonts w:ascii="Calibri" w:eastAsia="Times New Roman" w:hAnsi="Calibri" w:cs="Calibri"/>
      <w:sz w:val="22"/>
    </w:rPr>
  </w:style>
  <w:style w:type="character" w:customStyle="1" w:styleId="term1">
    <w:name w:val="term1"/>
    <w:basedOn w:val="DefaultParagraphFont"/>
    <w:rsid w:val="004643C3"/>
    <w:rPr>
      <w:b/>
      <w:bCs/>
    </w:rPr>
  </w:style>
  <w:style w:type="character" w:customStyle="1" w:styleId="Styleterm111ptUnderline">
    <w:name w:val="Style term1 + 11 pt Underline"/>
    <w:basedOn w:val="term1"/>
    <w:rsid w:val="004643C3"/>
    <w:rPr>
      <w:b/>
      <w:bCs/>
      <w:sz w:val="20"/>
      <w:u w:val="single"/>
    </w:rPr>
  </w:style>
  <w:style w:type="paragraph" w:customStyle="1" w:styleId="StyleMinimizedTextArialNarrow10pt">
    <w:name w:val="Style Minimized Text + Arial Narrow 10 pt"/>
    <w:basedOn w:val="MinimizedText"/>
    <w:link w:val="StyleMinimizedTextArialNarrow10ptChar"/>
    <w:qFormat/>
    <w:rsid w:val="004643C3"/>
    <w:rPr>
      <w:sz w:val="20"/>
    </w:rPr>
  </w:style>
  <w:style w:type="character" w:customStyle="1" w:styleId="StyleMinimizedTextArialNarrow10ptChar">
    <w:name w:val="Style Minimized Text + Arial Narrow 10 pt Char"/>
    <w:basedOn w:val="MinimizedTextChar"/>
    <w:link w:val="StyleMinimizedTextArialNarrow10pt"/>
    <w:rsid w:val="004643C3"/>
    <w:rPr>
      <w:rFonts w:ascii="Calibri" w:eastAsia="Times New Roman" w:hAnsi="Calibri" w:cs="Calibri"/>
      <w:sz w:val="20"/>
    </w:rPr>
  </w:style>
  <w:style w:type="character" w:customStyle="1" w:styleId="Styleunderline11ptBold">
    <w:name w:val="Style underline + 11 pt Bold"/>
    <w:basedOn w:val="underline"/>
    <w:rsid w:val="004643C3"/>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643C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643C3"/>
    <w:rPr>
      <w:rFonts w:ascii="Calibri" w:eastAsia="Times New Roman" w:hAnsi="Calibri" w:cs="Calibri"/>
      <w:sz w:val="22"/>
      <w:u w:val="single"/>
      <w:bdr w:val="single" w:sz="4" w:space="0" w:color="auto"/>
    </w:rPr>
  </w:style>
  <w:style w:type="character" w:customStyle="1" w:styleId="Style9pt">
    <w:name w:val="Style 9 pt"/>
    <w:basedOn w:val="DefaultParagraphFont"/>
    <w:rsid w:val="004643C3"/>
    <w:rPr>
      <w:rFonts w:ascii="Times New Roman" w:hAnsi="Times New Roman"/>
      <w:sz w:val="20"/>
    </w:rPr>
  </w:style>
  <w:style w:type="paragraph" w:customStyle="1" w:styleId="StyleStyle49pt3">
    <w:name w:val="Style Style4 + 9 pt3"/>
    <w:basedOn w:val="Style4"/>
    <w:link w:val="StyleStyle49pt3Char"/>
    <w:qFormat/>
    <w:rsid w:val="004643C3"/>
  </w:style>
  <w:style w:type="character" w:customStyle="1" w:styleId="StyleStyle49pt3Char">
    <w:name w:val="Style Style4 + 9 pt3 Char"/>
    <w:basedOn w:val="Style4Char"/>
    <w:link w:val="StyleStyle49pt3"/>
    <w:rsid w:val="004643C3"/>
    <w:rPr>
      <w:rFonts w:ascii="Calibri" w:eastAsia="Times New Roman" w:hAnsi="Calibri" w:cs="Calibri"/>
      <w:sz w:val="22"/>
      <w:u w:val="single"/>
    </w:rPr>
  </w:style>
  <w:style w:type="paragraph" w:customStyle="1" w:styleId="StyleStyle4Bold">
    <w:name w:val="Style Style4 + Bold"/>
    <w:basedOn w:val="Style4"/>
    <w:link w:val="StyleStyle4BoldChar"/>
    <w:qFormat/>
    <w:rsid w:val="004643C3"/>
    <w:rPr>
      <w:b/>
      <w:bCs/>
    </w:rPr>
  </w:style>
  <w:style w:type="character" w:customStyle="1" w:styleId="StyleStyle4BoldChar">
    <w:name w:val="Style Style4 + Bold Char"/>
    <w:basedOn w:val="Style4Char"/>
    <w:link w:val="StyleStyle4Bold"/>
    <w:rsid w:val="004643C3"/>
    <w:rPr>
      <w:rFonts w:ascii="Calibri" w:eastAsia="Times New Roman" w:hAnsi="Calibri" w:cs="Calibri"/>
      <w:b/>
      <w:bCs/>
      <w:sz w:val="22"/>
      <w:u w:val="single"/>
    </w:rPr>
  </w:style>
  <w:style w:type="character" w:customStyle="1" w:styleId="CharChar11">
    <w:name w:val="Char Char11"/>
    <w:basedOn w:val="DefaultParagraphFont"/>
    <w:rsid w:val="004643C3"/>
    <w:rPr>
      <w:rFonts w:cs="Arial"/>
      <w:bCs/>
      <w:szCs w:val="26"/>
      <w:u w:val="single"/>
      <w:lang w:val="en-US" w:eastAsia="en-US" w:bidi="ar-SA"/>
    </w:rPr>
  </w:style>
  <w:style w:type="character" w:customStyle="1" w:styleId="authorbio">
    <w:name w:val="authorbio"/>
    <w:basedOn w:val="DefaultParagraphFont"/>
    <w:rsid w:val="004643C3"/>
  </w:style>
  <w:style w:type="character" w:customStyle="1" w:styleId="a">
    <w:name w:val="a"/>
    <w:basedOn w:val="DefaultParagraphFont"/>
    <w:rsid w:val="004643C3"/>
  </w:style>
  <w:style w:type="character" w:customStyle="1" w:styleId="StyleStyleUnderline411pt">
    <w:name w:val="Style Style Underline4 + 11 pt"/>
    <w:basedOn w:val="DefaultParagraphFont"/>
    <w:rsid w:val="004643C3"/>
    <w:rPr>
      <w:sz w:val="20"/>
      <w:u w:val="single"/>
    </w:rPr>
  </w:style>
  <w:style w:type="character" w:customStyle="1" w:styleId="StyleStyleUnderline411ptBold">
    <w:name w:val="Style Style Underline4 + 11 pt Bold"/>
    <w:basedOn w:val="DefaultParagraphFont"/>
    <w:rsid w:val="004643C3"/>
    <w:rPr>
      <w:b/>
      <w:bCs/>
      <w:sz w:val="20"/>
      <w:u w:val="single"/>
    </w:rPr>
  </w:style>
  <w:style w:type="character" w:customStyle="1" w:styleId="StyleStyleUnderline311pt">
    <w:name w:val="Style Style Underline3 + 11 pt"/>
    <w:basedOn w:val="DefaultParagraphFont"/>
    <w:rsid w:val="004643C3"/>
    <w:rPr>
      <w:sz w:val="20"/>
      <w:u w:val="single"/>
    </w:rPr>
  </w:style>
  <w:style w:type="character" w:customStyle="1" w:styleId="StyleStyleUnderline311ptBold">
    <w:name w:val="Style Style Underline3 + 11 pt Bold"/>
    <w:basedOn w:val="DefaultParagraphFont"/>
    <w:rsid w:val="004643C3"/>
    <w:rPr>
      <w:b/>
      <w:bCs/>
      <w:sz w:val="20"/>
      <w:u w:val="single"/>
    </w:rPr>
  </w:style>
  <w:style w:type="character" w:customStyle="1" w:styleId="StyleUnderline3">
    <w:name w:val="Style Underline3"/>
    <w:basedOn w:val="DefaultParagraphFont"/>
    <w:rsid w:val="004643C3"/>
    <w:rPr>
      <w:u w:val="single"/>
    </w:rPr>
  </w:style>
  <w:style w:type="paragraph" w:customStyle="1" w:styleId="StyleStyle111ptBorderSinglesolidlineAuto05ptL">
    <w:name w:val="Style Style1 + 11 pt Border: : (Single solid line Auto  0.5 pt L..."/>
    <w:link w:val="StyleStyle111ptBorderSinglesolidlineAuto05ptLChar"/>
    <w:qFormat/>
    <w:rsid w:val="004643C3"/>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643C3"/>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4643C3"/>
    <w:rPr>
      <w:u w:val="single"/>
    </w:rPr>
  </w:style>
  <w:style w:type="character" w:customStyle="1" w:styleId="NothingChar">
    <w:name w:val="Nothing Char"/>
    <w:basedOn w:val="DefaultParagraphFont"/>
    <w:link w:val="Nothing"/>
    <w:rsid w:val="004643C3"/>
    <w:rPr>
      <w:rFonts w:ascii="Times New Roman" w:eastAsia="Times New Roman" w:hAnsi="Times New Roman" w:cs="Times New Roman"/>
      <w:sz w:val="20"/>
    </w:rPr>
  </w:style>
  <w:style w:type="character" w:customStyle="1" w:styleId="CardsFont12pt0">
    <w:name w:val="Cards + Font 12pt"/>
    <w:basedOn w:val="DefaultParagraphFont"/>
    <w:rsid w:val="004643C3"/>
    <w:rPr>
      <w:rFonts w:ascii="Times New Roman" w:eastAsia="Calibri" w:hAnsi="Times New Roman" w:cs="Times New Roman"/>
      <w:sz w:val="24"/>
      <w:szCs w:val="20"/>
      <w:u w:val="single"/>
    </w:rPr>
  </w:style>
  <w:style w:type="paragraph" w:customStyle="1" w:styleId="SmallText0">
    <w:name w:val="Small Text"/>
    <w:link w:val="SmallTextChar0"/>
    <w:qFormat/>
    <w:rsid w:val="004643C3"/>
    <w:pPr>
      <w:spacing w:after="200" w:line="276" w:lineRule="auto"/>
    </w:pPr>
    <w:rPr>
      <w:rFonts w:ascii="Times New Roman" w:eastAsia="MS Mincho" w:hAnsi="Times New Roman" w:cs="Times New Roman"/>
      <w:sz w:val="15"/>
      <w:lang w:eastAsia="ja-JP"/>
    </w:rPr>
  </w:style>
  <w:style w:type="character" w:customStyle="1" w:styleId="SmallTextChar0">
    <w:name w:val="Small Text Char"/>
    <w:basedOn w:val="CardTextChar0"/>
    <w:link w:val="SmallText0"/>
    <w:rsid w:val="004643C3"/>
    <w:rPr>
      <w:rFonts w:ascii="Times New Roman" w:eastAsia="MS Mincho" w:hAnsi="Times New Roman" w:cs="Times New Roman"/>
      <w:sz w:val="15"/>
      <w:szCs w:val="24"/>
      <w:lang w:eastAsia="ja-JP"/>
    </w:rPr>
  </w:style>
  <w:style w:type="paragraph" w:customStyle="1" w:styleId="Circled">
    <w:name w:val="Circled"/>
    <w:link w:val="CircledChar"/>
    <w:qFormat/>
    <w:rsid w:val="004643C3"/>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4643C3"/>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4643C3"/>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4643C3"/>
  </w:style>
  <w:style w:type="character" w:customStyle="1" w:styleId="part-of-speech">
    <w:name w:val="part-of-speech"/>
    <w:basedOn w:val="DefaultParagraphFont"/>
    <w:rsid w:val="004643C3"/>
  </w:style>
  <w:style w:type="character" w:customStyle="1" w:styleId="sep">
    <w:name w:val="sep"/>
    <w:basedOn w:val="DefaultParagraphFont"/>
    <w:rsid w:val="004643C3"/>
  </w:style>
  <w:style w:type="character" w:customStyle="1" w:styleId="pron">
    <w:name w:val="pron"/>
    <w:basedOn w:val="DefaultParagraphFont"/>
    <w:rsid w:val="004643C3"/>
  </w:style>
  <w:style w:type="paragraph" w:customStyle="1" w:styleId="StyleStyle4LatinTimesNewRomanAsianSimSun">
    <w:name w:val="Style Style4 + (Latin) Times New Roman (Asian) SimSun"/>
    <w:basedOn w:val="Normal"/>
    <w:link w:val="StyleStyle4LatinTimesNewRomanAsianSimSunChar"/>
    <w:qFormat/>
    <w:rsid w:val="004643C3"/>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643C3"/>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643C3"/>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643C3"/>
    <w:rPr>
      <w:rFonts w:ascii="Calibri" w:eastAsia="SimSun" w:hAnsi="Calibri" w:cs="Calibri"/>
      <w:b/>
      <w:bCs/>
      <w:sz w:val="22"/>
      <w:u w:val="single"/>
    </w:rPr>
  </w:style>
  <w:style w:type="character" w:customStyle="1" w:styleId="CharChar3">
    <w:name w:val="Char Char3"/>
    <w:basedOn w:val="DefaultParagraphFont"/>
    <w:rsid w:val="004643C3"/>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4643C3"/>
    <w:rPr>
      <w:bCs/>
      <w:szCs w:val="26"/>
      <w:u w:val="single"/>
    </w:rPr>
  </w:style>
  <w:style w:type="paragraph" w:styleId="Subtitle">
    <w:name w:val="Subtitle"/>
    <w:aliases w:val="Underlined card text"/>
    <w:basedOn w:val="Normal"/>
    <w:next w:val="Normal"/>
    <w:link w:val="SubtitleChar"/>
    <w:uiPriority w:val="99"/>
    <w:qFormat/>
    <w:rsid w:val="004643C3"/>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4643C3"/>
    <w:rPr>
      <w:color w:val="5A5A5A" w:themeColor="text1" w:themeTint="A5"/>
      <w:spacing w:val="15"/>
      <w:sz w:val="22"/>
      <w:szCs w:val="22"/>
    </w:rPr>
  </w:style>
  <w:style w:type="paragraph" w:customStyle="1" w:styleId="StyleStyle411pt1">
    <w:name w:val="Style Style4 + 11 pt1"/>
    <w:basedOn w:val="Style4"/>
    <w:link w:val="StyleStyle411pt1Char"/>
    <w:qFormat/>
    <w:rsid w:val="004643C3"/>
  </w:style>
  <w:style w:type="character" w:customStyle="1" w:styleId="StyleStyle411pt1Char">
    <w:name w:val="Style Style4 + 11 pt1 Char"/>
    <w:basedOn w:val="Style4Char"/>
    <w:link w:val="StyleStyle411pt1"/>
    <w:rsid w:val="004643C3"/>
    <w:rPr>
      <w:rFonts w:ascii="Calibri" w:eastAsia="Times New Roman" w:hAnsi="Calibri" w:cs="Calibri"/>
      <w:sz w:val="22"/>
      <w:u w:val="single"/>
    </w:rPr>
  </w:style>
  <w:style w:type="character" w:customStyle="1" w:styleId="BoldandUnderlineCharChar2">
    <w:name w:val="Bold and Underline Char Char2"/>
    <w:basedOn w:val="DefaultParagraphFont"/>
    <w:rsid w:val="004643C3"/>
    <w:rPr>
      <w:b/>
      <w:u w:val="single"/>
      <w:lang w:val="en-US" w:eastAsia="en-US" w:bidi="ar-SA"/>
    </w:rPr>
  </w:style>
  <w:style w:type="character" w:customStyle="1" w:styleId="StyleUnderlineCharChar111pt">
    <w:name w:val="Style Underline Char Char1 + 11 pt"/>
    <w:basedOn w:val="DefaultParagraphFont"/>
    <w:rsid w:val="004643C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643C3"/>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4643C3"/>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4643C3"/>
    <w:rPr>
      <w:sz w:val="22"/>
      <w:u w:val="single"/>
    </w:rPr>
  </w:style>
  <w:style w:type="paragraph" w:customStyle="1" w:styleId="StyleMinimizedTextArialNarrow9pt">
    <w:name w:val="Style Minimized Text + Arial Narrow 9 pt"/>
    <w:basedOn w:val="Normal"/>
    <w:link w:val="StyleMinimizedTextArialNarrow9ptChar"/>
    <w:qFormat/>
    <w:rsid w:val="004643C3"/>
    <w:rPr>
      <w:rFonts w:eastAsia="Times New Roman"/>
    </w:rPr>
  </w:style>
  <w:style w:type="character" w:customStyle="1" w:styleId="StyleMinimizedTextArialNarrow9ptChar">
    <w:name w:val="Style Minimized Text + Arial Narrow 9 pt Char"/>
    <w:basedOn w:val="DefaultParagraphFont"/>
    <w:link w:val="StyleMinimizedTextArialNarrow9pt"/>
    <w:rsid w:val="004643C3"/>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4643C3"/>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643C3"/>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643C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643C3"/>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4643C3"/>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4643C3"/>
    <w:rPr>
      <w:b w:val="0"/>
      <w:bCs/>
      <w:sz w:val="20"/>
      <w:u w:val="single"/>
      <w:lang w:val="en-US" w:eastAsia="en-US" w:bidi="ar-SA"/>
    </w:rPr>
  </w:style>
  <w:style w:type="character" w:customStyle="1" w:styleId="Styleunderline9pt">
    <w:name w:val="Style underline + 9 pt"/>
    <w:basedOn w:val="underline"/>
    <w:rsid w:val="004643C3"/>
    <w:rPr>
      <w:rFonts w:ascii="Times New Roman" w:hAnsi="Times New Roman" w:cs="Times New Roman"/>
      <w:b/>
      <w:sz w:val="20"/>
      <w:u w:val="single"/>
    </w:rPr>
  </w:style>
  <w:style w:type="character" w:customStyle="1" w:styleId="StyleTimesNewRoman9pt">
    <w:name w:val="Style Times New Roman 9 pt"/>
    <w:basedOn w:val="DefaultParagraphFont"/>
    <w:rsid w:val="004643C3"/>
    <w:rPr>
      <w:rFonts w:ascii="Times New Roman" w:hAnsi="Times New Roman"/>
      <w:sz w:val="20"/>
    </w:rPr>
  </w:style>
  <w:style w:type="character" w:customStyle="1" w:styleId="Styleunderline9pt1">
    <w:name w:val="Style underline + 9 pt1"/>
    <w:basedOn w:val="underline"/>
    <w:rsid w:val="004643C3"/>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4643C3"/>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0"/>
    <w:link w:val="StyleUnderlineChar11pt2"/>
    <w:rsid w:val="004643C3"/>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4643C3"/>
    <w:rPr>
      <w:b/>
      <w:bCs/>
      <w:noProof w:val="0"/>
      <w:sz w:val="20"/>
      <w:u w:val="single"/>
      <w:lang w:val="en-US" w:eastAsia="en-US" w:bidi="ar-SA"/>
    </w:rPr>
  </w:style>
  <w:style w:type="character" w:customStyle="1" w:styleId="Hyperlink23">
    <w:name w:val="Hyperlink23"/>
    <w:basedOn w:val="DefaultParagraphFont"/>
    <w:rsid w:val="004643C3"/>
    <w:rPr>
      <w:color w:val="3300CC"/>
      <w:u w:val="single"/>
    </w:rPr>
  </w:style>
  <w:style w:type="paragraph" w:customStyle="1" w:styleId="cardCharChar">
    <w:name w:val="card Char Char"/>
    <w:basedOn w:val="Normal"/>
    <w:link w:val="cardCharCharChar"/>
    <w:qFormat/>
    <w:rsid w:val="004643C3"/>
    <w:pPr>
      <w:ind w:left="288" w:right="288"/>
    </w:pPr>
    <w:rPr>
      <w:rFonts w:eastAsia="Times New Roman"/>
      <w:szCs w:val="20"/>
    </w:rPr>
  </w:style>
  <w:style w:type="character" w:customStyle="1" w:styleId="cardCharCharChar">
    <w:name w:val="card Char Char Char"/>
    <w:basedOn w:val="DefaultParagraphFont"/>
    <w:link w:val="cardCharChar"/>
    <w:rsid w:val="004643C3"/>
    <w:rPr>
      <w:rFonts w:ascii="Calibri" w:eastAsia="Times New Roman" w:hAnsi="Calibri" w:cs="Calibri"/>
      <w:sz w:val="22"/>
      <w:szCs w:val="20"/>
    </w:rPr>
  </w:style>
  <w:style w:type="character" w:customStyle="1" w:styleId="StyleunderlineArialNarrow9ptBold">
    <w:name w:val="Style underline + Arial Narrow 9 pt Bold"/>
    <w:basedOn w:val="underline"/>
    <w:rsid w:val="004643C3"/>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4643C3"/>
  </w:style>
  <w:style w:type="character" w:customStyle="1" w:styleId="StylecardCharCharArialNarrow9ptChar">
    <w:name w:val="Style card Char Char + Arial Narrow 9 pt Char"/>
    <w:basedOn w:val="cardCharCharChar"/>
    <w:link w:val="StylecardCharCharArialNarrow9pt"/>
    <w:rsid w:val="004643C3"/>
    <w:rPr>
      <w:rFonts w:ascii="Calibri" w:eastAsia="Times New Roman" w:hAnsi="Calibri" w:cs="Calibri"/>
      <w:sz w:val="22"/>
      <w:szCs w:val="20"/>
    </w:rPr>
  </w:style>
  <w:style w:type="character" w:customStyle="1" w:styleId="UnderlineCharCharChar">
    <w:name w:val="Underline Char Char Char"/>
    <w:basedOn w:val="DefaultParagraphFont"/>
    <w:rsid w:val="004643C3"/>
    <w:rPr>
      <w:noProof w:val="0"/>
      <w:u w:val="single"/>
      <w:lang w:val="en-US" w:eastAsia="en-US" w:bidi="ar-SA"/>
    </w:rPr>
  </w:style>
  <w:style w:type="character" w:customStyle="1" w:styleId="CardTextChar1">
    <w:name w:val="Card Text Char1"/>
    <w:basedOn w:val="DefaultParagraphFont"/>
    <w:rsid w:val="004643C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643C3"/>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4643C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643C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4643C3"/>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4643C3"/>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4643C3"/>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4643C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643C3"/>
    <w:rPr>
      <w:rFonts w:eastAsia="Times New Roman"/>
    </w:rPr>
  </w:style>
  <w:style w:type="character" w:customStyle="1" w:styleId="TextsmallChar">
    <w:name w:val="Textsmall Char"/>
    <w:basedOn w:val="DefaultParagraphFont"/>
    <w:link w:val="Textsmall"/>
    <w:rsid w:val="004643C3"/>
    <w:rPr>
      <w:rFonts w:ascii="Calibri" w:eastAsia="Times New Roman" w:hAnsi="Calibri" w:cs="Calibri"/>
      <w:sz w:val="22"/>
    </w:rPr>
  </w:style>
  <w:style w:type="character" w:customStyle="1" w:styleId="CharChar111">
    <w:name w:val="Char Char111"/>
    <w:basedOn w:val="DefaultParagraphFont"/>
    <w:rsid w:val="004643C3"/>
    <w:rPr>
      <w:rFonts w:cs="Arial"/>
      <w:bCs/>
      <w:szCs w:val="26"/>
      <w:u w:val="single"/>
      <w:lang w:val="en-US" w:eastAsia="en-US" w:bidi="ar-SA"/>
    </w:rPr>
  </w:style>
  <w:style w:type="character" w:customStyle="1" w:styleId="UnderlineBold">
    <w:name w:val="Underline + Bold"/>
    <w:uiPriority w:val="1"/>
    <w:qFormat/>
    <w:rsid w:val="004643C3"/>
    <w:rPr>
      <w:b/>
      <w:sz w:val="20"/>
      <w:u w:val="single"/>
    </w:rPr>
  </w:style>
  <w:style w:type="paragraph" w:customStyle="1" w:styleId="cardtextsmall">
    <w:name w:val="card text small"/>
    <w:basedOn w:val="Normal"/>
    <w:qFormat/>
    <w:rsid w:val="004643C3"/>
    <w:rPr>
      <w:rFonts w:ascii="Arial Narrow" w:eastAsia="Times New Roman" w:hAnsi="Arial Narrow"/>
    </w:rPr>
  </w:style>
  <w:style w:type="character" w:customStyle="1" w:styleId="AUnterdline">
    <w:name w:val="AUnterdline"/>
    <w:qFormat/>
    <w:rsid w:val="004643C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643C3"/>
    <w:rPr>
      <w:rFonts w:ascii="Times New Roman" w:hAnsi="Times New Roman"/>
      <w:b/>
      <w:bCs/>
      <w:sz w:val="20"/>
      <w:u w:val="single"/>
      <w:bdr w:val="single" w:sz="4" w:space="0" w:color="auto"/>
    </w:rPr>
  </w:style>
  <w:style w:type="character" w:customStyle="1" w:styleId="highlightedsearchterm">
    <w:name w:val="highlightedsearchterm"/>
    <w:rsid w:val="004643C3"/>
  </w:style>
  <w:style w:type="character" w:customStyle="1" w:styleId="StyleUnderline1">
    <w:name w:val="Style Underline1"/>
    <w:basedOn w:val="DefaultParagraphFont"/>
    <w:rsid w:val="004643C3"/>
    <w:rPr>
      <w:rFonts w:ascii="Times New Roman" w:hAnsi="Times New Roman"/>
      <w:sz w:val="20"/>
      <w:u w:val="single"/>
    </w:rPr>
  </w:style>
  <w:style w:type="paragraph" w:customStyle="1" w:styleId="CardIndented">
    <w:name w:val="Card (Indented)"/>
    <w:basedOn w:val="Normal"/>
    <w:link w:val="CardIndentedChar"/>
    <w:qFormat/>
    <w:rsid w:val="004643C3"/>
    <w:pPr>
      <w:ind w:left="288"/>
    </w:pPr>
  </w:style>
  <w:style w:type="paragraph" w:customStyle="1" w:styleId="StyleStyle49pt10">
    <w:name w:val="Style Style4 + 9 pt10"/>
    <w:basedOn w:val="Style4"/>
    <w:link w:val="StyleStyle49pt10Char"/>
    <w:qFormat/>
    <w:rsid w:val="004643C3"/>
  </w:style>
  <w:style w:type="character" w:customStyle="1" w:styleId="StyleStyle49pt10Char">
    <w:name w:val="Style Style4 + 9 pt10 Char"/>
    <w:basedOn w:val="Style4Char"/>
    <w:link w:val="StyleStyle49pt10"/>
    <w:rsid w:val="004643C3"/>
    <w:rPr>
      <w:rFonts w:ascii="Calibri" w:eastAsia="Times New Roman" w:hAnsi="Calibri" w:cs="Calibri"/>
      <w:sz w:val="22"/>
      <w:u w:val="single"/>
    </w:rPr>
  </w:style>
  <w:style w:type="paragraph" w:customStyle="1" w:styleId="StyleStyle49ptBold7">
    <w:name w:val="Style Style4 + 9 pt Bold7"/>
    <w:basedOn w:val="Style4"/>
    <w:link w:val="StyleStyle49ptBold7Char"/>
    <w:qFormat/>
    <w:rsid w:val="004643C3"/>
    <w:rPr>
      <w:b/>
      <w:bCs/>
    </w:rPr>
  </w:style>
  <w:style w:type="character" w:customStyle="1" w:styleId="StyleStyle49ptBold7Char">
    <w:name w:val="Style Style4 + 9 pt Bold7 Char"/>
    <w:link w:val="StyleStyle49ptBold7"/>
    <w:rsid w:val="004643C3"/>
    <w:rPr>
      <w:rFonts w:ascii="Calibri" w:eastAsia="Times New Roman" w:hAnsi="Calibri" w:cs="Calibri"/>
      <w:b/>
      <w:bCs/>
      <w:sz w:val="22"/>
      <w:u w:val="single"/>
    </w:rPr>
  </w:style>
  <w:style w:type="paragraph" w:customStyle="1" w:styleId="NormalUnderline">
    <w:name w:val="Normal Underline"/>
    <w:basedOn w:val="Normal"/>
    <w:link w:val="NormalUnderlineChar"/>
    <w:qFormat/>
    <w:rsid w:val="004643C3"/>
    <w:pPr>
      <w:ind w:left="288"/>
    </w:pPr>
    <w:rPr>
      <w:rFonts w:eastAsia="Times New Roman"/>
      <w:u w:val="single"/>
    </w:rPr>
  </w:style>
  <w:style w:type="character" w:customStyle="1" w:styleId="NormalUnderlineChar">
    <w:name w:val="Normal Underline Char"/>
    <w:link w:val="NormalUnderline"/>
    <w:rsid w:val="004643C3"/>
    <w:rPr>
      <w:rFonts w:ascii="Calibri" w:eastAsia="Times New Roman" w:hAnsi="Calibri" w:cs="Calibri"/>
      <w:sz w:val="22"/>
      <w:u w:val="single"/>
    </w:rPr>
  </w:style>
  <w:style w:type="character" w:customStyle="1" w:styleId="DontRead">
    <w:name w:val="Don't Read"/>
    <w:qFormat/>
    <w:rsid w:val="004643C3"/>
    <w:rPr>
      <w:rFonts w:ascii="Times New Roman" w:hAnsi="Times New Roman"/>
      <w:sz w:val="16"/>
    </w:rPr>
  </w:style>
  <w:style w:type="paragraph" w:customStyle="1" w:styleId="Underlinestyle">
    <w:name w:val="Underline style"/>
    <w:basedOn w:val="Normal"/>
    <w:qFormat/>
    <w:rsid w:val="004643C3"/>
    <w:rPr>
      <w:rFonts w:eastAsia="Times New Roman"/>
      <w:u w:val="single"/>
    </w:rPr>
  </w:style>
  <w:style w:type="character" w:customStyle="1" w:styleId="Style11ptUnderline3">
    <w:name w:val="Style 11 pt Underline3"/>
    <w:rsid w:val="004643C3"/>
    <w:rPr>
      <w:sz w:val="20"/>
      <w:u w:val="single"/>
    </w:rPr>
  </w:style>
  <w:style w:type="character" w:customStyle="1" w:styleId="27">
    <w:name w:val="27"/>
    <w:rsid w:val="004643C3"/>
    <w:rPr>
      <w:rFonts w:cs="Arial"/>
      <w:bCs/>
      <w:sz w:val="20"/>
      <w:u w:val="single"/>
      <w:lang w:val="en-US" w:eastAsia="en-US" w:bidi="ar-SA"/>
    </w:rPr>
  </w:style>
  <w:style w:type="character" w:customStyle="1" w:styleId="2">
    <w:name w:val="2"/>
    <w:rsid w:val="004643C3"/>
    <w:rPr>
      <w:rFonts w:cs="Arial"/>
      <w:bCs/>
      <w:sz w:val="20"/>
      <w:u w:val="single"/>
      <w:lang w:val="en-US" w:eastAsia="en-US" w:bidi="ar-SA"/>
    </w:rPr>
  </w:style>
  <w:style w:type="character" w:customStyle="1" w:styleId="Style9ptUnderline11">
    <w:name w:val="Style 9 pt Underline11"/>
    <w:basedOn w:val="DefaultParagraphFont"/>
    <w:rsid w:val="004643C3"/>
    <w:rPr>
      <w:sz w:val="20"/>
      <w:u w:val="single"/>
    </w:rPr>
  </w:style>
  <w:style w:type="character" w:customStyle="1" w:styleId="Style9ptBoldUnderline5">
    <w:name w:val="Style 9 pt Bold Underline5"/>
    <w:basedOn w:val="DefaultParagraphFont"/>
    <w:rsid w:val="004643C3"/>
    <w:rPr>
      <w:b/>
      <w:bCs/>
      <w:sz w:val="20"/>
      <w:u w:val="single"/>
    </w:rPr>
  </w:style>
  <w:style w:type="character" w:customStyle="1" w:styleId="CharChar114">
    <w:name w:val="Char Char114"/>
    <w:basedOn w:val="DefaultParagraphFont"/>
    <w:rsid w:val="004643C3"/>
    <w:rPr>
      <w:rFonts w:cs="Arial"/>
      <w:bCs/>
      <w:szCs w:val="26"/>
      <w:u w:val="single"/>
      <w:lang w:val="en-US" w:eastAsia="en-US" w:bidi="ar-SA"/>
    </w:rPr>
  </w:style>
  <w:style w:type="character" w:customStyle="1" w:styleId="CharChar113">
    <w:name w:val="Char Char113"/>
    <w:basedOn w:val="DefaultParagraphFont"/>
    <w:rsid w:val="004643C3"/>
    <w:rPr>
      <w:rFonts w:cs="Arial"/>
      <w:bCs/>
      <w:szCs w:val="26"/>
      <w:u w:val="single"/>
      <w:lang w:val="en-US" w:eastAsia="en-US" w:bidi="ar-SA"/>
    </w:rPr>
  </w:style>
  <w:style w:type="character" w:customStyle="1" w:styleId="CharChar112">
    <w:name w:val="Char Char112"/>
    <w:basedOn w:val="DefaultParagraphFont"/>
    <w:rsid w:val="004643C3"/>
    <w:rPr>
      <w:rFonts w:cs="Arial"/>
      <w:bCs/>
      <w:szCs w:val="26"/>
      <w:u w:val="single"/>
      <w:lang w:val="en-US" w:eastAsia="en-US" w:bidi="ar-SA"/>
    </w:rPr>
  </w:style>
  <w:style w:type="character" w:customStyle="1" w:styleId="ssl0">
    <w:name w:val="ss_l0"/>
    <w:basedOn w:val="DefaultParagraphFont"/>
    <w:rsid w:val="004643C3"/>
  </w:style>
  <w:style w:type="paragraph" w:styleId="CommentText">
    <w:name w:val="annotation text"/>
    <w:basedOn w:val="Normal"/>
    <w:link w:val="CommentTextChar"/>
    <w:uiPriority w:val="99"/>
    <w:rsid w:val="004643C3"/>
    <w:rPr>
      <w:szCs w:val="20"/>
    </w:rPr>
  </w:style>
  <w:style w:type="character" w:customStyle="1" w:styleId="CommentTextChar">
    <w:name w:val="Comment Text Char"/>
    <w:basedOn w:val="DefaultParagraphFont"/>
    <w:link w:val="CommentText"/>
    <w:uiPriority w:val="99"/>
    <w:rsid w:val="004643C3"/>
    <w:rPr>
      <w:rFonts w:ascii="Calibri" w:hAnsi="Calibri" w:cs="Calibri"/>
      <w:sz w:val="22"/>
      <w:szCs w:val="20"/>
    </w:rPr>
  </w:style>
  <w:style w:type="character" w:customStyle="1" w:styleId="CommentSubjectChar">
    <w:name w:val="Comment Subject Char"/>
    <w:basedOn w:val="CommentTextChar"/>
    <w:link w:val="CommentSubject"/>
    <w:rsid w:val="004643C3"/>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4643C3"/>
    <w:rPr>
      <w:rFonts w:ascii="Times New Roman" w:hAnsi="Times New Roman" w:cs="Times New Roman"/>
      <w:b/>
      <w:bCs/>
    </w:rPr>
  </w:style>
  <w:style w:type="character" w:customStyle="1" w:styleId="CommentSubjectChar1">
    <w:name w:val="Comment Subject Char1"/>
    <w:basedOn w:val="CommentTextChar"/>
    <w:uiPriority w:val="99"/>
    <w:semiHidden/>
    <w:rsid w:val="004643C3"/>
    <w:rPr>
      <w:rFonts w:ascii="Calibri" w:hAnsi="Calibri" w:cs="Calibri"/>
      <w:b/>
      <w:bCs/>
      <w:sz w:val="22"/>
      <w:szCs w:val="20"/>
    </w:rPr>
  </w:style>
  <w:style w:type="paragraph" w:customStyle="1" w:styleId="WW-Default1">
    <w:name w:val="WW-Default1"/>
    <w:basedOn w:val="Normal"/>
    <w:qFormat/>
    <w:rsid w:val="004643C3"/>
    <w:pPr>
      <w:suppressAutoHyphens/>
    </w:pPr>
    <w:rPr>
      <w:rFonts w:eastAsia="Times New Roman"/>
      <w:b/>
      <w:bCs/>
      <w:szCs w:val="20"/>
      <w:lang w:eastAsia="ar-SA"/>
    </w:rPr>
  </w:style>
  <w:style w:type="paragraph" w:customStyle="1" w:styleId="Normal1">
    <w:name w:val="Normal1"/>
    <w:basedOn w:val="BodyText"/>
    <w:qFormat/>
    <w:rsid w:val="004643C3"/>
  </w:style>
  <w:style w:type="character" w:customStyle="1" w:styleId="zoomme">
    <w:name w:val="zoomme"/>
    <w:basedOn w:val="DefaultParagraphFont"/>
    <w:rsid w:val="004643C3"/>
  </w:style>
  <w:style w:type="character" w:customStyle="1" w:styleId="Date1">
    <w:name w:val="Date1"/>
    <w:basedOn w:val="DefaultParagraphFont"/>
    <w:rsid w:val="004643C3"/>
  </w:style>
  <w:style w:type="character" w:customStyle="1" w:styleId="classauthor">
    <w:name w:val="class=&quot;author&quot;"/>
    <w:basedOn w:val="DefaultParagraphFont"/>
    <w:rsid w:val="004643C3"/>
  </w:style>
  <w:style w:type="paragraph" w:customStyle="1" w:styleId="CardStyle">
    <w:name w:val="Card Style"/>
    <w:basedOn w:val="Normal"/>
    <w:link w:val="CardStyleChar"/>
    <w:qFormat/>
    <w:rsid w:val="004643C3"/>
    <w:rPr>
      <w:rFonts w:eastAsia="Times New Roman"/>
    </w:rPr>
  </w:style>
  <w:style w:type="character" w:customStyle="1" w:styleId="BoldUnderlineChar0">
    <w:name w:val="Bold Underline Char"/>
    <w:rsid w:val="004643C3"/>
    <w:rPr>
      <w:rFonts w:ascii="Times New Roman" w:eastAsia="Times New Roman" w:hAnsi="Times New Roman"/>
      <w:b/>
      <w:bCs/>
      <w:szCs w:val="24"/>
      <w:u w:val="single"/>
    </w:rPr>
  </w:style>
  <w:style w:type="character" w:customStyle="1" w:styleId="texto1">
    <w:name w:val="texto1"/>
    <w:rsid w:val="004643C3"/>
  </w:style>
  <w:style w:type="character" w:customStyle="1" w:styleId="apple-style-span">
    <w:name w:val="apple-style-span"/>
    <w:rsid w:val="004643C3"/>
  </w:style>
  <w:style w:type="paragraph" w:customStyle="1" w:styleId="citenon-bold">
    <w:name w:val="cite non-bold"/>
    <w:basedOn w:val="Normal"/>
    <w:link w:val="citenon-boldChar"/>
    <w:qFormat/>
    <w:rsid w:val="004643C3"/>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643C3"/>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643C3"/>
    <w:rPr>
      <w:rFonts w:ascii="Calibri" w:eastAsia="Times New Roman" w:hAnsi="Calibri" w:cs="Arial"/>
      <w:b/>
      <w:szCs w:val="28"/>
    </w:rPr>
  </w:style>
  <w:style w:type="paragraph" w:customStyle="1" w:styleId="Style23">
    <w:name w:val="Style23"/>
    <w:basedOn w:val="Normal"/>
    <w:uiPriority w:val="99"/>
    <w:qFormat/>
    <w:rsid w:val="004643C3"/>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643C3"/>
    <w:rPr>
      <w:rFonts w:ascii="Calibri" w:eastAsia="Times New Roman" w:hAnsi="Calibri" w:cs="Calibri"/>
      <w:sz w:val="22"/>
      <w:lang w:bidi="en-US"/>
    </w:rPr>
  </w:style>
  <w:style w:type="character" w:customStyle="1" w:styleId="gray">
    <w:name w:val="gray"/>
    <w:basedOn w:val="DefaultParagraphFont"/>
    <w:rsid w:val="004643C3"/>
  </w:style>
  <w:style w:type="paragraph" w:customStyle="1" w:styleId="Tagtemplate">
    <w:name w:val="Tagtemplate"/>
    <w:basedOn w:val="Normal"/>
    <w:link w:val="TagtemplateChar"/>
    <w:autoRedefine/>
    <w:qFormat/>
    <w:rsid w:val="004643C3"/>
    <w:pPr>
      <w:keepNext/>
      <w:keepLines/>
    </w:pPr>
    <w:rPr>
      <w:rFonts w:eastAsia="Calibri"/>
      <w:b/>
    </w:rPr>
  </w:style>
  <w:style w:type="character" w:customStyle="1" w:styleId="TagtemplateChar">
    <w:name w:val="Tagtemplate Char"/>
    <w:basedOn w:val="DefaultParagraphFont"/>
    <w:link w:val="Tagtemplate"/>
    <w:rsid w:val="004643C3"/>
    <w:rPr>
      <w:rFonts w:ascii="Calibri" w:eastAsia="Calibri" w:hAnsi="Calibri" w:cs="Calibri"/>
      <w:b/>
      <w:sz w:val="22"/>
    </w:rPr>
  </w:style>
  <w:style w:type="character" w:customStyle="1" w:styleId="Styleunderline11ptBorderSinglesolidlineAuto05p">
    <w:name w:val="Style underline + 11 pt Border: : (Single solid line Auto  0.5 p..."/>
    <w:rsid w:val="004643C3"/>
    <w:rPr>
      <w:sz w:val="20"/>
      <w:u w:val="single"/>
      <w:bdr w:val="single" w:sz="4" w:space="0" w:color="auto"/>
    </w:rPr>
  </w:style>
  <w:style w:type="paragraph" w:customStyle="1" w:styleId="Citation-FirstLine">
    <w:name w:val="Citation - First Line"/>
    <w:basedOn w:val="Normal"/>
    <w:next w:val="Normal"/>
    <w:autoRedefine/>
    <w:qFormat/>
    <w:rsid w:val="004643C3"/>
    <w:pPr>
      <w:spacing w:line="240" w:lineRule="atLeast"/>
      <w:jc w:val="both"/>
    </w:pPr>
    <w:rPr>
      <w:rFonts w:ascii="Book Antiqua" w:eastAsia="Times New Roman" w:hAnsi="Book Antiqua"/>
    </w:rPr>
  </w:style>
  <w:style w:type="character" w:customStyle="1" w:styleId="CardText-Underlined">
    <w:name w:val="Card Text - Underlined"/>
    <w:rsid w:val="004643C3"/>
    <w:rPr>
      <w:b/>
      <w:sz w:val="20"/>
      <w:u w:val="single"/>
    </w:rPr>
  </w:style>
  <w:style w:type="paragraph" w:customStyle="1" w:styleId="Citation-Complete">
    <w:name w:val="Citation - Complete"/>
    <w:basedOn w:val="Normal"/>
    <w:next w:val="Normal"/>
    <w:link w:val="Citation-CompleteChar"/>
    <w:autoRedefine/>
    <w:qFormat/>
    <w:rsid w:val="004643C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643C3"/>
    <w:rPr>
      <w:rFonts w:ascii="Book Antiqua" w:eastAsia="Times New Roman" w:hAnsi="Book Antiqua" w:cs="Calibri"/>
      <w:sz w:val="22"/>
    </w:rPr>
  </w:style>
  <w:style w:type="character" w:customStyle="1" w:styleId="MicroTextChar">
    <w:name w:val="MicroText Char"/>
    <w:link w:val="MicroText"/>
    <w:rsid w:val="004643C3"/>
    <w:rPr>
      <w:rFonts w:ascii="Arial Narrow" w:hAnsi="Arial Narrow"/>
      <w:sz w:val="12"/>
    </w:rPr>
  </w:style>
  <w:style w:type="paragraph" w:customStyle="1" w:styleId="TagCite">
    <w:name w:val="Tag/Cite"/>
    <w:basedOn w:val="Normal"/>
    <w:qFormat/>
    <w:rsid w:val="004643C3"/>
    <w:rPr>
      <w:rFonts w:eastAsia="Times New Roman"/>
      <w:b/>
    </w:rPr>
  </w:style>
  <w:style w:type="character" w:customStyle="1" w:styleId="Style11ptItalicUnderline">
    <w:name w:val="Style 11 pt Italic Underline"/>
    <w:basedOn w:val="DefaultParagraphFont"/>
    <w:rsid w:val="004643C3"/>
    <w:rPr>
      <w:i/>
      <w:iCs/>
      <w:sz w:val="20"/>
      <w:u w:val="single"/>
    </w:rPr>
  </w:style>
  <w:style w:type="character" w:customStyle="1" w:styleId="Style11ptItalic">
    <w:name w:val="Style 11 pt Italic"/>
    <w:basedOn w:val="DefaultParagraphFont"/>
    <w:rsid w:val="004643C3"/>
    <w:rPr>
      <w:rFonts w:ascii="Times New Roman" w:hAnsi="Times New Roman"/>
      <w:i/>
      <w:iCs/>
      <w:sz w:val="20"/>
    </w:rPr>
  </w:style>
  <w:style w:type="character" w:customStyle="1" w:styleId="BoldandUnderlineChar">
    <w:name w:val="Bold and Underline Char"/>
    <w:basedOn w:val="DefaultParagraphFont"/>
    <w:link w:val="BoldandUnderline"/>
    <w:locked/>
    <w:rsid w:val="004643C3"/>
    <w:rPr>
      <w:b/>
      <w:u w:val="single"/>
    </w:rPr>
  </w:style>
  <w:style w:type="paragraph" w:customStyle="1" w:styleId="BoldandUnderline">
    <w:name w:val="Bold and Underline"/>
    <w:basedOn w:val="Normal"/>
    <w:link w:val="BoldandUnderlineChar"/>
    <w:qFormat/>
    <w:rsid w:val="004643C3"/>
    <w:rPr>
      <w:rFonts w:asciiTheme="minorHAnsi" w:hAnsiTheme="minorHAnsi" w:cstheme="minorBidi"/>
      <w:b/>
      <w:sz w:val="24"/>
      <w:u w:val="single"/>
    </w:rPr>
  </w:style>
  <w:style w:type="character" w:customStyle="1" w:styleId="hdr">
    <w:name w:val="hdr"/>
    <w:basedOn w:val="DefaultParagraphFont"/>
    <w:rsid w:val="004643C3"/>
  </w:style>
  <w:style w:type="paragraph" w:customStyle="1" w:styleId="StyleStyle49ptBold3">
    <w:name w:val="Style Style4 + 9 pt Bold3"/>
    <w:basedOn w:val="Style4"/>
    <w:link w:val="StyleStyle49ptBold3Char"/>
    <w:qFormat/>
    <w:rsid w:val="004643C3"/>
    <w:rPr>
      <w:b/>
      <w:bCs/>
    </w:rPr>
  </w:style>
  <w:style w:type="character" w:customStyle="1" w:styleId="StyleStyle49ptBold3Char">
    <w:name w:val="Style Style4 + 9 pt Bold3 Char"/>
    <w:basedOn w:val="Style4Char"/>
    <w:link w:val="StyleStyle49ptBold3"/>
    <w:rsid w:val="004643C3"/>
    <w:rPr>
      <w:rFonts w:ascii="Calibri" w:eastAsia="Times New Roman" w:hAnsi="Calibri" w:cs="Calibri"/>
      <w:b/>
      <w:bCs/>
      <w:sz w:val="22"/>
      <w:u w:val="single"/>
    </w:rPr>
  </w:style>
  <w:style w:type="character" w:customStyle="1" w:styleId="Style9ptUnderline6">
    <w:name w:val="Style 9 pt Underline6"/>
    <w:basedOn w:val="DefaultParagraphFont"/>
    <w:rsid w:val="004643C3"/>
    <w:rPr>
      <w:sz w:val="20"/>
      <w:u w:val="single"/>
    </w:rPr>
  </w:style>
  <w:style w:type="character" w:customStyle="1" w:styleId="ct-with-fmlt">
    <w:name w:val="ct-with-fmlt"/>
    <w:basedOn w:val="DefaultParagraphFont"/>
    <w:rsid w:val="004643C3"/>
  </w:style>
  <w:style w:type="paragraph" w:customStyle="1" w:styleId="TagText">
    <w:name w:val="TagText"/>
    <w:basedOn w:val="Normal"/>
    <w:uiPriority w:val="99"/>
    <w:qFormat/>
    <w:rsid w:val="004643C3"/>
    <w:rPr>
      <w:b/>
    </w:rPr>
  </w:style>
  <w:style w:type="paragraph" w:customStyle="1" w:styleId="StyleStyle49pt">
    <w:name w:val="Style Style4 + 9 pt"/>
    <w:basedOn w:val="Normal"/>
    <w:link w:val="StyleStyle49ptChar"/>
    <w:qFormat/>
    <w:rsid w:val="004643C3"/>
    <w:rPr>
      <w:rFonts w:eastAsia="Times New Roman"/>
      <w:u w:val="single"/>
    </w:rPr>
  </w:style>
  <w:style w:type="character" w:customStyle="1" w:styleId="StyleStyle49ptChar">
    <w:name w:val="Style Style4 + 9 pt Char"/>
    <w:basedOn w:val="DefaultParagraphFont"/>
    <w:link w:val="StyleStyle49pt"/>
    <w:rsid w:val="004643C3"/>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4643C3"/>
    <w:rPr>
      <w:rFonts w:eastAsia="Times New Roman"/>
      <w:b/>
      <w:bCs/>
      <w:u w:val="single"/>
    </w:rPr>
  </w:style>
  <w:style w:type="character" w:customStyle="1" w:styleId="StyleStyle49ptBoldChar">
    <w:name w:val="Style Style4 + 9 pt Bold Char"/>
    <w:basedOn w:val="DefaultParagraphFont"/>
    <w:link w:val="StyleStyle49ptBold"/>
    <w:rsid w:val="004643C3"/>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4643C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643C3"/>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4643C3"/>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4643C3"/>
    <w:rPr>
      <w:rFonts w:ascii="Arial" w:eastAsia="Times New Roman" w:hAnsi="Arial" w:cs="Arial"/>
      <w:b/>
      <w:bCs/>
      <w:sz w:val="22"/>
      <w:u w:val="single"/>
    </w:rPr>
  </w:style>
  <w:style w:type="paragraph" w:customStyle="1" w:styleId="StyleUnderlined11pt">
    <w:name w:val="Style Underlined + 11 pt"/>
    <w:link w:val="StyleUnderlined11ptChar"/>
    <w:qFormat/>
    <w:rsid w:val="004643C3"/>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4643C3"/>
    <w:rPr>
      <w:rFonts w:ascii="Arial" w:eastAsia="Times New Roman" w:hAnsi="Arial" w:cs="Arial"/>
      <w:sz w:val="22"/>
      <w:u w:val="single"/>
    </w:rPr>
  </w:style>
  <w:style w:type="character" w:customStyle="1" w:styleId="newscontent">
    <w:name w:val="newscontent"/>
    <w:rsid w:val="004643C3"/>
  </w:style>
  <w:style w:type="character" w:customStyle="1" w:styleId="StyleUnderlinePatternClearYellow">
    <w:name w:val="Style Underline Pattern: Clear (Yellow)"/>
    <w:basedOn w:val="DefaultParagraphFont"/>
    <w:rsid w:val="004643C3"/>
    <w:rPr>
      <w:u w:val="single"/>
      <w:shd w:val="clear" w:color="auto" w:fill="00FF00"/>
    </w:rPr>
  </w:style>
  <w:style w:type="paragraph" w:customStyle="1" w:styleId="StyleUnderlineChar11pt3">
    <w:name w:val="Style Underline Char + 11 pt3"/>
    <w:link w:val="StyleUnderlineChar11pt3Char"/>
    <w:qFormat/>
    <w:rsid w:val="004643C3"/>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0"/>
    <w:link w:val="StyleUnderlineChar11pt3"/>
    <w:rsid w:val="004643C3"/>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4643C3"/>
    <w:rPr>
      <w:b w:val="0"/>
      <w:bCs/>
      <w:u w:val="single"/>
    </w:rPr>
  </w:style>
  <w:style w:type="character" w:customStyle="1" w:styleId="date-display-single">
    <w:name w:val="date-display-single"/>
    <w:basedOn w:val="DefaultParagraphFont"/>
    <w:rsid w:val="004643C3"/>
  </w:style>
  <w:style w:type="character" w:customStyle="1" w:styleId="CommentTextChar1">
    <w:name w:val="Comment Text Char1"/>
    <w:basedOn w:val="DefaultParagraphFont"/>
    <w:uiPriority w:val="99"/>
    <w:rsid w:val="004643C3"/>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4643C3"/>
    <w:rPr>
      <w:rFonts w:ascii="Times New Roman" w:hAnsi="Times New Roman" w:cs="Times New Roman"/>
      <w:sz w:val="20"/>
    </w:rPr>
  </w:style>
  <w:style w:type="paragraph" w:customStyle="1" w:styleId="Cite2">
    <w:name w:val="Cite 2"/>
    <w:basedOn w:val="Normal"/>
    <w:qFormat/>
    <w:rsid w:val="004643C3"/>
    <w:rPr>
      <w:rFonts w:eastAsia="MS Mincho"/>
      <w:b/>
      <w:u w:val="single"/>
    </w:rPr>
  </w:style>
  <w:style w:type="character" w:customStyle="1" w:styleId="StyleunderlineBold">
    <w:name w:val="Style underline + Bold"/>
    <w:basedOn w:val="underline"/>
    <w:rsid w:val="004643C3"/>
    <w:rPr>
      <w:rFonts w:ascii="Times New Roman" w:hAnsi="Times New Roman" w:cs="Times New Roman"/>
      <w:bCs/>
      <w:sz w:val="20"/>
      <w:u w:val="single"/>
    </w:rPr>
  </w:style>
  <w:style w:type="paragraph" w:customStyle="1" w:styleId="cards0">
    <w:name w:val="cards"/>
    <w:basedOn w:val="Cites0"/>
    <w:qFormat/>
    <w:rsid w:val="004643C3"/>
    <w:pPr>
      <w:widowControl/>
      <w:jc w:val="left"/>
    </w:pPr>
    <w:rPr>
      <w:szCs w:val="22"/>
    </w:rPr>
  </w:style>
  <w:style w:type="character" w:customStyle="1" w:styleId="Style10ptUnderline">
    <w:name w:val="Style 10 pt Underline"/>
    <w:basedOn w:val="DefaultParagraphFont"/>
    <w:rsid w:val="004643C3"/>
    <w:rPr>
      <w:sz w:val="20"/>
      <w:u w:val="single"/>
    </w:rPr>
  </w:style>
  <w:style w:type="character" w:styleId="HTMLCite">
    <w:name w:val="HTML Cite"/>
    <w:uiPriority w:val="99"/>
    <w:rsid w:val="004643C3"/>
    <w:rPr>
      <w:i/>
      <w:iCs/>
    </w:rPr>
  </w:style>
  <w:style w:type="character" w:customStyle="1" w:styleId="slug-pub-date">
    <w:name w:val="slug-pub-date"/>
    <w:basedOn w:val="DefaultParagraphFont"/>
    <w:rsid w:val="004643C3"/>
  </w:style>
  <w:style w:type="character" w:customStyle="1" w:styleId="slug-vol">
    <w:name w:val="slug-vol"/>
    <w:basedOn w:val="DefaultParagraphFont"/>
    <w:rsid w:val="004643C3"/>
  </w:style>
  <w:style w:type="character" w:customStyle="1" w:styleId="slug-issue">
    <w:name w:val="slug-issue"/>
    <w:basedOn w:val="DefaultParagraphFont"/>
    <w:rsid w:val="004643C3"/>
  </w:style>
  <w:style w:type="character" w:customStyle="1" w:styleId="slug-pages">
    <w:name w:val="slug-pages"/>
    <w:basedOn w:val="DefaultParagraphFont"/>
    <w:rsid w:val="004643C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643C3"/>
    <w:rPr>
      <w:b/>
      <w:bCs/>
      <w:strike w:val="0"/>
      <w:dstrike w:val="0"/>
      <w:sz w:val="24"/>
      <w:u w:val="none"/>
      <w:effect w:val="none"/>
    </w:rPr>
  </w:style>
  <w:style w:type="paragraph" w:customStyle="1" w:styleId="Tag2">
    <w:name w:val="Tag2"/>
    <w:basedOn w:val="Normal"/>
    <w:autoRedefine/>
    <w:qFormat/>
    <w:rsid w:val="004643C3"/>
    <w:pPr>
      <w:spacing w:before="120"/>
    </w:pPr>
    <w:rPr>
      <w:b/>
    </w:rPr>
  </w:style>
  <w:style w:type="character" w:customStyle="1" w:styleId="tagchar">
    <w:name w:val="tagchar"/>
    <w:basedOn w:val="DefaultParagraphFont"/>
    <w:rsid w:val="004643C3"/>
  </w:style>
  <w:style w:type="paragraph" w:customStyle="1" w:styleId="NormalText">
    <w:name w:val="Normal Text"/>
    <w:basedOn w:val="Normal"/>
    <w:link w:val="NormalTextChar"/>
    <w:autoRedefine/>
    <w:qFormat/>
    <w:rsid w:val="004643C3"/>
    <w:pPr>
      <w:jc w:val="both"/>
    </w:pPr>
    <w:rPr>
      <w:rFonts w:eastAsia="Times New Roman"/>
      <w:szCs w:val="26"/>
    </w:rPr>
  </w:style>
  <w:style w:type="character" w:customStyle="1" w:styleId="pmterms11">
    <w:name w:val="pmterms11"/>
    <w:basedOn w:val="DefaultParagraphFont"/>
    <w:rsid w:val="004643C3"/>
    <w:rPr>
      <w:b/>
      <w:bCs/>
      <w:i w:val="0"/>
      <w:iCs w:val="0"/>
      <w:color w:val="000000"/>
    </w:rPr>
  </w:style>
  <w:style w:type="character" w:customStyle="1" w:styleId="StyleUnderlineChar9ptBold">
    <w:name w:val="Style Underline Char + 9 pt Bold"/>
    <w:basedOn w:val="DefaultParagraphFont"/>
    <w:rsid w:val="004643C3"/>
    <w:rPr>
      <w:rFonts w:ascii="Times New Roman" w:hAnsi="Times New Roman"/>
      <w:b/>
      <w:bCs/>
      <w:sz w:val="20"/>
      <w:u w:val="single"/>
      <w:lang w:val="en-US" w:eastAsia="en-US" w:bidi="ar-SA"/>
    </w:rPr>
  </w:style>
  <w:style w:type="character" w:customStyle="1" w:styleId="Style8pt">
    <w:name w:val="Style 8 pt"/>
    <w:basedOn w:val="DefaultParagraphFont"/>
    <w:rsid w:val="004643C3"/>
    <w:rPr>
      <w:sz w:val="20"/>
    </w:rPr>
  </w:style>
  <w:style w:type="character" w:customStyle="1" w:styleId="UnderlineChar5Char">
    <w:name w:val="Underline Char5 Char"/>
    <w:basedOn w:val="DefaultParagraphFont"/>
    <w:rsid w:val="004643C3"/>
    <w:rPr>
      <w:szCs w:val="24"/>
      <w:u w:val="single"/>
      <w:lang w:val="en-US" w:eastAsia="en-US" w:bidi="ar-SA"/>
    </w:rPr>
  </w:style>
  <w:style w:type="character" w:customStyle="1" w:styleId="BoldandUnderlineChar2Char1">
    <w:name w:val="Bold and Underline Char2 Char1"/>
    <w:basedOn w:val="DefaultParagraphFont"/>
    <w:rsid w:val="004643C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643C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643C3"/>
    <w:rPr>
      <w:szCs w:val="24"/>
      <w:u w:val="single"/>
      <w:lang w:val="en-US" w:eastAsia="en-US" w:bidi="ar-SA"/>
    </w:rPr>
  </w:style>
  <w:style w:type="paragraph" w:customStyle="1" w:styleId="Language">
    <w:name w:val="Language"/>
    <w:basedOn w:val="Normal"/>
    <w:link w:val="LanguageChar"/>
    <w:qFormat/>
    <w:rsid w:val="004643C3"/>
    <w:rPr>
      <w:rFonts w:eastAsia="Times New Roman"/>
      <w:strike/>
      <w:szCs w:val="20"/>
    </w:rPr>
  </w:style>
  <w:style w:type="character" w:customStyle="1" w:styleId="LanguageChar">
    <w:name w:val="Language Char"/>
    <w:basedOn w:val="DefaultParagraphFont"/>
    <w:link w:val="Language"/>
    <w:rsid w:val="004643C3"/>
    <w:rPr>
      <w:rFonts w:ascii="Calibri" w:eastAsia="Times New Roman" w:hAnsi="Calibri" w:cs="Calibri"/>
      <w:strike/>
      <w:sz w:val="22"/>
      <w:szCs w:val="20"/>
    </w:rPr>
  </w:style>
  <w:style w:type="paragraph" w:customStyle="1" w:styleId="UnderlineChar3">
    <w:name w:val="Underline Char3"/>
    <w:basedOn w:val="Normal"/>
    <w:link w:val="UnderlineChar3Char"/>
    <w:qFormat/>
    <w:rsid w:val="004643C3"/>
    <w:rPr>
      <w:rFonts w:eastAsia="Times New Roman"/>
      <w:u w:val="single"/>
    </w:rPr>
  </w:style>
  <w:style w:type="character" w:customStyle="1" w:styleId="UnderlineChar3Char">
    <w:name w:val="Underline Char3 Char"/>
    <w:basedOn w:val="DefaultParagraphFont"/>
    <w:link w:val="UnderlineChar3"/>
    <w:rsid w:val="004643C3"/>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4643C3"/>
    <w:rPr>
      <w:rFonts w:eastAsia="Times New Roman"/>
      <w:b/>
      <w:u w:val="single"/>
    </w:rPr>
  </w:style>
  <w:style w:type="character" w:customStyle="1" w:styleId="BoldandUnderlineChar3CharChar">
    <w:name w:val="Bold and Underline Char3 Char Char"/>
    <w:basedOn w:val="DefaultParagraphFont"/>
    <w:link w:val="BoldandUnderlineChar3Char"/>
    <w:rsid w:val="004643C3"/>
    <w:rPr>
      <w:rFonts w:ascii="Calibri" w:eastAsia="Times New Roman" w:hAnsi="Calibri" w:cs="Calibri"/>
      <w:b/>
      <w:sz w:val="22"/>
      <w:u w:val="single"/>
    </w:rPr>
  </w:style>
  <w:style w:type="character" w:customStyle="1" w:styleId="UnderlineChar1">
    <w:name w:val="Underline Char1"/>
    <w:basedOn w:val="DefaultParagraphFont"/>
    <w:rsid w:val="004643C3"/>
    <w:rPr>
      <w:szCs w:val="24"/>
      <w:u w:val="single"/>
      <w:lang w:val="en-US" w:eastAsia="en-US" w:bidi="ar-SA"/>
    </w:rPr>
  </w:style>
  <w:style w:type="character" w:customStyle="1" w:styleId="BoldandUnderlineChar1Char2Char">
    <w:name w:val="Bold and Underline Char1 Char2 Char"/>
    <w:basedOn w:val="DefaultParagraphFont"/>
    <w:rsid w:val="004643C3"/>
    <w:rPr>
      <w:b/>
      <w:szCs w:val="24"/>
      <w:u w:val="single"/>
      <w:lang w:val="en-US" w:eastAsia="en-US" w:bidi="ar-SA"/>
    </w:rPr>
  </w:style>
  <w:style w:type="character" w:customStyle="1" w:styleId="SmalltextChar">
    <w:name w:val="Small text Char"/>
    <w:aliases w:val="Quote1 Char1"/>
    <w:link w:val="Smalltext"/>
    <w:rsid w:val="004643C3"/>
    <w:rPr>
      <w:rFonts w:ascii="Arial Narrow" w:eastAsia="Times New Roman" w:hAnsi="Arial Narrow" w:cs="Calibri"/>
      <w:sz w:val="22"/>
    </w:rPr>
  </w:style>
  <w:style w:type="paragraph" w:customStyle="1" w:styleId="HotRoute">
    <w:name w:val="Hot Route"/>
    <w:basedOn w:val="Normal"/>
    <w:link w:val="HotRouteChar0"/>
    <w:qFormat/>
    <w:rsid w:val="004643C3"/>
    <w:pPr>
      <w:ind w:left="144"/>
    </w:pPr>
    <w:rPr>
      <w:rFonts w:eastAsia="Times New Roman"/>
    </w:rPr>
  </w:style>
  <w:style w:type="paragraph" w:customStyle="1" w:styleId="Cardstyle0">
    <w:name w:val="Cardstyle"/>
    <w:basedOn w:val="Normal"/>
    <w:next w:val="Normal"/>
    <w:qFormat/>
    <w:rsid w:val="004643C3"/>
    <w:rPr>
      <w:rFonts w:eastAsia="Times New Roman"/>
    </w:rPr>
  </w:style>
  <w:style w:type="character" w:customStyle="1" w:styleId="Style12ptBoldUnderline1">
    <w:name w:val="Style 12 pt Bold Underline1"/>
    <w:basedOn w:val="DefaultParagraphFont"/>
    <w:rsid w:val="004643C3"/>
    <w:rPr>
      <w:b/>
      <w:bCs/>
      <w:sz w:val="24"/>
      <w:u w:val="single"/>
    </w:rPr>
  </w:style>
  <w:style w:type="character" w:customStyle="1" w:styleId="StyleEmphasisArial12ptBoldNotItalic">
    <w:name w:val="Style Emphasis + Arial 12 pt Bold Not Italic"/>
    <w:basedOn w:val="Emphasis"/>
    <w:rsid w:val="004643C3"/>
    <w:rPr>
      <w:rFonts w:ascii="Arial" w:hAnsi="Arial" w:cs="Times New Roman"/>
      <w:b w:val="0"/>
      <w:bCs/>
      <w:i/>
      <w:iCs/>
      <w:sz w:val="24"/>
      <w:u w:val="single"/>
      <w:bdr w:val="single" w:sz="8" w:space="0" w:color="auto"/>
    </w:rPr>
  </w:style>
  <w:style w:type="character" w:customStyle="1" w:styleId="DebateHighlighted">
    <w:name w:val="Debate Highlighted"/>
    <w:qFormat/>
    <w:rsid w:val="004643C3"/>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4643C3"/>
    <w:rPr>
      <w:rFonts w:ascii="SimSun" w:eastAsia="SimSun" w:hAnsi="SimSun"/>
      <w:sz w:val="15"/>
      <w:lang w:eastAsia="zh-CN"/>
    </w:rPr>
  </w:style>
  <w:style w:type="paragraph" w:customStyle="1" w:styleId="UnreadText">
    <w:name w:val="Unread Text"/>
    <w:basedOn w:val="Normal"/>
    <w:next w:val="Normal"/>
    <w:link w:val="UnreadTextChar"/>
    <w:autoRedefine/>
    <w:qFormat/>
    <w:rsid w:val="004643C3"/>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4643C3"/>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4643C3"/>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4643C3"/>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4643C3"/>
    <w:rPr>
      <w:rFonts w:ascii="Times New Roman" w:hAnsi="Times New Roman"/>
      <w:sz w:val="20"/>
      <w:u w:val="single"/>
      <w:bdr w:val="none" w:sz="0" w:space="0" w:color="auto"/>
      <w:shd w:val="clear" w:color="auto" w:fill="C0C0C0"/>
    </w:rPr>
  </w:style>
  <w:style w:type="character" w:customStyle="1" w:styleId="smallChar">
    <w:name w:val="small Char"/>
    <w:rsid w:val="004643C3"/>
    <w:rPr>
      <w:rFonts w:ascii="Calibri" w:eastAsia="Calibri" w:hAnsi="Calibri" w:cs="Calibri"/>
      <w:sz w:val="16"/>
      <w:szCs w:val="20"/>
      <w:lang w:val="x-none" w:eastAsia="x-none"/>
    </w:rPr>
  </w:style>
  <w:style w:type="paragraph" w:customStyle="1" w:styleId="HotRoute0">
    <w:name w:val="Hot Route!"/>
    <w:basedOn w:val="Normal"/>
    <w:qFormat/>
    <w:rsid w:val="004643C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643C3"/>
    <w:rPr>
      <w:rFonts w:ascii="Times New Roman" w:hAnsi="Times New Roman" w:cs="Times New Roman"/>
      <w:sz w:val="16"/>
      <w:szCs w:val="16"/>
    </w:rPr>
  </w:style>
  <w:style w:type="character" w:customStyle="1" w:styleId="BodyText2Char1">
    <w:name w:val="Body Text 2 Char1"/>
    <w:basedOn w:val="DefaultParagraphFont"/>
    <w:semiHidden/>
    <w:rsid w:val="004643C3"/>
    <w:rPr>
      <w:rFonts w:ascii="Times New Roman" w:hAnsi="Times New Roman" w:cs="Times New Roman"/>
      <w:sz w:val="20"/>
    </w:rPr>
  </w:style>
  <w:style w:type="character" w:customStyle="1" w:styleId="Heading2Char1CharCharCharCharCharC">
    <w:name w:val="Heading 2 Char1 Char Char Char Char Char C"/>
    <w:rsid w:val="004643C3"/>
    <w:rPr>
      <w:rFonts w:cs="Arial"/>
      <w:b/>
      <w:bCs/>
      <w:iCs/>
      <w:sz w:val="24"/>
      <w:szCs w:val="28"/>
      <w:lang w:val="en-US" w:eastAsia="en-US" w:bidi="ar-SA"/>
    </w:rPr>
  </w:style>
  <w:style w:type="character" w:customStyle="1" w:styleId="underline1">
    <w:name w:val="underline1"/>
    <w:basedOn w:val="DefaultParagraphFont"/>
    <w:rsid w:val="004643C3"/>
    <w:rPr>
      <w:u w:val="single"/>
    </w:rPr>
  </w:style>
  <w:style w:type="character" w:customStyle="1" w:styleId="author0">
    <w:name w:val="author"/>
    <w:basedOn w:val="DefaultParagraphFont"/>
    <w:rsid w:val="004643C3"/>
    <w:rPr>
      <w:rFonts w:ascii="Times New Roman" w:hAnsi="Times New Roman"/>
      <w:b/>
      <w:sz w:val="24"/>
    </w:rPr>
  </w:style>
  <w:style w:type="character" w:customStyle="1" w:styleId="FontStyle291">
    <w:name w:val="Font Style291"/>
    <w:basedOn w:val="DefaultParagraphFont"/>
    <w:uiPriority w:val="99"/>
    <w:rsid w:val="004643C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643C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643C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643C3"/>
    <w:rPr>
      <w:rFonts w:ascii="Calibri" w:eastAsia="Times New Roman" w:hAnsi="Calibri" w:cs="Calibri"/>
      <w:sz w:val="22"/>
    </w:rPr>
  </w:style>
  <w:style w:type="paragraph" w:customStyle="1" w:styleId="Cards1">
    <w:name w:val="Cards1"/>
    <w:basedOn w:val="Normal"/>
    <w:link w:val="Cards1Char"/>
    <w:qFormat/>
    <w:rsid w:val="004643C3"/>
    <w:pPr>
      <w:ind w:left="288"/>
    </w:pPr>
    <w:rPr>
      <w:rFonts w:eastAsia="Times New Roman"/>
      <w:u w:val="single"/>
    </w:rPr>
  </w:style>
  <w:style w:type="character" w:customStyle="1" w:styleId="Cards1Char">
    <w:name w:val="Cards1 Char"/>
    <w:basedOn w:val="DefaultParagraphFont"/>
    <w:link w:val="Cards1"/>
    <w:rsid w:val="004643C3"/>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4643C3"/>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4643C3"/>
    <w:rPr>
      <w:rFonts w:ascii="Arial" w:eastAsia="Calibri" w:hAnsi="Arial" w:cs="Arial"/>
      <w:sz w:val="22"/>
      <w:szCs w:val="22"/>
      <w:u w:val="single"/>
    </w:rPr>
  </w:style>
  <w:style w:type="character" w:customStyle="1" w:styleId="EmphasizeThis">
    <w:name w:val="EmphasizeThis"/>
    <w:rsid w:val="004643C3"/>
    <w:rPr>
      <w:rFonts w:ascii="Georgia" w:hAnsi="Georgia"/>
      <w:b/>
      <w:iCs/>
      <w:sz w:val="24"/>
      <w:u w:val="thick"/>
    </w:rPr>
  </w:style>
  <w:style w:type="paragraph" w:customStyle="1" w:styleId="Stylecard8pt">
    <w:name w:val="Style card + 8 pt"/>
    <w:basedOn w:val="Normal"/>
    <w:link w:val="Stylecard8ptChar"/>
    <w:qFormat/>
    <w:rsid w:val="004643C3"/>
    <w:pPr>
      <w:ind w:left="288" w:right="288"/>
    </w:pPr>
    <w:rPr>
      <w:color w:val="000000"/>
      <w:u w:val="single"/>
      <w:lang w:eastAsia="ar-SA"/>
    </w:rPr>
  </w:style>
  <w:style w:type="character" w:customStyle="1" w:styleId="Stylecard8ptChar">
    <w:name w:val="Style card + 8 pt Char"/>
    <w:basedOn w:val="cardChar"/>
    <w:link w:val="Stylecard8pt"/>
    <w:rsid w:val="004643C3"/>
    <w:rPr>
      <w:rFonts w:ascii="Calibri" w:hAnsi="Calibri" w:cs="Calibri"/>
      <w:color w:val="000000"/>
      <w:sz w:val="22"/>
      <w:u w:val="single"/>
      <w:lang w:eastAsia="ar-SA"/>
    </w:rPr>
  </w:style>
  <w:style w:type="character" w:customStyle="1" w:styleId="bhl">
    <w:name w:val="bhl"/>
    <w:basedOn w:val="DefaultParagraphFont"/>
    <w:rsid w:val="004643C3"/>
  </w:style>
  <w:style w:type="paragraph" w:customStyle="1" w:styleId="TagGA11">
    <w:name w:val="Tag GA 11"/>
    <w:basedOn w:val="TOC1"/>
    <w:qFormat/>
    <w:rsid w:val="004643C3"/>
    <w:pPr>
      <w:spacing w:before="0" w:after="160"/>
    </w:pPr>
    <w:rPr>
      <w:rFonts w:eastAsia="Calibri"/>
      <w:u w:val="none"/>
      <w:lang w:bidi="ar-SA"/>
    </w:rPr>
  </w:style>
  <w:style w:type="paragraph" w:customStyle="1" w:styleId="CiteCard">
    <w:name w:val="Cite/Card"/>
    <w:basedOn w:val="TOC2"/>
    <w:qFormat/>
    <w:rsid w:val="004643C3"/>
    <w:pPr>
      <w:tabs>
        <w:tab w:val="left" w:pos="4360"/>
      </w:tabs>
      <w:ind w:left="220"/>
    </w:pPr>
    <w:rPr>
      <w:rFonts w:eastAsia="Calibri"/>
      <w:sz w:val="22"/>
      <w:lang w:bidi="ar-SA"/>
    </w:rPr>
  </w:style>
  <w:style w:type="character" w:customStyle="1" w:styleId="CardTextUnderlinedChar">
    <w:name w:val="Card Text Underlined Char"/>
    <w:basedOn w:val="DefaultParagraphFont"/>
    <w:rsid w:val="004643C3"/>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4643C3"/>
    <w:rPr>
      <w:sz w:val="16"/>
      <w:szCs w:val="16"/>
    </w:rPr>
  </w:style>
  <w:style w:type="character" w:customStyle="1" w:styleId="DocumentMapChar1">
    <w:name w:val="Document Map Char1"/>
    <w:basedOn w:val="DefaultParagraphFont"/>
    <w:uiPriority w:val="99"/>
    <w:rsid w:val="004643C3"/>
    <w:rPr>
      <w:rFonts w:ascii="Tahoma" w:hAnsi="Tahoma" w:cs="Tahoma"/>
      <w:sz w:val="16"/>
      <w:szCs w:val="16"/>
    </w:rPr>
  </w:style>
  <w:style w:type="character" w:customStyle="1" w:styleId="addmd">
    <w:name w:val="addmd"/>
    <w:basedOn w:val="DefaultParagraphFont"/>
    <w:rsid w:val="004643C3"/>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4643C3"/>
    <w:rPr>
      <w:rFonts w:ascii="Arial" w:hAnsi="Arial"/>
      <w:b/>
      <w:sz w:val="26"/>
    </w:rPr>
  </w:style>
  <w:style w:type="paragraph" w:styleId="FootnoteText">
    <w:name w:val="footnote text"/>
    <w:basedOn w:val="Normal"/>
    <w:link w:val="FootnoteTextChar"/>
    <w:unhideWhenUsed/>
    <w:rsid w:val="004643C3"/>
    <w:rPr>
      <w:rFonts w:eastAsia="Calibri"/>
      <w:szCs w:val="20"/>
      <w:lang w:eastAsia="zh-CN"/>
    </w:rPr>
  </w:style>
  <w:style w:type="character" w:customStyle="1" w:styleId="FootnoteTextChar">
    <w:name w:val="Footnote Text Char"/>
    <w:basedOn w:val="DefaultParagraphFont"/>
    <w:link w:val="FootnoteText"/>
    <w:rsid w:val="004643C3"/>
    <w:rPr>
      <w:rFonts w:ascii="Calibri" w:eastAsia="Calibri" w:hAnsi="Calibri" w:cs="Calibri"/>
      <w:sz w:val="22"/>
      <w:szCs w:val="20"/>
      <w:lang w:eastAsia="zh-CN"/>
    </w:rPr>
  </w:style>
  <w:style w:type="character" w:customStyle="1" w:styleId="UnderlinedTextCharChar">
    <w:name w:val="Underlined Text Char Char"/>
    <w:basedOn w:val="DefaultParagraphFont"/>
    <w:rsid w:val="004643C3"/>
    <w:rPr>
      <w:rFonts w:cs="Arial"/>
      <w:bCs/>
      <w:noProof w:val="0"/>
      <w:szCs w:val="26"/>
      <w:u w:val="single"/>
      <w:lang w:val="en-US" w:eastAsia="en-US" w:bidi="ar-SA"/>
    </w:rPr>
  </w:style>
  <w:style w:type="character" w:customStyle="1" w:styleId="StyleTimesNewRoman12ptBold">
    <w:name w:val="Style Times New Roman 12 pt Bold"/>
    <w:rsid w:val="004643C3"/>
    <w:rPr>
      <w:b/>
      <w:bCs/>
      <w:sz w:val="24"/>
    </w:rPr>
  </w:style>
  <w:style w:type="character" w:customStyle="1" w:styleId="CardText1Char">
    <w:name w:val="Card Text 1 Char"/>
    <w:rsid w:val="004643C3"/>
    <w:rPr>
      <w:rFonts w:ascii="Georgia" w:hAnsi="Georgia"/>
      <w:color w:val="000000"/>
      <w:sz w:val="22"/>
      <w:szCs w:val="22"/>
      <w:u w:val="single"/>
    </w:rPr>
  </w:style>
  <w:style w:type="character" w:customStyle="1" w:styleId="BoldUnderlining">
    <w:name w:val="Bold Underlining"/>
    <w:rsid w:val="004643C3"/>
    <w:rPr>
      <w:u w:val="single"/>
    </w:rPr>
  </w:style>
  <w:style w:type="character" w:customStyle="1" w:styleId="Intemphasis">
    <w:name w:val="Intemphasis"/>
    <w:uiPriority w:val="1"/>
    <w:qFormat/>
    <w:rsid w:val="004643C3"/>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4643C3"/>
    <w:pPr>
      <w:ind w:left="288" w:right="288"/>
    </w:pPr>
    <w:rPr>
      <w:szCs w:val="16"/>
    </w:rPr>
  </w:style>
  <w:style w:type="character" w:customStyle="1" w:styleId="cardtextChar2">
    <w:name w:val="cardtext Char"/>
    <w:basedOn w:val="DefaultParagraphFont"/>
    <w:link w:val="cardtext0"/>
    <w:rsid w:val="004643C3"/>
    <w:rPr>
      <w:rFonts w:ascii="Calibri" w:hAnsi="Calibri" w:cs="Calibri"/>
      <w:sz w:val="22"/>
      <w:szCs w:val="16"/>
    </w:rPr>
  </w:style>
  <w:style w:type="character" w:customStyle="1" w:styleId="BoldUnderlineChar1">
    <w:name w:val="BoldUnderline Char1"/>
    <w:rsid w:val="004643C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643C3"/>
    <w:pPr>
      <w:spacing w:after="200"/>
      <w:contextualSpacing/>
    </w:pPr>
    <w:rPr>
      <w:rFonts w:eastAsia="Calibri"/>
      <w:u w:val="single"/>
    </w:rPr>
  </w:style>
  <w:style w:type="character" w:customStyle="1" w:styleId="UnderlinedCardTextChar">
    <w:name w:val="Underlined Card Text Char"/>
    <w:link w:val="UnderlinedCardText"/>
    <w:rsid w:val="004643C3"/>
    <w:rPr>
      <w:rFonts w:ascii="Calibri" w:eastAsia="Calibri" w:hAnsi="Calibri" w:cs="Calibri"/>
      <w:sz w:val="22"/>
      <w:u w:val="single"/>
    </w:rPr>
  </w:style>
  <w:style w:type="character" w:customStyle="1" w:styleId="Hyperlink6">
    <w:name w:val="Hyperlink6"/>
    <w:basedOn w:val="DefaultParagraphFont"/>
    <w:rsid w:val="004643C3"/>
    <w:rPr>
      <w:color w:val="3300CC"/>
      <w:u w:val="single"/>
    </w:rPr>
  </w:style>
  <w:style w:type="paragraph" w:customStyle="1" w:styleId="Tag12">
    <w:name w:val="Tag12"/>
    <w:basedOn w:val="Normal"/>
    <w:qFormat/>
    <w:rsid w:val="004643C3"/>
    <w:pPr>
      <w:contextualSpacing/>
    </w:pPr>
    <w:rPr>
      <w:rFonts w:eastAsia="Cambria"/>
      <w:b/>
    </w:rPr>
  </w:style>
  <w:style w:type="paragraph" w:customStyle="1" w:styleId="Shrink8">
    <w:name w:val="Shrink8"/>
    <w:basedOn w:val="Normal"/>
    <w:qFormat/>
    <w:rsid w:val="004643C3"/>
    <w:rPr>
      <w:rFonts w:eastAsia="Cambria"/>
    </w:rPr>
  </w:style>
  <w:style w:type="character" w:customStyle="1" w:styleId="highlight2">
    <w:name w:val="highlight2"/>
    <w:rsid w:val="004643C3"/>
    <w:rPr>
      <w:rFonts w:ascii="Arial" w:hAnsi="Arial"/>
      <w:b/>
      <w:sz w:val="19"/>
      <w:u w:val="thick"/>
      <w:bdr w:val="none" w:sz="0" w:space="0" w:color="auto"/>
      <w:shd w:val="clear" w:color="auto" w:fill="auto"/>
    </w:rPr>
  </w:style>
  <w:style w:type="character" w:customStyle="1" w:styleId="citation">
    <w:name w:val="citation"/>
    <w:basedOn w:val="DefaultParagraphFont"/>
    <w:rsid w:val="004643C3"/>
  </w:style>
  <w:style w:type="paragraph" w:customStyle="1" w:styleId="UnderlineText">
    <w:name w:val="Underline Text"/>
    <w:basedOn w:val="Normal"/>
    <w:link w:val="UnderlineTextChar"/>
    <w:qFormat/>
    <w:rsid w:val="004643C3"/>
    <w:pPr>
      <w:ind w:left="288"/>
    </w:pPr>
    <w:rPr>
      <w:rFonts w:eastAsia="Times New Roman"/>
      <w:u w:val="single"/>
    </w:rPr>
  </w:style>
  <w:style w:type="character" w:customStyle="1" w:styleId="UnderlineTextChar">
    <w:name w:val="Underline Text Char"/>
    <w:basedOn w:val="DefaultParagraphFont"/>
    <w:link w:val="UnderlineText"/>
    <w:rsid w:val="004643C3"/>
    <w:rPr>
      <w:rFonts w:ascii="Calibri" w:eastAsia="Times New Roman" w:hAnsi="Calibri" w:cs="Calibri"/>
      <w:sz w:val="22"/>
      <w:u w:val="single"/>
    </w:rPr>
  </w:style>
  <w:style w:type="character" w:customStyle="1" w:styleId="il">
    <w:name w:val="il"/>
    <w:basedOn w:val="DefaultParagraphFont"/>
    <w:rsid w:val="004643C3"/>
  </w:style>
  <w:style w:type="character" w:customStyle="1" w:styleId="commentstext">
    <w:name w:val="comments_text"/>
    <w:uiPriority w:val="99"/>
    <w:rsid w:val="004643C3"/>
    <w:rPr>
      <w:rFonts w:cs="Times New Roman"/>
    </w:rPr>
  </w:style>
  <w:style w:type="paragraph" w:customStyle="1" w:styleId="Heading42">
    <w:name w:val="Heading 42"/>
    <w:basedOn w:val="Normal"/>
    <w:qFormat/>
    <w:rsid w:val="004643C3"/>
    <w:rPr>
      <w:rFonts w:eastAsia="Times New Roman"/>
    </w:rPr>
  </w:style>
  <w:style w:type="paragraph" w:customStyle="1" w:styleId="DebateNormal">
    <w:name w:val="DebateNormal"/>
    <w:basedOn w:val="Normal"/>
    <w:link w:val="DebateNormalChar"/>
    <w:qFormat/>
    <w:rsid w:val="004643C3"/>
    <w:pPr>
      <w:spacing w:line="276" w:lineRule="auto"/>
    </w:pPr>
    <w:rPr>
      <w:rFonts w:eastAsia="Calibri"/>
      <w:szCs w:val="20"/>
    </w:rPr>
  </w:style>
  <w:style w:type="character" w:customStyle="1" w:styleId="DebateNormalChar">
    <w:name w:val="DebateNormal Char"/>
    <w:basedOn w:val="DefaultParagraphFont"/>
    <w:link w:val="DebateNormal"/>
    <w:rsid w:val="004643C3"/>
    <w:rPr>
      <w:rFonts w:ascii="Calibri" w:eastAsia="Calibri" w:hAnsi="Calibri" w:cs="Calibri"/>
      <w:sz w:val="22"/>
      <w:szCs w:val="20"/>
    </w:rPr>
  </w:style>
  <w:style w:type="paragraph" w:customStyle="1" w:styleId="DebateEmphasis">
    <w:name w:val="DebateEmphasis"/>
    <w:basedOn w:val="Normal"/>
    <w:link w:val="DebateEmphasisChar"/>
    <w:qFormat/>
    <w:rsid w:val="004643C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643C3"/>
    <w:rPr>
      <w:rFonts w:ascii="Calibri" w:eastAsia="Calibri" w:hAnsi="Calibri" w:cs="Calibri"/>
      <w:b/>
      <w:sz w:val="22"/>
      <w:szCs w:val="20"/>
      <w:u w:val="single"/>
    </w:rPr>
  </w:style>
  <w:style w:type="paragraph" w:customStyle="1" w:styleId="NormalCite">
    <w:name w:val="NormalCite"/>
    <w:link w:val="NormalCiteChar"/>
    <w:qFormat/>
    <w:rsid w:val="004643C3"/>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4643C3"/>
    <w:rPr>
      <w:rFonts w:ascii="Times New Roman" w:eastAsiaTheme="minorHAnsi" w:hAnsi="Times New Roman" w:cs="Times New Roman"/>
      <w:sz w:val="18"/>
      <w:szCs w:val="22"/>
    </w:rPr>
  </w:style>
  <w:style w:type="character" w:customStyle="1" w:styleId="articletext">
    <w:name w:val="articletext"/>
    <w:basedOn w:val="DefaultParagraphFont"/>
    <w:rsid w:val="004643C3"/>
  </w:style>
  <w:style w:type="character" w:customStyle="1" w:styleId="grey10">
    <w:name w:val="grey10"/>
    <w:basedOn w:val="DefaultParagraphFont"/>
    <w:rsid w:val="004643C3"/>
  </w:style>
  <w:style w:type="character" w:customStyle="1" w:styleId="navy13bd">
    <w:name w:val="navy13bd"/>
    <w:basedOn w:val="DefaultParagraphFont"/>
    <w:rsid w:val="004643C3"/>
  </w:style>
  <w:style w:type="character" w:customStyle="1" w:styleId="Style9ptUnderline2">
    <w:name w:val="Style 9 pt Underline2"/>
    <w:basedOn w:val="DefaultParagraphFont"/>
    <w:rsid w:val="004643C3"/>
    <w:rPr>
      <w:sz w:val="20"/>
      <w:u w:val="single"/>
    </w:rPr>
  </w:style>
  <w:style w:type="character" w:customStyle="1" w:styleId="Style9ptBoldUnderline1">
    <w:name w:val="Style 9 pt Bold Underline1"/>
    <w:basedOn w:val="DefaultParagraphFont"/>
    <w:rsid w:val="004643C3"/>
    <w:rPr>
      <w:b/>
      <w:bCs/>
      <w:sz w:val="20"/>
      <w:u w:val="single"/>
    </w:rPr>
  </w:style>
  <w:style w:type="character" w:customStyle="1" w:styleId="TagsCharChar">
    <w:name w:val="Tags Char Char"/>
    <w:basedOn w:val="DefaultParagraphFont"/>
    <w:rsid w:val="004643C3"/>
    <w:rPr>
      <w:rFonts w:eastAsia="SimSun"/>
      <w:b/>
      <w:sz w:val="24"/>
      <w:lang w:val="en-US" w:eastAsia="zh-CN" w:bidi="ar-SA"/>
    </w:rPr>
  </w:style>
  <w:style w:type="paragraph" w:customStyle="1" w:styleId="cardCharCharCharChar">
    <w:name w:val="card Char Char Char Char"/>
    <w:basedOn w:val="Normal"/>
    <w:qFormat/>
    <w:rsid w:val="004643C3"/>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4643C3"/>
    <w:rPr>
      <w:rFonts w:ascii="Times" w:eastAsia="Times New Roman" w:hAnsi="Times"/>
    </w:rPr>
  </w:style>
  <w:style w:type="paragraph" w:customStyle="1" w:styleId="CARD1">
    <w:name w:val="CARD"/>
    <w:basedOn w:val="Normal"/>
    <w:link w:val="CARDChar0"/>
    <w:qFormat/>
    <w:rsid w:val="004643C3"/>
    <w:rPr>
      <w:rFonts w:eastAsia="Times New Roman"/>
      <w:u w:val="single"/>
    </w:rPr>
  </w:style>
  <w:style w:type="character" w:customStyle="1" w:styleId="CARDChar0">
    <w:name w:val="CARD Char"/>
    <w:basedOn w:val="DefaultParagraphFont"/>
    <w:link w:val="CARD1"/>
    <w:rsid w:val="004643C3"/>
    <w:rPr>
      <w:rFonts w:ascii="Calibri" w:eastAsia="Times New Roman" w:hAnsi="Calibri" w:cs="Calibri"/>
      <w:sz w:val="22"/>
      <w:u w:val="single"/>
    </w:rPr>
  </w:style>
  <w:style w:type="paragraph" w:customStyle="1" w:styleId="Normal2">
    <w:name w:val="Normal2"/>
    <w:basedOn w:val="Normal"/>
    <w:qFormat/>
    <w:rsid w:val="004643C3"/>
    <w:rPr>
      <w:rFonts w:eastAsia="Times New Roman"/>
    </w:rPr>
  </w:style>
  <w:style w:type="character" w:customStyle="1" w:styleId="Style11ptThickunderline">
    <w:name w:val="Style 11 pt Thick underline"/>
    <w:rsid w:val="004643C3"/>
    <w:rPr>
      <w:rFonts w:ascii="Times New Roman" w:hAnsi="Times New Roman"/>
      <w:sz w:val="20"/>
      <w:u w:val="single"/>
    </w:rPr>
  </w:style>
  <w:style w:type="character" w:customStyle="1" w:styleId="Style11ptBoldThickunderline">
    <w:name w:val="Style 11 pt Bold Thick underline"/>
    <w:rsid w:val="004643C3"/>
    <w:rPr>
      <w:rFonts w:ascii="Times New Roman" w:hAnsi="Times New Roman"/>
      <w:b/>
      <w:bCs/>
      <w:sz w:val="20"/>
      <w:u w:val="single"/>
    </w:rPr>
  </w:style>
  <w:style w:type="character" w:styleId="FootnoteReference">
    <w:name w:val="footnote reference"/>
    <w:unhideWhenUsed/>
    <w:rsid w:val="004643C3"/>
    <w:rPr>
      <w:vertAlign w:val="superscript"/>
    </w:rPr>
  </w:style>
  <w:style w:type="character" w:customStyle="1" w:styleId="CharChar5">
    <w:name w:val="Char Char5"/>
    <w:rsid w:val="004643C3"/>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4643C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643C3"/>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4643C3"/>
    <w:rPr>
      <w:u w:val="single"/>
    </w:rPr>
  </w:style>
  <w:style w:type="character" w:customStyle="1" w:styleId="StyleUnderlineBoldIndent11ptChar">
    <w:name w:val="Style Underline + Bold Indent + 11 pt Char"/>
    <w:link w:val="StyleUnderlineBoldIndent11pt"/>
    <w:rsid w:val="004643C3"/>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4643C3"/>
    <w:rPr>
      <w:b/>
      <w:bCs/>
      <w:u w:val="single"/>
    </w:rPr>
  </w:style>
  <w:style w:type="character" w:customStyle="1" w:styleId="StyleUnderlineBoldIndent11ptBoldChar">
    <w:name w:val="Style Underline + Bold Indent + 11 pt Bold Char"/>
    <w:link w:val="StyleUnderlineBoldIndent11ptBold"/>
    <w:rsid w:val="004643C3"/>
    <w:rPr>
      <w:rFonts w:ascii="Calibri" w:eastAsia="Times New Roman" w:hAnsi="Calibri" w:cs="Calibri"/>
      <w:b/>
      <w:bCs/>
      <w:sz w:val="22"/>
      <w:szCs w:val="20"/>
      <w:u w:val="single"/>
    </w:rPr>
  </w:style>
  <w:style w:type="paragraph" w:customStyle="1" w:styleId="Normal20pt">
    <w:name w:val="Normal  + 20 pt"/>
    <w:basedOn w:val="Normal"/>
    <w:uiPriority w:val="6"/>
    <w:qFormat/>
    <w:rsid w:val="004643C3"/>
    <w:rPr>
      <w:bCs/>
      <w:u w:val="single"/>
    </w:rPr>
  </w:style>
  <w:style w:type="character" w:customStyle="1" w:styleId="StyleStyle4CharTimesNewRoman11pt">
    <w:name w:val="Style Style4 Char + Times New Roman 11 pt"/>
    <w:basedOn w:val="DefaultParagraphFont"/>
    <w:rsid w:val="004643C3"/>
    <w:rPr>
      <w:rFonts w:ascii="Times New Roman" w:hAnsi="Times New Roman"/>
      <w:sz w:val="20"/>
      <w:szCs w:val="24"/>
      <w:u w:val="single"/>
      <w:lang w:val="en-US" w:eastAsia="en-US" w:bidi="ar-SA"/>
    </w:rPr>
  </w:style>
  <w:style w:type="paragraph" w:customStyle="1" w:styleId="author-name">
    <w:name w:val="author-name"/>
    <w:basedOn w:val="Normal"/>
    <w:qFormat/>
    <w:rsid w:val="004643C3"/>
    <w:pPr>
      <w:spacing w:before="100" w:beforeAutospacing="1" w:after="100" w:afterAutospacing="1"/>
    </w:pPr>
    <w:rPr>
      <w:rFonts w:eastAsia="Times New Roman"/>
    </w:rPr>
  </w:style>
  <w:style w:type="paragraph" w:customStyle="1" w:styleId="author-credentials">
    <w:name w:val="author-credentials"/>
    <w:basedOn w:val="Normal"/>
    <w:qFormat/>
    <w:rsid w:val="004643C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643C3"/>
    <w:rPr>
      <w:rFonts w:ascii="Consolas" w:hAnsi="Consolas" w:cs="Consolas"/>
      <w:sz w:val="20"/>
      <w:szCs w:val="20"/>
    </w:rPr>
  </w:style>
  <w:style w:type="character" w:customStyle="1" w:styleId="StyleStyle4CharTimesNewRoman11ptBold">
    <w:name w:val="Style Style4 Char + Times New Roman 11 pt Bold"/>
    <w:basedOn w:val="DefaultParagraphFont"/>
    <w:rsid w:val="004643C3"/>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4643C3"/>
    <w:rPr>
      <w:rFonts w:ascii="Times New Roman" w:hAnsi="Times New Roman"/>
      <w:i/>
      <w:iCs/>
      <w:sz w:val="20"/>
      <w:szCs w:val="24"/>
      <w:u w:val="single"/>
      <w:lang w:val="en-US" w:eastAsia="en-US" w:bidi="ar-SA"/>
    </w:rPr>
  </w:style>
  <w:style w:type="character" w:customStyle="1" w:styleId="headline">
    <w:name w:val="headline"/>
    <w:basedOn w:val="DefaultParagraphFont"/>
    <w:rsid w:val="004643C3"/>
  </w:style>
  <w:style w:type="character" w:customStyle="1" w:styleId="CharChar4">
    <w:name w:val="Char Char4"/>
    <w:basedOn w:val="DefaultParagraphFont"/>
    <w:rsid w:val="004643C3"/>
    <w:rPr>
      <w:rFonts w:cs="Arial"/>
      <w:b/>
      <w:bCs/>
      <w:iCs/>
      <w:szCs w:val="28"/>
      <w:lang w:val="en-US" w:eastAsia="en-US" w:bidi="ar-SA"/>
    </w:rPr>
  </w:style>
  <w:style w:type="character" w:customStyle="1" w:styleId="yshortcuts">
    <w:name w:val="yshortcuts"/>
    <w:basedOn w:val="DefaultParagraphFont"/>
    <w:rsid w:val="004643C3"/>
  </w:style>
  <w:style w:type="character" w:customStyle="1" w:styleId="HotRouteChar0">
    <w:name w:val="Hot Route Char"/>
    <w:link w:val="HotRoute"/>
    <w:rsid w:val="004643C3"/>
    <w:rPr>
      <w:rFonts w:ascii="Calibri" w:eastAsia="Times New Roman" w:hAnsi="Calibri" w:cs="Calibri"/>
      <w:sz w:val="22"/>
    </w:rPr>
  </w:style>
  <w:style w:type="paragraph" w:styleId="PlainText">
    <w:name w:val="Plain Text"/>
    <w:basedOn w:val="Normal"/>
    <w:link w:val="PlainTextChar"/>
    <w:rsid w:val="004643C3"/>
    <w:rPr>
      <w:rFonts w:ascii="Courier New" w:eastAsia="Times New Roman" w:hAnsi="Courier New" w:cs="Courier New"/>
      <w:szCs w:val="20"/>
    </w:rPr>
  </w:style>
  <w:style w:type="character" w:customStyle="1" w:styleId="PlainTextChar">
    <w:name w:val="Plain Text Char"/>
    <w:basedOn w:val="DefaultParagraphFont"/>
    <w:link w:val="PlainText"/>
    <w:rsid w:val="004643C3"/>
    <w:rPr>
      <w:rFonts w:ascii="Courier New" w:eastAsia="Times New Roman" w:hAnsi="Courier New" w:cs="Courier New"/>
      <w:sz w:val="22"/>
      <w:szCs w:val="20"/>
    </w:rPr>
  </w:style>
  <w:style w:type="character" w:customStyle="1" w:styleId="senselabelstart">
    <w:name w:val="sense_label start"/>
    <w:basedOn w:val="DefaultParagraphFont"/>
    <w:rsid w:val="004643C3"/>
  </w:style>
  <w:style w:type="character" w:customStyle="1" w:styleId="sensecontent">
    <w:name w:val="sense_content"/>
    <w:basedOn w:val="DefaultParagraphFont"/>
    <w:rsid w:val="004643C3"/>
  </w:style>
  <w:style w:type="character" w:customStyle="1" w:styleId="vi">
    <w:name w:val="vi"/>
    <w:basedOn w:val="DefaultParagraphFont"/>
    <w:rsid w:val="004643C3"/>
  </w:style>
  <w:style w:type="character" w:customStyle="1" w:styleId="italic">
    <w:name w:val="italic"/>
    <w:basedOn w:val="DefaultParagraphFont"/>
    <w:rsid w:val="004643C3"/>
  </w:style>
  <w:style w:type="paragraph" w:customStyle="1" w:styleId="Microtext0">
    <w:name w:val="Microtext"/>
    <w:basedOn w:val="Normal"/>
    <w:next w:val="Normal"/>
    <w:link w:val="MicrotextChar0"/>
    <w:qFormat/>
    <w:rsid w:val="004643C3"/>
    <w:rPr>
      <w:sz w:val="12"/>
    </w:rPr>
  </w:style>
  <w:style w:type="character" w:customStyle="1" w:styleId="MicrotextChar0">
    <w:name w:val="Microtext Char"/>
    <w:link w:val="Microtext0"/>
    <w:rsid w:val="004643C3"/>
    <w:rPr>
      <w:rFonts w:ascii="Calibri" w:hAnsi="Calibri" w:cs="Calibri"/>
      <w:sz w:val="12"/>
    </w:rPr>
  </w:style>
  <w:style w:type="character" w:customStyle="1" w:styleId="st">
    <w:name w:val="st"/>
    <w:basedOn w:val="DefaultParagraphFont"/>
    <w:rsid w:val="004643C3"/>
  </w:style>
  <w:style w:type="paragraph" w:customStyle="1" w:styleId="Style6">
    <w:name w:val="Style6"/>
    <w:basedOn w:val="Normal"/>
    <w:link w:val="Style6Char"/>
    <w:autoRedefine/>
    <w:qFormat/>
    <w:rsid w:val="004643C3"/>
    <w:rPr>
      <w:b/>
    </w:rPr>
  </w:style>
  <w:style w:type="character" w:customStyle="1" w:styleId="Style6Char">
    <w:name w:val="Style6 Char"/>
    <w:basedOn w:val="DefaultParagraphFont"/>
    <w:link w:val="Style6"/>
    <w:rsid w:val="004643C3"/>
    <w:rPr>
      <w:rFonts w:ascii="Calibri" w:hAnsi="Calibri" w:cs="Calibri"/>
      <w:b/>
      <w:sz w:val="22"/>
    </w:rPr>
  </w:style>
  <w:style w:type="paragraph" w:customStyle="1" w:styleId="Style11">
    <w:name w:val="Style11"/>
    <w:basedOn w:val="Normal"/>
    <w:link w:val="Style11Char"/>
    <w:qFormat/>
    <w:rsid w:val="004643C3"/>
    <w:rPr>
      <w:rFonts w:eastAsia="Times New Roman"/>
      <w:b/>
      <w:szCs w:val="20"/>
      <w:u w:val="thick"/>
    </w:rPr>
  </w:style>
  <w:style w:type="paragraph" w:customStyle="1" w:styleId="Style12">
    <w:name w:val="Style12"/>
    <w:basedOn w:val="Normal"/>
    <w:link w:val="Style12Char"/>
    <w:qFormat/>
    <w:rsid w:val="004643C3"/>
    <w:rPr>
      <w:rFonts w:eastAsia="Times New Roman"/>
      <w:b/>
      <w:u w:val="thick"/>
    </w:rPr>
  </w:style>
  <w:style w:type="character" w:customStyle="1" w:styleId="Style11Char">
    <w:name w:val="Style11 Char"/>
    <w:basedOn w:val="DefaultParagraphFont"/>
    <w:link w:val="Style11"/>
    <w:rsid w:val="004643C3"/>
    <w:rPr>
      <w:rFonts w:ascii="Calibri" w:eastAsia="Times New Roman" w:hAnsi="Calibri" w:cs="Calibri"/>
      <w:b/>
      <w:sz w:val="22"/>
      <w:szCs w:val="20"/>
      <w:u w:val="thick"/>
    </w:rPr>
  </w:style>
  <w:style w:type="character" w:customStyle="1" w:styleId="Style12Char">
    <w:name w:val="Style12 Char"/>
    <w:basedOn w:val="DefaultParagraphFont"/>
    <w:link w:val="Style12"/>
    <w:rsid w:val="004643C3"/>
    <w:rPr>
      <w:rFonts w:ascii="Calibri" w:eastAsia="Times New Roman" w:hAnsi="Calibri" w:cs="Calibri"/>
      <w:b/>
      <w:sz w:val="22"/>
      <w:u w:val="thick"/>
    </w:rPr>
  </w:style>
  <w:style w:type="character" w:customStyle="1" w:styleId="caps-label">
    <w:name w:val="caps-label"/>
    <w:basedOn w:val="DefaultParagraphFont"/>
    <w:rsid w:val="004643C3"/>
  </w:style>
  <w:style w:type="character" w:customStyle="1" w:styleId="wikiexternallink">
    <w:name w:val="wikiexternallink"/>
    <w:basedOn w:val="DefaultParagraphFont"/>
    <w:rsid w:val="004643C3"/>
  </w:style>
  <w:style w:type="character" w:customStyle="1" w:styleId="wikigeneratedlinkcontent">
    <w:name w:val="wikigeneratedlinkcontent"/>
    <w:basedOn w:val="DefaultParagraphFont"/>
    <w:rsid w:val="004643C3"/>
  </w:style>
  <w:style w:type="character" w:customStyle="1" w:styleId="ShrinkChar">
    <w:name w:val="Shrink Char"/>
    <w:link w:val="Shrink"/>
    <w:locked/>
    <w:rsid w:val="004643C3"/>
    <w:rPr>
      <w:rFonts w:ascii="Garamond" w:eastAsia="Times New Roman" w:hAnsi="Garamond"/>
      <w:sz w:val="12"/>
    </w:rPr>
  </w:style>
  <w:style w:type="paragraph" w:customStyle="1" w:styleId="Shrink">
    <w:name w:val="Shrink"/>
    <w:link w:val="ShrinkChar"/>
    <w:qFormat/>
    <w:rsid w:val="004643C3"/>
    <w:pPr>
      <w:ind w:left="288" w:right="288"/>
    </w:pPr>
    <w:rPr>
      <w:rFonts w:ascii="Garamond" w:eastAsia="Times New Roman" w:hAnsi="Garamond"/>
      <w:sz w:val="12"/>
    </w:rPr>
  </w:style>
  <w:style w:type="character" w:customStyle="1" w:styleId="aqj">
    <w:name w:val="aqj"/>
    <w:basedOn w:val="DefaultParagraphFont"/>
    <w:rsid w:val="004643C3"/>
  </w:style>
  <w:style w:type="character" w:customStyle="1" w:styleId="StyleStyleBoldUnderlineIntenseEmphasisUnderlineapple-style-s">
    <w:name w:val="Style Style Bold UnderlineIntense EmphasisUnderlineapple-style-s..."/>
    <w:basedOn w:val="DefaultParagraphFont"/>
    <w:rsid w:val="004643C3"/>
    <w:rPr>
      <w:b w:val="0"/>
      <w:bCs w:val="0"/>
      <w:sz w:val="22"/>
      <w:u w:val="single"/>
      <w:bdr w:val="none" w:sz="0" w:space="0" w:color="auto"/>
    </w:rPr>
  </w:style>
  <w:style w:type="paragraph" w:customStyle="1" w:styleId="blocktitle0">
    <w:name w:val="block title"/>
    <w:basedOn w:val="Normal"/>
    <w:link w:val="blocktitleChar"/>
    <w:autoRedefine/>
    <w:qFormat/>
    <w:rsid w:val="004643C3"/>
    <w:pPr>
      <w:spacing w:after="240"/>
      <w:jc w:val="center"/>
      <w:outlineLvl w:val="0"/>
    </w:pPr>
    <w:rPr>
      <w:rFonts w:eastAsia="Calibri"/>
      <w:b/>
      <w:caps/>
      <w:sz w:val="28"/>
      <w:szCs w:val="28"/>
      <w:lang w:val="es-ES"/>
    </w:rPr>
  </w:style>
  <w:style w:type="character" w:customStyle="1" w:styleId="Boxed">
    <w:name w:val="Boxed"/>
    <w:qFormat/>
    <w:rsid w:val="004643C3"/>
    <w:rPr>
      <w:rFonts w:ascii="Times New Roman" w:hAnsi="Times New Roman"/>
      <w:sz w:val="20"/>
      <w:bdr w:val="single" w:sz="6" w:space="0" w:color="auto"/>
    </w:rPr>
  </w:style>
  <w:style w:type="character" w:customStyle="1" w:styleId="UnderlineCard">
    <w:name w:val="Underline Card"/>
    <w:uiPriority w:val="6"/>
    <w:qFormat/>
    <w:rsid w:val="004643C3"/>
    <w:rPr>
      <w:rFonts w:ascii="Arial" w:hAnsi="Arial"/>
      <w:b w:val="0"/>
      <w:bCs/>
      <w:sz w:val="20"/>
      <w:u w:val="single"/>
    </w:rPr>
  </w:style>
  <w:style w:type="character" w:customStyle="1" w:styleId="story-author">
    <w:name w:val="story-author"/>
    <w:basedOn w:val="DefaultParagraphFont"/>
    <w:rsid w:val="004643C3"/>
  </w:style>
  <w:style w:type="paragraph" w:customStyle="1" w:styleId="type">
    <w:name w:val="type"/>
    <w:basedOn w:val="Normal"/>
    <w:qFormat/>
    <w:rsid w:val="004643C3"/>
    <w:pPr>
      <w:spacing w:before="100" w:beforeAutospacing="1" w:after="100" w:afterAutospacing="1"/>
    </w:pPr>
    <w:rPr>
      <w:rFonts w:eastAsia="Times New Roman"/>
    </w:rPr>
  </w:style>
  <w:style w:type="character" w:customStyle="1" w:styleId="institution">
    <w:name w:val="institution"/>
    <w:basedOn w:val="DefaultParagraphFont"/>
    <w:rsid w:val="004643C3"/>
  </w:style>
  <w:style w:type="character" w:customStyle="1" w:styleId="abodyblack3">
    <w:name w:val="abodyblack3"/>
    <w:basedOn w:val="DefaultParagraphFont"/>
    <w:rsid w:val="004643C3"/>
  </w:style>
  <w:style w:type="paragraph" w:customStyle="1" w:styleId="UnderlineChar2CharChar">
    <w:name w:val="Underline Char2 Char Char"/>
    <w:basedOn w:val="Normal"/>
    <w:link w:val="UnderlineChar2CharCharChar"/>
    <w:qFormat/>
    <w:rsid w:val="004643C3"/>
    <w:rPr>
      <w:rFonts w:eastAsia="MS Mincho"/>
      <w:szCs w:val="20"/>
      <w:u w:val="single"/>
    </w:rPr>
  </w:style>
  <w:style w:type="character" w:customStyle="1" w:styleId="UnderlineChar2CharCharChar">
    <w:name w:val="Underline Char2 Char Char Char"/>
    <w:link w:val="UnderlineChar2CharChar"/>
    <w:rsid w:val="004643C3"/>
    <w:rPr>
      <w:rFonts w:ascii="Calibri" w:eastAsia="MS Mincho" w:hAnsi="Calibri" w:cs="Calibri"/>
      <w:sz w:val="22"/>
      <w:szCs w:val="20"/>
      <w:u w:val="single"/>
    </w:rPr>
  </w:style>
  <w:style w:type="character" w:customStyle="1" w:styleId="CharacterStyle1">
    <w:name w:val="Character Style 1"/>
    <w:rsid w:val="004643C3"/>
    <w:rPr>
      <w:sz w:val="20"/>
      <w:szCs w:val="20"/>
    </w:rPr>
  </w:style>
  <w:style w:type="character" w:customStyle="1" w:styleId="FontStyle177">
    <w:name w:val="Font Style177"/>
    <w:basedOn w:val="DefaultParagraphFont"/>
    <w:uiPriority w:val="99"/>
    <w:rsid w:val="004643C3"/>
    <w:rPr>
      <w:rFonts w:ascii="Times New Roman" w:hAnsi="Times New Roman" w:cs="Times New Roman"/>
      <w:sz w:val="20"/>
      <w:szCs w:val="20"/>
    </w:rPr>
  </w:style>
  <w:style w:type="character" w:customStyle="1" w:styleId="FontStyle173">
    <w:name w:val="Font Style173"/>
    <w:basedOn w:val="DefaultParagraphFont"/>
    <w:uiPriority w:val="99"/>
    <w:rsid w:val="004643C3"/>
    <w:rPr>
      <w:rFonts w:ascii="Times New Roman" w:hAnsi="Times New Roman" w:cs="Times New Roman"/>
      <w:sz w:val="14"/>
      <w:szCs w:val="14"/>
    </w:rPr>
  </w:style>
  <w:style w:type="character" w:customStyle="1" w:styleId="FontStyle151">
    <w:name w:val="Font Style151"/>
    <w:basedOn w:val="DefaultParagraphFont"/>
    <w:uiPriority w:val="99"/>
    <w:rsid w:val="004643C3"/>
    <w:rPr>
      <w:rFonts w:ascii="Arial Narrow" w:hAnsi="Arial Narrow" w:cs="Arial Narrow"/>
      <w:b/>
      <w:bCs/>
      <w:sz w:val="12"/>
      <w:szCs w:val="12"/>
    </w:rPr>
  </w:style>
  <w:style w:type="character" w:customStyle="1" w:styleId="FontStyle156">
    <w:name w:val="Font Style156"/>
    <w:basedOn w:val="DefaultParagraphFont"/>
    <w:uiPriority w:val="99"/>
    <w:rsid w:val="004643C3"/>
    <w:rPr>
      <w:rFonts w:ascii="Arial Narrow" w:hAnsi="Arial Narrow" w:cs="Arial Narrow"/>
      <w:sz w:val="8"/>
      <w:szCs w:val="8"/>
    </w:rPr>
  </w:style>
  <w:style w:type="character" w:customStyle="1" w:styleId="FontStyle160">
    <w:name w:val="Font Style160"/>
    <w:basedOn w:val="DefaultParagraphFont"/>
    <w:uiPriority w:val="99"/>
    <w:rsid w:val="004643C3"/>
    <w:rPr>
      <w:rFonts w:ascii="Times New Roman" w:hAnsi="Times New Roman" w:cs="Times New Roman"/>
      <w:b/>
      <w:bCs/>
      <w:sz w:val="20"/>
      <w:szCs w:val="20"/>
    </w:rPr>
  </w:style>
  <w:style w:type="character" w:customStyle="1" w:styleId="FontStyle178">
    <w:name w:val="Font Style178"/>
    <w:basedOn w:val="DefaultParagraphFont"/>
    <w:uiPriority w:val="99"/>
    <w:rsid w:val="004643C3"/>
    <w:rPr>
      <w:rFonts w:ascii="Times New Roman" w:hAnsi="Times New Roman" w:cs="Times New Roman"/>
      <w:sz w:val="18"/>
      <w:szCs w:val="18"/>
    </w:rPr>
  </w:style>
  <w:style w:type="paragraph" w:customStyle="1" w:styleId="Style14">
    <w:name w:val="Style14"/>
    <w:basedOn w:val="Normal"/>
    <w:uiPriority w:val="99"/>
    <w:qFormat/>
    <w:rsid w:val="004643C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643C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643C3"/>
    <w:rPr>
      <w:rFonts w:ascii="Times New Roman" w:hAnsi="Times New Roman" w:cs="Times New Roman"/>
      <w:sz w:val="12"/>
      <w:szCs w:val="12"/>
    </w:rPr>
  </w:style>
  <w:style w:type="paragraph" w:customStyle="1" w:styleId="Style9">
    <w:name w:val="Style9"/>
    <w:basedOn w:val="Normal"/>
    <w:uiPriority w:val="99"/>
    <w:qFormat/>
    <w:rsid w:val="004643C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643C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643C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643C3"/>
    <w:rPr>
      <w:rFonts w:ascii="Times New Roman" w:hAnsi="Times New Roman" w:cs="Times New Roman"/>
      <w:sz w:val="16"/>
      <w:szCs w:val="16"/>
    </w:rPr>
  </w:style>
  <w:style w:type="character" w:customStyle="1" w:styleId="f">
    <w:name w:val="f"/>
    <w:basedOn w:val="DefaultParagraphFont"/>
    <w:rsid w:val="004643C3"/>
  </w:style>
  <w:style w:type="character" w:customStyle="1" w:styleId="TagsChar2">
    <w:name w:val="Tags Char2"/>
    <w:rsid w:val="004643C3"/>
    <w:rPr>
      <w:b/>
      <w:sz w:val="24"/>
    </w:rPr>
  </w:style>
  <w:style w:type="paragraph" w:customStyle="1" w:styleId="CardsFont6ptChar">
    <w:name w:val="Cards + Font: 6 pt Char"/>
    <w:basedOn w:val="Normal"/>
    <w:link w:val="CardsFont6ptCharChar"/>
    <w:qFormat/>
    <w:rsid w:val="004643C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643C3"/>
    <w:rPr>
      <w:rFonts w:ascii="Calibri" w:eastAsia="Times New Roman" w:hAnsi="Calibri" w:cs="Calibri"/>
      <w:sz w:val="12"/>
    </w:rPr>
  </w:style>
  <w:style w:type="character" w:customStyle="1" w:styleId="FontStyle172">
    <w:name w:val="Font Style172"/>
    <w:basedOn w:val="DefaultParagraphFont"/>
    <w:uiPriority w:val="99"/>
    <w:rsid w:val="004643C3"/>
    <w:rPr>
      <w:rFonts w:ascii="Times New Roman" w:hAnsi="Times New Roman" w:cs="Times New Roman"/>
      <w:b/>
      <w:bCs/>
      <w:sz w:val="16"/>
      <w:szCs w:val="16"/>
    </w:rPr>
  </w:style>
  <w:style w:type="paragraph" w:customStyle="1" w:styleId="Style18">
    <w:name w:val="Style18"/>
    <w:basedOn w:val="Normal"/>
    <w:uiPriority w:val="99"/>
    <w:qFormat/>
    <w:rsid w:val="004643C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643C3"/>
    <w:rPr>
      <w:rFonts w:ascii="Times New Roman" w:hAnsi="Times New Roman" w:cs="Times New Roman"/>
      <w:i/>
      <w:iCs/>
      <w:sz w:val="16"/>
      <w:szCs w:val="16"/>
    </w:rPr>
  </w:style>
  <w:style w:type="character" w:customStyle="1" w:styleId="FontStyle162">
    <w:name w:val="Font Style162"/>
    <w:basedOn w:val="DefaultParagraphFont"/>
    <w:uiPriority w:val="99"/>
    <w:rsid w:val="004643C3"/>
    <w:rPr>
      <w:rFonts w:ascii="Times New Roman" w:hAnsi="Times New Roman" w:cs="Times New Roman"/>
      <w:b/>
      <w:bCs/>
      <w:sz w:val="18"/>
      <w:szCs w:val="18"/>
    </w:rPr>
  </w:style>
  <w:style w:type="character" w:customStyle="1" w:styleId="FontStyle167">
    <w:name w:val="Font Style167"/>
    <w:basedOn w:val="DefaultParagraphFont"/>
    <w:uiPriority w:val="99"/>
    <w:rsid w:val="004643C3"/>
    <w:rPr>
      <w:rFonts w:ascii="Times New Roman" w:hAnsi="Times New Roman" w:cs="Times New Roman"/>
      <w:sz w:val="10"/>
      <w:szCs w:val="10"/>
    </w:rPr>
  </w:style>
  <w:style w:type="character" w:customStyle="1" w:styleId="FontStyle174">
    <w:name w:val="Font Style174"/>
    <w:basedOn w:val="DefaultParagraphFont"/>
    <w:uiPriority w:val="99"/>
    <w:rsid w:val="004643C3"/>
    <w:rPr>
      <w:rFonts w:ascii="Arial Narrow" w:hAnsi="Arial Narrow" w:cs="Arial Narrow"/>
      <w:b/>
      <w:bCs/>
      <w:sz w:val="18"/>
      <w:szCs w:val="18"/>
    </w:rPr>
  </w:style>
  <w:style w:type="paragraph" w:customStyle="1" w:styleId="Style47">
    <w:name w:val="Style47"/>
    <w:basedOn w:val="Normal"/>
    <w:uiPriority w:val="99"/>
    <w:qFormat/>
    <w:rsid w:val="004643C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643C3"/>
    <w:rPr>
      <w:rFonts w:ascii="Times New Roman" w:hAnsi="Times New Roman" w:cs="Times New Roman"/>
      <w:sz w:val="12"/>
      <w:szCs w:val="12"/>
    </w:rPr>
  </w:style>
  <w:style w:type="paragraph" w:customStyle="1" w:styleId="Style24">
    <w:name w:val="Style24"/>
    <w:basedOn w:val="Normal"/>
    <w:uiPriority w:val="99"/>
    <w:qFormat/>
    <w:rsid w:val="004643C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643C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643C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643C3"/>
    <w:rPr>
      <w:rFonts w:ascii="Times New Roman" w:hAnsi="Times New Roman" w:cs="Times New Roman"/>
      <w:b/>
      <w:bCs/>
      <w:sz w:val="18"/>
      <w:szCs w:val="18"/>
    </w:rPr>
  </w:style>
  <w:style w:type="paragraph" w:customStyle="1" w:styleId="Style21">
    <w:name w:val="Style21"/>
    <w:basedOn w:val="Normal"/>
    <w:uiPriority w:val="99"/>
    <w:qFormat/>
    <w:rsid w:val="004643C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643C3"/>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4643C3"/>
    <w:rPr>
      <w:rFonts w:ascii="Calibri" w:hAnsi="Calibri"/>
      <w:sz w:val="20"/>
      <w:szCs w:val="20"/>
    </w:rPr>
  </w:style>
  <w:style w:type="paragraph" w:customStyle="1" w:styleId="Standard">
    <w:name w:val="Standard"/>
    <w:qFormat/>
    <w:rsid w:val="004643C3"/>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4643C3"/>
    <w:rPr>
      <w:color w:val="000000"/>
      <w:sz w:val="32"/>
      <w:szCs w:val="32"/>
    </w:rPr>
  </w:style>
  <w:style w:type="paragraph" w:customStyle="1" w:styleId="Cardnon-underlined">
    <w:name w:val="Card non-underlined"/>
    <w:basedOn w:val="Normal"/>
    <w:link w:val="Cardnon-underlinedChar"/>
    <w:autoRedefine/>
    <w:uiPriority w:val="99"/>
    <w:qFormat/>
    <w:rsid w:val="004643C3"/>
    <w:rPr>
      <w:rFonts w:eastAsia="Times New Roman"/>
      <w:szCs w:val="20"/>
    </w:rPr>
  </w:style>
  <w:style w:type="character" w:customStyle="1" w:styleId="Cardnon-underlinedChar">
    <w:name w:val="Card non-underlined Char"/>
    <w:basedOn w:val="DefaultParagraphFont"/>
    <w:link w:val="Cardnon-underlined"/>
    <w:uiPriority w:val="99"/>
    <w:rsid w:val="004643C3"/>
    <w:rPr>
      <w:rFonts w:ascii="Calibri" w:eastAsia="Times New Roman" w:hAnsi="Calibri" w:cs="Calibri"/>
      <w:sz w:val="22"/>
      <w:szCs w:val="20"/>
    </w:rPr>
  </w:style>
  <w:style w:type="numbering" w:customStyle="1" w:styleId="NoList1">
    <w:name w:val="No List1"/>
    <w:next w:val="NoList"/>
    <w:semiHidden/>
    <w:unhideWhenUsed/>
    <w:rsid w:val="004643C3"/>
  </w:style>
  <w:style w:type="character" w:customStyle="1" w:styleId="TitleChar2">
    <w:name w:val="Title Char2"/>
    <w:basedOn w:val="DefaultParagraphFont"/>
    <w:uiPriority w:val="10"/>
    <w:qFormat/>
    <w:locked/>
    <w:rsid w:val="004643C3"/>
    <w:rPr>
      <w:b/>
      <w:bCs/>
      <w:u w:val="single"/>
    </w:rPr>
  </w:style>
  <w:style w:type="paragraph" w:styleId="TOC3">
    <w:name w:val="toc 3"/>
    <w:basedOn w:val="Normal"/>
    <w:next w:val="Normal"/>
    <w:autoRedefine/>
    <w:rsid w:val="004643C3"/>
    <w:pPr>
      <w:ind w:left="400"/>
    </w:pPr>
    <w:rPr>
      <w:rFonts w:eastAsia="Times New Roman"/>
      <w:szCs w:val="20"/>
    </w:rPr>
  </w:style>
  <w:style w:type="paragraph" w:styleId="TOC4">
    <w:name w:val="toc 4"/>
    <w:basedOn w:val="Normal"/>
    <w:next w:val="Normal"/>
    <w:autoRedefine/>
    <w:rsid w:val="004643C3"/>
    <w:pPr>
      <w:ind w:left="600"/>
    </w:pPr>
    <w:rPr>
      <w:rFonts w:eastAsia="Times New Roman"/>
      <w:szCs w:val="20"/>
    </w:rPr>
  </w:style>
  <w:style w:type="paragraph" w:styleId="TOC5">
    <w:name w:val="toc 5"/>
    <w:basedOn w:val="Normal"/>
    <w:next w:val="Normal"/>
    <w:autoRedefine/>
    <w:rsid w:val="004643C3"/>
    <w:pPr>
      <w:ind w:left="800"/>
    </w:pPr>
    <w:rPr>
      <w:rFonts w:eastAsia="Times New Roman"/>
      <w:szCs w:val="20"/>
    </w:rPr>
  </w:style>
  <w:style w:type="paragraph" w:styleId="TOC6">
    <w:name w:val="toc 6"/>
    <w:basedOn w:val="Normal"/>
    <w:next w:val="Normal"/>
    <w:autoRedefine/>
    <w:rsid w:val="004643C3"/>
    <w:pPr>
      <w:ind w:left="1000"/>
    </w:pPr>
    <w:rPr>
      <w:rFonts w:eastAsia="Times New Roman"/>
      <w:szCs w:val="20"/>
    </w:rPr>
  </w:style>
  <w:style w:type="paragraph" w:styleId="TOC7">
    <w:name w:val="toc 7"/>
    <w:basedOn w:val="Normal"/>
    <w:next w:val="Normal"/>
    <w:autoRedefine/>
    <w:rsid w:val="004643C3"/>
    <w:pPr>
      <w:ind w:left="1200"/>
    </w:pPr>
    <w:rPr>
      <w:rFonts w:eastAsia="Times New Roman"/>
      <w:szCs w:val="20"/>
    </w:rPr>
  </w:style>
  <w:style w:type="paragraph" w:styleId="TOC8">
    <w:name w:val="toc 8"/>
    <w:basedOn w:val="Normal"/>
    <w:next w:val="Normal"/>
    <w:autoRedefine/>
    <w:rsid w:val="004643C3"/>
    <w:pPr>
      <w:ind w:left="1400"/>
    </w:pPr>
    <w:rPr>
      <w:rFonts w:eastAsia="Times New Roman"/>
      <w:szCs w:val="20"/>
    </w:rPr>
  </w:style>
  <w:style w:type="character" w:customStyle="1" w:styleId="allocatoragentsleft">
    <w:name w:val="al_locatoragentsleft"/>
    <w:basedOn w:val="DefaultParagraphFont"/>
    <w:rsid w:val="004643C3"/>
  </w:style>
  <w:style w:type="character" w:styleId="HTMLTypewriter">
    <w:name w:val="HTML Typewriter"/>
    <w:basedOn w:val="DefaultParagraphFont"/>
    <w:unhideWhenUsed/>
    <w:rsid w:val="004643C3"/>
    <w:rPr>
      <w:rFonts w:ascii="Courier New" w:eastAsia="Times New Roman" w:hAnsi="Courier New" w:cs="Courier New"/>
      <w:sz w:val="20"/>
      <w:szCs w:val="20"/>
    </w:rPr>
  </w:style>
  <w:style w:type="character" w:customStyle="1" w:styleId="caps">
    <w:name w:val="caps"/>
    <w:basedOn w:val="DefaultParagraphFont"/>
    <w:rsid w:val="004643C3"/>
  </w:style>
  <w:style w:type="character" w:customStyle="1" w:styleId="UnderlinesCharChar">
    <w:name w:val="Underlines Char Char"/>
    <w:basedOn w:val="DefaultParagraphFont"/>
    <w:rsid w:val="004643C3"/>
    <w:rPr>
      <w:rFonts w:cs="Arial"/>
      <w:b/>
      <w:bCs/>
      <w:noProof w:val="0"/>
      <w:sz w:val="22"/>
      <w:szCs w:val="26"/>
      <w:u w:val="single"/>
      <w:lang w:val="en-US" w:eastAsia="en-US" w:bidi="ar-SA"/>
    </w:rPr>
  </w:style>
  <w:style w:type="paragraph" w:customStyle="1" w:styleId="Carding">
    <w:name w:val="Carding"/>
    <w:basedOn w:val="Normal"/>
    <w:uiPriority w:val="99"/>
    <w:qFormat/>
    <w:rsid w:val="004643C3"/>
    <w:rPr>
      <w:rFonts w:eastAsia="Times New Roman"/>
      <w:sz w:val="18"/>
    </w:rPr>
  </w:style>
  <w:style w:type="character" w:customStyle="1" w:styleId="TagsChar1">
    <w:name w:val="Tags Char1"/>
    <w:basedOn w:val="DefaultParagraphFont"/>
    <w:rsid w:val="004643C3"/>
    <w:rPr>
      <w:rFonts w:ascii="Arial Narrow" w:hAnsi="Arial Narrow"/>
      <w:b/>
      <w:noProof w:val="0"/>
      <w:sz w:val="22"/>
      <w:szCs w:val="60"/>
      <w:lang w:val="en-US" w:eastAsia="en-US" w:bidi="ar-SA"/>
    </w:rPr>
  </w:style>
  <w:style w:type="character" w:customStyle="1" w:styleId="aunderline">
    <w:name w:val="aunderline"/>
    <w:basedOn w:val="DefaultParagraphFont"/>
    <w:qFormat/>
    <w:rsid w:val="004643C3"/>
    <w:rPr>
      <w:rFonts w:ascii="Times New Roman" w:hAnsi="Times New Roman"/>
      <w:sz w:val="20"/>
      <w:szCs w:val="24"/>
      <w:u w:val="thick"/>
    </w:rPr>
  </w:style>
  <w:style w:type="character" w:customStyle="1" w:styleId="tagChar1">
    <w:name w:val="tag Char1"/>
    <w:basedOn w:val="DefaultParagraphFont"/>
    <w:rsid w:val="004643C3"/>
    <w:rPr>
      <w:b/>
      <w:noProof w:val="0"/>
      <w:sz w:val="24"/>
      <w:lang w:val="en-US" w:eastAsia="en-US" w:bidi="ar-SA"/>
    </w:rPr>
  </w:style>
  <w:style w:type="character" w:customStyle="1" w:styleId="tagChar2">
    <w:name w:val="tag Char2"/>
    <w:basedOn w:val="DefaultParagraphFont"/>
    <w:qFormat/>
    <w:rsid w:val="004643C3"/>
    <w:rPr>
      <w:b/>
      <w:noProof w:val="0"/>
      <w:sz w:val="24"/>
      <w:lang w:val="en-US" w:eastAsia="en-US" w:bidi="ar-SA"/>
    </w:rPr>
  </w:style>
  <w:style w:type="character" w:customStyle="1" w:styleId="Taggin-New">
    <w:name w:val="Taggin - New"/>
    <w:basedOn w:val="DefaultParagraphFont"/>
    <w:rsid w:val="004643C3"/>
    <w:rPr>
      <w:rFonts w:ascii="Arial Narrow" w:hAnsi="Arial Narrow"/>
      <w:b/>
      <w:sz w:val="22"/>
    </w:rPr>
  </w:style>
  <w:style w:type="character" w:customStyle="1" w:styleId="Boxing-New">
    <w:name w:val="Boxing - New"/>
    <w:basedOn w:val="DefaultParagraphFont"/>
    <w:rsid w:val="004643C3"/>
    <w:rPr>
      <w:rFonts w:ascii="Arial Narrow" w:hAnsi="Arial Narrow"/>
      <w:sz w:val="16"/>
      <w:u w:val="none"/>
      <w:bdr w:val="single" w:sz="4" w:space="0" w:color="auto"/>
    </w:rPr>
  </w:style>
  <w:style w:type="character" w:customStyle="1" w:styleId="ilad">
    <w:name w:val="il_ad"/>
    <w:rsid w:val="004643C3"/>
  </w:style>
  <w:style w:type="paragraph" w:customStyle="1" w:styleId="CardsHighlighted">
    <w:name w:val="Cards Highlighted"/>
    <w:next w:val="Normal"/>
    <w:link w:val="CardsHighlightedChar"/>
    <w:qFormat/>
    <w:rsid w:val="004643C3"/>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4643C3"/>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4643C3"/>
    <w:rPr>
      <w:rFonts w:ascii="Garamond" w:hAnsi="Garamond"/>
      <w:sz w:val="22"/>
      <w:szCs w:val="24"/>
      <w:u w:val="single"/>
      <w:lang w:val="en-US" w:eastAsia="en-US" w:bidi="ar-SA"/>
    </w:rPr>
  </w:style>
  <w:style w:type="paragraph" w:customStyle="1" w:styleId="Style2">
    <w:name w:val="Style2"/>
    <w:basedOn w:val="Heading4"/>
    <w:qFormat/>
    <w:rsid w:val="004643C3"/>
    <w:pPr>
      <w:spacing w:before="0"/>
    </w:pPr>
    <w:rPr>
      <w:rFonts w:eastAsia="Times New Roman" w:cs="Times New Roman"/>
      <w:iCs/>
      <w:caps/>
      <w:szCs w:val="20"/>
    </w:rPr>
  </w:style>
  <w:style w:type="character" w:customStyle="1" w:styleId="pagetitle">
    <w:name w:val="pagetitle"/>
    <w:basedOn w:val="DefaultParagraphFont"/>
    <w:rsid w:val="004643C3"/>
  </w:style>
  <w:style w:type="paragraph" w:customStyle="1" w:styleId="text">
    <w:name w:val="text"/>
    <w:basedOn w:val="Normal"/>
    <w:uiPriority w:val="99"/>
    <w:qFormat/>
    <w:rsid w:val="004643C3"/>
    <w:pPr>
      <w:spacing w:before="100" w:beforeAutospacing="1" w:after="100" w:afterAutospacing="1"/>
    </w:pPr>
    <w:rPr>
      <w:rFonts w:eastAsia="Times New Roman"/>
    </w:rPr>
  </w:style>
  <w:style w:type="character" w:customStyle="1" w:styleId="StyleUnderlineCharChar9ptBold1">
    <w:name w:val="Style Underline Char Char + 9 pt Bold1"/>
    <w:rsid w:val="004643C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643C3"/>
    <w:rPr>
      <w:rFonts w:ascii="Times New Roman" w:hAnsi="Times New Roman"/>
      <w:sz w:val="20"/>
      <w:szCs w:val="24"/>
      <w:u w:val="single"/>
      <w:lang w:val="en-US" w:eastAsia="en-US" w:bidi="ar-SA"/>
    </w:rPr>
  </w:style>
  <w:style w:type="character" w:customStyle="1" w:styleId="Style9ptBoldUnderline">
    <w:name w:val="Style 9 pt Bold Underline"/>
    <w:rsid w:val="004643C3"/>
    <w:rPr>
      <w:b/>
      <w:bCs/>
      <w:sz w:val="20"/>
      <w:u w:val="single"/>
    </w:rPr>
  </w:style>
  <w:style w:type="paragraph" w:customStyle="1" w:styleId="StyleUnderline9pt0">
    <w:name w:val="Style Underline + 9 pt"/>
    <w:link w:val="StyleUnderline9ptChar"/>
    <w:qFormat/>
    <w:rsid w:val="004643C3"/>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4643C3"/>
    <w:rPr>
      <w:rFonts w:ascii="Arial" w:eastAsia="Times New Roman" w:hAnsi="Arial" w:cs="Times New Roman"/>
      <w:sz w:val="22"/>
      <w:szCs w:val="20"/>
      <w:u w:val="single"/>
    </w:rPr>
  </w:style>
  <w:style w:type="character" w:customStyle="1" w:styleId="StyleUnderlineChar1Bold">
    <w:name w:val="Style Underline Char1 + Bold"/>
    <w:rsid w:val="004643C3"/>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4643C3"/>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4643C3"/>
    <w:rPr>
      <w:rFonts w:ascii="Calibri" w:hAnsi="Calibri" w:cs="Calibri"/>
      <w:kern w:val="32"/>
      <w:sz w:val="22"/>
      <w:szCs w:val="20"/>
      <w:u w:val="single"/>
      <w:lang w:eastAsia="ar-SA"/>
    </w:rPr>
  </w:style>
  <w:style w:type="character" w:customStyle="1" w:styleId="TagsCharCharChar">
    <w:name w:val="Tags Char Char Char"/>
    <w:basedOn w:val="DefaultParagraphFont"/>
    <w:rsid w:val="004643C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643C3"/>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4643C3"/>
    <w:rPr>
      <w:color w:val="000000"/>
      <w:sz w:val="20"/>
      <w:u w:val="single"/>
    </w:rPr>
  </w:style>
  <w:style w:type="character" w:customStyle="1" w:styleId="Style11ptBlack">
    <w:name w:val="Style 11 pt Black"/>
    <w:basedOn w:val="DefaultParagraphFont"/>
    <w:rsid w:val="004643C3"/>
    <w:rPr>
      <w:color w:val="000000"/>
      <w:sz w:val="20"/>
    </w:rPr>
  </w:style>
  <w:style w:type="character" w:customStyle="1" w:styleId="StyleUnderlineCharTimesBold">
    <w:name w:val="Style Underline Char + Times Bold"/>
    <w:basedOn w:val="DefaultParagraphFont"/>
    <w:rsid w:val="004643C3"/>
    <w:rPr>
      <w:rFonts w:ascii="Times" w:hAnsi="Times"/>
      <w:b w:val="0"/>
      <w:bCs/>
      <w:sz w:val="20"/>
      <w:u w:val="single"/>
    </w:rPr>
  </w:style>
  <w:style w:type="character" w:customStyle="1" w:styleId="blubigktbiz">
    <w:name w:val="blubigktbiz"/>
    <w:rsid w:val="004643C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643C3"/>
  </w:style>
  <w:style w:type="character" w:customStyle="1" w:styleId="StyleevidencetextBorderSinglesolidlineAuto05ptLChar">
    <w:name w:val="Style evidence text + Border: : (Single solid line Auto  0.5 pt L... Char"/>
    <w:link w:val="StyleevidencetextBorderSinglesolidlineAuto05ptL"/>
    <w:rsid w:val="004643C3"/>
    <w:rPr>
      <w:rFonts w:ascii="Calibri" w:hAnsi="Calibri" w:cs="Calibri"/>
      <w:color w:val="000000"/>
      <w:sz w:val="22"/>
      <w:lang w:val="x-none" w:eastAsia="x-none"/>
    </w:rPr>
  </w:style>
  <w:style w:type="character" w:customStyle="1" w:styleId="Style4CharChar">
    <w:name w:val="Style4 Char Char"/>
    <w:basedOn w:val="DefaultParagraphFont"/>
    <w:rsid w:val="004643C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643C3"/>
    <w:rPr>
      <w:rFonts w:ascii="Times New Roman" w:hAnsi="Times New Roman" w:cs="Times New Roman"/>
      <w:sz w:val="16"/>
      <w:szCs w:val="16"/>
    </w:rPr>
  </w:style>
  <w:style w:type="character" w:customStyle="1" w:styleId="StyleEmphasisArial12ptBold">
    <w:name w:val="Style Emphasis + Arial 12 pt Bold"/>
    <w:rsid w:val="004643C3"/>
    <w:rPr>
      <w:rFonts w:ascii="Arial" w:hAnsi="Arial"/>
      <w:b/>
      <w:bCs/>
      <w:i/>
      <w:iCs/>
      <w:sz w:val="24"/>
    </w:rPr>
  </w:style>
  <w:style w:type="character" w:customStyle="1" w:styleId="super">
    <w:name w:val="super"/>
    <w:rsid w:val="004643C3"/>
  </w:style>
  <w:style w:type="character" w:customStyle="1" w:styleId="text30">
    <w:name w:val="text30"/>
    <w:rsid w:val="004643C3"/>
  </w:style>
  <w:style w:type="character" w:customStyle="1" w:styleId="uppercase">
    <w:name w:val="uppercase"/>
    <w:rsid w:val="004643C3"/>
  </w:style>
  <w:style w:type="character" w:customStyle="1" w:styleId="bodytext0">
    <w:name w:val="bodytext"/>
    <w:rsid w:val="004643C3"/>
  </w:style>
  <w:style w:type="character" w:customStyle="1" w:styleId="entry-title">
    <w:name w:val="entry-title"/>
    <w:rsid w:val="004643C3"/>
  </w:style>
  <w:style w:type="character" w:customStyle="1" w:styleId="BodyTextIndentChar1">
    <w:name w:val="Body Text Indent Char1"/>
    <w:basedOn w:val="DefaultParagraphFont"/>
    <w:uiPriority w:val="99"/>
    <w:semiHidden/>
    <w:rsid w:val="004643C3"/>
    <w:rPr>
      <w:rFonts w:ascii="Times New Roman" w:hAnsi="Times New Roman" w:cs="Times New Roman"/>
      <w:sz w:val="20"/>
    </w:rPr>
  </w:style>
  <w:style w:type="character" w:customStyle="1" w:styleId="Style6pt">
    <w:name w:val="Style 6 pt"/>
    <w:basedOn w:val="DefaultParagraphFont"/>
    <w:qFormat/>
    <w:rsid w:val="004643C3"/>
    <w:rPr>
      <w:sz w:val="12"/>
    </w:rPr>
  </w:style>
  <w:style w:type="character" w:customStyle="1" w:styleId="CiteCharCharCharCharCharChar">
    <w:name w:val="Cite Char Char Char Char Char Char"/>
    <w:basedOn w:val="DefaultParagraphFont"/>
    <w:rsid w:val="004643C3"/>
    <w:rPr>
      <w:b/>
      <w:noProof w:val="0"/>
      <w:sz w:val="22"/>
      <w:szCs w:val="24"/>
      <w:u w:val="single"/>
      <w:lang w:val="en-US" w:eastAsia="en-US" w:bidi="ar-SA"/>
    </w:rPr>
  </w:style>
  <w:style w:type="character" w:customStyle="1" w:styleId="mainbody1">
    <w:name w:val="mainbody1"/>
    <w:basedOn w:val="DefaultParagraphFont"/>
    <w:rsid w:val="004643C3"/>
    <w:rPr>
      <w:rFonts w:ascii="Verdana" w:hAnsi="Verdana" w:hint="default"/>
      <w:color w:val="000000"/>
      <w:sz w:val="22"/>
      <w:szCs w:val="22"/>
    </w:rPr>
  </w:style>
  <w:style w:type="character" w:customStyle="1" w:styleId="ssl4">
    <w:name w:val="ss_l4"/>
    <w:basedOn w:val="DefaultParagraphFont"/>
    <w:rsid w:val="004643C3"/>
  </w:style>
  <w:style w:type="paragraph" w:customStyle="1" w:styleId="StyleNormalWeb11ptUnderline">
    <w:name w:val="Style Normal (Web) + 11 pt Underline"/>
    <w:basedOn w:val="NormalWeb"/>
    <w:link w:val="StyleNormalWeb11ptUnderlineChar"/>
    <w:qFormat/>
    <w:rsid w:val="004643C3"/>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4643C3"/>
    <w:rPr>
      <w:rFonts w:ascii="Calibri" w:eastAsia="Calibri" w:hAnsi="Calibri" w:cs="Calibri"/>
      <w:sz w:val="22"/>
      <w:u w:val="single"/>
    </w:rPr>
  </w:style>
  <w:style w:type="character" w:customStyle="1" w:styleId="cit-first-element">
    <w:name w:val="cit-first-element"/>
    <w:basedOn w:val="DefaultParagraphFont"/>
    <w:rsid w:val="004643C3"/>
  </w:style>
  <w:style w:type="character" w:customStyle="1" w:styleId="title1">
    <w:name w:val="title1"/>
    <w:basedOn w:val="DefaultParagraphFont"/>
    <w:rsid w:val="004643C3"/>
  </w:style>
  <w:style w:type="character" w:customStyle="1" w:styleId="StyleThickunderline1">
    <w:name w:val="Style Thick underline1"/>
    <w:basedOn w:val="DefaultParagraphFont"/>
    <w:rsid w:val="004643C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643C3"/>
    <w:rPr>
      <w:rFonts w:ascii="Georgia" w:hAnsi="Georgia"/>
    </w:rPr>
  </w:style>
  <w:style w:type="character" w:customStyle="1" w:styleId="FooterChar1">
    <w:name w:val="Footer Char1"/>
    <w:basedOn w:val="DefaultParagraphFont"/>
    <w:uiPriority w:val="99"/>
    <w:semiHidden/>
    <w:rsid w:val="004643C3"/>
    <w:rPr>
      <w:rFonts w:ascii="Georgia" w:hAnsi="Georgia"/>
    </w:rPr>
  </w:style>
  <w:style w:type="character" w:customStyle="1" w:styleId="UnderlineBold0">
    <w:name w:val="Underline Bold"/>
    <w:uiPriority w:val="6"/>
    <w:qFormat/>
    <w:rsid w:val="004643C3"/>
    <w:rPr>
      <w:b/>
      <w:sz w:val="20"/>
      <w:u w:val="single"/>
    </w:rPr>
  </w:style>
  <w:style w:type="paragraph" w:customStyle="1" w:styleId="Underline20">
    <w:name w:val="Underline2"/>
    <w:basedOn w:val="Normal"/>
    <w:link w:val="Underline2Char"/>
    <w:autoRedefine/>
    <w:uiPriority w:val="4"/>
    <w:qFormat/>
    <w:rsid w:val="004643C3"/>
    <w:rPr>
      <w:b/>
      <w:u w:val="single"/>
    </w:rPr>
  </w:style>
  <w:style w:type="character" w:customStyle="1" w:styleId="Underline2Char">
    <w:name w:val="Underline2 Char"/>
    <w:basedOn w:val="DefaultParagraphFont"/>
    <w:link w:val="Underline20"/>
    <w:uiPriority w:val="4"/>
    <w:rsid w:val="004643C3"/>
    <w:rPr>
      <w:rFonts w:ascii="Calibri" w:hAnsi="Calibri" w:cs="Calibri"/>
      <w:b/>
      <w:sz w:val="22"/>
      <w:u w:val="single"/>
    </w:rPr>
  </w:style>
  <w:style w:type="character" w:customStyle="1" w:styleId="NormalTextChar">
    <w:name w:val="Normal Text Char"/>
    <w:link w:val="NormalText"/>
    <w:rsid w:val="004643C3"/>
    <w:rPr>
      <w:rFonts w:ascii="Calibri" w:eastAsia="Times New Roman" w:hAnsi="Calibri" w:cs="Calibri"/>
      <w:sz w:val="22"/>
      <w:szCs w:val="26"/>
    </w:rPr>
  </w:style>
  <w:style w:type="paragraph" w:customStyle="1" w:styleId="TableParagraph">
    <w:name w:val="Table Paragraph"/>
    <w:basedOn w:val="Normal"/>
    <w:uiPriority w:val="1"/>
    <w:qFormat/>
    <w:rsid w:val="004643C3"/>
    <w:pPr>
      <w:widowControl w:val="0"/>
    </w:pPr>
  </w:style>
  <w:style w:type="character" w:customStyle="1" w:styleId="UnderlineChar0">
    <w:name w:val="UnderlineChar"/>
    <w:rsid w:val="004643C3"/>
    <w:rPr>
      <w:sz w:val="24"/>
      <w:u w:val="single"/>
      <w:shd w:val="clear" w:color="auto" w:fill="auto"/>
    </w:rPr>
  </w:style>
  <w:style w:type="character" w:customStyle="1" w:styleId="foreground">
    <w:name w:val="foreground"/>
    <w:basedOn w:val="DefaultParagraphFont"/>
    <w:rsid w:val="004643C3"/>
  </w:style>
  <w:style w:type="paragraph" w:customStyle="1" w:styleId="StyleCircled11pt">
    <w:name w:val="Style Circled + 11 pt"/>
    <w:basedOn w:val="Normal"/>
    <w:link w:val="StyleCircled11ptChar"/>
    <w:qFormat/>
    <w:rsid w:val="004643C3"/>
    <w:rPr>
      <w:rFonts w:eastAsia="Times New Roman"/>
      <w:b/>
      <w:bCs/>
      <w:sz w:val="20"/>
      <w:u w:val="single"/>
    </w:rPr>
  </w:style>
  <w:style w:type="character" w:customStyle="1" w:styleId="StyleCircled11ptChar">
    <w:name w:val="Style Circled + 11 pt Char"/>
    <w:link w:val="StyleCircled11pt"/>
    <w:rsid w:val="004643C3"/>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4643C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643C3"/>
    <w:rPr>
      <w:rFonts w:ascii="Times" w:eastAsia="Times New Roman" w:hAnsi="Times" w:cs="Calibri"/>
      <w:sz w:val="20"/>
      <w:szCs w:val="28"/>
      <w:u w:val="single"/>
    </w:rPr>
  </w:style>
  <w:style w:type="paragraph" w:customStyle="1" w:styleId="cite20">
    <w:name w:val="cite2"/>
    <w:basedOn w:val="Normal"/>
    <w:uiPriority w:val="99"/>
    <w:qFormat/>
    <w:rsid w:val="004643C3"/>
    <w:rPr>
      <w:rFonts w:eastAsia="Times New Roman"/>
      <w:color w:val="000000"/>
      <w:sz w:val="20"/>
      <w:szCs w:val="20"/>
    </w:rPr>
  </w:style>
  <w:style w:type="character" w:customStyle="1" w:styleId="postby">
    <w:name w:val="post_by"/>
    <w:basedOn w:val="DefaultParagraphFont"/>
    <w:rsid w:val="004643C3"/>
  </w:style>
  <w:style w:type="character" w:customStyle="1" w:styleId="Style11ptBorderSinglesolidlineAuto05ptLinewidth">
    <w:name w:val="Style 11 pt Border: : (Single solid line Auto  0.5 pt Line width)"/>
    <w:rsid w:val="004643C3"/>
    <w:rPr>
      <w:sz w:val="20"/>
      <w:bdr w:val="single" w:sz="4" w:space="0" w:color="auto" w:frame="1"/>
    </w:rPr>
  </w:style>
  <w:style w:type="character" w:customStyle="1" w:styleId="StyleUnderlineChar9ptBorderSinglesolidlineAuto0">
    <w:name w:val="Style Underline Char + 9 pt Border: : (Single solid line Auto  0..."/>
    <w:rsid w:val="004643C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643C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643C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643C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643C3"/>
    <w:rPr>
      <w:sz w:val="20"/>
      <w:szCs w:val="24"/>
      <w:u w:val="single"/>
      <w:bdr w:val="single" w:sz="4" w:space="0" w:color="auto"/>
      <w:lang w:val="en-US" w:eastAsia="en-US" w:bidi="ar-SA"/>
    </w:rPr>
  </w:style>
  <w:style w:type="character" w:customStyle="1" w:styleId="StyleLatinGaramondUnderline">
    <w:name w:val="Style (Latin) Garamond Underline"/>
    <w:rsid w:val="004643C3"/>
    <w:rPr>
      <w:rFonts w:ascii="Times New Roman" w:hAnsi="Times New Roman"/>
      <w:sz w:val="20"/>
      <w:u w:val="single"/>
    </w:rPr>
  </w:style>
  <w:style w:type="character" w:customStyle="1" w:styleId="StyleLatinGaramond">
    <w:name w:val="Style (Latin) Garamond"/>
    <w:rsid w:val="004643C3"/>
    <w:rPr>
      <w:rFonts w:ascii="Times New Roman" w:hAnsi="Times New Roman"/>
      <w:sz w:val="20"/>
    </w:rPr>
  </w:style>
  <w:style w:type="character" w:customStyle="1" w:styleId="styletimesnewroman12ptbold0">
    <w:name w:val="styletimesnewroman12ptbold"/>
    <w:basedOn w:val="DefaultParagraphFont"/>
    <w:rsid w:val="004643C3"/>
  </w:style>
  <w:style w:type="character" w:customStyle="1" w:styleId="CharCharCharCharChar">
    <w:name w:val="Char Char Char Char Char"/>
    <w:aliases w:val="Char Char Char Char,Char Char Char Char Char Char Char1,Heading 2 Char1 Char Char Char Char Char Char"/>
    <w:basedOn w:val="DefaultParagraphFont"/>
    <w:rsid w:val="004643C3"/>
    <w:rPr>
      <w:rFonts w:cs="Arial"/>
      <w:b/>
      <w:bCs/>
      <w:iCs/>
      <w:sz w:val="24"/>
      <w:szCs w:val="28"/>
      <w:lang w:val="en-US" w:eastAsia="en-US" w:bidi="ar-SA"/>
    </w:rPr>
  </w:style>
  <w:style w:type="character" w:customStyle="1" w:styleId="mainheading">
    <w:name w:val="mainheading"/>
    <w:basedOn w:val="DefaultParagraphFont"/>
    <w:rsid w:val="004643C3"/>
  </w:style>
  <w:style w:type="paragraph" w:customStyle="1" w:styleId="BoldandUnderlineChar2CharChar">
    <w:name w:val="Bold and Underline Char2 Char Char"/>
    <w:basedOn w:val="Normal"/>
    <w:link w:val="BoldandUnderlineChar2CharCharChar"/>
    <w:qFormat/>
    <w:rsid w:val="004643C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643C3"/>
    <w:rPr>
      <w:rFonts w:ascii="Calibri" w:eastAsia="Times New Roman" w:hAnsi="Calibri" w:cs="Calibri"/>
      <w:b/>
      <w:sz w:val="22"/>
      <w:u w:val="single"/>
    </w:rPr>
  </w:style>
  <w:style w:type="character" w:customStyle="1" w:styleId="StyleUnderlineChar9ptChar">
    <w:name w:val="Style Underline Char + 9 pt Char"/>
    <w:basedOn w:val="UnderlineCharChar0"/>
    <w:rsid w:val="004643C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0"/>
    <w:rsid w:val="004643C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643C3"/>
    <w:rPr>
      <w:sz w:val="16"/>
    </w:rPr>
  </w:style>
  <w:style w:type="paragraph" w:customStyle="1" w:styleId="Reduce8pt">
    <w:name w:val="Reduce 8pt"/>
    <w:basedOn w:val="Normal"/>
    <w:link w:val="Reduce8ptCharChar"/>
    <w:qFormat/>
    <w:rsid w:val="004643C3"/>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4643C3"/>
    <w:pPr>
      <w:contextualSpacing/>
    </w:pPr>
    <w:rPr>
      <w:rFonts w:eastAsia="Calibri"/>
    </w:rPr>
  </w:style>
  <w:style w:type="character" w:customStyle="1" w:styleId="CardIndentedChar">
    <w:name w:val="Card (Indented) Char"/>
    <w:link w:val="CardIndented"/>
    <w:locked/>
    <w:rsid w:val="004643C3"/>
    <w:rPr>
      <w:rFonts w:ascii="Calibri" w:hAnsi="Calibri" w:cs="Calibri"/>
      <w:sz w:val="22"/>
    </w:rPr>
  </w:style>
  <w:style w:type="character" w:customStyle="1" w:styleId="citenon-boldChar">
    <w:name w:val="cite non-bold Char"/>
    <w:basedOn w:val="DefaultParagraphFont"/>
    <w:link w:val="citenon-bold"/>
    <w:locked/>
    <w:rsid w:val="004643C3"/>
    <w:rPr>
      <w:rFonts w:ascii="Garamond" w:eastAsia="Times New Roman" w:hAnsi="Garamond" w:cs="Calibri"/>
      <w:sz w:val="22"/>
      <w:szCs w:val="20"/>
    </w:rPr>
  </w:style>
  <w:style w:type="character" w:customStyle="1" w:styleId="boldciteChar4">
    <w:name w:val="bold cite Char4"/>
    <w:link w:val="boldcite"/>
    <w:locked/>
    <w:rsid w:val="004643C3"/>
    <w:rPr>
      <w:rFonts w:eastAsia="Times New Roman" w:cs="Times New Roman"/>
      <w:b/>
      <w:color w:val="000000"/>
      <w:sz w:val="20"/>
      <w:u w:val="thick" w:color="000000"/>
    </w:rPr>
  </w:style>
  <w:style w:type="paragraph" w:customStyle="1" w:styleId="boldcite">
    <w:name w:val="bold cite"/>
    <w:basedOn w:val="Normal"/>
    <w:link w:val="boldciteChar4"/>
    <w:qFormat/>
    <w:rsid w:val="004643C3"/>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4643C3"/>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4643C3"/>
    <w:rPr>
      <w:rFonts w:eastAsia="Calibri"/>
      <w:b/>
    </w:rPr>
  </w:style>
  <w:style w:type="character" w:customStyle="1" w:styleId="HeadingsBaseChar">
    <w:name w:val="Headings Base Char"/>
    <w:basedOn w:val="DefaultParagraphFont"/>
    <w:link w:val="HeadingsBase"/>
    <w:locked/>
    <w:rsid w:val="004643C3"/>
    <w:rPr>
      <w:rFonts w:ascii="Times New Roman" w:hAnsi="Times New Roman" w:cs="Times New Roman"/>
      <w:b/>
      <w:sz w:val="32"/>
    </w:rPr>
  </w:style>
  <w:style w:type="paragraph" w:customStyle="1" w:styleId="HeadingsBase">
    <w:name w:val="Headings Base"/>
    <w:basedOn w:val="Normal"/>
    <w:link w:val="HeadingsBaseChar"/>
    <w:qFormat/>
    <w:rsid w:val="004643C3"/>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4643C3"/>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4643C3"/>
    <w:pPr>
      <w:spacing w:line="480" w:lineRule="auto"/>
      <w:ind w:firstLine="720"/>
    </w:pPr>
    <w:rPr>
      <w:rFonts w:eastAsia="Calibri"/>
    </w:rPr>
  </w:style>
  <w:style w:type="paragraph" w:customStyle="1" w:styleId="SchoolBlockQuote">
    <w:name w:val="School Block Quote"/>
    <w:basedOn w:val="SchoolPaper"/>
    <w:qFormat/>
    <w:rsid w:val="004643C3"/>
  </w:style>
  <w:style w:type="paragraph" w:customStyle="1" w:styleId="SchoolWorksCited">
    <w:name w:val="School Works Cited"/>
    <w:basedOn w:val="SchoolPaper"/>
    <w:qFormat/>
    <w:rsid w:val="004643C3"/>
  </w:style>
  <w:style w:type="paragraph" w:customStyle="1" w:styleId="BlockQuote">
    <w:name w:val="Block Quote"/>
    <w:basedOn w:val="Normal"/>
    <w:qFormat/>
    <w:rsid w:val="004643C3"/>
    <w:pPr>
      <w:ind w:left="720" w:right="720"/>
    </w:pPr>
    <w:rPr>
      <w:rFonts w:eastAsia="Calibri"/>
    </w:rPr>
  </w:style>
  <w:style w:type="paragraph" w:customStyle="1" w:styleId="PaperBody">
    <w:name w:val="Paper Body"/>
    <w:basedOn w:val="Normal"/>
    <w:qFormat/>
    <w:rsid w:val="004643C3"/>
    <w:pPr>
      <w:spacing w:line="480" w:lineRule="auto"/>
      <w:ind w:firstLine="720"/>
    </w:pPr>
    <w:rPr>
      <w:rFonts w:eastAsia="Calibri"/>
    </w:rPr>
  </w:style>
  <w:style w:type="paragraph" w:customStyle="1" w:styleId="PaperCitation">
    <w:name w:val="Paper Citation"/>
    <w:basedOn w:val="Normal"/>
    <w:qFormat/>
    <w:rsid w:val="004643C3"/>
    <w:pPr>
      <w:spacing w:line="480" w:lineRule="auto"/>
      <w:ind w:left="720" w:hanging="720"/>
    </w:pPr>
    <w:rPr>
      <w:rFonts w:eastAsia="Calibri"/>
    </w:rPr>
  </w:style>
  <w:style w:type="character" w:customStyle="1" w:styleId="hatChar">
    <w:name w:val="hat Char"/>
    <w:basedOn w:val="DefaultParagraphFont"/>
    <w:link w:val="hat"/>
    <w:locked/>
    <w:rsid w:val="004643C3"/>
    <w:rPr>
      <w:rFonts w:ascii="Calibri" w:eastAsia="Times New Roman" w:hAnsi="Calibri" w:cs="Calibri"/>
      <w:b/>
      <w:bCs/>
      <w:sz w:val="32"/>
      <w:u w:val="single"/>
      <w:lang w:bidi="en-US"/>
    </w:rPr>
  </w:style>
  <w:style w:type="paragraph" w:customStyle="1" w:styleId="WW-Default">
    <w:name w:val="WW-Default"/>
    <w:qFormat/>
    <w:rsid w:val="004643C3"/>
    <w:pPr>
      <w:suppressAutoHyphens/>
    </w:pPr>
    <w:rPr>
      <w:rFonts w:ascii="Georgia" w:eastAsia="Calibri" w:hAnsi="Georgia" w:cs="Calibri"/>
      <w:sz w:val="22"/>
      <w:szCs w:val="22"/>
      <w:lang w:eastAsia="ar-SA"/>
    </w:rPr>
  </w:style>
  <w:style w:type="paragraph" w:customStyle="1" w:styleId="B-TagCite">
    <w:name w:val="B-TagCite"/>
    <w:qFormat/>
    <w:rsid w:val="004643C3"/>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4643C3"/>
    <w:rPr>
      <w:rFonts w:ascii="Times New Roman" w:hAnsi="Times New Roman" w:cs="Times New Roman"/>
      <w:b/>
      <w:sz w:val="20"/>
    </w:rPr>
  </w:style>
  <w:style w:type="paragraph" w:customStyle="1" w:styleId="MicroText">
    <w:name w:val="MicroText"/>
    <w:basedOn w:val="Normal"/>
    <w:next w:val="Normal"/>
    <w:link w:val="MicroTextChar"/>
    <w:qFormat/>
    <w:rsid w:val="004643C3"/>
    <w:rPr>
      <w:rFonts w:ascii="Arial Narrow" w:hAnsi="Arial Narrow" w:cstheme="minorBidi"/>
      <w:sz w:val="12"/>
    </w:rPr>
  </w:style>
  <w:style w:type="character" w:customStyle="1" w:styleId="Footnote2Char">
    <w:name w:val="Footnote2 Char"/>
    <w:link w:val="Footnote2"/>
    <w:locked/>
    <w:rsid w:val="004643C3"/>
  </w:style>
  <w:style w:type="paragraph" w:customStyle="1" w:styleId="Footnote2">
    <w:name w:val="Footnote2"/>
    <w:basedOn w:val="Normal"/>
    <w:next w:val="Normal"/>
    <w:link w:val="Footnote2Char"/>
    <w:autoRedefine/>
    <w:qFormat/>
    <w:rsid w:val="004643C3"/>
    <w:pPr>
      <w:spacing w:after="120" w:line="480" w:lineRule="auto"/>
    </w:pPr>
    <w:rPr>
      <w:rFonts w:asciiTheme="minorHAnsi" w:hAnsiTheme="minorHAnsi" w:cstheme="minorBidi"/>
      <w:sz w:val="24"/>
    </w:rPr>
  </w:style>
  <w:style w:type="paragraph" w:customStyle="1" w:styleId="indent">
    <w:name w:val="indent"/>
    <w:basedOn w:val="Normal"/>
    <w:qFormat/>
    <w:rsid w:val="004643C3"/>
    <w:pPr>
      <w:spacing w:before="100" w:beforeAutospacing="1" w:after="100" w:afterAutospacing="1"/>
    </w:pPr>
    <w:rPr>
      <w:rFonts w:eastAsia="Times New Roman"/>
    </w:rPr>
  </w:style>
  <w:style w:type="paragraph" w:customStyle="1" w:styleId="PageHeaderLine1">
    <w:name w:val="PageHeaderLine1"/>
    <w:basedOn w:val="Normal"/>
    <w:qFormat/>
    <w:rsid w:val="004643C3"/>
    <w:pPr>
      <w:tabs>
        <w:tab w:val="right" w:pos="10800"/>
      </w:tabs>
    </w:pPr>
    <w:rPr>
      <w:rFonts w:eastAsia="Calibri"/>
      <w:b/>
    </w:rPr>
  </w:style>
  <w:style w:type="paragraph" w:customStyle="1" w:styleId="PageHeaderLine2">
    <w:name w:val="PageHeaderLine2"/>
    <w:basedOn w:val="Normal"/>
    <w:next w:val="Normal"/>
    <w:link w:val="PageHeaderLine2Char"/>
    <w:qFormat/>
    <w:rsid w:val="004643C3"/>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4643C3"/>
    <w:rPr>
      <w:rFonts w:ascii="Times New Roman" w:hAnsi="Times New Roman" w:cs="Times New Roman"/>
      <w:sz w:val="20"/>
    </w:rPr>
  </w:style>
  <w:style w:type="paragraph" w:customStyle="1" w:styleId="CardText1">
    <w:name w:val="CardText"/>
    <w:basedOn w:val="Normal"/>
    <w:link w:val="CardTextChar3"/>
    <w:qFormat/>
    <w:rsid w:val="004643C3"/>
    <w:pPr>
      <w:ind w:left="288"/>
    </w:pPr>
    <w:rPr>
      <w:rFonts w:ascii="Times New Roman" w:hAnsi="Times New Roman" w:cs="Times New Roman"/>
      <w:sz w:val="20"/>
    </w:rPr>
  </w:style>
  <w:style w:type="character" w:customStyle="1" w:styleId="stylestylebold12pt">
    <w:name w:val="stylestylebold12pt"/>
    <w:basedOn w:val="DefaultParagraphFont"/>
    <w:rsid w:val="004643C3"/>
  </w:style>
  <w:style w:type="character" w:customStyle="1" w:styleId="styleboldunderline">
    <w:name w:val="styleboldunderline"/>
    <w:basedOn w:val="DefaultParagraphFont"/>
    <w:rsid w:val="004643C3"/>
  </w:style>
  <w:style w:type="character" w:customStyle="1" w:styleId="box">
    <w:name w:val="box"/>
    <w:basedOn w:val="DefaultParagraphFont"/>
    <w:rsid w:val="004643C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643C3"/>
    <w:rPr>
      <w:rFonts w:ascii="Arial Narrow" w:hAnsi="Arial Narrow" w:cs="Arial Narrow" w:hint="default"/>
      <w:sz w:val="18"/>
      <w:szCs w:val="18"/>
    </w:rPr>
  </w:style>
  <w:style w:type="character" w:customStyle="1" w:styleId="FontStyle14">
    <w:name w:val="Font Style14"/>
    <w:basedOn w:val="DefaultParagraphFont"/>
    <w:uiPriority w:val="99"/>
    <w:rsid w:val="004643C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643C3"/>
    <w:rPr>
      <w:rFonts w:ascii="Arial Narrow" w:hAnsi="Arial Narrow" w:cs="Arial Narrow" w:hint="default"/>
      <w:b/>
      <w:bCs/>
      <w:sz w:val="10"/>
      <w:szCs w:val="10"/>
    </w:rPr>
  </w:style>
  <w:style w:type="character" w:customStyle="1" w:styleId="CardTagandCiteChar">
    <w:name w:val="Card Tag and Cite Char"/>
    <w:basedOn w:val="DefaultParagraphFont"/>
    <w:rsid w:val="004643C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4643C3"/>
    <w:rPr>
      <w:rFonts w:ascii="Arial Narrow" w:hAnsi="Arial Narrow"/>
      <w:b/>
      <w:color w:val="000000"/>
      <w:sz w:val="22"/>
      <w:szCs w:val="22"/>
      <w:u w:val="single"/>
    </w:rPr>
  </w:style>
  <w:style w:type="character" w:customStyle="1" w:styleId="SmallText1">
    <w:name w:val="SmallText"/>
    <w:rsid w:val="004643C3"/>
    <w:rPr>
      <w:color w:val="000000"/>
    </w:rPr>
  </w:style>
  <w:style w:type="character" w:customStyle="1" w:styleId="CitesChar1">
    <w:name w:val="Cites Char1"/>
    <w:basedOn w:val="DefaultParagraphFont"/>
    <w:rsid w:val="004643C3"/>
    <w:rPr>
      <w:b/>
      <w:bCs w:val="0"/>
      <w:szCs w:val="24"/>
      <w:u w:val="single"/>
      <w:lang w:val="en-US" w:eastAsia="en-US" w:bidi="ar-SA"/>
    </w:rPr>
  </w:style>
  <w:style w:type="character" w:customStyle="1" w:styleId="CardUnderlinedChar">
    <w:name w:val="Card Underlined Char"/>
    <w:basedOn w:val="DefaultParagraphFont"/>
    <w:rsid w:val="004643C3"/>
    <w:rPr>
      <w:rFonts w:ascii="Arial Narrow" w:hAnsi="Arial Narrow" w:hint="default"/>
      <w:sz w:val="22"/>
      <w:szCs w:val="24"/>
      <w:u w:val="single"/>
      <w:lang w:val="en-US" w:eastAsia="en-US" w:bidi="ar-SA"/>
    </w:rPr>
  </w:style>
  <w:style w:type="character" w:customStyle="1" w:styleId="underline3">
    <w:name w:val="underline3"/>
    <w:basedOn w:val="underline2"/>
    <w:rsid w:val="004643C3"/>
    <w:rPr>
      <w:rFonts w:ascii="Arial" w:hAnsi="Arial"/>
      <w:sz w:val="18"/>
      <w:u w:val="single"/>
      <w:bdr w:val="none" w:sz="0" w:space="0" w:color="auto" w:frame="1"/>
      <w:shd w:val="clear" w:color="auto" w:fill="FFFF00"/>
    </w:rPr>
  </w:style>
  <w:style w:type="character" w:customStyle="1" w:styleId="menu">
    <w:name w:val="menu"/>
    <w:basedOn w:val="DefaultParagraphFont"/>
    <w:rsid w:val="004643C3"/>
  </w:style>
  <w:style w:type="character" w:customStyle="1" w:styleId="itxtrst">
    <w:name w:val="itxtrst"/>
    <w:rsid w:val="004643C3"/>
  </w:style>
  <w:style w:type="character" w:customStyle="1" w:styleId="A-Underlining">
    <w:name w:val="A-Underlining"/>
    <w:basedOn w:val="DefaultParagraphFont"/>
    <w:rsid w:val="004643C3"/>
    <w:rPr>
      <w:rFonts w:ascii="Garamond" w:hAnsi="Garamond" w:hint="default"/>
      <w:color w:val="auto"/>
      <w:sz w:val="24"/>
      <w:u w:val="single"/>
    </w:rPr>
  </w:style>
  <w:style w:type="character" w:customStyle="1" w:styleId="StyleUnderlineBold0">
    <w:name w:val="Style Underline + Bold"/>
    <w:rsid w:val="004643C3"/>
    <w:rPr>
      <w:b/>
      <w:bCs/>
      <w:u w:val="single"/>
    </w:rPr>
  </w:style>
  <w:style w:type="character" w:customStyle="1" w:styleId="Underline-Highlighted">
    <w:name w:val="Underline-Highlighted"/>
    <w:uiPriority w:val="1"/>
    <w:qFormat/>
    <w:rsid w:val="004643C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643C3"/>
  </w:style>
  <w:style w:type="character" w:customStyle="1" w:styleId="newsmain">
    <w:name w:val="news_main"/>
    <w:basedOn w:val="DefaultParagraphFont"/>
    <w:rsid w:val="004643C3"/>
  </w:style>
  <w:style w:type="character" w:customStyle="1" w:styleId="vitstoryheadline">
    <w:name w:val="vitstoryheadline"/>
    <w:rsid w:val="004643C3"/>
  </w:style>
  <w:style w:type="character" w:customStyle="1" w:styleId="AuthorDate0">
    <w:name w:val="Author Date"/>
    <w:rsid w:val="004643C3"/>
    <w:rPr>
      <w:b/>
      <w:bCs w:val="0"/>
      <w:sz w:val="24"/>
      <w:u w:val="thick"/>
    </w:rPr>
  </w:style>
  <w:style w:type="character" w:customStyle="1" w:styleId="red">
    <w:name w:val="red"/>
    <w:basedOn w:val="DefaultParagraphFont"/>
    <w:rsid w:val="004643C3"/>
  </w:style>
  <w:style w:type="character" w:customStyle="1" w:styleId="at">
    <w:name w:val="at"/>
    <w:rsid w:val="004643C3"/>
  </w:style>
  <w:style w:type="character" w:customStyle="1" w:styleId="org">
    <w:name w:val="org"/>
    <w:rsid w:val="004643C3"/>
  </w:style>
  <w:style w:type="character" w:customStyle="1" w:styleId="pnumber">
    <w:name w:val="pnumber"/>
    <w:rsid w:val="004643C3"/>
  </w:style>
  <w:style w:type="character" w:customStyle="1" w:styleId="ital">
    <w:name w:val="ital"/>
    <w:rsid w:val="004643C3"/>
  </w:style>
  <w:style w:type="character" w:customStyle="1" w:styleId="orgdiv">
    <w:name w:val="orgdiv"/>
    <w:rsid w:val="004643C3"/>
  </w:style>
  <w:style w:type="character" w:customStyle="1" w:styleId="orgname">
    <w:name w:val="orgname"/>
    <w:rsid w:val="004643C3"/>
  </w:style>
  <w:style w:type="character" w:customStyle="1" w:styleId="city">
    <w:name w:val="city"/>
    <w:rsid w:val="004643C3"/>
  </w:style>
  <w:style w:type="character" w:customStyle="1" w:styleId="state">
    <w:name w:val="state"/>
    <w:rsid w:val="004643C3"/>
  </w:style>
  <w:style w:type="character" w:customStyle="1" w:styleId="country">
    <w:name w:val="country"/>
    <w:rsid w:val="004643C3"/>
  </w:style>
  <w:style w:type="character" w:customStyle="1" w:styleId="articletitle">
    <w:name w:val="articletitle"/>
    <w:rsid w:val="004643C3"/>
    <w:rPr>
      <w:rFonts w:ascii="Times New Roman" w:hAnsi="Times New Roman" w:cs="Times New Roman" w:hint="default"/>
    </w:rPr>
  </w:style>
  <w:style w:type="character" w:customStyle="1" w:styleId="6pointChar">
    <w:name w:val="6 point Char"/>
    <w:rsid w:val="004643C3"/>
    <w:rPr>
      <w:rFonts w:ascii="Times New Roman" w:hAnsi="Times New Roman" w:cs="Times New Roman" w:hint="default"/>
      <w:sz w:val="12"/>
      <w:lang w:val="en-US" w:eastAsia="en-US"/>
    </w:rPr>
  </w:style>
  <w:style w:type="character" w:customStyle="1" w:styleId="StyleThickunderline">
    <w:name w:val="Style Thick underline"/>
    <w:qFormat/>
    <w:rsid w:val="004643C3"/>
    <w:rPr>
      <w:u w:val="thick"/>
    </w:rPr>
  </w:style>
  <w:style w:type="character" w:customStyle="1" w:styleId="Box0">
    <w:name w:val="Box!"/>
    <w:rsid w:val="004643C3"/>
    <w:rPr>
      <w:rFonts w:ascii="Garamond" w:hAnsi="Garamond" w:hint="default"/>
      <w:sz w:val="24"/>
      <w:u w:val="single"/>
      <w:bdr w:val="single" w:sz="4" w:space="0" w:color="auto" w:frame="1"/>
    </w:rPr>
  </w:style>
  <w:style w:type="character" w:customStyle="1" w:styleId="citechar">
    <w:name w:val="citechar"/>
    <w:basedOn w:val="DefaultParagraphFont"/>
    <w:rsid w:val="004643C3"/>
  </w:style>
  <w:style w:type="character" w:customStyle="1" w:styleId="underlinechar2">
    <w:name w:val="underlinechar"/>
    <w:basedOn w:val="DefaultParagraphFont"/>
    <w:rsid w:val="004643C3"/>
  </w:style>
  <w:style w:type="character" w:customStyle="1" w:styleId="CardUnderlineChar">
    <w:name w:val="Card Underline Char"/>
    <w:rsid w:val="004643C3"/>
    <w:rPr>
      <w:szCs w:val="24"/>
      <w:u w:val="single"/>
      <w:lang w:val="en-US" w:eastAsia="en-US" w:bidi="ar-SA"/>
    </w:rPr>
  </w:style>
  <w:style w:type="character" w:customStyle="1" w:styleId="tagciteChar">
    <w:name w:val="tag/cite Char"/>
    <w:basedOn w:val="DefaultParagraphFont"/>
    <w:rsid w:val="004643C3"/>
    <w:rPr>
      <w:b/>
      <w:bCs w:val="0"/>
      <w:sz w:val="24"/>
      <w:lang w:val="en-US" w:eastAsia="en-US" w:bidi="ar-SA"/>
    </w:rPr>
  </w:style>
  <w:style w:type="character" w:customStyle="1" w:styleId="8pointChar">
    <w:name w:val="8 point Char"/>
    <w:basedOn w:val="DefaultParagraphFont"/>
    <w:rsid w:val="004643C3"/>
    <w:rPr>
      <w:sz w:val="16"/>
      <w:lang w:val="en-US" w:eastAsia="en-US" w:bidi="ar-SA"/>
    </w:rPr>
  </w:style>
  <w:style w:type="character" w:customStyle="1" w:styleId="BoldText12pt">
    <w:name w:val="Bold Text 12 pt"/>
    <w:rsid w:val="004643C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643C3"/>
  </w:style>
  <w:style w:type="table" w:styleId="TableGrid">
    <w:name w:val="Table Grid"/>
    <w:basedOn w:val="TableNormal"/>
    <w:rsid w:val="004643C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643C3"/>
    <w:rPr>
      <w:b/>
      <w:bCs w:val="0"/>
      <w:sz w:val="24"/>
      <w:lang w:val="en-US" w:eastAsia="en-US" w:bidi="ar-SA"/>
    </w:rPr>
  </w:style>
  <w:style w:type="character" w:customStyle="1" w:styleId="Mention11">
    <w:name w:val="Mention11"/>
    <w:basedOn w:val="DefaultParagraphFont"/>
    <w:uiPriority w:val="99"/>
    <w:semiHidden/>
    <w:unhideWhenUsed/>
    <w:rsid w:val="004643C3"/>
    <w:rPr>
      <w:color w:val="2B579A"/>
      <w:shd w:val="clear" w:color="auto" w:fill="E6E6E6"/>
    </w:rPr>
  </w:style>
  <w:style w:type="paragraph" w:customStyle="1" w:styleId="Emphasize">
    <w:name w:val="Emphasize"/>
    <w:basedOn w:val="Normal"/>
    <w:uiPriority w:val="7"/>
    <w:qFormat/>
    <w:rsid w:val="004643C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4643C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643C3"/>
  </w:style>
  <w:style w:type="character" w:customStyle="1" w:styleId="Mention2">
    <w:name w:val="Mention2"/>
    <w:basedOn w:val="DefaultParagraphFont"/>
    <w:uiPriority w:val="99"/>
    <w:semiHidden/>
    <w:unhideWhenUsed/>
    <w:rsid w:val="004643C3"/>
    <w:rPr>
      <w:color w:val="2B579A"/>
      <w:shd w:val="clear" w:color="auto" w:fill="E6E6E6"/>
    </w:rPr>
  </w:style>
  <w:style w:type="paragraph" w:customStyle="1" w:styleId="FlashTag">
    <w:name w:val="FlashTag"/>
    <w:basedOn w:val="Normal"/>
    <w:link w:val="FlashTagChar"/>
    <w:autoRedefine/>
    <w:uiPriority w:val="4"/>
    <w:qFormat/>
    <w:rsid w:val="004643C3"/>
    <w:rPr>
      <w:rFonts w:asciiTheme="majorHAnsi" w:hAnsiTheme="majorHAnsi"/>
      <w:b/>
      <w:sz w:val="28"/>
    </w:rPr>
  </w:style>
  <w:style w:type="character" w:customStyle="1" w:styleId="FlashTagChar">
    <w:name w:val="FlashTag Char"/>
    <w:basedOn w:val="DefaultParagraphFont"/>
    <w:link w:val="FlashTag"/>
    <w:uiPriority w:val="4"/>
    <w:rsid w:val="004643C3"/>
    <w:rPr>
      <w:rFonts w:asciiTheme="majorHAnsi" w:hAnsiTheme="majorHAnsi" w:cs="Calibri"/>
      <w:b/>
      <w:sz w:val="28"/>
    </w:rPr>
  </w:style>
  <w:style w:type="paragraph" w:customStyle="1" w:styleId="Warrant">
    <w:name w:val="Warrant"/>
    <w:autoRedefine/>
    <w:uiPriority w:val="4"/>
    <w:qFormat/>
    <w:rsid w:val="004643C3"/>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4643C3"/>
  </w:style>
  <w:style w:type="character" w:customStyle="1" w:styleId="m3965771245576658108gmail-styleunderline">
    <w:name w:val="m_3965771245576658108gmail-styleunderline"/>
    <w:basedOn w:val="DefaultParagraphFont"/>
    <w:rsid w:val="004643C3"/>
  </w:style>
  <w:style w:type="paragraph" w:customStyle="1" w:styleId="Header1">
    <w:name w:val="Header1"/>
    <w:aliases w:val="Header Char Char,Header Char Char Char Char Char Char Char Cha,Header Char2,Header Char1 Char,Char Char Char Cha"/>
    <w:basedOn w:val="Normal"/>
    <w:qFormat/>
    <w:rsid w:val="004643C3"/>
    <w:pPr>
      <w:tabs>
        <w:tab w:val="center" w:pos="4680"/>
        <w:tab w:val="right" w:pos="9360"/>
      </w:tabs>
    </w:pPr>
  </w:style>
  <w:style w:type="character" w:customStyle="1" w:styleId="EndnoteTextChar">
    <w:name w:val="Endnote Text Char"/>
    <w:basedOn w:val="DefaultParagraphFont"/>
    <w:link w:val="EndnoteText"/>
    <w:locked/>
    <w:rsid w:val="004643C3"/>
    <w:rPr>
      <w:rFonts w:ascii="Georgia" w:eastAsia="Times New Roman" w:hAnsi="Georgia"/>
      <w:szCs w:val="20"/>
    </w:rPr>
  </w:style>
  <w:style w:type="paragraph" w:styleId="EndnoteText">
    <w:name w:val="endnote text"/>
    <w:basedOn w:val="Normal"/>
    <w:link w:val="EndnoteTextChar"/>
    <w:unhideWhenUsed/>
    <w:rsid w:val="004643C3"/>
    <w:rPr>
      <w:rFonts w:ascii="Georgia" w:eastAsia="Times New Roman" w:hAnsi="Georgia" w:cstheme="minorBidi"/>
      <w:sz w:val="24"/>
      <w:szCs w:val="20"/>
    </w:rPr>
  </w:style>
  <w:style w:type="character" w:customStyle="1" w:styleId="EndnoteTextChar1">
    <w:name w:val="Endnote Text Char1"/>
    <w:basedOn w:val="DefaultParagraphFont"/>
    <w:semiHidden/>
    <w:rsid w:val="004643C3"/>
    <w:rPr>
      <w:rFonts w:ascii="Calibri" w:hAnsi="Calibri" w:cs="Calibri"/>
      <w:sz w:val="20"/>
      <w:szCs w:val="20"/>
    </w:rPr>
  </w:style>
  <w:style w:type="character" w:customStyle="1" w:styleId="DateChar">
    <w:name w:val="Date Char"/>
    <w:aliases w:val="date Char"/>
    <w:basedOn w:val="DefaultParagraphFont"/>
    <w:link w:val="Date"/>
    <w:uiPriority w:val="99"/>
    <w:locked/>
    <w:rsid w:val="004643C3"/>
    <w:rPr>
      <w:rFonts w:ascii="Georgia" w:eastAsia="Times New Roman" w:hAnsi="Georgia"/>
    </w:rPr>
  </w:style>
  <w:style w:type="paragraph" w:styleId="Date">
    <w:name w:val="Date"/>
    <w:aliases w:val="date"/>
    <w:basedOn w:val="Normal"/>
    <w:next w:val="Normal"/>
    <w:link w:val="DateChar"/>
    <w:uiPriority w:val="99"/>
    <w:unhideWhenUsed/>
    <w:rsid w:val="004643C3"/>
    <w:rPr>
      <w:rFonts w:ascii="Georgia" w:eastAsia="Times New Roman" w:hAnsi="Georgia" w:cstheme="minorBidi"/>
      <w:sz w:val="24"/>
    </w:rPr>
  </w:style>
  <w:style w:type="character" w:customStyle="1" w:styleId="DateChar1">
    <w:name w:val="Date Char1"/>
    <w:basedOn w:val="DefaultParagraphFont"/>
    <w:uiPriority w:val="99"/>
    <w:semiHidden/>
    <w:rsid w:val="004643C3"/>
    <w:rPr>
      <w:rFonts w:ascii="Calibri" w:hAnsi="Calibri" w:cs="Calibri"/>
      <w:sz w:val="22"/>
    </w:rPr>
  </w:style>
  <w:style w:type="character" w:customStyle="1" w:styleId="BodyTextFirstIndentChar">
    <w:name w:val="Body Text First Indent Char"/>
    <w:basedOn w:val="BodyTextChar"/>
    <w:link w:val="BodyTextFirstIndent"/>
    <w:locked/>
    <w:rsid w:val="004643C3"/>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4643C3"/>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4643C3"/>
    <w:rPr>
      <w:rFonts w:ascii="Calibri" w:hAnsi="Calibri" w:cs="Calibri"/>
      <w:sz w:val="22"/>
    </w:rPr>
  </w:style>
  <w:style w:type="character" w:customStyle="1" w:styleId="BodyTextIndent2Char1">
    <w:name w:val="Body Text Indent 2 Char1"/>
    <w:basedOn w:val="DefaultParagraphFont"/>
    <w:semiHidden/>
    <w:rsid w:val="004643C3"/>
    <w:rPr>
      <w:rFonts w:ascii="Calibri" w:hAnsi="Calibri" w:cs="Calibri"/>
    </w:rPr>
  </w:style>
  <w:style w:type="character" w:customStyle="1" w:styleId="PlainTextChar1">
    <w:name w:val="Plain Text Char1"/>
    <w:basedOn w:val="DefaultParagraphFont"/>
    <w:semiHidden/>
    <w:rsid w:val="004643C3"/>
    <w:rPr>
      <w:rFonts w:ascii="Consolas" w:hAnsi="Consolas" w:cs="Calibri"/>
      <w:sz w:val="21"/>
      <w:szCs w:val="21"/>
    </w:rPr>
  </w:style>
  <w:style w:type="character" w:customStyle="1" w:styleId="NoSpacingChar">
    <w:name w:val="No Spacing Char"/>
    <w:aliases w:val="ClearFormatting Char,Tag and Cite Char1,Card Format Char,No Spacing3 Char,No Spacing31 Char,CD - Cite Char,Clear Char,DDI Tag Char,Tag Title Char,No Spacing51 Char,No Spacing22 Char,No Spacing111111 Char,No Spacing6 Char,No Spacing7 Char"/>
    <w:link w:val="NoSpacing"/>
    <w:uiPriority w:val="1"/>
    <w:qFormat/>
    <w:locked/>
    <w:rsid w:val="004643C3"/>
    <w:rPr>
      <w:rFonts w:ascii="Times New Roman" w:eastAsia="Times New Roman" w:hAnsi="Times New Roman" w:cs="Times New Roman"/>
    </w:rPr>
  </w:style>
  <w:style w:type="paragraph" w:customStyle="1" w:styleId="msolistparagraphcxspfirst">
    <w:name w:val="msolistparagraphcxspfirst"/>
    <w:basedOn w:val="Normal"/>
    <w:uiPriority w:val="99"/>
    <w:qFormat/>
    <w:rsid w:val="004643C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643C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643C3"/>
    <w:rPr>
      <w:rFonts w:ascii="Calibri" w:hAnsi="Calibri" w:cs="Calibri"/>
      <w:i/>
      <w:iCs/>
      <w:color w:val="000000" w:themeColor="text1"/>
    </w:rPr>
  </w:style>
  <w:style w:type="paragraph" w:customStyle="1" w:styleId="CiteSpacing">
    <w:name w:val="Cite Spacing"/>
    <w:basedOn w:val="Normal"/>
    <w:uiPriority w:val="4"/>
    <w:qFormat/>
    <w:rsid w:val="004643C3"/>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4643C3"/>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4643C3"/>
    <w:rPr>
      <w:rFonts w:ascii="Calibri" w:eastAsia="Calibri" w:hAnsi="Calibri" w:cs="Calibri"/>
      <w:b/>
      <w:sz w:val="22"/>
    </w:rPr>
  </w:style>
  <w:style w:type="paragraph" w:customStyle="1" w:styleId="Heading2-Bold">
    <w:name w:val="Heading 2 - Bold"/>
    <w:basedOn w:val="Normal"/>
    <w:autoRedefine/>
    <w:uiPriority w:val="99"/>
    <w:qFormat/>
    <w:rsid w:val="004643C3"/>
    <w:rPr>
      <w:rFonts w:ascii="Garamond" w:eastAsia="Calibri" w:hAnsi="Garamond"/>
      <w:b/>
    </w:rPr>
  </w:style>
  <w:style w:type="paragraph" w:customStyle="1" w:styleId="tag">
    <w:name w:val="%tag"/>
    <w:basedOn w:val="Normal"/>
    <w:next w:val="Normal"/>
    <w:uiPriority w:val="99"/>
    <w:qFormat/>
    <w:rsid w:val="004643C3"/>
    <w:rPr>
      <w:rFonts w:ascii="Garamond" w:eastAsia="Calibri" w:hAnsi="Garamond"/>
      <w:bCs/>
      <w:sz w:val="18"/>
    </w:rPr>
  </w:style>
  <w:style w:type="character" w:customStyle="1" w:styleId="Style2Char">
    <w:name w:val="Style 2 Char"/>
    <w:link w:val="Style20"/>
    <w:uiPriority w:val="99"/>
    <w:locked/>
    <w:rsid w:val="004643C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643C3"/>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4643C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643C3"/>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4643C3"/>
    <w:rPr>
      <w:rFonts w:ascii="Georgia" w:eastAsia="Times New Roman" w:hAnsi="Georgia"/>
      <w:sz w:val="18"/>
      <w:szCs w:val="20"/>
      <w:lang w:val="x-none" w:eastAsia="x-none"/>
    </w:rPr>
  </w:style>
  <w:style w:type="paragraph" w:customStyle="1" w:styleId="textsmall0">
    <w:name w:val="textsmall"/>
    <w:basedOn w:val="Normal"/>
    <w:link w:val="textsmallChar0"/>
    <w:qFormat/>
    <w:rsid w:val="004643C3"/>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4643C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643C3"/>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4643C3"/>
    <w:rPr>
      <w:rFonts w:ascii="Arial" w:eastAsia="Times New Roman" w:hAnsi="Arial" w:cs="Arial"/>
      <w:sz w:val="12"/>
    </w:rPr>
  </w:style>
  <w:style w:type="paragraph" w:customStyle="1" w:styleId="Micro">
    <w:name w:val="Micro"/>
    <w:basedOn w:val="Normal"/>
    <w:next w:val="Normal"/>
    <w:link w:val="MicroChar"/>
    <w:qFormat/>
    <w:rsid w:val="004643C3"/>
    <w:rPr>
      <w:rFonts w:ascii="Arial" w:eastAsia="Times New Roman" w:hAnsi="Arial" w:cs="Arial"/>
      <w:sz w:val="12"/>
    </w:rPr>
  </w:style>
  <w:style w:type="character" w:customStyle="1" w:styleId="CardNotUnderlinedChar1">
    <w:name w:val="Card Not Underlined Char1"/>
    <w:link w:val="CardNotUnderlined"/>
    <w:locked/>
    <w:rsid w:val="004643C3"/>
    <w:rPr>
      <w:rFonts w:ascii="Bell MT" w:eastAsia="Calibri" w:hAnsi="Bell MT"/>
      <w:szCs w:val="20"/>
    </w:rPr>
  </w:style>
  <w:style w:type="paragraph" w:customStyle="1" w:styleId="CardNotUnderlined">
    <w:name w:val="Card Not Underlined"/>
    <w:basedOn w:val="Normal"/>
    <w:link w:val="CardNotUnderlinedChar1"/>
    <w:autoRedefine/>
    <w:qFormat/>
    <w:rsid w:val="004643C3"/>
    <w:rPr>
      <w:rFonts w:ascii="Bell MT" w:eastAsia="Calibri" w:hAnsi="Bell MT" w:cstheme="minorBidi"/>
      <w:sz w:val="24"/>
      <w:szCs w:val="20"/>
    </w:rPr>
  </w:style>
  <w:style w:type="paragraph" w:customStyle="1" w:styleId="h-lead">
    <w:name w:val="h-lead"/>
    <w:basedOn w:val="Normal"/>
    <w:uiPriority w:val="99"/>
    <w:qFormat/>
    <w:rsid w:val="004643C3"/>
    <w:pPr>
      <w:spacing w:before="100" w:beforeAutospacing="1" w:after="100" w:afterAutospacing="1"/>
    </w:pPr>
    <w:rPr>
      <w:rFonts w:eastAsia="Times New Roman"/>
      <w:sz w:val="24"/>
    </w:rPr>
  </w:style>
  <w:style w:type="paragraph" w:customStyle="1" w:styleId="intro">
    <w:name w:val="intro"/>
    <w:basedOn w:val="Normal"/>
    <w:uiPriority w:val="99"/>
    <w:qFormat/>
    <w:rsid w:val="004643C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643C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643C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643C3"/>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4643C3"/>
    <w:rPr>
      <w:rFonts w:eastAsia="Calibri"/>
    </w:rPr>
  </w:style>
  <w:style w:type="paragraph" w:customStyle="1" w:styleId="F3-TagAuthor">
    <w:name w:val="F3 - Tag/Author"/>
    <w:basedOn w:val="Normal"/>
    <w:uiPriority w:val="99"/>
    <w:qFormat/>
    <w:rsid w:val="004643C3"/>
    <w:rPr>
      <w:rFonts w:eastAsia="Times New Roman"/>
      <w:b/>
    </w:rPr>
  </w:style>
  <w:style w:type="paragraph" w:customStyle="1" w:styleId="F5-UnderlineNormal">
    <w:name w:val="F5 - Underline Normal"/>
    <w:basedOn w:val="Normal"/>
    <w:uiPriority w:val="99"/>
    <w:qFormat/>
    <w:rsid w:val="004643C3"/>
    <w:rPr>
      <w:rFonts w:eastAsia="Calibri"/>
      <w:u w:val="single"/>
    </w:rPr>
  </w:style>
  <w:style w:type="paragraph" w:customStyle="1" w:styleId="Brief-PrimarySource">
    <w:name w:val="Brief - Primary Source"/>
    <w:basedOn w:val="Normal"/>
    <w:uiPriority w:val="99"/>
    <w:qFormat/>
    <w:rsid w:val="004643C3"/>
    <w:rPr>
      <w:rFonts w:eastAsia="Times New Roman"/>
      <w:b/>
      <w:sz w:val="24"/>
      <w:u w:val="single"/>
    </w:rPr>
  </w:style>
  <w:style w:type="paragraph" w:customStyle="1" w:styleId="Brief-Underline">
    <w:name w:val="Brief - Underline"/>
    <w:basedOn w:val="Normal"/>
    <w:uiPriority w:val="99"/>
    <w:qFormat/>
    <w:rsid w:val="004643C3"/>
    <w:rPr>
      <w:rFonts w:eastAsia="Times New Roman"/>
      <w:u w:val="single"/>
    </w:rPr>
  </w:style>
  <w:style w:type="paragraph" w:customStyle="1" w:styleId="Brief">
    <w:name w:val="Brief"/>
    <w:basedOn w:val="Brief-PrimarySource"/>
    <w:uiPriority w:val="99"/>
    <w:qFormat/>
    <w:rsid w:val="004643C3"/>
    <w:rPr>
      <w:b w:val="0"/>
    </w:rPr>
  </w:style>
  <w:style w:type="paragraph" w:customStyle="1" w:styleId="CM2">
    <w:name w:val="CM2"/>
    <w:basedOn w:val="Normal"/>
    <w:next w:val="Normal"/>
    <w:uiPriority w:val="99"/>
    <w:qFormat/>
    <w:rsid w:val="004643C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643C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643C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643C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643C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643C3"/>
    <w:pPr>
      <w:widowControl w:val="0"/>
      <w:spacing w:line="276" w:lineRule="atLeast"/>
    </w:pPr>
    <w:rPr>
      <w:color w:val="auto"/>
    </w:rPr>
  </w:style>
  <w:style w:type="paragraph" w:customStyle="1" w:styleId="CM34">
    <w:name w:val="CM34"/>
    <w:basedOn w:val="Default"/>
    <w:next w:val="Default"/>
    <w:uiPriority w:val="99"/>
    <w:qFormat/>
    <w:rsid w:val="004643C3"/>
    <w:pPr>
      <w:widowControl w:val="0"/>
    </w:pPr>
    <w:rPr>
      <w:color w:val="auto"/>
    </w:rPr>
  </w:style>
  <w:style w:type="paragraph" w:customStyle="1" w:styleId="CM56">
    <w:name w:val="CM56"/>
    <w:basedOn w:val="Default"/>
    <w:next w:val="Default"/>
    <w:uiPriority w:val="99"/>
    <w:qFormat/>
    <w:rsid w:val="004643C3"/>
    <w:pPr>
      <w:widowControl w:val="0"/>
    </w:pPr>
    <w:rPr>
      <w:rFonts w:eastAsia="Calibri"/>
      <w:color w:val="auto"/>
    </w:rPr>
  </w:style>
  <w:style w:type="paragraph" w:customStyle="1" w:styleId="CM58">
    <w:name w:val="CM58"/>
    <w:basedOn w:val="Default"/>
    <w:next w:val="Default"/>
    <w:uiPriority w:val="99"/>
    <w:qFormat/>
    <w:rsid w:val="004643C3"/>
    <w:pPr>
      <w:widowControl w:val="0"/>
    </w:pPr>
    <w:rPr>
      <w:rFonts w:eastAsia="Calibri"/>
      <w:color w:val="auto"/>
    </w:rPr>
  </w:style>
  <w:style w:type="paragraph" w:customStyle="1" w:styleId="CM57">
    <w:name w:val="CM57"/>
    <w:basedOn w:val="Default"/>
    <w:next w:val="Default"/>
    <w:uiPriority w:val="99"/>
    <w:qFormat/>
    <w:rsid w:val="004643C3"/>
    <w:pPr>
      <w:widowControl w:val="0"/>
    </w:pPr>
    <w:rPr>
      <w:rFonts w:eastAsia="Calibri"/>
      <w:color w:val="auto"/>
    </w:rPr>
  </w:style>
  <w:style w:type="paragraph" w:customStyle="1" w:styleId="CM1">
    <w:name w:val="CM1"/>
    <w:basedOn w:val="Default"/>
    <w:next w:val="Default"/>
    <w:uiPriority w:val="99"/>
    <w:qFormat/>
    <w:rsid w:val="004643C3"/>
    <w:pPr>
      <w:widowControl w:val="0"/>
    </w:pPr>
    <w:rPr>
      <w:rFonts w:eastAsia="Calibri"/>
      <w:color w:val="auto"/>
    </w:rPr>
  </w:style>
  <w:style w:type="paragraph" w:customStyle="1" w:styleId="CM49">
    <w:name w:val="CM49"/>
    <w:basedOn w:val="Default"/>
    <w:next w:val="Default"/>
    <w:uiPriority w:val="99"/>
    <w:qFormat/>
    <w:rsid w:val="004643C3"/>
    <w:pPr>
      <w:widowControl w:val="0"/>
    </w:pPr>
    <w:rPr>
      <w:rFonts w:eastAsia="Calibri"/>
      <w:color w:val="auto"/>
    </w:rPr>
  </w:style>
  <w:style w:type="paragraph" w:customStyle="1" w:styleId="CM41">
    <w:name w:val="CM41"/>
    <w:basedOn w:val="Default"/>
    <w:next w:val="Default"/>
    <w:uiPriority w:val="99"/>
    <w:qFormat/>
    <w:rsid w:val="004643C3"/>
    <w:pPr>
      <w:widowControl w:val="0"/>
    </w:pPr>
    <w:rPr>
      <w:rFonts w:eastAsia="Calibri"/>
      <w:color w:val="auto"/>
    </w:rPr>
  </w:style>
  <w:style w:type="paragraph" w:customStyle="1" w:styleId="3rdOrderPara">
    <w:name w:val="3rd Order Para"/>
    <w:basedOn w:val="Default"/>
    <w:next w:val="Default"/>
    <w:qFormat/>
    <w:rsid w:val="004643C3"/>
    <w:pPr>
      <w:widowControl w:val="0"/>
    </w:pPr>
    <w:rPr>
      <w:rFonts w:eastAsia="Calibri"/>
      <w:color w:val="auto"/>
    </w:rPr>
  </w:style>
  <w:style w:type="paragraph" w:customStyle="1" w:styleId="2ndOrderPara">
    <w:name w:val="2nd Order Para"/>
    <w:basedOn w:val="Default"/>
    <w:next w:val="Default"/>
    <w:qFormat/>
    <w:rsid w:val="004643C3"/>
    <w:pPr>
      <w:widowControl w:val="0"/>
    </w:pPr>
    <w:rPr>
      <w:rFonts w:eastAsia="Calibri"/>
      <w:color w:val="auto"/>
    </w:rPr>
  </w:style>
  <w:style w:type="paragraph" w:customStyle="1" w:styleId="Normal-SIGN2">
    <w:name w:val="Normal-SIGN2"/>
    <w:basedOn w:val="Default"/>
    <w:next w:val="Default"/>
    <w:qFormat/>
    <w:rsid w:val="004643C3"/>
    <w:pPr>
      <w:widowControl w:val="0"/>
    </w:pPr>
    <w:rPr>
      <w:rFonts w:eastAsia="Calibri"/>
      <w:color w:val="auto"/>
    </w:rPr>
  </w:style>
  <w:style w:type="paragraph" w:customStyle="1" w:styleId="Normal-SIGN1">
    <w:name w:val="Normal-SIGN1"/>
    <w:basedOn w:val="Default"/>
    <w:next w:val="Default"/>
    <w:uiPriority w:val="99"/>
    <w:qFormat/>
    <w:rsid w:val="004643C3"/>
    <w:pPr>
      <w:widowControl w:val="0"/>
    </w:pPr>
    <w:rPr>
      <w:rFonts w:eastAsia="Calibri"/>
      <w:color w:val="auto"/>
    </w:rPr>
  </w:style>
  <w:style w:type="paragraph" w:customStyle="1" w:styleId="CM3">
    <w:name w:val="CM3"/>
    <w:basedOn w:val="Default"/>
    <w:next w:val="Default"/>
    <w:uiPriority w:val="99"/>
    <w:qFormat/>
    <w:rsid w:val="004643C3"/>
    <w:pPr>
      <w:widowControl w:val="0"/>
      <w:spacing w:line="553" w:lineRule="atLeast"/>
    </w:pPr>
    <w:rPr>
      <w:rFonts w:eastAsia="Calibri"/>
      <w:color w:val="auto"/>
    </w:rPr>
  </w:style>
  <w:style w:type="paragraph" w:customStyle="1" w:styleId="CM33">
    <w:name w:val="CM33"/>
    <w:basedOn w:val="Default"/>
    <w:next w:val="Default"/>
    <w:uiPriority w:val="99"/>
    <w:qFormat/>
    <w:rsid w:val="004643C3"/>
    <w:pPr>
      <w:widowControl w:val="0"/>
    </w:pPr>
    <w:rPr>
      <w:rFonts w:eastAsia="Calibri"/>
      <w:color w:val="auto"/>
    </w:rPr>
  </w:style>
  <w:style w:type="paragraph" w:customStyle="1" w:styleId="CM37">
    <w:name w:val="CM37"/>
    <w:basedOn w:val="Default"/>
    <w:next w:val="Default"/>
    <w:uiPriority w:val="99"/>
    <w:qFormat/>
    <w:rsid w:val="004643C3"/>
    <w:pPr>
      <w:widowControl w:val="0"/>
    </w:pPr>
    <w:rPr>
      <w:rFonts w:eastAsia="Calibri"/>
      <w:color w:val="auto"/>
    </w:rPr>
  </w:style>
  <w:style w:type="paragraph" w:customStyle="1" w:styleId="CM7">
    <w:name w:val="CM7"/>
    <w:basedOn w:val="Default"/>
    <w:next w:val="Default"/>
    <w:uiPriority w:val="99"/>
    <w:qFormat/>
    <w:rsid w:val="004643C3"/>
    <w:pPr>
      <w:widowControl w:val="0"/>
      <w:spacing w:line="553" w:lineRule="atLeast"/>
    </w:pPr>
    <w:rPr>
      <w:rFonts w:eastAsia="Calibri"/>
      <w:color w:val="auto"/>
    </w:rPr>
  </w:style>
  <w:style w:type="paragraph" w:customStyle="1" w:styleId="Brief-SecondarySource">
    <w:name w:val="Brief - Secondary Source"/>
    <w:basedOn w:val="Normal"/>
    <w:qFormat/>
    <w:rsid w:val="004643C3"/>
    <w:rPr>
      <w:rFonts w:eastAsia="Times New Roman"/>
      <w:sz w:val="14"/>
      <w:szCs w:val="20"/>
    </w:rPr>
  </w:style>
  <w:style w:type="paragraph" w:customStyle="1" w:styleId="Brief-Card">
    <w:name w:val="Brief - Card"/>
    <w:basedOn w:val="Normal"/>
    <w:uiPriority w:val="99"/>
    <w:qFormat/>
    <w:rsid w:val="004643C3"/>
    <w:rPr>
      <w:rFonts w:eastAsia="Times New Roman"/>
    </w:rPr>
  </w:style>
  <w:style w:type="paragraph" w:customStyle="1" w:styleId="Pa2">
    <w:name w:val="Pa2"/>
    <w:basedOn w:val="Default"/>
    <w:next w:val="Default"/>
    <w:uiPriority w:val="99"/>
    <w:qFormat/>
    <w:rsid w:val="004643C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643C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643C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643C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643C3"/>
    <w:pPr>
      <w:widowControl w:val="0"/>
    </w:pPr>
    <w:rPr>
      <w:rFonts w:ascii="Arial Black" w:hAnsi="Arial Black"/>
      <w:color w:val="auto"/>
    </w:rPr>
  </w:style>
  <w:style w:type="paragraph" w:customStyle="1" w:styleId="Cover1">
    <w:name w:val="Cover 1"/>
    <w:basedOn w:val="Normal"/>
    <w:next w:val="Normal"/>
    <w:uiPriority w:val="99"/>
    <w:qFormat/>
    <w:rsid w:val="004643C3"/>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4643C3"/>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4643C3"/>
    <w:pPr>
      <w:widowControl w:val="0"/>
    </w:pPr>
    <w:rPr>
      <w:color w:val="auto"/>
    </w:rPr>
  </w:style>
  <w:style w:type="paragraph" w:customStyle="1" w:styleId="Pa11">
    <w:name w:val="Pa11"/>
    <w:basedOn w:val="Normal"/>
    <w:next w:val="Normal"/>
    <w:uiPriority w:val="99"/>
    <w:qFormat/>
    <w:rsid w:val="004643C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643C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643C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4643C3"/>
    <w:pPr>
      <w:widowControl w:val="0"/>
    </w:pPr>
    <w:rPr>
      <w:rFonts w:eastAsia="Calibri"/>
      <w:color w:val="auto"/>
    </w:rPr>
  </w:style>
  <w:style w:type="paragraph" w:customStyle="1" w:styleId="CM5">
    <w:name w:val="CM5"/>
    <w:basedOn w:val="Default"/>
    <w:next w:val="Default"/>
    <w:qFormat/>
    <w:rsid w:val="004643C3"/>
    <w:pPr>
      <w:widowControl w:val="0"/>
      <w:spacing w:line="553" w:lineRule="atLeast"/>
    </w:pPr>
    <w:rPr>
      <w:rFonts w:eastAsia="Calibri"/>
      <w:color w:val="auto"/>
    </w:rPr>
  </w:style>
  <w:style w:type="paragraph" w:customStyle="1" w:styleId="CM28">
    <w:name w:val="CM28"/>
    <w:basedOn w:val="Default"/>
    <w:next w:val="Default"/>
    <w:uiPriority w:val="99"/>
    <w:qFormat/>
    <w:rsid w:val="004643C3"/>
    <w:pPr>
      <w:widowControl w:val="0"/>
    </w:pPr>
    <w:rPr>
      <w:rFonts w:eastAsia="Calibri"/>
      <w:color w:val="auto"/>
    </w:rPr>
  </w:style>
  <w:style w:type="paragraph" w:customStyle="1" w:styleId="CM8">
    <w:name w:val="CM8"/>
    <w:basedOn w:val="Default"/>
    <w:next w:val="Default"/>
    <w:uiPriority w:val="99"/>
    <w:qFormat/>
    <w:rsid w:val="004643C3"/>
    <w:pPr>
      <w:widowControl w:val="0"/>
    </w:pPr>
    <w:rPr>
      <w:rFonts w:eastAsia="Calibri"/>
      <w:color w:val="auto"/>
    </w:rPr>
  </w:style>
  <w:style w:type="paragraph" w:customStyle="1" w:styleId="CM6">
    <w:name w:val="CM6"/>
    <w:basedOn w:val="Default"/>
    <w:next w:val="Default"/>
    <w:uiPriority w:val="99"/>
    <w:qFormat/>
    <w:rsid w:val="004643C3"/>
    <w:pPr>
      <w:widowControl w:val="0"/>
      <w:spacing w:line="553" w:lineRule="atLeast"/>
    </w:pPr>
    <w:rPr>
      <w:rFonts w:eastAsia="Calibri"/>
      <w:color w:val="auto"/>
    </w:rPr>
  </w:style>
  <w:style w:type="paragraph" w:customStyle="1" w:styleId="CM22">
    <w:name w:val="CM22"/>
    <w:basedOn w:val="Default"/>
    <w:next w:val="Default"/>
    <w:uiPriority w:val="99"/>
    <w:qFormat/>
    <w:rsid w:val="004643C3"/>
    <w:pPr>
      <w:widowControl w:val="0"/>
    </w:pPr>
    <w:rPr>
      <w:rFonts w:eastAsia="Calibri"/>
      <w:color w:val="auto"/>
    </w:rPr>
  </w:style>
  <w:style w:type="paragraph" w:customStyle="1" w:styleId="DoubleUnderlined">
    <w:name w:val="Double Underlined"/>
    <w:basedOn w:val="Heading2"/>
    <w:autoRedefine/>
    <w:uiPriority w:val="99"/>
    <w:qFormat/>
    <w:rsid w:val="004643C3"/>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4643C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4643C3"/>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4643C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643C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643C3"/>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643C3"/>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4643C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643C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4643C3"/>
  </w:style>
  <w:style w:type="paragraph" w:customStyle="1" w:styleId="StyleUnderliningTimesNewRomanBoldNounderlineKernat16">
    <w:name w:val="Style Underlining + Times New Roman Bold No underline Kern at 16..."/>
    <w:basedOn w:val="Normal"/>
    <w:uiPriority w:val="99"/>
    <w:qFormat/>
    <w:rsid w:val="004643C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643C3"/>
    <w:rPr>
      <w:rFonts w:eastAsia="Times New Roman"/>
      <w:b/>
      <w:bCs/>
      <w:kern w:val="32"/>
      <w:sz w:val="32"/>
      <w:szCs w:val="32"/>
    </w:rPr>
  </w:style>
  <w:style w:type="paragraph" w:customStyle="1" w:styleId="StyleBoldUnderliningKernat16pt">
    <w:name w:val="Style Bold Underlining + Kern at 16 pt"/>
    <w:uiPriority w:val="99"/>
    <w:qFormat/>
    <w:rsid w:val="004643C3"/>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643C3"/>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4643C3"/>
    <w:pPr>
      <w:spacing w:line="256" w:lineRule="auto"/>
      <w:ind w:left="0" w:right="0"/>
      <w:jc w:val="left"/>
    </w:pPr>
    <w:rPr>
      <w:rFonts w:cs="Times New Roman"/>
      <w:sz w:val="12"/>
      <w:szCs w:val="24"/>
    </w:rPr>
  </w:style>
  <w:style w:type="paragraph" w:customStyle="1" w:styleId="TxBr6p1">
    <w:name w:val="TxBr_6p1"/>
    <w:basedOn w:val="Normal"/>
    <w:uiPriority w:val="99"/>
    <w:qFormat/>
    <w:rsid w:val="004643C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643C3"/>
    <w:pPr>
      <w:ind w:left="400"/>
    </w:pPr>
    <w:rPr>
      <w:rFonts w:eastAsia="Times New Roman"/>
      <w:szCs w:val="20"/>
    </w:rPr>
  </w:style>
  <w:style w:type="paragraph" w:customStyle="1" w:styleId="Paste">
    <w:name w:val="Paste"/>
    <w:basedOn w:val="Normal"/>
    <w:qFormat/>
    <w:rsid w:val="004643C3"/>
    <w:rPr>
      <w:rFonts w:ascii="Arial Narrow" w:eastAsia="Times New Roman" w:hAnsi="Arial Narrow"/>
      <w:szCs w:val="20"/>
      <w:lang w:val="x-none" w:eastAsia="x-none"/>
    </w:rPr>
  </w:style>
  <w:style w:type="character" w:customStyle="1" w:styleId="UnderlineStyleChar">
    <w:name w:val="Underline Style Char"/>
    <w:link w:val="UnderlineStyle0"/>
    <w:locked/>
    <w:rsid w:val="004643C3"/>
    <w:rPr>
      <w:rFonts w:ascii="Georgia" w:eastAsia="Times New Roman" w:hAnsi="Georgia"/>
      <w:b/>
      <w:u w:val="single"/>
    </w:rPr>
  </w:style>
  <w:style w:type="paragraph" w:customStyle="1" w:styleId="UnderlineStyle0">
    <w:name w:val="Underline Style"/>
    <w:basedOn w:val="Normal"/>
    <w:link w:val="UnderlineStyleChar"/>
    <w:qFormat/>
    <w:rsid w:val="004643C3"/>
    <w:rPr>
      <w:rFonts w:ascii="Georgia" w:eastAsia="Times New Roman" w:hAnsi="Georgia" w:cstheme="minorBidi"/>
      <w:b/>
      <w:sz w:val="24"/>
      <w:u w:val="single"/>
    </w:rPr>
  </w:style>
  <w:style w:type="paragraph" w:customStyle="1" w:styleId="Normalization">
    <w:name w:val="Normalization"/>
    <w:basedOn w:val="Normal"/>
    <w:uiPriority w:val="99"/>
    <w:qFormat/>
    <w:rsid w:val="004643C3"/>
    <w:rPr>
      <w:rFonts w:eastAsia="Times New Roman"/>
      <w:sz w:val="18"/>
    </w:rPr>
  </w:style>
  <w:style w:type="paragraph" w:customStyle="1" w:styleId="BreifTitle">
    <w:name w:val="Breif Title"/>
    <w:basedOn w:val="Normal"/>
    <w:autoRedefine/>
    <w:uiPriority w:val="99"/>
    <w:qFormat/>
    <w:rsid w:val="004643C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643C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643C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643C3"/>
    <w:rPr>
      <w:rFonts w:eastAsia="Times New Roman"/>
      <w:color w:val="333333"/>
    </w:rPr>
  </w:style>
  <w:style w:type="paragraph" w:customStyle="1" w:styleId="StyleTagandCiteFranklinGothicDemi">
    <w:name w:val="Style Tag and Cite + Franklin Gothic Demi"/>
    <w:basedOn w:val="Normal"/>
    <w:autoRedefine/>
    <w:uiPriority w:val="99"/>
    <w:qFormat/>
    <w:rsid w:val="004643C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643C3"/>
    <w:rPr>
      <w:bCs/>
    </w:rPr>
  </w:style>
  <w:style w:type="paragraph" w:customStyle="1" w:styleId="tagCharCharCharCharCharCharChar">
    <w:name w:val="tag Char Char Char Char Char Char Char"/>
    <w:basedOn w:val="Normal"/>
    <w:uiPriority w:val="99"/>
    <w:qFormat/>
    <w:rsid w:val="004643C3"/>
    <w:rPr>
      <w:rFonts w:eastAsia="Times New Roman"/>
      <w:b/>
      <w:sz w:val="24"/>
      <w:szCs w:val="20"/>
    </w:rPr>
  </w:style>
  <w:style w:type="paragraph" w:customStyle="1" w:styleId="title-bold-medium">
    <w:name w:val="title-bold-medium"/>
    <w:basedOn w:val="Normal"/>
    <w:uiPriority w:val="99"/>
    <w:qFormat/>
    <w:rsid w:val="004643C3"/>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4643C3"/>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4643C3"/>
    <w:rPr>
      <w:rFonts w:ascii="Arial Narrow" w:eastAsia="Times New Roman" w:hAnsi="Arial Narrow"/>
      <w:b/>
      <w:sz w:val="24"/>
    </w:rPr>
  </w:style>
  <w:style w:type="paragraph" w:customStyle="1" w:styleId="BLOCKTITLE1">
    <w:name w:val="BLOCK TITLE"/>
    <w:basedOn w:val="Heading1"/>
    <w:uiPriority w:val="99"/>
    <w:qFormat/>
    <w:rsid w:val="004643C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4643C3"/>
    <w:pPr>
      <w:widowControl w:val="0"/>
      <w:autoSpaceDE w:val="0"/>
      <w:autoSpaceDN w:val="0"/>
      <w:adjustRightInd w:val="0"/>
    </w:pPr>
    <w:rPr>
      <w:sz w:val="24"/>
      <w:szCs w:val="20"/>
    </w:rPr>
  </w:style>
  <w:style w:type="paragraph" w:customStyle="1" w:styleId="BriefTitle1">
    <w:name w:val="Brief Title 1"/>
    <w:basedOn w:val="Normal"/>
    <w:uiPriority w:val="99"/>
    <w:qFormat/>
    <w:rsid w:val="004643C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643C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643C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643C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643C3"/>
    <w:pPr>
      <w:spacing w:before="100" w:beforeAutospacing="1" w:after="100" w:afterAutospacing="1"/>
    </w:pPr>
    <w:rPr>
      <w:rFonts w:eastAsia="Times New Roman"/>
    </w:rPr>
  </w:style>
  <w:style w:type="paragraph" w:customStyle="1" w:styleId="ToRead">
    <w:name w:val="To Read"/>
    <w:basedOn w:val="Normal"/>
    <w:uiPriority w:val="99"/>
    <w:qFormat/>
    <w:rsid w:val="004643C3"/>
    <w:pPr>
      <w:ind w:left="720"/>
    </w:pPr>
    <w:rPr>
      <w:rFonts w:eastAsia="Times New Roman"/>
      <w:b/>
      <w:u w:val="single"/>
    </w:rPr>
  </w:style>
  <w:style w:type="paragraph" w:customStyle="1" w:styleId="Style1">
    <w:name w:val="Style 1"/>
    <w:basedOn w:val="Normal"/>
    <w:uiPriority w:val="99"/>
    <w:qFormat/>
    <w:rsid w:val="004643C3"/>
    <w:pPr>
      <w:widowControl w:val="0"/>
      <w:ind w:firstLine="216"/>
    </w:pPr>
    <w:rPr>
      <w:rFonts w:eastAsia="Times New Roman"/>
      <w:noProof/>
      <w:color w:val="000000"/>
      <w:szCs w:val="20"/>
    </w:rPr>
  </w:style>
  <w:style w:type="paragraph" w:customStyle="1" w:styleId="Style40">
    <w:name w:val="Style 4"/>
    <w:basedOn w:val="Normal"/>
    <w:uiPriority w:val="99"/>
    <w:qFormat/>
    <w:rsid w:val="004643C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643C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643C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643C3"/>
    <w:pPr>
      <w:ind w:left="1660"/>
    </w:pPr>
  </w:style>
  <w:style w:type="paragraph" w:customStyle="1" w:styleId="PageNumber1">
    <w:name w:val="Page Number1"/>
    <w:basedOn w:val="Normal"/>
    <w:next w:val="Normal"/>
    <w:uiPriority w:val="99"/>
    <w:qFormat/>
    <w:rsid w:val="004643C3"/>
    <w:rPr>
      <w:rFonts w:eastAsia="Times New Roman"/>
    </w:rPr>
  </w:style>
  <w:style w:type="paragraph" w:customStyle="1" w:styleId="Card10">
    <w:name w:val="Card1"/>
    <w:uiPriority w:val="99"/>
    <w:qFormat/>
    <w:rsid w:val="004643C3"/>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643C3"/>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4643C3"/>
    <w:pPr>
      <w:ind w:left="288" w:right="288"/>
    </w:pPr>
    <w:rPr>
      <w:rFonts w:eastAsia="Times New Roman"/>
    </w:rPr>
  </w:style>
  <w:style w:type="paragraph" w:customStyle="1" w:styleId="CaseListNormal">
    <w:name w:val="Case List Normal"/>
    <w:basedOn w:val="Normal"/>
    <w:uiPriority w:val="99"/>
    <w:qFormat/>
    <w:rsid w:val="004643C3"/>
    <w:rPr>
      <w:rFonts w:ascii="Times" w:eastAsia="Times New Roman" w:hAnsi="Times"/>
      <w:szCs w:val="26"/>
    </w:rPr>
  </w:style>
  <w:style w:type="paragraph" w:customStyle="1" w:styleId="Body">
    <w:name w:val="Body"/>
    <w:basedOn w:val="Normal"/>
    <w:uiPriority w:val="99"/>
    <w:qFormat/>
    <w:rsid w:val="004643C3"/>
    <w:pPr>
      <w:outlineLvl w:val="3"/>
    </w:pPr>
    <w:rPr>
      <w:rFonts w:eastAsia="Times New Roman"/>
      <w:szCs w:val="20"/>
    </w:rPr>
  </w:style>
  <w:style w:type="paragraph" w:customStyle="1" w:styleId="3text">
    <w:name w:val="3text"/>
    <w:basedOn w:val="Normal"/>
    <w:uiPriority w:val="99"/>
    <w:qFormat/>
    <w:rsid w:val="004643C3"/>
    <w:pPr>
      <w:spacing w:before="100" w:beforeAutospacing="1" w:after="100" w:afterAutospacing="1"/>
    </w:pPr>
    <w:rPr>
      <w:rFonts w:eastAsia="Times New Roman"/>
      <w:sz w:val="24"/>
    </w:rPr>
  </w:style>
  <w:style w:type="paragraph" w:customStyle="1" w:styleId="TimesNewRoman12">
    <w:name w:val="TimesNewRoman12"/>
    <w:uiPriority w:val="99"/>
    <w:qFormat/>
    <w:rsid w:val="004643C3"/>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4643C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643C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643C3"/>
    <w:rPr>
      <w:rFonts w:eastAsia="Times New Roman"/>
      <w:color w:val="000000"/>
      <w:sz w:val="18"/>
    </w:rPr>
  </w:style>
  <w:style w:type="paragraph" w:customStyle="1" w:styleId="text1">
    <w:name w:val="text1"/>
    <w:basedOn w:val="Normal"/>
    <w:autoRedefine/>
    <w:uiPriority w:val="99"/>
    <w:qFormat/>
    <w:rsid w:val="004643C3"/>
    <w:rPr>
      <w:rFonts w:eastAsia="Times New Roman"/>
      <w:szCs w:val="20"/>
    </w:rPr>
  </w:style>
  <w:style w:type="paragraph" w:customStyle="1" w:styleId="RepeatBlockHeading">
    <w:name w:val="Repeat Block Heading"/>
    <w:basedOn w:val="Normal"/>
    <w:autoRedefine/>
    <w:uiPriority w:val="99"/>
    <w:qFormat/>
    <w:rsid w:val="004643C3"/>
    <w:pPr>
      <w:jc w:val="center"/>
    </w:pPr>
    <w:rPr>
      <w:rFonts w:eastAsia="Times New Roman"/>
      <w:b/>
      <w:smallCaps/>
      <w:color w:val="000000"/>
      <w:sz w:val="24"/>
      <w:u w:val="thick"/>
    </w:rPr>
  </w:style>
  <w:style w:type="paragraph" w:customStyle="1" w:styleId="story-headline">
    <w:name w:val="story-headline"/>
    <w:basedOn w:val="Normal"/>
    <w:uiPriority w:val="99"/>
    <w:qFormat/>
    <w:rsid w:val="004643C3"/>
    <w:pPr>
      <w:spacing w:before="72" w:after="72"/>
    </w:pPr>
    <w:rPr>
      <w:rFonts w:eastAsia="Times New Roman"/>
      <w:b/>
      <w:bCs/>
      <w:szCs w:val="26"/>
    </w:rPr>
  </w:style>
  <w:style w:type="paragraph" w:customStyle="1" w:styleId="story-body">
    <w:name w:val="story-body"/>
    <w:basedOn w:val="Normal"/>
    <w:uiPriority w:val="99"/>
    <w:qFormat/>
    <w:rsid w:val="004643C3"/>
    <w:pPr>
      <w:spacing w:before="100" w:beforeAutospacing="1" w:after="100" w:afterAutospacing="1"/>
    </w:pPr>
    <w:rPr>
      <w:rFonts w:eastAsia="Times New Roman"/>
    </w:rPr>
  </w:style>
  <w:style w:type="paragraph" w:customStyle="1" w:styleId="story-dateline">
    <w:name w:val="story-dateline"/>
    <w:basedOn w:val="Normal"/>
    <w:uiPriority w:val="99"/>
    <w:qFormat/>
    <w:rsid w:val="004643C3"/>
    <w:rPr>
      <w:rFonts w:eastAsia="Times New Roman"/>
      <w:b/>
      <w:bCs/>
    </w:rPr>
  </w:style>
  <w:style w:type="paragraph" w:customStyle="1" w:styleId="TextofCards">
    <w:name w:val="Text of Cards"/>
    <w:basedOn w:val="Normal"/>
    <w:uiPriority w:val="99"/>
    <w:qFormat/>
    <w:rsid w:val="004643C3"/>
    <w:rPr>
      <w:rFonts w:eastAsia="Times New Roman"/>
      <w:color w:val="000000"/>
      <w:spacing w:val="6"/>
      <w:szCs w:val="23"/>
    </w:rPr>
  </w:style>
  <w:style w:type="paragraph" w:customStyle="1" w:styleId="Corpotesto">
    <w:name w:val="Corpo testo"/>
    <w:basedOn w:val="Normal"/>
    <w:uiPriority w:val="99"/>
    <w:qFormat/>
    <w:rsid w:val="004643C3"/>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4643C3"/>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4643C3"/>
    <w:rPr>
      <w:rFonts w:eastAsia="Times New Roman" w:cs="Calibri"/>
      <w:b/>
      <w:bCs/>
    </w:rPr>
  </w:style>
  <w:style w:type="paragraph" w:customStyle="1" w:styleId="inside-copy">
    <w:name w:val="inside-copy"/>
    <w:basedOn w:val="Normal"/>
    <w:uiPriority w:val="99"/>
    <w:qFormat/>
    <w:rsid w:val="004643C3"/>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4643C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643C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643C3"/>
    <w:rPr>
      <w:rFonts w:ascii="Arial" w:hAnsi="Arial"/>
      <w:b w:val="0"/>
      <w:caps w:val="0"/>
      <w:sz w:val="20"/>
    </w:rPr>
  </w:style>
  <w:style w:type="paragraph" w:customStyle="1" w:styleId="ProjectTitleLine">
    <w:name w:val="Project Title Line"/>
    <w:basedOn w:val="Normal"/>
    <w:next w:val="Normal"/>
    <w:autoRedefine/>
    <w:uiPriority w:val="99"/>
    <w:qFormat/>
    <w:rsid w:val="004643C3"/>
    <w:pPr>
      <w:jc w:val="center"/>
    </w:pPr>
    <w:rPr>
      <w:rFonts w:eastAsia="Times New Roman"/>
      <w:caps/>
      <w:szCs w:val="20"/>
    </w:rPr>
  </w:style>
  <w:style w:type="paragraph" w:customStyle="1" w:styleId="LanguageStrike">
    <w:name w:val="Language Strike"/>
    <w:basedOn w:val="Normal"/>
    <w:next w:val="Normal"/>
    <w:uiPriority w:val="99"/>
    <w:qFormat/>
    <w:rsid w:val="004643C3"/>
    <w:rPr>
      <w:rFonts w:ascii="Arial Narrow" w:eastAsia="Times New Roman" w:hAnsi="Arial Narrow"/>
      <w:strike/>
    </w:rPr>
  </w:style>
  <w:style w:type="paragraph" w:customStyle="1" w:styleId="NormalVerdana">
    <w:name w:val="Normal + Verdana"/>
    <w:aliases w:val="10 pt,White,Normal + Arial"/>
    <w:basedOn w:val="Normal"/>
    <w:uiPriority w:val="99"/>
    <w:qFormat/>
    <w:rsid w:val="004643C3"/>
    <w:rPr>
      <w:rFonts w:eastAsia="Times New Roman"/>
      <w:szCs w:val="20"/>
      <w:u w:val="single"/>
    </w:rPr>
  </w:style>
  <w:style w:type="paragraph" w:customStyle="1" w:styleId="Normal10pt">
    <w:name w:val="Normal + 10 pt"/>
    <w:basedOn w:val="Normal"/>
    <w:uiPriority w:val="99"/>
    <w:qFormat/>
    <w:rsid w:val="004643C3"/>
    <w:rPr>
      <w:rFonts w:eastAsia="Times New Roman"/>
      <w:szCs w:val="20"/>
    </w:rPr>
  </w:style>
  <w:style w:type="paragraph" w:customStyle="1" w:styleId="cardChar1Char">
    <w:name w:val="card Char1 Char"/>
    <w:basedOn w:val="Normal"/>
    <w:uiPriority w:val="99"/>
    <w:qFormat/>
    <w:rsid w:val="004643C3"/>
    <w:pPr>
      <w:ind w:left="288" w:right="288"/>
    </w:pPr>
    <w:rPr>
      <w:rFonts w:eastAsia="Times New Roman"/>
      <w:szCs w:val="20"/>
    </w:rPr>
  </w:style>
  <w:style w:type="paragraph" w:customStyle="1" w:styleId="CM12">
    <w:name w:val="CM12"/>
    <w:basedOn w:val="Default"/>
    <w:next w:val="Default"/>
    <w:uiPriority w:val="99"/>
    <w:qFormat/>
    <w:rsid w:val="004643C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643C3"/>
    <w:pPr>
      <w:widowControl w:val="0"/>
      <w:spacing w:after="480"/>
    </w:pPr>
    <w:rPr>
      <w:rFonts w:ascii="Granjon LT Std" w:hAnsi="Granjon LT Std"/>
      <w:color w:val="auto"/>
    </w:rPr>
  </w:style>
  <w:style w:type="paragraph" w:customStyle="1" w:styleId="CM10">
    <w:name w:val="CM10"/>
    <w:basedOn w:val="Default"/>
    <w:next w:val="Default"/>
    <w:uiPriority w:val="99"/>
    <w:qFormat/>
    <w:rsid w:val="004643C3"/>
    <w:pPr>
      <w:widowControl w:val="0"/>
      <w:spacing w:line="320" w:lineRule="atLeast"/>
    </w:pPr>
    <w:rPr>
      <w:rFonts w:ascii="Granjon LT Std" w:hAnsi="Granjon LT Std"/>
      <w:color w:val="auto"/>
    </w:rPr>
  </w:style>
  <w:style w:type="paragraph" w:customStyle="1" w:styleId="bold">
    <w:name w:val="bold"/>
    <w:basedOn w:val="Normal"/>
    <w:uiPriority w:val="99"/>
    <w:qFormat/>
    <w:rsid w:val="004643C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643C3"/>
    <w:rPr>
      <w:rFonts w:ascii="Arial Narrow" w:eastAsia="Times New Roman" w:hAnsi="Arial Narrow"/>
      <w:strike/>
      <w:szCs w:val="20"/>
    </w:rPr>
  </w:style>
  <w:style w:type="paragraph" w:customStyle="1" w:styleId="textbodyblack">
    <w:name w:val="textbodyblack"/>
    <w:basedOn w:val="Normal"/>
    <w:uiPriority w:val="99"/>
    <w:qFormat/>
    <w:rsid w:val="004643C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643C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643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rPr>
  </w:style>
  <w:style w:type="paragraph" w:customStyle="1" w:styleId="CardText10">
    <w:name w:val="Card Text 1"/>
    <w:basedOn w:val="Normal"/>
    <w:qFormat/>
    <w:rsid w:val="004643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643C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643C3"/>
    <w:rPr>
      <w:rFonts w:ascii="Georgia" w:eastAsia="Times New Roman" w:hAnsi="Georgia"/>
      <w:b/>
      <w:bCs/>
      <w:szCs w:val="16"/>
      <w:u w:val="single"/>
    </w:rPr>
  </w:style>
  <w:style w:type="paragraph" w:customStyle="1" w:styleId="CiteCorrected">
    <w:name w:val="Cite Corrected"/>
    <w:basedOn w:val="Normal"/>
    <w:link w:val="CiteCorrectedChar"/>
    <w:qFormat/>
    <w:rsid w:val="004643C3"/>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4643C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4643C3"/>
    <w:pPr>
      <w:ind w:left="288"/>
    </w:pPr>
    <w:rPr>
      <w:rFonts w:eastAsia="SimSun"/>
      <w:szCs w:val="20"/>
      <w:lang w:eastAsia="zh-CN"/>
    </w:rPr>
  </w:style>
  <w:style w:type="paragraph" w:customStyle="1" w:styleId="story-body-text">
    <w:name w:val="story-body-text"/>
    <w:basedOn w:val="Normal"/>
    <w:uiPriority w:val="99"/>
    <w:qFormat/>
    <w:rsid w:val="004643C3"/>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4643C3"/>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4643C3"/>
    <w:rPr>
      <w:u w:val="single"/>
    </w:rPr>
  </w:style>
  <w:style w:type="paragraph" w:customStyle="1" w:styleId="StyleCardText11ptUnderline">
    <w:name w:val="Style Card Text + 11 pt Underline"/>
    <w:link w:val="StyleCardText11ptUnderlineChar"/>
    <w:qFormat/>
    <w:rsid w:val="004643C3"/>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4643C3"/>
    <w:rPr>
      <w:rFonts w:ascii="Georgia" w:hAnsi="Georgia"/>
      <w:sz w:val="16"/>
    </w:rPr>
  </w:style>
  <w:style w:type="paragraph" w:customStyle="1" w:styleId="StyleMinimizedText11pt">
    <w:name w:val="Style Minimized Text + 11 pt"/>
    <w:basedOn w:val="Normal"/>
    <w:link w:val="StyleMinimizedText11ptChar"/>
    <w:qFormat/>
    <w:rsid w:val="004643C3"/>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4643C3"/>
    <w:rPr>
      <w:rFonts w:ascii="Georgia" w:hAnsi="Georgia"/>
      <w:sz w:val="16"/>
    </w:rPr>
  </w:style>
  <w:style w:type="paragraph" w:customStyle="1" w:styleId="StyleMinimizedText11pt1">
    <w:name w:val="Style Minimized Text + 11 pt1"/>
    <w:basedOn w:val="Normal"/>
    <w:link w:val="StyleMinimizedText11pt1Char"/>
    <w:qFormat/>
    <w:rsid w:val="004643C3"/>
    <w:rPr>
      <w:rFonts w:ascii="Georgia" w:hAnsi="Georgia" w:cstheme="minorBidi"/>
      <w:sz w:val="16"/>
    </w:rPr>
  </w:style>
  <w:style w:type="character" w:customStyle="1" w:styleId="Debate-CardSmalltextF2Char">
    <w:name w:val="Debate- Card Small text F2 Char"/>
    <w:link w:val="Debate-CardSmalltextF2"/>
    <w:locked/>
    <w:rsid w:val="004643C3"/>
    <w:rPr>
      <w:rFonts w:ascii="Arial Narrow" w:hAnsi="Arial Narrow"/>
      <w:sz w:val="16"/>
    </w:rPr>
  </w:style>
  <w:style w:type="paragraph" w:customStyle="1" w:styleId="Debate-CardSmalltextF2">
    <w:name w:val="Debate- Card Small text F2"/>
    <w:basedOn w:val="Normal"/>
    <w:next w:val="Normal"/>
    <w:link w:val="Debate-CardSmalltextF2Char"/>
    <w:qFormat/>
    <w:rsid w:val="004643C3"/>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4643C3"/>
    <w:rPr>
      <w:rFonts w:ascii="Arial Narrow" w:hAnsi="Arial Narrow"/>
      <w:b/>
      <w:sz w:val="18"/>
      <w:u w:val="single"/>
    </w:rPr>
  </w:style>
  <w:style w:type="paragraph" w:customStyle="1" w:styleId="Debate-EmphasizedText-F5">
    <w:name w:val="Debate- Emphasized Text- F5"/>
    <w:basedOn w:val="Normal"/>
    <w:link w:val="Debate-EmphasizedText-F5Char"/>
    <w:qFormat/>
    <w:rsid w:val="004643C3"/>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4643C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643C3"/>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4643C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643C3"/>
    <w:rPr>
      <w:rFonts w:ascii="Times New Roman" w:eastAsia="Times New Roman" w:hAnsi="Times New Roman"/>
      <w:sz w:val="16"/>
    </w:rPr>
  </w:style>
  <w:style w:type="character" w:customStyle="1" w:styleId="CardStyleChar">
    <w:name w:val="Card Style Char"/>
    <w:link w:val="CardStyle"/>
    <w:locked/>
    <w:rsid w:val="004643C3"/>
    <w:rPr>
      <w:rFonts w:ascii="Calibri" w:eastAsia="Times New Roman" w:hAnsi="Calibri" w:cs="Calibri"/>
      <w:sz w:val="22"/>
    </w:rPr>
  </w:style>
  <w:style w:type="paragraph" w:customStyle="1" w:styleId="emactive">
    <w:name w:val="emactive"/>
    <w:basedOn w:val="Normal"/>
    <w:uiPriority w:val="99"/>
    <w:qFormat/>
    <w:rsid w:val="004643C3"/>
    <w:pPr>
      <w:spacing w:before="100" w:beforeAutospacing="1" w:after="100" w:afterAutospacing="1"/>
    </w:pPr>
    <w:rPr>
      <w:rFonts w:eastAsia="Times New Roman"/>
      <w:sz w:val="24"/>
    </w:rPr>
  </w:style>
  <w:style w:type="paragraph" w:customStyle="1" w:styleId="emready">
    <w:name w:val="emready"/>
    <w:basedOn w:val="Normal"/>
    <w:uiPriority w:val="99"/>
    <w:qFormat/>
    <w:rsid w:val="004643C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643C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643C3"/>
    <w:rPr>
      <w:rFonts w:ascii="Georgia" w:eastAsia="Times New Roman" w:hAnsi="Georgia" w:cs="Times New Roman"/>
      <w:b/>
      <w:sz w:val="24"/>
      <w:u w:val="single"/>
    </w:rPr>
  </w:style>
  <w:style w:type="character" w:customStyle="1" w:styleId="CardHighlightChar">
    <w:name w:val="Card Highlight Char"/>
    <w:link w:val="CardHighlight"/>
    <w:locked/>
    <w:rsid w:val="004643C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643C3"/>
    <w:pPr>
      <w:shd w:val="clear" w:color="auto" w:fill="66FFFF"/>
    </w:pPr>
    <w:rPr>
      <w:rFonts w:eastAsia="Calibri"/>
      <w:sz w:val="24"/>
      <w:u w:val="single"/>
    </w:rPr>
  </w:style>
  <w:style w:type="character" w:customStyle="1" w:styleId="BlockHeaderHiddenChar">
    <w:name w:val="Block Header Hidden Char"/>
    <w:link w:val="BlockHeaderHidden"/>
    <w:locked/>
    <w:rsid w:val="004643C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643C3"/>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643C3"/>
    <w:pPr>
      <w:spacing w:before="100" w:beforeAutospacing="1" w:after="100" w:afterAutospacing="1"/>
    </w:pPr>
    <w:rPr>
      <w:rFonts w:eastAsia="Times New Roman"/>
      <w:sz w:val="24"/>
    </w:rPr>
  </w:style>
  <w:style w:type="paragraph" w:customStyle="1" w:styleId="norma">
    <w:name w:val="norma"/>
    <w:basedOn w:val="Heading3"/>
    <w:uiPriority w:val="99"/>
    <w:qFormat/>
    <w:rsid w:val="004643C3"/>
    <w:rPr>
      <w:rFonts w:eastAsia="MS Gothic" w:cs="Arial"/>
      <w:sz w:val="24"/>
    </w:rPr>
  </w:style>
  <w:style w:type="paragraph" w:customStyle="1" w:styleId="nromal">
    <w:name w:val="nromal"/>
    <w:basedOn w:val="Normal"/>
    <w:uiPriority w:val="99"/>
    <w:qFormat/>
    <w:rsid w:val="004643C3"/>
    <w:pPr>
      <w:keepNext/>
      <w:keepLines/>
      <w:spacing w:before="200"/>
      <w:outlineLvl w:val="3"/>
    </w:pPr>
    <w:rPr>
      <w:rFonts w:eastAsia="Times New Roman" w:cs="Cambria"/>
      <w:b/>
      <w:iCs/>
    </w:rPr>
  </w:style>
  <w:style w:type="paragraph" w:customStyle="1" w:styleId="natural">
    <w:name w:val="natural"/>
    <w:basedOn w:val="Normal"/>
    <w:uiPriority w:val="99"/>
    <w:qFormat/>
    <w:rsid w:val="004643C3"/>
    <w:pPr>
      <w:keepNext/>
      <w:keepLines/>
      <w:spacing w:before="200"/>
      <w:outlineLvl w:val="3"/>
    </w:pPr>
    <w:rPr>
      <w:rFonts w:eastAsia="Times New Roman"/>
      <w:b/>
      <w:iCs/>
    </w:rPr>
  </w:style>
  <w:style w:type="paragraph" w:customStyle="1" w:styleId="nroaml">
    <w:name w:val="nroaml"/>
    <w:basedOn w:val="Normal"/>
    <w:uiPriority w:val="99"/>
    <w:qFormat/>
    <w:rsid w:val="004643C3"/>
    <w:pPr>
      <w:keepNext/>
      <w:keepLines/>
      <w:spacing w:before="200"/>
      <w:outlineLvl w:val="3"/>
    </w:pPr>
    <w:rPr>
      <w:rFonts w:eastAsia="Times New Roman"/>
      <w:b/>
      <w:iCs/>
    </w:rPr>
  </w:style>
  <w:style w:type="paragraph" w:customStyle="1" w:styleId="noraml">
    <w:name w:val="noraml"/>
    <w:basedOn w:val="Normal"/>
    <w:uiPriority w:val="99"/>
    <w:qFormat/>
    <w:rsid w:val="004643C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643C3"/>
    <w:rPr>
      <w:rFonts w:ascii="Georgia" w:eastAsia="Calibri" w:hAnsi="Georgia"/>
      <w:sz w:val="16"/>
      <w:szCs w:val="16"/>
    </w:rPr>
  </w:style>
  <w:style w:type="paragraph" w:customStyle="1" w:styleId="SmallSizeParagraph">
    <w:name w:val="Small Size Paragraph"/>
    <w:basedOn w:val="Normal"/>
    <w:link w:val="SmallSizeParagraphChar"/>
    <w:qFormat/>
    <w:rsid w:val="004643C3"/>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643C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643C3"/>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4643C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643C3"/>
    <w:rPr>
      <w:rFonts w:ascii="Times New Roman" w:eastAsia="Times New Roman" w:hAnsi="Times New Roman" w:cs="Times New Roman"/>
      <w:strike/>
      <w:sz w:val="20"/>
    </w:rPr>
  </w:style>
  <w:style w:type="character" w:customStyle="1" w:styleId="CardT1Char">
    <w:name w:val="CardT1 Char"/>
    <w:link w:val="CardT1"/>
    <w:locked/>
    <w:rsid w:val="004643C3"/>
    <w:rPr>
      <w:rFonts w:ascii="Arial" w:eastAsia="Calibri" w:hAnsi="Arial" w:cs="Arial"/>
      <w:kern w:val="2"/>
      <w:sz w:val="14"/>
      <w:szCs w:val="14"/>
      <w:lang w:eastAsia="zh-TW"/>
    </w:rPr>
  </w:style>
  <w:style w:type="paragraph" w:customStyle="1" w:styleId="CardT1">
    <w:name w:val="CardT1"/>
    <w:basedOn w:val="Normal"/>
    <w:link w:val="CardT1Char"/>
    <w:qFormat/>
    <w:rsid w:val="004643C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643C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643C3"/>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4643C3"/>
    <w:pPr>
      <w:spacing w:before="100" w:beforeAutospacing="1" w:after="100" w:afterAutospacing="1"/>
    </w:pPr>
    <w:rPr>
      <w:rFonts w:eastAsia="Times New Roman"/>
      <w:sz w:val="24"/>
    </w:rPr>
  </w:style>
  <w:style w:type="paragraph" w:customStyle="1" w:styleId="CiteReal">
    <w:name w:val="Cite Real"/>
    <w:basedOn w:val="Normal"/>
    <w:next w:val="Normal"/>
    <w:qFormat/>
    <w:rsid w:val="004643C3"/>
    <w:rPr>
      <w:rFonts w:eastAsia="MS Mincho"/>
      <w:b/>
      <w:sz w:val="24"/>
      <w:u w:val="single"/>
    </w:rPr>
  </w:style>
  <w:style w:type="paragraph" w:customStyle="1" w:styleId="2909F619802848F09E01365C32F34654">
    <w:name w:val="2909F619802848F09E01365C32F34654"/>
    <w:uiPriority w:val="99"/>
    <w:qFormat/>
    <w:rsid w:val="004643C3"/>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4643C3"/>
    <w:rPr>
      <w:rFonts w:ascii="Georgia" w:eastAsia="Calibri" w:hAnsi="Georgia"/>
      <w:u w:val="single"/>
      <w:lang w:val="x-none" w:eastAsia="zh-CN"/>
    </w:rPr>
  </w:style>
  <w:style w:type="paragraph" w:customStyle="1" w:styleId="UnderlineS">
    <w:name w:val="Underline S"/>
    <w:basedOn w:val="Normal"/>
    <w:link w:val="UnderlineSChar"/>
    <w:qFormat/>
    <w:rsid w:val="004643C3"/>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4643C3"/>
    <w:rPr>
      <w:rFonts w:ascii="Georgia" w:eastAsia="SimSun" w:hAnsi="Georgia"/>
      <w:sz w:val="12"/>
    </w:rPr>
  </w:style>
  <w:style w:type="paragraph" w:customStyle="1" w:styleId="Ununderlined">
    <w:name w:val="Ununderlined"/>
    <w:basedOn w:val="Normal"/>
    <w:link w:val="UnunderlinedChar"/>
    <w:qFormat/>
    <w:rsid w:val="004643C3"/>
    <w:rPr>
      <w:rFonts w:ascii="Georgia" w:eastAsia="SimSun" w:hAnsi="Georgia" w:cstheme="minorBidi"/>
      <w:sz w:val="12"/>
    </w:rPr>
  </w:style>
  <w:style w:type="character" w:customStyle="1" w:styleId="HighlightingChar">
    <w:name w:val="Highlighting Char"/>
    <w:link w:val="Highlighting"/>
    <w:locked/>
    <w:rsid w:val="004643C3"/>
    <w:rPr>
      <w:rFonts w:ascii="Georgia" w:eastAsia="SimSun" w:hAnsi="Georgia"/>
      <w:u w:val="thick"/>
    </w:rPr>
  </w:style>
  <w:style w:type="paragraph" w:customStyle="1" w:styleId="Highlighting">
    <w:name w:val="Highlighting"/>
    <w:basedOn w:val="Normal"/>
    <w:link w:val="HighlightingChar"/>
    <w:autoRedefine/>
    <w:qFormat/>
    <w:rsid w:val="004643C3"/>
    <w:rPr>
      <w:rFonts w:ascii="Georgia" w:eastAsia="SimSun" w:hAnsi="Georgia" w:cstheme="minorBidi"/>
      <w:sz w:val="24"/>
      <w:u w:val="thick"/>
    </w:rPr>
  </w:style>
  <w:style w:type="character" w:customStyle="1" w:styleId="CITEChar0">
    <w:name w:val="CITE Char"/>
    <w:link w:val="CITE"/>
    <w:locked/>
    <w:rsid w:val="004643C3"/>
    <w:rPr>
      <w:rFonts w:ascii="Arial" w:eastAsia="Times New Roman" w:hAnsi="Arial" w:cs="Arial"/>
      <w:iCs/>
      <w:smallCaps/>
      <w:sz w:val="20"/>
      <w:szCs w:val="20"/>
      <w:u w:val="double"/>
    </w:rPr>
  </w:style>
  <w:style w:type="paragraph" w:customStyle="1" w:styleId="CITE">
    <w:name w:val="CITE"/>
    <w:basedOn w:val="Heading2"/>
    <w:link w:val="CITEChar0"/>
    <w:autoRedefine/>
    <w:qFormat/>
    <w:rsid w:val="004643C3"/>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4643C3"/>
    <w:pPr>
      <w:spacing w:before="100" w:beforeAutospacing="1" w:after="100" w:afterAutospacing="1"/>
    </w:pPr>
    <w:rPr>
      <w:rFonts w:eastAsia="Times New Roman"/>
      <w:sz w:val="24"/>
      <w:lang w:eastAsia="zh-CN"/>
    </w:rPr>
  </w:style>
  <w:style w:type="paragraph" w:customStyle="1" w:styleId="Analytics">
    <w:name w:val="Analytics"/>
    <w:basedOn w:val="Normal"/>
    <w:qFormat/>
    <w:rsid w:val="004643C3"/>
    <w:rPr>
      <w:rFonts w:eastAsia="Calibri"/>
      <w:b/>
      <w:sz w:val="24"/>
    </w:rPr>
  </w:style>
  <w:style w:type="paragraph" w:customStyle="1" w:styleId="D345FF3D873148C5AE3FBF3267827368">
    <w:name w:val="D345FF3D873148C5AE3FBF3267827368"/>
    <w:uiPriority w:val="99"/>
    <w:qFormat/>
    <w:rsid w:val="004643C3"/>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4643C3"/>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643C3"/>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4643C3"/>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643C3"/>
    <w:rPr>
      <w:b/>
      <w:sz w:val="28"/>
    </w:rPr>
  </w:style>
  <w:style w:type="character" w:customStyle="1" w:styleId="SourcenameChar">
    <w:name w:val="Source name Char"/>
    <w:link w:val="Sourcename"/>
    <w:locked/>
    <w:rsid w:val="004643C3"/>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643C3"/>
    <w:rPr>
      <w:b/>
      <w:bCs/>
      <w:sz w:val="20"/>
    </w:rPr>
  </w:style>
  <w:style w:type="character" w:customStyle="1" w:styleId="underlinedcardChar">
    <w:name w:val="underlined card Char"/>
    <w:link w:val="underlinedcard0"/>
    <w:locked/>
    <w:rsid w:val="004643C3"/>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643C3"/>
    <w:rPr>
      <w:sz w:val="24"/>
      <w:u w:val="single"/>
    </w:rPr>
  </w:style>
  <w:style w:type="paragraph" w:customStyle="1" w:styleId="FullText">
    <w:name w:val="Full Text"/>
    <w:basedOn w:val="Normal"/>
    <w:uiPriority w:val="99"/>
    <w:qFormat/>
    <w:rsid w:val="004643C3"/>
    <w:rPr>
      <w:rFonts w:eastAsia="Times New Roman"/>
    </w:rPr>
  </w:style>
  <w:style w:type="character" w:customStyle="1" w:styleId="TextUnderlineChar">
    <w:name w:val="Text Underline Char"/>
    <w:link w:val="TextUnderline"/>
    <w:locked/>
    <w:rsid w:val="004643C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643C3"/>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4643C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643C3"/>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4643C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643C3"/>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4643C3"/>
    <w:pPr>
      <w:spacing w:before="240"/>
      <w:outlineLvl w:val="2"/>
    </w:pPr>
    <w:rPr>
      <w:rFonts w:eastAsia="Times New Roman"/>
      <w:b/>
    </w:rPr>
  </w:style>
  <w:style w:type="character" w:customStyle="1" w:styleId="CiteCardChar">
    <w:name w:val="Cite_Card Char"/>
    <w:link w:val="CiteCard0"/>
    <w:locked/>
    <w:rsid w:val="004643C3"/>
    <w:rPr>
      <w:rFonts w:ascii="Times New Roman" w:eastAsia="Times New Roman" w:hAnsi="Times New Roman" w:cs="Arial"/>
      <w:bCs/>
      <w:sz w:val="20"/>
      <w:szCs w:val="20"/>
    </w:rPr>
  </w:style>
  <w:style w:type="paragraph" w:customStyle="1" w:styleId="CiteCard0">
    <w:name w:val="Cite_Card"/>
    <w:link w:val="CiteCardChar"/>
    <w:qFormat/>
    <w:rsid w:val="004643C3"/>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643C3"/>
    <w:pPr>
      <w:widowControl w:val="0"/>
    </w:pPr>
    <w:rPr>
      <w:rFonts w:eastAsia="MS Mincho"/>
      <w:color w:val="auto"/>
    </w:rPr>
  </w:style>
  <w:style w:type="paragraph" w:customStyle="1" w:styleId="dropcap">
    <w:name w:val="dropcap"/>
    <w:basedOn w:val="Normal"/>
    <w:uiPriority w:val="99"/>
    <w:qFormat/>
    <w:rsid w:val="004643C3"/>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4643C3"/>
    <w:rPr>
      <w:rFonts w:ascii="Calibri" w:eastAsia="Times New Roman" w:hAnsi="Calibri" w:cs="Calibri"/>
      <w:sz w:val="22"/>
      <w:u w:val="single"/>
    </w:rPr>
  </w:style>
  <w:style w:type="paragraph" w:customStyle="1" w:styleId="StyleStyle49pt6">
    <w:name w:val="Style Style4 + 9 pt6"/>
    <w:basedOn w:val="Style4"/>
    <w:link w:val="StyleStyle49pt6Char"/>
    <w:qFormat/>
    <w:rsid w:val="004643C3"/>
  </w:style>
  <w:style w:type="character" w:customStyle="1" w:styleId="UnderlineCharCharCharCharChar">
    <w:name w:val="Underline Char Char Char Char Char"/>
    <w:link w:val="UnderlineCharCharCharChar"/>
    <w:locked/>
    <w:rsid w:val="004643C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643C3"/>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4643C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643C3"/>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643C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643C3"/>
    <w:rPr>
      <w:rFonts w:ascii="Georgia" w:hAnsi="Georgia"/>
      <w:b/>
      <w:bCs/>
      <w:sz w:val="24"/>
      <w:u w:val="single"/>
    </w:rPr>
  </w:style>
  <w:style w:type="character" w:customStyle="1" w:styleId="DebatenoramlChar">
    <w:name w:val="Debatenoraml Char"/>
    <w:link w:val="Debatenoraml"/>
    <w:locked/>
    <w:rsid w:val="004643C3"/>
    <w:rPr>
      <w:rFonts w:ascii="Times New Roman" w:hAnsi="Times New Roman" w:cs="Times New Roman"/>
    </w:rPr>
  </w:style>
  <w:style w:type="paragraph" w:customStyle="1" w:styleId="Debatenoraml">
    <w:name w:val="Debatenoraml"/>
    <w:basedOn w:val="NoSpacing"/>
    <w:link w:val="DebatenoramlChar"/>
    <w:qFormat/>
    <w:rsid w:val="004643C3"/>
    <w:rPr>
      <w:rFonts w:eastAsiaTheme="minorEastAsia"/>
    </w:rPr>
  </w:style>
  <w:style w:type="paragraph" w:customStyle="1" w:styleId="SynergyTag">
    <w:name w:val="SynergyTag"/>
    <w:basedOn w:val="Normal"/>
    <w:uiPriority w:val="99"/>
    <w:qFormat/>
    <w:rsid w:val="004643C3"/>
    <w:rPr>
      <w:rFonts w:eastAsia="Calibri"/>
      <w:b/>
    </w:rPr>
  </w:style>
  <w:style w:type="character" w:customStyle="1" w:styleId="QualsChar">
    <w:name w:val="Quals Char"/>
    <w:link w:val="Quals"/>
    <w:locked/>
    <w:rsid w:val="004643C3"/>
    <w:rPr>
      <w:rFonts w:ascii="Georgia" w:eastAsia="Calibri" w:hAnsi="Georgia"/>
      <w:sz w:val="18"/>
    </w:rPr>
  </w:style>
  <w:style w:type="paragraph" w:customStyle="1" w:styleId="Quals">
    <w:name w:val="Quals"/>
    <w:basedOn w:val="Normal"/>
    <w:link w:val="QualsChar"/>
    <w:qFormat/>
    <w:rsid w:val="004643C3"/>
    <w:rPr>
      <w:rFonts w:ascii="Georgia" w:eastAsia="Calibri" w:hAnsi="Georgia" w:cstheme="minorBidi"/>
      <w:sz w:val="18"/>
    </w:rPr>
  </w:style>
  <w:style w:type="paragraph" w:customStyle="1" w:styleId="times">
    <w:name w:val="times"/>
    <w:basedOn w:val="Normal"/>
    <w:qFormat/>
    <w:rsid w:val="004643C3"/>
    <w:pPr>
      <w:spacing w:before="100" w:beforeAutospacing="1" w:after="100" w:afterAutospacing="1"/>
    </w:pPr>
    <w:rPr>
      <w:rFonts w:eastAsia="Times New Roman"/>
      <w:sz w:val="24"/>
    </w:rPr>
  </w:style>
  <w:style w:type="paragraph" w:customStyle="1" w:styleId="BodyA">
    <w:name w:val="Body A"/>
    <w:uiPriority w:val="99"/>
    <w:qFormat/>
    <w:rsid w:val="004643C3"/>
    <w:rPr>
      <w:rFonts w:ascii="Helvetica" w:eastAsia="ヒラギノ角ゴ Pro W3" w:hAnsi="Helvetica" w:cs="Times New Roman"/>
      <w:color w:val="000000"/>
      <w:szCs w:val="20"/>
    </w:rPr>
  </w:style>
  <w:style w:type="character" w:customStyle="1" w:styleId="StarredChar">
    <w:name w:val="Starred Char"/>
    <w:link w:val="Starred"/>
    <w:locked/>
    <w:rsid w:val="004643C3"/>
    <w:rPr>
      <w:rFonts w:ascii="Georgia" w:eastAsia="Times New Roman" w:hAnsi="Georgia"/>
      <w:b/>
      <w:caps/>
      <w:szCs w:val="28"/>
      <w:u w:val="single"/>
    </w:rPr>
  </w:style>
  <w:style w:type="paragraph" w:customStyle="1" w:styleId="Starred">
    <w:name w:val="Starred"/>
    <w:basedOn w:val="Normal"/>
    <w:link w:val="StarredChar"/>
    <w:qFormat/>
    <w:rsid w:val="004643C3"/>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4643C3"/>
    <w:rPr>
      <w:rFonts w:ascii="Georgia" w:eastAsia="Times New Roman" w:hAnsi="Georgia"/>
      <w:b/>
      <w:caps/>
      <w:szCs w:val="28"/>
      <w:u w:val="single"/>
    </w:rPr>
  </w:style>
  <w:style w:type="paragraph" w:customStyle="1" w:styleId="NotStarred">
    <w:name w:val="NotStarred"/>
    <w:basedOn w:val="Normal"/>
    <w:link w:val="NotStarredChar"/>
    <w:qFormat/>
    <w:rsid w:val="004643C3"/>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4643C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643C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643C3"/>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4643C3"/>
    <w:rPr>
      <w:rFonts w:ascii="Georgia" w:eastAsia="Calibri" w:hAnsi="Georgia"/>
      <w:b/>
    </w:rPr>
  </w:style>
  <w:style w:type="paragraph" w:customStyle="1" w:styleId="H4Tag">
    <w:name w:val="H4 (Tag)"/>
    <w:basedOn w:val="Normal"/>
    <w:link w:val="H4TagChar1"/>
    <w:qFormat/>
    <w:rsid w:val="004643C3"/>
    <w:rPr>
      <w:rFonts w:ascii="Georgia" w:eastAsia="Calibri" w:hAnsi="Georgia" w:cstheme="minorBidi"/>
      <w:b/>
      <w:sz w:val="24"/>
    </w:rPr>
  </w:style>
  <w:style w:type="paragraph" w:customStyle="1" w:styleId="CM25">
    <w:name w:val="CM25"/>
    <w:basedOn w:val="Default"/>
    <w:next w:val="Default"/>
    <w:qFormat/>
    <w:rsid w:val="004643C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643C3"/>
    <w:rPr>
      <w:rFonts w:ascii="Georgia" w:hAnsi="Georgia"/>
      <w:b/>
    </w:rPr>
  </w:style>
  <w:style w:type="paragraph" w:customStyle="1" w:styleId="Debate-CardTagandCite-F6">
    <w:name w:val="Debate- Card Tag and Cite- F6"/>
    <w:basedOn w:val="Normal"/>
    <w:link w:val="Debate-CardTagandCite-F6Char"/>
    <w:qFormat/>
    <w:rsid w:val="004643C3"/>
    <w:pPr>
      <w:contextualSpacing/>
    </w:pPr>
    <w:rPr>
      <w:rFonts w:ascii="Georgia" w:hAnsi="Georgia" w:cstheme="minorBidi"/>
      <w:b/>
      <w:sz w:val="24"/>
    </w:rPr>
  </w:style>
  <w:style w:type="character" w:customStyle="1" w:styleId="CardtextChar4">
    <w:name w:val="Card text Char"/>
    <w:link w:val="Cardtext3"/>
    <w:locked/>
    <w:rsid w:val="004643C3"/>
    <w:rPr>
      <w:rFonts w:ascii="Arial Narrow" w:hAnsi="Arial Narrow"/>
      <w:u w:val="single"/>
    </w:rPr>
  </w:style>
  <w:style w:type="paragraph" w:customStyle="1" w:styleId="Cardtext3">
    <w:name w:val="Card text"/>
    <w:link w:val="CardtextChar4"/>
    <w:qFormat/>
    <w:rsid w:val="004643C3"/>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4643C3"/>
    <w:rPr>
      <w:rFonts w:ascii="Georgia" w:eastAsia="Times New Roman" w:hAnsi="Georgia"/>
      <w:b/>
      <w:szCs w:val="28"/>
      <w:u w:val="single"/>
    </w:rPr>
  </w:style>
  <w:style w:type="paragraph" w:customStyle="1" w:styleId="NewHeading2">
    <w:name w:val="NewHeading2"/>
    <w:basedOn w:val="Normal"/>
    <w:link w:val="NewHeading2Char"/>
    <w:qFormat/>
    <w:rsid w:val="004643C3"/>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4643C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643C3"/>
    <w:rPr>
      <w:rFonts w:eastAsia="Calibri"/>
    </w:rPr>
  </w:style>
  <w:style w:type="paragraph" w:customStyle="1" w:styleId="TagLine">
    <w:name w:val="Tag Line"/>
    <w:basedOn w:val="Normal"/>
    <w:next w:val="FullText"/>
    <w:uiPriority w:val="99"/>
    <w:qFormat/>
    <w:rsid w:val="004643C3"/>
    <w:rPr>
      <w:rFonts w:ascii="Arial Narrow" w:eastAsia="Times New Roman" w:hAnsi="Arial Narrow"/>
      <w:b/>
      <w:sz w:val="28"/>
    </w:rPr>
  </w:style>
  <w:style w:type="paragraph" w:customStyle="1" w:styleId="Card6pt">
    <w:name w:val="Card 6pt"/>
    <w:basedOn w:val="Normal"/>
    <w:uiPriority w:val="99"/>
    <w:qFormat/>
    <w:rsid w:val="004643C3"/>
    <w:pPr>
      <w:ind w:left="288" w:right="288"/>
    </w:pPr>
    <w:rPr>
      <w:rFonts w:eastAsia="Calibri"/>
      <w:color w:val="000000"/>
      <w:sz w:val="12"/>
      <w:szCs w:val="20"/>
    </w:rPr>
  </w:style>
  <w:style w:type="character" w:customStyle="1" w:styleId="FullCiteChar">
    <w:name w:val="Full Cite Char"/>
    <w:link w:val="FullCite"/>
    <w:locked/>
    <w:rsid w:val="004643C3"/>
    <w:rPr>
      <w:rFonts w:ascii="Garamond" w:eastAsia="Calibri" w:hAnsi="Garamond"/>
    </w:rPr>
  </w:style>
  <w:style w:type="paragraph" w:customStyle="1" w:styleId="FullCite">
    <w:name w:val="Full Cite"/>
    <w:basedOn w:val="Normal"/>
    <w:next w:val="Normal"/>
    <w:link w:val="FullCiteChar"/>
    <w:qFormat/>
    <w:rsid w:val="004643C3"/>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4643C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643C3"/>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4643C3"/>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4643C3"/>
    <w:rPr>
      <w:rFonts w:ascii="Century Gothic" w:eastAsia="Times New Roman" w:hAnsi="Century Gothic"/>
    </w:rPr>
  </w:style>
  <w:style w:type="character" w:customStyle="1" w:styleId="StylecardThickunderlineChar">
    <w:name w:val="Style card + Thick underline Char"/>
    <w:link w:val="StylecardThickunderline"/>
    <w:locked/>
    <w:rsid w:val="004643C3"/>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4643C3"/>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4643C3"/>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4643C3"/>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4643C3"/>
    <w:pPr>
      <w:spacing w:after="200" w:line="276" w:lineRule="auto"/>
    </w:pPr>
    <w:rPr>
      <w:rFonts w:eastAsia="Calibri"/>
      <w:color w:val="auto"/>
      <w:sz w:val="22"/>
    </w:rPr>
  </w:style>
  <w:style w:type="paragraph" w:customStyle="1" w:styleId="font-null">
    <w:name w:val="font-null"/>
    <w:basedOn w:val="Normal"/>
    <w:uiPriority w:val="99"/>
    <w:qFormat/>
    <w:rsid w:val="004643C3"/>
    <w:pPr>
      <w:spacing w:before="100" w:beforeAutospacing="1" w:after="100" w:afterAutospacing="1"/>
    </w:pPr>
    <w:rPr>
      <w:rFonts w:eastAsia="Times New Roman"/>
      <w:sz w:val="24"/>
    </w:rPr>
  </w:style>
  <w:style w:type="paragraph" w:customStyle="1" w:styleId="rteindent1">
    <w:name w:val="rteindent1"/>
    <w:basedOn w:val="Normal"/>
    <w:uiPriority w:val="99"/>
    <w:qFormat/>
    <w:rsid w:val="004643C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643C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643C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643C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643C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643C3"/>
    <w:pPr>
      <w:spacing w:before="100" w:beforeAutospacing="1" w:after="100" w:afterAutospacing="1"/>
    </w:pPr>
    <w:rPr>
      <w:rFonts w:eastAsia="Times New Roman"/>
      <w:sz w:val="24"/>
    </w:rPr>
  </w:style>
  <w:style w:type="paragraph" w:customStyle="1" w:styleId="class">
    <w:name w:val="class"/>
    <w:basedOn w:val="Normal"/>
    <w:uiPriority w:val="99"/>
    <w:qFormat/>
    <w:rsid w:val="004643C3"/>
    <w:pPr>
      <w:spacing w:before="100" w:beforeAutospacing="1" w:after="100" w:afterAutospacing="1"/>
    </w:pPr>
    <w:rPr>
      <w:rFonts w:eastAsia="Times New Roman"/>
      <w:sz w:val="24"/>
    </w:rPr>
  </w:style>
  <w:style w:type="character" w:customStyle="1" w:styleId="blocktitleChar">
    <w:name w:val="block title Char"/>
    <w:link w:val="blocktitle0"/>
    <w:locked/>
    <w:rsid w:val="004643C3"/>
    <w:rPr>
      <w:rFonts w:ascii="Calibri" w:eastAsia="Calibri" w:hAnsi="Calibri" w:cs="Calibri"/>
      <w:b/>
      <w:caps/>
      <w:sz w:val="28"/>
      <w:szCs w:val="28"/>
      <w:lang w:val="es-ES"/>
    </w:rPr>
  </w:style>
  <w:style w:type="paragraph" w:customStyle="1" w:styleId="Pa6">
    <w:name w:val="Pa6"/>
    <w:basedOn w:val="Normal"/>
    <w:next w:val="Normal"/>
    <w:uiPriority w:val="99"/>
    <w:qFormat/>
    <w:rsid w:val="004643C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643C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643C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643C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643C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643C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643C3"/>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643C3"/>
    <w:rPr>
      <w:rFonts w:ascii="Georgia" w:eastAsia="SimSun" w:hAnsi="Georgia" w:cstheme="minorBidi"/>
      <w:b/>
      <w:bCs/>
      <w:sz w:val="24"/>
    </w:rPr>
  </w:style>
  <w:style w:type="paragraph" w:customStyle="1" w:styleId="summary">
    <w:name w:val="summary"/>
    <w:basedOn w:val="Normal"/>
    <w:uiPriority w:val="99"/>
    <w:qFormat/>
    <w:rsid w:val="004643C3"/>
    <w:pPr>
      <w:spacing w:before="100" w:beforeAutospacing="1" w:after="100" w:afterAutospacing="1"/>
    </w:pPr>
    <w:rPr>
      <w:rFonts w:eastAsia="Times New Roman"/>
      <w:sz w:val="24"/>
    </w:rPr>
  </w:style>
  <w:style w:type="paragraph" w:customStyle="1" w:styleId="Caption2">
    <w:name w:val="Caption2"/>
    <w:basedOn w:val="Normal"/>
    <w:uiPriority w:val="99"/>
    <w:qFormat/>
    <w:rsid w:val="004643C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643C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643C3"/>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4643C3"/>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4643C3"/>
    <w:pPr>
      <w:keepNext/>
      <w:ind w:left="288" w:right="288"/>
    </w:pPr>
    <w:rPr>
      <w:rFonts w:eastAsia="MS Gothic"/>
      <w:szCs w:val="20"/>
    </w:rPr>
  </w:style>
  <w:style w:type="paragraph" w:customStyle="1" w:styleId="Little">
    <w:name w:val="Little"/>
    <w:basedOn w:val="Normal"/>
    <w:next w:val="Normal"/>
    <w:link w:val="LittleChar"/>
    <w:qFormat/>
    <w:rsid w:val="004643C3"/>
    <w:pPr>
      <w:ind w:left="288"/>
    </w:pPr>
    <w:rPr>
      <w:rFonts w:ascii="Garamond" w:eastAsia="Times New Roman" w:hAnsi="Garamond"/>
    </w:rPr>
  </w:style>
  <w:style w:type="paragraph" w:customStyle="1" w:styleId="AAAcard">
    <w:name w:val="AAAcard"/>
    <w:basedOn w:val="Normal"/>
    <w:uiPriority w:val="99"/>
    <w:qFormat/>
    <w:rsid w:val="004643C3"/>
    <w:pPr>
      <w:ind w:left="288" w:right="288"/>
    </w:pPr>
    <w:rPr>
      <w:rFonts w:eastAsia="Times New Roman"/>
    </w:rPr>
  </w:style>
  <w:style w:type="paragraph" w:customStyle="1" w:styleId="Caption3">
    <w:name w:val="Caption3"/>
    <w:basedOn w:val="Normal"/>
    <w:uiPriority w:val="99"/>
    <w:qFormat/>
    <w:rsid w:val="004643C3"/>
    <w:pPr>
      <w:spacing w:before="100" w:beforeAutospacing="1" w:after="100" w:afterAutospacing="1"/>
    </w:pPr>
    <w:rPr>
      <w:rFonts w:eastAsia="Times New Roman"/>
      <w:sz w:val="24"/>
    </w:rPr>
  </w:style>
  <w:style w:type="paragraph" w:customStyle="1" w:styleId="body-12-5">
    <w:name w:val="body-12-5"/>
    <w:basedOn w:val="Normal"/>
    <w:uiPriority w:val="99"/>
    <w:qFormat/>
    <w:rsid w:val="004643C3"/>
    <w:pPr>
      <w:spacing w:before="100" w:beforeAutospacing="1" w:after="100" w:afterAutospacing="1"/>
    </w:pPr>
    <w:rPr>
      <w:rFonts w:eastAsia="Times New Roman"/>
      <w:sz w:val="24"/>
    </w:rPr>
  </w:style>
  <w:style w:type="paragraph" w:customStyle="1" w:styleId="infuse">
    <w:name w:val="infuse"/>
    <w:basedOn w:val="Normal"/>
    <w:uiPriority w:val="99"/>
    <w:qFormat/>
    <w:rsid w:val="004643C3"/>
    <w:pPr>
      <w:spacing w:before="100" w:beforeAutospacing="1" w:after="100" w:afterAutospacing="1"/>
    </w:pPr>
    <w:rPr>
      <w:rFonts w:eastAsia="Times New Roman"/>
      <w:sz w:val="24"/>
    </w:rPr>
  </w:style>
  <w:style w:type="paragraph" w:customStyle="1" w:styleId="fontreg">
    <w:name w:val="font_reg"/>
    <w:basedOn w:val="Normal"/>
    <w:uiPriority w:val="99"/>
    <w:qFormat/>
    <w:rsid w:val="004643C3"/>
    <w:pPr>
      <w:spacing w:before="100" w:beforeAutospacing="1" w:after="100" w:afterAutospacing="1"/>
    </w:pPr>
    <w:rPr>
      <w:rFonts w:eastAsia="Times New Roman"/>
      <w:sz w:val="24"/>
    </w:rPr>
  </w:style>
  <w:style w:type="paragraph" w:customStyle="1" w:styleId="CITEF3">
    <w:name w:val="CITE F3"/>
    <w:uiPriority w:val="99"/>
    <w:qFormat/>
    <w:rsid w:val="004643C3"/>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4643C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643C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643C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643C3"/>
    <w:pPr>
      <w:spacing w:after="200"/>
    </w:pPr>
    <w:rPr>
      <w:rFonts w:ascii="Calibri" w:eastAsia="Calibri" w:hAnsi="Calibri" w:cs="Times New Roman"/>
      <w:sz w:val="20"/>
      <w:szCs w:val="20"/>
      <w:u w:val="single"/>
    </w:rPr>
  </w:style>
  <w:style w:type="paragraph" w:customStyle="1" w:styleId="hotroute1">
    <w:name w:val="hot route!"/>
    <w:basedOn w:val="Normal"/>
    <w:qFormat/>
    <w:rsid w:val="004643C3"/>
    <w:pPr>
      <w:ind w:left="144"/>
    </w:pPr>
    <w:rPr>
      <w:rFonts w:ascii="Cambria" w:eastAsia="Calibri" w:hAnsi="Cambria"/>
      <w:sz w:val="24"/>
    </w:rPr>
  </w:style>
  <w:style w:type="paragraph" w:customStyle="1" w:styleId="FreeFormA">
    <w:name w:val="Free Form A"/>
    <w:autoRedefine/>
    <w:uiPriority w:val="99"/>
    <w:qFormat/>
    <w:rsid w:val="004643C3"/>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4643C3"/>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4643C3"/>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4643C3"/>
    <w:rPr>
      <w:rFonts w:ascii="Times New Roman" w:eastAsia="Times New Roman" w:hAnsi="Times New Roman" w:cs="Times New Roman"/>
      <w:sz w:val="10"/>
    </w:rPr>
  </w:style>
  <w:style w:type="paragraph" w:customStyle="1" w:styleId="subheader">
    <w:name w:val="subheader"/>
    <w:basedOn w:val="Normal"/>
    <w:uiPriority w:val="99"/>
    <w:qFormat/>
    <w:rsid w:val="004643C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643C3"/>
    <w:pPr>
      <w:spacing w:before="100" w:beforeAutospacing="1" w:after="100" w:afterAutospacing="1"/>
    </w:pPr>
    <w:rPr>
      <w:rFonts w:eastAsia="Times New Roman"/>
      <w:sz w:val="24"/>
    </w:rPr>
  </w:style>
  <w:style w:type="paragraph" w:customStyle="1" w:styleId="more">
    <w:name w:val="more"/>
    <w:basedOn w:val="Normal"/>
    <w:uiPriority w:val="99"/>
    <w:qFormat/>
    <w:rsid w:val="004643C3"/>
    <w:pPr>
      <w:spacing w:before="100" w:beforeAutospacing="1" w:after="100" w:afterAutospacing="1"/>
    </w:pPr>
    <w:rPr>
      <w:rFonts w:eastAsia="Times New Roman"/>
      <w:sz w:val="24"/>
    </w:rPr>
  </w:style>
  <w:style w:type="paragraph" w:customStyle="1" w:styleId="story">
    <w:name w:val="story"/>
    <w:basedOn w:val="Normal"/>
    <w:uiPriority w:val="99"/>
    <w:qFormat/>
    <w:rsid w:val="004643C3"/>
    <w:pPr>
      <w:spacing w:before="100" w:beforeAutospacing="1" w:after="100" w:afterAutospacing="1"/>
    </w:pPr>
    <w:rPr>
      <w:rFonts w:eastAsia="Times New Roman"/>
      <w:sz w:val="24"/>
    </w:rPr>
  </w:style>
  <w:style w:type="paragraph" w:customStyle="1" w:styleId="H1numbered">
    <w:name w:val="H1 numbered"/>
    <w:basedOn w:val="Normal"/>
    <w:uiPriority w:val="99"/>
    <w:qFormat/>
    <w:rsid w:val="004643C3"/>
    <w:pPr>
      <w:pageBreakBefore/>
      <w:widowControl w:val="0"/>
      <w:numPr>
        <w:numId w:val="18"/>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4643C3"/>
    <w:pPr>
      <w:widowControl w:val="0"/>
      <w:numPr>
        <w:ilvl w:val="1"/>
        <w:numId w:val="18"/>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4643C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643C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643C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643C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643C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643C3"/>
    <w:pPr>
      <w:widowControl w:val="0"/>
      <w:spacing w:after="63"/>
    </w:pPr>
    <w:rPr>
      <w:rFonts w:ascii="Arial" w:hAnsi="Arial"/>
      <w:color w:val="auto"/>
    </w:rPr>
  </w:style>
  <w:style w:type="paragraph" w:customStyle="1" w:styleId="CM35">
    <w:name w:val="CM35"/>
    <w:basedOn w:val="Default"/>
    <w:next w:val="Default"/>
    <w:uiPriority w:val="99"/>
    <w:qFormat/>
    <w:rsid w:val="004643C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643C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643C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643C3"/>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643C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643C3"/>
    <w:rPr>
      <w:rFonts w:ascii="Georgia" w:hAnsi="Georgia" w:cs="Times New Roman"/>
      <w:sz w:val="24"/>
      <w:szCs w:val="24"/>
      <w:lang w:val="x-none" w:eastAsia="x-none"/>
    </w:rPr>
  </w:style>
  <w:style w:type="character" w:customStyle="1" w:styleId="StyleCards11ptUnderlineChar">
    <w:name w:val="Style Cards + 11 pt Underline Char"/>
    <w:link w:val="StyleCards11ptUnderline"/>
    <w:locked/>
    <w:rsid w:val="004643C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643C3"/>
    <w:rPr>
      <w:rFonts w:ascii="Georgia" w:hAnsi="Georgia" w:cs="Times New Roman"/>
      <w:sz w:val="24"/>
      <w:u w:val="single"/>
      <w:lang w:val="x-none" w:eastAsia="x-none"/>
    </w:rPr>
  </w:style>
  <w:style w:type="character" w:customStyle="1" w:styleId="StyleCards11ptBoldUnderlineChar">
    <w:name w:val="Style Cards + 11 pt Bold Underline Char"/>
    <w:link w:val="StyleCards11ptBoldUnderline"/>
    <w:locked/>
    <w:rsid w:val="004643C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643C3"/>
    <w:rPr>
      <w:rFonts w:ascii="Georgia" w:hAnsi="Georgia" w:cs="Times New Roman"/>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643C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643C3"/>
    <w:pPr>
      <w:pBdr>
        <w:top w:val="single" w:sz="4" w:space="0" w:color="auto"/>
        <w:left w:val="single" w:sz="4" w:space="0" w:color="auto"/>
        <w:bottom w:val="single" w:sz="4" w:space="0" w:color="auto"/>
        <w:right w:val="single" w:sz="4" w:space="0" w:color="auto"/>
      </w:pBdr>
    </w:pPr>
    <w:rPr>
      <w:rFonts w:ascii="Georgia" w:hAnsi="Georgia" w:cs="Times New Roman"/>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4643C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643C3"/>
    <w:rPr>
      <w:rFonts w:ascii="Georgia" w:hAnsi="Georgia" w:cstheme="minorBidi"/>
      <w:sz w:val="24"/>
      <w:lang w:val="x-none" w:eastAsia="x-none"/>
    </w:rPr>
  </w:style>
  <w:style w:type="character" w:customStyle="1" w:styleId="NormalFontChar">
    <w:name w:val="Normal Font Char"/>
    <w:link w:val="NormalFont"/>
    <w:locked/>
    <w:rsid w:val="004643C3"/>
    <w:rPr>
      <w:rFonts w:ascii="Times New Roman" w:eastAsia="Times New Roman" w:hAnsi="Times New Roman" w:cs="Times New Roman"/>
      <w:sz w:val="20"/>
      <w:szCs w:val="20"/>
    </w:rPr>
  </w:style>
  <w:style w:type="paragraph" w:customStyle="1" w:styleId="NormalFont">
    <w:name w:val="Normal Font"/>
    <w:link w:val="NormalFontChar"/>
    <w:qFormat/>
    <w:rsid w:val="004643C3"/>
    <w:rPr>
      <w:rFonts w:ascii="Times New Roman" w:eastAsia="Times New Roman" w:hAnsi="Times New Roman" w:cs="Times New Roman"/>
      <w:sz w:val="20"/>
      <w:szCs w:val="20"/>
    </w:rPr>
  </w:style>
  <w:style w:type="paragraph" w:customStyle="1" w:styleId="StyleSmall11pt">
    <w:name w:val="Style Small + 11 pt"/>
    <w:uiPriority w:val="99"/>
    <w:qFormat/>
    <w:rsid w:val="004643C3"/>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4643C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643C3"/>
    <w:rPr>
      <w:u w:val="single"/>
      <w:lang w:val="x-none" w:eastAsia="x-none"/>
    </w:rPr>
  </w:style>
  <w:style w:type="character" w:customStyle="1" w:styleId="StyleNormalFont11ptBoldUnderlineChar">
    <w:name w:val="Style Normal Font + 11 pt Bold Underline Char"/>
    <w:link w:val="StyleNormalFont11ptBoldUnderline"/>
    <w:locked/>
    <w:rsid w:val="004643C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643C3"/>
    <w:rPr>
      <w:b/>
      <w:bCs/>
      <w:u w:val="single"/>
      <w:lang w:val="x-none" w:eastAsia="x-none"/>
    </w:rPr>
  </w:style>
  <w:style w:type="paragraph" w:customStyle="1" w:styleId="Smallfont0">
    <w:name w:val="Smallfont"/>
    <w:basedOn w:val="Normal"/>
    <w:uiPriority w:val="99"/>
    <w:qFormat/>
    <w:rsid w:val="004643C3"/>
    <w:rPr>
      <w:rFonts w:eastAsia="Times New Roman"/>
      <w:sz w:val="15"/>
    </w:rPr>
  </w:style>
  <w:style w:type="paragraph" w:customStyle="1" w:styleId="formatvorlage2">
    <w:name w:val="formatvorlage2"/>
    <w:basedOn w:val="Normal"/>
    <w:uiPriority w:val="99"/>
    <w:qFormat/>
    <w:rsid w:val="004643C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643C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643C3"/>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4643C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643C3"/>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4643C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643C3"/>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4643C3"/>
    <w:pPr>
      <w:spacing w:before="100" w:beforeAutospacing="1" w:after="100" w:afterAutospacing="1"/>
    </w:pPr>
    <w:rPr>
      <w:rFonts w:eastAsia="Times New Roman"/>
      <w:sz w:val="24"/>
    </w:rPr>
  </w:style>
  <w:style w:type="paragraph" w:customStyle="1" w:styleId="i1">
    <w:name w:val="i1"/>
    <w:basedOn w:val="Normal"/>
    <w:uiPriority w:val="99"/>
    <w:qFormat/>
    <w:rsid w:val="004643C3"/>
    <w:pPr>
      <w:spacing w:before="100" w:beforeAutospacing="1" w:after="100" w:afterAutospacing="1"/>
    </w:pPr>
    <w:rPr>
      <w:rFonts w:eastAsia="Times New Roman"/>
      <w:sz w:val="24"/>
    </w:rPr>
  </w:style>
  <w:style w:type="paragraph" w:customStyle="1" w:styleId="question">
    <w:name w:val="question"/>
    <w:basedOn w:val="Normal"/>
    <w:uiPriority w:val="99"/>
    <w:qFormat/>
    <w:rsid w:val="004643C3"/>
    <w:pPr>
      <w:spacing w:before="100" w:beforeAutospacing="1" w:after="100" w:afterAutospacing="1"/>
    </w:pPr>
    <w:rPr>
      <w:rFonts w:eastAsia="Times New Roman"/>
      <w:sz w:val="24"/>
    </w:rPr>
  </w:style>
  <w:style w:type="paragraph" w:customStyle="1" w:styleId="bodycopy">
    <w:name w:val="bodycopy"/>
    <w:basedOn w:val="Normal"/>
    <w:uiPriority w:val="99"/>
    <w:qFormat/>
    <w:rsid w:val="004643C3"/>
    <w:pPr>
      <w:spacing w:before="100" w:beforeAutospacing="1" w:after="100" w:afterAutospacing="1"/>
    </w:pPr>
    <w:rPr>
      <w:rFonts w:eastAsia="Times New Roman"/>
      <w:sz w:val="24"/>
    </w:rPr>
  </w:style>
  <w:style w:type="paragraph" w:customStyle="1" w:styleId="Fifth">
    <w:name w:val="Fifth"/>
    <w:basedOn w:val="Normal"/>
    <w:link w:val="FifthChar"/>
    <w:qFormat/>
    <w:rsid w:val="004643C3"/>
    <w:rPr>
      <w:rFonts w:eastAsia="Calibri"/>
    </w:rPr>
  </w:style>
  <w:style w:type="paragraph" w:customStyle="1" w:styleId="NoteLevel22">
    <w:name w:val="Note Level 22"/>
    <w:basedOn w:val="Normal"/>
    <w:next w:val="Normal"/>
    <w:uiPriority w:val="99"/>
    <w:qFormat/>
    <w:rsid w:val="004643C3"/>
    <w:pPr>
      <w:keepNext/>
      <w:ind w:left="288" w:right="288"/>
    </w:pPr>
    <w:rPr>
      <w:rFonts w:eastAsia="MS Gothic"/>
      <w:szCs w:val="20"/>
    </w:rPr>
  </w:style>
  <w:style w:type="paragraph" w:customStyle="1" w:styleId="wp-caption-text">
    <w:name w:val="wp-caption-text"/>
    <w:basedOn w:val="Normal"/>
    <w:qFormat/>
    <w:rsid w:val="004643C3"/>
    <w:pPr>
      <w:spacing w:before="100" w:beforeAutospacing="1" w:after="100" w:afterAutospacing="1"/>
    </w:pPr>
    <w:rPr>
      <w:rFonts w:eastAsia="Times New Roman"/>
      <w:sz w:val="24"/>
    </w:rPr>
  </w:style>
  <w:style w:type="paragraph" w:customStyle="1" w:styleId="svarticle">
    <w:name w:val="svarticle"/>
    <w:basedOn w:val="Normal"/>
    <w:uiPriority w:val="99"/>
    <w:qFormat/>
    <w:rsid w:val="004643C3"/>
    <w:pPr>
      <w:spacing w:before="100" w:beforeAutospacing="1" w:after="100" w:afterAutospacing="1"/>
    </w:pPr>
    <w:rPr>
      <w:rFonts w:eastAsia="Times New Roman"/>
      <w:sz w:val="24"/>
    </w:rPr>
  </w:style>
  <w:style w:type="paragraph" w:customStyle="1" w:styleId="canvas-atom">
    <w:name w:val="canvas-atom"/>
    <w:basedOn w:val="Normal"/>
    <w:uiPriority w:val="99"/>
    <w:qFormat/>
    <w:rsid w:val="004643C3"/>
    <w:pPr>
      <w:spacing w:before="100" w:beforeAutospacing="1" w:after="100" w:afterAutospacing="1"/>
    </w:pPr>
    <w:rPr>
      <w:sz w:val="24"/>
    </w:rPr>
  </w:style>
  <w:style w:type="paragraph" w:customStyle="1" w:styleId="tweet-text">
    <w:name w:val="tweet-text"/>
    <w:basedOn w:val="Normal"/>
    <w:uiPriority w:val="99"/>
    <w:qFormat/>
    <w:rsid w:val="004643C3"/>
    <w:pPr>
      <w:spacing w:before="100" w:beforeAutospacing="1" w:after="100" w:afterAutospacing="1"/>
    </w:pPr>
  </w:style>
  <w:style w:type="paragraph" w:customStyle="1" w:styleId="description">
    <w:name w:val="description"/>
    <w:basedOn w:val="Normal"/>
    <w:uiPriority w:val="99"/>
    <w:qFormat/>
    <w:rsid w:val="004643C3"/>
    <w:pPr>
      <w:spacing w:before="100" w:beforeAutospacing="1" w:after="100" w:afterAutospacing="1"/>
    </w:pPr>
  </w:style>
  <w:style w:type="paragraph" w:customStyle="1" w:styleId="graf">
    <w:name w:val="graf"/>
    <w:basedOn w:val="Normal"/>
    <w:uiPriority w:val="99"/>
    <w:qFormat/>
    <w:rsid w:val="004643C3"/>
    <w:pPr>
      <w:spacing w:before="100" w:beforeAutospacing="1" w:after="100" w:afterAutospacing="1"/>
    </w:pPr>
  </w:style>
  <w:style w:type="paragraph" w:customStyle="1" w:styleId="column">
    <w:name w:val="column"/>
    <w:basedOn w:val="Normal"/>
    <w:uiPriority w:val="99"/>
    <w:qFormat/>
    <w:rsid w:val="004643C3"/>
    <w:pPr>
      <w:spacing w:before="100" w:beforeAutospacing="1" w:after="100" w:afterAutospacing="1"/>
    </w:pPr>
  </w:style>
  <w:style w:type="paragraph" w:customStyle="1" w:styleId="recirc-container">
    <w:name w:val="recirc-container"/>
    <w:basedOn w:val="Normal"/>
    <w:uiPriority w:val="99"/>
    <w:qFormat/>
    <w:rsid w:val="004643C3"/>
    <w:pPr>
      <w:spacing w:before="100" w:beforeAutospacing="1" w:after="100" w:afterAutospacing="1"/>
    </w:pPr>
    <w:rPr>
      <w:sz w:val="24"/>
    </w:rPr>
  </w:style>
  <w:style w:type="paragraph" w:customStyle="1" w:styleId="selectionshareable">
    <w:name w:val="selectionshareable"/>
    <w:basedOn w:val="Normal"/>
    <w:uiPriority w:val="99"/>
    <w:qFormat/>
    <w:rsid w:val="004643C3"/>
    <w:pPr>
      <w:spacing w:before="100" w:beforeAutospacing="1" w:after="100" w:afterAutospacing="1"/>
    </w:pPr>
    <w:rPr>
      <w:sz w:val="24"/>
    </w:rPr>
  </w:style>
  <w:style w:type="paragraph" w:customStyle="1" w:styleId="interstitial-link">
    <w:name w:val="interstitial-link"/>
    <w:basedOn w:val="Normal"/>
    <w:uiPriority w:val="99"/>
    <w:qFormat/>
    <w:rsid w:val="004643C3"/>
    <w:pPr>
      <w:spacing w:before="100" w:beforeAutospacing="1" w:after="100" w:afterAutospacing="1"/>
    </w:pPr>
    <w:rPr>
      <w:sz w:val="24"/>
    </w:rPr>
  </w:style>
  <w:style w:type="paragraph" w:customStyle="1" w:styleId="see-also">
    <w:name w:val="see-also"/>
    <w:basedOn w:val="Normal"/>
    <w:uiPriority w:val="99"/>
    <w:qFormat/>
    <w:rsid w:val="004643C3"/>
    <w:pPr>
      <w:spacing w:before="100" w:beforeAutospacing="1" w:after="100" w:afterAutospacing="1"/>
    </w:pPr>
    <w:rPr>
      <w:sz w:val="24"/>
    </w:rPr>
  </w:style>
  <w:style w:type="character" w:styleId="SubtleEmphasis">
    <w:name w:val="Subtle Emphasis"/>
    <w:uiPriority w:val="19"/>
    <w:qFormat/>
    <w:rsid w:val="004643C3"/>
    <w:rPr>
      <w:rFonts w:ascii="Georgia" w:hAnsi="Georgia" w:hint="default"/>
      <w:i/>
      <w:iCs/>
      <w:color w:val="808080"/>
    </w:rPr>
  </w:style>
  <w:style w:type="character" w:customStyle="1" w:styleId="cardchar00">
    <w:name w:val="cardchar0"/>
    <w:basedOn w:val="DefaultParagraphFont"/>
    <w:rsid w:val="004643C3"/>
  </w:style>
  <w:style w:type="character" w:customStyle="1" w:styleId="UnderlineNon-bold">
    <w:name w:val="Underline Non - bold"/>
    <w:rsid w:val="004643C3"/>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4643C3"/>
  </w:style>
  <w:style w:type="character" w:customStyle="1" w:styleId="StyleHeading4UnderlinedsmalltextGaramondChar">
    <w:name w:val="Style Heading 4Underlinedsmall text + Garamond Char"/>
    <w:link w:val="StyleHeading4UnderlinedsmalltextGaramond"/>
    <w:locked/>
    <w:rsid w:val="004643C3"/>
    <w:rPr>
      <w:rFonts w:ascii="Calibri" w:hAnsi="Calibri" w:cs="Calibri"/>
      <w:sz w:val="22"/>
    </w:rPr>
  </w:style>
  <w:style w:type="character" w:customStyle="1" w:styleId="Heading5Char2">
    <w:name w:val="Heading 5 Char2"/>
    <w:rsid w:val="004643C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643C3"/>
    <w:rPr>
      <w:rFonts w:ascii="Arial" w:hAnsi="Arial" w:cs="Arial"/>
      <w:vanish/>
      <w:sz w:val="16"/>
      <w:szCs w:val="16"/>
    </w:rPr>
  </w:style>
  <w:style w:type="paragraph" w:styleId="z-TopofForm">
    <w:name w:val="HTML Top of Form"/>
    <w:basedOn w:val="Normal"/>
    <w:next w:val="Normal"/>
    <w:link w:val="z-TopofFormChar"/>
    <w:hidden/>
    <w:uiPriority w:val="99"/>
    <w:unhideWhenUsed/>
    <w:rsid w:val="004643C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643C3"/>
    <w:rPr>
      <w:rFonts w:ascii="Arial" w:hAnsi="Arial" w:cs="Arial"/>
      <w:vanish/>
      <w:sz w:val="16"/>
      <w:szCs w:val="16"/>
    </w:rPr>
  </w:style>
  <w:style w:type="character" w:customStyle="1" w:styleId="z-BottomofFormChar">
    <w:name w:val="z-Bottom of Form Char"/>
    <w:basedOn w:val="DefaultParagraphFont"/>
    <w:link w:val="z-BottomofForm"/>
    <w:uiPriority w:val="99"/>
    <w:rsid w:val="004643C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643C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643C3"/>
    <w:rPr>
      <w:rFonts w:ascii="Arial" w:hAnsi="Arial" w:cs="Arial"/>
      <w:vanish/>
      <w:sz w:val="16"/>
      <w:szCs w:val="16"/>
    </w:rPr>
  </w:style>
  <w:style w:type="character" w:customStyle="1" w:styleId="Style2CharChar">
    <w:name w:val="Style2 Char Char"/>
    <w:rsid w:val="004643C3"/>
    <w:rPr>
      <w:u w:val="thick"/>
      <w:lang w:val="en-US" w:eastAsia="en-US" w:bidi="ar-SA"/>
    </w:rPr>
  </w:style>
  <w:style w:type="character" w:customStyle="1" w:styleId="authordate1">
    <w:name w:val="authordate"/>
    <w:rsid w:val="004643C3"/>
  </w:style>
  <w:style w:type="character" w:customStyle="1" w:styleId="underline0">
    <w:name w:val="%underline"/>
    <w:qFormat/>
    <w:rsid w:val="004643C3"/>
    <w:rPr>
      <w:rFonts w:ascii="Times New Roman" w:hAnsi="Times New Roman" w:cs="Times New Roman" w:hint="default"/>
      <w:strike w:val="0"/>
      <w:dstrike w:val="0"/>
      <w:sz w:val="16"/>
      <w:u w:val="none"/>
      <w:effect w:val="none"/>
    </w:rPr>
  </w:style>
  <w:style w:type="character" w:customStyle="1" w:styleId="AUNDERLINE0">
    <w:name w:val="AUNDERLINE"/>
    <w:qFormat/>
    <w:rsid w:val="004643C3"/>
    <w:rPr>
      <w:rFonts w:ascii="Times New Roman" w:hAnsi="Times New Roman" w:cs="Times New Roman" w:hint="default"/>
      <w:sz w:val="20"/>
      <w:u w:val="single"/>
    </w:rPr>
  </w:style>
  <w:style w:type="character" w:customStyle="1" w:styleId="UnderlinedCharChar">
    <w:name w:val="Underlined Char Char"/>
    <w:rsid w:val="004643C3"/>
    <w:rPr>
      <w:rFonts w:ascii="Garamond" w:hAnsi="Garamond" w:hint="default"/>
      <w:szCs w:val="28"/>
      <w:u w:val="single"/>
      <w:lang w:val="en-US" w:eastAsia="en-US" w:bidi="ar-SA"/>
    </w:rPr>
  </w:style>
  <w:style w:type="character" w:customStyle="1" w:styleId="slug-doi">
    <w:name w:val="slug-doi"/>
    <w:basedOn w:val="DefaultParagraphFont"/>
    <w:rsid w:val="004643C3"/>
  </w:style>
  <w:style w:type="character" w:customStyle="1" w:styleId="af">
    <w:name w:val="af"/>
    <w:basedOn w:val="DefaultParagraphFont"/>
    <w:rsid w:val="004643C3"/>
  </w:style>
  <w:style w:type="character" w:customStyle="1" w:styleId="ab">
    <w:name w:val="ab"/>
    <w:basedOn w:val="DefaultParagraphFont"/>
    <w:rsid w:val="004643C3"/>
  </w:style>
  <w:style w:type="character" w:customStyle="1" w:styleId="em">
    <w:name w:val="em"/>
    <w:basedOn w:val="DefaultParagraphFont"/>
    <w:rsid w:val="004643C3"/>
  </w:style>
  <w:style w:type="character" w:customStyle="1" w:styleId="au">
    <w:name w:val="au"/>
    <w:basedOn w:val="DefaultParagraphFont"/>
    <w:rsid w:val="004643C3"/>
  </w:style>
  <w:style w:type="character" w:customStyle="1" w:styleId="ti">
    <w:name w:val="ti"/>
    <w:basedOn w:val="DefaultParagraphFont"/>
    <w:rsid w:val="004643C3"/>
  </w:style>
  <w:style w:type="character" w:customStyle="1" w:styleId="subheadblue">
    <w:name w:val="subhead_blue"/>
    <w:basedOn w:val="DefaultParagraphFont"/>
    <w:rsid w:val="004643C3"/>
  </w:style>
  <w:style w:type="character" w:customStyle="1" w:styleId="affiliation">
    <w:name w:val="affiliation"/>
    <w:basedOn w:val="DefaultParagraphFont"/>
    <w:rsid w:val="004643C3"/>
  </w:style>
  <w:style w:type="character" w:customStyle="1" w:styleId="slug-doi-wrapper">
    <w:name w:val="slug-doi-wrapper"/>
    <w:basedOn w:val="DefaultParagraphFont"/>
    <w:rsid w:val="004643C3"/>
  </w:style>
  <w:style w:type="character" w:customStyle="1" w:styleId="slug-metadata-noteahead-of-print">
    <w:name w:val="slug-metadata-note ahead-of-print"/>
    <w:basedOn w:val="DefaultParagraphFont"/>
    <w:rsid w:val="004643C3"/>
  </w:style>
  <w:style w:type="character" w:customStyle="1" w:styleId="slug-ahead-of-print-date">
    <w:name w:val="slug-ahead-of-print-date"/>
    <w:basedOn w:val="DefaultParagraphFont"/>
    <w:rsid w:val="004643C3"/>
  </w:style>
  <w:style w:type="character" w:customStyle="1" w:styleId="medium-bold">
    <w:name w:val="medium-bold"/>
    <w:basedOn w:val="DefaultParagraphFont"/>
    <w:rsid w:val="004643C3"/>
  </w:style>
  <w:style w:type="character" w:customStyle="1" w:styleId="updated-short-citation">
    <w:name w:val="updated-short-citation"/>
    <w:basedOn w:val="DefaultParagraphFont"/>
    <w:rsid w:val="004643C3"/>
  </w:style>
  <w:style w:type="character" w:customStyle="1" w:styleId="goohl0">
    <w:name w:val="goohl0"/>
    <w:basedOn w:val="DefaultParagraphFont"/>
    <w:rsid w:val="004643C3"/>
  </w:style>
  <w:style w:type="character" w:customStyle="1" w:styleId="CharChar6">
    <w:name w:val="Char Char6"/>
    <w:rsid w:val="004643C3"/>
    <w:rPr>
      <w:rFonts w:ascii="Arial" w:hAnsi="Arial" w:cs="Arial" w:hint="default"/>
      <w:bCs/>
      <w:sz w:val="16"/>
      <w:szCs w:val="26"/>
      <w:lang w:val="en-US" w:eastAsia="en-US" w:bidi="ar-SA"/>
    </w:rPr>
  </w:style>
  <w:style w:type="character" w:customStyle="1" w:styleId="TagCharChar1">
    <w:name w:val="Tag Char Char1"/>
    <w:rsid w:val="004643C3"/>
    <w:rPr>
      <w:b/>
      <w:bCs w:val="0"/>
      <w:sz w:val="24"/>
      <w:szCs w:val="24"/>
      <w:lang w:val="en-US" w:eastAsia="en-US" w:bidi="ar-SA"/>
    </w:rPr>
  </w:style>
  <w:style w:type="character" w:customStyle="1" w:styleId="12TimesNewRoman">
    <w:name w:val="12 Times New Roman"/>
    <w:rsid w:val="004643C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643C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643C3"/>
    <w:rPr>
      <w:rFonts w:ascii="Times New Roman" w:hAnsi="Times New Roman" w:cs="Times New Roman" w:hint="default"/>
      <w:strike w:val="0"/>
      <w:dstrike w:val="0"/>
      <w:sz w:val="14"/>
      <w:u w:val="none"/>
      <w:effect w:val="none"/>
    </w:rPr>
  </w:style>
  <w:style w:type="character" w:customStyle="1" w:styleId="F8-UnderlineBold">
    <w:name w:val="F8 - Underline/Bold"/>
    <w:rsid w:val="004643C3"/>
    <w:rPr>
      <w:rFonts w:ascii="Times New Roman" w:hAnsi="Times New Roman" w:cs="Times New Roman" w:hint="default"/>
      <w:b/>
      <w:bCs w:val="0"/>
      <w:sz w:val="20"/>
      <w:u w:val="single"/>
    </w:rPr>
  </w:style>
  <w:style w:type="character" w:customStyle="1" w:styleId="F7-SmallFont">
    <w:name w:val="F7 - Small Font"/>
    <w:rsid w:val="004643C3"/>
    <w:rPr>
      <w:rFonts w:ascii="Times New Roman" w:hAnsi="Times New Roman" w:cs="Times New Roman" w:hint="default"/>
      <w:sz w:val="14"/>
    </w:rPr>
  </w:style>
  <w:style w:type="character" w:customStyle="1" w:styleId="Brief-Bold">
    <w:name w:val="Brief - Bold"/>
    <w:rsid w:val="004643C3"/>
    <w:rPr>
      <w:rFonts w:ascii="Times New Roman" w:hAnsi="Times New Roman" w:cs="Times New Roman" w:hint="default"/>
      <w:b/>
      <w:bCs w:val="0"/>
    </w:rPr>
  </w:style>
  <w:style w:type="character" w:customStyle="1" w:styleId="Card-Underline">
    <w:name w:val="Card - Underline"/>
    <w:rsid w:val="004643C3"/>
    <w:rPr>
      <w:rFonts w:ascii="Times New Roman" w:hAnsi="Times New Roman" w:cs="Times New Roman" w:hint="default"/>
      <w:u w:val="single"/>
    </w:rPr>
  </w:style>
  <w:style w:type="character" w:customStyle="1" w:styleId="beriefunderline">
    <w:name w:val="berief = underline"/>
    <w:rsid w:val="004643C3"/>
    <w:rPr>
      <w:rFonts w:ascii="Times New Roman" w:eastAsia="Times New Roman" w:hAnsi="Times New Roman" w:cs="Times New Roman" w:hint="default"/>
      <w:sz w:val="20"/>
      <w:u w:val="single"/>
    </w:rPr>
  </w:style>
  <w:style w:type="character" w:customStyle="1" w:styleId="BoldText10pt">
    <w:name w:val="Bold Text 10 pt"/>
    <w:rsid w:val="004643C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4643C3"/>
    <w:rPr>
      <w:i/>
      <w:iCs w:val="0"/>
    </w:rPr>
  </w:style>
  <w:style w:type="character" w:customStyle="1" w:styleId="eoeaheader">
    <w:name w:val="eoea_header"/>
    <w:basedOn w:val="DefaultParagraphFont"/>
    <w:rsid w:val="004643C3"/>
  </w:style>
  <w:style w:type="character" w:customStyle="1" w:styleId="SC4208902">
    <w:name w:val="SC.4.208902"/>
    <w:rsid w:val="004643C3"/>
    <w:rPr>
      <w:rFonts w:ascii="Century" w:hAnsi="Century" w:cs="Century" w:hint="default"/>
      <w:color w:val="000000"/>
      <w:sz w:val="22"/>
      <w:szCs w:val="22"/>
    </w:rPr>
  </w:style>
  <w:style w:type="character" w:customStyle="1" w:styleId="SC4208915">
    <w:name w:val="SC.4.208915"/>
    <w:rsid w:val="004643C3"/>
    <w:rPr>
      <w:rFonts w:ascii="Century" w:hAnsi="Century" w:cs="Century" w:hint="default"/>
      <w:color w:val="000000"/>
      <w:sz w:val="13"/>
      <w:szCs w:val="13"/>
    </w:rPr>
  </w:style>
  <w:style w:type="character" w:customStyle="1" w:styleId="SC273764">
    <w:name w:val="SC.2.73764"/>
    <w:rsid w:val="004643C3"/>
    <w:rPr>
      <w:rFonts w:ascii="Century" w:hAnsi="Century" w:cs="Century" w:hint="default"/>
      <w:color w:val="000000"/>
      <w:sz w:val="72"/>
      <w:szCs w:val="72"/>
    </w:rPr>
  </w:style>
  <w:style w:type="character" w:customStyle="1" w:styleId="SC273779">
    <w:name w:val="SC.2.73779"/>
    <w:rsid w:val="004643C3"/>
    <w:rPr>
      <w:rFonts w:ascii="Century" w:hAnsi="Century" w:cs="Century" w:hint="default"/>
      <w:color w:val="000000"/>
      <w:sz w:val="40"/>
      <w:szCs w:val="40"/>
    </w:rPr>
  </w:style>
  <w:style w:type="character" w:customStyle="1" w:styleId="SC273763">
    <w:name w:val="SC.2.73763"/>
    <w:rsid w:val="004643C3"/>
    <w:rPr>
      <w:rFonts w:ascii="Century" w:hAnsi="Century" w:cs="Century" w:hint="default"/>
      <w:b/>
      <w:bCs/>
      <w:color w:val="000000"/>
    </w:rPr>
  </w:style>
  <w:style w:type="character" w:customStyle="1" w:styleId="SC4208910">
    <w:name w:val="SC.4.208910"/>
    <w:rsid w:val="004643C3"/>
    <w:rPr>
      <w:rFonts w:ascii="Century" w:hAnsi="Century" w:cs="Century" w:hint="default"/>
      <w:color w:val="000000"/>
      <w:sz w:val="28"/>
      <w:szCs w:val="28"/>
    </w:rPr>
  </w:style>
  <w:style w:type="character" w:customStyle="1" w:styleId="SC4208911">
    <w:name w:val="SC.4.208911"/>
    <w:rsid w:val="004643C3"/>
    <w:rPr>
      <w:rFonts w:ascii="Century" w:hAnsi="Century" w:cs="Century" w:hint="default"/>
      <w:color w:val="000000"/>
    </w:rPr>
  </w:style>
  <w:style w:type="character" w:customStyle="1" w:styleId="articlesubtitle">
    <w:name w:val="article_sub_title"/>
    <w:basedOn w:val="DefaultParagraphFont"/>
    <w:rsid w:val="004643C3"/>
  </w:style>
  <w:style w:type="character" w:customStyle="1" w:styleId="newsdate2">
    <w:name w:val="news_date2"/>
    <w:basedOn w:val="DefaultParagraphFont"/>
    <w:rsid w:val="004643C3"/>
  </w:style>
  <w:style w:type="character" w:customStyle="1" w:styleId="readarticleheader">
    <w:name w:val="readarticleheader"/>
    <w:basedOn w:val="DefaultParagraphFont"/>
    <w:rsid w:val="004643C3"/>
  </w:style>
  <w:style w:type="character" w:customStyle="1" w:styleId="UnderlineChar20">
    <w:name w:val="Underline Char2"/>
    <w:rsid w:val="004643C3"/>
    <w:rPr>
      <w:rFonts w:ascii="Trebuchet MS" w:hAnsi="Trebuchet MS" w:hint="default"/>
      <w:u w:val="thick"/>
      <w:lang w:val="en-US" w:eastAsia="zh-CN" w:bidi="ar-SA"/>
    </w:rPr>
  </w:style>
  <w:style w:type="character" w:customStyle="1" w:styleId="BoldUnderliningChar">
    <w:name w:val="Bold Underlining Char"/>
    <w:rsid w:val="004643C3"/>
    <w:rPr>
      <w:rFonts w:ascii="Arial Narrow" w:eastAsia="Times New Roman" w:hAnsi="Arial Narrow" w:hint="default"/>
      <w:b/>
      <w:bCs w:val="0"/>
      <w:szCs w:val="24"/>
      <w:u w:val="single"/>
      <w:lang w:val="en-GB" w:eastAsia="en-US" w:bidi="ar-SA"/>
    </w:rPr>
  </w:style>
  <w:style w:type="character" w:customStyle="1" w:styleId="medium-normal1">
    <w:name w:val="medium-normal1"/>
    <w:rsid w:val="004643C3"/>
    <w:rPr>
      <w:rFonts w:ascii="Arial" w:hAnsi="Arial" w:cs="Arial" w:hint="default"/>
      <w:b w:val="0"/>
      <w:bCs w:val="0"/>
      <w:i w:val="0"/>
      <w:iCs w:val="0"/>
      <w:sz w:val="20"/>
      <w:szCs w:val="20"/>
    </w:rPr>
  </w:style>
  <w:style w:type="character" w:customStyle="1" w:styleId="UnderlinedCardChar0">
    <w:name w:val="Underlined Card Char"/>
    <w:rsid w:val="004643C3"/>
    <w:rPr>
      <w:rFonts w:ascii="Palatino Linotype" w:hAnsi="Palatino Linotype" w:hint="default"/>
      <w:u w:val="single"/>
      <w:lang w:val="en-US" w:eastAsia="en-US" w:bidi="ar-SA"/>
    </w:rPr>
  </w:style>
  <w:style w:type="character" w:customStyle="1" w:styleId="char">
    <w:name w:val="char"/>
    <w:basedOn w:val="DefaultParagraphFont"/>
    <w:rsid w:val="004643C3"/>
  </w:style>
  <w:style w:type="character" w:customStyle="1" w:styleId="UnderlineCharCharCharCharCharChar">
    <w:name w:val="Underline Char Char Char Char Char Char"/>
    <w:rsid w:val="004643C3"/>
    <w:rPr>
      <w:rFonts w:ascii="Arial Narrow" w:hAnsi="Arial Narrow" w:hint="default"/>
      <w:szCs w:val="24"/>
      <w:u w:val="single"/>
      <w:lang w:val="en-US" w:eastAsia="en-US" w:bidi="ar-SA"/>
    </w:rPr>
  </w:style>
  <w:style w:type="character" w:customStyle="1" w:styleId="klink">
    <w:name w:val="klink"/>
    <w:basedOn w:val="DefaultParagraphFont"/>
    <w:rsid w:val="004643C3"/>
  </w:style>
  <w:style w:type="character" w:customStyle="1" w:styleId="date10">
    <w:name w:val="date1"/>
    <w:basedOn w:val="DefaultParagraphFont"/>
    <w:rsid w:val="004643C3"/>
  </w:style>
  <w:style w:type="character" w:customStyle="1" w:styleId="bolding1">
    <w:name w:val="bolding1"/>
    <w:rsid w:val="004643C3"/>
    <w:rPr>
      <w:b/>
      <w:bCs/>
    </w:rPr>
  </w:style>
  <w:style w:type="character" w:customStyle="1" w:styleId="bookoptions1">
    <w:name w:val="book_options1"/>
    <w:rsid w:val="004643C3"/>
    <w:rPr>
      <w:b/>
      <w:bCs/>
      <w:color w:val="333366"/>
    </w:rPr>
  </w:style>
  <w:style w:type="character" w:customStyle="1" w:styleId="descriptionblock">
    <w:name w:val="description block"/>
    <w:basedOn w:val="DefaultParagraphFont"/>
    <w:rsid w:val="004643C3"/>
  </w:style>
  <w:style w:type="character" w:customStyle="1" w:styleId="detailsboxblock">
    <w:name w:val="detailsbox block"/>
    <w:basedOn w:val="DefaultParagraphFont"/>
    <w:rsid w:val="004643C3"/>
  </w:style>
  <w:style w:type="character" w:customStyle="1" w:styleId="Char3">
    <w:name w:val="Char3"/>
    <w:rsid w:val="004643C3"/>
    <w:rPr>
      <w:rFonts w:ascii="Arial" w:hAnsi="Arial" w:cs="Arial" w:hint="default"/>
      <w:bCs/>
      <w:u w:val="thick"/>
      <w:lang w:val="en-US" w:eastAsia="en-US" w:bidi="ar-SA"/>
    </w:rPr>
  </w:style>
  <w:style w:type="character" w:customStyle="1" w:styleId="texto11">
    <w:name w:val="texto11"/>
    <w:rsid w:val="004643C3"/>
    <w:rPr>
      <w:rFonts w:ascii="Arial" w:hAnsi="Arial" w:cs="Arial" w:hint="default"/>
      <w:b w:val="0"/>
      <w:bCs w:val="0"/>
      <w:i w:val="0"/>
      <w:iCs w:val="0"/>
      <w:caps w:val="0"/>
      <w:color w:val="000000"/>
      <w:sz w:val="26"/>
      <w:szCs w:val="26"/>
    </w:rPr>
  </w:style>
  <w:style w:type="character" w:customStyle="1" w:styleId="CardTagChar">
    <w:name w:val="Card Tag Char"/>
    <w:rsid w:val="004643C3"/>
    <w:rPr>
      <w:rFonts w:ascii="Arial Narrow" w:hAnsi="Arial Narrow" w:hint="default"/>
      <w:b/>
      <w:bCs w:val="0"/>
      <w:sz w:val="24"/>
      <w:szCs w:val="24"/>
      <w:lang w:val="en-US" w:eastAsia="en-US" w:bidi="ar-SA"/>
    </w:rPr>
  </w:style>
  <w:style w:type="character" w:customStyle="1" w:styleId="DebateCiteCharCharChar">
    <w:name w:val="Debate Cite Char Char Char"/>
    <w:rsid w:val="004643C3"/>
    <w:rPr>
      <w:b/>
      <w:bCs w:val="0"/>
      <w:sz w:val="32"/>
      <w:szCs w:val="32"/>
      <w:lang w:val="en-US" w:eastAsia="en-US" w:bidi="ar-SA"/>
    </w:rPr>
  </w:style>
  <w:style w:type="character" w:customStyle="1" w:styleId="TagChar3">
    <w:name w:val="Tag Char3"/>
    <w:rsid w:val="004643C3"/>
    <w:rPr>
      <w:rFonts w:ascii="Palatino Linotype" w:hAnsi="Palatino Linotype" w:hint="default"/>
      <w:b/>
      <w:bCs w:val="0"/>
      <w:sz w:val="24"/>
      <w:szCs w:val="24"/>
      <w:lang w:val="en-US" w:eastAsia="en-US" w:bidi="ar-SA"/>
    </w:rPr>
  </w:style>
  <w:style w:type="character" w:customStyle="1" w:styleId="TagandCiteChar">
    <w:name w:val="Tag and Cite Char"/>
    <w:rsid w:val="004643C3"/>
    <w:rPr>
      <w:color w:val="333333"/>
      <w:sz w:val="22"/>
      <w:szCs w:val="22"/>
      <w:lang w:val="en-US" w:eastAsia="en-US" w:bidi="ar-SA"/>
    </w:rPr>
  </w:style>
  <w:style w:type="character" w:customStyle="1" w:styleId="Style10ptBold">
    <w:name w:val="Style 10 pt Bold"/>
    <w:rsid w:val="004643C3"/>
    <w:rPr>
      <w:b/>
      <w:bCs/>
      <w:sz w:val="20"/>
    </w:rPr>
  </w:style>
  <w:style w:type="character" w:customStyle="1" w:styleId="text9">
    <w:name w:val="text9"/>
    <w:basedOn w:val="DefaultParagraphFont"/>
    <w:rsid w:val="004643C3"/>
  </w:style>
  <w:style w:type="character" w:customStyle="1" w:styleId="text21">
    <w:name w:val="text21"/>
    <w:basedOn w:val="DefaultParagraphFont"/>
    <w:rsid w:val="004643C3"/>
  </w:style>
  <w:style w:type="character" w:customStyle="1" w:styleId="text19">
    <w:name w:val="text19"/>
    <w:basedOn w:val="DefaultParagraphFont"/>
    <w:rsid w:val="004643C3"/>
  </w:style>
  <w:style w:type="character" w:customStyle="1" w:styleId="term2">
    <w:name w:val="term2"/>
    <w:rsid w:val="004643C3"/>
    <w:rPr>
      <w:b/>
      <w:bCs/>
    </w:rPr>
  </w:style>
  <w:style w:type="character" w:customStyle="1" w:styleId="pmterms12">
    <w:name w:val="pmterms12"/>
    <w:rsid w:val="004643C3"/>
    <w:rPr>
      <w:b/>
      <w:bCs/>
      <w:i w:val="0"/>
      <w:iCs w:val="0"/>
      <w:color w:val="000000"/>
    </w:rPr>
  </w:style>
  <w:style w:type="character" w:customStyle="1" w:styleId="ToReadChar">
    <w:name w:val="To Read Char"/>
    <w:rsid w:val="004643C3"/>
    <w:rPr>
      <w:rFonts w:ascii="Verdana" w:hAnsi="Verdana" w:hint="default"/>
      <w:b/>
      <w:bCs w:val="0"/>
      <w:szCs w:val="24"/>
      <w:u w:val="single"/>
      <w:lang w:val="en-US" w:eastAsia="en-US" w:bidi="ar-SA"/>
    </w:rPr>
  </w:style>
  <w:style w:type="character" w:customStyle="1" w:styleId="ToReadCharChar">
    <w:name w:val="To Read Char Char"/>
    <w:rsid w:val="004643C3"/>
    <w:rPr>
      <w:rFonts w:ascii="Verdana" w:hAnsi="Verdana" w:hint="default"/>
      <w:b/>
      <w:bCs w:val="0"/>
      <w:szCs w:val="24"/>
      <w:u w:val="single"/>
      <w:lang w:val="en-US" w:eastAsia="en-US" w:bidi="ar-SA"/>
    </w:rPr>
  </w:style>
  <w:style w:type="character" w:customStyle="1" w:styleId="bio">
    <w:name w:val="bio"/>
    <w:basedOn w:val="DefaultParagraphFont"/>
    <w:rsid w:val="004643C3"/>
  </w:style>
  <w:style w:type="character" w:customStyle="1" w:styleId="storytextstyle">
    <w:name w:val="storytextstyle"/>
    <w:basedOn w:val="DefaultParagraphFont"/>
    <w:rsid w:val="004643C3"/>
  </w:style>
  <w:style w:type="character" w:customStyle="1" w:styleId="cardunderlinedCharChar">
    <w:name w:val="card underlined Char Char"/>
    <w:rsid w:val="004643C3"/>
    <w:rPr>
      <w:rFonts w:ascii="Arial" w:hAnsi="Arial" w:cs="Arial" w:hint="default"/>
      <w:sz w:val="22"/>
      <w:szCs w:val="24"/>
      <w:u w:val="single"/>
      <w:lang w:val="en-US" w:eastAsia="en-US" w:bidi="ar-SA"/>
    </w:rPr>
  </w:style>
  <w:style w:type="character" w:customStyle="1" w:styleId="Style2Char0">
    <w:name w:val="Style2 Char"/>
    <w:rsid w:val="004643C3"/>
    <w:rPr>
      <w:rFonts w:ascii="Book Antiqua" w:hAnsi="Book Antiqua" w:hint="default"/>
      <w:u w:val="thick"/>
      <w:lang w:val="en-US" w:eastAsia="en-US" w:bidi="ar-SA"/>
    </w:rPr>
  </w:style>
  <w:style w:type="character" w:customStyle="1" w:styleId="Style2Char1">
    <w:name w:val="Style2 Char1"/>
    <w:rsid w:val="004643C3"/>
    <w:rPr>
      <w:rFonts w:ascii="Book Antiqua" w:hAnsi="Book Antiqua" w:hint="default"/>
      <w:szCs w:val="24"/>
      <w:u w:val="thick"/>
      <w:lang w:val="en-US" w:eastAsia="en-US" w:bidi="ar-SA"/>
    </w:rPr>
  </w:style>
  <w:style w:type="character" w:customStyle="1" w:styleId="articlehead21">
    <w:name w:val="articlehead21"/>
    <w:rsid w:val="004643C3"/>
    <w:rPr>
      <w:rFonts w:ascii="Arial" w:hAnsi="Arial" w:cs="Arial" w:hint="default"/>
      <w:b/>
      <w:bCs/>
      <w:color w:val="660000"/>
      <w:sz w:val="20"/>
      <w:szCs w:val="20"/>
    </w:rPr>
  </w:style>
  <w:style w:type="character" w:customStyle="1" w:styleId="TagCiteChar1">
    <w:name w:val="Tag/Cite Char1"/>
    <w:rsid w:val="004643C3"/>
    <w:rPr>
      <w:b/>
      <w:bCs w:val="0"/>
      <w:lang w:val="en-US" w:eastAsia="en-US" w:bidi="ar-SA"/>
    </w:rPr>
  </w:style>
  <w:style w:type="character" w:customStyle="1" w:styleId="goohl2">
    <w:name w:val="goohl2"/>
    <w:basedOn w:val="DefaultParagraphFont"/>
    <w:rsid w:val="004643C3"/>
  </w:style>
  <w:style w:type="character" w:customStyle="1" w:styleId="CardCharChar0">
    <w:name w:val="Card Char Char"/>
    <w:rsid w:val="004643C3"/>
    <w:rPr>
      <w:lang w:val="en-US" w:eastAsia="en-US" w:bidi="ar-SA"/>
    </w:rPr>
  </w:style>
  <w:style w:type="character" w:customStyle="1" w:styleId="BriefTitle1Char">
    <w:name w:val="Brief Title 1 Char"/>
    <w:rsid w:val="004643C3"/>
    <w:rPr>
      <w:b/>
      <w:bCs w:val="0"/>
      <w:u w:val="single"/>
      <w:lang w:val="en-US" w:eastAsia="en-US" w:bidi="ar-SA"/>
    </w:rPr>
  </w:style>
  <w:style w:type="character" w:customStyle="1" w:styleId="TagCiteCharChar">
    <w:name w:val="Tag/Cite Char Char"/>
    <w:rsid w:val="004643C3"/>
    <w:rPr>
      <w:b/>
      <w:bCs w:val="0"/>
      <w:lang w:val="en-US" w:eastAsia="en-US" w:bidi="ar-SA"/>
    </w:rPr>
  </w:style>
  <w:style w:type="character" w:customStyle="1" w:styleId="btx">
    <w:name w:val="btx"/>
    <w:basedOn w:val="DefaultParagraphFont"/>
    <w:rsid w:val="004643C3"/>
  </w:style>
  <w:style w:type="character" w:customStyle="1" w:styleId="prodgeneral1">
    <w:name w:val="prodgeneral1"/>
    <w:rsid w:val="004643C3"/>
    <w:rPr>
      <w:rFonts w:ascii="Verdana" w:hAnsi="Verdana" w:hint="default"/>
      <w:b w:val="0"/>
      <w:bCs w:val="0"/>
      <w:caps w:val="0"/>
      <w:color w:val="000000"/>
      <w:spacing w:val="0"/>
      <w:sz w:val="16"/>
      <w:szCs w:val="16"/>
    </w:rPr>
  </w:style>
  <w:style w:type="character" w:customStyle="1" w:styleId="summary1">
    <w:name w:val="summary1"/>
    <w:rsid w:val="004643C3"/>
    <w:rPr>
      <w:rFonts w:ascii="Arial" w:hAnsi="Arial" w:cs="Arial" w:hint="default"/>
      <w:sz w:val="18"/>
      <w:szCs w:val="18"/>
    </w:rPr>
  </w:style>
  <w:style w:type="character" w:customStyle="1" w:styleId="text3">
    <w:name w:val="text3"/>
    <w:basedOn w:val="DefaultParagraphFont"/>
    <w:rsid w:val="004643C3"/>
  </w:style>
  <w:style w:type="character" w:customStyle="1" w:styleId="cardtextsmallChar">
    <w:name w:val="card text small Char"/>
    <w:rsid w:val="004643C3"/>
    <w:rPr>
      <w:rFonts w:ascii="Arial Narrow" w:hAnsi="Arial Narrow" w:hint="default"/>
      <w:sz w:val="16"/>
      <w:szCs w:val="24"/>
      <w:lang w:val="en-US" w:eastAsia="en-US" w:bidi="ar-SA"/>
    </w:rPr>
  </w:style>
  <w:style w:type="character" w:customStyle="1" w:styleId="countrytitle1">
    <w:name w:val="countrytitle1"/>
    <w:rsid w:val="004643C3"/>
    <w:rPr>
      <w:rFonts w:ascii="Verdana" w:hAnsi="Verdana" w:hint="default"/>
      <w:b/>
      <w:bCs/>
      <w:color w:val="293643"/>
      <w:sz w:val="24"/>
      <w:szCs w:val="24"/>
    </w:rPr>
  </w:style>
  <w:style w:type="character" w:customStyle="1" w:styleId="storyheader1">
    <w:name w:val="storyheader1"/>
    <w:rsid w:val="004643C3"/>
    <w:rPr>
      <w:rFonts w:ascii="Verdana" w:hAnsi="Verdana" w:hint="default"/>
      <w:b/>
      <w:bCs/>
      <w:color w:val="000000"/>
      <w:sz w:val="21"/>
      <w:szCs w:val="21"/>
    </w:rPr>
  </w:style>
  <w:style w:type="character" w:customStyle="1" w:styleId="cardunderlinedChar0">
    <w:name w:val="card underlined Char"/>
    <w:rsid w:val="004643C3"/>
    <w:rPr>
      <w:rFonts w:ascii="Arial" w:hAnsi="Arial" w:cs="Arial" w:hint="default"/>
      <w:sz w:val="22"/>
      <w:szCs w:val="24"/>
      <w:u w:val="single"/>
      <w:lang w:val="en-US" w:eastAsia="en-US" w:bidi="ar-SA"/>
    </w:rPr>
  </w:style>
  <w:style w:type="character" w:customStyle="1" w:styleId="article1">
    <w:name w:val="article1"/>
    <w:rsid w:val="004643C3"/>
    <w:rPr>
      <w:rFonts w:ascii="Verdana" w:hAnsi="Verdana" w:hint="default"/>
      <w:color w:val="333333"/>
      <w:sz w:val="16"/>
      <w:szCs w:val="16"/>
    </w:rPr>
  </w:style>
  <w:style w:type="character" w:customStyle="1" w:styleId="story-posted-date1">
    <w:name w:val="story-posted-date1"/>
    <w:rsid w:val="004643C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643C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643C3"/>
  </w:style>
  <w:style w:type="character" w:customStyle="1" w:styleId="textmedium">
    <w:name w:val="textmedium"/>
    <w:basedOn w:val="DefaultParagraphFont"/>
    <w:rsid w:val="004643C3"/>
  </w:style>
  <w:style w:type="character" w:customStyle="1" w:styleId="citation1">
    <w:name w:val="citation1"/>
    <w:rsid w:val="004643C3"/>
    <w:rPr>
      <w:rFonts w:ascii="Verdana" w:hAnsi="Verdana" w:hint="default"/>
      <w:sz w:val="17"/>
      <w:szCs w:val="17"/>
    </w:rPr>
  </w:style>
  <w:style w:type="character" w:customStyle="1" w:styleId="hithighlite">
    <w:name w:val="hithighlite"/>
    <w:basedOn w:val="DefaultParagraphFont"/>
    <w:rsid w:val="004643C3"/>
  </w:style>
  <w:style w:type="character" w:customStyle="1" w:styleId="articlecontent">
    <w:name w:val="articlecontent"/>
    <w:basedOn w:val="DefaultParagraphFont"/>
    <w:rsid w:val="004643C3"/>
  </w:style>
  <w:style w:type="character" w:customStyle="1" w:styleId="fource1">
    <w:name w:val="fource1"/>
    <w:rsid w:val="004643C3"/>
    <w:rPr>
      <w:sz w:val="34"/>
      <w:szCs w:val="34"/>
    </w:rPr>
  </w:style>
  <w:style w:type="character" w:customStyle="1" w:styleId="LanguageStrikeChar">
    <w:name w:val="Language Strike Char"/>
    <w:rsid w:val="004643C3"/>
    <w:rPr>
      <w:rFonts w:ascii="Arial Narrow" w:hAnsi="Arial Narrow" w:hint="default"/>
      <w:strike/>
      <w:szCs w:val="24"/>
      <w:lang w:val="en-US" w:eastAsia="en-US" w:bidi="ar-SA"/>
    </w:rPr>
  </w:style>
  <w:style w:type="character" w:customStyle="1" w:styleId="normal11">
    <w:name w:val="normal1"/>
    <w:basedOn w:val="DefaultParagraphFont"/>
    <w:rsid w:val="004643C3"/>
  </w:style>
  <w:style w:type="character" w:customStyle="1" w:styleId="ds">
    <w:name w:val="ds"/>
    <w:basedOn w:val="DefaultParagraphFont"/>
    <w:rsid w:val="004643C3"/>
  </w:style>
  <w:style w:type="character" w:customStyle="1" w:styleId="UnderliningChar1">
    <w:name w:val="Underlining Char1"/>
    <w:rsid w:val="004643C3"/>
    <w:rPr>
      <w:rFonts w:ascii="Arial Narrow" w:hAnsi="Arial Narrow" w:hint="default"/>
      <w:szCs w:val="24"/>
      <w:u w:val="single"/>
      <w:lang w:val="en-US" w:eastAsia="en-US" w:bidi="ar-SA"/>
    </w:rPr>
  </w:style>
  <w:style w:type="character" w:customStyle="1" w:styleId="UnderliningChar2">
    <w:name w:val="Underlining Char2"/>
    <w:rsid w:val="004643C3"/>
    <w:rPr>
      <w:rFonts w:ascii="Arial Narrow" w:hAnsi="Arial Narrow" w:hint="default"/>
      <w:szCs w:val="24"/>
      <w:u w:val="single"/>
      <w:lang w:val="en-US" w:eastAsia="en-US" w:bidi="ar-SA"/>
    </w:rPr>
  </w:style>
  <w:style w:type="character" w:customStyle="1" w:styleId="MicroTextChar1">
    <w:name w:val="MicroText Char1"/>
    <w:rsid w:val="004643C3"/>
    <w:rPr>
      <w:rFonts w:ascii="Arial Narrow" w:hAnsi="Arial Narrow" w:hint="default"/>
      <w:sz w:val="12"/>
      <w:szCs w:val="24"/>
      <w:lang w:val="en-US" w:eastAsia="en-US" w:bidi="ar-SA"/>
    </w:rPr>
  </w:style>
  <w:style w:type="character" w:customStyle="1" w:styleId="DefaultPara">
    <w:name w:val="Default Para"/>
    <w:rsid w:val="004643C3"/>
    <w:rPr>
      <w:sz w:val="20"/>
    </w:rPr>
  </w:style>
  <w:style w:type="character" w:customStyle="1" w:styleId="SYSHYPERTEXT">
    <w:name w:val="SYS_HYPERTEXT"/>
    <w:rsid w:val="004643C3"/>
    <w:rPr>
      <w:color w:val="0000FF"/>
      <w:u w:val="single"/>
    </w:rPr>
  </w:style>
  <w:style w:type="character" w:customStyle="1" w:styleId="Hyperlink1">
    <w:name w:val="Hyperlink1"/>
    <w:rsid w:val="004643C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643C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643C3"/>
    <w:rPr>
      <w:rFonts w:ascii="Arial Narrow" w:hAnsi="Arial Narrow" w:hint="default"/>
      <w:noProof w:val="0"/>
      <w:szCs w:val="24"/>
      <w:u w:val="single"/>
      <w:lang w:val="en-US" w:eastAsia="en-US" w:bidi="ar-SA"/>
    </w:rPr>
  </w:style>
  <w:style w:type="character" w:customStyle="1" w:styleId="BlockHeading1Char">
    <w:name w:val="Block Heading 1 Char"/>
    <w:rsid w:val="004643C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643C3"/>
    <w:rPr>
      <w:b/>
      <w:bCs w:val="0"/>
      <w:sz w:val="24"/>
      <w:szCs w:val="24"/>
      <w:u w:val="single"/>
      <w:lang w:val="en-US" w:eastAsia="en-US" w:bidi="ar-SA"/>
    </w:rPr>
  </w:style>
  <w:style w:type="character" w:customStyle="1" w:styleId="StyleTagTimesNewRomanChar">
    <w:name w:val="Style Tag + Times New Roman Char"/>
    <w:rsid w:val="004643C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643C3"/>
    <w:rPr>
      <w:rFonts w:ascii="Arial Narrow" w:hAnsi="Arial Narrow" w:cs="Arial" w:hint="default"/>
      <w:b/>
      <w:bCs/>
      <w:iCs/>
      <w:sz w:val="24"/>
      <w:szCs w:val="28"/>
      <w:lang w:val="en-US" w:eastAsia="en-US" w:bidi="ar-SA"/>
    </w:rPr>
  </w:style>
  <w:style w:type="character" w:customStyle="1" w:styleId="UnderliningCharChar">
    <w:name w:val="Underlining Char Char"/>
    <w:rsid w:val="004643C3"/>
    <w:rPr>
      <w:rFonts w:ascii="Arial Narrow" w:hAnsi="Arial Narrow" w:hint="default"/>
      <w:szCs w:val="24"/>
      <w:u w:val="single"/>
      <w:lang w:val="en-US" w:eastAsia="en-US" w:bidi="ar-SA"/>
    </w:rPr>
  </w:style>
  <w:style w:type="character" w:customStyle="1" w:styleId="StyleArialNarrow12ptBold">
    <w:name w:val="Style Arial Narrow 12 pt Bold"/>
    <w:rsid w:val="004643C3"/>
    <w:rPr>
      <w:rFonts w:ascii="Arial Narrow" w:hAnsi="Arial Narrow" w:hint="default"/>
      <w:b/>
      <w:bCs/>
      <w:sz w:val="24"/>
    </w:rPr>
  </w:style>
  <w:style w:type="character" w:customStyle="1" w:styleId="Style1CharChar">
    <w:name w:val="Style1 Char Char"/>
    <w:rsid w:val="004643C3"/>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4643C3"/>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643C3"/>
    <w:rPr>
      <w:noProof w:val="0"/>
      <w:u w:val="single"/>
      <w:lang w:val="en-US" w:eastAsia="en-US" w:bidi="ar-SA"/>
    </w:rPr>
  </w:style>
  <w:style w:type="character" w:customStyle="1" w:styleId="UnderlinedCharChar1">
    <w:name w:val="Underlined Char Char1"/>
    <w:rsid w:val="004643C3"/>
    <w:rPr>
      <w:rFonts w:ascii="Bell MT" w:eastAsia="Times New Roman" w:hAnsi="Bell MT" w:hint="default"/>
      <w:bCs/>
      <w:iCs/>
      <w:sz w:val="22"/>
      <w:u w:val="single"/>
    </w:rPr>
  </w:style>
  <w:style w:type="character" w:customStyle="1" w:styleId="Heading2CharChar2">
    <w:name w:val="Heading 2 Char Char2"/>
    <w:rsid w:val="004643C3"/>
    <w:rPr>
      <w:rFonts w:ascii="Arial" w:hAnsi="Arial" w:cs="Arial" w:hint="default"/>
      <w:b/>
      <w:bCs/>
      <w:iCs/>
      <w:sz w:val="22"/>
      <w:szCs w:val="28"/>
      <w:lang w:val="en-US" w:eastAsia="en-US" w:bidi="ar-SA"/>
    </w:rPr>
  </w:style>
  <w:style w:type="character" w:customStyle="1" w:styleId="doctitle">
    <w:name w:val="doctitle"/>
    <w:rsid w:val="004643C3"/>
  </w:style>
  <w:style w:type="character" w:customStyle="1" w:styleId="cardtext-underlined0">
    <w:name w:val="card text- underlined"/>
    <w:rsid w:val="004643C3"/>
    <w:rPr>
      <w:rFonts w:ascii="Garamond" w:hAnsi="Garamond" w:hint="default"/>
      <w:u w:val="single"/>
    </w:rPr>
  </w:style>
  <w:style w:type="character" w:customStyle="1" w:styleId="BodyText1">
    <w:name w:val="Body Text1"/>
    <w:basedOn w:val="DefaultParagraphFont"/>
    <w:rsid w:val="004643C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643C3"/>
  </w:style>
  <w:style w:type="character" w:customStyle="1" w:styleId="BriefTitleChar">
    <w:name w:val="Brief Title Char"/>
    <w:basedOn w:val="DefaultParagraphFont"/>
    <w:rsid w:val="004643C3"/>
    <w:rPr>
      <w:b/>
      <w:bCs w:val="0"/>
      <w:sz w:val="24"/>
      <w:szCs w:val="24"/>
      <w:u w:val="single"/>
      <w:lang w:val="en-US" w:eastAsia="en-US" w:bidi="ar-SA"/>
    </w:rPr>
  </w:style>
  <w:style w:type="character" w:customStyle="1" w:styleId="BriefTitle2Char">
    <w:name w:val="Brief Title 2 Char"/>
    <w:basedOn w:val="BriefTitleChar"/>
    <w:rsid w:val="004643C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643C3"/>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4643C3"/>
    <w:rPr>
      <w:rFonts w:ascii="Georgia" w:hAnsi="Georgia" w:hint="default"/>
      <w:b/>
      <w:bCs w:val="0"/>
      <w:sz w:val="24"/>
    </w:rPr>
  </w:style>
  <w:style w:type="character" w:customStyle="1" w:styleId="Emphasis20">
    <w:name w:val="Emphasis 2"/>
    <w:uiPriority w:val="1"/>
    <w:qFormat/>
    <w:rsid w:val="004643C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643C3"/>
    <w:rPr>
      <w:rFonts w:ascii="AGaramond" w:hAnsi="AGaramond" w:cs="AGaramond" w:hint="default"/>
      <w:color w:val="211D1E"/>
      <w:sz w:val="14"/>
      <w:szCs w:val="14"/>
    </w:rPr>
  </w:style>
  <w:style w:type="character" w:customStyle="1" w:styleId="CharacterStyle2">
    <w:name w:val="Character Style 2"/>
    <w:uiPriority w:val="99"/>
    <w:rsid w:val="004643C3"/>
    <w:rPr>
      <w:sz w:val="20"/>
      <w:szCs w:val="20"/>
    </w:rPr>
  </w:style>
  <w:style w:type="character" w:customStyle="1" w:styleId="cross-head">
    <w:name w:val="cross-head"/>
    <w:rsid w:val="004643C3"/>
  </w:style>
  <w:style w:type="character" w:customStyle="1" w:styleId="dateline">
    <w:name w:val="dateline"/>
    <w:rsid w:val="004643C3"/>
  </w:style>
  <w:style w:type="character" w:customStyle="1" w:styleId="Subtitle1">
    <w:name w:val="Subtitle1"/>
    <w:rsid w:val="004643C3"/>
  </w:style>
  <w:style w:type="character" w:customStyle="1" w:styleId="metaorigin">
    <w:name w:val="meta_origin"/>
    <w:rsid w:val="004643C3"/>
  </w:style>
  <w:style w:type="character" w:customStyle="1" w:styleId="mandelbrotrefrag">
    <w:name w:val="mandelbrot_refrag"/>
    <w:rsid w:val="004643C3"/>
  </w:style>
  <w:style w:type="character" w:customStyle="1" w:styleId="eminfo">
    <w:name w:val="eminfo"/>
    <w:rsid w:val="004643C3"/>
  </w:style>
  <w:style w:type="character" w:customStyle="1" w:styleId="emhighlight">
    <w:name w:val="emhighlight"/>
    <w:rsid w:val="004643C3"/>
  </w:style>
  <w:style w:type="character" w:customStyle="1" w:styleId="name">
    <w:name w:val="name"/>
    <w:rsid w:val="004643C3"/>
  </w:style>
  <w:style w:type="character" w:customStyle="1" w:styleId="tkrname">
    <w:name w:val="tkrname"/>
    <w:rsid w:val="004643C3"/>
  </w:style>
  <w:style w:type="character" w:customStyle="1" w:styleId="tkrchange">
    <w:name w:val="tkrchange"/>
    <w:rsid w:val="004643C3"/>
  </w:style>
  <w:style w:type="character" w:customStyle="1" w:styleId="source-org">
    <w:name w:val="source-org"/>
    <w:rsid w:val="004643C3"/>
  </w:style>
  <w:style w:type="character" w:customStyle="1" w:styleId="updated">
    <w:name w:val="updated"/>
    <w:rsid w:val="004643C3"/>
  </w:style>
  <w:style w:type="character" w:customStyle="1" w:styleId="last">
    <w:name w:val="last"/>
    <w:rsid w:val="004643C3"/>
  </w:style>
  <w:style w:type="character" w:customStyle="1" w:styleId="Style11ptBoldUnderline1">
    <w:name w:val="Style 11 pt Bold Underline1"/>
    <w:rsid w:val="004643C3"/>
    <w:rPr>
      <w:b/>
      <w:bCs/>
      <w:sz w:val="20"/>
      <w:u w:val="single"/>
    </w:rPr>
  </w:style>
  <w:style w:type="character" w:customStyle="1" w:styleId="StyleStyleunderlineBold11pt">
    <w:name w:val="Style Style underline + Bold + 11 pt"/>
    <w:rsid w:val="004643C3"/>
    <w:rPr>
      <w:bCs/>
      <w:sz w:val="20"/>
      <w:u w:val="single"/>
    </w:rPr>
  </w:style>
  <w:style w:type="character" w:customStyle="1" w:styleId="StyleunderlineAsianTimesNewRomanBold">
    <w:name w:val="Style underline + (Asian) Times New Roman Bold"/>
    <w:rsid w:val="004643C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643C3"/>
    <w:rPr>
      <w:b/>
      <w:bCs/>
      <w:sz w:val="20"/>
      <w:u w:val="single"/>
      <w:bdr w:val="single" w:sz="4" w:space="0" w:color="auto" w:frame="1"/>
    </w:rPr>
  </w:style>
  <w:style w:type="character" w:customStyle="1" w:styleId="A5">
    <w:name w:val="A5"/>
    <w:uiPriority w:val="99"/>
    <w:rsid w:val="004643C3"/>
    <w:rPr>
      <w:rFonts w:ascii="Times New Roman" w:hAnsi="Times New Roman" w:cs="Times New Roman" w:hint="default"/>
      <w:color w:val="000000"/>
      <w:sz w:val="13"/>
      <w:szCs w:val="13"/>
    </w:rPr>
  </w:style>
  <w:style w:type="character" w:customStyle="1" w:styleId="quotepeekbase">
    <w:name w:val="quotepeekbase"/>
    <w:rsid w:val="004643C3"/>
  </w:style>
  <w:style w:type="character" w:customStyle="1" w:styleId="cardChar1">
    <w:name w:val="card Char1"/>
    <w:rsid w:val="004643C3"/>
    <w:rPr>
      <w:rFonts w:ascii="Calibri" w:eastAsia="Calibri" w:hAnsi="Calibri" w:cs="Calibri" w:hint="default"/>
      <w:sz w:val="24"/>
      <w:szCs w:val="22"/>
      <w:lang w:val="x-none" w:eastAsia="x-none"/>
    </w:rPr>
  </w:style>
  <w:style w:type="character" w:customStyle="1" w:styleId="NormalCard">
    <w:name w:val="Normal Card"/>
    <w:uiPriority w:val="1"/>
    <w:qFormat/>
    <w:rsid w:val="004643C3"/>
    <w:rPr>
      <w:rFonts w:ascii="Times New Roman" w:hAnsi="Times New Roman" w:cs="Times New Roman" w:hint="default"/>
      <w:sz w:val="24"/>
    </w:rPr>
  </w:style>
  <w:style w:type="character" w:customStyle="1" w:styleId="HighlightedUnderline0">
    <w:name w:val="Highlighted Underline"/>
    <w:uiPriority w:val="1"/>
    <w:qFormat/>
    <w:rsid w:val="004643C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643C3"/>
    <w:rPr>
      <w:rFonts w:ascii="Times New Roman" w:hAnsi="Times New Roman" w:cs="Times New Roman" w:hint="default"/>
      <w:sz w:val="16"/>
      <w:szCs w:val="16"/>
    </w:rPr>
  </w:style>
  <w:style w:type="character" w:customStyle="1" w:styleId="timebox">
    <w:name w:val="timebox"/>
    <w:rsid w:val="004643C3"/>
  </w:style>
  <w:style w:type="character" w:customStyle="1" w:styleId="Heading2Subtext">
    <w:name w:val="Heading 2 Subtext"/>
    <w:rsid w:val="004643C3"/>
    <w:rPr>
      <w:rFonts w:ascii="Times New Roman" w:hAnsi="Times New Roman" w:cs="Times New Roman" w:hint="default"/>
      <w:sz w:val="16"/>
    </w:rPr>
  </w:style>
  <w:style w:type="character" w:customStyle="1" w:styleId="-SmallText-">
    <w:name w:val="-Small Text-"/>
    <w:rsid w:val="004643C3"/>
    <w:rPr>
      <w:rFonts w:ascii="Garamond" w:hAnsi="Garamond" w:hint="default"/>
      <w:sz w:val="16"/>
    </w:rPr>
  </w:style>
  <w:style w:type="character" w:customStyle="1" w:styleId="label">
    <w:name w:val="label"/>
    <w:rsid w:val="004643C3"/>
  </w:style>
  <w:style w:type="character" w:customStyle="1" w:styleId="BoldUnderlineCharChar">
    <w:name w:val="BoldUnderline Char Char"/>
    <w:rsid w:val="004643C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643C3"/>
  </w:style>
  <w:style w:type="character" w:customStyle="1" w:styleId="FontStyle477">
    <w:name w:val="Font Style477"/>
    <w:basedOn w:val="DefaultParagraphFont"/>
    <w:uiPriority w:val="99"/>
    <w:rsid w:val="004643C3"/>
    <w:rPr>
      <w:rFonts w:ascii="Times New Roman" w:hAnsi="Times New Roman" w:cs="Times New Roman" w:hint="default"/>
      <w:sz w:val="18"/>
      <w:szCs w:val="18"/>
    </w:rPr>
  </w:style>
  <w:style w:type="character" w:customStyle="1" w:styleId="FontStyle505">
    <w:name w:val="Font Style505"/>
    <w:basedOn w:val="DefaultParagraphFont"/>
    <w:uiPriority w:val="99"/>
    <w:rsid w:val="004643C3"/>
    <w:rPr>
      <w:rFonts w:ascii="Times New Roman" w:hAnsi="Times New Roman" w:cs="Times New Roman" w:hint="default"/>
      <w:sz w:val="18"/>
      <w:szCs w:val="18"/>
    </w:rPr>
  </w:style>
  <w:style w:type="character" w:customStyle="1" w:styleId="FontStyle514">
    <w:name w:val="Font Style514"/>
    <w:basedOn w:val="DefaultParagraphFont"/>
    <w:uiPriority w:val="99"/>
    <w:rsid w:val="004643C3"/>
    <w:rPr>
      <w:rFonts w:ascii="Times New Roman" w:hAnsi="Times New Roman" w:cs="Times New Roman" w:hint="default"/>
      <w:sz w:val="14"/>
      <w:szCs w:val="14"/>
    </w:rPr>
  </w:style>
  <w:style w:type="character" w:customStyle="1" w:styleId="FontStyle500">
    <w:name w:val="Font Style500"/>
    <w:basedOn w:val="DefaultParagraphFont"/>
    <w:uiPriority w:val="99"/>
    <w:rsid w:val="004643C3"/>
    <w:rPr>
      <w:rFonts w:ascii="Times New Roman" w:hAnsi="Times New Roman" w:cs="Times New Roman" w:hint="default"/>
      <w:b/>
      <w:bCs/>
      <w:sz w:val="16"/>
      <w:szCs w:val="16"/>
    </w:rPr>
  </w:style>
  <w:style w:type="character" w:customStyle="1" w:styleId="CardCite1">
    <w:name w:val="CardCite1"/>
    <w:qFormat/>
    <w:rsid w:val="004643C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643C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643C3"/>
    <w:rPr>
      <w:rFonts w:ascii="Times New Roman" w:hAnsi="Times New Roman" w:cs="Times New Roman" w:hint="default"/>
      <w:b/>
      <w:bCs/>
      <w:sz w:val="22"/>
      <w:szCs w:val="22"/>
    </w:rPr>
  </w:style>
  <w:style w:type="character" w:customStyle="1" w:styleId="CharacterStyle3">
    <w:name w:val="Character Style 3"/>
    <w:uiPriority w:val="99"/>
    <w:rsid w:val="004643C3"/>
    <w:rPr>
      <w:rFonts w:ascii="Bookman Old Style" w:hAnsi="Bookman Old Style" w:cs="Bookman Old Style" w:hint="default"/>
      <w:spacing w:val="-5"/>
      <w:sz w:val="18"/>
      <w:szCs w:val="18"/>
    </w:rPr>
  </w:style>
  <w:style w:type="character" w:customStyle="1" w:styleId="Style8pt1">
    <w:name w:val="Style 8 pt1"/>
    <w:rsid w:val="004643C3"/>
    <w:rPr>
      <w:rFonts w:ascii="Georgia" w:hAnsi="Georgia" w:hint="default"/>
      <w:sz w:val="16"/>
    </w:rPr>
  </w:style>
  <w:style w:type="character" w:customStyle="1" w:styleId="UnderlineStyleChar7">
    <w:name w:val="Underline Style Char7"/>
    <w:rsid w:val="004643C3"/>
    <w:rPr>
      <w:rFonts w:ascii="Garamond" w:hAnsi="Garamond" w:hint="default"/>
      <w:sz w:val="22"/>
      <w:szCs w:val="24"/>
      <w:u w:val="single"/>
      <w:lang w:val="en-US" w:eastAsia="en-US" w:bidi="ar-SA"/>
    </w:rPr>
  </w:style>
  <w:style w:type="character" w:customStyle="1" w:styleId="StyleArial6ptBold">
    <w:name w:val="Style Arial 6 pt Bold"/>
    <w:rsid w:val="004643C3"/>
    <w:rPr>
      <w:rFonts w:ascii="Arial" w:hAnsi="Arial" w:cs="Arial" w:hint="default"/>
      <w:bCs/>
      <w:sz w:val="12"/>
    </w:rPr>
  </w:style>
  <w:style w:type="character" w:customStyle="1" w:styleId="Heading2Char5">
    <w:name w:val="Heading 2 Char5"/>
    <w:rsid w:val="004643C3"/>
    <w:rPr>
      <w:rFonts w:ascii="Garamond" w:hAnsi="Garamond" w:cs="Arial" w:hint="default"/>
      <w:b/>
      <w:bCs/>
      <w:iCs/>
      <w:sz w:val="24"/>
      <w:szCs w:val="28"/>
      <w:lang w:val="en-US" w:eastAsia="en-US" w:bidi="ar-SA"/>
    </w:rPr>
  </w:style>
  <w:style w:type="character" w:customStyle="1" w:styleId="TagGreg">
    <w:name w:val="TagGreg"/>
    <w:uiPriority w:val="1"/>
    <w:qFormat/>
    <w:rsid w:val="004643C3"/>
    <w:rPr>
      <w:b/>
      <w:bCs w:val="0"/>
      <w:sz w:val="24"/>
    </w:rPr>
  </w:style>
  <w:style w:type="character" w:customStyle="1" w:styleId="StyleDebateUnderline10pt">
    <w:name w:val="Style Debate Underline + 10 pt"/>
    <w:rsid w:val="004643C3"/>
    <w:rPr>
      <w:rFonts w:ascii="Times New Roman" w:hAnsi="Times New Roman" w:cs="Times New Roman" w:hint="default"/>
      <w:sz w:val="20"/>
      <w:szCs w:val="20"/>
      <w:u w:val="single"/>
    </w:rPr>
  </w:style>
  <w:style w:type="character" w:customStyle="1" w:styleId="underlinedCharChar0">
    <w:name w:val="underlined Char Char"/>
    <w:locked/>
    <w:rsid w:val="004643C3"/>
    <w:rPr>
      <w:u w:val="single"/>
    </w:rPr>
  </w:style>
  <w:style w:type="character" w:customStyle="1" w:styleId="SourceBold">
    <w:name w:val="Source Bold"/>
    <w:rsid w:val="004643C3"/>
    <w:rPr>
      <w:rFonts w:ascii="Arial Narrow" w:hAnsi="Arial Narrow" w:hint="default"/>
      <w:b/>
      <w:bCs w:val="0"/>
      <w:strike w:val="0"/>
      <w:dstrike w:val="0"/>
      <w:sz w:val="24"/>
      <w:u w:val="none"/>
      <w:effect w:val="none"/>
    </w:rPr>
  </w:style>
  <w:style w:type="character" w:customStyle="1" w:styleId="2xBoldUnderline">
    <w:name w:val="2x_Bold_Underline"/>
    <w:rsid w:val="004643C3"/>
    <w:rPr>
      <w:b/>
      <w:bCs/>
      <w:sz w:val="24"/>
      <w:u w:val="thick"/>
    </w:rPr>
  </w:style>
  <w:style w:type="character" w:customStyle="1" w:styleId="Dottedunderline">
    <w:name w:val="Dotted underline"/>
    <w:rsid w:val="004643C3"/>
    <w:rPr>
      <w:u w:val="dotted"/>
    </w:rPr>
  </w:style>
  <w:style w:type="character" w:customStyle="1" w:styleId="readChar">
    <w:name w:val="read Char"/>
    <w:rsid w:val="004643C3"/>
    <w:rPr>
      <w:szCs w:val="22"/>
      <w:u w:val="single"/>
      <w:lang w:val="en-US" w:eastAsia="en-US" w:bidi="ar-SA"/>
    </w:rPr>
  </w:style>
  <w:style w:type="character" w:customStyle="1" w:styleId="underlining0">
    <w:name w:val="underlining"/>
    <w:rsid w:val="004643C3"/>
    <w:rPr>
      <w:u w:val="single"/>
    </w:rPr>
  </w:style>
  <w:style w:type="character" w:customStyle="1" w:styleId="btitle">
    <w:name w:val="btitle"/>
    <w:rsid w:val="004643C3"/>
  </w:style>
  <w:style w:type="character" w:customStyle="1" w:styleId="green">
    <w:name w:val="green"/>
    <w:rsid w:val="004643C3"/>
  </w:style>
  <w:style w:type="character" w:customStyle="1" w:styleId="BodyText20">
    <w:name w:val="Body Text2"/>
    <w:rsid w:val="004643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4643C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643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643C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643C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643C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643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643C3"/>
    <w:rPr>
      <w:rFonts w:ascii="Sylfaen" w:hAnsi="Sylfaen" w:cs="Sylfaen" w:hint="default"/>
      <w:i/>
      <w:iCs/>
      <w:strike w:val="0"/>
      <w:dstrike w:val="0"/>
      <w:sz w:val="19"/>
      <w:szCs w:val="19"/>
      <w:u w:val="none"/>
      <w:effect w:val="none"/>
      <w:shd w:val="clear" w:color="auto" w:fill="FFFFFF"/>
    </w:rPr>
  </w:style>
  <w:style w:type="character" w:customStyle="1" w:styleId="1">
    <w:name w:val="1"/>
    <w:rsid w:val="004643C3"/>
    <w:rPr>
      <w:rFonts w:ascii="Arial" w:hAnsi="Arial" w:cs="Arial" w:hint="default"/>
      <w:bCs/>
      <w:sz w:val="20"/>
      <w:u w:val="single"/>
      <w:lang w:val="en-US" w:eastAsia="en-US" w:bidi="ar-SA"/>
    </w:rPr>
  </w:style>
  <w:style w:type="character" w:customStyle="1" w:styleId="CharChar31">
    <w:name w:val="Char Char31"/>
    <w:rsid w:val="004643C3"/>
    <w:rPr>
      <w:rFonts w:ascii="Arial" w:hAnsi="Arial" w:cs="Arial" w:hint="default"/>
      <w:b/>
      <w:bCs/>
      <w:iCs/>
      <w:lang w:val="en-US" w:eastAsia="en-US" w:bidi="ar-SA"/>
    </w:rPr>
  </w:style>
  <w:style w:type="character" w:customStyle="1" w:styleId="Subtitle2">
    <w:name w:val="Subtitle2"/>
    <w:rsid w:val="004643C3"/>
  </w:style>
  <w:style w:type="character" w:customStyle="1" w:styleId="drop">
    <w:name w:val="drop"/>
    <w:rsid w:val="004643C3"/>
  </w:style>
  <w:style w:type="character" w:customStyle="1" w:styleId="bioline">
    <w:name w:val="bioline"/>
    <w:rsid w:val="004643C3"/>
  </w:style>
  <w:style w:type="character" w:customStyle="1" w:styleId="articletitle0">
    <w:name w:val="article_title"/>
    <w:rsid w:val="004643C3"/>
  </w:style>
  <w:style w:type="character" w:customStyle="1" w:styleId="A4">
    <w:name w:val="A4"/>
    <w:uiPriority w:val="99"/>
    <w:rsid w:val="004643C3"/>
    <w:rPr>
      <w:color w:val="000000"/>
    </w:rPr>
  </w:style>
  <w:style w:type="character" w:customStyle="1" w:styleId="s2">
    <w:name w:val="s2"/>
    <w:rsid w:val="004643C3"/>
  </w:style>
  <w:style w:type="character" w:customStyle="1" w:styleId="s4">
    <w:name w:val="s4"/>
    <w:rsid w:val="004643C3"/>
  </w:style>
  <w:style w:type="character" w:customStyle="1" w:styleId="s5">
    <w:name w:val="s5"/>
    <w:rsid w:val="004643C3"/>
  </w:style>
  <w:style w:type="character" w:customStyle="1" w:styleId="cap">
    <w:name w:val="cap"/>
    <w:rsid w:val="004643C3"/>
  </w:style>
  <w:style w:type="character" w:customStyle="1" w:styleId="rightsnotice">
    <w:name w:val="rightsnotice"/>
    <w:rsid w:val="004643C3"/>
  </w:style>
  <w:style w:type="character" w:customStyle="1" w:styleId="Caption1">
    <w:name w:val="Caption1"/>
    <w:rsid w:val="004643C3"/>
  </w:style>
  <w:style w:type="character" w:customStyle="1" w:styleId="credit">
    <w:name w:val="credit"/>
    <w:rsid w:val="004643C3"/>
  </w:style>
  <w:style w:type="character" w:customStyle="1" w:styleId="scaps">
    <w:name w:val="scaps"/>
    <w:rsid w:val="004643C3"/>
  </w:style>
  <w:style w:type="character" w:customStyle="1" w:styleId="current-article">
    <w:name w:val="current-article"/>
    <w:rsid w:val="004643C3"/>
  </w:style>
  <w:style w:type="character" w:customStyle="1" w:styleId="related-current-indicator">
    <w:name w:val="related-current-indicator"/>
    <w:rsid w:val="004643C3"/>
  </w:style>
  <w:style w:type="character" w:customStyle="1" w:styleId="bylclear">
    <w:name w:val="bylclear"/>
    <w:rsid w:val="004643C3"/>
  </w:style>
  <w:style w:type="character" w:customStyle="1" w:styleId="timestamp">
    <w:name w:val="timestamp"/>
    <w:rsid w:val="004643C3"/>
  </w:style>
  <w:style w:type="character" w:customStyle="1" w:styleId="comments">
    <w:name w:val="comments"/>
    <w:rsid w:val="004643C3"/>
  </w:style>
  <w:style w:type="character" w:customStyle="1" w:styleId="essaytext">
    <w:name w:val="essaytext"/>
    <w:rsid w:val="004643C3"/>
  </w:style>
  <w:style w:type="character" w:customStyle="1" w:styleId="username">
    <w:name w:val="username"/>
    <w:rsid w:val="004643C3"/>
  </w:style>
  <w:style w:type="character" w:customStyle="1" w:styleId="toplinks">
    <w:name w:val="toplinks"/>
    <w:rsid w:val="004643C3"/>
  </w:style>
  <w:style w:type="character" w:customStyle="1" w:styleId="A3">
    <w:name w:val="A3"/>
    <w:uiPriority w:val="99"/>
    <w:rsid w:val="004643C3"/>
    <w:rPr>
      <w:rFonts w:ascii="Perpetua" w:hAnsi="Perpetua" w:cs="Perpetua" w:hint="default"/>
      <w:color w:val="000000"/>
      <w:sz w:val="15"/>
      <w:szCs w:val="15"/>
    </w:rPr>
  </w:style>
  <w:style w:type="character" w:customStyle="1" w:styleId="see">
    <w:name w:val="see"/>
    <w:rsid w:val="004643C3"/>
  </w:style>
  <w:style w:type="character" w:customStyle="1" w:styleId="first-letter">
    <w:name w:val="first-letter"/>
    <w:rsid w:val="004643C3"/>
  </w:style>
  <w:style w:type="character" w:customStyle="1" w:styleId="focusparagraph">
    <w:name w:val="focusparagraph"/>
    <w:rsid w:val="004643C3"/>
  </w:style>
  <w:style w:type="character" w:customStyle="1" w:styleId="lightblue">
    <w:name w:val="lightblue"/>
    <w:rsid w:val="004643C3"/>
  </w:style>
  <w:style w:type="character" w:customStyle="1" w:styleId="StyleUnderlineCharChar9pt">
    <w:name w:val="Style Underline Char Char + 9 pt"/>
    <w:rsid w:val="004643C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643C3"/>
  </w:style>
  <w:style w:type="character" w:customStyle="1" w:styleId="Title10">
    <w:name w:val="Title1"/>
    <w:rsid w:val="004643C3"/>
  </w:style>
  <w:style w:type="character" w:customStyle="1" w:styleId="BoldandUnderlineCharCharCharChar">
    <w:name w:val="Bold and Underline Char Char Char Char"/>
    <w:rsid w:val="004643C3"/>
    <w:rPr>
      <w:b/>
      <w:bCs w:val="0"/>
      <w:noProof w:val="0"/>
      <w:u w:val="single"/>
      <w:lang w:val="en-US" w:eastAsia="en-US" w:bidi="ar-SA"/>
    </w:rPr>
  </w:style>
  <w:style w:type="character" w:customStyle="1" w:styleId="FontStyle29">
    <w:name w:val="Font Style29"/>
    <w:uiPriority w:val="99"/>
    <w:rsid w:val="004643C3"/>
    <w:rPr>
      <w:rFonts w:ascii="Arial" w:hAnsi="Arial" w:cs="Arial" w:hint="default"/>
      <w:sz w:val="14"/>
      <w:szCs w:val="14"/>
    </w:rPr>
  </w:style>
  <w:style w:type="character" w:customStyle="1" w:styleId="CardsUnderlined">
    <w:name w:val="Cards Underlined"/>
    <w:rsid w:val="004643C3"/>
    <w:rPr>
      <w:rFonts w:ascii="Helvetica" w:hAnsi="Helvetica" w:cs="Helvetica" w:hint="default"/>
      <w:sz w:val="22"/>
      <w:szCs w:val="24"/>
      <w:u w:val="thick"/>
    </w:rPr>
  </w:style>
  <w:style w:type="character" w:customStyle="1" w:styleId="titles">
    <w:name w:val="titles"/>
    <w:rsid w:val="004643C3"/>
  </w:style>
  <w:style w:type="character" w:customStyle="1" w:styleId="articletext0">
    <w:name w:val="article_text"/>
    <w:rsid w:val="004643C3"/>
  </w:style>
  <w:style w:type="character" w:customStyle="1" w:styleId="contentauthor">
    <w:name w:val="contentauthor"/>
    <w:rsid w:val="004643C3"/>
  </w:style>
  <w:style w:type="character" w:customStyle="1" w:styleId="subarticleheader">
    <w:name w:val="subarticleheader"/>
    <w:rsid w:val="004643C3"/>
  </w:style>
  <w:style w:type="character" w:customStyle="1" w:styleId="spelle">
    <w:name w:val="spelle"/>
    <w:rsid w:val="004643C3"/>
  </w:style>
  <w:style w:type="character" w:customStyle="1" w:styleId="grame">
    <w:name w:val="grame"/>
    <w:rsid w:val="004643C3"/>
  </w:style>
  <w:style w:type="character" w:customStyle="1" w:styleId="newstitle1">
    <w:name w:val="newstitle1"/>
    <w:rsid w:val="004643C3"/>
  </w:style>
  <w:style w:type="character" w:customStyle="1" w:styleId="copy">
    <w:name w:val="copy"/>
    <w:rsid w:val="004643C3"/>
  </w:style>
  <w:style w:type="character" w:customStyle="1" w:styleId="topheadline">
    <w:name w:val="topheadline"/>
    <w:rsid w:val="004643C3"/>
  </w:style>
  <w:style w:type="character" w:customStyle="1" w:styleId="Stylereduce27pt">
    <w:name w:val="Style reduce2 + 7 pt"/>
    <w:rsid w:val="004643C3"/>
    <w:rPr>
      <w:rFonts w:ascii="Times New Roman" w:hAnsi="Times New Roman" w:cs="Arial" w:hint="default"/>
      <w:color w:val="000000"/>
      <w:sz w:val="14"/>
      <w:szCs w:val="22"/>
    </w:rPr>
  </w:style>
  <w:style w:type="character" w:customStyle="1" w:styleId="srtitle">
    <w:name w:val="srtitle"/>
    <w:rsid w:val="004643C3"/>
  </w:style>
  <w:style w:type="character" w:customStyle="1" w:styleId="st1">
    <w:name w:val="st1"/>
    <w:rsid w:val="004643C3"/>
  </w:style>
  <w:style w:type="character" w:customStyle="1" w:styleId="StyleStyleGaramond">
    <w:name w:val="Style Style Garamond +"/>
    <w:rsid w:val="004643C3"/>
    <w:rPr>
      <w:rFonts w:ascii="Garamond" w:hAnsi="Garamond" w:cs="Times New Roman" w:hint="default"/>
      <w:sz w:val="20"/>
    </w:rPr>
  </w:style>
  <w:style w:type="character" w:customStyle="1" w:styleId="quotechar0">
    <w:name w:val="quotechar"/>
    <w:rsid w:val="004643C3"/>
  </w:style>
  <w:style w:type="character" w:customStyle="1" w:styleId="boldunderline0">
    <w:name w:val="boldunderline"/>
    <w:rsid w:val="004643C3"/>
  </w:style>
  <w:style w:type="character" w:customStyle="1" w:styleId="A8">
    <w:name w:val="A8"/>
    <w:rsid w:val="004643C3"/>
    <w:rPr>
      <w:rFonts w:ascii="Scala" w:hAnsi="Scala" w:cs="Scala" w:hint="default"/>
      <w:color w:val="000000"/>
      <w:sz w:val="15"/>
      <w:szCs w:val="15"/>
    </w:rPr>
  </w:style>
  <w:style w:type="character" w:customStyle="1" w:styleId="A0">
    <w:name w:val="A0"/>
    <w:uiPriority w:val="99"/>
    <w:rsid w:val="004643C3"/>
    <w:rPr>
      <w:rFonts w:ascii="Scala" w:hAnsi="Scala" w:cs="Scala" w:hint="default"/>
      <w:color w:val="000000"/>
      <w:sz w:val="16"/>
      <w:szCs w:val="16"/>
    </w:rPr>
  </w:style>
  <w:style w:type="character" w:customStyle="1" w:styleId="Date11">
    <w:name w:val="Date11"/>
    <w:rsid w:val="004643C3"/>
  </w:style>
  <w:style w:type="character" w:customStyle="1" w:styleId="Boxout">
    <w:name w:val="Box out"/>
    <w:uiPriority w:val="1"/>
    <w:qFormat/>
    <w:rsid w:val="004643C3"/>
    <w:rPr>
      <w:rFonts w:ascii="Tahoma" w:hAnsi="Tahoma" w:cs="Tahoma" w:hint="default"/>
      <w:b/>
      <w:bCs w:val="0"/>
      <w:sz w:val="20"/>
      <w:u w:val="single"/>
      <w:bdr w:val="none" w:sz="0" w:space="0" w:color="auto" w:frame="1"/>
      <w:shd w:val="clear" w:color="auto" w:fill="A9E8F5"/>
    </w:rPr>
  </w:style>
  <w:style w:type="character" w:customStyle="1" w:styleId="metad">
    <w:name w:val="metad"/>
    <w:rsid w:val="004643C3"/>
  </w:style>
  <w:style w:type="character" w:customStyle="1" w:styleId="sifr-alternate">
    <w:name w:val="sifr-alternate"/>
    <w:rsid w:val="004643C3"/>
  </w:style>
  <w:style w:type="character" w:customStyle="1" w:styleId="justify1">
    <w:name w:val="justify1"/>
    <w:rsid w:val="004643C3"/>
  </w:style>
  <w:style w:type="character" w:customStyle="1" w:styleId="artbody1">
    <w:name w:val="art_body1"/>
    <w:rsid w:val="004643C3"/>
    <w:rPr>
      <w:rFonts w:ascii="Arial" w:hAnsi="Arial" w:cs="Arial" w:hint="default"/>
    </w:rPr>
  </w:style>
  <w:style w:type="character" w:customStyle="1" w:styleId="A1">
    <w:name w:val="A1"/>
    <w:uiPriority w:val="99"/>
    <w:rsid w:val="004643C3"/>
    <w:rPr>
      <w:rFonts w:ascii="Book Antiqua" w:hAnsi="Book Antiqua" w:cs="Book Antiqua" w:hint="default"/>
      <w:color w:val="221E1F"/>
      <w:sz w:val="22"/>
      <w:szCs w:val="22"/>
    </w:rPr>
  </w:style>
  <w:style w:type="character" w:customStyle="1" w:styleId="reality">
    <w:name w:val="reality"/>
    <w:rsid w:val="004643C3"/>
  </w:style>
  <w:style w:type="character" w:customStyle="1" w:styleId="text2">
    <w:name w:val="text2"/>
    <w:rsid w:val="004643C3"/>
  </w:style>
  <w:style w:type="character" w:customStyle="1" w:styleId="StyleUnderlineChar2CharChar11pt">
    <w:name w:val="Style Underline Char2 Char Char + 11 pt"/>
    <w:rsid w:val="004643C3"/>
    <w:rPr>
      <w:rFonts w:ascii="Times New Roman" w:hAnsi="Times New Roman" w:cs="Times New Roman" w:hint="default"/>
      <w:sz w:val="20"/>
      <w:u w:val="single"/>
    </w:rPr>
  </w:style>
  <w:style w:type="character" w:customStyle="1" w:styleId="StyleStyleBoldUnderline11pt">
    <w:name w:val="Style Style Bold Underline + 11 pt"/>
    <w:rsid w:val="004643C3"/>
    <w:rPr>
      <w:b/>
      <w:bCs/>
      <w:sz w:val="20"/>
      <w:u w:val="single"/>
    </w:rPr>
  </w:style>
  <w:style w:type="character" w:customStyle="1" w:styleId="articlehead2">
    <w:name w:val="articlehead2"/>
    <w:rsid w:val="004643C3"/>
  </w:style>
  <w:style w:type="character" w:customStyle="1" w:styleId="pronset">
    <w:name w:val="pronset"/>
    <w:rsid w:val="004643C3"/>
  </w:style>
  <w:style w:type="character" w:customStyle="1" w:styleId="prondelim">
    <w:name w:val="prondelim"/>
    <w:rsid w:val="004643C3"/>
  </w:style>
  <w:style w:type="character" w:customStyle="1" w:styleId="prontoggle">
    <w:name w:val="pron_toggle"/>
    <w:rsid w:val="004643C3"/>
  </w:style>
  <w:style w:type="character" w:customStyle="1" w:styleId="boldface">
    <w:name w:val="boldface"/>
    <w:rsid w:val="004643C3"/>
  </w:style>
  <w:style w:type="character" w:customStyle="1" w:styleId="secondary-bf">
    <w:name w:val="secondary-bf"/>
    <w:rsid w:val="004643C3"/>
  </w:style>
  <w:style w:type="table" w:styleId="ColorfulGrid-Accent1">
    <w:name w:val="Colorful Grid Accent 1"/>
    <w:basedOn w:val="TableNormal"/>
    <w:link w:val="ColorfulGrid-Accent1Char"/>
    <w:uiPriority w:val="29"/>
    <w:unhideWhenUsed/>
    <w:rsid w:val="004643C3"/>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643C3"/>
    <w:rPr>
      <w:rFonts w:ascii="Times New Roman" w:hAnsi="Times New Roman" w:cs="Times New Roman" w:hint="default"/>
      <w:iCs/>
      <w:color w:val="000000"/>
      <w:sz w:val="16"/>
    </w:rPr>
  </w:style>
  <w:style w:type="character" w:customStyle="1" w:styleId="Boxout0">
    <w:name w:val="Boxout"/>
    <w:uiPriority w:val="1"/>
    <w:qFormat/>
    <w:rsid w:val="004643C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643C3"/>
  </w:style>
  <w:style w:type="character" w:customStyle="1" w:styleId="pg">
    <w:name w:val="pg"/>
    <w:rsid w:val="004643C3"/>
  </w:style>
  <w:style w:type="character" w:customStyle="1" w:styleId="detailtitle">
    <w:name w:val="detailtitle"/>
    <w:rsid w:val="004643C3"/>
  </w:style>
  <w:style w:type="character" w:customStyle="1" w:styleId="storydate">
    <w:name w:val="storydate"/>
    <w:rsid w:val="004643C3"/>
  </w:style>
  <w:style w:type="character" w:customStyle="1" w:styleId="preloadwrap">
    <w:name w:val="preloadwrap"/>
    <w:rsid w:val="004643C3"/>
  </w:style>
  <w:style w:type="character" w:customStyle="1" w:styleId="creditwrap">
    <w:name w:val="creditwrap"/>
    <w:rsid w:val="004643C3"/>
  </w:style>
  <w:style w:type="character" w:customStyle="1" w:styleId="DefaultChar1">
    <w:name w:val="Default Char1"/>
    <w:rsid w:val="004643C3"/>
    <w:rPr>
      <w:noProof w:val="0"/>
      <w:color w:val="000000"/>
      <w:lang w:val="en-US" w:eastAsia="en-US" w:bidi="ar-SA"/>
    </w:rPr>
  </w:style>
  <w:style w:type="character" w:customStyle="1" w:styleId="textunderlineChar0">
    <w:name w:val="text underline Char"/>
    <w:rsid w:val="004643C3"/>
    <w:rPr>
      <w:sz w:val="24"/>
      <w:szCs w:val="22"/>
      <w:u w:val="thick"/>
      <w:lang w:val="en-US" w:eastAsia="en-US" w:bidi="ar-SA"/>
    </w:rPr>
  </w:style>
  <w:style w:type="character" w:customStyle="1" w:styleId="BoldChar">
    <w:name w:val="Bold Char"/>
    <w:rsid w:val="004643C3"/>
    <w:rPr>
      <w:rFonts w:ascii="Times New Roman" w:eastAsia="Times New Roman" w:hAnsi="Times New Roman" w:cs="Times New Roman" w:hint="default"/>
      <w:b/>
      <w:bCs w:val="0"/>
      <w:szCs w:val="24"/>
    </w:rPr>
  </w:style>
  <w:style w:type="character" w:customStyle="1" w:styleId="pmterms31">
    <w:name w:val="pmterms31"/>
    <w:rsid w:val="004643C3"/>
    <w:rPr>
      <w:b/>
      <w:bCs/>
      <w:i w:val="0"/>
      <w:iCs w:val="0"/>
      <w:color w:val="000000"/>
    </w:rPr>
  </w:style>
  <w:style w:type="character" w:customStyle="1" w:styleId="copyrightdescription">
    <w:name w:val="copyrightdescription"/>
    <w:rsid w:val="004643C3"/>
  </w:style>
  <w:style w:type="character" w:customStyle="1" w:styleId="ft01">
    <w:name w:val="ft01"/>
    <w:rsid w:val="004643C3"/>
    <w:rPr>
      <w:rFonts w:ascii="Times" w:hAnsi="Times" w:cs="Times" w:hint="default"/>
      <w:color w:val="000000"/>
      <w:sz w:val="14"/>
      <w:szCs w:val="14"/>
    </w:rPr>
  </w:style>
  <w:style w:type="character" w:customStyle="1" w:styleId="ft11">
    <w:name w:val="ft11"/>
    <w:rsid w:val="004643C3"/>
    <w:rPr>
      <w:rFonts w:ascii="Times" w:hAnsi="Times" w:cs="Times" w:hint="default"/>
      <w:color w:val="000000"/>
      <w:sz w:val="17"/>
      <w:szCs w:val="17"/>
    </w:rPr>
  </w:style>
  <w:style w:type="character" w:customStyle="1" w:styleId="ft21">
    <w:name w:val="ft21"/>
    <w:rsid w:val="004643C3"/>
    <w:rPr>
      <w:rFonts w:ascii="Times" w:hAnsi="Times" w:cs="Times" w:hint="default"/>
      <w:color w:val="000000"/>
      <w:sz w:val="15"/>
      <w:szCs w:val="15"/>
    </w:rPr>
  </w:style>
  <w:style w:type="character" w:customStyle="1" w:styleId="ft31">
    <w:name w:val="ft31"/>
    <w:rsid w:val="004643C3"/>
    <w:rPr>
      <w:rFonts w:ascii="Times" w:hAnsi="Times" w:cs="Times" w:hint="default"/>
      <w:color w:val="000000"/>
      <w:sz w:val="15"/>
      <w:szCs w:val="15"/>
    </w:rPr>
  </w:style>
  <w:style w:type="character" w:customStyle="1" w:styleId="dquo">
    <w:name w:val="dquo"/>
    <w:rsid w:val="004643C3"/>
  </w:style>
  <w:style w:type="character" w:customStyle="1" w:styleId="caps2">
    <w:name w:val="caps2"/>
    <w:rsid w:val="004643C3"/>
  </w:style>
  <w:style w:type="character" w:customStyle="1" w:styleId="CardsFont12ptCharCharCharChar">
    <w:name w:val="Cards + Font: 12 pt Char Char Char Char"/>
    <w:rsid w:val="004643C3"/>
    <w:rPr>
      <w:sz w:val="24"/>
      <w:szCs w:val="24"/>
      <w:u w:val="thick"/>
      <w:lang w:val="en-US" w:eastAsia="en-US" w:bidi="ar-SA"/>
    </w:rPr>
  </w:style>
  <w:style w:type="character" w:customStyle="1" w:styleId="ccs">
    <w:name w:val="c cs"/>
    <w:rsid w:val="004643C3"/>
  </w:style>
  <w:style w:type="character" w:customStyle="1" w:styleId="UnderlinedEvChar">
    <w:name w:val="Underlined Ev Char"/>
    <w:rsid w:val="004643C3"/>
    <w:rPr>
      <w:rFonts w:ascii="Times New Roman" w:eastAsia="Times New Roman" w:hAnsi="Times New Roman" w:cs="Times New Roman" w:hint="default"/>
      <w:szCs w:val="24"/>
      <w:u w:val="single"/>
    </w:rPr>
  </w:style>
  <w:style w:type="character" w:customStyle="1" w:styleId="dropshadow">
    <w:name w:val="dropshadow"/>
    <w:rsid w:val="004643C3"/>
  </w:style>
  <w:style w:type="character" w:customStyle="1" w:styleId="d05ws">
    <w:name w:val="d05ws"/>
    <w:rsid w:val="004643C3"/>
  </w:style>
  <w:style w:type="character" w:customStyle="1" w:styleId="rzibod">
    <w:name w:val="rzibod"/>
    <w:rsid w:val="004643C3"/>
  </w:style>
  <w:style w:type="character" w:customStyle="1" w:styleId="StyleBold1">
    <w:name w:val="Style Bold1"/>
    <w:rsid w:val="004643C3"/>
    <w:rPr>
      <w:rFonts w:ascii="Georgia" w:hAnsi="Georgia" w:hint="default"/>
      <w:b/>
      <w:bCs/>
      <w:sz w:val="22"/>
    </w:rPr>
  </w:style>
  <w:style w:type="character" w:customStyle="1" w:styleId="headertext">
    <w:name w:val="headertext"/>
    <w:rsid w:val="004643C3"/>
  </w:style>
  <w:style w:type="character" w:customStyle="1" w:styleId="endnote-reference">
    <w:name w:val="endnote-reference"/>
    <w:rsid w:val="004643C3"/>
  </w:style>
  <w:style w:type="character" w:customStyle="1" w:styleId="officialsname">
    <w:name w:val="official_s_name"/>
    <w:rsid w:val="004643C3"/>
  </w:style>
  <w:style w:type="character" w:customStyle="1" w:styleId="audience">
    <w:name w:val="audience"/>
    <w:rsid w:val="004643C3"/>
  </w:style>
  <w:style w:type="character" w:customStyle="1" w:styleId="A7">
    <w:name w:val="A7"/>
    <w:uiPriority w:val="99"/>
    <w:rsid w:val="004643C3"/>
    <w:rPr>
      <w:rFonts w:ascii="Myriad Pro" w:hAnsi="Myriad Pro" w:cs="Myriad Pro" w:hint="default"/>
      <w:color w:val="0066B1"/>
      <w:sz w:val="22"/>
      <w:szCs w:val="22"/>
    </w:rPr>
  </w:style>
  <w:style w:type="character" w:customStyle="1" w:styleId="normalchar">
    <w:name w:val="normal__char"/>
    <w:rsid w:val="004643C3"/>
  </w:style>
  <w:style w:type="character" w:customStyle="1" w:styleId="hyperlink002cheading0020100200028block0020title0029char">
    <w:name w:val="hyperlink_002cheading_00201_0020_0028block_0020title_0029__char"/>
    <w:rsid w:val="004643C3"/>
  </w:style>
  <w:style w:type="character" w:customStyle="1" w:styleId="underline002cstyle0020bold0020underlinechar">
    <w:name w:val="underline_002cstyle_0020bold_0020underline__char"/>
    <w:rsid w:val="004643C3"/>
  </w:style>
  <w:style w:type="character" w:customStyle="1" w:styleId="copyboldblack">
    <w:name w:val="copyboldblack"/>
    <w:rsid w:val="004643C3"/>
  </w:style>
  <w:style w:type="character" w:customStyle="1" w:styleId="copybold">
    <w:name w:val="copybold"/>
    <w:rsid w:val="004643C3"/>
  </w:style>
  <w:style w:type="character" w:customStyle="1" w:styleId="author-date0">
    <w:name w:val="author-date"/>
    <w:rsid w:val="004643C3"/>
  </w:style>
  <w:style w:type="character" w:customStyle="1" w:styleId="hidden">
    <w:name w:val="hidden"/>
    <w:rsid w:val="004643C3"/>
  </w:style>
  <w:style w:type="character" w:customStyle="1" w:styleId="articlebegin">
    <w:name w:val="articlebegin"/>
    <w:rsid w:val="004643C3"/>
  </w:style>
  <w:style w:type="character" w:customStyle="1" w:styleId="mediaoverlay">
    <w:name w:val="mediaoverlay"/>
    <w:rsid w:val="004643C3"/>
  </w:style>
  <w:style w:type="character" w:customStyle="1" w:styleId="blogcaption">
    <w:name w:val="blog_caption"/>
    <w:rsid w:val="004643C3"/>
  </w:style>
  <w:style w:type="character" w:customStyle="1" w:styleId="commnet-abuzz">
    <w:name w:val="commnet-abuzz"/>
    <w:rsid w:val="004643C3"/>
  </w:style>
  <w:style w:type="character" w:customStyle="1" w:styleId="fbconnectbuttontext">
    <w:name w:val="fbconnectbutton_text"/>
    <w:rsid w:val="004643C3"/>
  </w:style>
  <w:style w:type="character" w:customStyle="1" w:styleId="fbsharecountinner">
    <w:name w:val="fb_share_count_inner"/>
    <w:rsid w:val="004643C3"/>
  </w:style>
  <w:style w:type="character" w:customStyle="1" w:styleId="stbuttontext">
    <w:name w:val="stbuttontext"/>
    <w:rsid w:val="004643C3"/>
  </w:style>
  <w:style w:type="character" w:customStyle="1" w:styleId="source">
    <w:name w:val="source"/>
    <w:rsid w:val="004643C3"/>
  </w:style>
  <w:style w:type="character" w:customStyle="1" w:styleId="pubdate">
    <w:name w:val="pubdate"/>
    <w:rsid w:val="004643C3"/>
  </w:style>
  <w:style w:type="character" w:customStyle="1" w:styleId="grey">
    <w:name w:val="grey"/>
    <w:rsid w:val="004643C3"/>
  </w:style>
  <w:style w:type="character" w:customStyle="1" w:styleId="postdate">
    <w:name w:val="post_date"/>
    <w:rsid w:val="004643C3"/>
  </w:style>
  <w:style w:type="character" w:customStyle="1" w:styleId="bdx">
    <w:name w:val="bdx"/>
    <w:rsid w:val="004643C3"/>
  </w:style>
  <w:style w:type="character" w:customStyle="1" w:styleId="bdl">
    <w:name w:val="bdl"/>
    <w:rsid w:val="004643C3"/>
  </w:style>
  <w:style w:type="character" w:customStyle="1" w:styleId="breadcrumbitemcurrent">
    <w:name w:val="breadcrumbitemcurrent"/>
    <w:rsid w:val="004643C3"/>
  </w:style>
  <w:style w:type="character" w:customStyle="1" w:styleId="bbl">
    <w:name w:val="bbl"/>
    <w:rsid w:val="004643C3"/>
  </w:style>
  <w:style w:type="character" w:customStyle="1" w:styleId="Date2">
    <w:name w:val="Date2"/>
    <w:rsid w:val="004643C3"/>
  </w:style>
  <w:style w:type="character" w:customStyle="1" w:styleId="company">
    <w:name w:val="company"/>
    <w:rsid w:val="004643C3"/>
  </w:style>
  <w:style w:type="character" w:customStyle="1" w:styleId="itxtnewhookspan">
    <w:name w:val="itxtnewhookspan"/>
    <w:rsid w:val="004643C3"/>
  </w:style>
  <w:style w:type="character" w:customStyle="1" w:styleId="gstxthlt">
    <w:name w:val="gstxt_hlt"/>
    <w:rsid w:val="004643C3"/>
  </w:style>
  <w:style w:type="character" w:customStyle="1" w:styleId="SubtleEmphasis1">
    <w:name w:val="Subtle Emphasis1"/>
    <w:uiPriority w:val="19"/>
    <w:qFormat/>
    <w:rsid w:val="004643C3"/>
    <w:rPr>
      <w:rFonts w:ascii="Times New Roman" w:hAnsi="Times New Roman" w:cs="Times New Roman" w:hint="default"/>
      <w:b/>
      <w:bCs w:val="0"/>
      <w:iCs/>
      <w:color w:val="auto"/>
      <w:sz w:val="22"/>
    </w:rPr>
  </w:style>
  <w:style w:type="character" w:customStyle="1" w:styleId="StyleBoldRed">
    <w:name w:val="Style Bold Red"/>
    <w:rsid w:val="004643C3"/>
    <w:rPr>
      <w:b/>
      <w:bCs/>
      <w:color w:val="auto"/>
    </w:rPr>
  </w:style>
  <w:style w:type="character" w:customStyle="1" w:styleId="StyleTimesNewRoman8pt">
    <w:name w:val="Style Times New Roman 8 pt"/>
    <w:rsid w:val="004643C3"/>
    <w:rPr>
      <w:rFonts w:ascii="Georgia" w:hAnsi="Georgia" w:hint="default"/>
      <w:sz w:val="16"/>
    </w:rPr>
  </w:style>
  <w:style w:type="character" w:customStyle="1" w:styleId="StyleStyle7pt8pt">
    <w:name w:val="Style Style 7 pt + 8 pt"/>
    <w:rsid w:val="004643C3"/>
    <w:rPr>
      <w:sz w:val="16"/>
    </w:rPr>
  </w:style>
  <w:style w:type="character" w:customStyle="1" w:styleId="StyleStyleThickunderlineBold1">
    <w:name w:val="Style Style Thick underline + Bold1"/>
    <w:rsid w:val="004643C3"/>
    <w:rPr>
      <w:b/>
      <w:bCs/>
      <w:u w:val="thick"/>
    </w:rPr>
  </w:style>
  <w:style w:type="character" w:customStyle="1" w:styleId="StyleUnderline2">
    <w:name w:val="Style Underline2"/>
    <w:rsid w:val="004643C3"/>
    <w:rPr>
      <w:u w:val="single"/>
    </w:rPr>
  </w:style>
  <w:style w:type="character" w:customStyle="1" w:styleId="ShrinkText">
    <w:name w:val="Shrink Text"/>
    <w:rsid w:val="004643C3"/>
    <w:rPr>
      <w:sz w:val="16"/>
    </w:rPr>
  </w:style>
  <w:style w:type="character" w:customStyle="1" w:styleId="smallcaps">
    <w:name w:val="smallcaps"/>
    <w:rsid w:val="004643C3"/>
  </w:style>
  <w:style w:type="character" w:customStyle="1" w:styleId="goldbldtext">
    <w:name w:val="goldbldtext"/>
    <w:rsid w:val="004643C3"/>
  </w:style>
  <w:style w:type="character" w:customStyle="1" w:styleId="cardshighlight0">
    <w:name w:val="cardshighlight"/>
    <w:rsid w:val="004643C3"/>
  </w:style>
  <w:style w:type="character" w:customStyle="1" w:styleId="cardsfont12pt1">
    <w:name w:val="cardsfont12pt"/>
    <w:rsid w:val="004643C3"/>
  </w:style>
  <w:style w:type="character" w:customStyle="1" w:styleId="ft1">
    <w:name w:val="ft1"/>
    <w:rsid w:val="004643C3"/>
  </w:style>
  <w:style w:type="character" w:customStyle="1" w:styleId="ft6">
    <w:name w:val="ft6"/>
    <w:rsid w:val="004643C3"/>
  </w:style>
  <w:style w:type="character" w:customStyle="1" w:styleId="kicker">
    <w:name w:val="kicker"/>
    <w:rsid w:val="004643C3"/>
  </w:style>
  <w:style w:type="character" w:customStyle="1" w:styleId="backcontent">
    <w:name w:val="backcontent"/>
    <w:rsid w:val="004643C3"/>
  </w:style>
  <w:style w:type="character" w:customStyle="1" w:styleId="daystmp">
    <w:name w:val="daystmp"/>
    <w:rsid w:val="004643C3"/>
  </w:style>
  <w:style w:type="character" w:customStyle="1" w:styleId="cardsfont12ptchar">
    <w:name w:val="cardsfont12ptchar"/>
    <w:rsid w:val="004643C3"/>
  </w:style>
  <w:style w:type="character" w:customStyle="1" w:styleId="gal">
    <w:name w:val="gal"/>
    <w:rsid w:val="004643C3"/>
  </w:style>
  <w:style w:type="character" w:customStyle="1" w:styleId="submitted">
    <w:name w:val="submitted"/>
    <w:rsid w:val="004643C3"/>
  </w:style>
  <w:style w:type="character" w:customStyle="1" w:styleId="imagedateline">
    <w:name w:val="image_dateline"/>
    <w:rsid w:val="004643C3"/>
  </w:style>
  <w:style w:type="character" w:customStyle="1" w:styleId="authordatecharchar">
    <w:name w:val="authordatecharchar"/>
    <w:rsid w:val="004643C3"/>
  </w:style>
  <w:style w:type="character" w:customStyle="1" w:styleId="style1char0">
    <w:name w:val="style1char"/>
    <w:rsid w:val="004643C3"/>
  </w:style>
  <w:style w:type="character" w:customStyle="1" w:styleId="tagcharchar0">
    <w:name w:val="tagcharchar"/>
    <w:rsid w:val="004643C3"/>
  </w:style>
  <w:style w:type="character" w:customStyle="1" w:styleId="underlinedcharchar2">
    <w:name w:val="underlinedcharchar"/>
    <w:rsid w:val="004643C3"/>
  </w:style>
  <w:style w:type="character" w:customStyle="1" w:styleId="BoxedChar">
    <w:name w:val="Boxed Char"/>
    <w:rsid w:val="004643C3"/>
    <w:rPr>
      <w:rFonts w:ascii="Arial Narrow" w:hAnsi="Arial Narrow" w:hint="default"/>
      <w:b/>
      <w:bCs w:val="0"/>
      <w:sz w:val="18"/>
      <w:bdr w:val="single" w:sz="6" w:space="0" w:color="auto" w:frame="1"/>
    </w:rPr>
  </w:style>
  <w:style w:type="character" w:customStyle="1" w:styleId="Style11ptUnderline2">
    <w:name w:val="Style 11 pt Underline2"/>
    <w:rsid w:val="004643C3"/>
    <w:rPr>
      <w:sz w:val="20"/>
      <w:u w:val="single"/>
    </w:rPr>
  </w:style>
  <w:style w:type="character" w:customStyle="1" w:styleId="Style11ptBoldUnderline2">
    <w:name w:val="Style 11 pt Bold Underline2"/>
    <w:rsid w:val="004643C3"/>
    <w:rPr>
      <w:b/>
      <w:bCs/>
      <w:sz w:val="20"/>
      <w:u w:val="single"/>
    </w:rPr>
  </w:style>
  <w:style w:type="character" w:customStyle="1" w:styleId="nw">
    <w:name w:val="nw"/>
    <w:rsid w:val="004643C3"/>
  </w:style>
  <w:style w:type="character" w:customStyle="1" w:styleId="Styleunderline11ptBoldBorderSinglesolidlineAuto">
    <w:name w:val="Style underline + 11 pt Bold Border: : (Single solid line Auto ..."/>
    <w:rsid w:val="004643C3"/>
    <w:rPr>
      <w:b/>
      <w:bCs/>
      <w:sz w:val="20"/>
      <w:u w:val="single"/>
      <w:bdr w:val="single" w:sz="4" w:space="0" w:color="auto" w:frame="1"/>
    </w:rPr>
  </w:style>
  <w:style w:type="character" w:customStyle="1" w:styleId="cardCharCharChar1">
    <w:name w:val="card Char Char Char1"/>
    <w:rsid w:val="004643C3"/>
    <w:rPr>
      <w:lang w:val="en-US" w:eastAsia="en-US" w:bidi="ar-SA"/>
    </w:rPr>
  </w:style>
  <w:style w:type="character" w:customStyle="1" w:styleId="authors1">
    <w:name w:val="authors1"/>
    <w:rsid w:val="004643C3"/>
    <w:rPr>
      <w:rFonts w:ascii="Verdana" w:hAnsi="Verdana" w:hint="default"/>
      <w:b/>
      <w:bCs/>
      <w:color w:val="006699"/>
      <w:sz w:val="20"/>
      <w:szCs w:val="20"/>
    </w:rPr>
  </w:style>
  <w:style w:type="character" w:customStyle="1" w:styleId="headlinesectionlarge">
    <w:name w:val="headline_section_large"/>
    <w:rsid w:val="004643C3"/>
  </w:style>
  <w:style w:type="character" w:customStyle="1" w:styleId="Styleunderline11ptBlack">
    <w:name w:val="Style underline + 11 pt Black"/>
    <w:rsid w:val="004643C3"/>
    <w:rPr>
      <w:color w:val="000000"/>
      <w:sz w:val="20"/>
      <w:u w:val="single"/>
    </w:rPr>
  </w:style>
  <w:style w:type="character" w:customStyle="1" w:styleId="Styleunderline11ptBoldBlack">
    <w:name w:val="Style underline + 11 pt Bold Black"/>
    <w:rsid w:val="004643C3"/>
    <w:rPr>
      <w:b/>
      <w:bCs/>
      <w:color w:val="000000"/>
      <w:sz w:val="20"/>
      <w:u w:val="single"/>
    </w:rPr>
  </w:style>
  <w:style w:type="character" w:customStyle="1" w:styleId="Style11ptBoldBlackUnderline">
    <w:name w:val="Style 11 pt Bold Black Underline"/>
    <w:rsid w:val="004643C3"/>
    <w:rPr>
      <w:b/>
      <w:bCs/>
      <w:color w:val="000000"/>
      <w:sz w:val="20"/>
      <w:u w:val="single"/>
    </w:rPr>
  </w:style>
  <w:style w:type="character" w:customStyle="1" w:styleId="Style11ptBoldBlackUnderlineBorderSinglesolidline">
    <w:name w:val="Style 11 pt Bold Black Underline Border: : (Single solid line ..."/>
    <w:rsid w:val="004643C3"/>
    <w:rPr>
      <w:b/>
      <w:bCs/>
      <w:color w:val="000000"/>
      <w:sz w:val="20"/>
      <w:u w:val="single"/>
      <w:bdr w:val="single" w:sz="4" w:space="0" w:color="auto" w:frame="1"/>
    </w:rPr>
  </w:style>
  <w:style w:type="character" w:customStyle="1" w:styleId="StyleLatinMeridien-Italic11ptItalicUnderline">
    <w:name w:val="Style (Latin) Meridien-Italic 11 pt Italic Underline"/>
    <w:rsid w:val="004643C3"/>
    <w:rPr>
      <w:rFonts w:ascii="Meridien-Italic" w:hAnsi="Meridien-Italic" w:hint="default"/>
      <w:i/>
      <w:iCs/>
      <w:sz w:val="20"/>
      <w:u w:val="single"/>
    </w:rPr>
  </w:style>
  <w:style w:type="character" w:customStyle="1" w:styleId="Citation-AuthorDate">
    <w:name w:val="Citation - Author/Date"/>
    <w:rsid w:val="004643C3"/>
    <w:rPr>
      <w:b/>
      <w:bCs w:val="0"/>
      <w:smallCaps/>
      <w:sz w:val="24"/>
      <w:u w:val="single"/>
    </w:rPr>
  </w:style>
  <w:style w:type="character" w:customStyle="1" w:styleId="underlinestylechar0">
    <w:name w:val="underlinestylechar"/>
    <w:rsid w:val="004643C3"/>
  </w:style>
  <w:style w:type="character" w:customStyle="1" w:styleId="highlight">
    <w:name w:val="highlight"/>
    <w:rsid w:val="004643C3"/>
  </w:style>
  <w:style w:type="character" w:customStyle="1" w:styleId="DottedUnderline0">
    <w:name w:val="Dotted Underline"/>
    <w:rsid w:val="004643C3"/>
    <w:rPr>
      <w:rFonts w:ascii="Times New Roman" w:hAnsi="Times New Roman" w:cs="Times New Roman" w:hint="default"/>
      <w:sz w:val="20"/>
      <w:u w:val="dottedHeavy"/>
    </w:rPr>
  </w:style>
  <w:style w:type="character" w:customStyle="1" w:styleId="titleauthoretc">
    <w:name w:val="titleauthoretc"/>
    <w:rsid w:val="004643C3"/>
  </w:style>
  <w:style w:type="character" w:customStyle="1" w:styleId="labeltext">
    <w:name w:val="labeltext"/>
    <w:rsid w:val="004643C3"/>
  </w:style>
  <w:style w:type="character" w:customStyle="1" w:styleId="viewlink">
    <w:name w:val="viewlink"/>
    <w:rsid w:val="004643C3"/>
  </w:style>
  <w:style w:type="character" w:customStyle="1" w:styleId="share">
    <w:name w:val="share"/>
    <w:rsid w:val="004643C3"/>
  </w:style>
  <w:style w:type="character" w:customStyle="1" w:styleId="inlinkchart">
    <w:name w:val="inlink_chart"/>
    <w:rsid w:val="004643C3"/>
  </w:style>
  <w:style w:type="character" w:customStyle="1" w:styleId="underLight">
    <w:name w:val="underLight"/>
    <w:uiPriority w:val="1"/>
    <w:qFormat/>
    <w:rsid w:val="004643C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643C3"/>
  </w:style>
  <w:style w:type="character" w:customStyle="1" w:styleId="author-rss">
    <w:name w:val="author-rss"/>
    <w:rsid w:val="004643C3"/>
  </w:style>
  <w:style w:type="character" w:customStyle="1" w:styleId="fbsharecountwrapper">
    <w:name w:val="fb_share_count_wrapper"/>
    <w:rsid w:val="004643C3"/>
  </w:style>
  <w:style w:type="character" w:customStyle="1" w:styleId="fbbuttontext">
    <w:name w:val="fb_button_text"/>
    <w:rsid w:val="004643C3"/>
  </w:style>
  <w:style w:type="character" w:customStyle="1" w:styleId="hw">
    <w:name w:val="hw"/>
    <w:rsid w:val="004643C3"/>
  </w:style>
  <w:style w:type="character" w:customStyle="1" w:styleId="linktotop">
    <w:name w:val="linktotop"/>
    <w:rsid w:val="004643C3"/>
  </w:style>
  <w:style w:type="character" w:customStyle="1" w:styleId="maintextbldleft">
    <w:name w:val="maintextbldleft"/>
    <w:rsid w:val="004643C3"/>
  </w:style>
  <w:style w:type="character" w:customStyle="1" w:styleId="maintextleft">
    <w:name w:val="maintextleft"/>
    <w:rsid w:val="004643C3"/>
  </w:style>
  <w:style w:type="character" w:customStyle="1" w:styleId="descriptionstyle1block">
    <w:name w:val="description style1 block"/>
    <w:rsid w:val="004643C3"/>
  </w:style>
  <w:style w:type="character" w:customStyle="1" w:styleId="gutter-right-1">
    <w:name w:val="gutter-right-1"/>
    <w:basedOn w:val="DefaultParagraphFont"/>
    <w:rsid w:val="004643C3"/>
  </w:style>
  <w:style w:type="character" w:customStyle="1" w:styleId="ssl3">
    <w:name w:val="ss_l3"/>
    <w:rsid w:val="004643C3"/>
  </w:style>
  <w:style w:type="character" w:customStyle="1" w:styleId="FontStyle39">
    <w:name w:val="Font Style39"/>
    <w:uiPriority w:val="99"/>
    <w:rsid w:val="004643C3"/>
    <w:rPr>
      <w:rFonts w:ascii="Constantia" w:hAnsi="Constantia" w:cs="Constantia" w:hint="default"/>
      <w:b/>
      <w:bCs/>
      <w:sz w:val="18"/>
      <w:szCs w:val="18"/>
    </w:rPr>
  </w:style>
  <w:style w:type="character" w:customStyle="1" w:styleId="6">
    <w:name w:val="6"/>
    <w:rsid w:val="004643C3"/>
    <w:rPr>
      <w:rFonts w:ascii="Arial" w:hAnsi="Arial" w:cs="Arial" w:hint="default"/>
      <w:bCs/>
      <w:sz w:val="20"/>
      <w:u w:val="single"/>
      <w:lang w:val="en-US" w:eastAsia="en-US" w:bidi="ar-SA"/>
    </w:rPr>
  </w:style>
  <w:style w:type="character" w:customStyle="1" w:styleId="Header11">
    <w:name w:val="Header11"/>
    <w:rsid w:val="004643C3"/>
  </w:style>
  <w:style w:type="character" w:customStyle="1" w:styleId="posa">
    <w:name w:val="pos(a)"/>
    <w:basedOn w:val="DefaultParagraphFont"/>
    <w:rsid w:val="004643C3"/>
  </w:style>
  <w:style w:type="character" w:customStyle="1" w:styleId="u-hiddeninnarrowenv">
    <w:name w:val="u-hiddeninnarrowenv"/>
    <w:basedOn w:val="DefaultParagraphFont"/>
    <w:rsid w:val="004643C3"/>
  </w:style>
  <w:style w:type="character" w:customStyle="1" w:styleId="followbutton-bird">
    <w:name w:val="followbutton-bird"/>
    <w:basedOn w:val="DefaultParagraphFont"/>
    <w:rsid w:val="004643C3"/>
  </w:style>
  <w:style w:type="character" w:customStyle="1" w:styleId="tweetauthor-name">
    <w:name w:val="tweetauthor-name"/>
    <w:basedOn w:val="DefaultParagraphFont"/>
    <w:rsid w:val="004643C3"/>
  </w:style>
  <w:style w:type="character" w:customStyle="1" w:styleId="tweetauthor-verifiedbadge">
    <w:name w:val="tweetauthor-verifiedbadge"/>
    <w:basedOn w:val="DefaultParagraphFont"/>
    <w:rsid w:val="004643C3"/>
  </w:style>
  <w:style w:type="character" w:customStyle="1" w:styleId="tweetauthor-screenname">
    <w:name w:val="tweetauthor-screenname"/>
    <w:basedOn w:val="DefaultParagraphFont"/>
    <w:rsid w:val="004643C3"/>
  </w:style>
  <w:style w:type="character" w:customStyle="1" w:styleId="u-hiddenvisually">
    <w:name w:val="u-hiddenvisually"/>
    <w:basedOn w:val="DefaultParagraphFont"/>
    <w:rsid w:val="004643C3"/>
  </w:style>
  <w:style w:type="character" w:customStyle="1" w:styleId="tweetaction-stat">
    <w:name w:val="tweetaction-stat"/>
    <w:basedOn w:val="DefaultParagraphFont"/>
    <w:rsid w:val="004643C3"/>
  </w:style>
  <w:style w:type="character" w:customStyle="1" w:styleId="related">
    <w:name w:val="related"/>
    <w:basedOn w:val="DefaultParagraphFont"/>
    <w:rsid w:val="004643C3"/>
  </w:style>
  <w:style w:type="character" w:customStyle="1" w:styleId="related-content">
    <w:name w:val="related-content"/>
    <w:basedOn w:val="DefaultParagraphFont"/>
    <w:rsid w:val="004643C3"/>
  </w:style>
  <w:style w:type="character" w:customStyle="1" w:styleId="name-of-author">
    <w:name w:val="name-of-author"/>
    <w:basedOn w:val="DefaultParagraphFont"/>
    <w:rsid w:val="004643C3"/>
  </w:style>
  <w:style w:type="character" w:customStyle="1" w:styleId="first-name">
    <w:name w:val="first-name"/>
    <w:basedOn w:val="DefaultParagraphFont"/>
    <w:rsid w:val="004643C3"/>
  </w:style>
  <w:style w:type="character" w:customStyle="1" w:styleId="last-name">
    <w:name w:val="last-name"/>
    <w:basedOn w:val="DefaultParagraphFont"/>
    <w:rsid w:val="004643C3"/>
  </w:style>
  <w:style w:type="character" w:customStyle="1" w:styleId="caption10">
    <w:name w:val="caption1"/>
    <w:basedOn w:val="DefaultParagraphFont"/>
    <w:rsid w:val="004643C3"/>
  </w:style>
  <w:style w:type="character" w:customStyle="1" w:styleId="recirc-text">
    <w:name w:val="&quot;recirc-text”"/>
    <w:basedOn w:val="DefaultParagraphFont"/>
    <w:rsid w:val="004643C3"/>
  </w:style>
  <w:style w:type="character" w:customStyle="1" w:styleId="video-icon">
    <w:name w:val="video-icon"/>
    <w:basedOn w:val="DefaultParagraphFont"/>
    <w:rsid w:val="004643C3"/>
  </w:style>
  <w:style w:type="character" w:customStyle="1" w:styleId="powa-shot-play-btn-text">
    <w:name w:val="powa-shot-play-btn-text"/>
    <w:basedOn w:val="DefaultParagraphFont"/>
    <w:rsid w:val="004643C3"/>
  </w:style>
  <w:style w:type="character" w:customStyle="1" w:styleId="powa-shot-click">
    <w:name w:val="powa-shot-click"/>
    <w:basedOn w:val="DefaultParagraphFont"/>
    <w:rsid w:val="004643C3"/>
  </w:style>
  <w:style w:type="character" w:customStyle="1" w:styleId="wpv-blurb">
    <w:name w:val="wpv-blurb"/>
    <w:basedOn w:val="DefaultParagraphFont"/>
    <w:rsid w:val="004643C3"/>
  </w:style>
  <w:style w:type="character" w:customStyle="1" w:styleId="pb-caption">
    <w:name w:val="pb-caption"/>
    <w:basedOn w:val="DefaultParagraphFont"/>
    <w:rsid w:val="004643C3"/>
  </w:style>
  <w:style w:type="character" w:customStyle="1" w:styleId="Heading5Char1">
    <w:name w:val="Heading 5 Char1"/>
    <w:aliases w:val="Text Char1"/>
    <w:basedOn w:val="DefaultParagraphFont"/>
    <w:semiHidden/>
    <w:rsid w:val="004643C3"/>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4643C3"/>
    <w:rPr>
      <w:vertAlign w:val="baseline"/>
    </w:rPr>
  </w:style>
  <w:style w:type="character" w:customStyle="1" w:styleId="Heading7Char1">
    <w:name w:val="Heading 7 Char1"/>
    <w:basedOn w:val="DefaultParagraphFont"/>
    <w:semiHidden/>
    <w:rsid w:val="004643C3"/>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4643C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643C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643C3"/>
    <w:rPr>
      <w:rFonts w:ascii="Calibri" w:hAnsi="Calibri" w:cs="Calibri"/>
    </w:rPr>
  </w:style>
  <w:style w:type="numbering" w:customStyle="1" w:styleId="NoList2">
    <w:name w:val="No List2"/>
    <w:next w:val="NoList"/>
    <w:uiPriority w:val="99"/>
    <w:semiHidden/>
    <w:unhideWhenUsed/>
    <w:rsid w:val="004643C3"/>
  </w:style>
  <w:style w:type="numbering" w:customStyle="1" w:styleId="NoList3">
    <w:name w:val="No List3"/>
    <w:next w:val="NoList"/>
    <w:uiPriority w:val="99"/>
    <w:semiHidden/>
    <w:unhideWhenUsed/>
    <w:rsid w:val="004643C3"/>
  </w:style>
  <w:style w:type="numbering" w:customStyle="1" w:styleId="NoList4">
    <w:name w:val="No List4"/>
    <w:next w:val="NoList"/>
    <w:uiPriority w:val="99"/>
    <w:semiHidden/>
    <w:unhideWhenUsed/>
    <w:rsid w:val="004643C3"/>
  </w:style>
  <w:style w:type="numbering" w:customStyle="1" w:styleId="NoList5">
    <w:name w:val="No List5"/>
    <w:next w:val="NoList"/>
    <w:semiHidden/>
    <w:unhideWhenUsed/>
    <w:rsid w:val="004643C3"/>
  </w:style>
  <w:style w:type="paragraph" w:styleId="BlockText">
    <w:name w:val="Block Text"/>
    <w:basedOn w:val="Normal"/>
    <w:rsid w:val="004643C3"/>
    <w:pPr>
      <w:ind w:left="229" w:right="229"/>
    </w:pPr>
    <w:rPr>
      <w:rFonts w:eastAsia="Times New Roman"/>
      <w:szCs w:val="20"/>
    </w:rPr>
  </w:style>
  <w:style w:type="paragraph" w:styleId="NormalIndent">
    <w:name w:val="Normal Indent"/>
    <w:basedOn w:val="Normal"/>
    <w:rsid w:val="004643C3"/>
    <w:pPr>
      <w:ind w:left="720"/>
    </w:pPr>
    <w:rPr>
      <w:rFonts w:eastAsia="Times New Roman"/>
      <w:szCs w:val="20"/>
    </w:rPr>
  </w:style>
  <w:style w:type="paragraph" w:styleId="EnvelopeReturn">
    <w:name w:val="envelope return"/>
    <w:basedOn w:val="Normal"/>
    <w:rsid w:val="004643C3"/>
    <w:rPr>
      <w:rFonts w:eastAsia="Times New Roman"/>
      <w:sz w:val="24"/>
      <w:szCs w:val="20"/>
    </w:rPr>
  </w:style>
  <w:style w:type="paragraph" w:styleId="EnvelopeAddress">
    <w:name w:val="envelope address"/>
    <w:basedOn w:val="Normal"/>
    <w:rsid w:val="004643C3"/>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4643C3"/>
  </w:style>
  <w:style w:type="numbering" w:customStyle="1" w:styleId="NoList7">
    <w:name w:val="No List7"/>
    <w:next w:val="NoList"/>
    <w:semiHidden/>
    <w:unhideWhenUsed/>
    <w:rsid w:val="004643C3"/>
  </w:style>
  <w:style w:type="paragraph" w:styleId="ListBullet">
    <w:name w:val="List Bullet"/>
    <w:basedOn w:val="Normal"/>
    <w:link w:val="ListBulletChar"/>
    <w:uiPriority w:val="99"/>
    <w:unhideWhenUsed/>
    <w:rsid w:val="004643C3"/>
    <w:pPr>
      <w:tabs>
        <w:tab w:val="num" w:pos="360"/>
      </w:tabs>
      <w:ind w:left="360" w:hanging="360"/>
      <w:contextualSpacing/>
    </w:pPr>
    <w:rPr>
      <w:rFonts w:eastAsia="Calibri"/>
    </w:rPr>
  </w:style>
  <w:style w:type="table" w:styleId="MediumGrid1">
    <w:name w:val="Medium Grid 1"/>
    <w:basedOn w:val="TableNormal"/>
    <w:uiPriority w:val="67"/>
    <w:rsid w:val="004643C3"/>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4643C3"/>
    <w:rPr>
      <w:rFonts w:ascii="Arial Narrow" w:eastAsia="SimSun" w:hAnsi="Arial Narrow" w:cs="Calibri"/>
      <w:sz w:val="20"/>
      <w:szCs w:val="22"/>
    </w:rPr>
  </w:style>
  <w:style w:type="numbering" w:customStyle="1" w:styleId="NoList11">
    <w:name w:val="No List11"/>
    <w:next w:val="NoList"/>
    <w:uiPriority w:val="99"/>
    <w:semiHidden/>
    <w:unhideWhenUsed/>
    <w:rsid w:val="004643C3"/>
  </w:style>
  <w:style w:type="numbering" w:customStyle="1" w:styleId="NoList111">
    <w:name w:val="No List111"/>
    <w:next w:val="NoList"/>
    <w:uiPriority w:val="99"/>
    <w:semiHidden/>
    <w:unhideWhenUsed/>
    <w:rsid w:val="004643C3"/>
  </w:style>
  <w:style w:type="numbering" w:customStyle="1" w:styleId="NoList1111">
    <w:name w:val="No List1111"/>
    <w:next w:val="NoList"/>
    <w:uiPriority w:val="99"/>
    <w:semiHidden/>
    <w:unhideWhenUsed/>
    <w:rsid w:val="004643C3"/>
  </w:style>
  <w:style w:type="numbering" w:customStyle="1" w:styleId="NoList11111">
    <w:name w:val="No List11111"/>
    <w:next w:val="NoList"/>
    <w:uiPriority w:val="99"/>
    <w:semiHidden/>
    <w:unhideWhenUsed/>
    <w:rsid w:val="004643C3"/>
  </w:style>
  <w:style w:type="numbering" w:customStyle="1" w:styleId="NoList111111">
    <w:name w:val="No List111111"/>
    <w:next w:val="NoList"/>
    <w:uiPriority w:val="99"/>
    <w:semiHidden/>
    <w:unhideWhenUsed/>
    <w:rsid w:val="004643C3"/>
  </w:style>
  <w:style w:type="numbering" w:customStyle="1" w:styleId="NoList1111111">
    <w:name w:val="No List1111111"/>
    <w:next w:val="NoList"/>
    <w:uiPriority w:val="99"/>
    <w:semiHidden/>
    <w:unhideWhenUsed/>
    <w:rsid w:val="004643C3"/>
  </w:style>
  <w:style w:type="numbering" w:customStyle="1" w:styleId="NoList11111111">
    <w:name w:val="No List11111111"/>
    <w:next w:val="NoList"/>
    <w:uiPriority w:val="99"/>
    <w:semiHidden/>
    <w:unhideWhenUsed/>
    <w:rsid w:val="004643C3"/>
  </w:style>
  <w:style w:type="numbering" w:customStyle="1" w:styleId="NoList111111111">
    <w:name w:val="No List111111111"/>
    <w:next w:val="NoList"/>
    <w:uiPriority w:val="99"/>
    <w:semiHidden/>
    <w:unhideWhenUsed/>
    <w:rsid w:val="004643C3"/>
  </w:style>
  <w:style w:type="numbering" w:customStyle="1" w:styleId="NoList1111111111">
    <w:name w:val="No List1111111111"/>
    <w:next w:val="NoList"/>
    <w:uiPriority w:val="99"/>
    <w:semiHidden/>
    <w:unhideWhenUsed/>
    <w:rsid w:val="004643C3"/>
  </w:style>
  <w:style w:type="numbering" w:customStyle="1" w:styleId="NoList11111111111">
    <w:name w:val="No List11111111111"/>
    <w:next w:val="NoList"/>
    <w:uiPriority w:val="99"/>
    <w:semiHidden/>
    <w:unhideWhenUsed/>
    <w:rsid w:val="004643C3"/>
  </w:style>
  <w:style w:type="numbering" w:customStyle="1" w:styleId="NoList111111111111">
    <w:name w:val="No List111111111111"/>
    <w:next w:val="NoList"/>
    <w:uiPriority w:val="99"/>
    <w:semiHidden/>
    <w:unhideWhenUsed/>
    <w:rsid w:val="004643C3"/>
  </w:style>
  <w:style w:type="numbering" w:customStyle="1" w:styleId="NoList1111111111111">
    <w:name w:val="No List1111111111111"/>
    <w:next w:val="NoList"/>
    <w:uiPriority w:val="99"/>
    <w:semiHidden/>
    <w:unhideWhenUsed/>
    <w:rsid w:val="004643C3"/>
  </w:style>
  <w:style w:type="numbering" w:customStyle="1" w:styleId="NoList11111111111111">
    <w:name w:val="No List11111111111111"/>
    <w:next w:val="NoList"/>
    <w:uiPriority w:val="99"/>
    <w:semiHidden/>
    <w:unhideWhenUsed/>
    <w:rsid w:val="004643C3"/>
  </w:style>
  <w:style w:type="numbering" w:customStyle="1" w:styleId="NoList111111111111111">
    <w:name w:val="No List111111111111111"/>
    <w:next w:val="NoList"/>
    <w:uiPriority w:val="99"/>
    <w:semiHidden/>
    <w:unhideWhenUsed/>
    <w:rsid w:val="004643C3"/>
  </w:style>
  <w:style w:type="numbering" w:customStyle="1" w:styleId="NoList1111111111111111">
    <w:name w:val="No List1111111111111111"/>
    <w:next w:val="NoList"/>
    <w:uiPriority w:val="99"/>
    <w:semiHidden/>
    <w:unhideWhenUsed/>
    <w:rsid w:val="004643C3"/>
  </w:style>
  <w:style w:type="numbering" w:customStyle="1" w:styleId="NoList11111111111111111">
    <w:name w:val="No List11111111111111111"/>
    <w:next w:val="NoList"/>
    <w:uiPriority w:val="99"/>
    <w:semiHidden/>
    <w:unhideWhenUsed/>
    <w:rsid w:val="004643C3"/>
  </w:style>
  <w:style w:type="character" w:customStyle="1" w:styleId="FontStyle220">
    <w:name w:val="Font Style220"/>
    <w:basedOn w:val="DefaultParagraphFont"/>
    <w:uiPriority w:val="99"/>
    <w:rsid w:val="004643C3"/>
    <w:rPr>
      <w:rFonts w:ascii="Candara" w:hAnsi="Candara" w:cs="Candara" w:hint="default"/>
      <w:i/>
      <w:iCs/>
      <w:sz w:val="18"/>
      <w:szCs w:val="18"/>
    </w:rPr>
  </w:style>
  <w:style w:type="character" w:customStyle="1" w:styleId="FontStyle290">
    <w:name w:val="Font Style290"/>
    <w:basedOn w:val="DefaultParagraphFont"/>
    <w:uiPriority w:val="99"/>
    <w:rsid w:val="004643C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643C3"/>
    <w:rPr>
      <w:rFonts w:ascii="Arial" w:hAnsi="Arial" w:cs="Arial"/>
      <w:b/>
      <w:bCs/>
      <w:sz w:val="16"/>
      <w:szCs w:val="16"/>
    </w:rPr>
  </w:style>
  <w:style w:type="paragraph" w:customStyle="1" w:styleId="analytic0">
    <w:name w:val="analytic"/>
    <w:basedOn w:val="Normal"/>
    <w:link w:val="analyticChar0"/>
    <w:uiPriority w:val="4"/>
    <w:qFormat/>
    <w:rsid w:val="004643C3"/>
    <w:pPr>
      <w:spacing w:before="120"/>
    </w:pPr>
    <w:rPr>
      <w:b/>
      <w:sz w:val="20"/>
    </w:rPr>
  </w:style>
  <w:style w:type="character" w:customStyle="1" w:styleId="analyticChar0">
    <w:name w:val="analytic Char"/>
    <w:basedOn w:val="DefaultParagraphFont"/>
    <w:link w:val="analytic0"/>
    <w:uiPriority w:val="4"/>
    <w:rsid w:val="004643C3"/>
    <w:rPr>
      <w:rFonts w:ascii="Calibri" w:hAnsi="Calibri" w:cs="Calibri"/>
      <w:b/>
      <w:sz w:val="20"/>
    </w:rPr>
  </w:style>
  <w:style w:type="character" w:customStyle="1" w:styleId="m-5498913268213319940gmail-styleunderline">
    <w:name w:val="m_-5498913268213319940gmail-styleunderline"/>
    <w:basedOn w:val="DefaultParagraphFont"/>
    <w:rsid w:val="004643C3"/>
  </w:style>
  <w:style w:type="paragraph" w:customStyle="1" w:styleId="speakable">
    <w:name w:val="speakable"/>
    <w:basedOn w:val="Normal"/>
    <w:uiPriority w:val="99"/>
    <w:qFormat/>
    <w:rsid w:val="004643C3"/>
    <w:pPr>
      <w:spacing w:before="100" w:beforeAutospacing="1" w:after="100" w:afterAutospacing="1"/>
    </w:pPr>
    <w:rPr>
      <w:rFonts w:eastAsia="Times New Roman"/>
      <w:sz w:val="24"/>
    </w:rPr>
  </w:style>
  <w:style w:type="character" w:customStyle="1" w:styleId="overlay">
    <w:name w:val="overlay"/>
    <w:basedOn w:val="DefaultParagraphFont"/>
    <w:rsid w:val="004643C3"/>
  </w:style>
  <w:style w:type="character" w:customStyle="1" w:styleId="copyright">
    <w:name w:val="copyright"/>
    <w:basedOn w:val="DefaultParagraphFont"/>
    <w:rsid w:val="004643C3"/>
  </w:style>
  <w:style w:type="character" w:customStyle="1" w:styleId="TagCharCharCharChar">
    <w:name w:val="Tag Char Char Char Char"/>
    <w:basedOn w:val="DefaultParagraphFont"/>
    <w:rsid w:val="004643C3"/>
    <w:rPr>
      <w:rFonts w:ascii="Calibri" w:hAnsi="Calibri" w:cs="Calibri"/>
      <w:b/>
      <w:sz w:val="24"/>
    </w:rPr>
  </w:style>
  <w:style w:type="paragraph" w:customStyle="1" w:styleId="g-body">
    <w:name w:val="g-body"/>
    <w:basedOn w:val="Normal"/>
    <w:uiPriority w:val="99"/>
    <w:qFormat/>
    <w:rsid w:val="004643C3"/>
    <w:pPr>
      <w:spacing w:before="100" w:beforeAutospacing="1" w:after="100" w:afterAutospacing="1"/>
    </w:pPr>
    <w:rPr>
      <w:rFonts w:eastAsia="Times New Roman"/>
      <w:sz w:val="24"/>
    </w:rPr>
  </w:style>
  <w:style w:type="paragraph" w:customStyle="1" w:styleId="g-pstyle0">
    <w:name w:val="g-pstyle0"/>
    <w:basedOn w:val="Normal"/>
    <w:uiPriority w:val="99"/>
    <w:qFormat/>
    <w:rsid w:val="004643C3"/>
    <w:pPr>
      <w:spacing w:before="100" w:beforeAutospacing="1" w:after="100" w:afterAutospacing="1"/>
    </w:pPr>
    <w:rPr>
      <w:rFonts w:eastAsia="Times New Roman"/>
      <w:sz w:val="24"/>
    </w:rPr>
  </w:style>
  <w:style w:type="paragraph" w:customStyle="1" w:styleId="g-pstyle1">
    <w:name w:val="g-pstyle1"/>
    <w:basedOn w:val="Normal"/>
    <w:uiPriority w:val="99"/>
    <w:qFormat/>
    <w:rsid w:val="004643C3"/>
    <w:pPr>
      <w:spacing w:before="100" w:beforeAutospacing="1" w:after="100" w:afterAutospacing="1"/>
    </w:pPr>
    <w:rPr>
      <w:rFonts w:eastAsia="Times New Roman"/>
      <w:sz w:val="24"/>
    </w:rPr>
  </w:style>
  <w:style w:type="paragraph" w:customStyle="1" w:styleId="g-asset-hed">
    <w:name w:val="g-asset-hed"/>
    <w:basedOn w:val="Normal"/>
    <w:uiPriority w:val="99"/>
    <w:qFormat/>
    <w:rsid w:val="004643C3"/>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643C3"/>
    <w:pPr>
      <w:spacing w:before="100" w:beforeAutospacing="1" w:after="100" w:afterAutospacing="1"/>
    </w:pPr>
    <w:rPr>
      <w:sz w:val="24"/>
    </w:rPr>
  </w:style>
  <w:style w:type="paragraph" w:customStyle="1" w:styleId="style41">
    <w:name w:val="style4"/>
    <w:basedOn w:val="Normal"/>
    <w:uiPriority w:val="99"/>
    <w:qFormat/>
    <w:rsid w:val="004643C3"/>
    <w:pPr>
      <w:spacing w:before="100" w:beforeAutospacing="1" w:after="100" w:afterAutospacing="1"/>
    </w:pPr>
    <w:rPr>
      <w:sz w:val="24"/>
    </w:rPr>
  </w:style>
  <w:style w:type="paragraph" w:customStyle="1" w:styleId="speech">
    <w:name w:val="speech"/>
    <w:basedOn w:val="Normal"/>
    <w:uiPriority w:val="99"/>
    <w:qFormat/>
    <w:rsid w:val="004643C3"/>
    <w:pPr>
      <w:spacing w:before="100" w:beforeAutospacing="1" w:after="100" w:afterAutospacing="1"/>
    </w:pPr>
    <w:rPr>
      <w:sz w:val="24"/>
    </w:rPr>
  </w:style>
  <w:style w:type="character" w:customStyle="1" w:styleId="adtext">
    <w:name w:val="adtext"/>
    <w:basedOn w:val="DefaultParagraphFont"/>
    <w:rsid w:val="004643C3"/>
  </w:style>
  <w:style w:type="character" w:customStyle="1" w:styleId="UL-Bold">
    <w:name w:val="UL-Bold"/>
    <w:basedOn w:val="DefaultParagraphFont"/>
    <w:rsid w:val="004643C3"/>
    <w:rPr>
      <w:u w:val="thick"/>
    </w:rPr>
  </w:style>
  <w:style w:type="character" w:customStyle="1" w:styleId="UL-None">
    <w:name w:val="UL-None"/>
    <w:basedOn w:val="DefaultParagraphFont"/>
    <w:rsid w:val="004643C3"/>
    <w:rPr>
      <w:strike w:val="0"/>
      <w:dstrike w:val="0"/>
      <w:u w:val="none"/>
      <w:effect w:val="none"/>
    </w:rPr>
  </w:style>
  <w:style w:type="character" w:customStyle="1" w:styleId="gl">
    <w:name w:val="gl"/>
    <w:basedOn w:val="DefaultParagraphFont"/>
    <w:rsid w:val="004643C3"/>
  </w:style>
  <w:style w:type="character" w:customStyle="1" w:styleId="qu730rj69h">
    <w:name w:val="qu730rj69h"/>
    <w:basedOn w:val="DefaultParagraphFont"/>
    <w:rsid w:val="004643C3"/>
  </w:style>
  <w:style w:type="paragraph" w:customStyle="1" w:styleId="optext">
    <w:name w:val="optext"/>
    <w:basedOn w:val="Normal"/>
    <w:uiPriority w:val="99"/>
    <w:qFormat/>
    <w:rsid w:val="004643C3"/>
    <w:pPr>
      <w:spacing w:before="100" w:beforeAutospacing="1" w:after="100" w:afterAutospacing="1"/>
    </w:pPr>
    <w:rPr>
      <w:sz w:val="24"/>
    </w:rPr>
  </w:style>
  <w:style w:type="character" w:customStyle="1" w:styleId="lmy74qr12z">
    <w:name w:val="lmy74qr12z"/>
    <w:basedOn w:val="DefaultParagraphFont"/>
    <w:rsid w:val="004643C3"/>
  </w:style>
  <w:style w:type="character" w:customStyle="1" w:styleId="icr880">
    <w:name w:val="icr880"/>
    <w:basedOn w:val="DefaultParagraphFont"/>
    <w:rsid w:val="004643C3"/>
  </w:style>
  <w:style w:type="character" w:customStyle="1" w:styleId="hx23q54">
    <w:name w:val="hx23q54"/>
    <w:basedOn w:val="DefaultParagraphFont"/>
    <w:rsid w:val="004643C3"/>
  </w:style>
  <w:style w:type="character" w:customStyle="1" w:styleId="m-5348258726587825636gmail-style13ptbold">
    <w:name w:val="m_-5348258726587825636gmail-style13ptbold"/>
    <w:basedOn w:val="DefaultParagraphFont"/>
    <w:rsid w:val="004643C3"/>
  </w:style>
  <w:style w:type="character" w:customStyle="1" w:styleId="m-5348258726587825636gmail-styleunderline">
    <w:name w:val="m_-5348258726587825636gmail-styleunderline"/>
    <w:basedOn w:val="DefaultParagraphFont"/>
    <w:rsid w:val="004643C3"/>
  </w:style>
  <w:style w:type="paragraph" w:customStyle="1" w:styleId="NoteLevel2">
    <w:name w:val="Note Level 2"/>
    <w:basedOn w:val="Normal"/>
    <w:next w:val="Normal"/>
    <w:uiPriority w:val="99"/>
    <w:qFormat/>
    <w:rsid w:val="004643C3"/>
    <w:pPr>
      <w:keepNext/>
      <w:ind w:left="288" w:right="288"/>
    </w:pPr>
    <w:rPr>
      <w:rFonts w:eastAsia="MS Gothic"/>
      <w:szCs w:val="20"/>
    </w:rPr>
  </w:style>
  <w:style w:type="character" w:customStyle="1" w:styleId="UnderlineCharChar1">
    <w:name w:val="Underline Char Char1"/>
    <w:basedOn w:val="DefaultParagraphFont"/>
    <w:rsid w:val="004643C3"/>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4643C3"/>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4643C3"/>
  </w:style>
  <w:style w:type="character" w:customStyle="1" w:styleId="CardsFont12ptCharChar">
    <w:name w:val="Cards + Font: 12 pt Char Char"/>
    <w:basedOn w:val="DefaultParagraphFont"/>
    <w:rsid w:val="004643C3"/>
    <w:rPr>
      <w:sz w:val="24"/>
      <w:szCs w:val="24"/>
      <w:u w:val="thick"/>
      <w:lang w:val="en-US" w:eastAsia="en-US" w:bidi="ar-SA"/>
    </w:rPr>
  </w:style>
  <w:style w:type="character" w:customStyle="1" w:styleId="NothingChar1">
    <w:name w:val="Nothing Char1"/>
    <w:basedOn w:val="DefaultParagraphFont"/>
    <w:rsid w:val="004643C3"/>
    <w:rPr>
      <w:lang w:val="en-US" w:eastAsia="en-US" w:bidi="ar-SA"/>
    </w:rPr>
  </w:style>
  <w:style w:type="paragraph" w:customStyle="1" w:styleId="useless">
    <w:name w:val="useless"/>
    <w:basedOn w:val="Normal"/>
    <w:uiPriority w:val="99"/>
    <w:qFormat/>
    <w:rsid w:val="004643C3"/>
    <w:rPr>
      <w:rFonts w:eastAsia="Times New Roman"/>
      <w:sz w:val="12"/>
    </w:rPr>
  </w:style>
  <w:style w:type="character" w:customStyle="1" w:styleId="DDIUnderline">
    <w:name w:val="DDI Underline"/>
    <w:qFormat/>
    <w:rsid w:val="004643C3"/>
    <w:rPr>
      <w:rFonts w:ascii="Times New Roman" w:hAnsi="Times New Roman"/>
      <w:sz w:val="24"/>
      <w:u w:val="single"/>
    </w:rPr>
  </w:style>
  <w:style w:type="paragraph" w:customStyle="1" w:styleId="ALLCAPS">
    <w:name w:val="ALL CAPS"/>
    <w:basedOn w:val="Normal"/>
    <w:link w:val="ALLCAPSChar"/>
    <w:qFormat/>
    <w:rsid w:val="004643C3"/>
    <w:rPr>
      <w:rFonts w:eastAsia="Times New Roman"/>
      <w:b/>
      <w:caps/>
    </w:rPr>
  </w:style>
  <w:style w:type="character" w:customStyle="1" w:styleId="ALLCAPSChar">
    <w:name w:val="ALL CAPS Char"/>
    <w:basedOn w:val="DefaultParagraphFont"/>
    <w:link w:val="ALLCAPS"/>
    <w:rsid w:val="004643C3"/>
    <w:rPr>
      <w:rFonts w:ascii="Calibri" w:eastAsia="Times New Roman" w:hAnsi="Calibri" w:cs="Calibri"/>
      <w:b/>
      <w:caps/>
      <w:sz w:val="22"/>
    </w:rPr>
  </w:style>
  <w:style w:type="paragraph" w:customStyle="1" w:styleId="TagCharCharCharCharCharCharChar0">
    <w:name w:val="Tag Char Char Char Char Char Char Char"/>
    <w:basedOn w:val="Normal"/>
    <w:link w:val="TagCharCharCharCharCharCharCharChar"/>
    <w:qFormat/>
    <w:rsid w:val="004643C3"/>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643C3"/>
    <w:rPr>
      <w:rFonts w:ascii="Calibri" w:eastAsia="Times New Roman" w:hAnsi="Calibri" w:cs="Calibri"/>
      <w:b/>
    </w:rPr>
  </w:style>
  <w:style w:type="character" w:customStyle="1" w:styleId="10ptnotbold">
    <w:name w:val="10ptnotbold"/>
    <w:basedOn w:val="DefaultParagraphFont"/>
    <w:rsid w:val="004643C3"/>
    <w:rPr>
      <w:sz w:val="20"/>
    </w:rPr>
  </w:style>
  <w:style w:type="character" w:customStyle="1" w:styleId="Cites-AuthorDate">
    <w:name w:val="Cites-Author/Date"/>
    <w:rsid w:val="004643C3"/>
    <w:rPr>
      <w:rFonts w:ascii="Helvetica" w:hAnsi="Helvetica"/>
      <w:b/>
      <w:sz w:val="22"/>
      <w:szCs w:val="24"/>
      <w:u w:val="thick"/>
    </w:rPr>
  </w:style>
  <w:style w:type="paragraph" w:customStyle="1" w:styleId="CiteTag">
    <w:name w:val="Cite/Tag"/>
    <w:basedOn w:val="Normal"/>
    <w:uiPriority w:val="99"/>
    <w:qFormat/>
    <w:rsid w:val="004643C3"/>
    <w:rPr>
      <w:rFonts w:eastAsia="Cambria"/>
      <w:b/>
    </w:rPr>
  </w:style>
  <w:style w:type="character" w:customStyle="1" w:styleId="CardsFont6ptChar1">
    <w:name w:val="Cards + Font: 6 pt Char1"/>
    <w:basedOn w:val="CardsChar"/>
    <w:link w:val="CardsFont6pt"/>
    <w:rsid w:val="004643C3"/>
    <w:rPr>
      <w:rFonts w:ascii="Calibri" w:eastAsia="Times New Roman" w:hAnsi="Calibri" w:cs="Times New Roman"/>
      <w:sz w:val="12"/>
      <w:szCs w:val="24"/>
    </w:rPr>
  </w:style>
  <w:style w:type="character" w:customStyle="1" w:styleId="m489902567989944824gmail-style13ptbold">
    <w:name w:val="m_489902567989944824gmail-style13ptbold"/>
    <w:basedOn w:val="DefaultParagraphFont"/>
    <w:rsid w:val="004643C3"/>
  </w:style>
  <w:style w:type="character" w:customStyle="1" w:styleId="m489902567989944824gmail-styleunderline">
    <w:name w:val="m_489902567989944824gmail-styleunderline"/>
    <w:basedOn w:val="DefaultParagraphFont"/>
    <w:rsid w:val="004643C3"/>
  </w:style>
  <w:style w:type="character" w:customStyle="1" w:styleId="UnresolvedMention2">
    <w:name w:val="Unresolved Mention2"/>
    <w:basedOn w:val="DefaultParagraphFont"/>
    <w:uiPriority w:val="99"/>
    <w:semiHidden/>
    <w:rsid w:val="004643C3"/>
    <w:rPr>
      <w:color w:val="808080"/>
      <w:shd w:val="clear" w:color="auto" w:fill="E6E6E6"/>
    </w:rPr>
  </w:style>
  <w:style w:type="character" w:customStyle="1" w:styleId="swauthor">
    <w:name w:val="sw_author"/>
    <w:rsid w:val="004643C3"/>
  </w:style>
  <w:style w:type="character" w:customStyle="1" w:styleId="UnderlineCharChar3">
    <w:name w:val="Underline Char Char3"/>
    <w:rsid w:val="004643C3"/>
    <w:rPr>
      <w:szCs w:val="24"/>
      <w:u w:val="single"/>
      <w:lang w:val="en-US" w:eastAsia="en-US" w:bidi="ar-SA"/>
    </w:rPr>
  </w:style>
  <w:style w:type="character" w:customStyle="1" w:styleId="tl8wme">
    <w:name w:val="tl8wme"/>
    <w:basedOn w:val="DefaultParagraphFont"/>
    <w:rsid w:val="004643C3"/>
  </w:style>
  <w:style w:type="character" w:customStyle="1" w:styleId="Mention3">
    <w:name w:val="Mention3"/>
    <w:basedOn w:val="DefaultParagraphFont"/>
    <w:uiPriority w:val="99"/>
    <w:semiHidden/>
    <w:unhideWhenUsed/>
    <w:rsid w:val="004643C3"/>
    <w:rPr>
      <w:color w:val="2B579A"/>
      <w:shd w:val="clear" w:color="auto" w:fill="E6E6E6"/>
    </w:rPr>
  </w:style>
  <w:style w:type="character" w:customStyle="1" w:styleId="m-5251091010484660064gmail-style13ptbold">
    <w:name w:val="m_-5251091010484660064gmail-style13ptbold"/>
    <w:basedOn w:val="DefaultParagraphFont"/>
    <w:rsid w:val="004643C3"/>
  </w:style>
  <w:style w:type="character" w:customStyle="1" w:styleId="m-5251091010484660064gmail-styleunderline">
    <w:name w:val="m_-5251091010484660064gmail-styleunderline"/>
    <w:basedOn w:val="DefaultParagraphFont"/>
    <w:rsid w:val="004643C3"/>
  </w:style>
  <w:style w:type="character" w:customStyle="1" w:styleId="tablecaption">
    <w:name w:val="tablecaption"/>
    <w:basedOn w:val="DefaultParagraphFont"/>
    <w:rsid w:val="004643C3"/>
  </w:style>
  <w:style w:type="character" w:customStyle="1" w:styleId="StyleLatinHelvetica105ptBlack">
    <w:name w:val="Style (Latin) Helvetica 10.5 pt Black"/>
    <w:basedOn w:val="DefaultParagraphFont"/>
    <w:rsid w:val="004643C3"/>
    <w:rPr>
      <w:rFonts w:ascii="Times New Roman" w:hAnsi="Times New Roman"/>
      <w:color w:val="000000"/>
      <w:sz w:val="21"/>
    </w:rPr>
  </w:style>
  <w:style w:type="character" w:customStyle="1" w:styleId="m-413333960618644972gmail-style13ptbold">
    <w:name w:val="m_-413333960618644972gmail-style13ptbold"/>
    <w:basedOn w:val="DefaultParagraphFont"/>
    <w:rsid w:val="004643C3"/>
  </w:style>
  <w:style w:type="character" w:customStyle="1" w:styleId="m-413333960618644972gmail-styleunderline">
    <w:name w:val="m_-413333960618644972gmail-styleunderline"/>
    <w:basedOn w:val="DefaultParagraphFont"/>
    <w:rsid w:val="004643C3"/>
  </w:style>
  <w:style w:type="character" w:customStyle="1" w:styleId="m8314098763611656848gmail-stylestylebold12pt">
    <w:name w:val="m_8314098763611656848gmail-stylestylebold12pt"/>
    <w:basedOn w:val="DefaultParagraphFont"/>
    <w:rsid w:val="004643C3"/>
  </w:style>
  <w:style w:type="character" w:customStyle="1" w:styleId="m8314098763611656848gmail-styleboldunderline">
    <w:name w:val="m_8314098763611656848gmail-styleboldunderline"/>
    <w:basedOn w:val="DefaultParagraphFont"/>
    <w:rsid w:val="004643C3"/>
  </w:style>
  <w:style w:type="paragraph" w:customStyle="1" w:styleId="Spacer">
    <w:name w:val="Spacer"/>
    <w:basedOn w:val="Heading1"/>
    <w:link w:val="SpacerChar"/>
    <w:autoRedefine/>
    <w:uiPriority w:val="4"/>
    <w:qFormat/>
    <w:rsid w:val="004643C3"/>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4643C3"/>
    <w:rPr>
      <w:rFonts w:ascii="Calibri" w:eastAsiaTheme="majorEastAsia" w:hAnsi="Calibri" w:cstheme="majorBidi"/>
      <w:b/>
      <w:bCs/>
      <w:szCs w:val="32"/>
    </w:rPr>
  </w:style>
  <w:style w:type="paragraph" w:customStyle="1" w:styleId="msonormal0">
    <w:name w:val="msonormal"/>
    <w:basedOn w:val="Normal"/>
    <w:rsid w:val="004643C3"/>
    <w:pPr>
      <w:spacing w:before="100" w:beforeAutospacing="1" w:after="100" w:afterAutospacing="1"/>
    </w:pPr>
    <w:rPr>
      <w:rFonts w:eastAsia="Times New Roman"/>
      <w:sz w:val="24"/>
    </w:rPr>
  </w:style>
  <w:style w:type="paragraph" w:customStyle="1" w:styleId="TxBr41p1">
    <w:name w:val="TxBr_41p1"/>
    <w:basedOn w:val="Normal"/>
    <w:qFormat/>
    <w:rsid w:val="004643C3"/>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643C3"/>
    <w:rPr>
      <w:rFonts w:ascii="Georgia" w:eastAsia="Times New Roman" w:hAnsi="Georgia" w:cs="Arial" w:hint="default"/>
      <w:b/>
      <w:bCs/>
      <w:kern w:val="32"/>
      <w:sz w:val="28"/>
      <w:szCs w:val="32"/>
    </w:rPr>
  </w:style>
  <w:style w:type="character" w:customStyle="1" w:styleId="SmallChar0">
    <w:name w:val="Small Char"/>
    <w:aliases w:val="Read stuff Char"/>
    <w:qFormat/>
    <w:rsid w:val="004643C3"/>
    <w:rPr>
      <w:rFonts w:ascii="Arial Narrow" w:hAnsi="Arial Narrow" w:cs="Times New Roman"/>
      <w:color w:val="000000"/>
      <w:sz w:val="16"/>
    </w:rPr>
  </w:style>
  <w:style w:type="character" w:customStyle="1" w:styleId="CiteReal0">
    <w:name w:val="CiteReal"/>
    <w:uiPriority w:val="1"/>
    <w:qFormat/>
    <w:rsid w:val="004643C3"/>
    <w:rPr>
      <w:rFonts w:ascii="Arial" w:hAnsi="Arial"/>
      <w:b/>
      <w:sz w:val="24"/>
      <w:u w:val="single"/>
    </w:rPr>
  </w:style>
  <w:style w:type="character" w:customStyle="1" w:styleId="dropcap1">
    <w:name w:val="dropcap1"/>
    <w:rsid w:val="004643C3"/>
  </w:style>
  <w:style w:type="paragraph" w:customStyle="1" w:styleId="Style31">
    <w:name w:val="Style31"/>
    <w:basedOn w:val="Normal"/>
    <w:uiPriority w:val="99"/>
    <w:rsid w:val="004643C3"/>
    <w:pPr>
      <w:spacing w:line="197" w:lineRule="exact"/>
      <w:jc w:val="both"/>
    </w:pPr>
    <w:rPr>
      <w:rFonts w:ascii="Palatino Linotype" w:hAnsi="Palatino Linotype" w:cs="Palatino Linotype"/>
    </w:rPr>
  </w:style>
  <w:style w:type="paragraph" w:customStyle="1" w:styleId="Style42">
    <w:name w:val="Style42"/>
    <w:basedOn w:val="Normal"/>
    <w:uiPriority w:val="99"/>
    <w:rsid w:val="004643C3"/>
    <w:pPr>
      <w:spacing w:line="202" w:lineRule="exact"/>
      <w:jc w:val="both"/>
    </w:pPr>
    <w:rPr>
      <w:rFonts w:ascii="Palatino Linotype" w:hAnsi="Palatino Linotype" w:cs="Palatino Linotype"/>
    </w:rPr>
  </w:style>
  <w:style w:type="paragraph" w:customStyle="1" w:styleId="Style51">
    <w:name w:val="Style51"/>
    <w:basedOn w:val="Normal"/>
    <w:uiPriority w:val="99"/>
    <w:rsid w:val="004643C3"/>
    <w:pPr>
      <w:spacing w:line="200" w:lineRule="exact"/>
      <w:jc w:val="both"/>
    </w:pPr>
    <w:rPr>
      <w:rFonts w:ascii="Palatino Linotype" w:hAnsi="Palatino Linotype" w:cs="Palatino Linotype"/>
    </w:rPr>
  </w:style>
  <w:style w:type="character" w:customStyle="1" w:styleId="FontStyle72">
    <w:name w:val="Font Style72"/>
    <w:uiPriority w:val="99"/>
    <w:rsid w:val="004643C3"/>
    <w:rPr>
      <w:rFonts w:ascii="Cambria" w:hAnsi="Cambria" w:cs="Cambria" w:hint="default"/>
      <w:sz w:val="16"/>
      <w:szCs w:val="16"/>
    </w:rPr>
  </w:style>
  <w:style w:type="character" w:customStyle="1" w:styleId="FontStyle73">
    <w:name w:val="Font Style73"/>
    <w:uiPriority w:val="99"/>
    <w:rsid w:val="004643C3"/>
    <w:rPr>
      <w:rFonts w:ascii="Cambria" w:hAnsi="Cambria" w:cs="Cambria" w:hint="default"/>
      <w:i/>
      <w:iCs/>
      <w:sz w:val="16"/>
      <w:szCs w:val="16"/>
    </w:rPr>
  </w:style>
  <w:style w:type="character" w:customStyle="1" w:styleId="UnderlinestyleChar2">
    <w:name w:val="Underline style Char2"/>
    <w:rsid w:val="004643C3"/>
    <w:rPr>
      <w:sz w:val="22"/>
      <w:szCs w:val="24"/>
      <w:u w:val="single"/>
      <w:lang w:val="en-US" w:eastAsia="en-US" w:bidi="ar-SA"/>
    </w:rPr>
  </w:style>
  <w:style w:type="paragraph" w:customStyle="1" w:styleId="CitationCharChar">
    <w:name w:val="Citation Char Char"/>
    <w:basedOn w:val="Normal"/>
    <w:uiPriority w:val="6"/>
    <w:qFormat/>
    <w:rsid w:val="004643C3"/>
    <w:pPr>
      <w:ind w:left="1440" w:right="1440"/>
    </w:pPr>
    <w:rPr>
      <w:rFonts w:ascii="Cambria" w:eastAsia="Verdana" w:hAnsi="Cambria" w:cs="Cambria"/>
      <w:szCs w:val="20"/>
      <w:u w:val="single"/>
    </w:rPr>
  </w:style>
  <w:style w:type="character" w:customStyle="1" w:styleId="FontStyle49">
    <w:name w:val="Font Style49"/>
    <w:uiPriority w:val="99"/>
    <w:rsid w:val="004643C3"/>
    <w:rPr>
      <w:rFonts w:ascii="Cambria" w:hAnsi="Cambria" w:cs="Cambria"/>
      <w:sz w:val="20"/>
      <w:szCs w:val="20"/>
    </w:rPr>
  </w:style>
  <w:style w:type="character" w:customStyle="1" w:styleId="FontStyle50">
    <w:name w:val="Font Style50"/>
    <w:uiPriority w:val="99"/>
    <w:rsid w:val="004643C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643C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643C3"/>
    <w:rPr>
      <w:rFonts w:ascii="Cambria" w:eastAsia="Cambria" w:hAnsi="Cambria" w:cs="Cambria"/>
      <w:spacing w:val="-3"/>
      <w:sz w:val="22"/>
      <w:szCs w:val="20"/>
    </w:rPr>
  </w:style>
  <w:style w:type="character" w:customStyle="1" w:styleId="kn">
    <w:name w:val="kn"/>
    <w:basedOn w:val="DefaultParagraphFont"/>
    <w:rsid w:val="004643C3"/>
  </w:style>
  <w:style w:type="character" w:customStyle="1" w:styleId="StyleStyleUnderlineUnderlineStyleBoldUnderlineIntenseEmphas">
    <w:name w:val="Style Style UnderlineUnderlineStyle Bold UnderlineIntense Emphas..."/>
    <w:basedOn w:val="DefaultParagraphFont"/>
    <w:rsid w:val="004643C3"/>
    <w:rPr>
      <w:b/>
      <w:bCs/>
      <w:sz w:val="26"/>
      <w:u w:val="single"/>
    </w:rPr>
  </w:style>
  <w:style w:type="character" w:customStyle="1" w:styleId="articoloinside">
    <w:name w:val="articolo_inside"/>
    <w:rsid w:val="004643C3"/>
  </w:style>
  <w:style w:type="paragraph" w:customStyle="1" w:styleId="pagetools">
    <w:name w:val="pagetools"/>
    <w:basedOn w:val="Normal"/>
    <w:rsid w:val="004643C3"/>
    <w:pPr>
      <w:spacing w:before="100" w:beforeAutospacing="1" w:after="100" w:afterAutospacing="1"/>
    </w:pPr>
    <w:rPr>
      <w:rFonts w:ascii="Cambria" w:eastAsia="Cambria" w:hAnsi="Cambria"/>
      <w:sz w:val="24"/>
    </w:rPr>
  </w:style>
  <w:style w:type="character" w:customStyle="1" w:styleId="desc">
    <w:name w:val="desc"/>
    <w:basedOn w:val="DefaultParagraphFont"/>
    <w:rsid w:val="004643C3"/>
  </w:style>
  <w:style w:type="character" w:customStyle="1" w:styleId="job">
    <w:name w:val="job"/>
    <w:basedOn w:val="DefaultParagraphFont"/>
    <w:rsid w:val="004643C3"/>
  </w:style>
  <w:style w:type="character" w:customStyle="1" w:styleId="publisher">
    <w:name w:val="publisher"/>
    <w:basedOn w:val="DefaultParagraphFont"/>
    <w:rsid w:val="004643C3"/>
  </w:style>
  <w:style w:type="character" w:customStyle="1" w:styleId="pubyear">
    <w:name w:val="pubyear"/>
    <w:basedOn w:val="DefaultParagraphFont"/>
    <w:rsid w:val="004643C3"/>
  </w:style>
  <w:style w:type="character" w:customStyle="1" w:styleId="pubcity">
    <w:name w:val="pubcity"/>
    <w:basedOn w:val="DefaultParagraphFont"/>
    <w:rsid w:val="004643C3"/>
  </w:style>
  <w:style w:type="character" w:customStyle="1" w:styleId="bodycontentlink">
    <w:name w:val="bodycontentlink"/>
    <w:basedOn w:val="DefaultParagraphFont"/>
    <w:rsid w:val="004643C3"/>
  </w:style>
  <w:style w:type="paragraph" w:customStyle="1" w:styleId="C-Text">
    <w:name w:val="C-Text"/>
    <w:basedOn w:val="Normal"/>
    <w:rsid w:val="004643C3"/>
    <w:pPr>
      <w:tabs>
        <w:tab w:val="num" w:pos="720"/>
      </w:tabs>
      <w:ind w:left="720" w:hanging="360"/>
    </w:pPr>
    <w:rPr>
      <w:rFonts w:ascii="Book Antiqua" w:hAnsi="Book Antiqua"/>
      <w:sz w:val="24"/>
    </w:rPr>
  </w:style>
  <w:style w:type="character" w:customStyle="1" w:styleId="ecdate">
    <w:name w:val="ec_date"/>
    <w:basedOn w:val="DefaultParagraphFont"/>
    <w:rsid w:val="004643C3"/>
    <w:rPr>
      <w:rFonts w:ascii="Symbol" w:hAnsi="Symbol" w:hint="default"/>
      <w:sz w:val="20"/>
      <w:szCs w:val="20"/>
      <w:shd w:val="clear" w:color="auto" w:fill="FFFFFF"/>
    </w:rPr>
  </w:style>
  <w:style w:type="paragraph" w:customStyle="1" w:styleId="ecmsonormal">
    <w:name w:val="ec_msonormal"/>
    <w:basedOn w:val="Normal"/>
    <w:rsid w:val="004643C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643C3"/>
  </w:style>
  <w:style w:type="character" w:customStyle="1" w:styleId="articleheadline">
    <w:name w:val="articleheadline"/>
    <w:basedOn w:val="DefaultParagraphFont"/>
    <w:rsid w:val="004643C3"/>
  </w:style>
  <w:style w:type="paragraph" w:customStyle="1" w:styleId="u-intro">
    <w:name w:val="u-intro"/>
    <w:basedOn w:val="Normal"/>
    <w:rsid w:val="004643C3"/>
    <w:pPr>
      <w:spacing w:before="100" w:beforeAutospacing="1" w:after="100" w:afterAutospacing="1"/>
    </w:pPr>
    <w:rPr>
      <w:sz w:val="24"/>
    </w:rPr>
  </w:style>
  <w:style w:type="character" w:customStyle="1" w:styleId="u-byline">
    <w:name w:val="u-byline"/>
    <w:basedOn w:val="DefaultParagraphFont"/>
    <w:rsid w:val="004643C3"/>
  </w:style>
  <w:style w:type="character" w:customStyle="1" w:styleId="articlebya">
    <w:name w:val="articleby_a"/>
    <w:basedOn w:val="DefaultParagraphFont"/>
    <w:rsid w:val="004643C3"/>
  </w:style>
  <w:style w:type="character" w:customStyle="1" w:styleId="popupwinby">
    <w:name w:val="popupwinby"/>
    <w:basedOn w:val="DefaultParagraphFont"/>
    <w:rsid w:val="004643C3"/>
  </w:style>
  <w:style w:type="character" w:customStyle="1" w:styleId="storyheader">
    <w:name w:val="storyheader"/>
    <w:basedOn w:val="DefaultParagraphFont"/>
    <w:rsid w:val="004643C3"/>
  </w:style>
  <w:style w:type="character" w:customStyle="1" w:styleId="marron">
    <w:name w:val="marron"/>
    <w:basedOn w:val="DefaultParagraphFont"/>
    <w:rsid w:val="004643C3"/>
  </w:style>
  <w:style w:type="paragraph" w:customStyle="1" w:styleId="StyleNormalWeb10pt">
    <w:name w:val="Style Normal (Web) + 10 pt"/>
    <w:basedOn w:val="NormalWeb"/>
    <w:next w:val="Normal"/>
    <w:rsid w:val="004643C3"/>
    <w:rPr>
      <w:rFonts w:ascii="Bookman Old Style" w:eastAsiaTheme="minorHAnsi" w:hAnsi="Bookman Old Style"/>
      <w:sz w:val="20"/>
      <w:lang w:bidi="ar-SA"/>
    </w:rPr>
  </w:style>
  <w:style w:type="character" w:customStyle="1" w:styleId="StyleNormalWeb10ptChar">
    <w:name w:val="Style Normal (Web) + 10 pt Char"/>
    <w:basedOn w:val="DefaultParagraphFont"/>
    <w:rsid w:val="004643C3"/>
    <w:rPr>
      <w:szCs w:val="24"/>
      <w:lang w:val="en-US" w:eastAsia="en-US" w:bidi="ar-SA"/>
    </w:rPr>
  </w:style>
  <w:style w:type="paragraph" w:customStyle="1" w:styleId="TagCiteShells">
    <w:name w:val="Tag/Cite/Shells"/>
    <w:basedOn w:val="Normal"/>
    <w:rsid w:val="004643C3"/>
    <w:rPr>
      <w:b/>
    </w:rPr>
  </w:style>
  <w:style w:type="paragraph" w:customStyle="1" w:styleId="DefinitionTerm">
    <w:name w:val="Definition Term"/>
    <w:basedOn w:val="Normal"/>
    <w:next w:val="Normal"/>
    <w:rsid w:val="004643C3"/>
    <w:rPr>
      <w:snapToGrid w:val="0"/>
      <w:sz w:val="24"/>
    </w:rPr>
  </w:style>
  <w:style w:type="character" w:customStyle="1" w:styleId="Style3CharChar">
    <w:name w:val="Style3 Char Char"/>
    <w:basedOn w:val="DefaultParagraphFont"/>
    <w:rsid w:val="004643C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643C3"/>
    <w:pPr>
      <w:spacing w:after="60"/>
    </w:pPr>
    <w:rPr>
      <w:rFonts w:eastAsia="Segoe UI" w:cs="Cambria"/>
      <w:caps/>
      <w:sz w:val="20"/>
      <w:lang w:eastAsia="zh-CN"/>
    </w:rPr>
  </w:style>
  <w:style w:type="character" w:customStyle="1" w:styleId="NormalChar0">
    <w:name w:val="Normal Char"/>
    <w:basedOn w:val="DefaultParagraphFont"/>
    <w:rsid w:val="004643C3"/>
    <w:rPr>
      <w:lang w:eastAsia="en-US"/>
    </w:rPr>
  </w:style>
  <w:style w:type="character" w:customStyle="1" w:styleId="BoldUnderlineChar2">
    <w:name w:val="Bold + Underline Char"/>
    <w:basedOn w:val="DefaultParagraphFont"/>
    <w:rsid w:val="004643C3"/>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4643C3"/>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4643C3"/>
  </w:style>
  <w:style w:type="character" w:customStyle="1" w:styleId="CharacterStyle7">
    <w:name w:val="Character Style 7"/>
    <w:rsid w:val="004643C3"/>
    <w:rPr>
      <w:rFonts w:ascii="Trebuchet MS" w:hAnsi="Trebuchet MS" w:cs="Trebuchet MS"/>
      <w:sz w:val="20"/>
      <w:szCs w:val="20"/>
      <w:u w:val="single"/>
    </w:rPr>
  </w:style>
  <w:style w:type="character" w:customStyle="1" w:styleId="StyleStyle4Char">
    <w:name w:val="Style Style4 + Char"/>
    <w:basedOn w:val="DefaultParagraphFont"/>
    <w:rsid w:val="004643C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643C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643C3"/>
    <w:rPr>
      <w:rFonts w:ascii="Symbol" w:hAnsi="Symbol"/>
      <w:sz w:val="21"/>
      <w:szCs w:val="21"/>
      <w:u w:val="thick"/>
    </w:rPr>
  </w:style>
  <w:style w:type="character" w:customStyle="1" w:styleId="UnderlinedEvidenceCharChar">
    <w:name w:val="Underlined Evidence Char Char"/>
    <w:basedOn w:val="DefaultParagraphFont"/>
    <w:rsid w:val="004643C3"/>
    <w:rPr>
      <w:rFonts w:ascii="Symbol" w:hAnsi="Symbol"/>
      <w:sz w:val="21"/>
      <w:szCs w:val="21"/>
      <w:u w:val="thick"/>
      <w:lang w:val="en-US" w:eastAsia="en-US" w:bidi="ar-SA"/>
    </w:rPr>
  </w:style>
  <w:style w:type="character" w:styleId="PlaceholderText">
    <w:name w:val="Placeholder Text"/>
    <w:basedOn w:val="DefaultParagraphFont"/>
    <w:uiPriority w:val="99"/>
    <w:rsid w:val="004643C3"/>
    <w:rPr>
      <w:color w:val="808080"/>
    </w:rPr>
  </w:style>
  <w:style w:type="paragraph" w:customStyle="1" w:styleId="Cite8">
    <w:name w:val="Cite8"/>
    <w:basedOn w:val="Normal"/>
    <w:autoRedefine/>
    <w:qFormat/>
    <w:rsid w:val="004643C3"/>
    <w:rPr>
      <w:rFonts w:ascii="Trebuchet MS" w:eastAsia="Verdana" w:hAnsi="Trebuchet MS" w:cs="Cambria"/>
    </w:rPr>
  </w:style>
  <w:style w:type="paragraph" w:customStyle="1" w:styleId="8font">
    <w:name w:val="8font"/>
    <w:basedOn w:val="Normal"/>
    <w:next w:val="Normal"/>
    <w:autoRedefine/>
    <w:qFormat/>
    <w:rsid w:val="004643C3"/>
    <w:rPr>
      <w:rFonts w:eastAsia="Cambria Math" w:cs="Cambria"/>
      <w:szCs w:val="16"/>
    </w:rPr>
  </w:style>
  <w:style w:type="character" w:customStyle="1" w:styleId="NoterefInText">
    <w:name w:val="_NoterefInText"/>
    <w:uiPriority w:val="99"/>
    <w:rsid w:val="004643C3"/>
    <w:rPr>
      <w:rFonts w:cs="AKDPE C+ Utopia"/>
      <w:color w:val="000000"/>
    </w:rPr>
  </w:style>
  <w:style w:type="character" w:customStyle="1" w:styleId="postauthor">
    <w:name w:val="postauthor"/>
    <w:basedOn w:val="DefaultParagraphFont"/>
    <w:rsid w:val="004643C3"/>
  </w:style>
  <w:style w:type="paragraph" w:customStyle="1" w:styleId="notes-source-hasnotes">
    <w:name w:val="notes-source-hasnotes"/>
    <w:basedOn w:val="Normal"/>
    <w:rsid w:val="004643C3"/>
    <w:pPr>
      <w:spacing w:before="100" w:beforeAutospacing="1" w:after="100" w:afterAutospacing="1"/>
    </w:pPr>
    <w:rPr>
      <w:rFonts w:ascii="Tahoma" w:hAnsi="Tahoma"/>
      <w:szCs w:val="20"/>
    </w:rPr>
  </w:style>
  <w:style w:type="character" w:customStyle="1" w:styleId="span">
    <w:name w:val="span"/>
    <w:basedOn w:val="DefaultParagraphFont"/>
    <w:rsid w:val="004643C3"/>
  </w:style>
  <w:style w:type="character" w:customStyle="1" w:styleId="maintitle">
    <w:name w:val="maintitle"/>
    <w:basedOn w:val="DefaultParagraphFont"/>
    <w:rsid w:val="004643C3"/>
  </w:style>
  <w:style w:type="character" w:customStyle="1" w:styleId="thirdparty-logo">
    <w:name w:val="thirdparty-logo"/>
    <w:basedOn w:val="DefaultParagraphFont"/>
    <w:rsid w:val="004643C3"/>
  </w:style>
  <w:style w:type="character" w:customStyle="1" w:styleId="posted">
    <w:name w:val="posted"/>
    <w:basedOn w:val="DefaultParagraphFont"/>
    <w:rsid w:val="004643C3"/>
  </w:style>
  <w:style w:type="character" w:customStyle="1" w:styleId="ticker">
    <w:name w:val="ticker"/>
    <w:basedOn w:val="DefaultParagraphFont"/>
    <w:rsid w:val="004643C3"/>
  </w:style>
  <w:style w:type="paragraph" w:customStyle="1" w:styleId="articlemeta">
    <w:name w:val="articlemeta"/>
    <w:basedOn w:val="Normal"/>
    <w:rsid w:val="004643C3"/>
    <w:pPr>
      <w:spacing w:before="100" w:beforeAutospacing="1" w:after="100" w:afterAutospacing="1"/>
    </w:pPr>
    <w:rPr>
      <w:rFonts w:ascii="Tahoma" w:hAnsi="Tahoma"/>
      <w:szCs w:val="20"/>
    </w:rPr>
  </w:style>
  <w:style w:type="character" w:customStyle="1" w:styleId="vcard">
    <w:name w:val="vcard"/>
    <w:basedOn w:val="DefaultParagraphFont"/>
    <w:rsid w:val="004643C3"/>
  </w:style>
  <w:style w:type="character" w:customStyle="1" w:styleId="print-footnote">
    <w:name w:val="print-footnote"/>
    <w:basedOn w:val="DefaultParagraphFont"/>
    <w:rsid w:val="004643C3"/>
  </w:style>
  <w:style w:type="character" w:customStyle="1" w:styleId="datestring">
    <w:name w:val="datestring"/>
    <w:basedOn w:val="DefaultParagraphFont"/>
    <w:rsid w:val="004643C3"/>
  </w:style>
  <w:style w:type="paragraph" w:customStyle="1" w:styleId="noindent0">
    <w:name w:val="no_indent"/>
    <w:basedOn w:val="Normal"/>
    <w:rsid w:val="004643C3"/>
    <w:pPr>
      <w:spacing w:before="100" w:beforeAutospacing="1" w:after="100" w:afterAutospacing="1"/>
    </w:pPr>
    <w:rPr>
      <w:rFonts w:ascii="Tahoma" w:hAnsi="Tahoma"/>
      <w:szCs w:val="20"/>
    </w:rPr>
  </w:style>
  <w:style w:type="character" w:customStyle="1" w:styleId="email">
    <w:name w:val="email"/>
    <w:basedOn w:val="DefaultParagraphFont"/>
    <w:rsid w:val="004643C3"/>
  </w:style>
  <w:style w:type="paragraph" w:customStyle="1" w:styleId="left">
    <w:name w:val="left"/>
    <w:basedOn w:val="Normal"/>
    <w:rsid w:val="004643C3"/>
    <w:pPr>
      <w:spacing w:before="100" w:beforeAutospacing="1" w:after="100" w:afterAutospacing="1"/>
    </w:pPr>
    <w:rPr>
      <w:rFonts w:ascii="Tahoma" w:hAnsi="Tahoma"/>
      <w:szCs w:val="20"/>
    </w:rPr>
  </w:style>
  <w:style w:type="paragraph" w:customStyle="1" w:styleId="right">
    <w:name w:val="right"/>
    <w:basedOn w:val="Normal"/>
    <w:rsid w:val="004643C3"/>
    <w:pPr>
      <w:spacing w:before="100" w:beforeAutospacing="1" w:after="100" w:afterAutospacing="1"/>
    </w:pPr>
    <w:rPr>
      <w:rFonts w:ascii="Tahoma" w:hAnsi="Tahoma"/>
      <w:szCs w:val="20"/>
    </w:rPr>
  </w:style>
  <w:style w:type="character" w:customStyle="1" w:styleId="gptad">
    <w:name w:val="gptad"/>
    <w:basedOn w:val="DefaultParagraphFont"/>
    <w:rsid w:val="004643C3"/>
  </w:style>
  <w:style w:type="paragraph" w:customStyle="1" w:styleId="creditpostedmodified">
    <w:name w:val="credit_posted_modified"/>
    <w:basedOn w:val="Normal"/>
    <w:rsid w:val="004643C3"/>
    <w:pPr>
      <w:spacing w:before="100" w:beforeAutospacing="1" w:after="100" w:afterAutospacing="1"/>
    </w:pPr>
    <w:rPr>
      <w:rFonts w:ascii="Tahoma" w:hAnsi="Tahoma"/>
      <w:szCs w:val="20"/>
    </w:rPr>
  </w:style>
  <w:style w:type="character" w:customStyle="1" w:styleId="creditline">
    <w:name w:val="creditline"/>
    <w:basedOn w:val="DefaultParagraphFont"/>
    <w:rsid w:val="004643C3"/>
  </w:style>
  <w:style w:type="character" w:customStyle="1" w:styleId="grd">
    <w:name w:val="grd"/>
    <w:basedOn w:val="DefaultParagraphFont"/>
    <w:rsid w:val="004643C3"/>
  </w:style>
  <w:style w:type="paragraph" w:customStyle="1" w:styleId="hs-text-container">
    <w:name w:val="hs-text-container"/>
    <w:basedOn w:val="Normal"/>
    <w:rsid w:val="004643C3"/>
    <w:pPr>
      <w:spacing w:before="100" w:beforeAutospacing="1" w:after="100" w:afterAutospacing="1"/>
    </w:pPr>
    <w:rPr>
      <w:rFonts w:ascii="Tahoma" w:hAnsi="Tahoma"/>
      <w:szCs w:val="20"/>
    </w:rPr>
  </w:style>
  <w:style w:type="character" w:customStyle="1" w:styleId="created">
    <w:name w:val="created"/>
    <w:basedOn w:val="DefaultParagraphFont"/>
    <w:rsid w:val="004643C3"/>
  </w:style>
  <w:style w:type="character" w:customStyle="1" w:styleId="changed">
    <w:name w:val="changed"/>
    <w:basedOn w:val="DefaultParagraphFont"/>
    <w:rsid w:val="004643C3"/>
  </w:style>
  <w:style w:type="character" w:customStyle="1" w:styleId="article-author-name">
    <w:name w:val="article-author-name"/>
    <w:basedOn w:val="DefaultParagraphFont"/>
    <w:rsid w:val="004643C3"/>
  </w:style>
  <w:style w:type="character" w:customStyle="1" w:styleId="bioexcerpt">
    <w:name w:val="bio_excerpt"/>
    <w:basedOn w:val="DefaultParagraphFont"/>
    <w:rsid w:val="004643C3"/>
  </w:style>
  <w:style w:type="character" w:customStyle="1" w:styleId="commentcount">
    <w:name w:val="comment_count"/>
    <w:basedOn w:val="DefaultParagraphFont"/>
    <w:rsid w:val="004643C3"/>
  </w:style>
  <w:style w:type="character" w:customStyle="1" w:styleId="searchtermshighlighted">
    <w:name w:val="searchtermshighlighted"/>
    <w:basedOn w:val="DefaultParagraphFont"/>
    <w:rsid w:val="004643C3"/>
  </w:style>
  <w:style w:type="character" w:customStyle="1" w:styleId="contributornametrigger">
    <w:name w:val="contributornametrigger"/>
    <w:basedOn w:val="DefaultParagraphFont"/>
    <w:rsid w:val="004643C3"/>
  </w:style>
  <w:style w:type="character" w:customStyle="1" w:styleId="bylinepipe">
    <w:name w:val="bylinepipe"/>
    <w:basedOn w:val="DefaultParagraphFont"/>
    <w:rsid w:val="004643C3"/>
  </w:style>
  <w:style w:type="character" w:customStyle="1" w:styleId="lucenesearchresulturlb">
    <w:name w:val="lucene_search_result_url_b"/>
    <w:basedOn w:val="DefaultParagraphFont"/>
    <w:rsid w:val="004643C3"/>
  </w:style>
  <w:style w:type="character" w:customStyle="1" w:styleId="faculty-title">
    <w:name w:val="faculty-title"/>
    <w:basedOn w:val="DefaultParagraphFont"/>
    <w:rsid w:val="004643C3"/>
  </w:style>
  <w:style w:type="character" w:customStyle="1" w:styleId="count">
    <w:name w:val="count"/>
    <w:basedOn w:val="DefaultParagraphFont"/>
    <w:rsid w:val="004643C3"/>
  </w:style>
  <w:style w:type="character" w:customStyle="1" w:styleId="volume">
    <w:name w:val="volume"/>
    <w:basedOn w:val="DefaultParagraphFont"/>
    <w:rsid w:val="004643C3"/>
  </w:style>
  <w:style w:type="character" w:customStyle="1" w:styleId="issue">
    <w:name w:val="issue"/>
    <w:basedOn w:val="DefaultParagraphFont"/>
    <w:rsid w:val="004643C3"/>
  </w:style>
  <w:style w:type="character" w:customStyle="1" w:styleId="pages">
    <w:name w:val="pages"/>
    <w:basedOn w:val="DefaultParagraphFont"/>
    <w:rsid w:val="004643C3"/>
  </w:style>
  <w:style w:type="character" w:customStyle="1" w:styleId="field-content">
    <w:name w:val="field-content"/>
    <w:basedOn w:val="DefaultParagraphFont"/>
    <w:rsid w:val="004643C3"/>
  </w:style>
  <w:style w:type="character" w:customStyle="1" w:styleId="person">
    <w:name w:val="person"/>
    <w:basedOn w:val="DefaultParagraphFont"/>
    <w:rsid w:val="004643C3"/>
  </w:style>
  <w:style w:type="character" w:customStyle="1" w:styleId="corresponding">
    <w:name w:val="corresponding"/>
    <w:basedOn w:val="DefaultParagraphFont"/>
    <w:rsid w:val="004643C3"/>
  </w:style>
  <w:style w:type="character" w:customStyle="1" w:styleId="entry-date">
    <w:name w:val="entry-date"/>
    <w:basedOn w:val="DefaultParagraphFont"/>
    <w:rsid w:val="004643C3"/>
  </w:style>
  <w:style w:type="paragraph" w:customStyle="1" w:styleId="entry-meta">
    <w:name w:val="entry-meta"/>
    <w:basedOn w:val="Normal"/>
    <w:rsid w:val="004643C3"/>
    <w:pPr>
      <w:spacing w:before="100" w:beforeAutospacing="1" w:after="100" w:afterAutospacing="1"/>
    </w:pPr>
    <w:rPr>
      <w:rFonts w:ascii="Tahoma" w:hAnsi="Tahoma"/>
      <w:szCs w:val="20"/>
    </w:rPr>
  </w:style>
  <w:style w:type="character" w:customStyle="1" w:styleId="post-time">
    <w:name w:val="post-time"/>
    <w:basedOn w:val="DefaultParagraphFont"/>
    <w:rsid w:val="004643C3"/>
  </w:style>
  <w:style w:type="character" w:customStyle="1" w:styleId="post-category">
    <w:name w:val="post-category"/>
    <w:basedOn w:val="DefaultParagraphFont"/>
    <w:rsid w:val="004643C3"/>
  </w:style>
  <w:style w:type="character" w:customStyle="1" w:styleId="post-author">
    <w:name w:val="post-author"/>
    <w:basedOn w:val="DefaultParagraphFont"/>
    <w:rsid w:val="004643C3"/>
  </w:style>
  <w:style w:type="character" w:customStyle="1" w:styleId="A10">
    <w:name w:val="A10"/>
    <w:uiPriority w:val="99"/>
    <w:rsid w:val="004643C3"/>
    <w:rPr>
      <w:rFonts w:cs="MS Mincho"/>
      <w:color w:val="000000"/>
      <w:sz w:val="11"/>
      <w:szCs w:val="11"/>
    </w:rPr>
  </w:style>
  <w:style w:type="paragraph" w:customStyle="1" w:styleId="Pa10">
    <w:name w:val="Pa10"/>
    <w:basedOn w:val="Default"/>
    <w:next w:val="Default"/>
    <w:uiPriority w:val="99"/>
    <w:rsid w:val="004643C3"/>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4643C3"/>
    <w:pPr>
      <w:widowControl w:val="0"/>
      <w:spacing w:line="241" w:lineRule="atLeast"/>
    </w:pPr>
    <w:rPr>
      <w:rFonts w:ascii="Verdana" w:eastAsiaTheme="minorEastAsia" w:hAnsi="Verdana" w:cs="Cambria"/>
      <w:color w:val="auto"/>
    </w:rPr>
  </w:style>
  <w:style w:type="character" w:customStyle="1" w:styleId="A9">
    <w:name w:val="A9"/>
    <w:uiPriority w:val="99"/>
    <w:rsid w:val="004643C3"/>
    <w:rPr>
      <w:rFonts w:cs="MS Mincho"/>
      <w:color w:val="000000"/>
      <w:sz w:val="14"/>
      <w:szCs w:val="14"/>
    </w:rPr>
  </w:style>
  <w:style w:type="paragraph" w:customStyle="1" w:styleId="articledetails">
    <w:name w:val="articledetails"/>
    <w:basedOn w:val="Normal"/>
    <w:rsid w:val="004643C3"/>
    <w:pPr>
      <w:spacing w:before="100" w:beforeAutospacing="1" w:after="100" w:afterAutospacing="1"/>
    </w:pPr>
    <w:rPr>
      <w:rFonts w:ascii="Tahoma" w:hAnsi="Tahoma"/>
      <w:szCs w:val="20"/>
    </w:rPr>
  </w:style>
  <w:style w:type="character" w:customStyle="1" w:styleId="posted-and-updated">
    <w:name w:val="posted-and-updated"/>
    <w:basedOn w:val="DefaultParagraphFont"/>
    <w:rsid w:val="004643C3"/>
  </w:style>
  <w:style w:type="paragraph" w:customStyle="1" w:styleId="aff">
    <w:name w:val="aff"/>
    <w:basedOn w:val="Normal"/>
    <w:rsid w:val="004643C3"/>
    <w:pPr>
      <w:spacing w:before="100" w:beforeAutospacing="1" w:after="100" w:afterAutospacing="1"/>
    </w:pPr>
    <w:rPr>
      <w:rFonts w:ascii="Tahoma" w:hAnsi="Tahoma"/>
      <w:szCs w:val="20"/>
    </w:rPr>
  </w:style>
  <w:style w:type="character" w:customStyle="1" w:styleId="entry-author">
    <w:name w:val="entry-author"/>
    <w:basedOn w:val="DefaultParagraphFont"/>
    <w:rsid w:val="004643C3"/>
  </w:style>
  <w:style w:type="character" w:customStyle="1" w:styleId="entry-author-name">
    <w:name w:val="entry-author-name"/>
    <w:basedOn w:val="DefaultParagraphFont"/>
    <w:rsid w:val="004643C3"/>
  </w:style>
  <w:style w:type="character" w:customStyle="1" w:styleId="arial11">
    <w:name w:val="arial_11"/>
    <w:basedOn w:val="DefaultParagraphFont"/>
    <w:rsid w:val="004643C3"/>
  </w:style>
  <w:style w:type="character" w:customStyle="1" w:styleId="contrib-degrees">
    <w:name w:val="contrib-degrees"/>
    <w:basedOn w:val="DefaultParagraphFont"/>
    <w:rsid w:val="004643C3"/>
  </w:style>
  <w:style w:type="character" w:customStyle="1" w:styleId="contrib-on-behalf-of">
    <w:name w:val="contrib-on-behalf-of"/>
    <w:basedOn w:val="DefaultParagraphFont"/>
    <w:rsid w:val="004643C3"/>
  </w:style>
  <w:style w:type="character" w:customStyle="1" w:styleId="pubtime">
    <w:name w:val="pubtime"/>
    <w:basedOn w:val="DefaultParagraphFont"/>
    <w:rsid w:val="004643C3"/>
  </w:style>
  <w:style w:type="character" w:customStyle="1" w:styleId="time">
    <w:name w:val="time"/>
    <w:basedOn w:val="DefaultParagraphFont"/>
    <w:rsid w:val="004643C3"/>
  </w:style>
  <w:style w:type="character" w:customStyle="1" w:styleId="fbcommentscount">
    <w:name w:val="fb_comments_count"/>
    <w:basedOn w:val="DefaultParagraphFont"/>
    <w:rsid w:val="004643C3"/>
  </w:style>
  <w:style w:type="character" w:customStyle="1" w:styleId="stsharethiscustom">
    <w:name w:val="st_sharethis_custom"/>
    <w:basedOn w:val="DefaultParagraphFont"/>
    <w:rsid w:val="004643C3"/>
  </w:style>
  <w:style w:type="paragraph" w:customStyle="1" w:styleId="permalinkable">
    <w:name w:val="permalinkable"/>
    <w:basedOn w:val="Normal"/>
    <w:rsid w:val="004643C3"/>
    <w:pPr>
      <w:spacing w:before="100" w:beforeAutospacing="1" w:after="100" w:afterAutospacing="1"/>
    </w:pPr>
    <w:rPr>
      <w:rFonts w:ascii="Tahoma" w:hAnsi="Tahoma"/>
      <w:szCs w:val="20"/>
    </w:rPr>
  </w:style>
  <w:style w:type="character" w:customStyle="1" w:styleId="post-date">
    <w:name w:val="post-date"/>
    <w:basedOn w:val="DefaultParagraphFont"/>
    <w:rsid w:val="004643C3"/>
  </w:style>
  <w:style w:type="character" w:customStyle="1" w:styleId="link-external">
    <w:name w:val="link-external"/>
    <w:basedOn w:val="DefaultParagraphFont"/>
    <w:rsid w:val="004643C3"/>
  </w:style>
  <w:style w:type="character" w:customStyle="1" w:styleId="articleauthor">
    <w:name w:val="article_author"/>
    <w:basedOn w:val="DefaultParagraphFont"/>
    <w:rsid w:val="004643C3"/>
  </w:style>
  <w:style w:type="character" w:customStyle="1" w:styleId="articleissue">
    <w:name w:val="article_issue"/>
    <w:basedOn w:val="DefaultParagraphFont"/>
    <w:rsid w:val="004643C3"/>
  </w:style>
  <w:style w:type="character" w:customStyle="1" w:styleId="a-size-large">
    <w:name w:val="a-size-large"/>
    <w:basedOn w:val="DefaultParagraphFont"/>
    <w:rsid w:val="004643C3"/>
  </w:style>
  <w:style w:type="character" w:customStyle="1" w:styleId="a-size-medium">
    <w:name w:val="a-size-medium"/>
    <w:basedOn w:val="DefaultParagraphFont"/>
    <w:rsid w:val="004643C3"/>
  </w:style>
  <w:style w:type="character" w:customStyle="1" w:styleId="contribution">
    <w:name w:val="contribution"/>
    <w:basedOn w:val="DefaultParagraphFont"/>
    <w:rsid w:val="004643C3"/>
  </w:style>
  <w:style w:type="character" w:customStyle="1" w:styleId="a-color-secondary">
    <w:name w:val="a-color-secondary"/>
    <w:basedOn w:val="DefaultParagraphFont"/>
    <w:rsid w:val="004643C3"/>
  </w:style>
  <w:style w:type="paragraph" w:customStyle="1" w:styleId="sbyline">
    <w:name w:val="sbyline"/>
    <w:basedOn w:val="Normal"/>
    <w:rsid w:val="004643C3"/>
    <w:pPr>
      <w:spacing w:before="100" w:beforeAutospacing="1" w:after="100" w:afterAutospacing="1"/>
    </w:pPr>
    <w:rPr>
      <w:rFonts w:ascii="Tahoma" w:hAnsi="Tahoma"/>
      <w:szCs w:val="20"/>
    </w:rPr>
  </w:style>
  <w:style w:type="character" w:customStyle="1" w:styleId="ui-author">
    <w:name w:val="ui-author"/>
    <w:basedOn w:val="DefaultParagraphFont"/>
    <w:rsid w:val="004643C3"/>
  </w:style>
  <w:style w:type="character" w:customStyle="1" w:styleId="ui-staffline">
    <w:name w:val="ui-staffline"/>
    <w:basedOn w:val="DefaultParagraphFont"/>
    <w:rsid w:val="004643C3"/>
  </w:style>
  <w:style w:type="paragraph" w:customStyle="1" w:styleId="promotion-tag-p">
    <w:name w:val="promotion-tag-p"/>
    <w:basedOn w:val="Normal"/>
    <w:rsid w:val="004643C3"/>
    <w:pPr>
      <w:spacing w:before="100" w:beforeAutospacing="1" w:after="100" w:afterAutospacing="1"/>
    </w:pPr>
    <w:rPr>
      <w:rFonts w:ascii="Tahoma" w:hAnsi="Tahoma"/>
      <w:szCs w:val="20"/>
    </w:rPr>
  </w:style>
  <w:style w:type="paragraph" w:customStyle="1" w:styleId="heading">
    <w:name w:val="heading"/>
    <w:basedOn w:val="Normal"/>
    <w:rsid w:val="004643C3"/>
    <w:pPr>
      <w:spacing w:before="100" w:beforeAutospacing="1" w:after="100" w:afterAutospacing="1"/>
    </w:pPr>
    <w:rPr>
      <w:rFonts w:ascii="Tahoma" w:hAnsi="Tahoma"/>
      <w:szCs w:val="20"/>
    </w:rPr>
  </w:style>
  <w:style w:type="character" w:customStyle="1" w:styleId="value">
    <w:name w:val="value"/>
    <w:basedOn w:val="DefaultParagraphFont"/>
    <w:rsid w:val="004643C3"/>
  </w:style>
  <w:style w:type="character" w:customStyle="1" w:styleId="specialissuelabel">
    <w:name w:val="specialissuelabel"/>
    <w:basedOn w:val="DefaultParagraphFont"/>
    <w:rsid w:val="004643C3"/>
  </w:style>
  <w:style w:type="character" w:customStyle="1" w:styleId="referencediv">
    <w:name w:val="referencediv"/>
    <w:basedOn w:val="DefaultParagraphFont"/>
    <w:rsid w:val="004643C3"/>
  </w:style>
  <w:style w:type="character" w:customStyle="1" w:styleId="wp-smiley">
    <w:name w:val="wp-smiley"/>
    <w:basedOn w:val="DefaultParagraphFont"/>
    <w:rsid w:val="004643C3"/>
  </w:style>
  <w:style w:type="character" w:customStyle="1" w:styleId="meta-prep">
    <w:name w:val="meta-prep"/>
    <w:basedOn w:val="DefaultParagraphFont"/>
    <w:rsid w:val="004643C3"/>
  </w:style>
  <w:style w:type="character" w:customStyle="1" w:styleId="artjournal">
    <w:name w:val="art_journal"/>
    <w:basedOn w:val="DefaultParagraphFont"/>
    <w:rsid w:val="004643C3"/>
  </w:style>
  <w:style w:type="character" w:customStyle="1" w:styleId="artdatevolumeissuepart">
    <w:name w:val="art_datevolumeissuepart"/>
    <w:basedOn w:val="DefaultParagraphFont"/>
    <w:rsid w:val="004643C3"/>
  </w:style>
  <w:style w:type="character" w:customStyle="1" w:styleId="artpages">
    <w:name w:val="art_pages"/>
    <w:basedOn w:val="DefaultParagraphFont"/>
    <w:rsid w:val="004643C3"/>
  </w:style>
  <w:style w:type="character" w:customStyle="1" w:styleId="singlehighlightclass">
    <w:name w:val="single_highlight_class"/>
    <w:basedOn w:val="DefaultParagraphFont"/>
    <w:rsid w:val="004643C3"/>
  </w:style>
  <w:style w:type="character" w:customStyle="1" w:styleId="degree">
    <w:name w:val="degree"/>
    <w:basedOn w:val="DefaultParagraphFont"/>
    <w:rsid w:val="004643C3"/>
  </w:style>
  <w:style w:type="character" w:customStyle="1" w:styleId="major">
    <w:name w:val="major"/>
    <w:basedOn w:val="DefaultParagraphFont"/>
    <w:rsid w:val="004643C3"/>
  </w:style>
  <w:style w:type="character" w:customStyle="1" w:styleId="authors">
    <w:name w:val="authors"/>
    <w:basedOn w:val="DefaultParagraphFont"/>
    <w:rsid w:val="004643C3"/>
  </w:style>
  <w:style w:type="character" w:customStyle="1" w:styleId="views">
    <w:name w:val="views"/>
    <w:basedOn w:val="DefaultParagraphFont"/>
    <w:rsid w:val="004643C3"/>
  </w:style>
  <w:style w:type="character" w:customStyle="1" w:styleId="stmainservices">
    <w:name w:val="stmainservices"/>
    <w:basedOn w:val="DefaultParagraphFont"/>
    <w:rsid w:val="004643C3"/>
  </w:style>
  <w:style w:type="character" w:customStyle="1" w:styleId="stbubblehcount">
    <w:name w:val="stbubble_hcount"/>
    <w:basedOn w:val="DefaultParagraphFont"/>
    <w:rsid w:val="004643C3"/>
  </w:style>
  <w:style w:type="paragraph" w:customStyle="1" w:styleId="Document">
    <w:name w:val="_Document"/>
    <w:basedOn w:val="Default"/>
    <w:next w:val="Default"/>
    <w:uiPriority w:val="99"/>
    <w:rsid w:val="004643C3"/>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4643C3"/>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4643C3"/>
    <w:pPr>
      <w:widowControl w:val="0"/>
    </w:pPr>
    <w:rPr>
      <w:rFonts w:ascii="AKDPE C+ Utopia" w:eastAsiaTheme="minorEastAsia" w:hAnsi="AKDPE C+ Utopia" w:cs="Cambria"/>
      <w:color w:val="auto"/>
    </w:rPr>
  </w:style>
  <w:style w:type="paragraph" w:customStyle="1" w:styleId="collapsed-hide">
    <w:name w:val="collapsed-hide"/>
    <w:basedOn w:val="Normal"/>
    <w:rsid w:val="004643C3"/>
    <w:pPr>
      <w:spacing w:before="100" w:beforeAutospacing="1" w:after="100" w:afterAutospacing="1"/>
    </w:pPr>
    <w:rPr>
      <w:rFonts w:ascii="Tahoma" w:hAnsi="Tahoma"/>
      <w:szCs w:val="20"/>
    </w:rPr>
  </w:style>
  <w:style w:type="paragraph" w:customStyle="1" w:styleId="Pa7">
    <w:name w:val="Pa7"/>
    <w:basedOn w:val="Default"/>
    <w:next w:val="Default"/>
    <w:uiPriority w:val="99"/>
    <w:rsid w:val="004643C3"/>
    <w:pPr>
      <w:widowControl w:val="0"/>
      <w:spacing w:line="211" w:lineRule="atLeast"/>
    </w:pPr>
    <w:rPr>
      <w:rFonts w:ascii="Courier New" w:eastAsiaTheme="minorEastAsia" w:hAnsi="Courier New" w:cs="Cambria"/>
      <w:color w:val="auto"/>
    </w:rPr>
  </w:style>
  <w:style w:type="paragraph" w:customStyle="1" w:styleId="odd">
    <w:name w:val="odd"/>
    <w:basedOn w:val="Normal"/>
    <w:rsid w:val="004643C3"/>
    <w:pPr>
      <w:spacing w:before="100" w:beforeAutospacing="1" w:after="100" w:afterAutospacing="1"/>
    </w:pPr>
    <w:rPr>
      <w:rFonts w:ascii="Tahoma" w:hAnsi="Tahoma"/>
      <w:szCs w:val="20"/>
    </w:rPr>
  </w:style>
  <w:style w:type="character" w:customStyle="1" w:styleId="article-date">
    <w:name w:val="article-date"/>
    <w:basedOn w:val="DefaultParagraphFont"/>
    <w:rsid w:val="004643C3"/>
  </w:style>
  <w:style w:type="character" w:customStyle="1" w:styleId="article-author">
    <w:name w:val="article-author"/>
    <w:basedOn w:val="DefaultParagraphFont"/>
    <w:rsid w:val="004643C3"/>
  </w:style>
  <w:style w:type="character" w:customStyle="1" w:styleId="tolocaltime">
    <w:name w:val="tolocaltime"/>
    <w:basedOn w:val="DefaultParagraphFont"/>
    <w:rsid w:val="004643C3"/>
  </w:style>
  <w:style w:type="character" w:customStyle="1" w:styleId="pb-byline">
    <w:name w:val="pb-byline"/>
    <w:basedOn w:val="DefaultParagraphFont"/>
    <w:rsid w:val="004643C3"/>
  </w:style>
  <w:style w:type="character" w:customStyle="1" w:styleId="pb-timestamp">
    <w:name w:val="pb-timestamp"/>
    <w:basedOn w:val="DefaultParagraphFont"/>
    <w:rsid w:val="004643C3"/>
  </w:style>
  <w:style w:type="paragraph" w:customStyle="1" w:styleId="Pa8">
    <w:name w:val="Pa8"/>
    <w:basedOn w:val="Default"/>
    <w:next w:val="Default"/>
    <w:uiPriority w:val="99"/>
    <w:rsid w:val="004643C3"/>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4643C3"/>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4643C3"/>
  </w:style>
  <w:style w:type="character" w:customStyle="1" w:styleId="even">
    <w:name w:val="even"/>
    <w:basedOn w:val="DefaultParagraphFont"/>
    <w:rsid w:val="004643C3"/>
  </w:style>
  <w:style w:type="paragraph" w:customStyle="1" w:styleId="volissue">
    <w:name w:val="volissue"/>
    <w:basedOn w:val="Normal"/>
    <w:rsid w:val="004643C3"/>
    <w:pPr>
      <w:spacing w:before="100" w:beforeAutospacing="1" w:after="100" w:afterAutospacing="1"/>
    </w:pPr>
    <w:rPr>
      <w:rFonts w:ascii="Tahoma" w:hAnsi="Tahoma"/>
      <w:szCs w:val="20"/>
    </w:rPr>
  </w:style>
  <w:style w:type="character" w:customStyle="1" w:styleId="view-count">
    <w:name w:val="view-count"/>
    <w:basedOn w:val="DefaultParagraphFont"/>
    <w:rsid w:val="004643C3"/>
  </w:style>
  <w:style w:type="character" w:customStyle="1" w:styleId="tChar">
    <w:name w:val="t Char"/>
    <w:rsid w:val="004643C3"/>
    <w:rPr>
      <w:rFonts w:ascii="Georgia" w:eastAsia="Times New Roman" w:hAnsi="Georgia" w:cs="Calibri"/>
      <w:b/>
      <w:lang w:val="x-none" w:eastAsia="x-none"/>
    </w:rPr>
  </w:style>
  <w:style w:type="paragraph" w:customStyle="1" w:styleId="BoldUnderlineChar20">
    <w:name w:val="BoldUnderline Char2"/>
    <w:link w:val="BoldUnderlineChar2Char"/>
    <w:rsid w:val="004643C3"/>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4643C3"/>
    <w:rPr>
      <w:rFonts w:ascii="Times New Roman" w:eastAsia="Times New Roman" w:hAnsi="Times New Roman" w:cs="Times New Roman"/>
      <w:b/>
      <w:sz w:val="20"/>
      <w:u w:val="single"/>
    </w:rPr>
  </w:style>
  <w:style w:type="character" w:customStyle="1" w:styleId="UnderlineCharChar4">
    <w:name w:val="Underline Char Char4"/>
    <w:rsid w:val="004643C3"/>
    <w:rPr>
      <w:szCs w:val="24"/>
      <w:u w:val="single"/>
      <w:lang w:val="en-US" w:eastAsia="en-US" w:bidi="ar-SA"/>
    </w:rPr>
  </w:style>
  <w:style w:type="character" w:customStyle="1" w:styleId="BoldUnderlineCharChar3">
    <w:name w:val="BoldUnderline Char Char3"/>
    <w:rsid w:val="004643C3"/>
    <w:rPr>
      <w:b/>
      <w:szCs w:val="24"/>
      <w:u w:val="single"/>
      <w:lang w:val="en-US" w:eastAsia="en-US" w:bidi="ar-SA"/>
    </w:rPr>
  </w:style>
  <w:style w:type="character" w:customStyle="1" w:styleId="BoldUnderlineCharChar2">
    <w:name w:val="BoldUnderline Char Char2"/>
    <w:rsid w:val="004643C3"/>
    <w:rPr>
      <w:b/>
      <w:szCs w:val="24"/>
      <w:u w:val="single"/>
      <w:lang w:val="en-US" w:eastAsia="en-US" w:bidi="ar-SA"/>
    </w:rPr>
  </w:style>
  <w:style w:type="paragraph" w:customStyle="1" w:styleId="UnderlineCard0">
    <w:name w:val="UnderlineCard"/>
    <w:basedOn w:val="Heading3"/>
    <w:link w:val="UnderlineCardChar"/>
    <w:qFormat/>
    <w:rsid w:val="004643C3"/>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4643C3"/>
    <w:rPr>
      <w:rFonts w:ascii="Calibri" w:eastAsia="Calibri" w:hAnsi="Calibri" w:cs="Times New Roman"/>
      <w:sz w:val="20"/>
      <w:szCs w:val="20"/>
      <w:u w:val="single"/>
      <w:lang w:val="x-none" w:eastAsia="x-none"/>
    </w:rPr>
  </w:style>
  <w:style w:type="character" w:customStyle="1" w:styleId="5Notunderlined">
    <w:name w:val="5 Not underlined"/>
    <w:rsid w:val="004643C3"/>
    <w:rPr>
      <w:rFonts w:ascii="Times New Roman" w:hAnsi="Times New Roman"/>
      <w:sz w:val="16"/>
    </w:rPr>
  </w:style>
  <w:style w:type="character" w:customStyle="1" w:styleId="volume-issue">
    <w:name w:val="volume-issue"/>
    <w:rsid w:val="004643C3"/>
    <w:rPr>
      <w:rFonts w:cs="Times New Roman"/>
    </w:rPr>
  </w:style>
  <w:style w:type="character" w:customStyle="1" w:styleId="i">
    <w:name w:val="i"/>
    <w:basedOn w:val="DefaultParagraphFont"/>
    <w:uiPriority w:val="99"/>
    <w:rsid w:val="004643C3"/>
  </w:style>
  <w:style w:type="character" w:customStyle="1" w:styleId="storytext">
    <w:name w:val="storytext"/>
    <w:basedOn w:val="DefaultParagraphFont"/>
    <w:rsid w:val="004643C3"/>
  </w:style>
  <w:style w:type="character" w:customStyle="1" w:styleId="heading3char0">
    <w:name w:val="heading3char"/>
    <w:rsid w:val="004643C3"/>
  </w:style>
  <w:style w:type="character" w:customStyle="1" w:styleId="boldness1">
    <w:name w:val="boldness1"/>
    <w:rsid w:val="004643C3"/>
  </w:style>
  <w:style w:type="paragraph" w:customStyle="1" w:styleId="Cardd">
    <w:name w:val="Cardd"/>
    <w:basedOn w:val="Normal"/>
    <w:uiPriority w:val="4"/>
    <w:qFormat/>
    <w:rsid w:val="004643C3"/>
    <w:pPr>
      <w:ind w:left="288" w:right="288"/>
    </w:pPr>
  </w:style>
  <w:style w:type="paragraph" w:customStyle="1" w:styleId="document0">
    <w:name w:val="document"/>
    <w:basedOn w:val="Normal"/>
    <w:rsid w:val="004643C3"/>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4643C3"/>
    <w:rPr>
      <w:rFonts w:cs="Arial"/>
      <w:bCs/>
      <w:szCs w:val="26"/>
      <w:u w:val="single"/>
      <w:lang w:val="en-US" w:eastAsia="en-US" w:bidi="ar-SA"/>
    </w:rPr>
  </w:style>
  <w:style w:type="character" w:customStyle="1" w:styleId="current-selection">
    <w:name w:val="current-selection"/>
    <w:basedOn w:val="DefaultParagraphFont"/>
    <w:rsid w:val="004643C3"/>
  </w:style>
  <w:style w:type="character" w:customStyle="1" w:styleId="a2">
    <w:name w:val="_"/>
    <w:basedOn w:val="DefaultParagraphFont"/>
    <w:rsid w:val="004643C3"/>
  </w:style>
  <w:style w:type="paragraph" w:customStyle="1" w:styleId="Shrink6">
    <w:name w:val="Shrink 6"/>
    <w:basedOn w:val="Normal"/>
    <w:qFormat/>
    <w:rsid w:val="004643C3"/>
    <w:rPr>
      <w:rFonts w:eastAsia="Calibri"/>
      <w:sz w:val="12"/>
    </w:rPr>
  </w:style>
  <w:style w:type="character" w:customStyle="1" w:styleId="messagecontent">
    <w:name w:val="message_content"/>
    <w:rsid w:val="004643C3"/>
  </w:style>
  <w:style w:type="character" w:customStyle="1" w:styleId="StyleUnderlineChar">
    <w:name w:val="Style Underline Char"/>
    <w:basedOn w:val="DefaultParagraphFont"/>
    <w:rsid w:val="004643C3"/>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4643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4643C3"/>
    <w:rPr>
      <w:rFonts w:ascii="Calibri" w:eastAsia="Times New Roman" w:hAnsi="Calibri" w:cs="Arial"/>
      <w:b/>
      <w:bCs/>
      <w:kern w:val="32"/>
      <w:szCs w:val="32"/>
      <w:u w:val="single"/>
    </w:rPr>
  </w:style>
  <w:style w:type="character" w:customStyle="1" w:styleId="twelptblackblack1">
    <w:name w:val="twelptblackblack1"/>
    <w:basedOn w:val="DefaultParagraphFont"/>
    <w:rsid w:val="004643C3"/>
    <w:rPr>
      <w:rFonts w:ascii="Verdana" w:hAnsi="Verdana" w:hint="default"/>
      <w:color w:val="000000"/>
      <w:sz w:val="16"/>
      <w:szCs w:val="16"/>
    </w:rPr>
  </w:style>
  <w:style w:type="character" w:customStyle="1" w:styleId="Heading3CharCharCharChar1">
    <w:name w:val="Heading 3 Char Char Char Char1"/>
    <w:rsid w:val="004643C3"/>
    <w:rPr>
      <w:rFonts w:cs="Arial"/>
      <w:bCs/>
      <w:szCs w:val="26"/>
      <w:u w:val="single"/>
      <w:lang w:val="en-US" w:eastAsia="en-US" w:bidi="ar-SA"/>
    </w:rPr>
  </w:style>
  <w:style w:type="paragraph" w:customStyle="1" w:styleId="conintrotext">
    <w:name w:val="conintrotext"/>
    <w:basedOn w:val="Normal"/>
    <w:uiPriority w:val="99"/>
    <w:rsid w:val="004643C3"/>
    <w:pPr>
      <w:spacing w:before="100" w:beforeAutospacing="1" w:after="100" w:afterAutospacing="1"/>
    </w:pPr>
    <w:rPr>
      <w:rFonts w:eastAsia="Times New Roman"/>
      <w:sz w:val="24"/>
    </w:rPr>
  </w:style>
  <w:style w:type="character" w:customStyle="1" w:styleId="comment-body">
    <w:name w:val="comment-body"/>
    <w:rsid w:val="004643C3"/>
  </w:style>
  <w:style w:type="character" w:customStyle="1" w:styleId="UnderlineCharCharChar1">
    <w:name w:val="Underline Char Char Char1"/>
    <w:rsid w:val="004643C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643C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643C3"/>
    <w:rPr>
      <w:rFonts w:asciiTheme="minorHAnsi" w:eastAsia="MS Mincho" w:hAnsiTheme="minorHAnsi" w:cstheme="minorBidi"/>
      <w:b/>
      <w:sz w:val="24"/>
      <w:u w:val="single"/>
    </w:rPr>
  </w:style>
  <w:style w:type="character" w:customStyle="1" w:styleId="mw-headline">
    <w:name w:val="mw-headline"/>
    <w:rsid w:val="004643C3"/>
  </w:style>
  <w:style w:type="character" w:customStyle="1" w:styleId="flagicon">
    <w:name w:val="flagicon"/>
    <w:rsid w:val="004643C3"/>
  </w:style>
  <w:style w:type="paragraph" w:customStyle="1" w:styleId="assert">
    <w:name w:val="assert"/>
    <w:basedOn w:val="Normal"/>
    <w:uiPriority w:val="99"/>
    <w:rsid w:val="004643C3"/>
    <w:pPr>
      <w:spacing w:before="100" w:beforeAutospacing="1" w:after="100" w:afterAutospacing="1"/>
    </w:pPr>
    <w:rPr>
      <w:rFonts w:eastAsia="Times New Roman"/>
      <w:sz w:val="24"/>
    </w:rPr>
  </w:style>
  <w:style w:type="character" w:customStyle="1" w:styleId="apturelink">
    <w:name w:val="apturelink"/>
    <w:rsid w:val="004643C3"/>
  </w:style>
  <w:style w:type="character" w:customStyle="1" w:styleId="apturelinkicon">
    <w:name w:val="apturelinkicon"/>
    <w:rsid w:val="004643C3"/>
  </w:style>
  <w:style w:type="paragraph" w:customStyle="1" w:styleId="Default1">
    <w:name w:val="Default1"/>
    <w:basedOn w:val="Default"/>
    <w:next w:val="Default"/>
    <w:uiPriority w:val="99"/>
    <w:rsid w:val="004643C3"/>
    <w:rPr>
      <w:color w:val="auto"/>
    </w:rPr>
  </w:style>
  <w:style w:type="paragraph" w:customStyle="1" w:styleId="center">
    <w:name w:val="center"/>
    <w:basedOn w:val="Normal"/>
    <w:uiPriority w:val="99"/>
    <w:rsid w:val="004643C3"/>
    <w:pPr>
      <w:spacing w:before="100" w:beforeAutospacing="1" w:after="100" w:afterAutospacing="1"/>
    </w:pPr>
    <w:rPr>
      <w:rFonts w:eastAsia="Times New Roman"/>
      <w:sz w:val="24"/>
    </w:rPr>
  </w:style>
  <w:style w:type="character" w:customStyle="1" w:styleId="LittleChar">
    <w:name w:val="Little Char"/>
    <w:link w:val="Little"/>
    <w:rsid w:val="004643C3"/>
    <w:rPr>
      <w:rFonts w:ascii="Garamond" w:eastAsia="Times New Roman" w:hAnsi="Garamond" w:cs="Calibri"/>
      <w:sz w:val="22"/>
    </w:rPr>
  </w:style>
  <w:style w:type="character" w:customStyle="1" w:styleId="UnderlineChar1Char">
    <w:name w:val="Underline Char1 Char"/>
    <w:rsid w:val="004643C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643C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643C3"/>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643C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643C3"/>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643C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643C3"/>
    <w:rPr>
      <w:rFonts w:asciiTheme="minorHAnsi" w:eastAsia="MS Mincho" w:hAnsiTheme="minorHAnsi" w:cstheme="minorBidi"/>
      <w:b/>
      <w:sz w:val="24"/>
      <w:u w:val="single"/>
    </w:rPr>
  </w:style>
  <w:style w:type="paragraph" w:customStyle="1" w:styleId="CardBody">
    <w:name w:val="Card Body"/>
    <w:basedOn w:val="Normal"/>
    <w:link w:val="CardBodyChar"/>
    <w:rsid w:val="004643C3"/>
    <w:rPr>
      <w:rFonts w:eastAsia="Times New Roman"/>
    </w:rPr>
  </w:style>
  <w:style w:type="character" w:customStyle="1" w:styleId="CardBodyChar">
    <w:name w:val="Card Body Char"/>
    <w:link w:val="CardBody"/>
    <w:rsid w:val="004643C3"/>
    <w:rPr>
      <w:rFonts w:ascii="Calibri" w:eastAsia="Times New Roman" w:hAnsi="Calibri" w:cs="Calibri"/>
      <w:sz w:val="22"/>
    </w:rPr>
  </w:style>
  <w:style w:type="character" w:customStyle="1" w:styleId="ptitleinside">
    <w:name w:val="p_title_inside"/>
    <w:rsid w:val="004643C3"/>
  </w:style>
  <w:style w:type="paragraph" w:customStyle="1" w:styleId="StyleBoldandUnderlineChar11ptBorderSinglesolidline">
    <w:name w:val="Style Bold and Underline Char + 11 pt Border: : (Single solid line..."/>
    <w:link w:val="StyleBoldandUnderlineChar11ptBorderSinglesolidlineChar"/>
    <w:rsid w:val="004643C3"/>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643C3"/>
    <w:rPr>
      <w:rFonts w:eastAsia="Times New Roman"/>
      <w:b/>
      <w:bCs/>
      <w:sz w:val="22"/>
      <w:szCs w:val="20"/>
      <w:u w:val="single"/>
      <w:bdr w:val="single" w:sz="4" w:space="0" w:color="auto"/>
    </w:rPr>
  </w:style>
  <w:style w:type="character" w:customStyle="1" w:styleId="Heading1CharChar1">
    <w:name w:val="Heading 1 Char Char1"/>
    <w:rsid w:val="004643C3"/>
    <w:rPr>
      <w:rFonts w:cs="Arial"/>
      <w:b/>
      <w:bCs/>
      <w:szCs w:val="32"/>
      <w:lang w:val="en-US" w:eastAsia="en-US" w:bidi="ar-SA"/>
    </w:rPr>
  </w:style>
  <w:style w:type="paragraph" w:customStyle="1" w:styleId="Indentation">
    <w:name w:val="Indentation"/>
    <w:basedOn w:val="Normal"/>
    <w:uiPriority w:val="99"/>
    <w:rsid w:val="004643C3"/>
    <w:pPr>
      <w:ind w:left="288" w:right="288"/>
    </w:pPr>
  </w:style>
  <w:style w:type="character" w:customStyle="1" w:styleId="StyleUnderlineCharChar9ptBold">
    <w:name w:val="Style Underline Char Char + 9 pt Bold"/>
    <w:rsid w:val="004643C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643C3"/>
    <w:rPr>
      <w:rFonts w:eastAsia="Times New Roman"/>
      <w:u w:val="single"/>
    </w:rPr>
  </w:style>
  <w:style w:type="character" w:customStyle="1" w:styleId="StyleStyle4ArialNarrow9ptChar">
    <w:name w:val="Style Style4 + Arial Narrow 9 pt Char"/>
    <w:link w:val="StyleStyle4ArialNarrow9pt"/>
    <w:rsid w:val="004643C3"/>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4643C3"/>
    <w:rPr>
      <w:rFonts w:eastAsia="Times New Roman"/>
      <w:b/>
      <w:bCs/>
      <w:u w:val="single"/>
    </w:rPr>
  </w:style>
  <w:style w:type="character" w:customStyle="1" w:styleId="StyleStyle4ArialNarrow9ptBoldChar">
    <w:name w:val="Style Style4 + Arial Narrow 9 pt Bold Char"/>
    <w:link w:val="StyleStyle4ArialNarrow9ptBold"/>
    <w:rsid w:val="004643C3"/>
    <w:rPr>
      <w:rFonts w:ascii="Calibri" w:eastAsia="Times New Roman" w:hAnsi="Calibri" w:cs="Calibri"/>
      <w:b/>
      <w:bCs/>
      <w:sz w:val="22"/>
      <w:u w:val="single"/>
    </w:rPr>
  </w:style>
  <w:style w:type="character" w:customStyle="1" w:styleId="StyleBoldandUnderlineCharChar29pt">
    <w:name w:val="Style Bold and Underline Char Char2 + 9 pt"/>
    <w:rsid w:val="004643C3"/>
    <w:rPr>
      <w:rFonts w:ascii="Times New Roman" w:hAnsi="Times New Roman"/>
      <w:b/>
      <w:bCs/>
      <w:noProof w:val="0"/>
      <w:sz w:val="20"/>
      <w:u w:val="single"/>
    </w:rPr>
  </w:style>
  <w:style w:type="character" w:customStyle="1" w:styleId="StyleUnderlineCharChar19pt">
    <w:name w:val="Style Underline Char Char1 + 9 pt"/>
    <w:rsid w:val="004643C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643C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643C3"/>
    <w:rPr>
      <w:rFonts w:ascii="Georgia" w:eastAsia="Times New Roman" w:hAnsi="Georgia"/>
      <w:b/>
      <w:smallCaps/>
      <w:sz w:val="24"/>
      <w:szCs w:val="24"/>
      <w:u w:val="single"/>
    </w:rPr>
  </w:style>
  <w:style w:type="character" w:customStyle="1" w:styleId="CardTextCharChar">
    <w:name w:val="Card Text Char Char"/>
    <w:rsid w:val="004643C3"/>
    <w:rPr>
      <w:rFonts w:ascii="Times New Roman" w:eastAsia="Times New Roman" w:hAnsi="Times New Roman" w:cs="Times New Roman"/>
      <w:sz w:val="20"/>
      <w:szCs w:val="20"/>
    </w:rPr>
  </w:style>
  <w:style w:type="character" w:customStyle="1" w:styleId="citeChar1">
    <w:name w:val="cite Char"/>
    <w:locked/>
    <w:rsid w:val="004643C3"/>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4643C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643C3"/>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4643C3"/>
    <w:rPr>
      <w:i/>
      <w:iCs/>
      <w:sz w:val="20"/>
      <w:u w:val="single"/>
    </w:rPr>
  </w:style>
  <w:style w:type="character" w:customStyle="1" w:styleId="HIGHLIGHT0">
    <w:name w:val="HIGHLIGHT"/>
    <w:uiPriority w:val="1"/>
    <w:rsid w:val="004643C3"/>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4643C3"/>
    <w:pPr>
      <w:widowControl w:val="0"/>
      <w:autoSpaceDE/>
      <w:autoSpaceDN/>
      <w:adjustRightInd/>
      <w:outlineLvl w:val="9"/>
    </w:pPr>
    <w:rPr>
      <w:sz w:val="28"/>
      <w:szCs w:val="24"/>
    </w:rPr>
  </w:style>
  <w:style w:type="character" w:customStyle="1" w:styleId="HiddenBlockHeaderChar">
    <w:name w:val="Hidden Block Header Char"/>
    <w:link w:val="HiddenBlockHeader"/>
    <w:rsid w:val="004643C3"/>
    <w:rPr>
      <w:rFonts w:ascii="Calibri" w:eastAsia="Times New Roman" w:hAnsi="Calibri" w:cs="Calibri"/>
      <w:b/>
      <w:sz w:val="28"/>
    </w:rPr>
  </w:style>
  <w:style w:type="character" w:customStyle="1" w:styleId="FifthChar">
    <w:name w:val="Fifth Char"/>
    <w:link w:val="Fifth"/>
    <w:rsid w:val="004643C3"/>
    <w:rPr>
      <w:rFonts w:ascii="Calibri" w:eastAsia="Calibri" w:hAnsi="Calibri" w:cs="Calibri"/>
      <w:sz w:val="22"/>
    </w:rPr>
  </w:style>
  <w:style w:type="paragraph" w:customStyle="1" w:styleId="Third">
    <w:name w:val="Third"/>
    <w:basedOn w:val="Normal"/>
    <w:link w:val="ThirdChar"/>
    <w:rsid w:val="004643C3"/>
    <w:rPr>
      <w:rFonts w:eastAsia="Times New Roman"/>
      <w:b/>
      <w:u w:val="single"/>
      <w:lang w:val="x-none" w:eastAsia="x-none"/>
    </w:rPr>
  </w:style>
  <w:style w:type="character" w:customStyle="1" w:styleId="ThirdChar">
    <w:name w:val="Third Char"/>
    <w:link w:val="Third"/>
    <w:rsid w:val="004643C3"/>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4643C3"/>
    <w:pPr>
      <w:widowControl w:val="0"/>
      <w:jc w:val="both"/>
      <w:outlineLvl w:val="1"/>
    </w:pPr>
    <w:rPr>
      <w:rFonts w:ascii="Times New Roman" w:eastAsia="Times New Roman" w:hAnsi="Times New Roman" w:cs="Times New Roman"/>
      <w:b/>
    </w:rPr>
  </w:style>
  <w:style w:type="character" w:customStyle="1" w:styleId="CardsCharChar">
    <w:name w:val="Cards Char Char"/>
    <w:rsid w:val="004643C3"/>
    <w:rPr>
      <w:rFonts w:ascii="Times New Roman" w:eastAsia="Times New Roman" w:hAnsi="Times New Roman"/>
      <w:szCs w:val="24"/>
    </w:rPr>
  </w:style>
  <w:style w:type="character" w:customStyle="1" w:styleId="article-record-publication-volume-issue">
    <w:name w:val="article-record-publication-volume-issue"/>
    <w:rsid w:val="004643C3"/>
  </w:style>
  <w:style w:type="character" w:customStyle="1" w:styleId="NothingCharChar">
    <w:name w:val="Nothing Char Char"/>
    <w:link w:val="NothingCharCharChar"/>
    <w:rsid w:val="004643C3"/>
  </w:style>
  <w:style w:type="paragraph" w:customStyle="1" w:styleId="DebateUnderlineBoldChar">
    <w:name w:val="Debate Underline Bold Char"/>
    <w:basedOn w:val="Normal"/>
    <w:link w:val="DebateUnderlineBoldCharChar"/>
    <w:rsid w:val="004643C3"/>
    <w:pPr>
      <w:jc w:val="both"/>
    </w:pPr>
    <w:rPr>
      <w:rFonts w:eastAsia="Times New Roman"/>
      <w:b/>
      <w:u w:val="thick"/>
    </w:rPr>
  </w:style>
  <w:style w:type="character" w:customStyle="1" w:styleId="DebateUnderlineBoldCharChar">
    <w:name w:val="Debate Underline Bold Char Char"/>
    <w:link w:val="DebateUnderlineBoldChar"/>
    <w:rsid w:val="004643C3"/>
    <w:rPr>
      <w:rFonts w:ascii="Calibri" w:eastAsia="Times New Roman" w:hAnsi="Calibri" w:cs="Calibri"/>
      <w:b/>
      <w:sz w:val="22"/>
      <w:u w:val="thick"/>
    </w:rPr>
  </w:style>
  <w:style w:type="character" w:customStyle="1" w:styleId="resultbodyblack">
    <w:name w:val="resultbodyblack"/>
    <w:rsid w:val="004643C3"/>
    <w:rPr>
      <w:rFonts w:cs="Times New Roman"/>
    </w:rPr>
  </w:style>
  <w:style w:type="paragraph" w:customStyle="1" w:styleId="bloctitles">
    <w:name w:val="bloc titles"/>
    <w:basedOn w:val="Heading1"/>
    <w:next w:val="Normal"/>
    <w:link w:val="bloctitlesChar"/>
    <w:autoRedefine/>
    <w:rsid w:val="004643C3"/>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4643C3"/>
    <w:rPr>
      <w:rFonts w:ascii="Calibri" w:eastAsia="Malgun Gothic" w:hAnsi="Calibri" w:cs="Arial"/>
      <w:b/>
      <w:bCs/>
      <w:sz w:val="28"/>
      <w:szCs w:val="32"/>
      <w:u w:val="single"/>
    </w:rPr>
  </w:style>
  <w:style w:type="paragraph" w:customStyle="1" w:styleId="CiteSmallText">
    <w:name w:val="Cite Small Text"/>
    <w:basedOn w:val="Normal"/>
    <w:uiPriority w:val="99"/>
    <w:rsid w:val="004643C3"/>
    <w:pPr>
      <w:widowControl w:val="0"/>
      <w:spacing w:after="200"/>
    </w:pPr>
    <w:rPr>
      <w:rFonts w:ascii="Helvetica Neue" w:hAnsi="Helvetica Neue"/>
      <w:b/>
      <w:sz w:val="18"/>
    </w:rPr>
  </w:style>
  <w:style w:type="character" w:customStyle="1" w:styleId="3TagCite">
    <w:name w:val="3 Tag/Cite"/>
    <w:rsid w:val="004643C3"/>
    <w:rPr>
      <w:rFonts w:ascii="Times New Roman" w:hAnsi="Times New Roman"/>
      <w:b/>
    </w:rPr>
  </w:style>
  <w:style w:type="character" w:customStyle="1" w:styleId="4Qualifications">
    <w:name w:val="4 Qualifications"/>
    <w:rsid w:val="004643C3"/>
    <w:rPr>
      <w:rFonts w:ascii="Times New Roman" w:hAnsi="Times New Roman"/>
      <w:sz w:val="19"/>
    </w:rPr>
  </w:style>
  <w:style w:type="character" w:customStyle="1" w:styleId="6Underlined">
    <w:name w:val="6 Underlined"/>
    <w:rsid w:val="004643C3"/>
    <w:rPr>
      <w:rFonts w:ascii="Times New Roman" w:hAnsi="Times New Roman"/>
      <w:b/>
      <w:sz w:val="21"/>
      <w:u w:val="single"/>
    </w:rPr>
  </w:style>
  <w:style w:type="paragraph" w:customStyle="1" w:styleId="Cards1CharChar">
    <w:name w:val="Cards1 Char Char"/>
    <w:basedOn w:val="Normal"/>
    <w:link w:val="Cards1CharCharChar"/>
    <w:rsid w:val="004643C3"/>
    <w:pPr>
      <w:autoSpaceDE w:val="0"/>
      <w:autoSpaceDN w:val="0"/>
      <w:adjustRightInd w:val="0"/>
      <w:ind w:left="432" w:right="432"/>
      <w:jc w:val="both"/>
    </w:pPr>
    <w:rPr>
      <w:lang w:val="x-none"/>
    </w:rPr>
  </w:style>
  <w:style w:type="character" w:customStyle="1" w:styleId="Cards1CharCharChar">
    <w:name w:val="Cards1 Char Char Char"/>
    <w:link w:val="Cards1CharChar"/>
    <w:rsid w:val="004643C3"/>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4643C3"/>
    <w:rPr>
      <w:u w:val="single"/>
    </w:rPr>
  </w:style>
  <w:style w:type="paragraph" w:customStyle="1" w:styleId="UnderlineCharCharCharCharCharCharChar">
    <w:name w:val="Underline Char Char Char Char Char Char Char"/>
    <w:basedOn w:val="Normal"/>
    <w:link w:val="UnderlineCharCharCharCharCharCharCharChar"/>
    <w:rsid w:val="004643C3"/>
    <w:rPr>
      <w:rFonts w:asciiTheme="minorHAnsi" w:hAnsiTheme="minorHAnsi" w:cstheme="minorBidi"/>
      <w:sz w:val="24"/>
      <w:u w:val="single"/>
    </w:rPr>
  </w:style>
  <w:style w:type="paragraph" w:customStyle="1" w:styleId="CitesCharChar">
    <w:name w:val="Cites Char Char"/>
    <w:next w:val="Normal"/>
    <w:link w:val="CitesCharCharChar"/>
    <w:rsid w:val="004643C3"/>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4643C3"/>
    <w:rPr>
      <w:rFonts w:ascii="Times New Roman" w:eastAsia="Times New Roman" w:hAnsi="Times New Roman" w:cs="Times New Roman"/>
      <w:sz w:val="20"/>
    </w:rPr>
  </w:style>
  <w:style w:type="character" w:customStyle="1" w:styleId="nohighlighting">
    <w:name w:val="no highlighting"/>
    <w:rsid w:val="004643C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643C3"/>
    <w:rPr>
      <w:rFonts w:ascii="Cambria" w:hAnsi="Cambria" w:hint="default"/>
      <w:sz w:val="21"/>
      <w:u w:val="single"/>
    </w:rPr>
  </w:style>
  <w:style w:type="paragraph" w:customStyle="1" w:styleId="Swag">
    <w:name w:val="Swag"/>
    <w:basedOn w:val="Normal"/>
    <w:link w:val="SwagChar"/>
    <w:qFormat/>
    <w:rsid w:val="004643C3"/>
    <w:rPr>
      <w:color w:val="0000FF"/>
      <w:sz w:val="12"/>
      <w:u w:val="single"/>
    </w:rPr>
  </w:style>
  <w:style w:type="character" w:customStyle="1" w:styleId="SwagChar">
    <w:name w:val="Swag Char"/>
    <w:link w:val="Swag"/>
    <w:rsid w:val="004643C3"/>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4643C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4643C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4643C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4643C3"/>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4643C3"/>
    <w:rPr>
      <w:rFonts w:ascii="Garamond" w:eastAsia="MS Mincho" w:hAnsi="Garamond"/>
    </w:rPr>
  </w:style>
  <w:style w:type="character" w:customStyle="1" w:styleId="StyleStyleCardTextLeft-075Right0Char">
    <w:name w:val="Style Style Card Text + Left:  -0.75&quot; + Right:  0&quot; Char"/>
    <w:link w:val="StyleStyleCardTextLeft-075Right0"/>
    <w:rsid w:val="004643C3"/>
    <w:rPr>
      <w:rFonts w:ascii="Garamond" w:eastAsia="MS Mincho" w:hAnsi="Garamond" w:cs="Calibri"/>
      <w:sz w:val="22"/>
    </w:rPr>
  </w:style>
  <w:style w:type="character" w:customStyle="1" w:styleId="CharChar61">
    <w:name w:val="Char Char61"/>
    <w:rsid w:val="004643C3"/>
    <w:rPr>
      <w:rFonts w:cs="Arial"/>
      <w:bCs/>
      <w:sz w:val="16"/>
      <w:szCs w:val="26"/>
      <w:lang w:val="en-US" w:eastAsia="en-US" w:bidi="ar-SA"/>
    </w:rPr>
  </w:style>
  <w:style w:type="character" w:customStyle="1" w:styleId="ListBulletChar">
    <w:name w:val="List Bullet Char"/>
    <w:link w:val="ListBullet"/>
    <w:uiPriority w:val="99"/>
    <w:rsid w:val="004643C3"/>
    <w:rPr>
      <w:rFonts w:ascii="Calibri" w:eastAsia="Calibri" w:hAnsi="Calibri" w:cs="Calibri"/>
      <w:sz w:val="22"/>
    </w:rPr>
  </w:style>
  <w:style w:type="paragraph" w:customStyle="1" w:styleId="subhead10">
    <w:name w:val="subhead1"/>
    <w:basedOn w:val="Normal"/>
    <w:uiPriority w:val="99"/>
    <w:rsid w:val="004643C3"/>
    <w:pPr>
      <w:spacing w:before="100" w:beforeAutospacing="1" w:after="100" w:afterAutospacing="1"/>
    </w:pPr>
    <w:rPr>
      <w:rFonts w:eastAsia="Times New Roman"/>
      <w:sz w:val="24"/>
    </w:rPr>
  </w:style>
  <w:style w:type="character" w:customStyle="1" w:styleId="styledate">
    <w:name w:val="styledate"/>
    <w:rsid w:val="004643C3"/>
  </w:style>
  <w:style w:type="character" w:customStyle="1" w:styleId="BoldandUnderlineChar1">
    <w:name w:val="Bold and Underline Char1"/>
    <w:rsid w:val="004643C3"/>
    <w:rPr>
      <w:b/>
      <w:szCs w:val="24"/>
      <w:u w:val="single"/>
      <w:lang w:val="en-US" w:eastAsia="en-US" w:bidi="ar-SA"/>
    </w:rPr>
  </w:style>
  <w:style w:type="character" w:customStyle="1" w:styleId="BoldandUnderlineChar1Char2">
    <w:name w:val="Bold and Underline Char1 Char2"/>
    <w:rsid w:val="004643C3"/>
    <w:rPr>
      <w:b/>
      <w:szCs w:val="24"/>
      <w:u w:val="single"/>
      <w:lang w:val="en-US" w:eastAsia="en-US" w:bidi="ar-SA"/>
    </w:rPr>
  </w:style>
  <w:style w:type="character" w:customStyle="1" w:styleId="BoldandUnderlineCharChar1">
    <w:name w:val="Bold and Underline Char Char1"/>
    <w:rsid w:val="004643C3"/>
    <w:rPr>
      <w:b/>
      <w:szCs w:val="24"/>
      <w:u w:val="single"/>
      <w:lang w:val="en-US" w:eastAsia="en-US" w:bidi="ar-SA"/>
    </w:rPr>
  </w:style>
  <w:style w:type="character" w:customStyle="1" w:styleId="BoldandUnderlineChar6">
    <w:name w:val="Bold and Underline Char6"/>
    <w:rsid w:val="004643C3"/>
    <w:rPr>
      <w:b/>
      <w:szCs w:val="24"/>
      <w:u w:val="single"/>
      <w:lang w:val="en-US" w:eastAsia="en-US" w:bidi="ar-SA"/>
    </w:rPr>
  </w:style>
  <w:style w:type="character" w:customStyle="1" w:styleId="title-link-wrapper">
    <w:name w:val="title-link-wrapper"/>
    <w:rsid w:val="004643C3"/>
  </w:style>
  <w:style w:type="character" w:customStyle="1" w:styleId="medium-font">
    <w:name w:val="medium-font"/>
    <w:rsid w:val="004643C3"/>
  </w:style>
  <w:style w:type="paragraph" w:customStyle="1" w:styleId="abstract">
    <w:name w:val="abstract"/>
    <w:basedOn w:val="Normal"/>
    <w:uiPriority w:val="99"/>
    <w:rsid w:val="004643C3"/>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4643C3"/>
    <w:rPr>
      <w:rFonts w:eastAsia="Times New Roman"/>
      <w:b/>
      <w:bCs/>
      <w:u w:val="single"/>
    </w:rPr>
  </w:style>
  <w:style w:type="character" w:customStyle="1" w:styleId="StyleUnderlineChar11ptBold2Char">
    <w:name w:val="Style Underline Char + 11 pt Bold2 Char"/>
    <w:link w:val="StyleUnderlineChar11ptBold2"/>
    <w:rsid w:val="004643C3"/>
    <w:rPr>
      <w:rFonts w:ascii="Calibri" w:eastAsia="Times New Roman" w:hAnsi="Calibri" w:cs="Calibri"/>
      <w:b/>
      <w:bCs/>
      <w:sz w:val="22"/>
      <w:u w:val="single"/>
    </w:rPr>
  </w:style>
  <w:style w:type="character" w:customStyle="1" w:styleId="ReallySamllTextChar">
    <w:name w:val="ReallySamllText Char"/>
    <w:rsid w:val="004643C3"/>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4643C3"/>
    <w:rPr>
      <w:rFonts w:eastAsia="Times New Roman"/>
      <w:u w:val="single"/>
    </w:rPr>
  </w:style>
  <w:style w:type="character" w:customStyle="1" w:styleId="StyleStyleUnderlineTimesNewRoman11ptChar">
    <w:name w:val="Style Style Underline + Times New Roman + 11 pt Char"/>
    <w:link w:val="StyleStyleUnderlineTimesNewRoman11pt"/>
    <w:rsid w:val="004643C3"/>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643C3"/>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4643C3"/>
    <w:rPr>
      <w:rFonts w:ascii="Calibri" w:eastAsia="Times New Roman" w:hAnsi="Calibri" w:cs="Calibri"/>
      <w:sz w:val="22"/>
      <w:u w:val="single"/>
    </w:rPr>
  </w:style>
  <w:style w:type="character" w:customStyle="1" w:styleId="style10">
    <w:name w:val="style1"/>
    <w:rsid w:val="004643C3"/>
  </w:style>
  <w:style w:type="character" w:customStyle="1" w:styleId="pmtermsel">
    <w:name w:val="pmtermsel"/>
    <w:rsid w:val="004643C3"/>
  </w:style>
  <w:style w:type="character" w:customStyle="1" w:styleId="showipapr">
    <w:name w:val="show_ipapr"/>
    <w:rsid w:val="004643C3"/>
  </w:style>
  <w:style w:type="character" w:customStyle="1" w:styleId="dnindex">
    <w:name w:val="dnindex"/>
    <w:rsid w:val="004643C3"/>
  </w:style>
  <w:style w:type="character" w:customStyle="1" w:styleId="23">
    <w:name w:val="23"/>
    <w:rsid w:val="004643C3"/>
    <w:rPr>
      <w:rFonts w:ascii="Times New Roman" w:hAnsi="Times New Roman" w:cs="Arial"/>
      <w:bCs/>
      <w:sz w:val="20"/>
      <w:u w:val="single"/>
      <w:lang w:val="en-US" w:eastAsia="en-US" w:bidi="ar-SA"/>
    </w:rPr>
  </w:style>
  <w:style w:type="character" w:customStyle="1" w:styleId="33">
    <w:name w:val="33"/>
    <w:rsid w:val="004643C3"/>
    <w:rPr>
      <w:rFonts w:ascii="Times New Roman" w:hAnsi="Times New Roman" w:cs="Arial"/>
      <w:b/>
      <w:bCs/>
      <w:sz w:val="20"/>
      <w:u w:val="single"/>
      <w:lang w:val="en-US" w:eastAsia="en-US" w:bidi="ar-SA"/>
    </w:rPr>
  </w:style>
  <w:style w:type="character" w:customStyle="1" w:styleId="55">
    <w:name w:val="55"/>
    <w:rsid w:val="004643C3"/>
    <w:rPr>
      <w:rFonts w:cs="Arial"/>
      <w:bCs/>
      <w:sz w:val="20"/>
      <w:u w:val="single"/>
      <w:lang w:val="en-US" w:eastAsia="en-US" w:bidi="ar-SA"/>
    </w:rPr>
  </w:style>
  <w:style w:type="character" w:customStyle="1" w:styleId="authoraffil">
    <w:name w:val="authoraffil"/>
    <w:rsid w:val="004643C3"/>
  </w:style>
  <w:style w:type="character" w:customStyle="1" w:styleId="CharChar8">
    <w:name w:val="Char Char8"/>
    <w:rsid w:val="004643C3"/>
    <w:rPr>
      <w:rFonts w:ascii="Georgia" w:eastAsia="Times New Roman" w:hAnsi="Georgia"/>
      <w:b/>
      <w:bCs/>
      <w:sz w:val="30"/>
      <w:szCs w:val="28"/>
      <w:u w:val="single"/>
    </w:rPr>
  </w:style>
  <w:style w:type="character" w:customStyle="1" w:styleId="FontStyle13">
    <w:name w:val="Font Style13"/>
    <w:uiPriority w:val="99"/>
    <w:rsid w:val="004643C3"/>
    <w:rPr>
      <w:rFonts w:ascii="Constantia" w:hAnsi="Constantia" w:cs="Constantia"/>
      <w:sz w:val="18"/>
      <w:szCs w:val="18"/>
    </w:rPr>
  </w:style>
  <w:style w:type="character" w:customStyle="1" w:styleId="TagsCharCharCharChar">
    <w:name w:val="Tags Char Char Char Char"/>
    <w:rsid w:val="004643C3"/>
    <w:rPr>
      <w:rFonts w:ascii="Times New Roman" w:eastAsia="Times New Roman" w:hAnsi="Times New Roman" w:cs="Times New Roman"/>
      <w:b/>
      <w:sz w:val="24"/>
      <w:szCs w:val="24"/>
    </w:rPr>
  </w:style>
  <w:style w:type="character" w:customStyle="1" w:styleId="Citation1Char">
    <w:name w:val="Citation1 Char"/>
    <w:link w:val="Citation10"/>
    <w:locked/>
    <w:rsid w:val="004643C3"/>
    <w:rPr>
      <w:rFonts w:ascii="Georgia" w:hAnsi="Georgia"/>
      <w:b/>
      <w:u w:val="single"/>
    </w:rPr>
  </w:style>
  <w:style w:type="paragraph" w:customStyle="1" w:styleId="Citation10">
    <w:name w:val="Citation1"/>
    <w:basedOn w:val="Normal"/>
    <w:link w:val="Citation1Char"/>
    <w:qFormat/>
    <w:rsid w:val="004643C3"/>
    <w:rPr>
      <w:rFonts w:ascii="Georgia" w:hAnsi="Georgia" w:cstheme="minorBidi"/>
      <w:b/>
      <w:sz w:val="24"/>
      <w:u w:val="single"/>
    </w:rPr>
  </w:style>
  <w:style w:type="character" w:customStyle="1" w:styleId="TaglineChar">
    <w:name w:val="Tagline Char"/>
    <w:link w:val="Tagline0"/>
    <w:locked/>
    <w:rsid w:val="004643C3"/>
    <w:rPr>
      <w:rFonts w:ascii="Georgia" w:hAnsi="Georgia"/>
      <w:b/>
    </w:rPr>
  </w:style>
  <w:style w:type="paragraph" w:customStyle="1" w:styleId="Tagline0">
    <w:name w:val="Tagline"/>
    <w:basedOn w:val="Normal"/>
    <w:link w:val="TaglineChar"/>
    <w:qFormat/>
    <w:rsid w:val="004643C3"/>
    <w:rPr>
      <w:rFonts w:ascii="Georgia" w:hAnsi="Georgia" w:cstheme="minorBidi"/>
      <w:b/>
      <w:sz w:val="24"/>
    </w:rPr>
  </w:style>
  <w:style w:type="paragraph" w:customStyle="1" w:styleId="NothingCharCharChar">
    <w:name w:val="Nothing Char Char Char"/>
    <w:link w:val="NothingCharChar"/>
    <w:rsid w:val="004643C3"/>
    <w:pPr>
      <w:jc w:val="both"/>
    </w:pPr>
  </w:style>
  <w:style w:type="paragraph" w:customStyle="1" w:styleId="StyleLeft021">
    <w:name w:val="Style Left:  0.2&quot;1"/>
    <w:basedOn w:val="Normal"/>
    <w:uiPriority w:val="99"/>
    <w:rsid w:val="004643C3"/>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643C3"/>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643C3"/>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643C3"/>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643C3"/>
    <w:rPr>
      <w:rFonts w:ascii="Calibri" w:eastAsia="Times New Roman" w:hAnsi="Calibri" w:cs="Calibri"/>
      <w:sz w:val="22"/>
      <w:u w:val="single"/>
      <w:bdr w:val="single" w:sz="4" w:space="0" w:color="auto"/>
    </w:rPr>
  </w:style>
  <w:style w:type="character" w:customStyle="1" w:styleId="boldcitationChar">
    <w:name w:val="bold citation Char"/>
    <w:rsid w:val="004643C3"/>
    <w:rPr>
      <w:rFonts w:ascii="Arial" w:hAnsi="Arial"/>
      <w:b/>
      <w:sz w:val="28"/>
      <w:szCs w:val="24"/>
      <w:u w:val="thick"/>
      <w:lang w:val="en-US" w:eastAsia="en-US" w:bidi="ar-SA"/>
    </w:rPr>
  </w:style>
  <w:style w:type="paragraph" w:customStyle="1" w:styleId="BlockTitle20">
    <w:name w:val="Block Title #2"/>
    <w:basedOn w:val="Normal"/>
    <w:uiPriority w:val="99"/>
    <w:rsid w:val="004643C3"/>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4643C3"/>
    <w:rPr>
      <w:b/>
    </w:rPr>
  </w:style>
  <w:style w:type="character" w:customStyle="1" w:styleId="BoldunderlineChar3">
    <w:name w:val="Bold/underline Char"/>
    <w:rsid w:val="004643C3"/>
    <w:rPr>
      <w:rFonts w:eastAsia="SimSun"/>
      <w:b/>
      <w:noProof w:val="0"/>
      <w:sz w:val="24"/>
      <w:szCs w:val="24"/>
      <w:u w:val="single"/>
      <w:lang w:val="en-US" w:eastAsia="zh-CN" w:bidi="ar-SA"/>
    </w:rPr>
  </w:style>
  <w:style w:type="character" w:customStyle="1" w:styleId="underlinetextchar0">
    <w:name w:val="underlinetextchar"/>
    <w:rsid w:val="004643C3"/>
  </w:style>
  <w:style w:type="character" w:customStyle="1" w:styleId="boldciteChar1">
    <w:name w:val="bold cite Char1"/>
    <w:rsid w:val="004643C3"/>
    <w:rPr>
      <w:b/>
      <w:sz w:val="28"/>
      <w:u w:val="thick" w:color="000000"/>
    </w:rPr>
  </w:style>
  <w:style w:type="character" w:customStyle="1" w:styleId="tagCharCharChar1">
    <w:name w:val="tag Char Char Char1"/>
    <w:rsid w:val="004643C3"/>
    <w:rPr>
      <w:b/>
      <w:sz w:val="24"/>
      <w:lang w:val="en-US" w:eastAsia="en-US" w:bidi="ar-SA"/>
    </w:rPr>
  </w:style>
  <w:style w:type="character" w:customStyle="1" w:styleId="underlinecardChar0">
    <w:name w:val="underline card Char"/>
    <w:rsid w:val="004643C3"/>
    <w:rPr>
      <w:rFonts w:ascii="Arial" w:hAnsi="Arial"/>
      <w:sz w:val="18"/>
      <w:szCs w:val="24"/>
      <w:u w:val="single"/>
      <w:lang w:val="en-US" w:eastAsia="en-US" w:bidi="ar-SA"/>
    </w:rPr>
  </w:style>
  <w:style w:type="paragraph" w:customStyle="1" w:styleId="date-comments">
    <w:name w:val="date-comments"/>
    <w:basedOn w:val="Normal"/>
    <w:uiPriority w:val="99"/>
    <w:rsid w:val="004643C3"/>
    <w:pPr>
      <w:spacing w:before="100" w:beforeAutospacing="1" w:after="100" w:afterAutospacing="1"/>
    </w:pPr>
    <w:rPr>
      <w:rFonts w:ascii="Times" w:hAnsi="Times"/>
      <w:szCs w:val="20"/>
    </w:rPr>
  </w:style>
  <w:style w:type="character" w:customStyle="1" w:styleId="articleauthor0">
    <w:name w:val="articleauthor"/>
    <w:rsid w:val="004643C3"/>
  </w:style>
  <w:style w:type="character" w:customStyle="1" w:styleId="bodysubtoc">
    <w:name w:val="bodysubtoc"/>
    <w:rsid w:val="004643C3"/>
  </w:style>
  <w:style w:type="character" w:customStyle="1" w:styleId="lefttitlesmaller">
    <w:name w:val="lefttitlesmaller"/>
    <w:rsid w:val="004643C3"/>
  </w:style>
  <w:style w:type="character" w:customStyle="1" w:styleId="mb">
    <w:name w:val="mb"/>
    <w:rsid w:val="004643C3"/>
  </w:style>
  <w:style w:type="character" w:customStyle="1" w:styleId="submitted-date">
    <w:name w:val="submitted-date"/>
    <w:rsid w:val="004643C3"/>
  </w:style>
  <w:style w:type="character" w:customStyle="1" w:styleId="submitted-time">
    <w:name w:val="submitted-time"/>
    <w:rsid w:val="004643C3"/>
  </w:style>
  <w:style w:type="character" w:customStyle="1" w:styleId="A20">
    <w:name w:val="A2"/>
    <w:uiPriority w:val="99"/>
    <w:rsid w:val="004643C3"/>
    <w:rPr>
      <w:rFonts w:ascii="Sabon LT Std" w:hAnsi="Sabon LT Std" w:cs="Sabon LT Std" w:hint="default"/>
      <w:color w:val="000000"/>
      <w:sz w:val="15"/>
      <w:szCs w:val="15"/>
    </w:rPr>
  </w:style>
  <w:style w:type="character" w:customStyle="1" w:styleId="searchword">
    <w:name w:val="searchword"/>
    <w:rsid w:val="004643C3"/>
  </w:style>
  <w:style w:type="paragraph" w:customStyle="1" w:styleId="Heading2Char2CharChar12">
    <w:name w:val="Heading 2 Char2 Char Char12"/>
    <w:aliases w:val="Char Char Char Char Char Char1 Char Char Char Char Char1,Char Char22"/>
    <w:next w:val="Normal"/>
    <w:uiPriority w:val="99"/>
    <w:rsid w:val="004643C3"/>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4643C3"/>
    <w:rPr>
      <w:rFonts w:ascii="Times New Roman" w:hAnsi="Times New Roman" w:cs="Times New Roman"/>
      <w:sz w:val="18"/>
      <w:szCs w:val="18"/>
    </w:rPr>
  </w:style>
  <w:style w:type="character" w:customStyle="1" w:styleId="bylines">
    <w:name w:val="bylines"/>
    <w:basedOn w:val="DefaultParagraphFont"/>
    <w:rsid w:val="004643C3"/>
  </w:style>
  <w:style w:type="character" w:customStyle="1" w:styleId="StyleStyleBoldUnderlineUnderlineIntenseEmphasis1apple-style-2">
    <w:name w:val="Style Style Bold UnderlineUnderlineIntense Emphasis1apple-style-...2"/>
    <w:basedOn w:val="DefaultParagraphFont"/>
    <w:rsid w:val="004643C3"/>
    <w:rPr>
      <w:b w:val="0"/>
      <w:bCs/>
      <w:sz w:val="22"/>
      <w:u w:val="single"/>
    </w:rPr>
  </w:style>
  <w:style w:type="character" w:customStyle="1" w:styleId="FontStyle57">
    <w:name w:val="Font Style57"/>
    <w:rsid w:val="004643C3"/>
    <w:rPr>
      <w:rFonts w:ascii="Georgia" w:hAnsi="Georgia" w:cs="Georgia"/>
      <w:b/>
      <w:bCs/>
      <w:sz w:val="14"/>
      <w:szCs w:val="14"/>
    </w:rPr>
  </w:style>
  <w:style w:type="character" w:customStyle="1" w:styleId="FontStyle89">
    <w:name w:val="Font Style89"/>
    <w:rsid w:val="004643C3"/>
    <w:rPr>
      <w:rFonts w:ascii="Times New Roman" w:hAnsi="Times New Roman" w:cs="Times New Roman"/>
      <w:b/>
      <w:bCs/>
      <w:smallCaps/>
      <w:spacing w:val="40"/>
      <w:sz w:val="16"/>
      <w:szCs w:val="16"/>
    </w:rPr>
  </w:style>
  <w:style w:type="character" w:customStyle="1" w:styleId="style3Char0">
    <w:name w:val="style 3 Char"/>
    <w:rsid w:val="004643C3"/>
    <w:rPr>
      <w:sz w:val="18"/>
      <w:szCs w:val="24"/>
      <w:lang w:val="en-US" w:eastAsia="en-US" w:bidi="ar-SA"/>
    </w:rPr>
  </w:style>
  <w:style w:type="paragraph" w:customStyle="1" w:styleId="003Cite">
    <w:name w:val="003Cite"/>
    <w:basedOn w:val="Normal"/>
    <w:qFormat/>
    <w:rsid w:val="004643C3"/>
    <w:rPr>
      <w:rFonts w:eastAsia="Calibri"/>
      <w:szCs w:val="16"/>
    </w:rPr>
  </w:style>
  <w:style w:type="paragraph" w:customStyle="1" w:styleId="NormalBold">
    <w:name w:val="Normal + Bold"/>
    <w:aliases w:val="Double Underline"/>
    <w:basedOn w:val="Normal"/>
    <w:link w:val="NormalBoldChar"/>
    <w:rsid w:val="004643C3"/>
    <w:pPr>
      <w:jc w:val="both"/>
    </w:pPr>
    <w:rPr>
      <w:b/>
      <w:color w:val="000000"/>
      <w:u w:val="single"/>
    </w:rPr>
  </w:style>
  <w:style w:type="character" w:customStyle="1" w:styleId="NormalBoldChar">
    <w:name w:val="Normal + Bold Char"/>
    <w:aliases w:val="Double Underline Char"/>
    <w:basedOn w:val="DefaultParagraphFont"/>
    <w:link w:val="NormalBold"/>
    <w:rsid w:val="004643C3"/>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4643C3"/>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4643C3"/>
    <w:rPr>
      <w:rFonts w:ascii="Calibri" w:eastAsia="Times New Roman" w:hAnsi="Calibri" w:cs="Calibri"/>
      <w:u w:val="thick"/>
      <w:lang w:val="x-none" w:eastAsia="x-none"/>
    </w:rPr>
  </w:style>
  <w:style w:type="character" w:customStyle="1" w:styleId="BlockHeadingsChar1">
    <w:name w:val="Block Headings Char1"/>
    <w:rsid w:val="004643C3"/>
    <w:rPr>
      <w:b/>
      <w:caps/>
    </w:rPr>
  </w:style>
  <w:style w:type="character" w:customStyle="1" w:styleId="Longcite">
    <w:name w:val="Longcite"/>
    <w:rsid w:val="004643C3"/>
    <w:rPr>
      <w:sz w:val="16"/>
    </w:rPr>
  </w:style>
  <w:style w:type="paragraph" w:customStyle="1" w:styleId="NormalUnderline0">
    <w:name w:val="Normal + Underline"/>
    <w:basedOn w:val="Normal"/>
    <w:link w:val="NormalUnderlineChar0"/>
    <w:rsid w:val="004643C3"/>
    <w:pPr>
      <w:ind w:left="720"/>
    </w:pPr>
    <w:rPr>
      <w:rFonts w:eastAsia="Times New Roman"/>
      <w:b/>
      <w:sz w:val="24"/>
      <w:u w:val="single"/>
      <w:lang w:val="x-none" w:eastAsia="x-none"/>
    </w:rPr>
  </w:style>
  <w:style w:type="character" w:customStyle="1" w:styleId="NormalUnderlineChar0">
    <w:name w:val="Normal + Underline Char"/>
    <w:link w:val="NormalUnderline0"/>
    <w:rsid w:val="004643C3"/>
    <w:rPr>
      <w:rFonts w:ascii="Calibri" w:eastAsia="Times New Roman" w:hAnsi="Calibri" w:cs="Calibri"/>
      <w:b/>
      <w:u w:val="single"/>
      <w:lang w:val="x-none" w:eastAsia="x-none"/>
    </w:rPr>
  </w:style>
  <w:style w:type="character" w:customStyle="1" w:styleId="FontStyle170">
    <w:name w:val="Font Style170"/>
    <w:uiPriority w:val="99"/>
    <w:rsid w:val="004643C3"/>
    <w:rPr>
      <w:rFonts w:ascii="Bookman Old Style" w:hAnsi="Bookman Old Style" w:cs="Bookman Old Style"/>
      <w:sz w:val="16"/>
      <w:szCs w:val="16"/>
    </w:rPr>
  </w:style>
  <w:style w:type="character" w:customStyle="1" w:styleId="FontStyle17">
    <w:name w:val="Font Style17"/>
    <w:uiPriority w:val="99"/>
    <w:rsid w:val="004643C3"/>
    <w:rPr>
      <w:rFonts w:ascii="Book Antiqua" w:hAnsi="Book Antiqua" w:cs="Book Antiqua"/>
      <w:i/>
      <w:iCs/>
      <w:spacing w:val="10"/>
      <w:sz w:val="22"/>
      <w:szCs w:val="22"/>
    </w:rPr>
  </w:style>
  <w:style w:type="character" w:customStyle="1" w:styleId="FontStyle329">
    <w:name w:val="Font Style329"/>
    <w:basedOn w:val="DefaultParagraphFont"/>
    <w:uiPriority w:val="99"/>
    <w:rsid w:val="004643C3"/>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4643C3"/>
  </w:style>
  <w:style w:type="character" w:customStyle="1" w:styleId="DateTimeChar">
    <w:name w:val="DateTime Char"/>
    <w:basedOn w:val="DefaultParagraphFont"/>
    <w:link w:val="DateTime"/>
    <w:uiPriority w:val="4"/>
    <w:rsid w:val="004643C3"/>
    <w:rPr>
      <w:rFonts w:ascii="Calibri" w:hAnsi="Calibri" w:cs="Calibri"/>
      <w:sz w:val="22"/>
    </w:rPr>
  </w:style>
  <w:style w:type="paragraph" w:customStyle="1" w:styleId="Lecture">
    <w:name w:val="Lecture"/>
    <w:next w:val="BodyText"/>
    <w:link w:val="LectureChar"/>
    <w:autoRedefine/>
    <w:uiPriority w:val="4"/>
    <w:qFormat/>
    <w:rsid w:val="004643C3"/>
    <w:pPr>
      <w:spacing w:line="259" w:lineRule="auto"/>
      <w:outlineLvl w:val="5"/>
    </w:pPr>
    <w:rPr>
      <w:rFonts w:ascii="Arial" w:hAnsi="Arial" w:cs="Arial"/>
      <w:spacing w:val="-10"/>
      <w:sz w:val="22"/>
    </w:rPr>
  </w:style>
  <w:style w:type="character" w:customStyle="1" w:styleId="LectureChar">
    <w:name w:val="Lecture Char"/>
    <w:basedOn w:val="DateTimeChar"/>
    <w:link w:val="Lecture"/>
    <w:uiPriority w:val="4"/>
    <w:rsid w:val="004643C3"/>
    <w:rPr>
      <w:rFonts w:ascii="Arial" w:hAnsi="Arial" w:cs="Arial"/>
      <w:spacing w:val="-10"/>
      <w:sz w:val="22"/>
    </w:rPr>
  </w:style>
  <w:style w:type="character" w:customStyle="1" w:styleId="m3262662096238345512gmail-style13ptbold">
    <w:name w:val="m_3262662096238345512gmail-style13ptbold"/>
    <w:basedOn w:val="DefaultParagraphFont"/>
    <w:rsid w:val="004643C3"/>
  </w:style>
  <w:style w:type="character" w:customStyle="1" w:styleId="CharCharChar">
    <w:name w:val="Char Char Char"/>
    <w:basedOn w:val="DefaultParagraphFont"/>
    <w:rsid w:val="004643C3"/>
    <w:rPr>
      <w:rFonts w:cs="Arial"/>
      <w:bCs/>
      <w:szCs w:val="26"/>
      <w:u w:val="single"/>
      <w:lang w:val="en-US" w:eastAsia="en-US" w:bidi="ar-SA"/>
    </w:rPr>
  </w:style>
  <w:style w:type="character" w:customStyle="1" w:styleId="CardChar2">
    <w:name w:val="Card Char"/>
    <w:aliases w:val="tags Char,Heading 2 Char Char Char Char Char Char Char Char Char,Heading 2 Char Char Char Char Char Char,TAG Ch,No Spacing2 Char"/>
    <w:basedOn w:val="DefaultParagraphFont"/>
    <w:locked/>
    <w:rsid w:val="004643C3"/>
    <w:rPr>
      <w:rFonts w:ascii="Times New Roman" w:eastAsia="Cambria" w:hAnsi="Times New Roman" w:cs="Times New Roman"/>
      <w:sz w:val="20"/>
      <w:szCs w:val="22"/>
    </w:rPr>
  </w:style>
  <w:style w:type="character" w:customStyle="1" w:styleId="Char1">
    <w:name w:val="Char1"/>
    <w:basedOn w:val="DefaultParagraphFont"/>
    <w:rsid w:val="004643C3"/>
    <w:rPr>
      <w:rFonts w:cs="Arial"/>
      <w:b/>
      <w:bCs/>
      <w:iCs/>
      <w:sz w:val="24"/>
      <w:szCs w:val="28"/>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ndfonline.com/doi/pdf/10.1080/00455091.2016.1278150?needAccess=true" TargetMode="External"/><Relationship Id="rId5" Type="http://schemas.openxmlformats.org/officeDocument/2006/relationships/numbering" Target="numbering.xml"/><Relationship Id="rId10" Type="http://schemas.openxmlformats.org/officeDocument/2006/relationships/hyperlink" Target="http://www.nipp.org/wp-content/uploads/2019/07/Lambakis-Guide-to-Thinking-About-Space-for-web.pdf" TargetMode="External"/><Relationship Id="rId4" Type="http://schemas.openxmlformats.org/officeDocument/2006/relationships/customXml" Target="../customXml/item4.xml"/><Relationship Id="rId9" Type="http://schemas.openxmlformats.org/officeDocument/2006/relationships/hyperlink" Target="https://www.aljazeera.com/indepth/opinion/vulnerabilities-xi-jinping-china-communist-party-18030914143167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6880</Words>
  <Characters>39219</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46007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2021-12-19T21:16:00Z</dcterms:created>
  <dcterms:modified xsi:type="dcterms:W3CDTF">2021-12-19T21:16:00Z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