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7F5F29" w14:textId="77777777" w:rsidR="00CC2229" w:rsidRDefault="00CC2229" w:rsidP="00CC2229">
      <w:pPr>
        <w:pStyle w:val="Heading2"/>
      </w:pPr>
      <w:r>
        <w:t>1NC – Off</w:t>
      </w:r>
    </w:p>
    <w:p w14:paraId="2772ABEC" w14:textId="77777777" w:rsidR="00CC2229" w:rsidRDefault="00CC2229" w:rsidP="00CC2229">
      <w:pPr>
        <w:pStyle w:val="Heading3"/>
      </w:pPr>
      <w:r>
        <w:t>1NC – 1</w:t>
      </w:r>
    </w:p>
    <w:p w14:paraId="753A324E" w14:textId="77777777" w:rsidR="00CC2229" w:rsidRDefault="00CC2229" w:rsidP="00CC2229">
      <w:pPr>
        <w:pStyle w:val="Heading4"/>
      </w:pPr>
      <w:r w:rsidRPr="00B84392">
        <w:t xml:space="preserve">the aff can't defend </w:t>
      </w:r>
      <w:r>
        <w:t>a subset of workers that have an unconditional right to strike recognized by the government.</w:t>
      </w:r>
    </w:p>
    <w:p w14:paraId="54A8D5AB" w14:textId="77777777" w:rsidR="00CC2229" w:rsidRPr="004F2563" w:rsidRDefault="00CC2229" w:rsidP="00CC2229">
      <w:r>
        <w:rPr>
          <w:rStyle w:val="Style13ptBold"/>
        </w:rPr>
        <w:t xml:space="preserve">Leslie 16 </w:t>
      </w:r>
      <w:r w:rsidRPr="004F2563">
        <w:t>Leslie, Sarah-Jane</w:t>
      </w:r>
      <w:r>
        <w:t xml:space="preserve"> [</w:t>
      </w:r>
      <w:r w:rsidRPr="004F2563">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w:t>
      </w:r>
      <w:r>
        <w:t>]</w:t>
      </w:r>
      <w:r w:rsidRPr="004F2563">
        <w:t xml:space="preserve">, 4-24-2016, "Generic Generalizations (Stanford Encyclopedia of Philosophy)," </w:t>
      </w:r>
      <w:hyperlink r:id="rId9" w:history="1">
        <w:r w:rsidRPr="006928CE">
          <w:rPr>
            <w:rStyle w:val="Hyperlink"/>
          </w:rPr>
          <w:t>https://plato.stanford.edu/entries/generics/</w:t>
        </w:r>
      </w:hyperlink>
      <w:r>
        <w:t xml:space="preserve"> SM</w:t>
      </w:r>
    </w:p>
    <w:p w14:paraId="6C19DA5C" w14:textId="77777777" w:rsidR="00CC2229" w:rsidRPr="00AF5C6F" w:rsidRDefault="00CC2229" w:rsidP="00CC2229">
      <w:pPr>
        <w:rPr>
          <w:sz w:val="16"/>
        </w:rPr>
      </w:pPr>
      <w:r w:rsidRPr="009834F4">
        <w:rPr>
          <w:rStyle w:val="StyleUnderline"/>
        </w:rPr>
        <w:t xml:space="preserve">Isolating the </w:t>
      </w:r>
      <w:r w:rsidRPr="006A5617">
        <w:rPr>
          <w:rStyle w:val="StyleUnderline"/>
          <w:highlight w:val="green"/>
        </w:rPr>
        <w:t>Generic Interpretation Consider</w:t>
      </w:r>
      <w:r w:rsidRPr="009834F4">
        <w:rPr>
          <w:rStyle w:val="StyleUnderline"/>
        </w:rPr>
        <w:t xml:space="preserve"> the following pairs of sentences:</w:t>
      </w:r>
      <w:r>
        <w:rPr>
          <w:rStyle w:val="StyleUnderline"/>
        </w:rPr>
        <w:t xml:space="preserve"> </w:t>
      </w:r>
      <w:r w:rsidRPr="009834F4">
        <w:rPr>
          <w:rStyle w:val="StyleUnderline"/>
        </w:rPr>
        <w:t>(1)</w:t>
      </w:r>
      <w:r>
        <w:rPr>
          <w:rStyle w:val="StyleUnderline"/>
        </w:rPr>
        <w:t xml:space="preserve"> </w:t>
      </w:r>
      <w:r w:rsidRPr="009834F4">
        <w:rPr>
          <w:rStyle w:val="StyleUnderline"/>
        </w:rPr>
        <w:t>a</w:t>
      </w:r>
      <w:r w:rsidRPr="006A5617">
        <w:rPr>
          <w:rStyle w:val="StyleUnderline"/>
          <w:highlight w:val="green"/>
        </w:rPr>
        <w:t>. Tigers are striped</w:t>
      </w:r>
      <w:r w:rsidRPr="009834F4">
        <w:rPr>
          <w:rStyle w:val="StyleUnderline"/>
        </w:rPr>
        <w:t>.</w:t>
      </w:r>
      <w:r>
        <w:rPr>
          <w:rStyle w:val="StyleUnderline"/>
        </w:rPr>
        <w:t xml:space="preserve"> </w:t>
      </w:r>
      <w:r w:rsidRPr="009834F4">
        <w:rPr>
          <w:rStyle w:val="StyleUnderline"/>
        </w:rPr>
        <w:t>b.</w:t>
      </w:r>
      <w:r>
        <w:rPr>
          <w:rStyle w:val="StyleUnderline"/>
        </w:rPr>
        <w:t xml:space="preserve"> </w:t>
      </w:r>
      <w:r w:rsidRPr="009834F4">
        <w:rPr>
          <w:rStyle w:val="StyleUnderline"/>
        </w:rPr>
        <w:t>Tigers are on the front lawn.</w:t>
      </w:r>
      <w:r>
        <w:rPr>
          <w:rStyle w:val="StyleUnderline"/>
        </w:rPr>
        <w:t xml:space="preserve"> </w:t>
      </w:r>
      <w:r w:rsidRPr="00AF5C6F">
        <w:rPr>
          <w:sz w:val="16"/>
        </w:rPr>
        <w:t xml:space="preserve">(2) a. A tiger is striped. b. A tiger is on the front lawn. (3) a. The tiger is striped. b. The tiger is on the front lawn. </w:t>
      </w:r>
      <w:r w:rsidRPr="009834F4">
        <w:rPr>
          <w:rStyle w:val="StyleUnderline"/>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w:t>
      </w:r>
      <w:r w:rsidRPr="00AF5C6F">
        <w:rPr>
          <w:sz w:val="16"/>
        </w:rPr>
        <w:t xml:space="preserve">: a group of tigers in (1b), some individual tiger in (2b), and some unique salient or familiar tiger in (3b)—a beloved pet, perhaps. </w:t>
      </w:r>
      <w:r w:rsidRPr="009834F4">
        <w:rPr>
          <w:rStyle w:val="StyleUnderline"/>
        </w:rPr>
        <w:t xml:space="preserve">In the first sentences, however, </w:t>
      </w:r>
      <w:r w:rsidRPr="006A5617">
        <w:rPr>
          <w:rStyle w:val="StyleUnderline"/>
          <w:highlight w:val="green"/>
        </w:rPr>
        <w:t xml:space="preserve">we are saying something general. There </w:t>
      </w:r>
      <w:r w:rsidRPr="00EF4CC1">
        <w:rPr>
          <w:rStyle w:val="StyleUnderline"/>
        </w:rPr>
        <w:t>is</w:t>
      </w:r>
      <w:r w:rsidRPr="009834F4">
        <w:rPr>
          <w:rStyle w:val="StyleUnderline"/>
        </w:rPr>
        <w:t>/</w:t>
      </w:r>
      <w:r w:rsidRPr="006A5617">
        <w:rPr>
          <w:rStyle w:val="StyleUnderline"/>
          <w:highlight w:val="green"/>
        </w:rPr>
        <w:t xml:space="preserve">are no particular </w:t>
      </w:r>
      <w:r w:rsidRPr="00EF4CC1">
        <w:rPr>
          <w:rStyle w:val="StyleUnderline"/>
        </w:rPr>
        <w:t xml:space="preserve">tiger or </w:t>
      </w:r>
      <w:r w:rsidRPr="006A5617">
        <w:rPr>
          <w:rStyle w:val="StyleUnderline"/>
          <w:highlight w:val="green"/>
        </w:rPr>
        <w:t>tigers that we are talking about.</w:t>
      </w:r>
      <w:r>
        <w:rPr>
          <w:rStyle w:val="StyleUnderline"/>
        </w:rPr>
        <w:t xml:space="preserve"> </w:t>
      </w:r>
      <w:r w:rsidRPr="009834F4">
        <w:rPr>
          <w:rStyle w:val="StyleUnderline"/>
        </w:rPr>
        <w:t>The second sentences of the pairs receive what is called an existential interpretation</w:t>
      </w:r>
      <w:r w:rsidRPr="00AF5C6F">
        <w:rPr>
          <w:sz w:val="16"/>
        </w:rPr>
        <w:t xml:space="preserve">.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 </w:t>
      </w:r>
      <w:r w:rsidRPr="006A5617">
        <w:rPr>
          <w:rStyle w:val="StyleUnderline"/>
          <w:highlight w:val="green"/>
        </w:rPr>
        <w:t>There are some tests</w:t>
      </w:r>
      <w:r w:rsidRPr="009834F4">
        <w:rPr>
          <w:rStyle w:val="StyleUnderline"/>
        </w:rPr>
        <w:t xml:space="preserve"> that are helpful in distinguishing these two readings. For example, </w:t>
      </w:r>
      <w:r w:rsidRPr="006A5617">
        <w:rPr>
          <w:rStyle w:val="StyleUnderline"/>
          <w:highlight w:val="green"/>
        </w:rPr>
        <w:t>the existential interpretation is upward entailing</w:t>
      </w:r>
      <w:r w:rsidRPr="009834F4">
        <w:rPr>
          <w:rStyle w:val="StyleUnderline"/>
        </w:rPr>
        <w:t>, meaning that the statement will always remain true if we replace the subject term with a more inclusive term.</w:t>
      </w:r>
      <w:r w:rsidRPr="00AF5C6F">
        <w:rPr>
          <w:sz w:val="16"/>
        </w:rPr>
        <w:t xml:space="preserve"> Consider our examples above. In (1b), we can replace “tiger” with “animal” salva veritate, but in (1a) we cannot. If “tigers are on the lawn” is true, then “animals are on the lawn” must be true. However, “tigers are striped” is true, yet “animals are striped” is false. (1a) does not entail that animals are striped, but (1b) entails that animals are on the front lawn (Lawler 1973; Laca 1990; Krifka et al. 1995). </w:t>
      </w:r>
      <w:r w:rsidRPr="006A5617">
        <w:rPr>
          <w:rStyle w:val="StyleUnderline"/>
          <w:highlight w:val="green"/>
        </w:rPr>
        <w:t>Another test concerns whether we can insert an adverb of quantification with minimal change of meaning</w:t>
      </w:r>
      <w:r w:rsidRPr="009834F4">
        <w:rPr>
          <w:rStyle w:val="StyleUnderline"/>
        </w:rPr>
        <w:t xml:space="preserve"> (Krifka et al. 1995). For example, </w:t>
      </w:r>
      <w:r w:rsidRPr="006A5617">
        <w:rPr>
          <w:rStyle w:val="StyleUnderline"/>
          <w:highlight w:val="green"/>
        </w:rPr>
        <w:t>inserting “usually” in</w:t>
      </w:r>
      <w:r w:rsidRPr="009834F4">
        <w:rPr>
          <w:rStyle w:val="StyleUnderline"/>
        </w:rPr>
        <w:t xml:space="preserve"> the sentences in (1a) (e.g., “</w:t>
      </w:r>
      <w:r w:rsidRPr="006A5617">
        <w:rPr>
          <w:rStyle w:val="StyleUnderline"/>
          <w:highlight w:val="green"/>
        </w:rPr>
        <w:t xml:space="preserve">tigers are usually striped”) produces only a small change </w:t>
      </w:r>
      <w:r w:rsidRPr="00EF4CC1">
        <w:rPr>
          <w:rStyle w:val="StyleUnderline"/>
        </w:rPr>
        <w:t>in</w:t>
      </w:r>
      <w:r w:rsidRPr="009834F4">
        <w:rPr>
          <w:rStyle w:val="StyleUnderline"/>
        </w:rPr>
        <w:t xml:space="preserve"> meaning, while inserting “usually” in (1b) dramatically alters the meaning of the sentence (e.g., “tigers are usually on the front lawn”).</w:t>
      </w:r>
      <w:r w:rsidRPr="00AF5C6F">
        <w:rPr>
          <w:sz w:val="16"/>
        </w:rPr>
        <w:t xml:space="preserve"> (For generics such as “mosquitoes carry malaria”, the adverb “sometimes” is perhaps better used than “usually” to mark off the generic reading.) 1.2 Stage Level and Individual Level Predicates Having distinguished two quite different meanings of these seemingly similar sentence pairs, the question arises: what is the basis of these two interpretations? This is of course a matter of debate, but </w:t>
      </w:r>
      <w:r w:rsidRPr="009834F4">
        <w:rPr>
          <w:rStyle w:val="StyleUnderline"/>
        </w:rPr>
        <w:t>one important thesis is that it is the predicate that determines which of the two readings the subject will receive, particularly in the case of bare plural generics</w:t>
      </w:r>
      <w:r w:rsidRPr="00AF5C6F">
        <w:rPr>
          <w:sz w:val="16"/>
        </w:rPr>
        <w:t xml:space="preserve">. In his 1977 dissertation, Greg Carlson argued that </w:t>
      </w:r>
      <w:r w:rsidRPr="009834F4">
        <w:rPr>
          <w:rStyle w:val="StyleUnderline"/>
        </w:rPr>
        <w:t xml:space="preserve">the distinction between “stage level” and “individual level” predicates is key here, and proposed </w:t>
      </w:r>
      <w:r w:rsidRPr="006A5617">
        <w:rPr>
          <w:rStyle w:val="StyleUnderline"/>
          <w:highlight w:val="green"/>
        </w:rPr>
        <w:t xml:space="preserve">that stage level predications give rise to existential </w:t>
      </w:r>
      <w:r w:rsidRPr="00EF4CC1">
        <w:rPr>
          <w:rStyle w:val="StyleUnderline"/>
        </w:rPr>
        <w:t xml:space="preserve">readings of </w:t>
      </w:r>
      <w:r w:rsidRPr="006A5617">
        <w:rPr>
          <w:rStyle w:val="StyleUnderline"/>
          <w:highlight w:val="green"/>
        </w:rPr>
        <w:t>bare plurals</w:t>
      </w:r>
      <w:r w:rsidRPr="009834F4">
        <w:rPr>
          <w:rStyle w:val="StyleUnderline"/>
        </w:rPr>
        <w:t xml:space="preserve"> </w:t>
      </w:r>
      <w:r w:rsidRPr="00AF5C6F">
        <w:rPr>
          <w:sz w:val="16"/>
        </w:rPr>
        <w:t xml:space="preserve">and indefinite singulars, </w:t>
      </w:r>
      <w:r w:rsidRPr="006A5617">
        <w:rPr>
          <w:rStyle w:val="StyleUnderline"/>
          <w:highlight w:val="green"/>
        </w:rPr>
        <w:t>while individual level ones give rise to generic readings</w:t>
      </w:r>
      <w:r w:rsidRPr="009834F4">
        <w:rPr>
          <w:rStyle w:val="StyleUnderline"/>
        </w:rPr>
        <w:t>. The distinction between the two types of predicates can be drawn intuitively, and also on the basis of linguistic patterns</w:t>
      </w:r>
      <w:r w:rsidRPr="00AF5C6F">
        <w:rPr>
          <w:sz w:val="16"/>
        </w:rPr>
        <w:t xml:space="preserve"> (Milsark 1974; Carlson 1977; Stump 1985). Semantically, </w:t>
      </w:r>
      <w:r w:rsidRPr="006A5617">
        <w:rPr>
          <w:rStyle w:val="StyleUnderline"/>
          <w:highlight w:val="green"/>
        </w:rPr>
        <w:t>individual level predicates express properties that</w:t>
      </w:r>
      <w:r w:rsidRPr="009834F4">
        <w:rPr>
          <w:rStyle w:val="StyleUnderline"/>
        </w:rPr>
        <w:t xml:space="preserve"> normally </w:t>
      </w:r>
      <w:r w:rsidRPr="006A5617">
        <w:rPr>
          <w:rStyle w:val="StyleUnderline"/>
          <w:highlight w:val="green"/>
        </w:rPr>
        <w:t>are had</w:t>
      </w:r>
      <w:r w:rsidRPr="009834F4">
        <w:rPr>
          <w:rStyle w:val="StyleUnderline"/>
        </w:rPr>
        <w:t xml:space="preserve"> by items </w:t>
      </w:r>
      <w:r w:rsidRPr="006A5617">
        <w:rPr>
          <w:rStyle w:val="StyleUnderline"/>
          <w:highlight w:val="green"/>
        </w:rPr>
        <w:t>for</w:t>
      </w:r>
      <w:r w:rsidRPr="009834F4">
        <w:rPr>
          <w:rStyle w:val="StyleUnderline"/>
        </w:rPr>
        <w:t xml:space="preserve"> quite </w:t>
      </w:r>
      <w:r w:rsidRPr="006A5617">
        <w:rPr>
          <w:rStyle w:val="StyleUnderline"/>
          <w:highlight w:val="green"/>
        </w:rPr>
        <w:t xml:space="preserve">extended periods, </w:t>
      </w:r>
      <w:r w:rsidRPr="00EF4CC1">
        <w:rPr>
          <w:rStyle w:val="StyleUnderline"/>
        </w:rPr>
        <w:t>often comprising</w:t>
      </w:r>
      <w:r w:rsidRPr="009834F4">
        <w:rPr>
          <w:rStyle w:val="StyleUnderline"/>
        </w:rPr>
        <w:t xml:space="preserve"> the items’ whole existence. </w:t>
      </w:r>
      <w:r w:rsidRPr="006A5617">
        <w:rPr>
          <w:rStyle w:val="StyleUnderline"/>
          <w:highlight w:val="green"/>
        </w:rPr>
        <w:t>Stage-level predicates</w:t>
      </w:r>
      <w:r w:rsidRPr="009834F4">
        <w:rPr>
          <w:rStyle w:val="StyleUnderline"/>
        </w:rPr>
        <w:t xml:space="preserve">, on the other hand, </w:t>
      </w:r>
      <w:r w:rsidRPr="006A5617">
        <w:rPr>
          <w:rStyle w:val="StyleUnderline"/>
          <w:highlight w:val="green"/>
        </w:rPr>
        <w:t>express properties</w:t>
      </w:r>
      <w:r w:rsidRPr="009834F4">
        <w:rPr>
          <w:rStyle w:val="StyleUnderline"/>
        </w:rPr>
        <w:t xml:space="preserve"> normally </w:t>
      </w:r>
      <w:r w:rsidRPr="006A5617">
        <w:rPr>
          <w:rStyle w:val="StyleUnderline"/>
          <w:highlight w:val="green"/>
        </w:rPr>
        <w:t>had</w:t>
      </w:r>
      <w:r w:rsidRPr="009834F4">
        <w:rPr>
          <w:rStyle w:val="StyleUnderline"/>
        </w:rPr>
        <w:t xml:space="preserve"> by items </w:t>
      </w:r>
      <w:r w:rsidRPr="006A5617">
        <w:rPr>
          <w:rStyle w:val="StyleUnderline"/>
          <w:highlight w:val="green"/>
        </w:rPr>
        <w:t>for</w:t>
      </w:r>
      <w:r w:rsidRPr="009834F4">
        <w:rPr>
          <w:rStyle w:val="StyleUnderline"/>
        </w:rPr>
        <w:t xml:space="preserve"> relatively </w:t>
      </w:r>
      <w:r w:rsidRPr="006A5617">
        <w:rPr>
          <w:rStyle w:val="StyleUnderline"/>
          <w:highlight w:val="green"/>
        </w:rPr>
        <w:t xml:space="preserve">short </w:t>
      </w:r>
      <w:r w:rsidRPr="00EF4CC1">
        <w:rPr>
          <w:rStyle w:val="StyleUnderline"/>
        </w:rPr>
        <w:t xml:space="preserve">time </w:t>
      </w:r>
      <w:r w:rsidRPr="006A5617">
        <w:rPr>
          <w:rStyle w:val="StyleUnderline"/>
          <w:highlight w:val="green"/>
        </w:rPr>
        <w:t>intervals</w:t>
      </w:r>
      <w:r w:rsidRPr="006A5617">
        <w:rPr>
          <w:sz w:val="16"/>
          <w:highlight w:val="green"/>
        </w:rPr>
        <w:t>.</w:t>
      </w:r>
      <w:r w:rsidRPr="00AF5C6F">
        <w:rPr>
          <w:sz w:val="16"/>
        </w:rPr>
        <w:t xml:space="preserve"> Some examples of both types are as follows: Individual level predicates “is tall”; “is intelligent”; “knows French”; “is a mammal”; “is female”; “is a singer”; “loves Bob”; “hates Bob” Stage level predicates “is drunk”; “is barking”; “is speaking French”; “is taking an exam”; “is sober”; “is sick”, “is sitting”; “is on the lawn”, “is in the room”. Clearly the semantic distinction is not hard and fast: a teetotaler may be sober for the entire course of his existence, and the chronically ill may be sick for the entire course of theirs, and Alice in Wonderland is tall at some times but short at others. In the normal course of affairs, individual level predicates express more stable and less temporally intermittent properties than stage level ones do. The distinction also manifests itself linguistically. Stage level predicates are permissible in the following constructions, while individual level ones are not: (4) John saw Bill drunk/sober/sick/naked. (5) John saw Bill speaking French/taking an exam/smoking cigarettes. (6) John saw Bill on the lawn/in the room. (7) *John saw Bill intelligent/tall/a mammal/male. (8) *John saw Bill knowing French/hating Bob. There-insertion constructions behave similarly: (9) There are men drunk/sober/sick/naked. (10) There are men speaking French/taking an exam/smoking cigarettes. (11) There are men on the lawn/in the room. (12) *There are men intelligent/tall/mammals/male. (13) *There are men knowing French/hating Bob. Stage level predicates can be modified by locatives, while individual level ones cannot: (14) John is drunk/speaking French/smoking in 1879 Hall. (15) *John is a mammal/intelligent/male in 1879 Hall. (16) *John knows French/hates Bob in 1879 Hall. </w:t>
      </w:r>
      <w:r w:rsidRPr="009834F4">
        <w:rPr>
          <w:rStyle w:val="StyleUnderline"/>
        </w:rPr>
        <w:t>Carlson noted the difference in syntactic behavior between individual and stage level predicates, and proposed that the distinction between the classes of predicates underlies the distinction between existential and generic readings of bare plurals:</w:t>
      </w:r>
      <w:r>
        <w:rPr>
          <w:rStyle w:val="StyleUnderline"/>
        </w:rPr>
        <w:t xml:space="preserve"> </w:t>
      </w:r>
      <w:r w:rsidRPr="00AF5C6F">
        <w:rPr>
          <w:sz w:val="16"/>
        </w:rPr>
        <w:t xml:space="preserve">(17) Students are drunk/speaking French/on the lawn. (existential) (18) Students are intelligent/mammals/tall/male. (generic) (19) Students know French/hate Bob. (generic) </w:t>
      </w:r>
      <w:r w:rsidRPr="009834F4">
        <w:rPr>
          <w:rStyle w:val="StyleUnderline"/>
        </w:rPr>
        <w:t>Stage level predicates appear to give rise to the existential reading of bare plurals, while individual level ones give rise to generic readings</w:t>
      </w:r>
      <w:r w:rsidRPr="00AF5C6F">
        <w:rPr>
          <w:sz w:val="16"/>
        </w:rPr>
        <w:t>. Carlson also took the distinction to underwrite the difference between existential and generic readings of the indefinite singular:</w:t>
      </w:r>
    </w:p>
    <w:p w14:paraId="36DAE213" w14:textId="77777777" w:rsidR="00CC2229" w:rsidRDefault="00CC2229" w:rsidP="00CC2229">
      <w:pPr>
        <w:pStyle w:val="Heading4"/>
      </w:pPr>
      <w:r>
        <w:rPr>
          <w:rFonts w:cs="Calibri"/>
        </w:rPr>
        <w:t xml:space="preserve">It applies to “workers” – 1] upward entailment test – “governments ought to recognize the right of workers to strike” doesn’t entail that governments ought to recognize the right of everybody to strike since it doesn’t make sense for unemployed people to strike, 2] adverb test – adding </w:t>
      </w:r>
      <w:r>
        <w:t>“usually” to the res doesn’t change the meaning because “unconditionally" means no matter what</w:t>
      </w:r>
    </w:p>
    <w:p w14:paraId="061FC70D" w14:textId="77777777" w:rsidR="00CC2229" w:rsidRPr="007E7656" w:rsidRDefault="00CC2229" w:rsidP="00CC2229">
      <w:pPr>
        <w:keepNext/>
        <w:keepLines/>
        <w:spacing w:before="40" w:after="0"/>
        <w:outlineLvl w:val="3"/>
      </w:pPr>
      <w:r w:rsidRPr="00A3579A">
        <w:rPr>
          <w:rFonts w:eastAsia="MS Gothic"/>
          <w:b/>
          <w:iCs/>
          <w:sz w:val="26"/>
        </w:rPr>
        <w:t xml:space="preserve">B] Violation – </w:t>
      </w:r>
    </w:p>
    <w:p w14:paraId="0C23F087" w14:textId="77777777" w:rsidR="00CC2229" w:rsidRPr="00EF3EAD" w:rsidRDefault="00CC2229" w:rsidP="00CC2229"/>
    <w:p w14:paraId="59CF245D" w14:textId="77777777" w:rsidR="00CC2229" w:rsidRPr="003D0A38" w:rsidRDefault="00CC2229" w:rsidP="00CC2229"/>
    <w:p w14:paraId="7AB2DBE6" w14:textId="77777777" w:rsidR="00CC2229" w:rsidRDefault="00CC2229" w:rsidP="00CC2229">
      <w:pPr>
        <w:pStyle w:val="Heading4"/>
      </w:pPr>
      <w:r>
        <w:t>C] Vote neg—</w:t>
      </w:r>
    </w:p>
    <w:p w14:paraId="3AAAF7C6" w14:textId="77777777" w:rsidR="00CC2229" w:rsidRDefault="00CC2229" w:rsidP="00CC2229"/>
    <w:p w14:paraId="4BF02C17" w14:textId="77777777" w:rsidR="00CC2229" w:rsidRPr="00EF3EAD" w:rsidRDefault="00CC2229" w:rsidP="00CC2229">
      <w:pPr>
        <w:pStyle w:val="Heading4"/>
      </w:pPr>
      <w:r>
        <w:t>1] Semantics o</w:t>
      </w:r>
      <w:r w:rsidRPr="00242300">
        <w:rPr>
          <w:rFonts w:eastAsia="MS Gothic"/>
        </w:rPr>
        <w:t>utweigh</w:t>
      </w:r>
      <w:r>
        <w:rPr>
          <w:rFonts w:eastAsia="MS Gothic"/>
        </w:rPr>
        <w:t xml:space="preserve"> --</w:t>
      </w:r>
    </w:p>
    <w:p w14:paraId="57D83AEE" w14:textId="77777777" w:rsidR="00CC2229" w:rsidRPr="00EF3EAD" w:rsidRDefault="00CC2229" w:rsidP="00CC2229">
      <w:pPr>
        <w:pStyle w:val="Heading4"/>
      </w:pPr>
      <w:r>
        <w:t>A]</w:t>
      </w:r>
      <w:r w:rsidRPr="00242300">
        <w:t xml:space="preserve"> Topicality is a constitutive rule of the activity</w:t>
      </w:r>
      <w:r>
        <w:t xml:space="preserve"> and a basic aff burden</w:t>
      </w:r>
      <w:r w:rsidRPr="00242300">
        <w:t xml:space="preserve">, they agreed to debate the topic when they came to the tournament </w:t>
      </w:r>
    </w:p>
    <w:p w14:paraId="1D59AEBB" w14:textId="77777777" w:rsidR="00CC2229" w:rsidRDefault="00CC2229" w:rsidP="00CC2229">
      <w:pPr>
        <w:pStyle w:val="Heading4"/>
      </w:pPr>
      <w:r>
        <w:t>B]</w:t>
      </w:r>
      <w:r w:rsidRPr="00242300">
        <w:t xml:space="preserve"> It’s the only stasis point we know before the round so it controls the internal link to engagement, and there’s no way to use ground if debaters aren’t prepared to defend it.  </w:t>
      </w:r>
    </w:p>
    <w:p w14:paraId="1490EF7D" w14:textId="77777777" w:rsidR="00CC2229" w:rsidRDefault="00CC2229" w:rsidP="00CC2229"/>
    <w:p w14:paraId="174040B1" w14:textId="77777777" w:rsidR="00CC2229" w:rsidRPr="00AF5C6F" w:rsidRDefault="00CC2229" w:rsidP="00CC2229">
      <w:pPr>
        <w:pStyle w:val="Heading4"/>
      </w:pPr>
      <w:r>
        <w:t xml:space="preserve">2] Limits: </w:t>
      </w:r>
      <w:r w:rsidRPr="00FB10F1">
        <w:rPr>
          <w:rStyle w:val="Style13ptBold"/>
          <w:bCs w:val="0"/>
        </w:rPr>
        <w:t>You can spec in any sector like climate, tech, manufacturing, healthcare almost every sector has experienced strikes. There’s no universal DA since if you spec a hyper specific sector it won’t have any impact on the economy. That explodes neg prep burdens and kills engagement – even if generics solve, it’s a horrible model that leads to the same stale debates.</w:t>
      </w:r>
    </w:p>
    <w:p w14:paraId="16FE7535" w14:textId="77777777" w:rsidR="00CC2229" w:rsidRPr="00B333F4" w:rsidRDefault="00CC2229" w:rsidP="00CC2229"/>
    <w:p w14:paraId="3AE340DB" w14:textId="77777777" w:rsidR="00CC2229" w:rsidRDefault="00CC2229" w:rsidP="00CC2229">
      <w:pPr>
        <w:pStyle w:val="Heading4"/>
      </w:pPr>
      <w:r>
        <w:t xml:space="preserve">D] Paradigm Issues – </w:t>
      </w:r>
    </w:p>
    <w:p w14:paraId="3B3BD9CA" w14:textId="77777777" w:rsidR="00CC2229" w:rsidRPr="0016096A" w:rsidRDefault="00CC2229" w:rsidP="00CC2229"/>
    <w:p w14:paraId="021EF81F" w14:textId="77777777" w:rsidR="00CC2229" w:rsidRDefault="00CC2229" w:rsidP="00CC2229">
      <w:pPr>
        <w:pStyle w:val="Heading4"/>
      </w:pPr>
      <w:r>
        <w:t xml:space="preserve">1] </w:t>
      </w:r>
      <w:r w:rsidRPr="00B333F4">
        <w:t xml:space="preserve">T is DTD </w:t>
      </w:r>
      <w:r>
        <w:t xml:space="preserve">– </w:t>
      </w:r>
      <w:r w:rsidRPr="00B333F4">
        <w:t xml:space="preserve">their abusive advocacy skewed the debate from the start </w:t>
      </w:r>
    </w:p>
    <w:p w14:paraId="792179A7" w14:textId="77777777" w:rsidR="00CC2229" w:rsidRPr="00EF3EAD" w:rsidRDefault="00CC2229" w:rsidP="00CC2229"/>
    <w:p w14:paraId="1444E4F3" w14:textId="77777777" w:rsidR="00CC2229" w:rsidRDefault="00CC2229" w:rsidP="00CC2229">
      <w:pPr>
        <w:pStyle w:val="Heading4"/>
      </w:pPr>
      <w:r>
        <w:t>2] Comes before 1AR theory -- A] If we had to be abusive it’s because it was impossible to engage their aff B] T outweighs on scope because their abuse affected every speech that came after the 1AC C] Topic norms outweigh on urgency – we only have a few months to set them</w:t>
      </w:r>
    </w:p>
    <w:p w14:paraId="320FEA43" w14:textId="77777777" w:rsidR="00CC2229" w:rsidRPr="005423BB" w:rsidRDefault="00CC2229" w:rsidP="00CC2229"/>
    <w:p w14:paraId="279AD7B8" w14:textId="77777777" w:rsidR="00CC2229" w:rsidRDefault="00CC2229" w:rsidP="00CC2229">
      <w:pPr>
        <w:pStyle w:val="Heading4"/>
      </w:pPr>
      <w:r>
        <w:t>3] Use competing interps on T – A] topicality is a yes/no question, you can’t be reasonably topical B] reasonability invites arbitrary judge intervention and a race to the bottom of questionable argumentation</w:t>
      </w:r>
    </w:p>
    <w:p w14:paraId="7A527D57" w14:textId="77777777" w:rsidR="00CC2229" w:rsidRPr="00A66A76" w:rsidRDefault="00CC2229" w:rsidP="00CC2229"/>
    <w:p w14:paraId="499F6818" w14:textId="77777777" w:rsidR="00CC2229" w:rsidRDefault="00CC2229" w:rsidP="00CC2229">
      <w:pPr>
        <w:pStyle w:val="Heading4"/>
      </w:pPr>
      <w:r>
        <w:t xml:space="preserve">4] No RVIs – A] Forcing the 1NC to go all in on the shell kills substance education and neg strat B] discourages checking real abuse C] Encourages baiting – outweighs because if the shell is frivolous, they can beat it quickly </w:t>
      </w:r>
    </w:p>
    <w:p w14:paraId="0369335E" w14:textId="77777777" w:rsidR="00CC2229" w:rsidRPr="00E84723" w:rsidRDefault="00CC2229" w:rsidP="00CC2229"/>
    <w:p w14:paraId="75E45E09" w14:textId="77777777" w:rsidR="00CC2229" w:rsidRDefault="00CC2229" w:rsidP="00CC2229">
      <w:pPr>
        <w:pStyle w:val="Heading3"/>
      </w:pPr>
      <w:r>
        <w:t>1NC – 2</w:t>
      </w:r>
    </w:p>
    <w:p w14:paraId="54F864A6" w14:textId="77777777" w:rsidR="00CC2229" w:rsidRPr="008D0848" w:rsidRDefault="00CC2229" w:rsidP="00CC2229">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583A0500" w14:textId="77777777" w:rsidR="00CC2229" w:rsidRDefault="00CC2229" w:rsidP="00CC2229">
      <w:pPr>
        <w:rPr>
          <w:rStyle w:val="Style13ptBold"/>
        </w:rPr>
      </w:pPr>
      <w:r>
        <w:rPr>
          <w:rStyle w:val="Style13ptBold"/>
        </w:rPr>
        <w:t>Badiou ‘18</w:t>
      </w:r>
    </w:p>
    <w:p w14:paraId="44DEC2E4" w14:textId="77777777" w:rsidR="00CC2229" w:rsidRDefault="00CC2229" w:rsidP="00CC2229">
      <w:pPr>
        <w:rPr>
          <w:sz w:val="16"/>
          <w:szCs w:val="16"/>
        </w:rPr>
      </w:pPr>
      <w:r w:rsidRPr="003C3FF2">
        <w:rPr>
          <w:sz w:val="16"/>
          <w:szCs w:val="16"/>
        </w:rPr>
        <w:t xml:space="preserve">[Alain, former chair of philosophy at the Ecole Normale Superiure,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10" w:history="1">
        <w:r w:rsidRPr="003C3FF2">
          <w:rPr>
            <w:rStyle w:val="Hyperlink"/>
            <w:sz w:val="16"/>
            <w:szCs w:val="16"/>
          </w:rPr>
          <w:t>https://www.versobooks.com/blogs/3948-the-neolithic-capitalism-and-communism</w:t>
        </w:r>
      </w:hyperlink>
      <w:r w:rsidRPr="003C3FF2">
        <w:rPr>
          <w:sz w:val="16"/>
          <w:szCs w:val="16"/>
        </w:rPr>
        <w:t>] pat</w:t>
      </w:r>
    </w:p>
    <w:p w14:paraId="30E78244" w14:textId="77777777" w:rsidR="00CC2229" w:rsidRPr="00EA5F46" w:rsidRDefault="00CC2229" w:rsidP="00CC2229">
      <w:pPr>
        <w:rPr>
          <w:sz w:val="16"/>
        </w:rPr>
      </w:pPr>
      <w:r w:rsidRPr="00EA5F46">
        <w:rPr>
          <w:sz w:val="16"/>
        </w:rPr>
        <w:t xml:space="preserve">Today, </w:t>
      </w:r>
      <w:r w:rsidRPr="006A5617">
        <w:rPr>
          <w:rStyle w:val="StyleUnderline"/>
          <w:highlight w:val="green"/>
        </w:rPr>
        <w:t>it has become common</w:t>
      </w:r>
      <w:r w:rsidRPr="00EA5F46">
        <w:rPr>
          <w:sz w:val="16"/>
        </w:rPr>
        <w:t xml:space="preserve">place </w:t>
      </w:r>
      <w:r w:rsidRPr="006A5617">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3C7D3196" w14:textId="77777777" w:rsidR="00CC2229" w:rsidRPr="00EA5F46" w:rsidRDefault="00CC2229" w:rsidP="00CC2229">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29E41AE4" w14:textId="77777777" w:rsidR="00CC2229" w:rsidRPr="00EA5F46" w:rsidRDefault="00CC2229" w:rsidP="00CC2229">
      <w:pPr>
        <w:rPr>
          <w:sz w:val="16"/>
        </w:rPr>
      </w:pPr>
      <w:r w:rsidRPr="00EA5F46">
        <w:rPr>
          <w:sz w:val="16"/>
        </w:rPr>
        <w:t xml:space="preserve">For me, all such prophesies are just so much ideological noise, intended to obscure </w:t>
      </w:r>
      <w:r w:rsidRPr="006A5617">
        <w:rPr>
          <w:rStyle w:val="StyleUnderline"/>
          <w:highlight w:val="green"/>
        </w:rPr>
        <w:t>the</w:t>
      </w:r>
      <w:r w:rsidRPr="00EA5F46">
        <w:rPr>
          <w:rStyle w:val="StyleUnderline"/>
        </w:rPr>
        <w:t xml:space="preserve"> real </w:t>
      </w:r>
      <w:r w:rsidRPr="006A5617">
        <w:rPr>
          <w:rStyle w:val="StyleUnderline"/>
          <w:highlight w:val="green"/>
        </w:rPr>
        <w:t>peril</w:t>
      </w:r>
      <w:r w:rsidRPr="00EA5F46">
        <w:rPr>
          <w:rStyle w:val="StyleUnderline"/>
        </w:rPr>
        <w:t xml:space="preserve"> that </w:t>
      </w:r>
      <w:r w:rsidRPr="006A5617">
        <w:rPr>
          <w:rStyle w:val="StyleUnderline"/>
          <w:highlight w:val="green"/>
        </w:rPr>
        <w:t>humanity is</w:t>
      </w:r>
      <w:r w:rsidRPr="00EA5F46">
        <w:rPr>
          <w:rStyle w:val="StyleUnderline"/>
        </w:rPr>
        <w:t xml:space="preserve"> today </w:t>
      </w:r>
      <w:r w:rsidRPr="006A5617">
        <w:rPr>
          <w:rStyle w:val="StyleUnderline"/>
          <w:highlight w:val="green"/>
        </w:rPr>
        <w:t>exposed to</w:t>
      </w:r>
      <w:r w:rsidRPr="00EA5F46">
        <w:rPr>
          <w:sz w:val="16"/>
        </w:rPr>
        <w:t xml:space="preserve">: that </w:t>
      </w:r>
      <w:r w:rsidRPr="006A5617">
        <w:rPr>
          <w:rStyle w:val="StyleUnderline"/>
          <w:highlight w:val="green"/>
        </w:rPr>
        <w:t>is</w:t>
      </w:r>
      <w:r w:rsidRPr="00EA5F46">
        <w:rPr>
          <w:sz w:val="16"/>
        </w:rPr>
        <w:t xml:space="preserve"> to say, </w:t>
      </w:r>
      <w:r w:rsidRPr="00EA5F46">
        <w:rPr>
          <w:rStyle w:val="Emphasis"/>
        </w:rPr>
        <w:t xml:space="preserve">the impasse that </w:t>
      </w:r>
      <w:r w:rsidRPr="006A5617">
        <w:rPr>
          <w:rStyle w:val="Emphasis"/>
          <w:highlight w:val="green"/>
        </w:rPr>
        <w:t>globalised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6A5617">
        <w:rPr>
          <w:rStyle w:val="StyleUnderline"/>
          <w:highlight w:val="green"/>
        </w:rPr>
        <w:t>which permits</w:t>
      </w:r>
      <w:r w:rsidRPr="00EA5F46">
        <w:rPr>
          <w:rStyle w:val="StyleUnderline"/>
        </w:rPr>
        <w:t xml:space="preserve"> the destructive </w:t>
      </w:r>
      <w:r w:rsidRPr="006A5617">
        <w:rPr>
          <w:rStyle w:val="StyleUnderline"/>
          <w:highlight w:val="green"/>
        </w:rPr>
        <w:t>exploitation of</w:t>
      </w:r>
      <w:r w:rsidRPr="00EA5F46">
        <w:rPr>
          <w:rStyle w:val="StyleUnderline"/>
        </w:rPr>
        <w:t xml:space="preserve"> natural </w:t>
      </w:r>
      <w:r w:rsidRPr="006A5617">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6A5617">
        <w:rPr>
          <w:rStyle w:val="StyleUnderline"/>
          <w:highlight w:val="green"/>
        </w:rPr>
        <w:t>species</w:t>
      </w:r>
      <w:r w:rsidRPr="00EA5F46">
        <w:rPr>
          <w:rStyle w:val="StyleUnderline"/>
        </w:rPr>
        <w:t xml:space="preserve"> are </w:t>
      </w:r>
      <w:r w:rsidRPr="006A5617">
        <w:rPr>
          <w:rStyle w:val="StyleUnderline"/>
          <w:highlight w:val="green"/>
        </w:rPr>
        <w:t>endangered</w:t>
      </w:r>
      <w:r w:rsidRPr="00EA5F46">
        <w:rPr>
          <w:sz w:val="16"/>
        </w:rPr>
        <w:t xml:space="preserve">, </w:t>
      </w:r>
      <w:r w:rsidRPr="00EA5F46">
        <w:rPr>
          <w:rStyle w:val="StyleUnderline"/>
        </w:rPr>
        <w:t xml:space="preserve">that </w:t>
      </w:r>
      <w:r w:rsidRPr="006A5617">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6A5617">
        <w:rPr>
          <w:rStyle w:val="StyleUnderline"/>
          <w:highlight w:val="green"/>
        </w:rPr>
        <w:t>water</w:t>
      </w:r>
      <w:r w:rsidRPr="00EA5F46">
        <w:rPr>
          <w:rStyle w:val="StyleUnderline"/>
        </w:rPr>
        <w:t xml:space="preserve"> is </w:t>
      </w:r>
      <w:r w:rsidRPr="006A5617">
        <w:rPr>
          <w:rStyle w:val="StyleUnderline"/>
          <w:highlight w:val="green"/>
        </w:rPr>
        <w:t>becoming</w:t>
      </w:r>
      <w:r w:rsidRPr="00EA5F46">
        <w:rPr>
          <w:rStyle w:val="StyleUnderline"/>
        </w:rPr>
        <w:t xml:space="preserve"> like some </w:t>
      </w:r>
      <w:r w:rsidRPr="006A5617">
        <w:rPr>
          <w:rStyle w:val="StyleUnderline"/>
          <w:highlight w:val="green"/>
        </w:rPr>
        <w:t>rare</w:t>
      </w:r>
      <w:r w:rsidRPr="00EA5F46">
        <w:rPr>
          <w:rStyle w:val="StyleUnderline"/>
        </w:rPr>
        <w:t xml:space="preserve"> treasure</w:t>
      </w:r>
      <w:r w:rsidRPr="00EA5F46">
        <w:rPr>
          <w:sz w:val="16"/>
        </w:rPr>
        <w:t xml:space="preserve">, </w:t>
      </w:r>
      <w:r w:rsidRPr="006A5617">
        <w:rPr>
          <w:rStyle w:val="StyleUnderline"/>
          <w:highlight w:val="green"/>
        </w:rPr>
        <w:t>is all a by-product of</w:t>
      </w:r>
      <w:r w:rsidRPr="00EA5F46">
        <w:rPr>
          <w:rStyle w:val="StyleUnderline"/>
        </w:rPr>
        <w:t xml:space="preserve"> the merciless </w:t>
      </w:r>
      <w:r w:rsidRPr="006A5617">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2EE856AD" w14:textId="77777777" w:rsidR="00CC2229" w:rsidRPr="00EA5F46" w:rsidRDefault="00CC2229" w:rsidP="00CC2229">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2251E704" w14:textId="77777777" w:rsidR="00CC2229" w:rsidRPr="00EA5F46" w:rsidRDefault="00CC2229" w:rsidP="00CC2229">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3B1858D3" w14:textId="77777777" w:rsidR="00CC2229" w:rsidRPr="00EA5F46" w:rsidRDefault="00CC2229" w:rsidP="00CC2229">
      <w:pPr>
        <w:rPr>
          <w:sz w:val="16"/>
        </w:rPr>
      </w:pPr>
      <w:r w:rsidRPr="00EA5F46">
        <w:rPr>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30145E5C" w14:textId="77777777" w:rsidR="00CC2229" w:rsidRPr="00EA5F46" w:rsidRDefault="00CC2229" w:rsidP="00CC2229">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1874C2BF" w14:textId="77777777" w:rsidR="00CC2229" w:rsidRPr="00EA5F46" w:rsidRDefault="00CC2229" w:rsidP="00CC2229">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525FCC43" w14:textId="77777777" w:rsidR="00CC2229" w:rsidRPr="00EA5F46" w:rsidRDefault="00CC2229" w:rsidP="00CC2229">
      <w:pPr>
        <w:rPr>
          <w:sz w:val="16"/>
        </w:rPr>
      </w:pPr>
      <w:r w:rsidRPr="00EA5F46">
        <w:rPr>
          <w:sz w:val="16"/>
        </w:rPr>
        <w:t>Let’s put things in a bit more perspective.</w:t>
      </w:r>
    </w:p>
    <w:p w14:paraId="402C0CFE" w14:textId="77777777" w:rsidR="00CC2229" w:rsidRPr="00EA5F46" w:rsidRDefault="00CC2229" w:rsidP="00CC2229">
      <w:pPr>
        <w:rPr>
          <w:sz w:val="16"/>
        </w:rPr>
      </w:pPr>
      <w:r w:rsidRPr="00EA5F46">
        <w:rPr>
          <w:sz w:val="16"/>
        </w:rPr>
        <w:t xml:space="preserve">For four or five millennia, </w:t>
      </w:r>
      <w:r w:rsidRPr="00EA5F46">
        <w:rPr>
          <w:rStyle w:val="StyleUnderline"/>
        </w:rPr>
        <w:t xml:space="preserve">humanity has been organised by the triad of </w:t>
      </w:r>
      <w:r w:rsidRPr="006A5617">
        <w:rPr>
          <w:rStyle w:val="StyleUnderline"/>
          <w:highlight w:val="green"/>
        </w:rPr>
        <w:t>private property</w:t>
      </w:r>
      <w:r w:rsidRPr="00EA5F46">
        <w:rPr>
          <w:sz w:val="16"/>
        </w:rPr>
        <w:t xml:space="preserve"> — </w:t>
      </w:r>
      <w:r w:rsidRPr="00EA5F46">
        <w:rPr>
          <w:rStyle w:val="StyleUnderline"/>
        </w:rPr>
        <w:t xml:space="preserve">which </w:t>
      </w:r>
      <w:r w:rsidRPr="006A5617">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6A5617">
        <w:rPr>
          <w:rStyle w:val="StyleUnderline"/>
          <w:highlight w:val="green"/>
        </w:rPr>
        <w:t>and the state</w:t>
      </w:r>
      <w:r w:rsidRPr="00EA5F46">
        <w:rPr>
          <w:sz w:val="16"/>
        </w:rPr>
        <w:t xml:space="preserve">, </w:t>
      </w:r>
      <w:r w:rsidRPr="00EA5F46">
        <w:rPr>
          <w:rStyle w:val="StyleUnderline"/>
        </w:rPr>
        <w:t xml:space="preserve">which </w:t>
      </w:r>
      <w:r w:rsidRPr="006A5617">
        <w:rPr>
          <w:rStyle w:val="StyleUnderline"/>
          <w:highlight w:val="green"/>
        </w:rPr>
        <w:t>protects</w:t>
      </w:r>
      <w:r w:rsidRPr="00EA5F46">
        <w:rPr>
          <w:rStyle w:val="StyleUnderline"/>
        </w:rPr>
        <w:t xml:space="preserve"> both property and the family </w:t>
      </w:r>
      <w:r w:rsidRPr="006A5617">
        <w:rPr>
          <w:rStyle w:val="StyleUnderline"/>
          <w:highlight w:val="green"/>
        </w:rPr>
        <w:t>by armed force</w:t>
      </w:r>
      <w:r w:rsidRPr="00EA5F46">
        <w:rPr>
          <w:sz w:val="16"/>
        </w:rPr>
        <w:t xml:space="preserve">. This triad defined our species’ Neolithic age, and we are still at this point — we could even say, now more than ever. </w:t>
      </w:r>
      <w:r w:rsidRPr="006A5617">
        <w:rPr>
          <w:rStyle w:val="Emphasis"/>
          <w:highlight w:val="green"/>
        </w:rPr>
        <w:t>Capitalism is the contemporary</w:t>
      </w:r>
      <w:r w:rsidRPr="00EA5F46">
        <w:rPr>
          <w:rStyle w:val="Emphasis"/>
        </w:rPr>
        <w:t xml:space="preserve"> form of the </w:t>
      </w:r>
      <w:r w:rsidRPr="006A5617">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6A5617">
        <w:rPr>
          <w:rStyle w:val="StyleUnderline"/>
          <w:highlight w:val="green"/>
        </w:rPr>
        <w:t>concentrating</w:t>
      </w:r>
      <w:r w:rsidRPr="00EA5F46">
        <w:rPr>
          <w:rStyle w:val="StyleUnderline"/>
        </w:rPr>
        <w:t xml:space="preserve"> capital only raises to their fullest extension the </w:t>
      </w:r>
      <w:r w:rsidRPr="006A5617">
        <w:rPr>
          <w:rStyle w:val="StyleUnderline"/>
          <w:highlight w:val="green"/>
        </w:rPr>
        <w:t>monstrous inequalities</w:t>
      </w:r>
      <w:r w:rsidRPr="00EA5F46">
        <w:rPr>
          <w:sz w:val="16"/>
        </w:rPr>
        <w:t xml:space="preserve">, </w:t>
      </w:r>
      <w:r w:rsidRPr="00EA5F46">
        <w:rPr>
          <w:rStyle w:val="StyleUnderline"/>
        </w:rPr>
        <w:t xml:space="preserve">the </w:t>
      </w:r>
      <w:r w:rsidRPr="006A5617">
        <w:rPr>
          <w:rStyle w:val="StyleUnderline"/>
          <w:highlight w:val="green"/>
        </w:rPr>
        <w:t>social absurdities</w:t>
      </w:r>
      <w:r w:rsidRPr="00EA5F46">
        <w:rPr>
          <w:sz w:val="16"/>
        </w:rPr>
        <w:t xml:space="preserve">, </w:t>
      </w:r>
      <w:r w:rsidRPr="00EA5F46">
        <w:rPr>
          <w:rStyle w:val="StyleUnderline"/>
        </w:rPr>
        <w:t xml:space="preserve">the </w:t>
      </w:r>
      <w:r w:rsidRPr="006A5617">
        <w:rPr>
          <w:rStyle w:val="StyleUnderline"/>
          <w:highlight w:val="green"/>
        </w:rPr>
        <w:t>murderous wars</w:t>
      </w:r>
      <w:r w:rsidRPr="00EA5F46">
        <w:rPr>
          <w:sz w:val="16"/>
        </w:rPr>
        <w:t xml:space="preserve">, </w:t>
      </w:r>
      <w:r w:rsidRPr="006A5617">
        <w:rPr>
          <w:rStyle w:val="StyleUnderline"/>
          <w:highlight w:val="green"/>
        </w:rPr>
        <w:t>and</w:t>
      </w:r>
      <w:r w:rsidRPr="00EA5F46">
        <w:rPr>
          <w:rStyle w:val="StyleUnderline"/>
        </w:rPr>
        <w:t xml:space="preserve"> the </w:t>
      </w:r>
      <w:r w:rsidRPr="006A5617">
        <w:rPr>
          <w:rStyle w:val="StyleUnderline"/>
          <w:highlight w:val="green"/>
        </w:rPr>
        <w:t>damaging ideologies that</w:t>
      </w:r>
      <w:r w:rsidRPr="00EA5F46">
        <w:rPr>
          <w:rStyle w:val="StyleUnderline"/>
        </w:rPr>
        <w:t xml:space="preserve"> have always </w:t>
      </w:r>
      <w:r w:rsidRPr="006A5617">
        <w:rPr>
          <w:rStyle w:val="StyleUnderline"/>
          <w:highlight w:val="green"/>
        </w:rPr>
        <w:t>accompanied</w:t>
      </w:r>
      <w:r w:rsidRPr="00EA5F46">
        <w:rPr>
          <w:rStyle w:val="StyleUnderline"/>
        </w:rPr>
        <w:t xml:space="preserve"> the deployment of new technology under the reign of </w:t>
      </w:r>
      <w:r w:rsidRPr="006A5617">
        <w:rPr>
          <w:rStyle w:val="StyleUnderline"/>
          <w:highlight w:val="green"/>
        </w:rPr>
        <w:t>class hierarchy</w:t>
      </w:r>
      <w:r w:rsidRPr="00EA5F46">
        <w:rPr>
          <w:rStyle w:val="StyleUnderline"/>
        </w:rPr>
        <w:t xml:space="preserve"> throughout history</w:t>
      </w:r>
      <w:r w:rsidRPr="00EA5F46">
        <w:rPr>
          <w:sz w:val="16"/>
        </w:rPr>
        <w:t>.</w:t>
      </w:r>
    </w:p>
    <w:p w14:paraId="74FB4044" w14:textId="77777777" w:rsidR="00CC2229" w:rsidRPr="00EA5F46" w:rsidRDefault="00CC2229" w:rsidP="00CC2229">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65DD624B" w14:textId="77777777" w:rsidR="00CC2229" w:rsidRPr="00EA5F46" w:rsidRDefault="00CC2229" w:rsidP="00CC2229">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7910BF2B" w14:textId="77777777" w:rsidR="00CC2229" w:rsidRPr="00EA5F46" w:rsidRDefault="00CC2229" w:rsidP="00CC2229">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1282D25B" w14:textId="77777777" w:rsidR="00CC2229" w:rsidRPr="00EA5F46" w:rsidRDefault="00CC2229" w:rsidP="00CC2229">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6A5617">
        <w:rPr>
          <w:rStyle w:val="Emphasis"/>
          <w:highlight w:val="green"/>
        </w:rPr>
        <w:t>The urgent task</w:t>
      </w:r>
      <w:r w:rsidRPr="00EA5F46">
        <w:rPr>
          <w:rStyle w:val="Emphasis"/>
        </w:rPr>
        <w:t xml:space="preserve"> we face </w:t>
      </w:r>
      <w:r w:rsidRPr="006A5617">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3FCC98BE" w14:textId="77777777" w:rsidR="00CC2229" w:rsidRPr="00EA5F46" w:rsidRDefault="00CC2229" w:rsidP="00CC2229">
      <w:pPr>
        <w:rPr>
          <w:sz w:val="16"/>
        </w:rPr>
      </w:pPr>
      <w:r w:rsidRPr="00EA5F46">
        <w:rPr>
          <w:sz w:val="16"/>
        </w:rPr>
        <w:t xml:space="preserve">The problem is not technology, or nature. </w:t>
      </w:r>
      <w:r w:rsidRPr="006A5617">
        <w:rPr>
          <w:rStyle w:val="StyleUnderline"/>
          <w:highlight w:val="green"/>
        </w:rPr>
        <w:t>The problem is how to organise societies</w:t>
      </w:r>
      <w:r w:rsidRPr="00EA5F46">
        <w:rPr>
          <w:rStyle w:val="StyleUnderline"/>
        </w:rPr>
        <w:t xml:space="preserve"> at a global scale</w:t>
      </w:r>
      <w:r w:rsidRPr="00EA5F46">
        <w:rPr>
          <w:sz w:val="16"/>
        </w:rPr>
        <w:t xml:space="preserve">. </w:t>
      </w:r>
      <w:r w:rsidRPr="006A5617">
        <w:rPr>
          <w:rStyle w:val="StyleUnderline"/>
          <w:highlight w:val="green"/>
        </w:rPr>
        <w:t>We need to posit</w:t>
      </w:r>
      <w:r w:rsidRPr="00EA5F46">
        <w:rPr>
          <w:rStyle w:val="StyleUnderline"/>
        </w:rPr>
        <w:t xml:space="preserve"> that a </w:t>
      </w:r>
      <w:r w:rsidRPr="006A5617">
        <w:rPr>
          <w:rStyle w:val="StyleUnderline"/>
          <w:highlight w:val="green"/>
        </w:rPr>
        <w:t>non-Neolithic way</w:t>
      </w:r>
      <w:r w:rsidRPr="00EA5F46">
        <w:rPr>
          <w:rStyle w:val="StyleUnderline"/>
        </w:rPr>
        <w:t xml:space="preserve"> of organising society </w:t>
      </w:r>
      <w:r w:rsidRPr="006A5617">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EA5F46">
        <w:rPr>
          <w:rStyle w:val="StyleUnderline"/>
        </w:rPr>
        <w:t xml:space="preserve">A </w:t>
      </w:r>
      <w:r w:rsidRPr="006A5617">
        <w:rPr>
          <w:rStyle w:val="StyleUnderline"/>
          <w:highlight w:val="green"/>
        </w:rPr>
        <w:t>collective organisation</w:t>
      </w:r>
      <w:r w:rsidRPr="00EA5F46">
        <w:rPr>
          <w:rStyle w:val="StyleUnderline"/>
        </w:rPr>
        <w:t xml:space="preserve"> of everything that is </w:t>
      </w:r>
      <w:r w:rsidRPr="006A5617">
        <w:rPr>
          <w:rStyle w:val="StyleUnderline"/>
          <w:highlight w:val="green"/>
        </w:rPr>
        <w:t>in the collective interest</w:t>
      </w:r>
      <w:r w:rsidRPr="00EA5F46">
        <w:rPr>
          <w:sz w:val="16"/>
        </w:rPr>
        <w:t>.</w:t>
      </w:r>
    </w:p>
    <w:p w14:paraId="270C86E5" w14:textId="77777777" w:rsidR="00CC2229" w:rsidRPr="00EA5F46" w:rsidRDefault="00CC2229" w:rsidP="00CC2229">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6A5617">
        <w:rPr>
          <w:rStyle w:val="StyleUnderline"/>
          <w:highlight w:val="green"/>
        </w:rPr>
        <w:t>Humanity</w:t>
      </w:r>
      <w:r w:rsidRPr="00EA5F46">
        <w:rPr>
          <w:sz w:val="16"/>
        </w:rPr>
        <w:t xml:space="preserve">, that fine animal, </w:t>
      </w:r>
      <w:r w:rsidRPr="006A5617">
        <w:rPr>
          <w:rStyle w:val="StyleUnderline"/>
          <w:highlight w:val="green"/>
        </w:rPr>
        <w:t>must</w:t>
      </w:r>
      <w:r w:rsidRPr="00EA5F46">
        <w:rPr>
          <w:rStyle w:val="StyleUnderline"/>
        </w:rPr>
        <w:t xml:space="preserve"> make one last </w:t>
      </w:r>
      <w:r w:rsidRPr="006A5617">
        <w:rPr>
          <w:rStyle w:val="StyleUnderline"/>
          <w:highlight w:val="green"/>
        </w:rPr>
        <w:t>push to break out of a condition in which</w:t>
      </w:r>
      <w:r w:rsidRPr="00EA5F46">
        <w:rPr>
          <w:rStyle w:val="StyleUnderline"/>
        </w:rPr>
        <w:t xml:space="preserve"> 5,000 years of </w:t>
      </w:r>
      <w:r w:rsidRPr="006A5617">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269FB8D0" w14:textId="77777777" w:rsidR="00CC2229" w:rsidRPr="0007455F" w:rsidRDefault="00CC2229" w:rsidP="00CC2229"/>
    <w:p w14:paraId="5881D130" w14:textId="77777777" w:rsidR="00CC2229" w:rsidRPr="00E36D94" w:rsidRDefault="00CC2229" w:rsidP="00CC2229">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0742FF2C" w14:textId="77777777" w:rsidR="00CC2229" w:rsidRDefault="00CC2229" w:rsidP="00CC2229">
      <w:pPr>
        <w:rPr>
          <w:rStyle w:val="Style13ptBold"/>
        </w:rPr>
      </w:pPr>
      <w:r>
        <w:rPr>
          <w:rStyle w:val="Style13ptBold"/>
        </w:rPr>
        <w:t>White ‘18</w:t>
      </w:r>
    </w:p>
    <w:p w14:paraId="30440191" w14:textId="77777777" w:rsidR="00CC2229" w:rsidRPr="00E36D94" w:rsidRDefault="00CC2229" w:rsidP="00CC2229">
      <w:pPr>
        <w:rPr>
          <w:sz w:val="16"/>
          <w:szCs w:val="16"/>
        </w:rPr>
      </w:pPr>
      <w:r w:rsidRPr="00E36D94">
        <w:rPr>
          <w:sz w:val="16"/>
          <w:szCs w:val="16"/>
        </w:rPr>
        <w:t xml:space="preserve">[Ahmed, University of Colorado Law School. 2018. “Its Own Dubious Battle: The Impossible Defense of an Effective Right to Strike,” </w:t>
      </w:r>
      <w:hyperlink r:id="rId11" w:history="1">
        <w:r w:rsidRPr="00E36D94">
          <w:rPr>
            <w:rStyle w:val="Hyperlink"/>
            <w:sz w:val="16"/>
            <w:szCs w:val="16"/>
          </w:rPr>
          <w:t>https://scholar.law.colorado.edu/articles/1261/</w:t>
        </w:r>
      </w:hyperlink>
      <w:r w:rsidRPr="00E36D94">
        <w:rPr>
          <w:sz w:val="16"/>
          <w:szCs w:val="16"/>
        </w:rPr>
        <w:t>] pat</w:t>
      </w:r>
    </w:p>
    <w:p w14:paraId="3BFCF590" w14:textId="77777777" w:rsidR="00CC2229" w:rsidRPr="000677CD" w:rsidRDefault="00CC2229" w:rsidP="00CC2229">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Manufactures,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6A5617">
        <w:rPr>
          <w:rStyle w:val="StyleUnderline"/>
          <w:highlight w:val="green"/>
        </w:rPr>
        <w:t>support for</w:t>
      </w:r>
      <w:r w:rsidRPr="000677CD">
        <w:rPr>
          <w:rStyle w:val="StyleUnderline"/>
        </w:rPr>
        <w:t xml:space="preserve"> new restri</w:t>
      </w:r>
      <w:r w:rsidRPr="006A5617">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6A5617">
        <w:rPr>
          <w:rStyle w:val="StyleUnderline"/>
          <w:highlight w:val="green"/>
        </w:rPr>
        <w:t>commitment</w:t>
      </w:r>
      <w:r w:rsidRPr="000677CD">
        <w:rPr>
          <w:rStyle w:val="StyleUnderline"/>
        </w:rPr>
        <w:t xml:space="preserve"> of the nation itself</w:t>
      </w:r>
      <w:r w:rsidRPr="000677CD">
        <w:rPr>
          <w:sz w:val="12"/>
        </w:rPr>
        <w:t xml:space="preserve">, </w:t>
      </w:r>
      <w:r w:rsidRPr="006A5617">
        <w:rPr>
          <w:rStyle w:val="StyleUnderline"/>
          <w:highlight w:val="green"/>
        </w:rPr>
        <w:t>to</w:t>
      </w:r>
      <w:r w:rsidRPr="000677CD">
        <w:rPr>
          <w:rStyle w:val="StyleUnderline"/>
        </w:rPr>
        <w:t xml:space="preserve"> the </w:t>
      </w:r>
      <w:r w:rsidRPr="006A5617">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6A5617">
        <w:rPr>
          <w:rStyle w:val="Emphasis"/>
          <w:highlight w:val="green"/>
        </w:rPr>
        <w:t>private capitalism</w:t>
      </w:r>
      <w:r w:rsidRPr="000677CD">
        <w:rPr>
          <w:rStyle w:val="Emphasis"/>
        </w:rPr>
        <w:t xml:space="preserve">, and ownership of </w:t>
      </w:r>
      <w:r w:rsidRPr="006A5617">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72655FA3" w14:textId="77777777" w:rsidR="00CC2229" w:rsidRPr="000677CD" w:rsidRDefault="00CC2229" w:rsidP="00CC2229">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3612F79C" w14:textId="77777777" w:rsidR="00CC2229" w:rsidRPr="000677CD" w:rsidRDefault="00CC2229" w:rsidP="00CC2229">
      <w:pPr>
        <w:rPr>
          <w:sz w:val="8"/>
          <w:szCs w:val="8"/>
        </w:rPr>
      </w:pPr>
      <w:r w:rsidRPr="000677CD">
        <w:rPr>
          <w:sz w:val="8"/>
          <w:szCs w:val="8"/>
        </w:rPr>
        <w:t>said Representative Charles Kersten of Wisconsin, condemning mass picketing of the sort that had recently featured at the Allis-Chalmers plants in his state. Consider, too, the remarks of Representative John Robsion of Kentucky:</w:t>
      </w:r>
    </w:p>
    <w:p w14:paraId="10B1FE35" w14:textId="77777777" w:rsidR="00CC2229" w:rsidRPr="000677CD" w:rsidRDefault="00CC2229" w:rsidP="00CC2229">
      <w:pPr>
        <w:ind w:left="720"/>
        <w:rPr>
          <w:sz w:val="8"/>
          <w:szCs w:val="8"/>
        </w:rPr>
      </w:pPr>
      <w:r w:rsidRPr="000677CD">
        <w:rPr>
          <w:sz w:val="8"/>
          <w:szCs w:val="8"/>
        </w:rPr>
        <w:t>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browbeat and engage in violence and lawlessness against the workers.</w:t>
      </w:r>
    </w:p>
    <w:p w14:paraId="1771E543" w14:textId="77777777" w:rsidR="00CC2229" w:rsidRPr="000677CD" w:rsidRDefault="00CC2229" w:rsidP="00CC2229">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0775030D" w14:textId="77777777" w:rsidR="00CC2229" w:rsidRPr="000677CD" w:rsidRDefault="00CC2229" w:rsidP="00CC2229">
      <w:pPr>
        <w:ind w:left="720"/>
        <w:rPr>
          <w:sz w:val="12"/>
        </w:rPr>
      </w:pPr>
      <w:r w:rsidRPr="006A5617">
        <w:rPr>
          <w:rStyle w:val="StyleUnderline"/>
          <w:highlight w:val="green"/>
        </w:rPr>
        <w:t>to interpret</w:t>
      </w:r>
      <w:r w:rsidRPr="000677CD">
        <w:rPr>
          <w:rStyle w:val="StyleUnderline"/>
        </w:rPr>
        <w:t xml:space="preserve"> his right to strike </w:t>
      </w:r>
      <w:r w:rsidRPr="006A5617">
        <w:rPr>
          <w:rStyle w:val="StyleUnderline"/>
          <w:highlight w:val="green"/>
        </w:rPr>
        <w:t>as</w:t>
      </w:r>
      <w:r w:rsidRPr="000677CD">
        <w:rPr>
          <w:rStyle w:val="StyleUnderline"/>
        </w:rPr>
        <w:t xml:space="preserve"> being </w:t>
      </w:r>
      <w:r w:rsidRPr="006A5617">
        <w:rPr>
          <w:rStyle w:val="StyleUnderline"/>
          <w:highlight w:val="green"/>
        </w:rPr>
        <w:t>an absolute right</w:t>
      </w:r>
      <w:r w:rsidRPr="000677CD">
        <w:rPr>
          <w:sz w:val="12"/>
        </w:rPr>
        <w:t xml:space="preserve">, </w:t>
      </w:r>
      <w:r w:rsidRPr="000677CD">
        <w:rPr>
          <w:rStyle w:val="StyleUnderline"/>
        </w:rPr>
        <w:t xml:space="preserve">entitling him </w:t>
      </w:r>
      <w:r w:rsidRPr="006A5617">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6A5617">
        <w:rPr>
          <w:rStyle w:val="StyleUnderline"/>
          <w:highlight w:val="green"/>
        </w:rPr>
        <w:t>as to result in costly destruction</w:t>
      </w:r>
      <w:r w:rsidRPr="000677CD">
        <w:rPr>
          <w:sz w:val="12"/>
        </w:rPr>
        <w:t xml:space="preserve">, </w:t>
      </w:r>
      <w:r w:rsidRPr="006A5617">
        <w:rPr>
          <w:rStyle w:val="Emphasis"/>
          <w:highlight w:val="green"/>
        </w:rPr>
        <w:t>would</w:t>
      </w:r>
      <w:r w:rsidRPr="000677CD">
        <w:rPr>
          <w:rStyle w:val="Emphasis"/>
        </w:rPr>
        <w:t xml:space="preserve"> obviously </w:t>
      </w:r>
      <w:r w:rsidRPr="006A5617">
        <w:rPr>
          <w:rStyle w:val="Emphasis"/>
          <w:highlight w:val="green"/>
        </w:rPr>
        <w:t>be</w:t>
      </w:r>
      <w:r w:rsidRPr="000677CD">
        <w:rPr>
          <w:rStyle w:val="Emphasis"/>
        </w:rPr>
        <w:t xml:space="preserve"> most </w:t>
      </w:r>
      <w:r w:rsidRPr="006A5617">
        <w:rPr>
          <w:rStyle w:val="Emphasis"/>
          <w:highlight w:val="green"/>
        </w:rPr>
        <w:t>improper</w:t>
      </w:r>
      <w:r w:rsidRPr="000677CD">
        <w:rPr>
          <w:sz w:val="12"/>
        </w:rPr>
        <w:t>. No person has a right to do such things. No one has a right to act against society. No one has a right to destroy it.</w:t>
      </w:r>
    </w:p>
    <w:p w14:paraId="2F02B6AE" w14:textId="77777777" w:rsidR="00CC2229" w:rsidRPr="000677CD" w:rsidRDefault="00CC2229" w:rsidP="00CC2229">
      <w:pPr>
        <w:rPr>
          <w:sz w:val="12"/>
        </w:rPr>
      </w:pPr>
      <w:r w:rsidRPr="000677CD">
        <w:rPr>
          <w:sz w:val="12"/>
        </w:rPr>
        <w:t xml:space="preserve">And so it went, </w:t>
      </w:r>
      <w:r w:rsidRPr="000677CD">
        <w:rPr>
          <w:rStyle w:val="StyleUnderline"/>
        </w:rPr>
        <w:t xml:space="preserve">the </w:t>
      </w:r>
      <w:r w:rsidRPr="006A5617">
        <w:rPr>
          <w:rStyle w:val="StyleUnderline"/>
          <w:highlight w:val="green"/>
        </w:rPr>
        <w:t>references to</w:t>
      </w:r>
      <w:r w:rsidRPr="000677CD">
        <w:rPr>
          <w:rStyle w:val="StyleUnderline"/>
        </w:rPr>
        <w:t xml:space="preserve"> the </w:t>
      </w:r>
      <w:r w:rsidRPr="006A5617">
        <w:rPr>
          <w:rStyle w:val="StyleUnderline"/>
          <w:highlight w:val="green"/>
        </w:rPr>
        <w:t>inviolate values of property</w:t>
      </w:r>
      <w:r w:rsidRPr="000677CD">
        <w:rPr>
          <w:rStyle w:val="StyleUnderline"/>
        </w:rPr>
        <w:t xml:space="preserve"> and order in defense of the legislation much </w:t>
      </w:r>
      <w:r w:rsidRPr="006A5617">
        <w:rPr>
          <w:rStyle w:val="StyleUnderline"/>
          <w:highlight w:val="green"/>
        </w:rPr>
        <w:t>too numerous to</w:t>
      </w:r>
      <w:r w:rsidRPr="000677CD">
        <w:rPr>
          <w:rStyle w:val="StyleUnderline"/>
        </w:rPr>
        <w:t xml:space="preserve"> exhaustively </w:t>
      </w:r>
      <w:r w:rsidRPr="006A5617">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6A5617">
        <w:rPr>
          <w:rStyle w:val="StyleUnderline"/>
          <w:highlight w:val="green"/>
        </w:rPr>
        <w:t>comported</w:t>
      </w:r>
      <w:r w:rsidRPr="000677CD">
        <w:rPr>
          <w:rStyle w:val="StyleUnderline"/>
        </w:rPr>
        <w:t xml:space="preserve"> very conveniently </w:t>
      </w:r>
      <w:r w:rsidRPr="006A5617">
        <w:rPr>
          <w:rStyle w:val="StyleUnderline"/>
          <w:highlight w:val="green"/>
        </w:rPr>
        <w:t>with common</w:t>
      </w:r>
      <w:r w:rsidRPr="000677CD">
        <w:rPr>
          <w:sz w:val="12"/>
        </w:rPr>
        <w:t xml:space="preserve">place </w:t>
      </w:r>
      <w:r w:rsidRPr="006A5617">
        <w:rPr>
          <w:rStyle w:val="StyleUnderline"/>
          <w:highlight w:val="green"/>
        </w:rPr>
        <w:t>views about</w:t>
      </w:r>
      <w:r w:rsidRPr="000677CD">
        <w:rPr>
          <w:rStyle w:val="StyleUnderline"/>
        </w:rPr>
        <w:t xml:space="preserve"> the virtues of </w:t>
      </w:r>
      <w:r w:rsidRPr="006A5617">
        <w:rPr>
          <w:rStyle w:val="StyleUnderline"/>
          <w:highlight w:val="green"/>
        </w:rPr>
        <w:t>property and order and resonated with</w:t>
      </w:r>
      <w:r w:rsidRPr="000677CD">
        <w:rPr>
          <w:rStyle w:val="StyleUnderline"/>
        </w:rPr>
        <w:t xml:space="preserve"> what much of </w:t>
      </w:r>
      <w:r w:rsidRPr="006A5617">
        <w:rPr>
          <w:rStyle w:val="StyleUnderline"/>
          <w:highlight w:val="green"/>
        </w:rPr>
        <w:t>the public</w:t>
      </w:r>
      <w:r w:rsidRPr="000677CD">
        <w:rPr>
          <w:rStyle w:val="StyleUnderline"/>
        </w:rPr>
        <w:t xml:space="preserve"> believed at the time</w:t>
      </w:r>
      <w:r w:rsidRPr="000677CD">
        <w:rPr>
          <w:sz w:val="12"/>
        </w:rPr>
        <w:t>—this is what made them so resonant. And whether contrived or not, they performed an important function. By invoking the virtues of property and order in this way, these Congressmen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16270A74" w14:textId="77777777" w:rsidR="00CC2229" w:rsidRPr="000677CD" w:rsidRDefault="00CC2229" w:rsidP="00CC2229">
      <w:pPr>
        <w:rPr>
          <w:sz w:val="12"/>
        </w:rPr>
      </w:pPr>
      <w:r w:rsidRPr="000677CD">
        <w:rPr>
          <w:rStyle w:val="StyleUnderline"/>
        </w:rPr>
        <w:t xml:space="preserve">Added proof that </w:t>
      </w:r>
      <w:r w:rsidRPr="006A5617">
        <w:rPr>
          <w:rStyle w:val="StyleUnderline"/>
          <w:highlight w:val="green"/>
        </w:rPr>
        <w:t>strike militancy was</w:t>
      </w:r>
      <w:r w:rsidRPr="000677CD">
        <w:rPr>
          <w:rStyle w:val="StyleUnderline"/>
        </w:rPr>
        <w:t xml:space="preserve"> actually </w:t>
      </w:r>
      <w:r w:rsidRPr="006A5617">
        <w:rPr>
          <w:rStyle w:val="StyleUnderline"/>
          <w:highlight w:val="green"/>
        </w:rPr>
        <w:t>indefensible</w:t>
      </w:r>
      <w:r w:rsidRPr="000677CD">
        <w:rPr>
          <w:rStyle w:val="StyleUnderline"/>
        </w:rPr>
        <w:t xml:space="preserve"> can be found in the fact that </w:t>
      </w:r>
      <w:r w:rsidRPr="006A5617">
        <w:rPr>
          <w:rStyle w:val="Emphasis"/>
          <w:highlight w:val="green"/>
        </w:rPr>
        <w:t>no scholars would justify it</w:t>
      </w:r>
      <w:r w:rsidRPr="000677CD">
        <w:rPr>
          <w:sz w:val="12"/>
        </w:rPr>
        <w:t>, not even mass picketing—</w:t>
      </w:r>
      <w:r w:rsidRPr="000677CD">
        <w:rPr>
          <w:rStyle w:val="StyleUnderline"/>
        </w:rPr>
        <w:t xml:space="preserve">at least not </w:t>
      </w:r>
      <w:r w:rsidRPr="006A5617">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6A5617">
        <w:rPr>
          <w:rStyle w:val="StyleUnderline"/>
          <w:highlight w:val="green"/>
        </w:rPr>
        <w:t>the</w:t>
      </w:r>
      <w:r w:rsidRPr="000677CD">
        <w:rPr>
          <w:rStyle w:val="StyleUnderline"/>
        </w:rPr>
        <w:t xml:space="preserve"> very point at which </w:t>
      </w:r>
      <w:r w:rsidRPr="006A5617">
        <w:rPr>
          <w:rStyle w:val="StyleUnderline"/>
          <w:highlight w:val="green"/>
        </w:rPr>
        <w:t>it was</w:t>
      </w:r>
      <w:r w:rsidRPr="000677CD">
        <w:rPr>
          <w:rStyle w:val="StyleUnderline"/>
        </w:rPr>
        <w:t xml:space="preserve"> employed in an </w:t>
      </w:r>
      <w:r w:rsidRPr="006A5617">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6A5617">
        <w:rPr>
          <w:rStyle w:val="StyleUnderline"/>
          <w:highlight w:val="green"/>
        </w:rPr>
        <w:t xml:space="preserve">major papers </w:t>
      </w:r>
      <w:r w:rsidRPr="006A5617">
        <w:rPr>
          <w:rStyle w:val="Emphasis"/>
          <w:highlight w:val="green"/>
        </w:rPr>
        <w:t>sided with</w:t>
      </w:r>
      <w:r w:rsidRPr="000677CD">
        <w:rPr>
          <w:rStyle w:val="Emphasis"/>
        </w:rPr>
        <w:t xml:space="preserve"> the </w:t>
      </w:r>
      <w:r w:rsidRPr="006A5617">
        <w:rPr>
          <w:rStyle w:val="Emphasis"/>
          <w:highlight w:val="green"/>
        </w:rPr>
        <w:t>police</w:t>
      </w:r>
      <w:r w:rsidRPr="000677CD">
        <w:rPr>
          <w:sz w:val="12"/>
        </w:rPr>
        <w:t xml:space="preserve">, </w:t>
      </w:r>
      <w:r w:rsidRPr="000677CD">
        <w:rPr>
          <w:rStyle w:val="StyleUnderline"/>
        </w:rPr>
        <w:t>declaring the strikers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72C8C46D" w14:textId="77777777" w:rsidR="00CC2229" w:rsidRPr="000677CD" w:rsidRDefault="00CC2229" w:rsidP="00CC2229">
      <w:pPr>
        <w:rPr>
          <w:sz w:val="8"/>
          <w:szCs w:val="8"/>
        </w:rPr>
      </w:pPr>
      <w:r w:rsidRPr="000677CD">
        <w:rPr>
          <w:sz w:val="8"/>
          <w:szCs w:val="8"/>
        </w:rPr>
        <w:t>This attitude toward mass picketing was a centerpiece of revived interest in the right to strike in the major papers, one that extended from the mid 1930s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sitdown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1B2483F5" w14:textId="77777777" w:rsidR="00CC2229" w:rsidRPr="000677CD" w:rsidRDefault="00CC2229" w:rsidP="00CC2229">
      <w:pPr>
        <w:rPr>
          <w:sz w:val="12"/>
        </w:rPr>
      </w:pPr>
      <w:r w:rsidRPr="000677CD">
        <w:rPr>
          <w:rStyle w:val="StyleUnderline"/>
        </w:rPr>
        <w:t xml:space="preserve">Such views fit with </w:t>
      </w:r>
      <w:r w:rsidRPr="006A5617">
        <w:rPr>
          <w:rStyle w:val="StyleUnderline"/>
          <w:highlight w:val="green"/>
        </w:rPr>
        <w:t>a broader tendency to criticize the right</w:t>
      </w:r>
      <w:r w:rsidRPr="000677CD">
        <w:rPr>
          <w:rStyle w:val="StyleUnderline"/>
        </w:rPr>
        <w:t xml:space="preserve"> to strike </w:t>
      </w:r>
      <w:r w:rsidRPr="006A5617">
        <w:rPr>
          <w:rStyle w:val="StyleUnderline"/>
          <w:highlight w:val="green"/>
        </w:rPr>
        <w:t>as</w:t>
      </w:r>
      <w:r w:rsidRPr="000677CD">
        <w:rPr>
          <w:rStyle w:val="StyleUnderline"/>
        </w:rPr>
        <w:t xml:space="preserve"> being </w:t>
      </w:r>
      <w:r w:rsidRPr="006A5617">
        <w:rPr>
          <w:rStyle w:val="Emphasis"/>
          <w:highlight w:val="green"/>
        </w:rPr>
        <w:t>too aggressively employed</w:t>
      </w:r>
      <w:r w:rsidRPr="006A5617">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62E7194E" w14:textId="77777777" w:rsidR="00CC2229" w:rsidRPr="000677CD" w:rsidRDefault="00CC2229" w:rsidP="00CC2229">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56C2B43B" w14:textId="77777777" w:rsidR="00CC2229" w:rsidRPr="000677CD" w:rsidRDefault="00CC2229" w:rsidP="00CC2229">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06890EAF" w14:textId="77777777" w:rsidR="00CC2229" w:rsidRPr="000677CD" w:rsidRDefault="00CC2229" w:rsidP="00CC2229">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6A5617">
        <w:rPr>
          <w:rStyle w:val="StyleUnderline"/>
          <w:highlight w:val="green"/>
        </w:rPr>
        <w:t>they</w:t>
      </w:r>
      <w:r w:rsidRPr="000677CD">
        <w:rPr>
          <w:rStyle w:val="StyleUnderline"/>
        </w:rPr>
        <w:t xml:space="preserve"> honestly </w:t>
      </w:r>
      <w:r w:rsidRPr="006A5617">
        <w:rPr>
          <w:rStyle w:val="StyleUnderline"/>
          <w:highlight w:val="green"/>
        </w:rPr>
        <w:t>did not believe</w:t>
      </w:r>
      <w:r w:rsidRPr="000677CD">
        <w:rPr>
          <w:rStyle w:val="StyleUnderline"/>
        </w:rPr>
        <w:t xml:space="preserve"> that </w:t>
      </w:r>
      <w:r w:rsidRPr="006A5617">
        <w:rPr>
          <w:rStyle w:val="StyleUnderline"/>
          <w:highlight w:val="green"/>
        </w:rPr>
        <w:t>labor should</w:t>
      </w:r>
      <w:r w:rsidRPr="000677CD">
        <w:rPr>
          <w:rStyle w:val="StyleUnderline"/>
        </w:rPr>
        <w:t xml:space="preserve"> generally </w:t>
      </w:r>
      <w:r w:rsidRPr="006A5617">
        <w:rPr>
          <w:rStyle w:val="StyleUnderline"/>
          <w:highlight w:val="green"/>
        </w:rPr>
        <w:t>prevail</w:t>
      </w:r>
      <w:r w:rsidRPr="000677CD">
        <w:rPr>
          <w:sz w:val="12"/>
        </w:rPr>
        <w:t xml:space="preserve">. Liberal or conservative, it did not matter; </w:t>
      </w:r>
      <w:r w:rsidRPr="006A5617">
        <w:rPr>
          <w:rStyle w:val="Emphasis"/>
          <w:highlight w:val="green"/>
        </w:rPr>
        <w:t>these were capitalists in</w:t>
      </w:r>
      <w:r w:rsidRPr="00E36D94">
        <w:rPr>
          <w:rStyle w:val="Emphasis"/>
        </w:rPr>
        <w:t xml:space="preserve"> a </w:t>
      </w:r>
      <w:r w:rsidRPr="006A5617">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6A5617">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6A5617">
        <w:rPr>
          <w:rStyle w:val="StyleUnderline"/>
          <w:highlight w:val="green"/>
        </w:rPr>
        <w:t>revealed</w:t>
      </w:r>
      <w:r w:rsidRPr="000677CD">
        <w:rPr>
          <w:rStyle w:val="StyleUnderline"/>
        </w:rPr>
        <w:t xml:space="preserve"> that </w:t>
      </w:r>
      <w:r w:rsidRPr="006A5617">
        <w:rPr>
          <w:rStyle w:val="StyleUnderline"/>
          <w:highlight w:val="green"/>
        </w:rPr>
        <w:t>fifty-seven percent supported</w:t>
      </w:r>
      <w:r w:rsidRPr="000677CD">
        <w:rPr>
          <w:rStyle w:val="StyleUnderline"/>
        </w:rPr>
        <w:t xml:space="preserve"> the proposition that </w:t>
      </w:r>
      <w:r w:rsidRPr="006A5617">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6A5617">
        <w:rPr>
          <w:rStyle w:val="StyleUnderline"/>
          <w:highlight w:val="green"/>
        </w:rPr>
        <w:t>called out whenever strike trouble threatens</w:t>
      </w:r>
      <w:r w:rsidRPr="000677CD">
        <w:rPr>
          <w:sz w:val="12"/>
        </w:rPr>
        <w:t>.”</w:t>
      </w:r>
    </w:p>
    <w:p w14:paraId="5304FB7B" w14:textId="77777777" w:rsidR="00CC2229" w:rsidRPr="000677CD" w:rsidRDefault="00CC2229" w:rsidP="00CC2229">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01308876" w14:textId="77777777" w:rsidR="00CC2229" w:rsidRPr="000677CD" w:rsidRDefault="00CC2229" w:rsidP="00CC2229">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3DEFC420" w14:textId="77777777" w:rsidR="00CC2229" w:rsidRPr="000677CD" w:rsidRDefault="00CC2229" w:rsidP="00CC2229">
      <w:pPr>
        <w:rPr>
          <w:sz w:val="12"/>
        </w:rPr>
      </w:pPr>
      <w:r w:rsidRPr="000677CD">
        <w:rPr>
          <w:rStyle w:val="StyleUnderline"/>
        </w:rPr>
        <w:t xml:space="preserve">And then there is </w:t>
      </w:r>
      <w:r w:rsidRPr="006A5617">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6A5617">
        <w:rPr>
          <w:rStyle w:val="StyleUnderline"/>
          <w:highlight w:val="green"/>
        </w:rPr>
        <w:t>even more clearly reflected</w:t>
      </w:r>
      <w:r w:rsidRPr="000677CD">
        <w:rPr>
          <w:rStyle w:val="StyleUnderline"/>
        </w:rPr>
        <w:t xml:space="preserve"> the depth and power of </w:t>
      </w:r>
      <w:r w:rsidRPr="006A5617">
        <w:rPr>
          <w:rStyle w:val="StyleUnderline"/>
          <w:highlight w:val="green"/>
        </w:rPr>
        <w:t>liberal norms</w:t>
      </w:r>
      <w:r w:rsidRPr="000677CD">
        <w:rPr>
          <w:sz w:val="12"/>
        </w:rPr>
        <w:t>. For the rule established in Mackay Radio came out of the blue. It was set forth in a case which required no such question to be resolved, in a manner that drew no support from the text of the Wagner Act, and on the basis of legislative history that was ambiguous at best. Worse, as Getman points out, the rule is in direct conflict with the very statutory principle of barring discrimination on the basis of a worker’s assertion of the basic labor rights laid out in § 7 that it was, itself, supposedly derived from.</w:t>
      </w:r>
    </w:p>
    <w:p w14:paraId="3243CE61" w14:textId="77777777" w:rsidR="00CC2229" w:rsidRPr="000677CD" w:rsidRDefault="00CC2229" w:rsidP="00CC2229">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6A5617">
        <w:rPr>
          <w:rStyle w:val="StyleUnderline"/>
          <w:highlight w:val="green"/>
        </w:rPr>
        <w:t>as</w:t>
      </w:r>
      <w:r w:rsidRPr="000677CD">
        <w:rPr>
          <w:rStyle w:val="StyleUnderline"/>
        </w:rPr>
        <w:t xml:space="preserve"> a </w:t>
      </w:r>
      <w:r w:rsidRPr="006A5617">
        <w:rPr>
          <w:rStyle w:val="StyleUnderline"/>
          <w:highlight w:val="green"/>
        </w:rPr>
        <w:t>defense of property rights it</w:t>
      </w:r>
      <w:r w:rsidRPr="000677CD">
        <w:rPr>
          <w:rStyle w:val="StyleUnderline"/>
        </w:rPr>
        <w:t xml:space="preserve"> </w:t>
      </w:r>
      <w:r w:rsidRPr="006A5617">
        <w:rPr>
          <w:rStyle w:val="StyleUnderline"/>
          <w:highlight w:val="green"/>
        </w:rPr>
        <w:t>makes</w:t>
      </w:r>
      <w:r w:rsidRPr="000677CD">
        <w:rPr>
          <w:rStyle w:val="StyleUnderline"/>
        </w:rPr>
        <w:t xml:space="preserve"> all the </w:t>
      </w:r>
      <w:r w:rsidRPr="006A5617">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6A5617">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6A5617">
        <w:rPr>
          <w:rStyle w:val="Emphasis"/>
          <w:highlight w:val="green"/>
        </w:rPr>
        <w:t>strikes would</w:t>
      </w:r>
      <w:r w:rsidRPr="000677CD">
        <w:rPr>
          <w:rStyle w:val="Emphasis"/>
        </w:rPr>
        <w:t xml:space="preserve"> have </w:t>
      </w:r>
      <w:r w:rsidRPr="006A5617">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6E511A81" w14:textId="77777777" w:rsidR="00CC2229" w:rsidRPr="000677CD" w:rsidRDefault="00CC2229" w:rsidP="00CC2229">
      <w:pPr>
        <w:rPr>
          <w:sz w:val="8"/>
          <w:szCs w:val="8"/>
        </w:rPr>
      </w:pPr>
      <w:r w:rsidRPr="000677CD">
        <w:rPr>
          <w:sz w:val="8"/>
          <w:szCs w:val="8"/>
        </w:rPr>
        <w:t>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Fansteel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3872BAB4" w14:textId="77777777" w:rsidR="00CC2229" w:rsidRPr="000677CD" w:rsidRDefault="00CC2229" w:rsidP="00CC2229">
      <w:pPr>
        <w:rPr>
          <w:sz w:val="12"/>
        </w:rPr>
      </w:pPr>
      <w:r w:rsidRPr="000677CD">
        <w:rPr>
          <w:sz w:val="12"/>
        </w:rPr>
        <w:t xml:space="preserve">Significantly, </w:t>
      </w:r>
      <w:r w:rsidRPr="006A5617">
        <w:rPr>
          <w:rStyle w:val="Emphasis"/>
          <w:highlight w:val="green"/>
        </w:rPr>
        <w:t>there is no reason to believe</w:t>
      </w:r>
      <w:r w:rsidRPr="000677CD">
        <w:rPr>
          <w:rStyle w:val="Emphasis"/>
        </w:rPr>
        <w:t xml:space="preserve"> that </w:t>
      </w:r>
      <w:r w:rsidRPr="006A5617">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6A5617">
        <w:rPr>
          <w:rStyle w:val="StyleUnderline"/>
          <w:highlight w:val="green"/>
        </w:rPr>
        <w:t>celebration of property rights</w:t>
      </w:r>
      <w:r w:rsidRPr="000677CD">
        <w:rPr>
          <w:sz w:val="12"/>
        </w:rPr>
        <w:t xml:space="preserve">, and by a readiness to punish violence, </w:t>
      </w:r>
      <w:r w:rsidRPr="006A5617">
        <w:rPr>
          <w:rStyle w:val="StyleUnderline"/>
          <w:highlight w:val="green"/>
        </w:rPr>
        <w:t>it is</w:t>
      </w:r>
      <w:r w:rsidRPr="000677CD">
        <w:rPr>
          <w:rStyle w:val="StyleUnderline"/>
        </w:rPr>
        <w:t xml:space="preserve"> all but </w:t>
      </w:r>
      <w:r w:rsidRPr="006A5617">
        <w:rPr>
          <w:rStyle w:val="StyleUnderline"/>
          <w:highlight w:val="green"/>
        </w:rPr>
        <w:t>unthinkable</w:t>
      </w:r>
      <w:r w:rsidRPr="000677CD">
        <w:rPr>
          <w:rStyle w:val="StyleUnderline"/>
        </w:rPr>
        <w:t xml:space="preserve"> that the </w:t>
      </w:r>
      <w:r w:rsidRPr="006A5617">
        <w:rPr>
          <w:rStyle w:val="StyleUnderline"/>
          <w:highlight w:val="green"/>
        </w:rPr>
        <w:t>courts</w:t>
      </w:r>
      <w:r w:rsidRPr="000677CD">
        <w:rPr>
          <w:rStyle w:val="StyleUnderline"/>
        </w:rPr>
        <w:t xml:space="preserve"> or the NLRB </w:t>
      </w:r>
      <w:r w:rsidRPr="006A5617">
        <w:rPr>
          <w:rStyle w:val="StyleUnderline"/>
          <w:highlight w:val="green"/>
        </w:rPr>
        <w:t>would</w:t>
      </w:r>
      <w:r w:rsidRPr="000677CD">
        <w:rPr>
          <w:rStyle w:val="StyleUnderline"/>
        </w:rPr>
        <w:t xml:space="preserve"> deign to give legal </w:t>
      </w:r>
      <w:r w:rsidRPr="006A5617">
        <w:rPr>
          <w:rStyle w:val="StyleUnderline"/>
          <w:highlight w:val="green"/>
        </w:rPr>
        <w:t>sanction</w:t>
      </w:r>
      <w:r w:rsidRPr="000677CD">
        <w:rPr>
          <w:rStyle w:val="StyleUnderline"/>
        </w:rPr>
        <w:t xml:space="preserve"> to workers to engage in any sustained way in the kinds of </w:t>
      </w:r>
      <w:r w:rsidRPr="006A5617">
        <w:rPr>
          <w:rStyle w:val="StyleUnderline"/>
          <w:highlight w:val="green"/>
        </w:rPr>
        <w:t>tactics that</w:t>
      </w:r>
      <w:r w:rsidRPr="000677CD">
        <w:rPr>
          <w:rStyle w:val="StyleUnderline"/>
        </w:rPr>
        <w:t xml:space="preserve"> might </w:t>
      </w:r>
      <w:r w:rsidRPr="006A5617">
        <w:rPr>
          <w:rStyle w:val="StyleUnderline"/>
          <w:highlight w:val="green"/>
        </w:rPr>
        <w:t>make</w:t>
      </w:r>
      <w:r w:rsidRPr="000677CD">
        <w:rPr>
          <w:rStyle w:val="StyleUnderline"/>
        </w:rPr>
        <w:t xml:space="preserve"> going on </w:t>
      </w:r>
      <w:r w:rsidRPr="006A5617">
        <w:rPr>
          <w:rStyle w:val="StyleUnderline"/>
          <w:highlight w:val="green"/>
        </w:rPr>
        <w:t>strike</w:t>
      </w:r>
      <w:r w:rsidRPr="000677CD">
        <w:rPr>
          <w:rStyle w:val="StyleUnderline"/>
        </w:rPr>
        <w:t xml:space="preserve"> a </w:t>
      </w:r>
      <w:r w:rsidRPr="006A5617">
        <w:rPr>
          <w:rStyle w:val="StyleUnderline"/>
          <w:highlight w:val="green"/>
        </w:rPr>
        <w:t>worthwhile</w:t>
      </w:r>
      <w:r w:rsidRPr="000677CD">
        <w:rPr>
          <w:rStyle w:val="StyleUnderline"/>
        </w:rPr>
        <w:t xml:space="preserve"> thing to do</w:t>
      </w:r>
      <w:r w:rsidRPr="000677CD">
        <w:rPr>
          <w:sz w:val="12"/>
        </w:rPr>
        <w:t>.</w:t>
      </w:r>
    </w:p>
    <w:p w14:paraId="24715E57" w14:textId="77777777" w:rsidR="00CC2229" w:rsidRDefault="00CC2229" w:rsidP="00CC2229"/>
    <w:p w14:paraId="2C3CE601" w14:textId="77777777" w:rsidR="00CC2229" w:rsidRPr="00A15B77" w:rsidRDefault="00CC2229" w:rsidP="00CC2229">
      <w:pPr>
        <w:pStyle w:val="Heading4"/>
      </w:pPr>
      <w:r>
        <w:t xml:space="preserve">Capitalist climate reforms </w:t>
      </w:r>
      <w:r>
        <w:rPr>
          <w:u w:val="single"/>
        </w:rPr>
        <w:t xml:space="preserve">can’t </w:t>
      </w:r>
      <w:r w:rsidRPr="009C4C3C">
        <w:rPr>
          <w:u w:val="single"/>
        </w:rPr>
        <w:t>solve warming</w:t>
      </w:r>
      <w:r>
        <w:t xml:space="preserve"> – it’s </w:t>
      </w:r>
      <w:r>
        <w:rPr>
          <w:u w:val="single"/>
        </w:rPr>
        <w:t>way</w:t>
      </w:r>
      <w:r>
        <w:t xml:space="preserve"> too slow and doesn’t challenge the </w:t>
      </w:r>
      <w:r>
        <w:rPr>
          <w:u w:val="single"/>
        </w:rPr>
        <w:t>imperial structure</w:t>
      </w:r>
      <w:r>
        <w:t xml:space="preserve"> of production that drives ecological devastation.</w:t>
      </w:r>
    </w:p>
    <w:p w14:paraId="37508942" w14:textId="77777777" w:rsidR="00CC2229" w:rsidRDefault="00CC2229" w:rsidP="00CC2229">
      <w:pPr>
        <w:rPr>
          <w:rStyle w:val="Style13ptBold"/>
        </w:rPr>
      </w:pPr>
      <w:r>
        <w:rPr>
          <w:rStyle w:val="Style13ptBold"/>
        </w:rPr>
        <w:t>Escalante ‘19</w:t>
      </w:r>
    </w:p>
    <w:p w14:paraId="27AE7B1A" w14:textId="77777777" w:rsidR="00CC2229" w:rsidRPr="00A15B77" w:rsidRDefault="00CC2229" w:rsidP="00CC2229">
      <w:pPr>
        <w:rPr>
          <w:sz w:val="16"/>
          <w:szCs w:val="16"/>
        </w:rPr>
      </w:pPr>
      <w:r w:rsidRPr="00A15B77">
        <w:rPr>
          <w:sz w:val="16"/>
          <w:szCs w:val="16"/>
        </w:rPr>
        <w:t xml:space="preserve">[Alyson, Marxist-Leninist, </w:t>
      </w:r>
      <w:r>
        <w:rPr>
          <w:sz w:val="16"/>
          <w:szCs w:val="16"/>
        </w:rPr>
        <w:t>m</w:t>
      </w:r>
      <w:r w:rsidRPr="00A15B77">
        <w:rPr>
          <w:sz w:val="16"/>
          <w:szCs w:val="16"/>
        </w:rPr>
        <w:t xml:space="preserve">asters in philosophy @ University of Oregon. 03/26/2019. “Communism and Climate Change: A Dual Power Approach,” </w:t>
      </w:r>
      <w:hyperlink r:id="rId12" w:history="1">
        <w:r w:rsidRPr="00A15B77">
          <w:rPr>
            <w:rStyle w:val="Hyperlink"/>
            <w:sz w:val="16"/>
            <w:szCs w:val="16"/>
          </w:rPr>
          <w:t>https://regenerationmag.org/communism-and-climate-change-a-dual-power-approach/</w:t>
        </w:r>
      </w:hyperlink>
      <w:r w:rsidRPr="00A15B77">
        <w:rPr>
          <w:sz w:val="16"/>
          <w:szCs w:val="16"/>
        </w:rPr>
        <w:t>] pat</w:t>
      </w:r>
    </w:p>
    <w:p w14:paraId="6BB54AEA" w14:textId="77777777" w:rsidR="00CC2229" w:rsidRPr="00A15B77" w:rsidRDefault="00CC2229" w:rsidP="00CC2229">
      <w:pPr>
        <w:rPr>
          <w:sz w:val="12"/>
        </w:rPr>
      </w:pPr>
      <w:r w:rsidRPr="00A15B77">
        <w:rPr>
          <w:sz w:val="12"/>
        </w:rPr>
        <w:t xml:space="preserve">One of the most pressing of the various crises which humanity faces today is climate change. Capitalist production has devastated the planet, and everyday we discover that the small window of time for avoiding its most disastrous effects is shorter than previously understood. </w:t>
      </w:r>
      <w:r w:rsidRPr="00A15B77">
        <w:rPr>
          <w:rStyle w:val="StyleUnderline"/>
        </w:rPr>
        <w:t xml:space="preserve">The </w:t>
      </w:r>
      <w:r w:rsidRPr="006A5617">
        <w:rPr>
          <w:rStyle w:val="Emphasis"/>
          <w:highlight w:val="green"/>
        </w:rPr>
        <w:t>I</w:t>
      </w:r>
      <w:r w:rsidRPr="00A15B77">
        <w:rPr>
          <w:sz w:val="12"/>
        </w:rPr>
        <w:t xml:space="preserve">ntergovernmental </w:t>
      </w:r>
      <w:r w:rsidRPr="006A5617">
        <w:rPr>
          <w:rStyle w:val="Emphasis"/>
          <w:highlight w:val="green"/>
        </w:rPr>
        <w:t>P</w:t>
      </w:r>
      <w:r w:rsidRPr="00A15B77">
        <w:rPr>
          <w:sz w:val="12"/>
        </w:rPr>
        <w:t xml:space="preserve">anel on </w:t>
      </w:r>
      <w:r w:rsidRPr="006A5617">
        <w:rPr>
          <w:rStyle w:val="Emphasis"/>
          <w:highlight w:val="green"/>
        </w:rPr>
        <w:t>C</w:t>
      </w:r>
      <w:r w:rsidRPr="00A15B77">
        <w:rPr>
          <w:sz w:val="12"/>
        </w:rPr>
        <w:t xml:space="preserve">limate </w:t>
      </w:r>
      <w:r w:rsidRPr="006A5617">
        <w:rPr>
          <w:rStyle w:val="Emphasis"/>
          <w:highlight w:val="green"/>
        </w:rPr>
        <w:t>C</w:t>
      </w:r>
      <w:r w:rsidRPr="00A15B77">
        <w:rPr>
          <w:sz w:val="12"/>
        </w:rPr>
        <w:t xml:space="preserve">hange </w:t>
      </w:r>
      <w:r w:rsidRPr="006A5617">
        <w:rPr>
          <w:rStyle w:val="StyleUnderline"/>
          <w:highlight w:val="green"/>
        </w:rPr>
        <w:t>predicts</w:t>
      </w:r>
      <w:r w:rsidRPr="00A15B77">
        <w:rPr>
          <w:rStyle w:val="StyleUnderline"/>
        </w:rPr>
        <w:t xml:space="preserve"> that </w:t>
      </w:r>
      <w:r w:rsidRPr="006A5617">
        <w:rPr>
          <w:rStyle w:val="StyleUnderline"/>
          <w:highlight w:val="green"/>
        </w:rPr>
        <w:t>we have twelve years to limit</w:t>
      </w:r>
      <w:r w:rsidRPr="00A15B77">
        <w:rPr>
          <w:rStyle w:val="StyleUnderline"/>
        </w:rPr>
        <w:t xml:space="preserve"> (not even prevent) the more </w:t>
      </w:r>
      <w:r w:rsidRPr="006A5617">
        <w:rPr>
          <w:rStyle w:val="StyleUnderline"/>
          <w:highlight w:val="green"/>
        </w:rPr>
        <w:t>catastrophic</w:t>
      </w:r>
      <w:r w:rsidRPr="00A15B77">
        <w:rPr>
          <w:rStyle w:val="StyleUnderline"/>
        </w:rPr>
        <w:t xml:space="preserve"> effects of </w:t>
      </w:r>
      <w:r w:rsidRPr="006A5617">
        <w:rPr>
          <w:rStyle w:val="StyleUnderline"/>
          <w:highlight w:val="green"/>
        </w:rPr>
        <w:t>climate change</w:t>
      </w:r>
      <w:r w:rsidRPr="00A15B77">
        <w:rPr>
          <w:sz w:val="12"/>
        </w:rPr>
        <w:t xml:space="preserve">. The simple, and horrific, fact that we all must face is that climate change has reached a point where many of its effects are inevitable, and </w:t>
      </w:r>
      <w:r w:rsidRPr="006A5617">
        <w:rPr>
          <w:rStyle w:val="Emphasis"/>
          <w:highlight w:val="green"/>
        </w:rPr>
        <w:t>we are now in a post-brink world</w:t>
      </w:r>
      <w:r w:rsidRPr="00A15B77">
        <w:rPr>
          <w:sz w:val="12"/>
        </w:rPr>
        <w:t>, where damage control is the primary concern. The question is not whether we can escape a future of climate change, but whether we can survive it. Socialist strategy must adapt accordingly.</w:t>
      </w:r>
    </w:p>
    <w:p w14:paraId="2507F53C" w14:textId="77777777" w:rsidR="00CC2229" w:rsidRPr="00A15B77" w:rsidRDefault="00CC2229" w:rsidP="00CC2229">
      <w:pPr>
        <w:rPr>
          <w:sz w:val="12"/>
        </w:rPr>
      </w:pPr>
      <w:r w:rsidRPr="00A15B77">
        <w:rPr>
          <w:sz w:val="12"/>
        </w:rPr>
        <w:t xml:space="preserve">In the face of this crisis, </w:t>
      </w:r>
      <w:r w:rsidRPr="00A15B77">
        <w:rPr>
          <w:rStyle w:val="StyleUnderline"/>
        </w:rPr>
        <w:t xml:space="preserve">the democratic socialists and </w:t>
      </w:r>
      <w:r w:rsidRPr="006A5617">
        <w:rPr>
          <w:rStyle w:val="StyleUnderline"/>
          <w:highlight w:val="green"/>
        </w:rPr>
        <w:t>social democrats</w:t>
      </w:r>
      <w:r w:rsidRPr="00A15B77">
        <w:rPr>
          <w:rStyle w:val="StyleUnderline"/>
        </w:rPr>
        <w:t xml:space="preserve"> in the United States have largely </w:t>
      </w:r>
      <w:r w:rsidRPr="006A5617">
        <w:rPr>
          <w:rStyle w:val="StyleUnderline"/>
          <w:highlight w:val="green"/>
        </w:rPr>
        <w:t>settled on market</w:t>
      </w:r>
      <w:r w:rsidRPr="00A15B77">
        <w:rPr>
          <w:rStyle w:val="StyleUnderline"/>
        </w:rPr>
        <w:t xml:space="preserve">-based </w:t>
      </w:r>
      <w:r w:rsidRPr="006A5617">
        <w:rPr>
          <w:rStyle w:val="StyleUnderline"/>
          <w:highlight w:val="green"/>
        </w:rPr>
        <w:t>reforms</w:t>
      </w:r>
      <w:r w:rsidRPr="00A15B77">
        <w:rPr>
          <w:sz w:val="12"/>
        </w:rPr>
        <w:t xml:space="preserve">. </w:t>
      </w:r>
      <w:r w:rsidRPr="00A15B77">
        <w:rPr>
          <w:rStyle w:val="StyleUnderline"/>
        </w:rPr>
        <w:t>The Green New Deal</w:t>
      </w:r>
      <w:r w:rsidRPr="00A15B77">
        <w:rPr>
          <w:sz w:val="12"/>
        </w:rPr>
        <w:t xml:space="preserve">, championed by Representative Alexandria Ocasio-Cortez and the left-wing of the Democratic Party, </w:t>
      </w:r>
      <w:r w:rsidRPr="00A15B77">
        <w:rPr>
          <w:rStyle w:val="StyleUnderline"/>
        </w:rPr>
        <w:t xml:space="preserve">remains </w:t>
      </w:r>
      <w:r w:rsidRPr="006A5617">
        <w:rPr>
          <w:rStyle w:val="StyleUnderline"/>
          <w:highlight w:val="green"/>
        </w:rPr>
        <w:t>a</w:t>
      </w:r>
      <w:r w:rsidRPr="00A15B77">
        <w:rPr>
          <w:rStyle w:val="StyleUnderline"/>
        </w:rPr>
        <w:t xml:space="preserve"> thoroughly </w:t>
      </w:r>
      <w:r w:rsidRPr="006A5617">
        <w:rPr>
          <w:rStyle w:val="StyleUnderline"/>
          <w:highlight w:val="green"/>
        </w:rPr>
        <w:t>capitalist solution to a capitalist problem</w:t>
      </w:r>
      <w:r w:rsidRPr="00A15B77">
        <w:rPr>
          <w:sz w:val="12"/>
        </w:rPr>
        <w:t xml:space="preserve">. </w:t>
      </w:r>
      <w:r w:rsidRPr="00A15B77">
        <w:rPr>
          <w:rStyle w:val="StyleUnderline"/>
        </w:rPr>
        <w:t xml:space="preserve">The proposal does nothing to challenge capitalism itself but rather seeks to </w:t>
      </w:r>
      <w:r w:rsidRPr="006A5617">
        <w:rPr>
          <w:rStyle w:val="StyleUnderline"/>
          <w:highlight w:val="green"/>
        </w:rPr>
        <w:t>subsidize</w:t>
      </w:r>
      <w:r w:rsidRPr="00A15B77">
        <w:rPr>
          <w:rStyle w:val="StyleUnderline"/>
        </w:rPr>
        <w:t xml:space="preserve"> market </w:t>
      </w:r>
      <w:r w:rsidRPr="006A5617">
        <w:rPr>
          <w:rStyle w:val="StyleUnderline"/>
          <w:highlight w:val="green"/>
        </w:rPr>
        <w:t>solutions to reorient</w:t>
      </w:r>
      <w:r w:rsidRPr="00A15B77">
        <w:rPr>
          <w:rStyle w:val="StyleUnderline"/>
        </w:rPr>
        <w:t xml:space="preserve"> the US energy infrastructure towards </w:t>
      </w:r>
      <w:r w:rsidRPr="006A5617">
        <w:rPr>
          <w:rStyle w:val="StyleUnderline"/>
          <w:highlight w:val="green"/>
        </w:rPr>
        <w:t>renewable</w:t>
      </w:r>
      <w:r w:rsidRPr="00A15B77">
        <w:rPr>
          <w:rStyle w:val="StyleUnderline"/>
        </w:rPr>
        <w:t xml:space="preserve"> energy </w:t>
      </w:r>
      <w:r w:rsidRPr="006A5617">
        <w:rPr>
          <w:rStyle w:val="StyleUnderline"/>
          <w:highlight w:val="green"/>
        </w:rPr>
        <w:t>production</w:t>
      </w:r>
      <w:r w:rsidRPr="00A15B77">
        <w:rPr>
          <w:sz w:val="12"/>
        </w:rPr>
        <w:t>, to develop less energy consuming transportation, and the development of public investment towards these ends.</w:t>
      </w:r>
    </w:p>
    <w:p w14:paraId="3D57CCF3" w14:textId="77777777" w:rsidR="00CC2229" w:rsidRPr="00A15B77" w:rsidRDefault="00CC2229" w:rsidP="00CC2229">
      <w:pPr>
        <w:rPr>
          <w:sz w:val="12"/>
        </w:rPr>
      </w:pPr>
      <w:r w:rsidRPr="00A15B77">
        <w:rPr>
          <w:rStyle w:val="Emphasis"/>
        </w:rPr>
        <w:t xml:space="preserve">The plan does </w:t>
      </w:r>
      <w:r w:rsidRPr="006A5617">
        <w:rPr>
          <w:rStyle w:val="Emphasis"/>
          <w:highlight w:val="green"/>
        </w:rPr>
        <w:t>nothing to call into question</w:t>
      </w:r>
      <w:r w:rsidRPr="00A15B77">
        <w:rPr>
          <w:rStyle w:val="Emphasis"/>
        </w:rPr>
        <w:t xml:space="preserve"> the </w:t>
      </w:r>
      <w:r w:rsidRPr="006A5617">
        <w:rPr>
          <w:rStyle w:val="Emphasis"/>
          <w:highlight w:val="green"/>
        </w:rPr>
        <w:t>profit incentives and endless</w:t>
      </w:r>
      <w:r w:rsidRPr="00A15B77">
        <w:rPr>
          <w:rStyle w:val="Emphasis"/>
        </w:rPr>
        <w:t xml:space="preserve"> resource </w:t>
      </w:r>
      <w:r w:rsidRPr="006A5617">
        <w:rPr>
          <w:rStyle w:val="Emphasis"/>
          <w:highlight w:val="green"/>
        </w:rPr>
        <w:t>consumption</w:t>
      </w:r>
      <w:r w:rsidRPr="00A15B77">
        <w:rPr>
          <w:rStyle w:val="Emphasis"/>
        </w:rPr>
        <w:t xml:space="preserve"> of capitalism </w:t>
      </w:r>
      <w:r w:rsidRPr="006A5617">
        <w:rPr>
          <w:rStyle w:val="Emphasis"/>
          <w:highlight w:val="green"/>
        </w:rPr>
        <w:t>which led us to this point</w:t>
      </w:r>
      <w:r w:rsidRPr="00A15B77">
        <w:rPr>
          <w:sz w:val="12"/>
        </w:rPr>
        <w: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w:t>
      </w:r>
      <w:r w:rsidRPr="006A5617">
        <w:rPr>
          <w:rStyle w:val="StyleUnderline"/>
          <w:highlight w:val="green"/>
        </w:rPr>
        <w:t>Fabricating [solar] panels requires caustic chemicals</w:t>
      </w:r>
      <w:r w:rsidRPr="00A15B77">
        <w:rPr>
          <w:rStyle w:val="StyleUnderline"/>
        </w:rPr>
        <w:t xml:space="preserve"> such as sodium hydroxide and hydrofluoric acid</w:t>
      </w:r>
      <w:r w:rsidRPr="00A15B77">
        <w:rPr>
          <w:sz w:val="12"/>
        </w:rPr>
        <w:t xml:space="preserve">, </w:t>
      </w:r>
      <w:r w:rsidRPr="006A5617">
        <w:rPr>
          <w:rStyle w:val="StyleUnderline"/>
          <w:highlight w:val="green"/>
        </w:rPr>
        <w:t>and</w:t>
      </w:r>
      <w:r w:rsidRPr="00A15B77">
        <w:rPr>
          <w:rStyle w:val="StyleUnderline"/>
        </w:rPr>
        <w:t xml:space="preserve"> the process uses water as well as electricity</w:t>
      </w:r>
      <w:r w:rsidRPr="00A15B77">
        <w:rPr>
          <w:sz w:val="12"/>
        </w:rPr>
        <w:t xml:space="preserve">, </w:t>
      </w:r>
      <w:r w:rsidRPr="00A15B77">
        <w:rPr>
          <w:rStyle w:val="StyleUnderline"/>
        </w:rPr>
        <w:t xml:space="preserve">the production of which </w:t>
      </w:r>
      <w:r w:rsidRPr="006A5617">
        <w:rPr>
          <w:rStyle w:val="StyleUnderline"/>
          <w:highlight w:val="green"/>
        </w:rPr>
        <w:t>emits greenhouse gases</w:t>
      </w:r>
      <w:r w:rsidRPr="00A15B77">
        <w:rPr>
          <w:sz w:val="12"/>
        </w:rPr>
        <w:t xml:space="preserve">.” Technology alone cannot sufficiently combat this crisis, as the production of such technology through capitalist manufacturing infrastructure only perpetuates environmental harm. Furthermore, </w:t>
      </w:r>
      <w:r w:rsidRPr="00A15B77">
        <w:rPr>
          <w:rStyle w:val="StyleUnderline"/>
        </w:rPr>
        <w:t xml:space="preserve">subsidizing and </w:t>
      </w:r>
      <w:r w:rsidRPr="006A5617">
        <w:rPr>
          <w:rStyle w:val="StyleUnderline"/>
          <w:highlight w:val="green"/>
        </w:rPr>
        <w:t>incentivizing renewable energy stops far short of</w:t>
      </w:r>
      <w:r w:rsidRPr="00A15B77">
        <w:rPr>
          <w:rStyle w:val="StyleUnderline"/>
        </w:rPr>
        <w:t xml:space="preserve"> actually </w:t>
      </w:r>
      <w:r w:rsidRPr="006A5617">
        <w:rPr>
          <w:rStyle w:val="StyleUnderline"/>
          <w:highlight w:val="green"/>
        </w:rPr>
        <w:t>combating the fossil fuel industry</w:t>
      </w:r>
      <w:r w:rsidRPr="00A15B77">
        <w:rPr>
          <w:rStyle w:val="StyleUnderline"/>
        </w:rPr>
        <w:t xml:space="preserve"> driving the current climate crisis</w:t>
      </w:r>
      <w:r w:rsidRPr="00A15B77">
        <w:rPr>
          <w:sz w:val="12"/>
        </w:rPr>
        <w:t>.</w:t>
      </w:r>
    </w:p>
    <w:p w14:paraId="6C5E4B0F" w14:textId="77777777" w:rsidR="00CC2229" w:rsidRPr="00A15B77" w:rsidRDefault="00CC2229" w:rsidP="00CC2229">
      <w:pPr>
        <w:rPr>
          <w:sz w:val="12"/>
        </w:rPr>
      </w:pPr>
      <w:r w:rsidRPr="00A15B77">
        <w:rPr>
          <w:rStyle w:val="StyleUnderline"/>
        </w:rPr>
        <w:t xml:space="preserve">The </w:t>
      </w:r>
      <w:r w:rsidRPr="006A5617">
        <w:rPr>
          <w:rStyle w:val="StyleUnderline"/>
          <w:highlight w:val="green"/>
        </w:rPr>
        <w:t>technocratic market solutions</w:t>
      </w:r>
      <w:r w:rsidRPr="00A15B77">
        <w:rPr>
          <w:rStyle w:val="StyleUnderline"/>
        </w:rPr>
        <w:t xml:space="preserve"> offered in the Green New Deal </w:t>
      </w:r>
      <w:r w:rsidRPr="006A5617">
        <w:rPr>
          <w:rStyle w:val="StyleUnderline"/>
          <w:highlight w:val="green"/>
        </w:rPr>
        <w:t>fail</w:t>
      </w:r>
      <w:r w:rsidRPr="00A15B77">
        <w:rPr>
          <w:rStyle w:val="StyleUnderline"/>
        </w:rPr>
        <w:t xml:space="preserve"> to adequately combat the driving factors of climate change</w:t>
      </w:r>
      <w:r w:rsidRPr="00A15B77">
        <w:rPr>
          <w:sz w:val="12"/>
        </w:rPr>
        <w:t xml:space="preserve">. What is worse, </w:t>
      </w:r>
      <w:r w:rsidRPr="00A15B77">
        <w:rPr>
          <w:rStyle w:val="StyleUnderline"/>
        </w:rPr>
        <w:t xml:space="preserve">they </w:t>
      </w:r>
      <w:r w:rsidRPr="006A5617">
        <w:rPr>
          <w:rStyle w:val="StyleUnderline"/>
          <w:highlight w:val="green"/>
        </w:rPr>
        <w:t>rely on a violent imperialist global system</w:t>
      </w:r>
      <w:r w:rsidRPr="00A15B77">
        <w:rPr>
          <w:rStyle w:val="StyleUnderline"/>
        </w:rPr>
        <w:t xml:space="preserve"> in order to produce their technological solutions</w:t>
      </w:r>
      <w:r w:rsidRPr="00A15B77">
        <w:rPr>
          <w:sz w:val="12"/>
        </w:rPr>
        <w:t xml:space="preserve">. </w:t>
      </w:r>
      <w:r w:rsidRPr="00A15B77">
        <w:rPr>
          <w:rStyle w:val="StyleUnderline"/>
        </w:rPr>
        <w:t xml:space="preserve">The development of </w:t>
      </w:r>
      <w:r w:rsidRPr="006A5617">
        <w:rPr>
          <w:rStyle w:val="StyleUnderline"/>
          <w:highlight w:val="green"/>
        </w:rPr>
        <w:t>high-tech</w:t>
      </w:r>
      <w:r w:rsidRPr="00A15B77">
        <w:rPr>
          <w:rStyle w:val="StyleUnderline"/>
        </w:rPr>
        <w:t xml:space="preserve"> energy </w:t>
      </w:r>
      <w:r w:rsidRPr="006A5617">
        <w:rPr>
          <w:rStyle w:val="StyleUnderline"/>
          <w:highlight w:val="green"/>
        </w:rPr>
        <w:t>infrastructure and</w:t>
      </w:r>
      <w:r w:rsidRPr="00A15B77">
        <w:rPr>
          <w:rStyle w:val="StyleUnderline"/>
        </w:rPr>
        <w:t xml:space="preserve"> the development of </w:t>
      </w:r>
      <w:r w:rsidRPr="006A5617">
        <w:rPr>
          <w:rStyle w:val="StyleUnderline"/>
          <w:highlight w:val="green"/>
        </w:rPr>
        <w:t>low</w:t>
      </w:r>
      <w:r w:rsidRPr="00A15B77">
        <w:rPr>
          <w:rStyle w:val="StyleUnderline"/>
        </w:rPr>
        <w:t xml:space="preserve"> or zero </w:t>
      </w:r>
      <w:r w:rsidRPr="006A5617">
        <w:rPr>
          <w:rStyle w:val="StyleUnderline"/>
          <w:highlight w:val="green"/>
        </w:rPr>
        <w:t>emission transportation requires</w:t>
      </w:r>
      <w:r w:rsidRPr="00A15B77">
        <w:rPr>
          <w:rStyle w:val="StyleUnderline"/>
        </w:rPr>
        <w:t xml:space="preserve"> the </w:t>
      </w:r>
      <w:r w:rsidRPr="006A5617">
        <w:rPr>
          <w:rStyle w:val="StyleUnderline"/>
          <w:highlight w:val="green"/>
        </w:rPr>
        <w:t>import of raw material</w:t>
      </w:r>
      <w:r w:rsidRPr="00A15B77">
        <w:rPr>
          <w:rStyle w:val="StyleUnderline"/>
        </w:rPr>
        <w:t xml:space="preserve"> and rare earth minerals </w:t>
      </w:r>
      <w:r w:rsidRPr="006A5617">
        <w:rPr>
          <w:rStyle w:val="StyleUnderline"/>
          <w:highlight w:val="green"/>
        </w:rPr>
        <w:t>which the US can only access because of</w:t>
      </w:r>
      <w:r w:rsidRPr="00A15B77">
        <w:rPr>
          <w:rStyle w:val="StyleUnderline"/>
        </w:rPr>
        <w:t xml:space="preserve"> the </w:t>
      </w:r>
      <w:r w:rsidRPr="006A5617">
        <w:rPr>
          <w:rStyle w:val="StyleUnderline"/>
          <w:highlight w:val="green"/>
        </w:rPr>
        <w:t>imperial division of the Global South</w:t>
      </w:r>
      <w:r w:rsidRPr="00A15B77">
        <w:rPr>
          <w:sz w:val="12"/>
        </w:rPr>
        <w:t xml:space="preserve">. </w:t>
      </w:r>
      <w:r w:rsidRPr="00A15B77">
        <w:rPr>
          <w:rStyle w:val="StyleUnderline"/>
        </w:rPr>
        <w:t>This imperial division of the world requires constant militarism from the imperial core nations</w:t>
      </w:r>
      <w:r w:rsidRPr="00A15B77">
        <w:rPr>
          <w:sz w:val="12"/>
        </w:rPr>
        <w:t xml:space="preserve">, and as Lenin demonstrates in Imperialism: The Highest Stage of Capitalism, </w:t>
      </w:r>
      <w:r w:rsidRPr="00A15B77">
        <w:rPr>
          <w:rStyle w:val="StyleUnderline"/>
        </w:rPr>
        <w:t>facilitates constant warfare as imperial states compete for spheres of influence in order to facilitate cheap resource extraction</w:t>
      </w:r>
      <w:r w:rsidRPr="00A15B77">
        <w:rPr>
          <w:sz w:val="12"/>
        </w:rPr>
        <w:t xml:space="preserve">. </w:t>
      </w:r>
      <w:r w:rsidRPr="006A5617">
        <w:rPr>
          <w:rStyle w:val="Emphasis"/>
          <w:highlight w:val="green"/>
        </w:rPr>
        <w:t>The US military</w:t>
      </w:r>
      <w:r w:rsidRPr="00A15B77">
        <w:rPr>
          <w:rStyle w:val="Emphasis"/>
        </w:rPr>
        <w:t xml:space="preserve">, one of many imperialist forces, </w:t>
      </w:r>
      <w:r w:rsidRPr="006A5617">
        <w:rPr>
          <w:rStyle w:val="Emphasis"/>
          <w:highlight w:val="green"/>
        </w:rPr>
        <w:t>is the single largest user of petroleum</w:t>
      </w:r>
      <w:r w:rsidRPr="00A15B77">
        <w:rPr>
          <w:sz w:val="12"/>
        </w:rPr>
        <w:t>, and one of its main functions is to ensure oil access for the US. Without challenging this imperialist division of the world and the role of the US military in upholding it, the Green New Deal fails even further to challenge the underlying causes of climate change.</w:t>
      </w:r>
    </w:p>
    <w:p w14:paraId="787274E8" w14:textId="77777777" w:rsidR="00CC2229" w:rsidRPr="00A15B77" w:rsidRDefault="00CC2229" w:rsidP="00CC2229">
      <w:pPr>
        <w:rPr>
          <w:sz w:val="12"/>
        </w:rPr>
      </w:pPr>
      <w:r w:rsidRPr="00A15B77">
        <w:rPr>
          <w:sz w:val="12"/>
        </w:rPr>
        <w:t xml:space="preserve">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w:t>
      </w:r>
      <w:r w:rsidRPr="006A5617">
        <w:rPr>
          <w:rStyle w:val="StyleUnderline"/>
          <w:highlight w:val="green"/>
        </w:rPr>
        <w:t>If the center-left party</w:t>
      </w:r>
      <w:r w:rsidRPr="00A15B77">
        <w:rPr>
          <w:rStyle w:val="StyleUnderline"/>
        </w:rPr>
        <w:t xml:space="preserve"> in the heart of the imperial core </w:t>
      </w:r>
      <w:r w:rsidRPr="006A5617">
        <w:rPr>
          <w:rStyle w:val="StyleUnderline"/>
          <w:highlight w:val="green"/>
        </w:rPr>
        <w:t>sees</w:t>
      </w:r>
      <w:r w:rsidRPr="00A15B77">
        <w:rPr>
          <w:rStyle w:val="StyleUnderline"/>
        </w:rPr>
        <w:t xml:space="preserve"> even </w:t>
      </w:r>
      <w:r w:rsidRPr="006A5617">
        <w:rPr>
          <w:rStyle w:val="StyleUnderline"/>
          <w:highlight w:val="green"/>
        </w:rPr>
        <w:t>milquetoast</w:t>
      </w:r>
      <w:r w:rsidRPr="00A15B77">
        <w:rPr>
          <w:rStyle w:val="StyleUnderline"/>
        </w:rPr>
        <w:t xml:space="preserve"> capitalist </w:t>
      </w:r>
      <w:r w:rsidRPr="006A5617">
        <w:rPr>
          <w:rStyle w:val="StyleUnderline"/>
          <w:highlight w:val="green"/>
        </w:rPr>
        <w:t>reforms as</w:t>
      </w:r>
      <w:r w:rsidRPr="00A15B77">
        <w:rPr>
          <w:rStyle w:val="StyleUnderline"/>
        </w:rPr>
        <w:t xml:space="preserve"> a step </w:t>
      </w:r>
      <w:r w:rsidRPr="006A5617">
        <w:rPr>
          <w:rStyle w:val="StyleUnderline"/>
          <w:highlight w:val="green"/>
        </w:rPr>
        <w:t>too far</w:t>
      </w:r>
      <w:r w:rsidRPr="00A15B77">
        <w:rPr>
          <w:sz w:val="12"/>
        </w:rPr>
        <w:t xml:space="preserve">, </w:t>
      </w:r>
      <w:r w:rsidRPr="006A5617">
        <w:rPr>
          <w:rStyle w:val="StyleUnderline"/>
          <w:highlight w:val="green"/>
        </w:rPr>
        <w:t>we</w:t>
      </w:r>
      <w:r w:rsidRPr="00A15B77">
        <w:rPr>
          <w:rStyle w:val="StyleUnderline"/>
        </w:rPr>
        <w:t xml:space="preserve"> ought to </w:t>
      </w:r>
      <w:r w:rsidRPr="006A5617">
        <w:rPr>
          <w:rStyle w:val="StyleUnderline"/>
          <w:highlight w:val="green"/>
        </w:rPr>
        <w:t>have</w:t>
      </w:r>
      <w:r w:rsidRPr="00A15B77">
        <w:rPr>
          <w:rStyle w:val="StyleUnderline"/>
        </w:rPr>
        <w:t xml:space="preserve"> very </w:t>
      </w:r>
      <w:r w:rsidRPr="006A5617">
        <w:rPr>
          <w:rStyle w:val="StyleUnderline"/>
          <w:highlight w:val="green"/>
        </w:rPr>
        <w:t>little hope</w:t>
      </w:r>
      <w:r w:rsidRPr="00A15B77">
        <w:rPr>
          <w:rStyle w:val="StyleUnderline"/>
        </w:rPr>
        <w:t xml:space="preserve"> that </w:t>
      </w:r>
      <w:r w:rsidRPr="006A5617">
        <w:rPr>
          <w:rStyle w:val="StyleUnderline"/>
          <w:highlight w:val="green"/>
        </w:rPr>
        <w:t>a reformist solution will present itself within the</w:t>
      </w:r>
      <w:r w:rsidRPr="00A15B77">
        <w:rPr>
          <w:rStyle w:val="StyleUnderline"/>
        </w:rPr>
        <w:t xml:space="preserve"> ever-shrinking </w:t>
      </w:r>
      <w:r w:rsidRPr="006A5617">
        <w:rPr>
          <w:rStyle w:val="StyleUnderline"/>
          <w:highlight w:val="green"/>
        </w:rPr>
        <w:t>twelve-year time frame</w:t>
      </w:r>
      <w:r w:rsidRPr="00A15B77">
        <w:rPr>
          <w:sz w:val="12"/>
        </w:rPr>
        <w:t>.</w:t>
      </w:r>
    </w:p>
    <w:p w14:paraId="59FBEF3A" w14:textId="77777777" w:rsidR="00CC2229" w:rsidRPr="009C4C3C" w:rsidRDefault="00CC2229" w:rsidP="00CC2229"/>
    <w:p w14:paraId="31156328" w14:textId="77777777" w:rsidR="00CC2229" w:rsidRPr="000D2198" w:rsidRDefault="00CC2229" w:rsidP="00CC2229">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1C89BC44" w14:textId="77777777" w:rsidR="00CC2229" w:rsidRDefault="00CC2229" w:rsidP="00CC2229">
      <w:pPr>
        <w:rPr>
          <w:rStyle w:val="Style13ptBold"/>
        </w:rPr>
      </w:pPr>
      <w:r>
        <w:rPr>
          <w:rStyle w:val="Style13ptBold"/>
        </w:rPr>
        <w:t>Escalante ‘18</w:t>
      </w:r>
    </w:p>
    <w:p w14:paraId="6B084229" w14:textId="77777777" w:rsidR="00CC2229" w:rsidRPr="001E1390" w:rsidRDefault="00CC2229" w:rsidP="00CC2229">
      <w:pPr>
        <w:rPr>
          <w:sz w:val="16"/>
          <w:szCs w:val="16"/>
        </w:rPr>
      </w:pPr>
      <w:r w:rsidRPr="001E1390">
        <w:rPr>
          <w:sz w:val="16"/>
          <w:szCs w:val="16"/>
        </w:rPr>
        <w:t xml:space="preserve">[Alyson, philosophy at U of Oregon. 08/24/2018. “Against Electoralism, For Dual Power!” </w:t>
      </w:r>
      <w:hyperlink r:id="rId13" w:history="1">
        <w:r w:rsidRPr="001E1390">
          <w:rPr>
            <w:rStyle w:val="Hyperlink"/>
            <w:sz w:val="16"/>
            <w:szCs w:val="16"/>
          </w:rPr>
          <w:t>https://theforgenews.org/2018/08/24/against-electoralism-for-dual-power/</w:t>
        </w:r>
      </w:hyperlink>
      <w:r w:rsidRPr="001E1390">
        <w:rPr>
          <w:sz w:val="16"/>
          <w:szCs w:val="16"/>
        </w:rPr>
        <w:t>] pat</w:t>
      </w:r>
    </w:p>
    <w:p w14:paraId="36DF0758" w14:textId="77777777" w:rsidR="00CC2229" w:rsidRPr="000D2198" w:rsidRDefault="00CC2229" w:rsidP="00CC2229">
      <w:pPr>
        <w:rPr>
          <w:sz w:val="12"/>
        </w:rPr>
      </w:pPr>
      <w:r w:rsidRPr="000D2198">
        <w:rPr>
          <w:sz w:val="12"/>
        </w:rPr>
        <w:t xml:space="preserve">I am sure that at this point, the opportunists reading this have already begun to type out their typical objection: </w:t>
      </w:r>
      <w:r w:rsidRPr="006A5617">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25299CE7" w14:textId="77777777" w:rsidR="00CC2229" w:rsidRPr="000D2198" w:rsidRDefault="00CC2229" w:rsidP="00CC2229">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6A5617">
        <w:rPr>
          <w:rStyle w:val="Emphasis"/>
          <w:highlight w:val="green"/>
        </w:rPr>
        <w:t>we need to abandon electoralism</w:t>
      </w:r>
      <w:r w:rsidRPr="000D2198">
        <w:rPr>
          <w:rStyle w:val="Emphasis"/>
        </w:rPr>
        <w:t xml:space="preserve"> and working within the bourgeois state</w:t>
      </w:r>
      <w:r w:rsidRPr="000D2198">
        <w:rPr>
          <w:sz w:val="12"/>
        </w:rPr>
        <w:t>.</w:t>
      </w:r>
    </w:p>
    <w:p w14:paraId="48750CE7" w14:textId="77777777" w:rsidR="00CC2229" w:rsidRPr="000D2198" w:rsidRDefault="00CC2229" w:rsidP="00CC2229">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6A5617">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6A5617">
        <w:rPr>
          <w:rStyle w:val="StyleUnderline"/>
          <w:highlight w:val="green"/>
        </w:rPr>
        <w:t>institutions</w:t>
      </w:r>
      <w:r w:rsidRPr="001F4FB0">
        <w:rPr>
          <w:rStyle w:val="StyleUnderline"/>
        </w:rPr>
        <w:t xml:space="preserve"> and councils</w:t>
      </w:r>
      <w:r w:rsidRPr="000D2198">
        <w:rPr>
          <w:rStyle w:val="StyleUnderline"/>
        </w:rPr>
        <w:t xml:space="preserve"> which </w:t>
      </w:r>
      <w:r w:rsidRPr="006A5617">
        <w:rPr>
          <w:rStyle w:val="StyleUnderline"/>
          <w:highlight w:val="green"/>
        </w:rPr>
        <w:t>met the needs of</w:t>
      </w:r>
      <w:r w:rsidRPr="000D2198">
        <w:rPr>
          <w:rStyle w:val="StyleUnderline"/>
        </w:rPr>
        <w:t xml:space="preserve"> the </w:t>
      </w:r>
      <w:r w:rsidRPr="006A5617">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6A5617">
        <w:rPr>
          <w:rStyle w:val="StyleUnderline"/>
          <w:highlight w:val="green"/>
        </w:rPr>
        <w:t>the</w:t>
      </w:r>
      <w:r w:rsidRPr="000D2198">
        <w:rPr>
          <w:rStyle w:val="StyleUnderline"/>
        </w:rPr>
        <w:t xml:space="preserve"> Bolshevik controlled </w:t>
      </w:r>
      <w:r w:rsidRPr="006A5617">
        <w:rPr>
          <w:rStyle w:val="StyleUnderline"/>
          <w:highlight w:val="green"/>
        </w:rPr>
        <w:t>soviets provided</w:t>
      </w:r>
      <w:r w:rsidRPr="000D2198">
        <w:rPr>
          <w:rStyle w:val="StyleUnderline"/>
        </w:rPr>
        <w:t xml:space="preserve"> government </w:t>
      </w:r>
      <w:r w:rsidRPr="006A5617">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6A5617">
        <w:rPr>
          <w:rStyle w:val="StyleUnderline"/>
          <w:highlight w:val="green"/>
        </w:rPr>
        <w:t>troops</w:t>
      </w:r>
      <w:r w:rsidRPr="000D2198">
        <w:rPr>
          <w:rStyle w:val="StyleUnderline"/>
        </w:rPr>
        <w:t xml:space="preserve"> loyal to the Bolshevik factions within the soviet who </w:t>
      </w:r>
      <w:r w:rsidRPr="006A5617">
        <w:rPr>
          <w:rStyle w:val="StyleUnderline"/>
          <w:highlight w:val="green"/>
        </w:rPr>
        <w:t>repelled the coup</w:t>
      </w:r>
      <w:r w:rsidRPr="000D2198">
        <w:rPr>
          <w:rStyle w:val="StyleUnderline"/>
        </w:rPr>
        <w:t xml:space="preserve"> plotters</w:t>
      </w:r>
      <w:r w:rsidRPr="000D2198">
        <w:rPr>
          <w:sz w:val="12"/>
        </w:rPr>
        <w:t xml:space="preserve">, </w:t>
      </w:r>
      <w:r w:rsidRPr="006A5617">
        <w:rPr>
          <w:rStyle w:val="StyleUnderline"/>
          <w:highlight w:val="green"/>
        </w:rPr>
        <w:t>proving</w:t>
      </w:r>
      <w:r w:rsidRPr="000D2198">
        <w:rPr>
          <w:rStyle w:val="StyleUnderline"/>
        </w:rPr>
        <w:t xml:space="preserve"> concretely to the workers of Petrograd that the </w:t>
      </w:r>
      <w:r w:rsidRPr="006A5617">
        <w:rPr>
          <w:rStyle w:val="StyleUnderline"/>
          <w:highlight w:val="green"/>
        </w:rPr>
        <w:t>socialists could</w:t>
      </w:r>
      <w:r w:rsidRPr="000D2198">
        <w:rPr>
          <w:rStyle w:val="StyleUnderline"/>
        </w:rPr>
        <w:t xml:space="preserve"> not only </w:t>
      </w:r>
      <w:r w:rsidRPr="006A5617">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6A5617">
        <w:rPr>
          <w:rStyle w:val="StyleUnderline"/>
          <w:highlight w:val="green"/>
        </w:rPr>
        <w:t>defense</w:t>
      </w:r>
      <w:r w:rsidRPr="000D2198">
        <w:rPr>
          <w:sz w:val="12"/>
        </w:rPr>
        <w:t>.</w:t>
      </w:r>
    </w:p>
    <w:p w14:paraId="4D7CE298" w14:textId="77777777" w:rsidR="00CC2229" w:rsidRPr="000D2198" w:rsidRDefault="00CC2229" w:rsidP="00CC2229">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6A5617">
        <w:rPr>
          <w:rStyle w:val="Emphasis"/>
          <w:highlight w:val="green"/>
        </w:rPr>
        <w:t>They would not bolster the capitalist state</w:t>
      </w:r>
      <w:r w:rsidRPr="000D2198">
        <w:rPr>
          <w:rStyle w:val="Emphasis"/>
        </w:rPr>
        <w:t xml:space="preserve"> in the name of socialism, </w:t>
      </w:r>
      <w:r w:rsidRPr="006A5617">
        <w:rPr>
          <w:rStyle w:val="Emphasis"/>
          <w:highlight w:val="green"/>
        </w:rPr>
        <w:t>they would offer an alternative</w:t>
      </w:r>
      <w:r w:rsidRPr="000D2198">
        <w:rPr>
          <w:rStyle w:val="Emphasis"/>
        </w:rPr>
        <w:t xml:space="preserve"> to it</w:t>
      </w:r>
      <w:r w:rsidRPr="000D2198">
        <w:rPr>
          <w:sz w:val="12"/>
        </w:rPr>
        <w:t>.</w:t>
      </w:r>
    </w:p>
    <w:p w14:paraId="4B0DB18B" w14:textId="77777777" w:rsidR="00CC2229" w:rsidRPr="000D2198" w:rsidRDefault="00CC2229" w:rsidP="00CC2229">
      <w:pPr>
        <w:rPr>
          <w:sz w:val="12"/>
        </w:rPr>
      </w:pPr>
      <w:r w:rsidRPr="000D2198">
        <w:rPr>
          <w:sz w:val="12"/>
        </w:rPr>
        <w:t xml:space="preserve">And so, when the time came for revolt, </w:t>
      </w:r>
      <w:r w:rsidRPr="006A5617">
        <w:rPr>
          <w:rStyle w:val="StyleUnderline"/>
          <w:highlight w:val="green"/>
        </w:rPr>
        <w:t>the masses were already</w:t>
      </w:r>
      <w:r w:rsidRPr="000D2198">
        <w:rPr>
          <w:rStyle w:val="StyleUnderline"/>
        </w:rPr>
        <w:t xml:space="preserve"> to </w:t>
      </w:r>
      <w:r w:rsidRPr="006A5617">
        <w:rPr>
          <w:rStyle w:val="StyleUnderline"/>
          <w:highlight w:val="green"/>
        </w:rPr>
        <w:t>loyal</w:t>
      </w:r>
      <w:r w:rsidRPr="000D2198">
        <w:rPr>
          <w:rStyle w:val="StyleUnderline"/>
        </w:rPr>
        <w:t xml:space="preserve"> to the Bolsheviks</w:t>
      </w:r>
      <w:r w:rsidRPr="000D2198">
        <w:rPr>
          <w:sz w:val="12"/>
        </w:rPr>
        <w:t xml:space="preserve">. </w:t>
      </w:r>
      <w:r w:rsidRPr="006A5617">
        <w:rPr>
          <w:rStyle w:val="StyleUnderline"/>
          <w:highlight w:val="green"/>
        </w:rPr>
        <w:t>The only party who</w:t>
      </w:r>
      <w:r w:rsidRPr="000D2198">
        <w:rPr>
          <w:rStyle w:val="StyleUnderline"/>
        </w:rPr>
        <w:t xml:space="preserve"> had </w:t>
      </w:r>
      <w:r w:rsidRPr="006A5617">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6A5617">
        <w:rPr>
          <w:rStyle w:val="StyleUnderline"/>
          <w:highlight w:val="green"/>
        </w:rPr>
        <w:t>successfully gained</w:t>
      </w:r>
      <w:r w:rsidRPr="000D2198">
        <w:rPr>
          <w:rStyle w:val="StyleUnderline"/>
        </w:rPr>
        <w:t xml:space="preserve"> the </w:t>
      </w:r>
      <w:r w:rsidRPr="006A5617">
        <w:rPr>
          <w:rStyle w:val="StyleUnderline"/>
          <w:highlight w:val="green"/>
        </w:rPr>
        <w:t>support of the workers</w:t>
      </w:r>
      <w:r w:rsidRPr="000D2198">
        <w:rPr>
          <w:sz w:val="12"/>
        </w:rPr>
        <w:t>.</w:t>
      </w:r>
    </w:p>
    <w:p w14:paraId="6760F08B" w14:textId="77777777" w:rsidR="00CC2229" w:rsidRPr="000D2198" w:rsidRDefault="00CC2229" w:rsidP="00CC2229">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6A5617">
        <w:rPr>
          <w:rStyle w:val="Emphasis"/>
          <w:highlight w:val="green"/>
        </w:rPr>
        <w:t>what good does one more left democrat</w:t>
      </w:r>
      <w:r w:rsidRPr="000D2198">
        <w:rPr>
          <w:rStyle w:val="Emphasis"/>
        </w:rPr>
        <w:t xml:space="preserve"> who will abandon the workers </w:t>
      </w:r>
      <w:r w:rsidRPr="006A5617">
        <w:rPr>
          <w:rStyle w:val="Emphasis"/>
          <w:highlight w:val="green"/>
        </w:rPr>
        <w:t>do</w:t>
      </w:r>
      <w:r w:rsidRPr="000D2198">
        <w:rPr>
          <w:rStyle w:val="Emphasis"/>
        </w:rPr>
        <w:t xml:space="preserve"> for us</w:t>
      </w:r>
      <w:r w:rsidRPr="006A5617">
        <w:rPr>
          <w:rStyle w:val="Emphasis"/>
          <w:highlight w:val="green"/>
        </w:rPr>
        <w:t>?</w:t>
      </w:r>
    </w:p>
    <w:p w14:paraId="0CF8F68A" w14:textId="77777777" w:rsidR="00CC2229" w:rsidRPr="000D2198" w:rsidRDefault="00CC2229" w:rsidP="00CC2229">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4616D124" w14:textId="77777777" w:rsidR="00CC2229" w:rsidRPr="000D2198" w:rsidRDefault="00CC2229" w:rsidP="00CC2229">
      <w:pPr>
        <w:rPr>
          <w:sz w:val="12"/>
        </w:rPr>
      </w:pPr>
      <w:r w:rsidRPr="000D2198">
        <w:rPr>
          <w:sz w:val="12"/>
        </w:rPr>
        <w:t xml:space="preserve">And do this, we reply: </w:t>
      </w:r>
      <w:r w:rsidRPr="006A5617">
        <w:rPr>
          <w:rStyle w:val="StyleUnderline"/>
          <w:highlight w:val="green"/>
        </w:rPr>
        <w:t>what makes you think reform</w:t>
      </w:r>
      <w:r w:rsidRPr="000D2198">
        <w:rPr>
          <w:sz w:val="12"/>
        </w:rPr>
        <w:t xml:space="preserve">ism </w:t>
      </w:r>
      <w:r w:rsidRPr="006A5617">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6A5617">
        <w:rPr>
          <w:rStyle w:val="StyleUnderline"/>
          <w:highlight w:val="green"/>
        </w:rPr>
        <w:t>the</w:t>
      </w:r>
      <w:r w:rsidRPr="000D2198">
        <w:rPr>
          <w:rStyle w:val="StyleUnderline"/>
        </w:rPr>
        <w:t xml:space="preserve"> Black </w:t>
      </w:r>
      <w:r w:rsidRPr="006A5617">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6A5617">
        <w:rPr>
          <w:rStyle w:val="StyleUnderline"/>
          <w:highlight w:val="green"/>
        </w:rPr>
        <w:t>fed the children themselves</w:t>
      </w:r>
      <w:r w:rsidRPr="000D2198">
        <w:rPr>
          <w:sz w:val="12"/>
        </w:rPr>
        <w:t xml:space="preserve">. In the 40s and 50s, </w:t>
      </w:r>
      <w:r w:rsidRPr="006A5617">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6A5617">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74623714" w14:textId="77777777" w:rsidR="00CC2229" w:rsidRPr="000D2198" w:rsidRDefault="00CC2229" w:rsidP="00CC2229">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76E7F4C5" w14:textId="77777777" w:rsidR="00CC2229" w:rsidRPr="000D2198" w:rsidRDefault="00CC2229" w:rsidP="00CC2229">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6A5617">
        <w:rPr>
          <w:rStyle w:val="StyleUnderline"/>
          <w:highlight w:val="green"/>
        </w:rPr>
        <w:t>Our task</w:t>
      </w:r>
      <w:r w:rsidRPr="000D2198">
        <w:rPr>
          <w:rStyle w:val="StyleUnderline"/>
        </w:rPr>
        <w:t xml:space="preserve"> now </w:t>
      </w:r>
      <w:r w:rsidRPr="006A5617">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6A5617">
        <w:rPr>
          <w:rStyle w:val="Emphasis"/>
          <w:highlight w:val="green"/>
        </w:rPr>
        <w:t>Our task is to serve the people</w:t>
      </w:r>
      <w:r w:rsidRPr="000D2198">
        <w:rPr>
          <w:sz w:val="12"/>
        </w:rPr>
        <w:t>. Our task is to build dual power.</w:t>
      </w:r>
    </w:p>
    <w:p w14:paraId="3BA6292B" w14:textId="77777777" w:rsidR="00CC2229" w:rsidRPr="000D2198" w:rsidRDefault="00CC2229" w:rsidP="00CC2229">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6A5617">
        <w:rPr>
          <w:rStyle w:val="StyleUnderline"/>
          <w:highlight w:val="green"/>
        </w:rPr>
        <w:t>Philly Socialists</w:t>
      </w:r>
      <w:r w:rsidRPr="000D2198">
        <w:rPr>
          <w:rStyle w:val="StyleUnderline"/>
        </w:rPr>
        <w:t xml:space="preserve"> have begun to </w:t>
      </w:r>
      <w:r w:rsidRPr="006A5617">
        <w:rPr>
          <w:rStyle w:val="StyleUnderline"/>
          <w:highlight w:val="green"/>
        </w:rPr>
        <w:t>build</w:t>
      </w:r>
      <w:r w:rsidRPr="000D2198">
        <w:rPr>
          <w:rStyle w:val="StyleUnderline"/>
        </w:rPr>
        <w:t xml:space="preserve"> dual power through </w:t>
      </w:r>
      <w:r w:rsidRPr="006A5617">
        <w:rPr>
          <w:rStyle w:val="StyleUnderline"/>
          <w:highlight w:val="green"/>
        </w:rPr>
        <w:t>GED programs and tenants unions</w:t>
      </w:r>
      <w:r w:rsidRPr="000D2198">
        <w:rPr>
          <w:sz w:val="12"/>
        </w:rPr>
        <w:t xml:space="preserve">, </w:t>
      </w:r>
      <w:r w:rsidRPr="000D2198">
        <w:rPr>
          <w:rStyle w:val="StyleUnderline"/>
        </w:rPr>
        <w:t xml:space="preserve">many branches of </w:t>
      </w:r>
      <w:r w:rsidRPr="006A5617">
        <w:rPr>
          <w:rStyle w:val="StyleUnderline"/>
          <w:highlight w:val="green"/>
        </w:rPr>
        <w:t xml:space="preserve">the </w:t>
      </w:r>
      <w:r w:rsidRPr="006A5617">
        <w:rPr>
          <w:rStyle w:val="Emphasis"/>
          <w:highlight w:val="green"/>
        </w:rPr>
        <w:t>P</w:t>
      </w:r>
      <w:r w:rsidRPr="000D2198">
        <w:rPr>
          <w:rStyle w:val="StyleUnderline"/>
        </w:rPr>
        <w:t xml:space="preserve">arty For </w:t>
      </w:r>
      <w:r w:rsidRPr="006A5617">
        <w:rPr>
          <w:rStyle w:val="Emphasis"/>
          <w:highlight w:val="green"/>
        </w:rPr>
        <w:t>S</w:t>
      </w:r>
      <w:r w:rsidRPr="000D2198">
        <w:rPr>
          <w:rStyle w:val="StyleUnderline"/>
        </w:rPr>
        <w:t xml:space="preserve">ocialism and </w:t>
      </w:r>
      <w:r w:rsidRPr="006A5617">
        <w:rPr>
          <w:rStyle w:val="Emphasis"/>
          <w:highlight w:val="green"/>
        </w:rPr>
        <w:t>L</w:t>
      </w:r>
      <w:r w:rsidRPr="000D2198">
        <w:rPr>
          <w:rStyle w:val="StyleUnderline"/>
        </w:rPr>
        <w:t xml:space="preserve">iberation have begun to </w:t>
      </w:r>
      <w:r w:rsidRPr="006A5617">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6A5617">
        <w:rPr>
          <w:rStyle w:val="StyleUnderline"/>
          <w:highlight w:val="green"/>
        </w:rPr>
        <w:t>Red Guard collectives</w:t>
      </w:r>
      <w:r w:rsidRPr="000D2198">
        <w:rPr>
          <w:rStyle w:val="StyleUnderline"/>
        </w:rPr>
        <w:t xml:space="preserve"> in Los Angeles have built serve the people programs and </w:t>
      </w:r>
      <w:r w:rsidRPr="006A5617">
        <w:rPr>
          <w:rStyle w:val="StyleUnderline"/>
          <w:highlight w:val="green"/>
        </w:rPr>
        <w:t>take</w:t>
      </w:r>
      <w:r w:rsidRPr="000D2198">
        <w:rPr>
          <w:sz w:val="12"/>
        </w:rPr>
        <w:t xml:space="preserve">n </w:t>
      </w:r>
      <w:r w:rsidRPr="000D2198">
        <w:rPr>
          <w:rStyle w:val="StyleUnderline"/>
        </w:rPr>
        <w:t xml:space="preserve">on a stance of </w:t>
      </w:r>
      <w:r w:rsidRPr="006A5617">
        <w:rPr>
          <w:rStyle w:val="StyleUnderline"/>
          <w:highlight w:val="green"/>
        </w:rPr>
        <w:t>militant resistance to gentrification</w:t>
      </w:r>
      <w:r w:rsidRPr="000D2198">
        <w:rPr>
          <w:sz w:val="12"/>
        </w:rPr>
        <w:t>. The movement is growing, its time is coming, and dual power is achievable within our life time.</w:t>
      </w:r>
    </w:p>
    <w:p w14:paraId="70863D58" w14:textId="77777777" w:rsidR="00CC2229" w:rsidRPr="000D2198" w:rsidRDefault="00CC2229" w:rsidP="00CC2229">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68EC5A4B" w14:textId="77777777" w:rsidR="00CC2229" w:rsidRDefault="00CC2229" w:rsidP="00CC2229">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6A5617">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6A5617">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p w14:paraId="4E50DCDE" w14:textId="77777777" w:rsidR="00CC2229" w:rsidRDefault="00CC2229" w:rsidP="00CC2229"/>
    <w:p w14:paraId="0F360086" w14:textId="77777777" w:rsidR="00CC2229" w:rsidRDefault="00CC2229" w:rsidP="00CC2229">
      <w:pPr>
        <w:pStyle w:val="Heading2"/>
      </w:pPr>
      <w:r>
        <w:t>1NC –Adv</w:t>
      </w:r>
    </w:p>
    <w:p w14:paraId="2915D31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22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222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E16DAE"/>
  <w14:defaultImageDpi w14:val="300"/>
  <w15:docId w15:val="{01AF5A2F-8772-1A45-B2D5-00F4B7559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222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C22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22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C22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h1, Ch"/>
    <w:basedOn w:val="Normal"/>
    <w:next w:val="Normal"/>
    <w:link w:val="Heading4Char"/>
    <w:uiPriority w:val="9"/>
    <w:unhideWhenUsed/>
    <w:qFormat/>
    <w:rsid w:val="00CC2229"/>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CC22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2229"/>
  </w:style>
  <w:style w:type="character" w:customStyle="1" w:styleId="Heading1Char">
    <w:name w:val="Heading 1 Char"/>
    <w:aliases w:val="Pocket Char"/>
    <w:basedOn w:val="DefaultParagraphFont"/>
    <w:link w:val="Heading1"/>
    <w:uiPriority w:val="9"/>
    <w:rsid w:val="00CC22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222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C222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9"/>
    <w:rsid w:val="00CC2229"/>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C2229"/>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1"/>
    <w:qFormat/>
    <w:rsid w:val="00CC222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CC222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C2229"/>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CC2229"/>
    <w:rPr>
      <w:color w:val="auto"/>
      <w:u w:val="none"/>
    </w:rPr>
  </w:style>
  <w:style w:type="paragraph" w:styleId="DocumentMap">
    <w:name w:val="Document Map"/>
    <w:basedOn w:val="Normal"/>
    <w:link w:val="DocumentMapChar"/>
    <w:uiPriority w:val="99"/>
    <w:semiHidden/>
    <w:unhideWhenUsed/>
    <w:rsid w:val="00CC22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2229"/>
    <w:rPr>
      <w:rFonts w:ascii="Lucida Grande" w:hAnsi="Lucida Grande" w:cs="Lucida Grande"/>
    </w:rPr>
  </w:style>
  <w:style w:type="paragraph" w:customStyle="1" w:styleId="card">
    <w:name w:val="card"/>
    <w:aliases w:val="Medium Grid 21"/>
    <w:basedOn w:val="Normal"/>
    <w:next w:val="Normal"/>
    <w:link w:val="StyleUnderline"/>
    <w:uiPriority w:val="1"/>
    <w:qFormat/>
    <w:rsid w:val="00CC2229"/>
    <w:pPr>
      <w:ind w:left="288" w:right="288"/>
    </w:pPr>
    <w:rPr>
      <w:rFonts w:asciiTheme="minorHAnsi" w:hAnsiTheme="minorHAnsi" w:cstheme="minorBidi"/>
      <w:u w:val="single"/>
    </w:rPr>
  </w:style>
  <w:style w:type="paragraph" w:customStyle="1" w:styleId="textbold">
    <w:name w:val="text bold"/>
    <w:basedOn w:val="Normal"/>
    <w:link w:val="Emphasis"/>
    <w:uiPriority w:val="20"/>
    <w:qFormat/>
    <w:rsid w:val="00CC2229"/>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CD - Cite"/>
    <w:basedOn w:val="Heading1"/>
    <w:link w:val="Hyperlink"/>
    <w:autoRedefine/>
    <w:uiPriority w:val="99"/>
    <w:qFormat/>
    <w:rsid w:val="00CC22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forgenews.org/2018/08/24/against-electoralism-for-dual-pow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generationmag.org/communism-and-climate-change-a-dual-power-approac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aw.colorado.edu/articles/126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versobooks.com/blogs/3948-the-neolithic-capitalism-and-communism"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7010</Words>
  <Characters>39962</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2021-11-05T23:41:00Z</dcterms:created>
  <dcterms:modified xsi:type="dcterms:W3CDTF">2021-11-05T23:42:00Z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