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4EA3B" w14:textId="2B0BB4AE" w:rsidR="00D60D30" w:rsidRDefault="00D60D30" w:rsidP="00D60D30">
      <w:pPr>
        <w:pStyle w:val="Heading2"/>
      </w:pPr>
      <w:r>
        <w:t>1AC – THE NANO NAGLE CLASSIC</w:t>
      </w:r>
    </w:p>
    <w:p w14:paraId="7B1F39F8" w14:textId="430F31BE" w:rsidR="00D60D30" w:rsidRPr="00D60D30" w:rsidRDefault="00D60D30" w:rsidP="00D60D30">
      <w:pPr>
        <w:pStyle w:val="Heading3"/>
      </w:pPr>
      <w:r>
        <w:t>1AC v1 – NANO NAGLE</w:t>
      </w:r>
    </w:p>
    <w:p w14:paraId="5C9EEC89" w14:textId="767C64EA" w:rsidR="00D60D30" w:rsidRDefault="00D60D30" w:rsidP="00D60D30">
      <w:pPr>
        <w:pStyle w:val="Heading4"/>
      </w:pP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 w:rsidRPr="00D60D30"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</w:p>
    <w:p w14:paraId="1D386DFB" w14:textId="18DFEB29" w:rsidR="00D60D30" w:rsidRDefault="00D60D30" w:rsidP="00D60D30"/>
    <w:p w14:paraId="614D477A" w14:textId="0EDCC865" w:rsidR="00D60D30" w:rsidRDefault="00D60D30" w:rsidP="00D60D30">
      <w:pPr>
        <w:pStyle w:val="Heading4"/>
      </w:pPr>
      <w:r>
        <w:t xml:space="preserve">And, THE NANO NAGLE CLASSIC – we got </w:t>
      </w:r>
      <w:proofErr w:type="gramStart"/>
      <w:r>
        <w:t>charts !</w:t>
      </w:r>
      <w:proofErr w:type="gramEnd"/>
      <w:r>
        <w:t xml:space="preserve"> </w:t>
      </w:r>
    </w:p>
    <w:p w14:paraId="47008C2E" w14:textId="78E1B530" w:rsidR="00D60D30" w:rsidRPr="00D60D30" w:rsidRDefault="00D60D30" w:rsidP="00D60D30">
      <w:r>
        <w:rPr>
          <w:noProof/>
        </w:rPr>
        <w:drawing>
          <wp:inline distT="0" distB="0" distL="0" distR="0" wp14:anchorId="05F0E05C" wp14:editId="24296CC2">
            <wp:extent cx="7315200" cy="1498600"/>
            <wp:effectExtent l="0" t="0" r="0" b="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D0DA9" w14:textId="643E1907" w:rsidR="00D60D30" w:rsidRDefault="00D60D30" w:rsidP="00D60D30"/>
    <w:p w14:paraId="3D53177B" w14:textId="143F15B3" w:rsidR="00D60D30" w:rsidRDefault="00D60D30" w:rsidP="00D60D30">
      <w:pPr>
        <w:pStyle w:val="Heading4"/>
      </w:pPr>
      <w:proofErr w:type="gramStart"/>
      <w:r>
        <w:t>Thus</w:t>
      </w:r>
      <w:proofErr w:type="gramEnd"/>
      <w:r>
        <w:t xml:space="preserve"> the plan, THE NANO NAGLE CLASSIC</w:t>
      </w:r>
    </w:p>
    <w:p w14:paraId="53302D59" w14:textId="318E3903" w:rsidR="00D60D30" w:rsidRDefault="00D60D30" w:rsidP="00D60D30"/>
    <w:p w14:paraId="382DF4AB" w14:textId="56101006" w:rsidR="00D60D30" w:rsidRPr="00D60D30" w:rsidRDefault="00D60D30" w:rsidP="00D60D30">
      <w:pPr>
        <w:pStyle w:val="Heading4"/>
      </w:pP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 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 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 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</w:t>
      </w:r>
      <w:r>
        <w:t xml:space="preserve"> </w:t>
      </w:r>
      <w:r w:rsidRPr="00D60D30">
        <w:t>THE NANO NAGLE CLASSIC THE NANO NAGLE CLASSIC</w:t>
      </w:r>
      <w:r>
        <w:t xml:space="preserve"> </w:t>
      </w:r>
      <w:r w:rsidRPr="00D60D30">
        <w:t>THE NANO NAGLE CLASSIC</w:t>
      </w:r>
    </w:p>
    <w:p w14:paraId="2F7DD6F5" w14:textId="77777777" w:rsidR="00D60D30" w:rsidRPr="00D60D30" w:rsidRDefault="00D60D30" w:rsidP="00D60D30"/>
    <w:p w14:paraId="2D598728" w14:textId="57E51BBC" w:rsidR="00E42E4C" w:rsidRPr="00D60D30" w:rsidRDefault="00E42E4C" w:rsidP="00D60D30">
      <w:pPr>
        <w:pStyle w:val="Heading4"/>
      </w:pPr>
    </w:p>
    <w:sectPr w:rsidR="00E42E4C" w:rsidRPr="00D60D30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D60D30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55540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95A1F"/>
    <w:rsid w:val="007A1325"/>
    <w:rsid w:val="007A1A18"/>
    <w:rsid w:val="007A3BAF"/>
    <w:rsid w:val="007B1565"/>
    <w:rsid w:val="007B53D8"/>
    <w:rsid w:val="007B6502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57DC4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4550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63E49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0D30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4D54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75F92D"/>
  <w14:defaultImageDpi w14:val="300"/>
  <w15:docId w15:val="{7318DEC3-FA92-9943-A057-5EDCDDF1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D60D30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D60D3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D60D30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D60D30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D60D30"/>
    <w:pPr>
      <w:keepNext/>
      <w:keepLines/>
      <w:spacing w:before="40" w:after="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D60D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60D30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D60D30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D60D30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D60D30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D60D30"/>
    <w:rPr>
      <w:rFonts w:ascii="Calibri" w:eastAsiaTheme="majorEastAsia" w:hAnsi="Calibri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D60D30"/>
    <w:rPr>
      <w:b/>
      <w:sz w:val="24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D60D30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D60D30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D60D30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D60D30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60D30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60D30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4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en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3</TotalTime>
  <Pages>1</Pages>
  <Words>555</Words>
  <Characters>3036</Characters>
  <Application>Microsoft Office Word</Application>
  <DocSecurity>0</DocSecurity>
  <Lines>27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Freda-Eskenazi, Ben</cp:lastModifiedBy>
  <cp:revision>1</cp:revision>
  <dcterms:created xsi:type="dcterms:W3CDTF">2021-10-09T04:32:00Z</dcterms:created>
  <dcterms:modified xsi:type="dcterms:W3CDTF">2021-10-09T04:36:00Z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