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3AD0D" w14:textId="77777777" w:rsidR="006E234B" w:rsidRDefault="006E234B" w:rsidP="006E234B">
      <w:pPr>
        <w:pStyle w:val="Heading3"/>
      </w:pPr>
      <w:r>
        <w:t>1AC v1</w:t>
      </w:r>
    </w:p>
    <w:p w14:paraId="44A28199" w14:textId="77777777" w:rsidR="006E234B" w:rsidRPr="00553AFA" w:rsidRDefault="006E234B" w:rsidP="006E234B">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29529510" w14:textId="77777777" w:rsidR="006E234B" w:rsidRDefault="006E234B" w:rsidP="006E234B">
      <w:pPr>
        <w:rPr>
          <w:rStyle w:val="Style13ptBold"/>
        </w:rPr>
      </w:pPr>
      <w:r>
        <w:rPr>
          <w:rStyle w:val="Style13ptBold"/>
        </w:rPr>
        <w:t>Attard ‘20</w:t>
      </w:r>
    </w:p>
    <w:p w14:paraId="602D4F6B" w14:textId="77777777" w:rsidR="006E234B" w:rsidRPr="00553AFA" w:rsidRDefault="006E234B" w:rsidP="006E234B">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454C9616" w14:textId="77777777" w:rsidR="006E234B" w:rsidRPr="00553AFA" w:rsidRDefault="006E234B" w:rsidP="006E234B">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26269825" w14:textId="77777777" w:rsidR="006E234B" w:rsidRPr="00553AFA" w:rsidRDefault="006E234B" w:rsidP="006E234B">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31A7883A" w14:textId="77777777" w:rsidR="006E234B" w:rsidRPr="007F4F3A" w:rsidRDefault="006E234B" w:rsidP="006E234B">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0321E92C" w14:textId="77777777" w:rsidR="006E234B" w:rsidRPr="007F4F3A" w:rsidRDefault="006E234B" w:rsidP="006E234B">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46FAF721" w14:textId="77777777" w:rsidR="006E234B" w:rsidRPr="00553AFA" w:rsidRDefault="006E234B" w:rsidP="006E234B">
      <w:pPr>
        <w:rPr>
          <w:sz w:val="8"/>
          <w:szCs w:val="8"/>
        </w:rPr>
      </w:pPr>
      <w:r w:rsidRPr="00553AFA">
        <w:rPr>
          <w:sz w:val="8"/>
          <w:szCs w:val="8"/>
        </w:rPr>
        <w:t>Contradictions and crisis</w:t>
      </w:r>
    </w:p>
    <w:p w14:paraId="24E78509" w14:textId="77777777" w:rsidR="006E234B" w:rsidRPr="00553AFA" w:rsidRDefault="006E234B" w:rsidP="006E234B">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60E75ECB" w14:textId="77777777" w:rsidR="006E234B" w:rsidRPr="00553AFA" w:rsidRDefault="006E234B" w:rsidP="006E234B">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272C7840" w14:textId="77777777" w:rsidR="006E234B" w:rsidRPr="00AD5702" w:rsidRDefault="006E234B" w:rsidP="006E234B">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700DF54E" w14:textId="77777777" w:rsidR="006E234B" w:rsidRPr="007F4F3A" w:rsidRDefault="006E234B" w:rsidP="006E234B">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6288AB2B" w14:textId="77777777" w:rsidR="006E234B" w:rsidRPr="00AD5702" w:rsidRDefault="006E234B" w:rsidP="006E234B">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301B77F3" w14:textId="77777777" w:rsidR="006E234B" w:rsidRPr="00AD5702" w:rsidRDefault="006E234B" w:rsidP="006E234B">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28D56B43" w14:textId="77777777" w:rsidR="006E234B" w:rsidRPr="00AD5702" w:rsidRDefault="006E234B" w:rsidP="006E234B">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1E80B5D8" w14:textId="77777777" w:rsidR="006E234B" w:rsidRPr="00AD5702" w:rsidRDefault="006E234B" w:rsidP="006E234B">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4ACCE467" w14:textId="77777777" w:rsidR="006E234B" w:rsidRPr="00AD5702" w:rsidRDefault="006E234B" w:rsidP="006E234B">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31632174" w14:textId="77777777" w:rsidR="006E234B" w:rsidRPr="00AD5702" w:rsidRDefault="006E234B" w:rsidP="006E234B">
      <w:pPr>
        <w:rPr>
          <w:sz w:val="8"/>
          <w:szCs w:val="8"/>
        </w:rPr>
      </w:pPr>
      <w:r w:rsidRPr="00AD5702">
        <w:rPr>
          <w:sz w:val="8"/>
          <w:szCs w:val="8"/>
        </w:rPr>
        <w:t>The poorest suffer most</w:t>
      </w:r>
    </w:p>
    <w:p w14:paraId="43073768" w14:textId="77777777" w:rsidR="006E234B" w:rsidRPr="00AD5702" w:rsidRDefault="006E234B" w:rsidP="006E234B">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06E56993" w14:textId="77777777" w:rsidR="006E234B" w:rsidRPr="00AD5702" w:rsidRDefault="006E234B" w:rsidP="006E234B">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2A0FE93F" w14:textId="77777777" w:rsidR="006E234B" w:rsidRPr="00AD5702" w:rsidRDefault="006E234B" w:rsidP="006E234B">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3F73DC3F" w14:textId="77777777" w:rsidR="006E234B" w:rsidRPr="007F4F3A" w:rsidRDefault="006E234B" w:rsidP="006E234B">
      <w:pPr>
        <w:rPr>
          <w:sz w:val="8"/>
          <w:szCs w:val="8"/>
        </w:rPr>
      </w:pPr>
      <w:r w:rsidRPr="007F4F3A">
        <w:rPr>
          <w:sz w:val="8"/>
          <w:szCs w:val="8"/>
        </w:rPr>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5AD525DE" w14:textId="77777777" w:rsidR="006E234B" w:rsidRPr="00AD5702" w:rsidRDefault="006E234B" w:rsidP="006E234B">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3E1A8C57" w14:textId="77777777" w:rsidR="006E234B" w:rsidRPr="007F4F3A" w:rsidRDefault="006E234B" w:rsidP="006E234B">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1B86C584" w14:textId="77777777" w:rsidR="006E234B" w:rsidRPr="00AD5702" w:rsidRDefault="006E234B" w:rsidP="006E234B">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1C541F9D" w14:textId="77777777" w:rsidR="006E234B" w:rsidRPr="007F4F3A" w:rsidRDefault="006E234B" w:rsidP="006E234B">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624D8886" w14:textId="77777777" w:rsidR="006E234B" w:rsidRPr="00027471" w:rsidRDefault="006E234B" w:rsidP="006E234B">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537B6940" w14:textId="77777777" w:rsidR="006E234B" w:rsidRDefault="006E234B" w:rsidP="006E234B">
      <w:r w:rsidRPr="009A13DA">
        <w:rPr>
          <w:rStyle w:val="Style13ptBold"/>
        </w:rPr>
        <w:t xml:space="preserve">von Weizsäcker and Wijkman </w:t>
      </w:r>
      <w:r>
        <w:rPr>
          <w:rStyle w:val="Style13ptBold"/>
        </w:rPr>
        <w:t>‘17</w:t>
      </w:r>
    </w:p>
    <w:p w14:paraId="40819DA8" w14:textId="77777777" w:rsidR="006E234B" w:rsidRPr="008F33E9" w:rsidRDefault="006E234B" w:rsidP="006E234B">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78A14F7" w14:textId="77777777" w:rsidR="006E234B" w:rsidRPr="009A13DA" w:rsidRDefault="006E234B" w:rsidP="006E234B">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75326E4" w14:textId="77777777" w:rsidR="006E234B" w:rsidRDefault="006E234B" w:rsidP="006E234B">
      <w:pPr>
        <w:rPr>
          <w:sz w:val="12"/>
        </w:rPr>
      </w:pPr>
      <w:r>
        <w:rPr>
          <w:noProof/>
        </w:rPr>
        <w:drawing>
          <wp:inline distT="0" distB="0" distL="0" distR="0" wp14:anchorId="244EE395" wp14:editId="017D9670">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6C07C687" w14:textId="77777777" w:rsidR="006E234B" w:rsidRPr="00D1420D" w:rsidRDefault="006E234B" w:rsidP="006E234B">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015810BF" w14:textId="77777777" w:rsidR="006E234B" w:rsidRPr="008F33E9" w:rsidRDefault="006E234B" w:rsidP="006E234B"/>
    <w:p w14:paraId="2A8731DA" w14:textId="77777777" w:rsidR="006E234B" w:rsidRDefault="006E234B" w:rsidP="006E234B">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1F903018" w14:textId="77777777" w:rsidR="006E234B" w:rsidRPr="007F4F3A" w:rsidRDefault="006E234B" w:rsidP="006E234B">
      <w:pPr>
        <w:pStyle w:val="ListParagraph"/>
        <w:numPr>
          <w:ilvl w:val="0"/>
          <w:numId w:val="14"/>
        </w:numPr>
      </w:pPr>
      <w:r>
        <w:t>Replace with medicine specific stuff – find Wednesday after class.</w:t>
      </w:r>
    </w:p>
    <w:p w14:paraId="7991DB06" w14:textId="77777777" w:rsidR="006E234B" w:rsidRDefault="006E234B" w:rsidP="006E234B">
      <w:pPr>
        <w:rPr>
          <w:rStyle w:val="Style13ptBold"/>
        </w:rPr>
      </w:pPr>
      <w:r>
        <w:rPr>
          <w:rStyle w:val="Style13ptBold"/>
        </w:rPr>
        <w:t>Basanta ‘20</w:t>
      </w:r>
    </w:p>
    <w:p w14:paraId="6B8C769E" w14:textId="77777777" w:rsidR="006E234B" w:rsidRDefault="006E234B" w:rsidP="006E234B">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06AF702E" w14:textId="77777777" w:rsidR="006E234B" w:rsidRPr="009B16D3" w:rsidRDefault="006E234B" w:rsidP="006E234B">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36F5407" w14:textId="77777777" w:rsidR="006E234B" w:rsidRPr="009B16D3" w:rsidRDefault="006E234B" w:rsidP="006E234B">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30F756AD" w14:textId="77777777" w:rsidR="006E234B" w:rsidRPr="00E77B77" w:rsidRDefault="006E234B" w:rsidP="006E234B">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1BC5054A" w14:textId="77777777" w:rsidR="006E234B" w:rsidRDefault="006E234B" w:rsidP="006E234B">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7068A492" w14:textId="77777777" w:rsidR="006E234B" w:rsidRDefault="006E234B" w:rsidP="006E234B"/>
    <w:p w14:paraId="797E7A2F" w14:textId="77777777" w:rsidR="006E234B" w:rsidRDefault="006E234B" w:rsidP="006E234B">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042254BD" w14:textId="77777777" w:rsidR="006E234B" w:rsidRPr="007758A8" w:rsidRDefault="006E234B" w:rsidP="006E234B"/>
    <w:p w14:paraId="34198D49" w14:textId="77777777" w:rsidR="006E234B" w:rsidRPr="007F4F3A" w:rsidRDefault="006E234B" w:rsidP="006E234B">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534DECF4" w14:textId="77777777" w:rsidR="006E234B" w:rsidRPr="009C1D1E" w:rsidRDefault="006E234B" w:rsidP="006E234B">
      <w:pPr>
        <w:rPr>
          <w:rStyle w:val="Style13ptBold"/>
        </w:rPr>
      </w:pPr>
      <w:r>
        <w:rPr>
          <w:rStyle w:val="Style13ptBold"/>
        </w:rPr>
        <w:t>Yamada et al ‘20</w:t>
      </w:r>
    </w:p>
    <w:p w14:paraId="6F8838C2" w14:textId="77777777" w:rsidR="006E234B" w:rsidRDefault="006E234B" w:rsidP="006E234B">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57F66ECC" w14:textId="77777777" w:rsidR="006E234B" w:rsidRPr="009C1D1E" w:rsidRDefault="006E234B" w:rsidP="006E234B">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24057FEC" w14:textId="77777777" w:rsidR="006E234B" w:rsidRPr="009C1D1E" w:rsidRDefault="006E234B" w:rsidP="006E234B">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02094539" w14:textId="77777777" w:rsidR="006E234B" w:rsidRPr="009C1D1E" w:rsidRDefault="006E234B" w:rsidP="006E234B">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38B14FEF" w14:textId="77777777" w:rsidR="006E234B" w:rsidRPr="009C1D1E" w:rsidRDefault="006E234B" w:rsidP="006E234B">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05544E76" w14:textId="77777777" w:rsidR="006E234B" w:rsidRPr="00306111" w:rsidRDefault="006E234B" w:rsidP="006E234B">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0E52A5B0" w14:textId="77777777" w:rsidR="006E234B" w:rsidRPr="00306111" w:rsidRDefault="006E234B" w:rsidP="006E234B">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13AB19D9" w14:textId="77777777" w:rsidR="006E234B" w:rsidRPr="00306111" w:rsidRDefault="006E234B" w:rsidP="006E234B">
      <w:pPr>
        <w:rPr>
          <w:sz w:val="8"/>
          <w:szCs w:val="8"/>
        </w:rPr>
      </w:pPr>
      <w:r w:rsidRPr="00306111">
        <w:rPr>
          <w:sz w:val="8"/>
          <w:szCs w:val="8"/>
        </w:rPr>
        <w:t>Why we need revolutionary medicine now. Climate catastrophe, threat of nuclear war, inequality.</w:t>
      </w:r>
    </w:p>
    <w:p w14:paraId="260B4332" w14:textId="77777777" w:rsidR="006E234B" w:rsidRPr="00306111" w:rsidRDefault="006E234B" w:rsidP="006E234B">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191D92D5" w14:textId="77777777" w:rsidR="006E234B" w:rsidRPr="00306111" w:rsidRDefault="006E234B" w:rsidP="006E234B">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1E96BBAA" w14:textId="77777777" w:rsidR="006E234B" w:rsidRPr="00306111" w:rsidRDefault="006E234B" w:rsidP="006E234B">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17AA2AC6" w14:textId="77777777" w:rsidR="006E234B" w:rsidRPr="00306111" w:rsidRDefault="006E234B" w:rsidP="006E234B">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7637A260" w14:textId="77777777" w:rsidR="006E234B" w:rsidRPr="00306111" w:rsidRDefault="006E234B" w:rsidP="006E234B">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4F5D42C5" w14:textId="77777777" w:rsidR="006E234B" w:rsidRPr="00306111" w:rsidRDefault="006E234B" w:rsidP="006E234B">
      <w:pPr>
        <w:rPr>
          <w:sz w:val="8"/>
          <w:szCs w:val="8"/>
        </w:rPr>
      </w:pPr>
      <w:r w:rsidRPr="00306111">
        <w:rPr>
          <w:sz w:val="8"/>
          <w:szCs w:val="8"/>
        </w:rPr>
        <w:t>The scientific basis – against reductionism.</w:t>
      </w:r>
    </w:p>
    <w:p w14:paraId="47D7702F" w14:textId="77777777" w:rsidR="006E234B" w:rsidRPr="00306111" w:rsidRDefault="006E234B" w:rsidP="006E234B">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2EF79524" w14:textId="77777777" w:rsidR="006E234B" w:rsidRPr="00306111" w:rsidRDefault="006E234B" w:rsidP="006E234B">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6B21464A" w14:textId="77777777" w:rsidR="006E234B" w:rsidRPr="00306111" w:rsidRDefault="006E234B" w:rsidP="006E234B">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76927845" w14:textId="77777777" w:rsidR="006E234B" w:rsidRPr="00306111" w:rsidRDefault="006E234B" w:rsidP="006E234B">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6C1CE4C7" w14:textId="77777777" w:rsidR="006E234B" w:rsidRPr="00306111" w:rsidRDefault="006E234B" w:rsidP="006E234B">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2B818DEC" w14:textId="77777777" w:rsidR="006E234B" w:rsidRPr="00306111" w:rsidRDefault="006E234B" w:rsidP="006E234B">
      <w:pPr>
        <w:rPr>
          <w:sz w:val="8"/>
          <w:szCs w:val="8"/>
        </w:rPr>
      </w:pPr>
      <w:r w:rsidRPr="00306111">
        <w:rPr>
          <w:sz w:val="8"/>
          <w:szCs w:val="8"/>
        </w:rPr>
        <w:t>Proletarianization of health workers.</w:t>
      </w:r>
    </w:p>
    <w:p w14:paraId="242E524E" w14:textId="77777777" w:rsidR="006E234B" w:rsidRPr="00306111" w:rsidRDefault="006E234B" w:rsidP="006E234B">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20183D53" w14:textId="77777777" w:rsidR="006E234B" w:rsidRPr="00306111" w:rsidRDefault="006E234B" w:rsidP="006E234B">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5CF55B76" w14:textId="77777777" w:rsidR="006E234B" w:rsidRPr="00306111" w:rsidRDefault="006E234B" w:rsidP="006E234B">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4BC2B48E" w14:textId="77777777" w:rsidR="006E234B" w:rsidRPr="00306111" w:rsidRDefault="006E234B" w:rsidP="006E234B">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07957AA4" w14:textId="77777777" w:rsidR="006E234B" w:rsidRPr="00306111" w:rsidRDefault="006E234B" w:rsidP="006E234B">
      <w:pPr>
        <w:ind w:firstLine="720"/>
        <w:rPr>
          <w:sz w:val="8"/>
          <w:szCs w:val="8"/>
        </w:rPr>
      </w:pPr>
      <w:r w:rsidRPr="00306111">
        <w:rPr>
          <w:sz w:val="8"/>
          <w:szCs w:val="8"/>
        </w:rPr>
        <w:t>Nurse Neo to family doctor Trinity: Can you fix this subarachnoid hemorrhage?</w:t>
      </w:r>
    </w:p>
    <w:p w14:paraId="0C8E8AE5" w14:textId="77777777" w:rsidR="006E234B" w:rsidRPr="00306111" w:rsidRDefault="006E234B" w:rsidP="006E234B">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53733833" w14:textId="77777777" w:rsidR="006E234B" w:rsidRPr="00306111" w:rsidRDefault="006E234B" w:rsidP="006E234B">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063FE189" w14:textId="77777777" w:rsidR="006E234B" w:rsidRPr="00306111" w:rsidRDefault="006E234B" w:rsidP="006E234B">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5BBBF28D" w14:textId="77777777" w:rsidR="006E234B" w:rsidRPr="00EC595B" w:rsidRDefault="006E234B" w:rsidP="006E234B">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5454E463" w14:textId="77777777" w:rsidR="006E234B" w:rsidRPr="00EC595B" w:rsidRDefault="006E234B" w:rsidP="006E234B">
      <w:pPr>
        <w:rPr>
          <w:rStyle w:val="Style13ptBold"/>
        </w:rPr>
      </w:pPr>
      <w:r>
        <w:rPr>
          <w:rStyle w:val="Style13ptBold"/>
        </w:rPr>
        <w:t>Viewpoint ‘18</w:t>
      </w:r>
    </w:p>
    <w:p w14:paraId="57CA89A6" w14:textId="77777777" w:rsidR="006E234B" w:rsidRPr="00EC595B" w:rsidRDefault="006E234B" w:rsidP="006E234B">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100F7D6C" w14:textId="77777777" w:rsidR="006E234B" w:rsidRPr="00EC595B" w:rsidRDefault="006E234B" w:rsidP="006E234B">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A more 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3D4B6317" w14:textId="77777777" w:rsidR="006E234B" w:rsidRPr="00EC595B" w:rsidRDefault="006E234B" w:rsidP="006E234B">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10252E71" w14:textId="77777777" w:rsidR="006E234B" w:rsidRPr="00EC595B" w:rsidRDefault="006E234B" w:rsidP="006E234B">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7D736AA8" w14:textId="77777777" w:rsidR="006E234B" w:rsidRDefault="006E234B" w:rsidP="006E234B"/>
    <w:p w14:paraId="4FCFA56B" w14:textId="77777777" w:rsidR="006E234B" w:rsidRPr="007A22D8" w:rsidRDefault="006E234B" w:rsidP="006E234B">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6C09D368" w14:textId="77777777" w:rsidR="006E234B" w:rsidRPr="004E502C" w:rsidRDefault="006E234B" w:rsidP="006E234B">
      <w:r>
        <w:rPr>
          <w:rStyle w:val="Style13ptBold"/>
        </w:rPr>
        <w:t>Badiou ‘6</w:t>
      </w:r>
    </w:p>
    <w:p w14:paraId="50003F4E" w14:textId="77777777" w:rsidR="006E234B" w:rsidRPr="007A22D8" w:rsidRDefault="006E234B" w:rsidP="006E234B">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34897D5C" w14:textId="77777777" w:rsidR="006E234B" w:rsidRPr="007A22D8" w:rsidRDefault="006E234B" w:rsidP="006E234B">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199B0D16" w14:textId="77777777" w:rsidR="006E234B" w:rsidRPr="007A22D8" w:rsidRDefault="006E234B" w:rsidP="006E234B">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6C51D696" w14:textId="77777777" w:rsidR="006E234B" w:rsidRPr="007A22D8" w:rsidRDefault="006E234B" w:rsidP="006E234B">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1AA23147" w14:textId="77777777" w:rsidR="006E234B" w:rsidRPr="007A22D8" w:rsidRDefault="006E234B" w:rsidP="006E234B">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5B494323" w14:textId="77777777" w:rsidR="006E234B" w:rsidRPr="007A22D8" w:rsidRDefault="006E234B" w:rsidP="006E234B">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24A18775" w14:textId="77777777" w:rsidR="006E234B" w:rsidRPr="003B3BF8" w:rsidRDefault="006E234B" w:rsidP="006E234B">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63D66300" w14:textId="77777777" w:rsidR="006E234B" w:rsidRPr="003B3BF8" w:rsidRDefault="006E234B" w:rsidP="006E234B">
      <w:pPr>
        <w:rPr>
          <w:sz w:val="8"/>
          <w:szCs w:val="8"/>
        </w:rPr>
      </w:pPr>
      <w:r w:rsidRPr="003B3BF8">
        <w:rPr>
          <w:sz w:val="8"/>
          <w:szCs w:val="8"/>
        </w:rPr>
        <w:t>B. The Three Senses of the Word “Reason”</w:t>
      </w:r>
    </w:p>
    <w:p w14:paraId="32A0EC7D" w14:textId="77777777" w:rsidR="006E234B" w:rsidRPr="003B3BF8" w:rsidRDefault="006E234B" w:rsidP="006E234B">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629D4A0E" w14:textId="77777777" w:rsidR="006E234B" w:rsidRPr="007A22D8" w:rsidRDefault="006E234B" w:rsidP="006E234B">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472EE256" w14:textId="77777777" w:rsidR="006E234B" w:rsidRPr="007A22D8" w:rsidRDefault="006E234B" w:rsidP="006E234B">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6CADE29E" w14:textId="77777777" w:rsidR="006E234B" w:rsidRDefault="006E234B" w:rsidP="006E234B">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65DBBE62" w14:textId="77777777" w:rsidR="006E234B" w:rsidRPr="007A22D8" w:rsidRDefault="006E234B" w:rsidP="006E234B"/>
    <w:p w14:paraId="3A23A086" w14:textId="77777777" w:rsidR="006E234B" w:rsidRPr="00572703" w:rsidRDefault="006E234B" w:rsidP="006E234B">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03D2163E" w14:textId="77777777" w:rsidR="006E234B" w:rsidRPr="007A22D8" w:rsidRDefault="006E234B" w:rsidP="006E234B">
      <w:pPr>
        <w:rPr>
          <w:rStyle w:val="Style13ptBold"/>
        </w:rPr>
      </w:pPr>
      <w:r>
        <w:rPr>
          <w:rStyle w:val="Style13ptBold"/>
        </w:rPr>
        <w:t>Carrol ‘6</w:t>
      </w:r>
    </w:p>
    <w:p w14:paraId="2DABE8AB" w14:textId="77777777" w:rsidR="006E234B" w:rsidRPr="007A22D8" w:rsidRDefault="006E234B" w:rsidP="006E234B">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3709BF0A" w14:textId="77777777" w:rsidR="006E234B" w:rsidRPr="00A23BC1" w:rsidRDefault="006E234B" w:rsidP="006E234B">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w:t>
      </w:r>
      <w:r w:rsidRPr="001C000D">
        <w:rPr>
          <w:rStyle w:val="StyleUnderline"/>
        </w:rPr>
        <w:t>counter-hegemony today</w:t>
      </w:r>
      <w:r w:rsidRPr="001C000D">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1C000D">
        <w:rPr>
          <w:rStyle w:val="StyleUnderline"/>
        </w:rPr>
        <w:t>The call for a new constitution is hardly a rejection of state-centred politics</w:t>
      </w:r>
      <w:r w:rsidRPr="001C000D">
        <w:rPr>
          <w:sz w:val="12"/>
        </w:rPr>
        <w:t xml:space="preserve">; rather, </w:t>
      </w:r>
      <w:r w:rsidRPr="001C000D">
        <w:rPr>
          <w:rStyle w:val="Emphasis"/>
        </w:rPr>
        <w:t>it is a refusal to be co-opted into the game of bourgeois statist politics</w:t>
      </w:r>
      <w:r w:rsidRPr="001C000D">
        <w:rPr>
          <w:sz w:val="12"/>
        </w:rPr>
        <w:t>. With their clever approach to the state and civil society, the Zapatistas provide clues as to how “to conduct politics with reference to the state without moving oneself in state forms and thus actually reproducing existing relat</w:t>
      </w:r>
      <w:r w:rsidRPr="00A23BC1">
        <w:rPr>
          <w:sz w:val="12"/>
        </w:rPr>
        <w:t>ionships of domination” (Brand and Hirsch, 2004: 377).</w:t>
      </w:r>
    </w:p>
    <w:p w14:paraId="0BF2B116" w14:textId="77777777" w:rsidR="006E234B" w:rsidRDefault="006E234B" w:rsidP="006E234B"/>
    <w:p w14:paraId="78805349" w14:textId="77777777" w:rsidR="006E234B" w:rsidRDefault="006E234B" w:rsidP="006E234B">
      <w:pPr>
        <w:pStyle w:val="Heading4"/>
      </w:pPr>
      <w:r>
        <w:t xml:space="preserve">The Role of the Judge is to be a </w:t>
      </w:r>
      <w:r>
        <w:rPr>
          <w:u w:val="single"/>
        </w:rPr>
        <w:t>propagandist</w:t>
      </w:r>
      <w:r>
        <w:t>.</w:t>
      </w:r>
    </w:p>
    <w:p w14:paraId="6E07FD7F" w14:textId="77777777" w:rsidR="006E234B" w:rsidRPr="00A23BC1" w:rsidRDefault="006E234B" w:rsidP="006E234B"/>
    <w:p w14:paraId="4394D338" w14:textId="77777777" w:rsidR="006E234B" w:rsidRDefault="006E234B" w:rsidP="006E234B">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3F77DC57" w14:textId="77777777" w:rsidR="006E234B" w:rsidRPr="00572703" w:rsidRDefault="006E234B" w:rsidP="006E234B">
      <w:pPr>
        <w:rPr>
          <w:rStyle w:val="Style13ptBold"/>
        </w:rPr>
      </w:pPr>
      <w:r>
        <w:rPr>
          <w:rStyle w:val="Style13ptBold"/>
        </w:rPr>
        <w:t>Greene and Hicks ‘6</w:t>
      </w:r>
    </w:p>
    <w:p w14:paraId="744CDD01" w14:textId="77777777" w:rsidR="006E234B" w:rsidRPr="00A23BC1" w:rsidRDefault="006E234B" w:rsidP="006E234B">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43C762AE" w14:textId="77777777" w:rsidR="006E234B" w:rsidRPr="001C000D" w:rsidRDefault="006E234B" w:rsidP="006E234B">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w:t>
      </w:r>
      <w:r w:rsidRPr="001C000D">
        <w:rPr>
          <w:sz w:val="12"/>
        </w:rPr>
        <w:t xml:space="preserve">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1C000D">
        <w:rPr>
          <w:rStyle w:val="StyleUnderline"/>
        </w:rPr>
        <w:t>Debate</w:t>
      </w:r>
      <w:r w:rsidRPr="001C000D">
        <w:rPr>
          <w:sz w:val="12"/>
        </w:rPr>
        <w:t xml:space="preserve">, </w:t>
      </w:r>
      <w:r w:rsidRPr="001C000D">
        <w:rPr>
          <w:rStyle w:val="StyleUnderline"/>
        </w:rPr>
        <w:t>in particular the format of debating both sides of controversial issues embodied the sort of political conflict that could engender sound conviction</w:t>
      </w:r>
      <w:r w:rsidRPr="001C000D">
        <w:rPr>
          <w:sz w:val="12"/>
        </w:rPr>
        <w:t xml:space="preserve">, rational decisions, </w:t>
      </w:r>
      <w:r w:rsidRPr="001C000D">
        <w:rPr>
          <w:rStyle w:val="StyleUnderline"/>
        </w:rPr>
        <w:t>and a committed youth impervious to Communist propaganda</w:t>
      </w:r>
      <w:r w:rsidRPr="001C000D">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1C000D">
        <w:rPr>
          <w:rStyle w:val="Emphasis"/>
        </w:rPr>
        <w:t>For Schlesinger, however, the ground of the anti-Communist consensus Baird believed to be evident in ‘the majority of students’ was unstable</w:t>
      </w:r>
      <w:r w:rsidRPr="001C000D">
        <w:rPr>
          <w:sz w:val="12"/>
        </w:rPr>
        <w:t>.</w:t>
      </w:r>
    </w:p>
    <w:p w14:paraId="532175AA" w14:textId="77777777" w:rsidR="006E234B" w:rsidRPr="00F601E6" w:rsidRDefault="006E234B" w:rsidP="006E234B"/>
    <w:p w14:paraId="45ABED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AC06F2"/>
    <w:multiLevelType w:val="hybridMultilevel"/>
    <w:tmpl w:val="CA84C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2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34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1ECCF"/>
  <w14:defaultImageDpi w14:val="300"/>
  <w15:docId w15:val="{E1866CF8-17EE-594F-907A-6B8DCC15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23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23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23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6E23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6E234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E2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34B"/>
  </w:style>
  <w:style w:type="character" w:customStyle="1" w:styleId="Heading1Char">
    <w:name w:val="Heading 1 Char"/>
    <w:aliases w:val="Pocket Char"/>
    <w:basedOn w:val="DefaultParagraphFont"/>
    <w:link w:val="Heading1"/>
    <w:uiPriority w:val="9"/>
    <w:rsid w:val="006E23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234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E234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6E234B"/>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234B"/>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1"/>
    <w:qFormat/>
    <w:rsid w:val="006E234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E23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234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E234B"/>
    <w:rPr>
      <w:color w:val="auto"/>
      <w:u w:val="none"/>
    </w:rPr>
  </w:style>
  <w:style w:type="paragraph" w:styleId="DocumentMap">
    <w:name w:val="Document Map"/>
    <w:basedOn w:val="Normal"/>
    <w:link w:val="DocumentMapChar"/>
    <w:uiPriority w:val="99"/>
    <w:semiHidden/>
    <w:unhideWhenUsed/>
    <w:rsid w:val="006E23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234B"/>
    <w:rPr>
      <w:rFonts w:ascii="Lucida Grande" w:hAnsi="Lucida Grande" w:cs="Lucida Grande"/>
    </w:rPr>
  </w:style>
  <w:style w:type="paragraph" w:styleId="ListParagraph">
    <w:name w:val="List Paragraph"/>
    <w:basedOn w:val="Normal"/>
    <w:uiPriority w:val="99"/>
    <w:unhideWhenUsed/>
    <w:qFormat/>
    <w:rsid w:val="006E234B"/>
    <w:pPr>
      <w:ind w:left="720"/>
      <w:contextualSpacing/>
    </w:pPr>
  </w:style>
  <w:style w:type="character" w:styleId="UnresolvedMention">
    <w:name w:val="Unresolved Mention"/>
    <w:basedOn w:val="DefaultParagraphFont"/>
    <w:uiPriority w:val="99"/>
    <w:semiHidden/>
    <w:unhideWhenUsed/>
    <w:rsid w:val="006E234B"/>
    <w:rPr>
      <w:color w:val="605E5C"/>
      <w:shd w:val="clear" w:color="auto" w:fill="E1DFDD"/>
    </w:rPr>
  </w:style>
  <w:style w:type="paragraph" w:customStyle="1" w:styleId="textbold">
    <w:name w:val="text bold"/>
    <w:basedOn w:val="Normal"/>
    <w:link w:val="Emphasis"/>
    <w:uiPriority w:val="20"/>
    <w:qFormat/>
    <w:rsid w:val="006E234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6E234B"/>
  </w:style>
  <w:style w:type="paragraph" w:customStyle="1" w:styleId="Emphasis1">
    <w:name w:val="Emphasis1"/>
    <w:basedOn w:val="Normal"/>
    <w:uiPriority w:val="7"/>
    <w:qFormat/>
    <w:rsid w:val="006E234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6E234B"/>
    <w:pPr>
      <w:ind w:left="288" w:right="288"/>
    </w:pPr>
    <w:rPr>
      <w:rFonts w:asciiTheme="minorHAnsi" w:hAnsiTheme="minorHAnsi"/>
      <w:u w:val="single"/>
    </w:rPr>
  </w:style>
  <w:style w:type="character" w:styleId="Strong">
    <w:name w:val="Strong"/>
    <w:basedOn w:val="DefaultParagraphFont"/>
    <w:uiPriority w:val="22"/>
    <w:qFormat/>
    <w:rsid w:val="006E234B"/>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E23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13627</Words>
  <Characters>77679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1</cp:revision>
  <dcterms:created xsi:type="dcterms:W3CDTF">2021-09-25T00:01:00Z</dcterms:created>
  <dcterms:modified xsi:type="dcterms:W3CDTF">2021-09-25T00:02:00Z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