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761D7" w14:textId="67D6C5D8" w:rsidR="0095314B" w:rsidRPr="00DD19DC" w:rsidRDefault="0095314B" w:rsidP="0095314B">
      <w:pPr>
        <w:pStyle w:val="Heading3"/>
      </w:pPr>
      <w:r w:rsidRPr="00DD19DC">
        <w:t>1AC v</w:t>
      </w:r>
      <w:r w:rsidR="00051ECB">
        <w:t>3</w:t>
      </w:r>
    </w:p>
    <w:p w14:paraId="27713B3D" w14:textId="77777777" w:rsidR="0095314B" w:rsidRPr="002F718A" w:rsidRDefault="0095314B" w:rsidP="0095314B">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which makes now a </w:t>
      </w:r>
      <w:r>
        <w:rPr>
          <w:u w:val="single"/>
        </w:rPr>
        <w:t>key moment</w:t>
      </w:r>
      <w:r>
        <w:t xml:space="preserve"> for reinvigorating worker struggle.</w:t>
      </w:r>
    </w:p>
    <w:p w14:paraId="3DFA6D99" w14:textId="77777777" w:rsidR="0095314B" w:rsidRPr="00160C5F" w:rsidRDefault="0095314B" w:rsidP="0095314B">
      <w:pPr>
        <w:rPr>
          <w:rStyle w:val="Style13ptBold"/>
        </w:rPr>
      </w:pPr>
      <w:r>
        <w:rPr>
          <w:rStyle w:val="Style13ptBold"/>
        </w:rPr>
        <w:t>Azzellini ‘21</w:t>
      </w:r>
    </w:p>
    <w:p w14:paraId="4B4B69A3" w14:textId="77777777" w:rsidR="0095314B" w:rsidRPr="00160C5F" w:rsidRDefault="0095314B" w:rsidP="0095314B">
      <w:pPr>
        <w:rPr>
          <w:sz w:val="16"/>
          <w:szCs w:val="16"/>
        </w:rPr>
      </w:pPr>
      <w:r w:rsidRPr="00160C5F">
        <w:rPr>
          <w:sz w:val="16"/>
          <w:szCs w:val="16"/>
        </w:rPr>
        <w:t xml:space="preserve">[Dario, Autonomous University of Zacatecas. August 2021. “Class Struggle from Above and from Below during the covid-19 Pandemic,” </w:t>
      </w:r>
      <w:hyperlink r:id="rId9"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27207100" w14:textId="77777777" w:rsidR="0095314B" w:rsidRPr="00160C5F" w:rsidRDefault="0095314B" w:rsidP="0095314B">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with regard to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Capital asks no question about the length of life of labour-power</w:t>
      </w:r>
      <w:r w:rsidRPr="00160C5F">
        <w:rPr>
          <w:sz w:val="12"/>
        </w:rPr>
        <w:t>. What interests it is purely and simply the maximum of labour-power that can be set in motion in a working day”.</w:t>
      </w:r>
    </w:p>
    <w:p w14:paraId="229BDE39" w14:textId="77777777" w:rsidR="0095314B" w:rsidRPr="00160C5F" w:rsidRDefault="0095314B" w:rsidP="0095314B">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r w:rsidRPr="00160C5F">
        <w:rPr>
          <w:rStyle w:val="StyleUnderline"/>
          <w:highlight w:val="green"/>
        </w:rPr>
        <w:t>precarization</w:t>
      </w:r>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precarization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50A906A6" w14:textId="77777777" w:rsidR="0095314B" w:rsidRPr="002F718A" w:rsidRDefault="0095314B" w:rsidP="0095314B">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7F70F541" w14:textId="77777777" w:rsidR="0095314B" w:rsidRPr="002F718A" w:rsidRDefault="0095314B" w:rsidP="0095314B">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lastRenderedPageBreak/>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B7DAE7C" w14:textId="77777777" w:rsidR="0095314B" w:rsidRPr="002F718A" w:rsidRDefault="0095314B" w:rsidP="0095314B">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rose up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pandemic, but happened “despite” the pandemic. The range of these struggles goes from protests against the closure of companies and mass dismissals, to strikes with different demands in various sectors, to general strikes and other popular working class uprisings beyond the workplace. These struggles give evidence of how the working class continued rising up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In order to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0F9B85DE" w14:textId="77777777" w:rsidR="0095314B" w:rsidRPr="008F1AD7" w:rsidRDefault="0095314B" w:rsidP="0095314B"/>
    <w:p w14:paraId="5C6B5FAD" w14:textId="77777777" w:rsidR="0095314B" w:rsidRDefault="0095314B" w:rsidP="0095314B">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1E425B5F" w14:textId="77777777" w:rsidR="0095314B" w:rsidRPr="00474EBC" w:rsidRDefault="0095314B" w:rsidP="0095314B">
      <w:pPr>
        <w:pStyle w:val="ListParagraph"/>
        <w:numPr>
          <w:ilvl w:val="0"/>
          <w:numId w:val="16"/>
        </w:numPr>
      </w:pPr>
      <w:r>
        <w:t>TCC = Transnational Capitalist Class, TNS = Transnational State</w:t>
      </w:r>
    </w:p>
    <w:p w14:paraId="72B81816" w14:textId="77777777" w:rsidR="0095314B" w:rsidRDefault="0095314B" w:rsidP="0095314B">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1B80F643" w14:textId="77777777" w:rsidR="0095314B" w:rsidRPr="00113BD7" w:rsidRDefault="0095314B" w:rsidP="0095314B">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crisis.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r w:rsidRPr="00BE626D">
        <w:rPr>
          <w:rStyle w:val="Emphasis"/>
        </w:rPr>
        <w:t>restabilization</w:t>
      </w:r>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at this time.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r w:rsidRPr="000D6B1E">
        <w:rPr>
          <w:rStyle w:val="Emphasis"/>
        </w:rPr>
        <w:t>restabilization</w:t>
      </w:r>
      <w:r w:rsidRPr="00BB78EA">
        <w:rPr>
          <w:sz w:val="16"/>
        </w:rPr>
        <w:t>—that is,</w:t>
      </w:r>
      <w:r w:rsidRPr="00BB78EA">
        <w:rPr>
          <w:sz w:val="16"/>
          <w:bdr w:val="single" w:sz="4" w:space="0" w:color="auto"/>
        </w:rPr>
        <w:t xml:space="preserve"> </w:t>
      </w:r>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lastRenderedPageBreak/>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India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never before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have to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bunkerbuster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far-right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w:t>
      </w:r>
      <w:r w:rsidRPr="001D37CE">
        <w:rPr>
          <w:sz w:val="16"/>
        </w:rPr>
        <w:lastRenderedPageBreak/>
        <w:t xml:space="preserve">“deglobalization”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nationstate/inter-state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in order to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in order </w:t>
      </w:r>
      <w:r w:rsidRPr="00E8254D">
        <w:rPr>
          <w:rStyle w:val="StyleUnderline"/>
        </w:rPr>
        <w:t>to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More than in any other forum, the politicized strata of the transnational elite comes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regional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in order </w:t>
      </w:r>
      <w:r w:rsidRPr="00BB78EA">
        <w:rPr>
          <w:rStyle w:val="StyleUnderline"/>
        </w:rPr>
        <w:t xml:space="preserve">to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lastRenderedPageBreak/>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particular profit-seeking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on a daily basis,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3D741BF7" w14:textId="77777777" w:rsidR="0095314B" w:rsidRDefault="0095314B" w:rsidP="0095314B"/>
    <w:p w14:paraId="2A61B257" w14:textId="621AF8F1" w:rsidR="0095314B" w:rsidRDefault="0095314B" w:rsidP="0095314B">
      <w:pPr>
        <w:pStyle w:val="Heading4"/>
      </w:pPr>
      <w:r w:rsidRPr="00DD19DC">
        <w:t xml:space="preserve">Thus, vote aff to affirm </w:t>
      </w:r>
      <w:r>
        <w:t>an unconditional right of workers to strike.</w:t>
      </w:r>
      <w:r w:rsidRPr="00DD19DC">
        <w:t xml:space="preserve"> </w:t>
      </w:r>
      <w:r w:rsidR="00EF0ECC">
        <w:t>Spec on doc</w:t>
      </w:r>
    </w:p>
    <w:p w14:paraId="010384C2" w14:textId="42F341F8" w:rsidR="0095314B" w:rsidRPr="00EF0ECC" w:rsidRDefault="002412F9" w:rsidP="0095314B">
      <w:pPr>
        <w:rPr>
          <w:sz w:val="20"/>
          <w:szCs w:val="20"/>
        </w:rPr>
      </w:pPr>
      <w:r>
        <w:rPr>
          <w:sz w:val="20"/>
          <w:szCs w:val="20"/>
        </w:rPr>
        <w:t xml:space="preserve">This is </w:t>
      </w:r>
      <w:r w:rsidRPr="002412F9">
        <w:rPr>
          <w:sz w:val="20"/>
          <w:szCs w:val="20"/>
        </w:rPr>
        <w:t>not</w:t>
      </w:r>
      <w:r>
        <w:rPr>
          <w:sz w:val="20"/>
          <w:szCs w:val="20"/>
        </w:rPr>
        <w:t xml:space="preserve"> offense and is only in this aff for specifiication to make it more accessible/limited/wtv for you. I do not get offense off this block and it is not relevant to this round, just to how you make your 1n. </w:t>
      </w:r>
      <w:r w:rsidR="00EF0ECC" w:rsidRPr="002412F9">
        <w:rPr>
          <w:sz w:val="20"/>
          <w:szCs w:val="20"/>
        </w:rPr>
        <w:t>Espec</w:t>
      </w:r>
      <w:r w:rsidR="00EF0ECC" w:rsidRPr="00EF0ECC">
        <w:rPr>
          <w:sz w:val="20"/>
          <w:szCs w:val="20"/>
        </w:rPr>
        <w:t xml:space="preserve"> doesn’t make sense – the right to strike isnt enforced, its asserted by workers for themselves, but here’s a delineation: The aff is enforced by as assertion of the right to strike and maintenance of it for base-building and organizing</w:t>
      </w:r>
      <w:r>
        <w:rPr>
          <w:sz w:val="20"/>
          <w:szCs w:val="20"/>
        </w:rPr>
        <w:t xml:space="preserve">. </w:t>
      </w:r>
      <w:r w:rsidR="001E42CF">
        <w:rPr>
          <w:sz w:val="20"/>
          <w:szCs w:val="20"/>
        </w:rPr>
        <w:t xml:space="preserve">Heree’s a csa if you really want one </w:t>
      </w:r>
      <w:hyperlink r:id="rId10" w:history="1">
        <w:r w:rsidR="002C43A3" w:rsidRPr="00A52B6E">
          <w:rPr>
            <w:rStyle w:val="Hyperlink"/>
            <w:sz w:val="14"/>
            <w:szCs w:val="18"/>
          </w:rPr>
          <w:t>www.washingtonpost.com/posteverything/wp/2015/01/08/stop-obsessing-about-inequality-its-actually-decreasing-around-the-world/</w:t>
        </w:r>
      </w:hyperlink>
      <w:r w:rsidR="002C43A3">
        <w:rPr>
          <w:sz w:val="14"/>
          <w:szCs w:val="18"/>
        </w:rPr>
        <w:t xml:space="preserve"> </w:t>
      </w:r>
      <w:r w:rsidR="002C43A3" w:rsidRPr="002C43A3">
        <w:rPr>
          <w:sz w:val="20"/>
          <w:szCs w:val="20"/>
        </w:rPr>
        <w:t>all types of strikes happen under the aff but we think militant and wiildcat strikes are super cool</w:t>
      </w:r>
    </w:p>
    <w:p w14:paraId="7F08AF16" w14:textId="77777777" w:rsidR="0095314B" w:rsidRPr="00D54DCB" w:rsidRDefault="0095314B" w:rsidP="0095314B">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0B31CA12" w14:textId="77777777" w:rsidR="0095314B" w:rsidRPr="002F718A" w:rsidRDefault="0095314B" w:rsidP="0095314B">
      <w:pPr>
        <w:rPr>
          <w:rStyle w:val="Style13ptBold"/>
        </w:rPr>
      </w:pPr>
      <w:r>
        <w:rPr>
          <w:rStyle w:val="Style13ptBold"/>
        </w:rPr>
        <w:t>Smith ‘11</w:t>
      </w:r>
    </w:p>
    <w:p w14:paraId="1021C2EC" w14:textId="77777777" w:rsidR="0095314B" w:rsidRPr="002F718A" w:rsidRDefault="0095314B" w:rsidP="0095314B">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11" w:history="1">
        <w:r w:rsidRPr="002F718A">
          <w:rPr>
            <w:rStyle w:val="Hyperlink"/>
            <w:sz w:val="16"/>
            <w:szCs w:val="16"/>
          </w:rPr>
          <w:t>https://isreview.org/issue/78/marxism-unions-and-class-struggle/index.html</w:t>
        </w:r>
      </w:hyperlink>
      <w:r w:rsidRPr="002F718A">
        <w:rPr>
          <w:sz w:val="16"/>
          <w:szCs w:val="16"/>
        </w:rPr>
        <w:t>] pat</w:t>
      </w:r>
    </w:p>
    <w:p w14:paraId="7A3F9BEA" w14:textId="77777777" w:rsidR="0095314B" w:rsidRPr="00D54DCB" w:rsidRDefault="0095314B" w:rsidP="0095314B">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“[T]he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754D6B72" w14:textId="77777777" w:rsidR="0095314B" w:rsidRPr="00D54DCB" w:rsidRDefault="0095314B" w:rsidP="0095314B">
      <w:pPr>
        <w:rPr>
          <w:sz w:val="12"/>
        </w:rPr>
      </w:pPr>
      <w:r w:rsidRPr="00D54DCB">
        <w:rPr>
          <w:rStyle w:val="StyleUnderline"/>
        </w:rPr>
        <w:t xml:space="preserve">Marx and Engels regarded class struggle as the means through which </w:t>
      </w:r>
      <w:r w:rsidRPr="00D54DCB">
        <w:rPr>
          <w:rStyle w:val="StyleUnderline"/>
          <w:highlight w:val="green"/>
        </w:rPr>
        <w:t>the working class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361FF5F7" w14:textId="77777777" w:rsidR="0095314B" w:rsidRPr="00D54DCB" w:rsidRDefault="0095314B" w:rsidP="0095314B">
      <w:pPr>
        <w:rPr>
          <w:sz w:val="8"/>
          <w:szCs w:val="8"/>
        </w:rPr>
      </w:pPr>
      <w:r w:rsidRPr="00D54DCB">
        <w:rPr>
          <w:sz w:val="8"/>
          <w:szCs w:val="8"/>
        </w:rPr>
        <w:t>The tremendous class solidarity expressed in Madison in February and March marked a leap forward in establishing a working class “for itself”—including union and non-union workers from the public and private sector, students and supporters from all over the U.S. committed to defending public sector unions in Wisconsin.</w:t>
      </w:r>
    </w:p>
    <w:p w14:paraId="032BE0D2" w14:textId="77777777" w:rsidR="0095314B" w:rsidRPr="00D54DCB" w:rsidRDefault="0095314B" w:rsidP="0095314B">
      <w:pPr>
        <w:rPr>
          <w:sz w:val="12"/>
        </w:rPr>
      </w:pPr>
      <w:r w:rsidRPr="00D54DCB">
        <w:rPr>
          <w:rStyle w:val="StyleUnderline"/>
        </w:rPr>
        <w:lastRenderedPageBreak/>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weapon </w:t>
      </w:r>
      <w:r w:rsidRPr="00D54DCB">
        <w:rPr>
          <w:rStyle w:val="StyleUnderline"/>
          <w:highlight w:val="green"/>
        </w:rPr>
        <w:t>in particular</w:t>
      </w:r>
      <w:r w:rsidRPr="00D54DCB">
        <w:rPr>
          <w:sz w:val="12"/>
        </w:rPr>
        <w:t xml:space="preserve">, </w:t>
      </w:r>
      <w:r w:rsidRPr="00D54DCB">
        <w:rPr>
          <w:rStyle w:val="StyleUnderline"/>
          <w:highlight w:val="green"/>
        </w:rPr>
        <w:t>are “schools of war”</w:t>
      </w:r>
      <w:r w:rsidRPr="00D54DCB">
        <w:rPr>
          <w:rStyle w:val="StyleUnderline"/>
        </w:rPr>
        <w:t xml:space="preserve"> that train workers in class struggle</w:t>
      </w:r>
      <w:r w:rsidRPr="00D54DCB">
        <w:rPr>
          <w:sz w:val="12"/>
        </w:rPr>
        <w:t>, as a necessary precondition to their own self-emancipation:</w:t>
      </w:r>
    </w:p>
    <w:p w14:paraId="455C94D5" w14:textId="77777777" w:rsidR="0095314B" w:rsidRPr="00D54DCB" w:rsidRDefault="0095314B" w:rsidP="0095314B">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0BC6803B" w14:textId="77777777" w:rsidR="0095314B" w:rsidRPr="00D54DCB" w:rsidRDefault="0095314B" w:rsidP="0095314B">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59322189" w14:textId="77777777" w:rsidR="0095314B" w:rsidRPr="00D54DCB" w:rsidRDefault="0095314B" w:rsidP="0095314B">
      <w:pPr>
        <w:rPr>
          <w:sz w:val="8"/>
          <w:szCs w:val="8"/>
        </w:rPr>
      </w:pPr>
      <w:r w:rsidRPr="00D54DCB">
        <w:rPr>
          <w:sz w:val="8"/>
          <w:szCs w:val="8"/>
        </w:rPr>
        <w:t>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formula, but involves shifting strategies and tactics appropriate for every stage of the class struggle, which will be discussed further below.</w:t>
      </w:r>
    </w:p>
    <w:p w14:paraId="733D7742" w14:textId="77777777" w:rsidR="0095314B" w:rsidRPr="00D54DCB" w:rsidRDefault="0095314B" w:rsidP="0095314B">
      <w:pPr>
        <w:rPr>
          <w:sz w:val="8"/>
          <w:szCs w:val="8"/>
        </w:rPr>
      </w:pPr>
      <w:r w:rsidRPr="00D54DCB">
        <w:rPr>
          <w:sz w:val="8"/>
          <w:szCs w:val="8"/>
        </w:rPr>
        <w:t>Negotiating the terms of exploitation</w:t>
      </w:r>
    </w:p>
    <w:p w14:paraId="18150DCC" w14:textId="77777777" w:rsidR="0095314B" w:rsidRPr="00D54DCB" w:rsidRDefault="0095314B" w:rsidP="0095314B">
      <w:pPr>
        <w:rPr>
          <w:sz w:val="12"/>
        </w:rPr>
      </w:pPr>
      <w:r w:rsidRPr="00D54DCB">
        <w:rPr>
          <w:sz w:val="12"/>
        </w:rPr>
        <w:t>At their best, unions are indispensible vehicles for the class struggle. But since their essential function under capitalism is to negotiate the terms of exploitation on behalf of their members, their preservation depends on the continuation of capitalist class relations. As Tony Cliff and Donny Gluckstein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In reality unions tacitly accept the framework set by the system and tend either to exclude political issues from discussion or to support reformist political parties that do not challenge the present order of society.”</w:t>
      </w:r>
    </w:p>
    <w:p w14:paraId="7ABF1775" w14:textId="77777777" w:rsidR="0095314B" w:rsidRPr="00D54DCB" w:rsidRDefault="0095314B" w:rsidP="0095314B">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0FF3E73B" w14:textId="77777777" w:rsidR="0095314B" w:rsidRPr="00D54DCB" w:rsidRDefault="0095314B" w:rsidP="0095314B">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AFA8280" w14:textId="77777777" w:rsidR="0095314B" w:rsidRPr="00D54DCB" w:rsidRDefault="0095314B" w:rsidP="0095314B">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176D2798" w14:textId="77777777" w:rsidR="0095314B" w:rsidRPr="00D54DCB" w:rsidRDefault="0095314B" w:rsidP="0095314B">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5194A372" w14:textId="77777777" w:rsidR="0095314B" w:rsidRPr="00D54DCB" w:rsidRDefault="0095314B" w:rsidP="0095314B">
      <w:pPr>
        <w:rPr>
          <w:sz w:val="8"/>
          <w:szCs w:val="8"/>
        </w:rPr>
      </w:pPr>
      <w:r w:rsidRPr="00D54DCB">
        <w:rPr>
          <w:sz w:val="8"/>
          <w:szCs w:val="8"/>
        </w:rPr>
        <w:t>So a bigger and broader union reduces competition between a larger section of the working-class. But this economic strength imposes political limits on unions. As Russian revolutionary Leon Trotsky pointed out,</w:t>
      </w:r>
    </w:p>
    <w:p w14:paraId="4E4F3337" w14:textId="77777777" w:rsidR="0095314B" w:rsidRPr="00D54DCB" w:rsidRDefault="0095314B" w:rsidP="0095314B">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4F6CA6E9" w14:textId="77777777" w:rsidR="0095314B" w:rsidRPr="00D54DCB" w:rsidRDefault="0095314B" w:rsidP="0095314B">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164C21FF" w14:textId="77777777" w:rsidR="0095314B" w:rsidRPr="00DF5CE5" w:rsidRDefault="0095314B" w:rsidP="0095314B">
      <w:pPr>
        <w:rPr>
          <w:sz w:val="8"/>
          <w:szCs w:val="8"/>
        </w:rPr>
      </w:pPr>
      <w:r w:rsidRPr="00DF5CE5">
        <w:rPr>
          <w:sz w:val="8"/>
          <w:szCs w:val="8"/>
        </w:rPr>
        <w:t>The trade union officialdom</w:t>
      </w:r>
    </w:p>
    <w:p w14:paraId="01C0F5F4" w14:textId="77777777" w:rsidR="0095314B" w:rsidRPr="00DF5CE5" w:rsidRDefault="0095314B" w:rsidP="0095314B">
      <w:pPr>
        <w:rPr>
          <w:sz w:val="8"/>
          <w:szCs w:val="8"/>
        </w:rPr>
      </w:pPr>
      <w:r w:rsidRPr="00DF5CE5">
        <w:rPr>
          <w:sz w:val="8"/>
          <w:szCs w:val="8"/>
        </w:rPr>
        <w:t>Cliff and Gluckstein, with the benefit of more recent experience, elaborated on the role of trade union officials:</w:t>
      </w:r>
    </w:p>
    <w:p w14:paraId="62A83B99" w14:textId="77777777" w:rsidR="0095314B" w:rsidRPr="00DF5CE5" w:rsidRDefault="0095314B" w:rsidP="0095314B">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6B0351FF" w14:textId="77777777" w:rsidR="0095314B" w:rsidRPr="00DF5CE5" w:rsidRDefault="0095314B" w:rsidP="0095314B">
      <w:pPr>
        <w:rPr>
          <w:sz w:val="8"/>
          <w:szCs w:val="8"/>
        </w:rPr>
      </w:pPr>
      <w:r w:rsidRPr="00DF5CE5">
        <w:rPr>
          <w:sz w:val="8"/>
          <w:szCs w:val="8"/>
        </w:rPr>
        <w:t>Marx and Engels (and other Marxists since) frequently directed their frustration at trade union leaders. Indeed, Marx and Engels repeatedly complained about craft union leaders who refused to broaden the union movement beyond their particular trades.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96D8650" w14:textId="77777777" w:rsidR="0095314B" w:rsidRPr="00DF5CE5" w:rsidRDefault="0095314B" w:rsidP="0095314B">
      <w:pPr>
        <w:rPr>
          <w:sz w:val="12"/>
        </w:rPr>
      </w:pPr>
      <w:r w:rsidRPr="00DF5CE5">
        <w:rPr>
          <w:sz w:val="12"/>
        </w:rPr>
        <w:lastRenderedPageBreak/>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and the contracts they negotiate on behalf of their members do not affect their own salaries and working conditions. If the contract agrees to layoffs, union leaders still keep their jobs. If wages are slashed or a speedup imposed, union officials will maintain the same salaries and working conditions as before.</w:t>
      </w:r>
    </w:p>
    <w:p w14:paraId="79C6B3CE" w14:textId="77777777" w:rsidR="0095314B" w:rsidRPr="00DF5CE5" w:rsidRDefault="0095314B" w:rsidP="0095314B">
      <w:pPr>
        <w:rPr>
          <w:sz w:val="8"/>
          <w:szCs w:val="8"/>
        </w:rPr>
      </w:pPr>
      <w:r w:rsidRPr="00DF5CE5">
        <w:rPr>
          <w:sz w:val="8"/>
          <w:szCs w:val="8"/>
        </w:rPr>
        <w:t>Thus union leaders are neither workers nor capitalists, but mediators between the two. In the absence of pressure from below, they are likely to adapt to pressure from above. As German revolutionary Rosa Luxemburg described,</w:t>
      </w:r>
    </w:p>
    <w:p w14:paraId="56ECD2B5" w14:textId="77777777" w:rsidR="0095314B" w:rsidRPr="00DF5CE5" w:rsidRDefault="0095314B" w:rsidP="0095314B">
      <w:pPr>
        <w:ind w:left="720"/>
        <w:rPr>
          <w:sz w:val="8"/>
          <w:szCs w:val="8"/>
        </w:rPr>
      </w:pPr>
      <w:r w:rsidRPr="00DF5CE5">
        <w:rPr>
          <w:sz w:val="8"/>
          <w:szCs w:val="8"/>
        </w:rPr>
        <w:t>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first of all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prospects and its successes.</w:t>
      </w:r>
    </w:p>
    <w:p w14:paraId="565C40BF" w14:textId="77777777" w:rsidR="0095314B" w:rsidRPr="00DF5CE5" w:rsidRDefault="0095314B" w:rsidP="0095314B">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2C2CB4CE" w14:textId="77777777" w:rsidR="0095314B" w:rsidRPr="00DF5CE5" w:rsidRDefault="0095314B" w:rsidP="0095314B">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4A211F5F" w14:textId="77777777" w:rsidR="0095314B" w:rsidRPr="00DF5CE5" w:rsidRDefault="0095314B" w:rsidP="0095314B">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73BD65DC" w14:textId="77777777" w:rsidR="0095314B" w:rsidRPr="00DF5CE5" w:rsidRDefault="0095314B" w:rsidP="0095314B">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43F9ADC5" w14:textId="77777777" w:rsidR="0095314B" w:rsidRPr="00DF5CE5" w:rsidRDefault="0095314B" w:rsidP="0095314B">
      <w:pPr>
        <w:ind w:left="720"/>
        <w:rPr>
          <w:sz w:val="8"/>
          <w:szCs w:val="8"/>
        </w:rPr>
      </w:pPr>
      <w:r w:rsidRPr="00DF5CE5">
        <w:rPr>
          <w:sz w:val="8"/>
          <w:szCs w:val="8"/>
        </w:rPr>
        <w:t>The largest and best-paid stratum of full-time salaried officers in the labor movement world.… Functionary worker ratios in the United States were something like one in three hundred at the end of the 1950s, while the European average was about one full-time office holder per two thousands unionists. The U.S. had sixty thousand full-time union officers in 1960, compared to just four thousand in Great Britain.38</w:t>
      </w:r>
    </w:p>
    <w:p w14:paraId="5C8C3A5A" w14:textId="77777777" w:rsidR="0095314B" w:rsidRPr="00DF5CE5" w:rsidRDefault="0095314B" w:rsidP="0095314B">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0AA77C18" w14:textId="77777777" w:rsidR="0095314B" w:rsidRPr="00DF5CE5" w:rsidRDefault="0095314B" w:rsidP="0095314B">
      <w:pPr>
        <w:rPr>
          <w:sz w:val="8"/>
          <w:szCs w:val="8"/>
        </w:rPr>
      </w:pPr>
      <w:r w:rsidRPr="00DF5CE5">
        <w:rPr>
          <w:sz w:val="8"/>
          <w:szCs w:val="8"/>
        </w:rPr>
        <w:t>The weight of this past weighs heavily on the labor movement today, even as the working class becomes ripe for struggle.</w:t>
      </w:r>
    </w:p>
    <w:p w14:paraId="56505FB0" w14:textId="77777777" w:rsidR="0095314B" w:rsidRPr="00DF5CE5" w:rsidRDefault="0095314B" w:rsidP="0095314B">
      <w:pPr>
        <w:rPr>
          <w:sz w:val="8"/>
          <w:szCs w:val="8"/>
        </w:rPr>
      </w:pPr>
      <w:r w:rsidRPr="00DF5CE5">
        <w:rPr>
          <w:sz w:val="8"/>
          <w:szCs w:val="8"/>
        </w:rPr>
        <w:t>Theory and practice</w:t>
      </w:r>
    </w:p>
    <w:p w14:paraId="6473BAE7" w14:textId="77777777" w:rsidR="0095314B" w:rsidRPr="00DF5CE5" w:rsidRDefault="0095314B" w:rsidP="0095314B">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Left-Wing Communism: an Infantile Disorder</w:t>
      </w:r>
      <w:r w:rsidRPr="00DF5CE5">
        <w:rPr>
          <w:sz w:val="8"/>
          <w:szCs w:val="8"/>
        </w:rPr>
        <w:t>,</w:t>
      </w:r>
    </w:p>
    <w:p w14:paraId="46D61333" w14:textId="77777777" w:rsidR="0095314B" w:rsidRPr="00DF5CE5" w:rsidRDefault="0095314B" w:rsidP="0095314B">
      <w:pPr>
        <w:ind w:left="720"/>
        <w:rPr>
          <w:sz w:val="8"/>
          <w:szCs w:val="8"/>
        </w:rPr>
      </w:pPr>
      <w:r w:rsidRPr="00DF5CE5">
        <w:rPr>
          <w:sz w:val="8"/>
          <w:szCs w:val="8"/>
        </w:rPr>
        <w:t>You must be capable of any sacrifice, of overcoming the greatest obstacles, in order to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1DAB58DB" w14:textId="77777777" w:rsidR="0095314B" w:rsidRPr="00DF5CE5" w:rsidRDefault="0095314B" w:rsidP="0095314B">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517C8E6B" w14:textId="77777777" w:rsidR="0095314B" w:rsidRPr="00DF5CE5" w:rsidRDefault="0095314B" w:rsidP="0095314B">
      <w:pPr>
        <w:rPr>
          <w:sz w:val="8"/>
          <w:szCs w:val="8"/>
        </w:rPr>
      </w:pPr>
      <w:r w:rsidRPr="00DF5CE5">
        <w:rPr>
          <w:sz w:val="8"/>
          <w:szCs w:val="8"/>
        </w:rPr>
        <w:t>Nor do union leaders’ formal politics necessarily determine their role in the class struggle. Mineworkers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struggle often prevented Lewis from reigning in rank-and-file workers leading strikes and factory occupations on the ground, particularly in the auto industry in 1936 and 1937.</w:t>
      </w:r>
    </w:p>
    <w:p w14:paraId="327075F0" w14:textId="77777777" w:rsidR="0095314B" w:rsidRPr="00DF5CE5" w:rsidRDefault="0095314B" w:rsidP="0095314B">
      <w:pPr>
        <w:rPr>
          <w:sz w:val="8"/>
          <w:szCs w:val="8"/>
        </w:rPr>
      </w:pPr>
      <w:r w:rsidRPr="00DF5CE5">
        <w:rPr>
          <w:sz w:val="8"/>
          <w:szCs w:val="8"/>
        </w:rPr>
        <w:t>Marxism provides the theoretical foundation for understanding the vacillating character of trade union officials. Below, Cliff and Gluckstein lay out the basis in practice for “common action between a revolutionary party leading sections of the rank and file, and the trade union bureaucracy—both the left wing and sometimes the right”:</w:t>
      </w:r>
    </w:p>
    <w:p w14:paraId="1F695494" w14:textId="77777777" w:rsidR="0095314B" w:rsidRPr="00DF5CE5" w:rsidRDefault="0095314B" w:rsidP="0095314B">
      <w:pPr>
        <w:ind w:left="720"/>
        <w:rPr>
          <w:sz w:val="8"/>
          <w:szCs w:val="8"/>
        </w:rPr>
      </w:pPr>
      <w:r w:rsidRPr="00DF5CE5">
        <w:rPr>
          <w:sz w:val="8"/>
          <w:szCs w:val="8"/>
        </w:rPr>
        <w:t>This common action can be useful in developing the working-class struggle, for although even the most left elements of the bureaucracy remain unreliable and unstable, a temporary alliance of revolutionaries with them can weaken the hold of the bureaucracy as a whole. A revolutionary party must know how to exploit the division between left and right bureaucrats,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26DE63D2" w14:textId="77777777" w:rsidR="0095314B" w:rsidRPr="00DF5CE5" w:rsidRDefault="0095314B" w:rsidP="0095314B">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3CA82FA7" w14:textId="77777777" w:rsidR="0095314B" w:rsidRPr="00DF5CE5" w:rsidRDefault="0095314B" w:rsidP="0095314B">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1B38F4A2" w14:textId="77777777" w:rsidR="0095314B" w:rsidRPr="00DF5CE5" w:rsidRDefault="0095314B" w:rsidP="0095314B">
      <w:pPr>
        <w:rPr>
          <w:sz w:val="8"/>
          <w:szCs w:val="8"/>
        </w:rPr>
      </w:pPr>
      <w:r w:rsidRPr="00DF5CE5">
        <w:rPr>
          <w:sz w:val="8"/>
          <w:szCs w:val="8"/>
        </w:rPr>
        <w:t>This begs the question: should socialists run for union office to replace these “vacillating leaders?” This question is answered in Cliff and Gluckstein’s formulation above, which bears repeating here: all trade union tactics should be measured by “one criterion only—whether it raises the activity, and hence the confidence and consciousness of the workers.” In a revolutionary period, when a majority of workers are already exercising their fighting capacity and revolution is on the agenda, the answer is straightforward, since revolutionary union leaders can easily act in sync with the revolutionary movement.</w:t>
      </w:r>
    </w:p>
    <w:p w14:paraId="730DB1F5" w14:textId="77777777" w:rsidR="0095314B" w:rsidRPr="00DF5CE5" w:rsidRDefault="0095314B" w:rsidP="0095314B">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F70EC4D" w14:textId="77777777" w:rsidR="0095314B" w:rsidRPr="00DF5CE5" w:rsidRDefault="0095314B" w:rsidP="0095314B">
      <w:pPr>
        <w:rPr>
          <w:sz w:val="8"/>
          <w:szCs w:val="8"/>
        </w:rPr>
      </w:pPr>
      <w:r w:rsidRPr="00DF5CE5">
        <w:rPr>
          <w:sz w:val="8"/>
          <w:szCs w:val="8"/>
        </w:rPr>
        <w:t>Socialists cannot be indifferent to the election of reform slates in union elections and must actively support any and all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5A26402E" w14:textId="77777777" w:rsidR="0095314B" w:rsidRPr="00DF5CE5" w:rsidRDefault="0095314B" w:rsidP="0095314B">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08790872" w14:textId="77777777" w:rsidR="0095314B" w:rsidRPr="00DF5CE5" w:rsidRDefault="0095314B" w:rsidP="0095314B">
      <w:pPr>
        <w:rPr>
          <w:sz w:val="8"/>
          <w:szCs w:val="8"/>
        </w:rPr>
      </w:pPr>
      <w:r w:rsidRPr="00DF5CE5">
        <w:rPr>
          <w:sz w:val="8"/>
          <w:szCs w:val="8"/>
        </w:rPr>
        <w:t>Helping to cohere this militant minority can be achieved in a number of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2645A7D3" w14:textId="77777777" w:rsidR="0095314B" w:rsidRPr="00DF5CE5" w:rsidRDefault="0095314B" w:rsidP="0095314B">
      <w:pPr>
        <w:rPr>
          <w:sz w:val="8"/>
          <w:szCs w:val="8"/>
        </w:rPr>
      </w:pPr>
      <w:r w:rsidRPr="00DF5CE5">
        <w:rPr>
          <w:sz w:val="8"/>
          <w:szCs w:val="8"/>
        </w:rPr>
        <w:t>Cliff and Gluckstein also described the necessary discipline imposed upon members of a revolutionary party working inside unions:</w:t>
      </w:r>
    </w:p>
    <w:p w14:paraId="59441C26" w14:textId="77777777" w:rsidR="0095314B" w:rsidRPr="00DF5CE5" w:rsidRDefault="0095314B" w:rsidP="0095314B">
      <w:pPr>
        <w:ind w:left="720"/>
        <w:rPr>
          <w:sz w:val="8"/>
          <w:szCs w:val="8"/>
        </w:rPr>
      </w:pPr>
      <w:r w:rsidRPr="00DF5CE5">
        <w:rPr>
          <w:sz w:val="8"/>
          <w:szCs w:val="8"/>
        </w:rPr>
        <w:t>[T]here must be collective control by the party over the individual and his or her subordination to the party cell in the workplace or the local party branch.… [T]he struggle for the election of any official should supplement and not supplant the activity of the workers. Elections in the union should enhance the power of the rank and file, and not substitute for it.</w:t>
      </w:r>
    </w:p>
    <w:p w14:paraId="24F8B71F" w14:textId="77777777" w:rsidR="0095314B" w:rsidRPr="00DF5CE5" w:rsidRDefault="0095314B" w:rsidP="0095314B">
      <w:pPr>
        <w:rPr>
          <w:sz w:val="8"/>
          <w:szCs w:val="8"/>
        </w:rPr>
      </w:pPr>
      <w:r w:rsidRPr="00DF5CE5">
        <w:rPr>
          <w:sz w:val="8"/>
          <w:szCs w:val="8"/>
        </w:rPr>
        <w:t>The importance of perspectives</w:t>
      </w:r>
    </w:p>
    <w:p w14:paraId="7495E784" w14:textId="77777777" w:rsidR="0095314B" w:rsidRPr="00DF5CE5" w:rsidRDefault="0095314B" w:rsidP="0095314B">
      <w:pPr>
        <w:rPr>
          <w:sz w:val="8"/>
          <w:szCs w:val="8"/>
        </w:rPr>
      </w:pPr>
      <w:r w:rsidRPr="00DF5CE5">
        <w:rPr>
          <w:sz w:val="8"/>
          <w:szCs w:val="8"/>
        </w:rPr>
        <w:lastRenderedPageBreak/>
        <w:t>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practice, and adapted to the many factors that determine the balance of class forces—which are not static, but ever-changing—at any given moment. Those sectarians who at all times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35DFA931" w14:textId="77777777" w:rsidR="0095314B" w:rsidRPr="00DF5CE5" w:rsidRDefault="0095314B" w:rsidP="0095314B">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06A888D" w14:textId="77777777" w:rsidR="0095314B" w:rsidRPr="00DF5CE5" w:rsidRDefault="0095314B" w:rsidP="0095314B">
      <w:pPr>
        <w:rPr>
          <w:sz w:val="8"/>
          <w:szCs w:val="8"/>
        </w:rPr>
      </w:pPr>
      <w:r w:rsidRPr="00DF5CE5">
        <w:rPr>
          <w:sz w:val="8"/>
          <w:szCs w:val="8"/>
        </w:rPr>
        <w:t>Strategies and tactics must be determined through an assessment of both objective and subjective factors at each particular phase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72057B8F" w14:textId="77777777" w:rsidR="0095314B" w:rsidRPr="00DF5CE5" w:rsidRDefault="0095314B" w:rsidP="0095314B">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57622432" w14:textId="77777777" w:rsidR="0095314B" w:rsidRPr="00DF5CE5" w:rsidRDefault="0095314B" w:rsidP="0095314B">
      <w:pPr>
        <w:ind w:left="720"/>
        <w:rPr>
          <w:sz w:val="8"/>
          <w:szCs w:val="8"/>
        </w:rPr>
      </w:pPr>
      <w:r w:rsidRPr="00DF5CE5">
        <w:rPr>
          <w:sz w:val="8"/>
          <w:szCs w:val="8"/>
        </w:rPr>
        <w:t>The resolution predicts a growing unrest of the workers and sees a prospect of big struggles, particularly in fields where the workers are unorganized, such as the automobile, rubber, textile and meatpacking industries. Great masses of workers are employed in these industries, they are fiercely exploited, the existing trade unions offer them no protection, and their mood for struggle is growing.</w:t>
      </w:r>
    </w:p>
    <w:p w14:paraId="6B1366C1" w14:textId="77777777" w:rsidR="0095314B" w:rsidRPr="00DF5CE5" w:rsidRDefault="0095314B" w:rsidP="0095314B">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6259FD16" w14:textId="77777777" w:rsidR="0095314B" w:rsidRPr="00DF5CE5" w:rsidRDefault="0095314B" w:rsidP="0095314B">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314F2250" w14:textId="77777777" w:rsidR="0095314B" w:rsidRPr="00DF5CE5" w:rsidRDefault="0095314B" w:rsidP="0095314B">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in the interests of the</w:t>
      </w:r>
      <w:r w:rsidRPr="00DF5CE5">
        <w:rPr>
          <w:rStyle w:val="Emphasis"/>
        </w:rPr>
        <w:t xml:space="preserve"> vast </w:t>
      </w:r>
      <w:r w:rsidRPr="00DF5CE5">
        <w:rPr>
          <w:rStyle w:val="Emphasis"/>
          <w:highlight w:val="green"/>
        </w:rPr>
        <w:t>majority of humanity</w:t>
      </w:r>
      <w:r w:rsidRPr="00DF5CE5">
        <w:rPr>
          <w:sz w:val="12"/>
        </w:rPr>
        <w:t>.</w:t>
      </w:r>
    </w:p>
    <w:p w14:paraId="43E4316D" w14:textId="77777777" w:rsidR="0095314B" w:rsidRDefault="0095314B" w:rsidP="0095314B"/>
    <w:p w14:paraId="2448FEB0" w14:textId="77777777" w:rsidR="0095314B" w:rsidRPr="00DF5CE5" w:rsidRDefault="0095314B" w:rsidP="0095314B">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1F5F627B" w14:textId="77777777" w:rsidR="0095314B" w:rsidRPr="00DD19DC" w:rsidRDefault="0095314B" w:rsidP="0095314B">
      <w:pPr>
        <w:rPr>
          <w:rStyle w:val="Style13ptBold"/>
        </w:rPr>
      </w:pPr>
      <w:r w:rsidRPr="00DD19DC">
        <w:rPr>
          <w:rStyle w:val="Style13ptBold"/>
        </w:rPr>
        <w:t>Viewpoint ‘18</w:t>
      </w:r>
    </w:p>
    <w:p w14:paraId="2951D988" w14:textId="77777777" w:rsidR="0095314B" w:rsidRPr="00DD19DC" w:rsidRDefault="0095314B" w:rsidP="0095314B">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2" w:history="1">
        <w:r w:rsidRPr="00DD19DC">
          <w:rPr>
            <w:rStyle w:val="Hyperlink"/>
            <w:sz w:val="16"/>
            <w:szCs w:val="16"/>
          </w:rPr>
          <w:t>https://viewpointmag.com/2018/02/01/internationalism-against-imperialism/</w:t>
        </w:r>
      </w:hyperlink>
      <w:r w:rsidRPr="00DD19DC">
        <w:rPr>
          <w:sz w:val="16"/>
          <w:szCs w:val="16"/>
        </w:rPr>
        <w:t>] pat</w:t>
      </w:r>
    </w:p>
    <w:p w14:paraId="44130FDF" w14:textId="77777777" w:rsidR="0095314B" w:rsidRPr="00DD19DC" w:rsidRDefault="0095314B" w:rsidP="0095314B">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right-wing nationalisms</w:t>
      </w:r>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r w:rsidRPr="00DD19DC">
        <w:rPr>
          <w:rStyle w:val="StyleUnderline"/>
        </w:rPr>
        <w:t xml:space="preserve">informal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w:t>
      </w:r>
      <w:r w:rsidRPr="00DD19DC">
        <w:rPr>
          <w:sz w:val="12"/>
        </w:rPr>
        <w:lastRenderedPageBreak/>
        <w:t xml:space="preserve">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 xml:space="preserve">/anti-extractivist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A more adequate approach to questions of coordination and solidarity across borders would have to probe how political organization is tied to material practices of translation</w:t>
      </w:r>
      <w:r w:rsidRPr="00DD19DC">
        <w:rPr>
          <w:sz w:val="12"/>
        </w:rPr>
        <w:t xml:space="preserve">, </w:t>
      </w:r>
      <w:r w:rsidRPr="00DD19DC">
        <w:rPr>
          <w:rStyle w:val="StyleUnderline"/>
        </w:rPr>
        <w:t xml:space="preserve">and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2A54B335" w14:textId="77777777" w:rsidR="0095314B" w:rsidRPr="00DD19DC" w:rsidRDefault="0095314B" w:rsidP="0095314B">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0E6BBFE4" w14:textId="77777777" w:rsidR="0095314B" w:rsidRPr="00DD19DC" w:rsidRDefault="0095314B" w:rsidP="0095314B">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56AD33D1" w14:textId="77777777" w:rsidR="0095314B" w:rsidRPr="00DD19DC" w:rsidRDefault="0095314B" w:rsidP="0095314B"/>
    <w:p w14:paraId="4DA9B649" w14:textId="77777777" w:rsidR="0095314B" w:rsidRPr="003C4E2A" w:rsidRDefault="0095314B" w:rsidP="0095314B">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02C2F4CD" w14:textId="77777777" w:rsidR="0095314B" w:rsidRPr="0007448B" w:rsidRDefault="0095314B" w:rsidP="0095314B">
      <w:pPr>
        <w:rPr>
          <w:rStyle w:val="Style13ptBold"/>
        </w:rPr>
      </w:pPr>
      <w:r>
        <w:rPr>
          <w:rStyle w:val="Style13ptBold"/>
        </w:rPr>
        <w:t>Kuhn ‘18</w:t>
      </w:r>
    </w:p>
    <w:p w14:paraId="0C360DA1" w14:textId="77777777" w:rsidR="0095314B" w:rsidRPr="0007448B" w:rsidRDefault="0095314B" w:rsidP="0095314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13"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0B592F7" w14:textId="77777777" w:rsidR="0095314B" w:rsidRPr="0007448B" w:rsidRDefault="0095314B" w:rsidP="0095314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movementism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20D3BE0D" w14:textId="77777777" w:rsidR="0095314B" w:rsidRPr="00824FAD" w:rsidRDefault="0095314B" w:rsidP="0095314B">
      <w:pPr>
        <w:rPr>
          <w:sz w:val="12"/>
        </w:rPr>
      </w:pPr>
      <w:r w:rsidRPr="00824FAD">
        <w:rPr>
          <w:sz w:val="12"/>
        </w:rPr>
        <w:lastRenderedPageBreak/>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762EC961" w14:textId="77777777" w:rsidR="0095314B" w:rsidRPr="0007448B" w:rsidRDefault="0095314B" w:rsidP="0095314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BF08FD3" w14:textId="77777777" w:rsidR="0095314B" w:rsidRPr="0007448B" w:rsidRDefault="0095314B" w:rsidP="0095314B">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56CA845E" w14:textId="77777777" w:rsidR="0095314B" w:rsidRPr="0007448B" w:rsidRDefault="0095314B" w:rsidP="0095314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3244E796" w14:textId="77777777" w:rsidR="0095314B" w:rsidRPr="00986E2D" w:rsidRDefault="0095314B" w:rsidP="0095314B">
      <w:pPr>
        <w:rPr>
          <w:sz w:val="8"/>
          <w:szCs w:val="8"/>
        </w:rPr>
      </w:pPr>
      <w:r w:rsidRPr="00986E2D">
        <w:rPr>
          <w:sz w:val="8"/>
          <w:szCs w:val="8"/>
        </w:rPr>
        <w:t>Making Things Concrete</w:t>
      </w:r>
    </w:p>
    <w:p w14:paraId="18752C61" w14:textId="77777777" w:rsidR="0095314B" w:rsidRPr="0007448B" w:rsidRDefault="0095314B" w:rsidP="0095314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2343245" w14:textId="77777777" w:rsidR="0095314B" w:rsidRPr="00A027C4" w:rsidRDefault="0095314B" w:rsidP="0095314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based on the “democratic confederalism” conceived by the imprisoned PKK leader Abduallah Öcalan. Öcalan describes democratic confederalism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07796147" w14:textId="77777777" w:rsidR="0095314B" w:rsidRPr="00A027C4" w:rsidRDefault="0095314B" w:rsidP="0095314B">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56959CF6" w14:textId="77777777" w:rsidR="0095314B" w:rsidRPr="00A027C4" w:rsidRDefault="0095314B" w:rsidP="0095314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44B35DBD" w14:textId="77777777" w:rsidR="0095314B" w:rsidRPr="00A027C4" w:rsidRDefault="0095314B" w:rsidP="0095314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301FE35E" w14:textId="77777777" w:rsidR="0095314B" w:rsidRPr="00A027C4" w:rsidRDefault="0095314B" w:rsidP="0095314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52626078" w14:textId="77777777" w:rsidR="0095314B" w:rsidRPr="003C4D47" w:rsidRDefault="0095314B" w:rsidP="0095314B">
      <w:pPr>
        <w:rPr>
          <w:sz w:val="8"/>
          <w:szCs w:val="8"/>
        </w:rPr>
      </w:pPr>
      <w:r w:rsidRPr="003C4D47">
        <w:rPr>
          <w:sz w:val="8"/>
          <w:szCs w:val="8"/>
        </w:rPr>
        <w:t>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Rühle and Anton Pannekoek, from the Bolsheviks. Pannekoek wrote:</w:t>
      </w:r>
    </w:p>
    <w:p w14:paraId="231BB4D6" w14:textId="77777777" w:rsidR="0095314B" w:rsidRPr="00824FAD" w:rsidRDefault="0095314B" w:rsidP="0095314B">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78F53607" w14:textId="77777777" w:rsidR="0095314B" w:rsidRPr="00824FAD" w:rsidRDefault="0095314B" w:rsidP="0095314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w:t>
      </w:r>
      <w:r w:rsidRPr="00824FAD">
        <w:rPr>
          <w:sz w:val="12"/>
        </w:rPr>
        <w:lastRenderedPageBreak/>
        <w:t xml:space="preserve">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226A4E6" w14:textId="77777777" w:rsidR="0095314B" w:rsidRPr="00824FAD" w:rsidRDefault="0095314B" w:rsidP="0095314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4F90FD38" w14:textId="77777777" w:rsidR="0095314B" w:rsidRPr="006423B7" w:rsidRDefault="0095314B" w:rsidP="0095314B">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84F3C51" w14:textId="77777777" w:rsidR="0095314B" w:rsidRDefault="0095314B" w:rsidP="0095314B"/>
    <w:p w14:paraId="62C9A346" w14:textId="77777777" w:rsidR="0095314B" w:rsidRPr="00DD19DC" w:rsidRDefault="0095314B" w:rsidP="0095314B">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6C89A8F1" w14:textId="77777777" w:rsidR="0095314B" w:rsidRPr="00DD19DC" w:rsidRDefault="0095314B" w:rsidP="0095314B">
      <w:r w:rsidRPr="00DD19DC">
        <w:rPr>
          <w:rStyle w:val="Style13ptBold"/>
        </w:rPr>
        <w:t>Badiou ‘6</w:t>
      </w:r>
    </w:p>
    <w:p w14:paraId="782310B2" w14:textId="77777777" w:rsidR="0095314B" w:rsidRPr="00DD19DC" w:rsidRDefault="0095314B" w:rsidP="0095314B">
      <w:pPr>
        <w:rPr>
          <w:sz w:val="16"/>
          <w:szCs w:val="16"/>
        </w:rPr>
      </w:pPr>
      <w:r w:rsidRPr="00DD19DC">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4" w:history="1">
        <w:r w:rsidRPr="00DD19DC">
          <w:rPr>
            <w:rStyle w:val="Hyperlink"/>
            <w:sz w:val="16"/>
            <w:szCs w:val="16"/>
          </w:rPr>
          <w:t>https://muse.jhu.edu/article/190192</w:t>
        </w:r>
      </w:hyperlink>
      <w:r w:rsidRPr="00DD19DC">
        <w:rPr>
          <w:sz w:val="16"/>
          <w:szCs w:val="16"/>
        </w:rPr>
        <w:t>] pat</w:t>
      </w:r>
    </w:p>
    <w:p w14:paraId="74447346" w14:textId="77777777" w:rsidR="0095314B" w:rsidRPr="00DD19DC" w:rsidRDefault="0095314B" w:rsidP="0095314B">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aforementioned essential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010732F4" w14:textId="77777777" w:rsidR="0095314B" w:rsidRPr="00DD19DC" w:rsidRDefault="0095314B" w:rsidP="0095314B">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0C3A6B1F" w14:textId="77777777" w:rsidR="0095314B" w:rsidRPr="00DD19DC" w:rsidRDefault="0095314B" w:rsidP="0095314B">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382C4BBF" w14:textId="77777777" w:rsidR="0095314B" w:rsidRPr="00DD19DC" w:rsidRDefault="0095314B" w:rsidP="0095314B">
      <w:pPr>
        <w:rPr>
          <w:sz w:val="12"/>
        </w:rPr>
      </w:pPr>
      <w:r w:rsidRPr="00DD19DC">
        <w:rPr>
          <w:sz w:val="12"/>
        </w:rPr>
        <w:lastRenderedPageBreak/>
        <w:t xml:space="preserve">On this basis we may expose the reactionary illusion entertained by those who imagine they can circumvent the strategic thesis of the primacy of practice. </w:t>
      </w:r>
      <w:r w:rsidRPr="00DD19DC">
        <w:rPr>
          <w:rStyle w:val="StyleUnderline"/>
        </w:rPr>
        <w:t xml:space="preserve">It is clear that </w:t>
      </w:r>
      <w:r w:rsidRPr="00DD19DC">
        <w:rPr>
          <w:rStyle w:val="StyleUnderline"/>
          <w:highlight w:val="green"/>
        </w:rPr>
        <w:t>whoever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1662A84E" w14:textId="77777777" w:rsidR="0095314B" w:rsidRPr="00DD19DC" w:rsidRDefault="0095314B" w:rsidP="0095314B">
      <w:pPr>
        <w:rPr>
          <w:sz w:val="12"/>
        </w:rPr>
      </w:pPr>
      <w:r w:rsidRPr="00DD19DC">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61DF8642" w14:textId="77777777" w:rsidR="0095314B" w:rsidRPr="00DD19DC" w:rsidRDefault="0095314B" w:rsidP="0095314B">
      <w:pPr>
        <w:rPr>
          <w:sz w:val="8"/>
          <w:szCs w:val="8"/>
        </w:rPr>
      </w:pPr>
      <w:r w:rsidRPr="00DD19DC">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572E8E95" w14:textId="77777777" w:rsidR="0095314B" w:rsidRPr="00DD19DC" w:rsidRDefault="0095314B" w:rsidP="0095314B">
      <w:pPr>
        <w:rPr>
          <w:sz w:val="8"/>
          <w:szCs w:val="8"/>
        </w:rPr>
      </w:pPr>
      <w:r w:rsidRPr="00DD19DC">
        <w:rPr>
          <w:sz w:val="8"/>
          <w:szCs w:val="8"/>
        </w:rPr>
        <w:t>B. The Three Senses of the Word “Reason”</w:t>
      </w:r>
    </w:p>
    <w:p w14:paraId="3020C697" w14:textId="77777777" w:rsidR="0095314B" w:rsidRPr="00DD19DC" w:rsidRDefault="0095314B" w:rsidP="0095314B">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46F6E3C" w14:textId="77777777" w:rsidR="0095314B" w:rsidRPr="00DD19DC" w:rsidRDefault="0095314B" w:rsidP="0095314B">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71E4FCC3" w14:textId="77777777" w:rsidR="0095314B" w:rsidRPr="00DD19DC" w:rsidRDefault="0095314B" w:rsidP="0095314B">
      <w:pPr>
        <w:rPr>
          <w:sz w:val="12"/>
        </w:rPr>
      </w:pPr>
      <w:r w:rsidRPr="00DD19DC">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particular causes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78C1C68A" w14:textId="77777777" w:rsidR="0095314B" w:rsidRPr="00DD19DC" w:rsidRDefault="0095314B" w:rsidP="0095314B">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3CEA8628" w14:textId="77777777" w:rsidR="0095314B" w:rsidRPr="00DD19DC" w:rsidRDefault="0095314B" w:rsidP="0095314B"/>
    <w:p w14:paraId="0C298746" w14:textId="77777777" w:rsidR="0095314B" w:rsidRPr="00DD19DC" w:rsidRDefault="0095314B" w:rsidP="0095314B">
      <w:pPr>
        <w:pStyle w:val="Heading4"/>
      </w:pPr>
      <w:r w:rsidRPr="00DD19DC">
        <w:t xml:space="preserve">You should understand the aff as a project of </w:t>
      </w:r>
      <w:r w:rsidRPr="00DD19DC">
        <w:rPr>
          <w:u w:val="single"/>
        </w:rPr>
        <w:t>counter-hegemony</w:t>
      </w:r>
      <w:r w:rsidRPr="00DD19DC">
        <w:t xml:space="preserve"> – every debate and argument is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30373AA2" w14:textId="77777777" w:rsidR="0095314B" w:rsidRPr="00DD19DC" w:rsidRDefault="0095314B" w:rsidP="0095314B">
      <w:pPr>
        <w:rPr>
          <w:rStyle w:val="Style13ptBold"/>
        </w:rPr>
      </w:pPr>
      <w:r w:rsidRPr="00DD19DC">
        <w:rPr>
          <w:rStyle w:val="Style13ptBold"/>
        </w:rPr>
        <w:t>Carrol ‘6</w:t>
      </w:r>
    </w:p>
    <w:p w14:paraId="51D12727" w14:textId="77777777" w:rsidR="0095314B" w:rsidRPr="00DD19DC" w:rsidRDefault="0095314B" w:rsidP="0095314B">
      <w:pPr>
        <w:rPr>
          <w:sz w:val="16"/>
          <w:szCs w:val="16"/>
        </w:rPr>
      </w:pPr>
      <w:r w:rsidRPr="00DD19DC">
        <w:rPr>
          <w:sz w:val="16"/>
          <w:szCs w:val="16"/>
        </w:rPr>
        <w:t xml:space="preserve">[William, University of Victoria. 2006. “Hegemony, Counter-hegemony, Anti-hegemony,” </w:t>
      </w:r>
      <w:hyperlink r:id="rId15" w:history="1">
        <w:r w:rsidRPr="00DD19DC">
          <w:rPr>
            <w:rStyle w:val="Hyperlink"/>
            <w:sz w:val="16"/>
            <w:szCs w:val="16"/>
          </w:rPr>
          <w:t>https://www.researchgate.net/publication/279801161_Hegemony_Counter-hegemony_Anti-hegemony</w:t>
        </w:r>
      </w:hyperlink>
      <w:r w:rsidRPr="00DD19DC">
        <w:rPr>
          <w:sz w:val="16"/>
          <w:szCs w:val="16"/>
        </w:rPr>
        <w:t>] pat</w:t>
      </w:r>
    </w:p>
    <w:p w14:paraId="5FD7D5E3" w14:textId="77777777" w:rsidR="0095314B" w:rsidRPr="00DD19DC" w:rsidRDefault="0095314B" w:rsidP="0095314B">
      <w:pPr>
        <w:rPr>
          <w:sz w:val="12"/>
        </w:rPr>
      </w:pPr>
      <w:r w:rsidRPr="00DD19DC">
        <w:rPr>
          <w:rStyle w:val="StyleUnderline"/>
        </w:rPr>
        <w:lastRenderedPageBreak/>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In actuality, </w:t>
      </w:r>
      <w:r w:rsidRPr="00DD19DC">
        <w:rPr>
          <w:rStyle w:val="StyleUnderline"/>
        </w:rPr>
        <w:t>there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fordist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 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 </w:t>
      </w:r>
      <w:r w:rsidRPr="00DD19DC">
        <w:rPr>
          <w:sz w:val="12"/>
        </w:rPr>
        <w:t xml:space="preserve">As a radical politic,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state-centred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state-centred politics is understood as one part of broader transformations (Brand, 2005b: 248). 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state-centred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763553AE" w14:textId="77777777" w:rsidR="0095314B" w:rsidRPr="00DD19DC" w:rsidRDefault="0095314B" w:rsidP="0095314B"/>
    <w:p w14:paraId="76D841D4" w14:textId="7A7DC267" w:rsidR="0095314B" w:rsidRPr="00DD19DC" w:rsidRDefault="0095314B" w:rsidP="0095314B">
      <w:pPr>
        <w:pStyle w:val="Heading4"/>
      </w:pPr>
      <w:r w:rsidRPr="00DD19DC">
        <w:t xml:space="preserve">The Role of the Judge is to be a </w:t>
      </w:r>
      <w:r w:rsidRPr="00DD19DC">
        <w:rPr>
          <w:u w:val="single"/>
        </w:rPr>
        <w:t>propagandist</w:t>
      </w:r>
      <w:r w:rsidRPr="00DD19DC">
        <w:t>.</w:t>
      </w:r>
      <w:r w:rsidR="00EF0ECC">
        <w:t xml:space="preserve"> Spec below</w:t>
      </w:r>
    </w:p>
    <w:p w14:paraId="61625986" w14:textId="58376CF0" w:rsidR="0095314B" w:rsidRPr="002412F9" w:rsidRDefault="002412F9" w:rsidP="00EF0ECC">
      <w:pPr>
        <w:pStyle w:val="ListParagraph"/>
        <w:numPr>
          <w:ilvl w:val="0"/>
          <w:numId w:val="16"/>
        </w:numPr>
        <w:rPr>
          <w:sz w:val="16"/>
          <w:szCs w:val="16"/>
        </w:rPr>
      </w:pPr>
      <w:r w:rsidRPr="002412F9">
        <w:rPr>
          <w:sz w:val="16"/>
          <w:szCs w:val="16"/>
        </w:rPr>
        <w:t xml:space="preserve">This is not offense and is only in this aff for specifiication to make it more accessible/limited/wtv for you. I do not get offense off this block and it is not relevant to this round, just to how you make your 1n. </w:t>
      </w:r>
      <w:r w:rsidR="00EF0ECC" w:rsidRPr="002412F9">
        <w:rPr>
          <w:sz w:val="16"/>
          <w:szCs w:val="16"/>
        </w:rPr>
        <w:t>For spec: the pre/post fiat distinction doesn’t make sense, but we’ve isolateed offense as to why the plan is good. Weigh offense to the rotj by making arguments about how the 1nc is a better for of propagandizing, or why the 1acs model of propaganda is bad. That means link turns, cap good, etc are all offnse under fwk.</w:t>
      </w:r>
    </w:p>
    <w:p w14:paraId="15115F18" w14:textId="77777777" w:rsidR="0095314B" w:rsidRPr="00DD19DC" w:rsidRDefault="0095314B" w:rsidP="0095314B">
      <w:pPr>
        <w:pStyle w:val="Heading4"/>
      </w:pPr>
      <w:r w:rsidRPr="00DD19DC">
        <w:lastRenderedPageBreak/>
        <w:t xml:space="preserve">Studies prove debate is </w:t>
      </w:r>
      <w:r w:rsidRPr="00DD19DC">
        <w:rPr>
          <w:u w:val="single"/>
        </w:rPr>
        <w:t>inevitably implicated</w:t>
      </w:r>
      <w:r w:rsidRPr="00DD19DC">
        <w:t xml:space="preserve"> in the context of propaganda – voting aff aligns with a model predicated on </w:t>
      </w:r>
      <w:r w:rsidRPr="00DD19DC">
        <w:rPr>
          <w:u w:val="single"/>
        </w:rPr>
        <w:t>communist base-building</w:t>
      </w:r>
      <w:r w:rsidRPr="00DD19DC">
        <w:t>.</w:t>
      </w:r>
    </w:p>
    <w:p w14:paraId="5679E765" w14:textId="77777777" w:rsidR="0095314B" w:rsidRPr="00DD19DC" w:rsidRDefault="0095314B" w:rsidP="0095314B">
      <w:pPr>
        <w:rPr>
          <w:rStyle w:val="Style13ptBold"/>
        </w:rPr>
      </w:pPr>
      <w:r w:rsidRPr="00DD19DC">
        <w:rPr>
          <w:rStyle w:val="Style13ptBold"/>
        </w:rPr>
        <w:t>Greene and Hicks ‘6</w:t>
      </w:r>
    </w:p>
    <w:p w14:paraId="1DAEF911" w14:textId="77777777" w:rsidR="0095314B" w:rsidRPr="00DD19DC" w:rsidRDefault="0095314B" w:rsidP="0095314B">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6" w:history="1">
        <w:r w:rsidRPr="00DD19DC">
          <w:rPr>
            <w:rStyle w:val="Hyperlink"/>
            <w:sz w:val="16"/>
            <w:szCs w:val="16"/>
          </w:rPr>
          <w:t>https://www.tandfonline.com/doi/abs/10.1080/09502380500040928</w:t>
        </w:r>
      </w:hyperlink>
      <w:r w:rsidRPr="00DD19DC">
        <w:rPr>
          <w:sz w:val="16"/>
          <w:szCs w:val="16"/>
        </w:rPr>
        <w:t>] pat</w:t>
      </w:r>
    </w:p>
    <w:p w14:paraId="5C95BFD0" w14:textId="77777777" w:rsidR="0095314B" w:rsidRPr="00DD19DC" w:rsidRDefault="0095314B" w:rsidP="0095314B">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Hovland-Yale Communication and Persuasion Group, led by Carl Hovland, </w:t>
      </w:r>
      <w:r w:rsidRPr="00DD19DC">
        <w:rPr>
          <w:rStyle w:val="StyleUnderline"/>
        </w:rPr>
        <w:t>was conducting experiments testing the relationship between inducement and internalized attitude change</w:t>
      </w:r>
      <w:r w:rsidRPr="00DD19DC">
        <w:rPr>
          <w:sz w:val="12"/>
        </w:rPr>
        <w:t xml:space="preserve">. In 1953, </w:t>
      </w:r>
      <w:r w:rsidRPr="00DD19DC">
        <w:rPr>
          <w:rStyle w:val="StyleUnderline"/>
        </w:rPr>
        <w:t>Hovland</w:t>
      </w:r>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‘the majority of students’ </w:t>
      </w:r>
      <w:r w:rsidRPr="00DD19DC">
        <w:rPr>
          <w:rStyle w:val="Emphasis"/>
          <w:highlight w:val="green"/>
        </w:rPr>
        <w:t>was unstable</w:t>
      </w:r>
      <w:r w:rsidRPr="00DD19DC">
        <w:rPr>
          <w:sz w:val="12"/>
        </w:rPr>
        <w:t>.</w:t>
      </w:r>
    </w:p>
    <w:p w14:paraId="77EC8911" w14:textId="77777777" w:rsidR="0095314B" w:rsidRDefault="0095314B" w:rsidP="0095314B"/>
    <w:p w14:paraId="3F794C31" w14:textId="2D819621" w:rsidR="008F1570" w:rsidRDefault="004F4A8E" w:rsidP="008F1570">
      <w:pPr>
        <w:pStyle w:val="Heading4"/>
      </w:pPr>
      <w:r>
        <w:t>Decoupling</w:t>
      </w:r>
      <w:r w:rsidR="008F1570">
        <w:t xml:space="preserve"> evidence conflates </w:t>
      </w:r>
      <w:r w:rsidR="008F1570" w:rsidRPr="00854A09">
        <w:rPr>
          <w:u w:val="single"/>
        </w:rPr>
        <w:t>relative</w:t>
      </w:r>
      <w:r w:rsidR="008F1570">
        <w:t xml:space="preserve"> decoupling with </w:t>
      </w:r>
      <w:r w:rsidR="008F1570" w:rsidRPr="00854A09">
        <w:rPr>
          <w:u w:val="single"/>
        </w:rPr>
        <w:t>absolute</w:t>
      </w:r>
      <w:r w:rsidR="008F1570">
        <w:t xml:space="preserve"> which is impossible---EROI decreases, emission outsourcing, no global spill-over, and rebound effects</w:t>
      </w:r>
    </w:p>
    <w:p w14:paraId="2B6CCB78" w14:textId="77777777" w:rsidR="008F1570" w:rsidRDefault="008F1570" w:rsidP="008F1570">
      <w:r>
        <w:rPr>
          <w:b/>
          <w:bCs/>
          <w:sz w:val="26"/>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Post-growth Politics A Critical Theoretical and Policy Framework for Decarbonisation</w:t>
      </w:r>
      <w:r>
        <w:t>, Chapter 2: The Problem with Economic Growth, pgs 19-21, Springer] AMarb</w:t>
      </w:r>
    </w:p>
    <w:p w14:paraId="07C68201" w14:textId="77777777" w:rsidR="008F1570" w:rsidRDefault="008F1570" w:rsidP="008F1570">
      <w:pPr>
        <w:rPr>
          <w:sz w:val="16"/>
        </w:rPr>
      </w:pPr>
      <w:r>
        <w:rPr>
          <w:sz w:val="16"/>
        </w:rPr>
        <w:t xml:space="preserve">The claim that economic growth and long-term ecological sustainability can be compatible is generally presented in one of four ways. The first is to argue that growth can be effectively ‘decoupled’ from environmental damage. </w:t>
      </w:r>
      <w:r>
        <w:rPr>
          <w:u w:val="single"/>
        </w:rPr>
        <w:t>Decoupling aims to reconfigure production processes to make them more ecologically ‘efficient’</w:t>
      </w:r>
      <w:r>
        <w:rPr>
          <w:sz w:val="16"/>
        </w:rPr>
        <w:t xml:space="preserve">, so that economic output becomes progressively less dependent upon material throughput. In this context, </w:t>
      </w:r>
      <w:r w:rsidRPr="008F33E9">
        <w:rPr>
          <w:highlight w:val="green"/>
          <w:u w:val="single"/>
        </w:rPr>
        <w:t xml:space="preserve">it is </w:t>
      </w:r>
      <w:r w:rsidRPr="008F33E9">
        <w:rPr>
          <w:b/>
          <w:iCs/>
          <w:highlight w:val="green"/>
          <w:u w:val="single"/>
        </w:rPr>
        <w:t>critical to distinguish</w:t>
      </w:r>
      <w:r>
        <w:rPr>
          <w:u w:val="single"/>
        </w:rPr>
        <w:t xml:space="preserve"> between </w:t>
      </w:r>
      <w:r w:rsidRPr="008F33E9">
        <w:rPr>
          <w:b/>
          <w:iCs/>
          <w:highlight w:val="green"/>
          <w:u w:val="single"/>
        </w:rPr>
        <w:t>relative</w:t>
      </w:r>
      <w:r w:rsidRPr="008F33E9">
        <w:rPr>
          <w:highlight w:val="green"/>
          <w:u w:val="single"/>
        </w:rPr>
        <w:t xml:space="preserve"> and </w:t>
      </w:r>
      <w:r w:rsidRPr="008F33E9">
        <w:rPr>
          <w:b/>
          <w:iCs/>
          <w:highlight w:val="green"/>
          <w:u w:val="single"/>
        </w:rPr>
        <w:t>absolute decoupling</w:t>
      </w:r>
      <w:r w:rsidRPr="008F33E9">
        <w:rPr>
          <w:highlight w:val="green"/>
          <w:u w:val="single"/>
        </w:rPr>
        <w:t>.</w:t>
      </w:r>
      <w:r>
        <w:rPr>
          <w:sz w:val="16"/>
        </w:rPr>
        <w:t xml:space="preserve"> Relative decoupling refers to a reduction in the biophysical throughput of each unit of production, so that resource use declines relative to GDP. In this situation, environmental externalities still increase but at a slower rate than overall GDP growth. There is some evidence to support the relative decoupling hypothesis. For example, the amount of energy required to produce each unit of global economic output has fallen gradually over the past 50 years, so that worldwide energy intensity is now 33% lower than it was in 1970. The problem is, however, that </w:t>
      </w:r>
      <w:r w:rsidRPr="008F33E9">
        <w:rPr>
          <w:b/>
          <w:iCs/>
          <w:highlight w:val="green"/>
          <w:u w:val="single"/>
        </w:rPr>
        <w:t>total energy use</w:t>
      </w:r>
      <w:r>
        <w:rPr>
          <w:b/>
          <w:iCs/>
          <w:u w:val="single"/>
        </w:rPr>
        <w:t xml:space="preserve"> has </w:t>
      </w:r>
      <w:r w:rsidRPr="008F33E9">
        <w:rPr>
          <w:b/>
          <w:iCs/>
          <w:highlight w:val="green"/>
          <w:u w:val="single"/>
        </w:rPr>
        <w:t>increased exponentially</w:t>
      </w:r>
      <w:r w:rsidRPr="008F33E9">
        <w:rPr>
          <w:highlight w:val="green"/>
          <w:u w:val="single"/>
        </w:rPr>
        <w:t xml:space="preserve"> as the economy has grown.</w:t>
      </w:r>
      <w:r>
        <w:rPr>
          <w:sz w:val="16"/>
        </w:rPr>
        <w:t xml:space="preserve"> For instance, whilst the carbon intensity of the global </w:t>
      </w:r>
      <w:r>
        <w:rPr>
          <w:sz w:val="16"/>
        </w:rPr>
        <w:lastRenderedPageBreak/>
        <w:t xml:space="preserve">economy declined from one kilogram of carbon dioxide per US dollar of production in 1980 to 770 grams in 2006, total global carbon emissions actually increased over the same period by 80% (Jackson 2009a). At the same time, some </w:t>
      </w:r>
      <w:r>
        <w:rPr>
          <w:u w:val="single"/>
        </w:rPr>
        <w:t xml:space="preserve">widely used </w:t>
      </w:r>
      <w:r w:rsidRPr="008F33E9">
        <w:rPr>
          <w:highlight w:val="green"/>
          <w:u w:val="single"/>
        </w:rPr>
        <w:t>forms of energy are</w:t>
      </w:r>
      <w:r>
        <w:rPr>
          <w:u w:val="single"/>
        </w:rPr>
        <w:t xml:space="preserve"> actually </w:t>
      </w:r>
      <w:r w:rsidRPr="008F33E9">
        <w:rPr>
          <w:highlight w:val="green"/>
          <w:u w:val="single"/>
        </w:rPr>
        <w:t>becoming</w:t>
      </w:r>
      <w:r>
        <w:rPr>
          <w:u w:val="single"/>
        </w:rPr>
        <w:t xml:space="preserve"> </w:t>
      </w:r>
      <w:r>
        <w:rPr>
          <w:b/>
          <w:iCs/>
          <w:u w:val="single"/>
        </w:rPr>
        <w:t xml:space="preserve">increasingly </w:t>
      </w:r>
      <w:r w:rsidRPr="008F33E9">
        <w:rPr>
          <w:b/>
          <w:iCs/>
          <w:highlight w:val="green"/>
          <w:u w:val="single"/>
        </w:rPr>
        <w:t>less efficient</w:t>
      </w:r>
      <w:r w:rsidRPr="008F33E9">
        <w:rPr>
          <w:highlight w:val="green"/>
          <w:u w:val="single"/>
        </w:rPr>
        <w:t>.</w:t>
      </w:r>
      <w:r>
        <w:rPr>
          <w:sz w:val="16"/>
        </w:rPr>
        <w:t xml:space="preserve"> The </w:t>
      </w:r>
      <w:r>
        <w:rPr>
          <w:u w:val="single"/>
        </w:rPr>
        <w:t xml:space="preserve">most significant of these is </w:t>
      </w:r>
      <w:r w:rsidRPr="008F33E9">
        <w:rPr>
          <w:b/>
          <w:iCs/>
          <w:highlight w:val="green"/>
          <w:u w:val="single"/>
        </w:rPr>
        <w:t>oil</w:t>
      </w:r>
      <w:r w:rsidRPr="008F33E9">
        <w:rPr>
          <w:highlight w:val="green"/>
          <w:u w:val="single"/>
        </w:rPr>
        <w:t>,</w:t>
      </w:r>
      <w:r>
        <w:rPr>
          <w:u w:val="single"/>
        </w:rPr>
        <w:t xml:space="preserve"> as the </w:t>
      </w:r>
      <w:r w:rsidRPr="008F33E9">
        <w:rPr>
          <w:b/>
          <w:iCs/>
          <w:highlight w:val="green"/>
          <w:u w:val="single"/>
        </w:rPr>
        <w:t>costs of extracting remaining reserves</w:t>
      </w:r>
      <w:r w:rsidRPr="008F33E9">
        <w:rPr>
          <w:highlight w:val="green"/>
          <w:u w:val="single"/>
        </w:rPr>
        <w:t xml:space="preserve"> in</w:t>
      </w:r>
      <w:r>
        <w:rPr>
          <w:u w:val="single"/>
        </w:rPr>
        <w:t xml:space="preserve"> terms of both </w:t>
      </w:r>
      <w:r w:rsidRPr="008F33E9">
        <w:rPr>
          <w:b/>
          <w:iCs/>
          <w:highlight w:val="green"/>
          <w:u w:val="single"/>
        </w:rPr>
        <w:t>financial and energy expenditure</w:t>
      </w:r>
      <w:r w:rsidRPr="008F33E9">
        <w:rPr>
          <w:highlight w:val="green"/>
          <w:u w:val="single"/>
        </w:rPr>
        <w:t xml:space="preserve"> are </w:t>
      </w:r>
      <w:r w:rsidRPr="008F33E9">
        <w:rPr>
          <w:b/>
          <w:iCs/>
          <w:highlight w:val="green"/>
          <w:u w:val="single"/>
        </w:rPr>
        <w:t>set to grow exponentially</w:t>
      </w:r>
      <w:r>
        <w:rPr>
          <w:sz w:val="16"/>
        </w:rPr>
        <w:t xml:space="preserve"> over coming decades. This is because </w:t>
      </w:r>
      <w:r>
        <w:rPr>
          <w:u w:val="single"/>
        </w:rPr>
        <w:t>most of the easily accessible and most bountiful oil fields have already been exploited, as demonstrated by the</w:t>
      </w:r>
      <w:r>
        <w:rPr>
          <w:sz w:val="16"/>
        </w:rPr>
        <w:t xml:space="preserve"> Energy Returned on Energy Invested </w:t>
      </w:r>
      <w:r>
        <w:rPr>
          <w:b/>
          <w:iCs/>
          <w:u w:val="single"/>
        </w:rPr>
        <w:t>(EROEI) index</w:t>
      </w:r>
      <w:r>
        <w:rPr>
          <w:u w:val="single"/>
        </w:rPr>
        <w:t>.</w:t>
      </w:r>
      <w:r>
        <w:rPr>
          <w:sz w:val="16"/>
        </w:rPr>
        <w:t xml:space="preserve"> In 1930, the </w:t>
      </w:r>
      <w:r w:rsidRPr="008F33E9">
        <w:rPr>
          <w:highlight w:val="green"/>
          <w:u w:val="single"/>
        </w:rPr>
        <w:t>EROEI for oil</w:t>
      </w:r>
      <w:r>
        <w:rPr>
          <w:u w:val="single"/>
        </w:rPr>
        <w:t xml:space="preserve"> produced in the US</w:t>
      </w:r>
      <w:r>
        <w:rPr>
          <w:sz w:val="16"/>
        </w:rPr>
        <w:t xml:space="preserve"> was about from 100 to 1. This had </w:t>
      </w:r>
      <w:r w:rsidRPr="008F33E9">
        <w:rPr>
          <w:highlight w:val="green"/>
          <w:u w:val="single"/>
        </w:rPr>
        <w:t>declined</w:t>
      </w:r>
      <w:r>
        <w:rPr>
          <w:u w:val="single"/>
        </w:rPr>
        <w:t xml:space="preserve"> to 30 to 1 by 1970 and </w:t>
      </w:r>
      <w:r w:rsidRPr="008F33E9">
        <w:rPr>
          <w:highlight w:val="green"/>
          <w:u w:val="single"/>
        </w:rPr>
        <w:t>to 12 to 1 in 2005.</w:t>
      </w:r>
      <w:r>
        <w:rPr>
          <w:sz w:val="16"/>
        </w:rPr>
        <w:t xml:space="preserve"> The </w:t>
      </w:r>
      <w:r w:rsidRPr="008F33E9">
        <w:rPr>
          <w:highlight w:val="green"/>
          <w:u w:val="single"/>
        </w:rPr>
        <w:t>ratios for</w:t>
      </w:r>
      <w:r>
        <w:rPr>
          <w:u w:val="single"/>
        </w:rPr>
        <w:t xml:space="preserve"> other fossil fuels such as </w:t>
      </w:r>
      <w:r w:rsidRPr="008F33E9">
        <w:rPr>
          <w:b/>
          <w:iCs/>
          <w:highlight w:val="green"/>
          <w:u w:val="single"/>
        </w:rPr>
        <w:t>coal</w:t>
      </w:r>
      <w:r w:rsidRPr="008F33E9">
        <w:rPr>
          <w:highlight w:val="green"/>
          <w:u w:val="single"/>
        </w:rPr>
        <w:t xml:space="preserve"> and </w:t>
      </w:r>
      <w:r w:rsidRPr="008F33E9">
        <w:rPr>
          <w:b/>
          <w:iCs/>
          <w:highlight w:val="green"/>
          <w:u w:val="single"/>
        </w:rPr>
        <w:t>gas</w:t>
      </w:r>
      <w:r w:rsidRPr="008F33E9">
        <w:rPr>
          <w:highlight w:val="green"/>
          <w:u w:val="single"/>
        </w:rPr>
        <w:t xml:space="preserve"> are</w:t>
      </w:r>
      <w:r>
        <w:rPr>
          <w:u w:val="single"/>
        </w:rPr>
        <w:t xml:space="preserve"> also </w:t>
      </w:r>
      <w:r w:rsidRPr="008F33E9">
        <w:rPr>
          <w:highlight w:val="green"/>
          <w:u w:val="single"/>
        </w:rPr>
        <w:t xml:space="preserve">in </w:t>
      </w:r>
      <w:r w:rsidRPr="008F33E9">
        <w:rPr>
          <w:b/>
          <w:iCs/>
          <w:highlight w:val="green"/>
          <w:u w:val="single"/>
        </w:rPr>
        <w:t>decline</w:t>
      </w:r>
      <w:r>
        <w:rPr>
          <w:sz w:val="16"/>
        </w:rPr>
        <w:t xml:space="preserve"> (Heinberg 2011). Meanwhile, the International Energy Agency </w:t>
      </w:r>
      <w:r>
        <w:rPr>
          <w:u w:val="single"/>
        </w:rPr>
        <w:t xml:space="preserve">(IEA) has estimated that </w:t>
      </w:r>
      <w:r>
        <w:rPr>
          <w:b/>
          <w:iCs/>
          <w:u w:val="single"/>
        </w:rPr>
        <w:t>world oil production peaked during 2006</w:t>
      </w:r>
      <w:r>
        <w:rPr>
          <w:sz w:val="16"/>
        </w:rPr>
        <w:t xml:space="preserve"> (International Energy Agency 2011),4 although the recent development of unconventional oil fields such as the Alberta tar sands appears to be postponing the decline in production (Lukacs 2014). </w:t>
      </w:r>
      <w:r w:rsidRPr="008F33E9">
        <w:rPr>
          <w:highlight w:val="green"/>
          <w:u w:val="single"/>
        </w:rPr>
        <w:t xml:space="preserve">What is needed is </w:t>
      </w:r>
      <w:r w:rsidRPr="008F33E9">
        <w:rPr>
          <w:b/>
          <w:iCs/>
          <w:highlight w:val="green"/>
          <w:u w:val="single"/>
        </w:rPr>
        <w:t>absolute decoupling</w:t>
      </w:r>
      <w:r>
        <w:rPr>
          <w:u w:val="single"/>
        </w:rPr>
        <w:t xml:space="preserve">, where total material throughput is reduced irrespective of the rate of growth. </w:t>
      </w:r>
      <w:r w:rsidRPr="008F33E9">
        <w:rPr>
          <w:highlight w:val="green"/>
          <w:u w:val="single"/>
        </w:rPr>
        <w:t>Evidence of this</w:t>
      </w:r>
      <w:r>
        <w:rPr>
          <w:u w:val="single"/>
        </w:rPr>
        <w:t xml:space="preserve"> form of decoupling, however, </w:t>
      </w:r>
      <w:r w:rsidRPr="008F33E9">
        <w:rPr>
          <w:highlight w:val="green"/>
          <w:u w:val="single"/>
        </w:rPr>
        <w:t>is</w:t>
      </w:r>
      <w:r>
        <w:rPr>
          <w:u w:val="single"/>
        </w:rPr>
        <w:t xml:space="preserve"> rather </w:t>
      </w:r>
      <w:r w:rsidRPr="008F33E9">
        <w:rPr>
          <w:b/>
          <w:iCs/>
          <w:highlight w:val="green"/>
          <w:u w:val="single"/>
        </w:rPr>
        <w:t>scant</w:t>
      </w:r>
      <w:r w:rsidRPr="008F33E9">
        <w:rPr>
          <w:highlight w:val="green"/>
          <w:u w:val="single"/>
        </w:rPr>
        <w:t>.</w:t>
      </w:r>
      <w:r>
        <w:rPr>
          <w:sz w:val="16"/>
        </w:rPr>
        <w:t xml:space="preserve"> In a very small number of countries, there does appear to have been something of a stabilisation of resource throughput since the late 1980s. However, this appears to have been achieved largely by moving production offshore and thus effectively outsourcing environmental externalities, usually to the Global South (Jackson 2009a).5 </w:t>
      </w:r>
      <w:r w:rsidRPr="008F33E9">
        <w:rPr>
          <w:highlight w:val="green"/>
          <w:u w:val="single"/>
        </w:rPr>
        <w:t>In the UK</w:t>
      </w:r>
      <w:r>
        <w:rPr>
          <w:u w:val="single"/>
        </w:rPr>
        <w:t xml:space="preserve">, for example a reported </w:t>
      </w:r>
      <w:r w:rsidRPr="008F33E9">
        <w:rPr>
          <w:highlight w:val="green"/>
          <w:u w:val="single"/>
        </w:rPr>
        <w:t xml:space="preserve">6% reduction in domestic </w:t>
      </w:r>
      <w:r w:rsidRPr="008F33E9">
        <w:rPr>
          <w:b/>
          <w:iCs/>
          <w:highlight w:val="green"/>
          <w:u w:val="single"/>
        </w:rPr>
        <w:t>g</w:t>
      </w:r>
      <w:r>
        <w:rPr>
          <w:u w:val="single"/>
        </w:rPr>
        <w:t>reen</w:t>
      </w:r>
      <w:r w:rsidRPr="008F33E9">
        <w:rPr>
          <w:b/>
          <w:iCs/>
          <w:highlight w:val="green"/>
          <w:u w:val="single"/>
        </w:rPr>
        <w:t>h</w:t>
      </w:r>
      <w:r>
        <w:rPr>
          <w:u w:val="single"/>
        </w:rPr>
        <w:t xml:space="preserve">ouse </w:t>
      </w:r>
      <w:r w:rsidRPr="008F33E9">
        <w:rPr>
          <w:b/>
          <w:iCs/>
          <w:highlight w:val="green"/>
          <w:u w:val="single"/>
        </w:rPr>
        <w:t>g</w:t>
      </w:r>
      <w:r>
        <w:rPr>
          <w:u w:val="single"/>
        </w:rPr>
        <w:t>a</w:t>
      </w:r>
      <w:r w:rsidRPr="008F33E9">
        <w:rPr>
          <w:b/>
          <w:iCs/>
          <w:highlight w:val="green"/>
          <w:u w:val="single"/>
        </w:rPr>
        <w:t>s</w:t>
      </w:r>
      <w:r>
        <w:rPr>
          <w:u w:val="single"/>
        </w:rPr>
        <w:t xml:space="preserve"> emissions</w:t>
      </w:r>
      <w:r>
        <w:rPr>
          <w:sz w:val="16"/>
        </w:rPr>
        <w:t xml:space="preserve"> between 1990 and 2004 </w:t>
      </w:r>
      <w:r>
        <w:rPr>
          <w:u w:val="single"/>
        </w:rPr>
        <w:t xml:space="preserve">actually </w:t>
      </w:r>
      <w:r w:rsidRPr="008F33E9">
        <w:rPr>
          <w:highlight w:val="green"/>
          <w:u w:val="single"/>
        </w:rPr>
        <w:t xml:space="preserve">equates to an </w:t>
      </w:r>
      <w:r w:rsidRPr="008F33E9">
        <w:rPr>
          <w:b/>
          <w:iCs/>
          <w:highlight w:val="green"/>
          <w:u w:val="single"/>
        </w:rPr>
        <w:t>11% increase in emissions</w:t>
      </w:r>
      <w:r w:rsidRPr="008F33E9">
        <w:rPr>
          <w:highlight w:val="green"/>
          <w:u w:val="single"/>
        </w:rPr>
        <w:t xml:space="preserve"> when</w:t>
      </w:r>
      <w:r>
        <w:rPr>
          <w:u w:val="single"/>
        </w:rPr>
        <w:t xml:space="preserve"> the </w:t>
      </w:r>
      <w:r w:rsidRPr="008F33E9">
        <w:rPr>
          <w:b/>
          <w:iCs/>
          <w:highlight w:val="green"/>
          <w:u w:val="single"/>
        </w:rPr>
        <w:t>emissions embodied in imports</w:t>
      </w:r>
      <w:r w:rsidRPr="008F33E9">
        <w:rPr>
          <w:highlight w:val="green"/>
          <w:u w:val="single"/>
        </w:rPr>
        <w:t xml:space="preserve"> are taken into account</w:t>
      </w:r>
      <w:r>
        <w:rPr>
          <w:sz w:val="16"/>
        </w:rPr>
        <w:t xml:space="preserve"> (Jackson 2009a). </w:t>
      </w:r>
      <w:r w:rsidRPr="008F33E9">
        <w:rPr>
          <w:highlight w:val="green"/>
          <w:u w:val="single"/>
        </w:rPr>
        <w:t>What matters</w:t>
      </w:r>
      <w:r>
        <w:rPr>
          <w:u w:val="single"/>
        </w:rPr>
        <w:t xml:space="preserve">, therefore, </w:t>
      </w:r>
      <w:r w:rsidRPr="008F33E9">
        <w:rPr>
          <w:highlight w:val="green"/>
          <w:u w:val="single"/>
        </w:rPr>
        <w:t>is</w:t>
      </w:r>
      <w:r>
        <w:rPr>
          <w:u w:val="single"/>
        </w:rPr>
        <w:t xml:space="preserve"> not evidence of absolute decoupling at the national level, but its </w:t>
      </w:r>
      <w:r>
        <w:rPr>
          <w:b/>
          <w:iCs/>
          <w:u w:val="single"/>
        </w:rPr>
        <w:t xml:space="preserve">existence at </w:t>
      </w:r>
      <w:r w:rsidRPr="008F33E9">
        <w:rPr>
          <w:b/>
          <w:iCs/>
          <w:highlight w:val="green"/>
          <w:u w:val="single"/>
        </w:rPr>
        <w:t>a global scale</w:t>
      </w:r>
      <w:r w:rsidRPr="008F33E9">
        <w:rPr>
          <w:highlight w:val="green"/>
          <w:u w:val="single"/>
        </w:rPr>
        <w:t>.</w:t>
      </w:r>
      <w:r>
        <w:rPr>
          <w:sz w:val="16"/>
        </w:rPr>
        <w:t xml:space="preserve"> Unfortunately, </w:t>
      </w:r>
      <w:r w:rsidRPr="008F33E9">
        <w:rPr>
          <w:highlight w:val="green"/>
          <w:u w:val="single"/>
        </w:rPr>
        <w:t>as</w:t>
      </w:r>
      <w:r>
        <w:rPr>
          <w:u w:val="single"/>
        </w:rPr>
        <w:t xml:space="preserve"> the </w:t>
      </w:r>
      <w:r w:rsidRPr="008F33E9">
        <w:rPr>
          <w:b/>
          <w:iCs/>
          <w:highlight w:val="green"/>
          <w:u w:val="single"/>
        </w:rPr>
        <w:t>80-fold increase in</w:t>
      </w:r>
      <w:r>
        <w:rPr>
          <w:b/>
          <w:iCs/>
          <w:u w:val="single"/>
        </w:rPr>
        <w:t xml:space="preserve"> global carbon </w:t>
      </w:r>
      <w:r w:rsidRPr="008F33E9">
        <w:rPr>
          <w:b/>
          <w:iCs/>
          <w:highlight w:val="green"/>
          <w:u w:val="single"/>
        </w:rPr>
        <w:t>emissions</w:t>
      </w:r>
      <w:r>
        <w:rPr>
          <w:u w:val="single"/>
        </w:rPr>
        <w:t xml:space="preserve"> since 1980 cited above </w:t>
      </w:r>
      <w:r w:rsidRPr="008F33E9">
        <w:rPr>
          <w:highlight w:val="green"/>
          <w:u w:val="single"/>
        </w:rPr>
        <w:t>indicates, this has not happened.</w:t>
      </w:r>
      <w:r>
        <w:rPr>
          <w:sz w:val="16"/>
        </w:rPr>
        <w:t xml:space="preserve"> Of course, the current absence of absolute decoupling does not provide irrefutable proof of the impossibility of any future structural shift in this direction (Hepburn and Bowen 2013). Indeed, many technologies, such as the microchip and the photovoltaic cell, have achieved exponential increases in efficiency accompanied by dramatic reductions in costs. Nonetheless, in a growing economy </w:t>
      </w:r>
      <w:r>
        <w:rPr>
          <w:u w:val="single"/>
        </w:rPr>
        <w:t xml:space="preserve">absolute </w:t>
      </w:r>
      <w:r w:rsidRPr="008F33E9">
        <w:rPr>
          <w:highlight w:val="green"/>
          <w:u w:val="single"/>
        </w:rPr>
        <w:t>decoupling is</w:t>
      </w:r>
      <w:r>
        <w:rPr>
          <w:u w:val="single"/>
        </w:rPr>
        <w:t xml:space="preserve"> likely </w:t>
      </w:r>
      <w:r w:rsidRPr="008F33E9">
        <w:rPr>
          <w:highlight w:val="green"/>
          <w:u w:val="single"/>
        </w:rPr>
        <w:t xml:space="preserve">to </w:t>
      </w:r>
      <w:r w:rsidRPr="008F33E9">
        <w:rPr>
          <w:b/>
          <w:iCs/>
          <w:highlight w:val="green"/>
          <w:u w:val="single"/>
        </w:rPr>
        <w:t>remain elusive</w:t>
      </w:r>
      <w:r w:rsidRPr="008F33E9">
        <w:rPr>
          <w:highlight w:val="green"/>
          <w:u w:val="single"/>
        </w:rPr>
        <w:t xml:space="preserve"> because</w:t>
      </w:r>
      <w:r>
        <w:rPr>
          <w:u w:val="single"/>
        </w:rPr>
        <w:t xml:space="preserve"> </w:t>
      </w:r>
      <w:r>
        <w:rPr>
          <w:b/>
          <w:iCs/>
          <w:u w:val="single"/>
        </w:rPr>
        <w:t>gains in resource efficiency</w:t>
      </w:r>
      <w:r>
        <w:rPr>
          <w:u w:val="single"/>
        </w:rPr>
        <w:t xml:space="preserve"> are almost always </w:t>
      </w:r>
      <w:r>
        <w:rPr>
          <w:b/>
          <w:iCs/>
          <w:u w:val="single"/>
        </w:rPr>
        <w:t>absorbed</w:t>
      </w:r>
      <w:r>
        <w:rPr>
          <w:u w:val="single"/>
        </w:rPr>
        <w:t xml:space="preserve"> by </w:t>
      </w:r>
      <w:r>
        <w:rPr>
          <w:b/>
          <w:iCs/>
          <w:u w:val="single"/>
        </w:rPr>
        <w:t>increases in resource consumption</w:t>
      </w:r>
      <w:r>
        <w:rPr>
          <w:sz w:val="16"/>
        </w:rPr>
        <w:t xml:space="preserve"> (Herring 2006). Some analysts claim that </w:t>
      </w:r>
      <w:r>
        <w:rPr>
          <w:u w:val="single"/>
        </w:rPr>
        <w:t xml:space="preserve">this </w:t>
      </w:r>
      <w:r w:rsidRPr="008F33E9">
        <w:rPr>
          <w:highlight w:val="green"/>
          <w:u w:val="single"/>
        </w:rPr>
        <w:t>‘</w:t>
      </w:r>
      <w:r w:rsidRPr="008F33E9">
        <w:rPr>
          <w:b/>
          <w:iCs/>
          <w:highlight w:val="green"/>
          <w:u w:val="single"/>
        </w:rPr>
        <w:t>rebound effect</w:t>
      </w:r>
      <w:r w:rsidRPr="008F33E9">
        <w:rPr>
          <w:highlight w:val="green"/>
          <w:u w:val="single"/>
        </w:rPr>
        <w:t>’ can negate</w:t>
      </w:r>
      <w:r>
        <w:rPr>
          <w:u w:val="single"/>
        </w:rPr>
        <w:t xml:space="preserve"> as much as 60–</w:t>
      </w:r>
      <w:r w:rsidRPr="008F33E9">
        <w:rPr>
          <w:b/>
          <w:iCs/>
          <w:highlight w:val="green"/>
          <w:u w:val="single"/>
        </w:rPr>
        <w:t>100% of energy savings</w:t>
      </w:r>
      <w:r>
        <w:rPr>
          <w:sz w:val="16"/>
        </w:rPr>
        <w:t xml:space="preserve"> (Saunders 2010).6 For example, the </w:t>
      </w:r>
      <w:r>
        <w:rPr>
          <w:u w:val="single"/>
        </w:rPr>
        <w:t>efficiency of electricity usage in the United States increased by 57.3%</w:t>
      </w:r>
      <w:r>
        <w:rPr>
          <w:sz w:val="16"/>
        </w:rPr>
        <w:t xml:space="preserve"> during the twentieth century </w:t>
      </w:r>
      <w:r>
        <w:rPr>
          <w:u w:val="single"/>
        </w:rPr>
        <w:t>at the same time that total annual electricity consumption increased by 630%</w:t>
      </w:r>
      <w:r>
        <w:rPr>
          <w:sz w:val="16"/>
        </w:rPr>
        <w:t xml:space="preserve"> (Victor 2008). Some analysts suggest that the rebound effect can be negated without necessarily impeding growth by properly pricing environmental externalities (Hepburn and Bowen 2013). This appears to have happened in California, where over the past 30 years, rigorous energy efficiency measures and demand management have prevented per capita electricity consumption from increasing. Over the same period, in the rest of the United States, per capita electricity consumption has increased on average by 1.4% per year in the absence of concerted national energy efficiency measures (Afsah et al. 2012). </w:t>
      </w:r>
    </w:p>
    <w:p w14:paraId="07AC9C9B" w14:textId="77777777" w:rsidR="00AF2E74" w:rsidRPr="00917A65" w:rsidRDefault="00AF2E74" w:rsidP="00AF2E74">
      <w:pPr>
        <w:keepNext/>
        <w:keepLines/>
        <w:spacing w:before="40"/>
        <w:outlineLvl w:val="3"/>
        <w:rPr>
          <w:rFonts w:eastAsiaTheme="majorEastAsia" w:cstheme="majorBidi"/>
          <w:b/>
          <w:iCs/>
          <w:sz w:val="24"/>
        </w:rPr>
      </w:pPr>
      <w:r w:rsidRPr="00917A65">
        <w:rPr>
          <w:rFonts w:eastAsiaTheme="majorEastAsia" w:cstheme="majorBidi"/>
          <w:b/>
          <w:iCs/>
          <w:sz w:val="24"/>
        </w:rPr>
        <w:t>All their sustainability claims are epistemologically suspect and should be rejected on face</w:t>
      </w:r>
    </w:p>
    <w:p w14:paraId="040088DB" w14:textId="77777777" w:rsidR="00AF2E74" w:rsidRDefault="00AF2E74" w:rsidP="00AF2E74">
      <w:pPr>
        <w:rPr>
          <w:b/>
          <w:bCs/>
          <w:sz w:val="26"/>
        </w:rPr>
      </w:pPr>
      <w:r w:rsidRPr="00917A65">
        <w:rPr>
          <w:b/>
          <w:bCs/>
          <w:sz w:val="24"/>
        </w:rPr>
        <w:t>Ahmed 17</w:t>
      </w:r>
      <w:r>
        <w:t xml:space="preserve">—Executive Director of the Institute for Policy Research and Development [Nafeez Mosaddeq Ahmed, 2017, </w:t>
      </w:r>
      <w:r>
        <w:rPr>
          <w:i/>
        </w:rPr>
        <w:t>Failing States, Collapsing Systems BioPhysical Triggers of Political Violence</w:t>
      </w:r>
      <w:r>
        <w:t>, Introduction, pg 4, Springer Briefs in Energy, Accessed through the Wake Forest Library] AMarb</w:t>
      </w:r>
    </w:p>
    <w:p w14:paraId="238EE2EC" w14:textId="77777777" w:rsidR="00AF2E74" w:rsidRDefault="00AF2E74" w:rsidP="00AF2E74">
      <w:pPr>
        <w:rPr>
          <w:sz w:val="16"/>
        </w:rPr>
      </w:pPr>
      <w:r>
        <w:rPr>
          <w:sz w:val="16"/>
        </w:rPr>
        <w:t xml:space="preserve">Part of this study, then, identifies how </w:t>
      </w:r>
      <w:r w:rsidRPr="008F33E9">
        <w:rPr>
          <w:highlight w:val="green"/>
          <w:u w:val="single"/>
        </w:rPr>
        <w:t>conventional</w:t>
      </w:r>
      <w:r>
        <w:rPr>
          <w:u w:val="single"/>
        </w:rPr>
        <w:t xml:space="preserve"> governmental, industry and media </w:t>
      </w:r>
      <w:r w:rsidRPr="008F33E9">
        <w:rPr>
          <w:highlight w:val="green"/>
          <w:u w:val="single"/>
        </w:rPr>
        <w:t>narratives</w:t>
      </w:r>
      <w:r>
        <w:rPr>
          <w:u w:val="single"/>
        </w:rPr>
        <w:t xml:space="preserve"> of these crises for the most part </w:t>
      </w:r>
      <w:r w:rsidRPr="008F33E9">
        <w:rPr>
          <w:b/>
          <w:iCs/>
          <w:highlight w:val="green"/>
          <w:u w:val="single"/>
        </w:rPr>
        <w:t>fail</w:t>
      </w:r>
      <w:r w:rsidRPr="008F33E9">
        <w:rPr>
          <w:highlight w:val="green"/>
          <w:u w:val="single"/>
        </w:rPr>
        <w:t xml:space="preserve"> to accurately understand them</w:t>
      </w:r>
      <w:r w:rsidRPr="008F33E9">
        <w:rPr>
          <w:sz w:val="16"/>
          <w:highlight w:val="green"/>
        </w:rPr>
        <w:t>,</w:t>
      </w:r>
      <w:r>
        <w:rPr>
          <w:sz w:val="16"/>
        </w:rPr>
        <w:t xml:space="preserve"> not just due to a lack of a holistic-systemic frameworks for examining these crises as interdependent—but </w:t>
      </w:r>
      <w:r w:rsidRPr="008F33E9">
        <w:rPr>
          <w:highlight w:val="green"/>
          <w:u w:val="single"/>
        </w:rPr>
        <w:t>due to</w:t>
      </w:r>
      <w:r>
        <w:rPr>
          <w:u w:val="single"/>
        </w:rPr>
        <w:t xml:space="preserve"> a fundamental </w:t>
      </w:r>
      <w:r w:rsidRPr="008F33E9">
        <w:rPr>
          <w:b/>
          <w:iCs/>
          <w:highlight w:val="green"/>
          <w:u w:val="single"/>
        </w:rPr>
        <w:t>epistemological failure</w:t>
      </w:r>
      <w:r w:rsidRPr="008F33E9">
        <w:rPr>
          <w:highlight w:val="green"/>
          <w:u w:val="single"/>
        </w:rPr>
        <w:t xml:space="preserve"> that</w:t>
      </w:r>
      <w:r>
        <w:rPr>
          <w:u w:val="single"/>
        </w:rPr>
        <w:t xml:space="preserve"> has </w:t>
      </w:r>
      <w:r w:rsidRPr="008F33E9">
        <w:rPr>
          <w:highlight w:val="green"/>
          <w:u w:val="single"/>
        </w:rPr>
        <w:t xml:space="preserve">allowed </w:t>
      </w:r>
      <w:r w:rsidRPr="008F33E9">
        <w:rPr>
          <w:b/>
          <w:iCs/>
          <w:highlight w:val="green"/>
          <w:u w:val="single"/>
        </w:rPr>
        <w:t>mythological</w:t>
      </w:r>
      <w:r w:rsidRPr="008F33E9">
        <w:rPr>
          <w:highlight w:val="green"/>
          <w:u w:val="single"/>
        </w:rPr>
        <w:t xml:space="preserve"> ‘theories’ of human progress in</w:t>
      </w:r>
      <w:r>
        <w:rPr>
          <w:u w:val="single"/>
        </w:rPr>
        <w:t xml:space="preserve"> the form of</w:t>
      </w:r>
      <w:r>
        <w:rPr>
          <w:sz w:val="16"/>
        </w:rPr>
        <w:t xml:space="preserve"> neoclassical and </w:t>
      </w:r>
      <w:r w:rsidRPr="008F33E9">
        <w:rPr>
          <w:highlight w:val="green"/>
          <w:u w:val="single"/>
        </w:rPr>
        <w:t xml:space="preserve">neoliberal economics to become </w:t>
      </w:r>
      <w:r w:rsidRPr="008F33E9">
        <w:rPr>
          <w:b/>
          <w:iCs/>
          <w:highlight w:val="green"/>
          <w:u w:val="single"/>
        </w:rPr>
        <w:t>entrenched</w:t>
      </w:r>
      <w:r w:rsidRPr="008F33E9">
        <w:rPr>
          <w:highlight w:val="green"/>
          <w:u w:val="single"/>
        </w:rPr>
        <w:t xml:space="preserve"> as</w:t>
      </w:r>
      <w:r>
        <w:rPr>
          <w:u w:val="single"/>
        </w:rPr>
        <w:t xml:space="preserve"> the </w:t>
      </w:r>
      <w:r w:rsidRPr="008F33E9">
        <w:rPr>
          <w:b/>
          <w:iCs/>
          <w:highlight w:val="green"/>
          <w:u w:val="single"/>
        </w:rPr>
        <w:t>dominant cognitive paradigm</w:t>
      </w:r>
      <w:r w:rsidRPr="008F33E9">
        <w:rPr>
          <w:highlight w:val="green"/>
          <w:u w:val="single"/>
        </w:rPr>
        <w:t>.</w:t>
      </w:r>
      <w:r>
        <w:rPr>
          <w:sz w:val="16"/>
        </w:rPr>
        <w:t xml:space="preserve"> The </w:t>
      </w:r>
      <w:r>
        <w:rPr>
          <w:u w:val="single"/>
        </w:rPr>
        <w:t xml:space="preserve">most powerful </w:t>
      </w:r>
      <w:r>
        <w:rPr>
          <w:b/>
          <w:iCs/>
          <w:u w:val="single"/>
        </w:rPr>
        <w:lastRenderedPageBreak/>
        <w:t>hegemonic component</w:t>
      </w:r>
      <w:r>
        <w:rPr>
          <w:u w:val="single"/>
        </w:rPr>
        <w:t xml:space="preserve"> of this </w:t>
      </w:r>
      <w:r>
        <w:rPr>
          <w:b/>
          <w:iCs/>
          <w:u w:val="single"/>
        </w:rPr>
        <w:t>ideological capture</w:t>
      </w:r>
      <w:r>
        <w:rPr>
          <w:sz w:val="16"/>
        </w:rPr>
        <w:t xml:space="preserve"> of human collective cognition </w:t>
      </w:r>
      <w:r>
        <w:rPr>
          <w:u w:val="single"/>
        </w:rPr>
        <w:t>occurs through</w:t>
      </w:r>
      <w:r>
        <w:rPr>
          <w:sz w:val="16"/>
        </w:rPr>
        <w:t xml:space="preserve"> the </w:t>
      </w:r>
      <w:r>
        <w:rPr>
          <w:u w:val="single"/>
        </w:rPr>
        <w:t>global institutions associated with the mainstream media.</w:t>
      </w:r>
      <w:r>
        <w:rPr>
          <w:sz w:val="16"/>
        </w:rPr>
        <w:t xml:space="preserve"> The principal problem here is a highly compromised ownership and editorial structure that ties media outlets to the very prevailing structures of fossil fuel-centric power complicit in global crisis acceleration. The </w:t>
      </w:r>
      <w:r w:rsidRPr="008F33E9">
        <w:rPr>
          <w:highlight w:val="green"/>
          <w:u w:val="single"/>
        </w:rPr>
        <w:t xml:space="preserve">preponderance of </w:t>
      </w:r>
      <w:r w:rsidRPr="008F33E9">
        <w:rPr>
          <w:b/>
          <w:iCs/>
          <w:highlight w:val="green"/>
          <w:u w:val="single"/>
        </w:rPr>
        <w:t>fossil fuel-centric interests</w:t>
      </w:r>
      <w:r>
        <w:rPr>
          <w:u w:val="single"/>
        </w:rPr>
        <w:t xml:space="preserve"> in conventional media</w:t>
      </w:r>
      <w:r>
        <w:rPr>
          <w:sz w:val="16"/>
        </w:rPr>
        <w:t xml:space="preserve"> ownership </w:t>
      </w:r>
      <w:r w:rsidRPr="008F33E9">
        <w:rPr>
          <w:highlight w:val="green"/>
          <w:u w:val="single"/>
        </w:rPr>
        <w:t xml:space="preserve">has led to consistently </w:t>
      </w:r>
      <w:r w:rsidRPr="008F33E9">
        <w:rPr>
          <w:b/>
          <w:iCs/>
          <w:highlight w:val="green"/>
          <w:u w:val="single"/>
        </w:rPr>
        <w:t>inaccurate reporting</w:t>
      </w:r>
      <w:r w:rsidRPr="008F33E9">
        <w:rPr>
          <w:highlight w:val="green"/>
          <w:u w:val="single"/>
        </w:rPr>
        <w:t xml:space="preserve"> on energy issues, and their relationships with</w:t>
      </w:r>
      <w:r>
        <w:rPr>
          <w:u w:val="single"/>
        </w:rPr>
        <w:t xml:space="preserve"> economic, food and </w:t>
      </w:r>
      <w:r w:rsidRPr="008F33E9">
        <w:rPr>
          <w:highlight w:val="green"/>
          <w:u w:val="single"/>
        </w:rPr>
        <w:t>climate crises</w:t>
      </w:r>
      <w:r>
        <w:rPr>
          <w:sz w:val="16"/>
        </w:rPr>
        <w:t xml:space="preserve">, as well as specific conflicts. Yet to some extent, and compounding the insular ideological approach of powerful government, industry and media institutions, </w:t>
      </w:r>
      <w:r>
        <w:rPr>
          <w:u w:val="single"/>
        </w:rPr>
        <w:t>there has been a similar failure from amongst experts in different fields of these crises, who have been unable to develop theoretical, conceptual and empirical frameworks to view their specialized data</w:t>
      </w:r>
      <w:r>
        <w:rPr>
          <w:sz w:val="16"/>
        </w:rPr>
        <w:t xml:space="preserve"> in its inherent interconnections with data from other fields. In other words, a lack of generalized systems training in our schools. Due to this problem, </w:t>
      </w:r>
      <w:r>
        <w:rPr>
          <w:u w:val="single"/>
        </w:rPr>
        <w:t>we are beginning to grasp only recently the extent to which geopolitical ruptures</w:t>
      </w:r>
      <w:r>
        <w:rPr>
          <w:sz w:val="16"/>
        </w:rPr>
        <w:t xml:space="preserve"> that overwhelm of the news of the day </w:t>
      </w:r>
      <w:r>
        <w:rPr>
          <w:u w:val="single"/>
        </w:rPr>
        <w:t>have been exacerbated by a convergence of crises studied largely separately</w:t>
      </w:r>
      <w:r>
        <w:rPr>
          <w:sz w:val="16"/>
        </w:rPr>
        <w:t xml:space="preserve"> in these disparate fields. </w:t>
      </w:r>
      <w:r>
        <w:rPr>
          <w:u w:val="single"/>
        </w:rPr>
        <w:t>There is</w:t>
      </w:r>
      <w:r>
        <w:rPr>
          <w:sz w:val="16"/>
        </w:rPr>
        <w:t xml:space="preserve">, therefore, </w:t>
      </w:r>
      <w:r>
        <w:rPr>
          <w:u w:val="single"/>
        </w:rPr>
        <w:t>little understanding of how energy and resource depletion tangibly impact the political economies of different societies, and how these processes interact with</w:t>
      </w:r>
      <w:r>
        <w:rPr>
          <w:sz w:val="16"/>
        </w:rPr>
        <w:t xml:space="preserve"> the local impacts of global processes like </w:t>
      </w:r>
      <w:r>
        <w:rPr>
          <w:u w:val="single"/>
        </w:rPr>
        <w:t>climate change</w:t>
      </w:r>
      <w:r w:rsidRPr="00BC3FF6">
        <w:rPr>
          <w:u w:val="single"/>
        </w:rPr>
        <w:t xml:space="preserve">. This has led to a </w:t>
      </w:r>
      <w:r w:rsidRPr="00BC3FF6">
        <w:rPr>
          <w:b/>
          <w:iCs/>
          <w:u w:val="single"/>
        </w:rPr>
        <w:t>knowledge deficit</w:t>
      </w:r>
      <w:r w:rsidRPr="00BC3FF6">
        <w:rPr>
          <w:sz w:val="16"/>
        </w:rPr>
        <w:t xml:space="preserve">—specifically, a whole systems knowledge deficit </w:t>
      </w:r>
      <w:r w:rsidRPr="00BC3FF6">
        <w:rPr>
          <w:u w:val="single"/>
        </w:rPr>
        <w:t xml:space="preserve">comprising a </w:t>
      </w:r>
      <w:r w:rsidRPr="00BC3FF6">
        <w:rPr>
          <w:b/>
          <w:iCs/>
          <w:u w:val="single"/>
        </w:rPr>
        <w:t>paucity of reliable</w:t>
      </w:r>
      <w:r w:rsidRPr="00BC3FF6">
        <w:rPr>
          <w:u w:val="single"/>
        </w:rPr>
        <w:t xml:space="preserve">, </w:t>
      </w:r>
      <w:r w:rsidRPr="00BC3FF6">
        <w:rPr>
          <w:b/>
          <w:iCs/>
          <w:u w:val="single"/>
        </w:rPr>
        <w:t>actionable knowledge</w:t>
      </w:r>
      <w:r w:rsidRPr="00BC3FF6">
        <w:rPr>
          <w:u w:val="single"/>
        </w:rPr>
        <w:t xml:space="preserve"> in the mainstream, exacerbating a sense of public apathy and confusion</w:t>
      </w:r>
      <w:r w:rsidRPr="00BC3FF6">
        <w:rPr>
          <w:sz w:val="16"/>
        </w:rPr>
        <w:t>, and cementing a policymaking impasse among political leaders who remain subject to a fatal combination of intensive fossil fuel lobbying and media misinformation.</w:t>
      </w:r>
      <w:r>
        <w:rPr>
          <w:sz w:val="16"/>
        </w:rPr>
        <w:t xml:space="preserve"> </w:t>
      </w:r>
    </w:p>
    <w:p w14:paraId="4DC565C6" w14:textId="77777777" w:rsidR="0016508C" w:rsidRDefault="0016508C" w:rsidP="0016508C">
      <w:pPr>
        <w:keepNext/>
        <w:keepLines/>
        <w:spacing w:before="40"/>
        <w:outlineLvl w:val="3"/>
        <w:rPr>
          <w:rFonts w:eastAsiaTheme="majorEastAsia" w:cstheme="majorBidi"/>
          <w:b/>
          <w:iCs/>
          <w:sz w:val="26"/>
        </w:rPr>
      </w:pPr>
      <w:r>
        <w:rPr>
          <w:rFonts w:eastAsiaTheme="majorEastAsia" w:cstheme="majorBidi"/>
          <w:b/>
          <w:iCs/>
          <w:sz w:val="26"/>
        </w:rPr>
        <w:t xml:space="preserve">You should be skeptical of their sustainability claims---it’s based off manipulated consciousness </w:t>
      </w:r>
    </w:p>
    <w:p w14:paraId="28DE307A" w14:textId="77777777" w:rsidR="0016508C" w:rsidRDefault="0016508C" w:rsidP="0016508C">
      <w:r>
        <w:rPr>
          <w:b/>
          <w:bCs/>
          <w:sz w:val="26"/>
        </w:rPr>
        <w:t xml:space="preserve">Sempere 17 </w:t>
      </w:r>
      <w:r>
        <w:t xml:space="preserve">– Professor Emeritus of Sociology, Department of Sociology, University of Barcelona, specialized in environmental sociology. He has conducted research and published on human needs and wants, the role of experts in environmental social movements and the social effects of ecological crisis [Joaquim, 2017, </w:t>
      </w:r>
      <w:r>
        <w:rPr>
          <w:i/>
        </w:rPr>
        <w:t>Transitioning to a Post-Carbon Society Degrowth, Austerity and Wellbeing</w:t>
      </w:r>
      <w:r>
        <w:t>, Chapter 2: Uncertainties, Inertia and Cognitive and Psychosocial Obstacles to a Smooth Transition, pgs 39-40, DOI 10.1057/978-1-349-95176-5] AMarb</w:t>
      </w:r>
    </w:p>
    <w:p w14:paraId="6EF68019" w14:textId="77777777" w:rsidR="0016508C" w:rsidRDefault="0016508C" w:rsidP="0016508C">
      <w:pPr>
        <w:rPr>
          <w:u w:val="single"/>
        </w:rPr>
      </w:pPr>
      <w:r>
        <w:rPr>
          <w:sz w:val="16"/>
        </w:rPr>
        <w:t xml:space="preserve">As if the false perceptions mentioned above were not enough, </w:t>
      </w:r>
      <w:r w:rsidRPr="008F33E9">
        <w:rPr>
          <w:highlight w:val="green"/>
          <w:u w:val="single"/>
        </w:rPr>
        <w:t>there are groups of society with private interests</w:t>
      </w:r>
      <w:r>
        <w:rPr>
          <w:u w:val="single"/>
        </w:rPr>
        <w:t xml:space="preserve"> whose future is </w:t>
      </w:r>
      <w:r w:rsidRPr="008F33E9">
        <w:rPr>
          <w:highlight w:val="green"/>
          <w:u w:val="single"/>
        </w:rPr>
        <w:t>bound to</w:t>
      </w:r>
      <w:r>
        <w:rPr>
          <w:u w:val="single"/>
        </w:rPr>
        <w:t xml:space="preserve"> the </w:t>
      </w:r>
      <w:r>
        <w:rPr>
          <w:b/>
          <w:iCs/>
          <w:u w:val="single"/>
        </w:rPr>
        <w:t>capitalist socio-economic model</w:t>
      </w:r>
      <w:r>
        <w:rPr>
          <w:u w:val="single"/>
        </w:rPr>
        <w:t>, which is</w:t>
      </w:r>
      <w:r>
        <w:rPr>
          <w:sz w:val="16"/>
        </w:rPr>
        <w:t xml:space="preserve"> expansive by nature and </w:t>
      </w:r>
      <w:r>
        <w:rPr>
          <w:u w:val="single"/>
        </w:rPr>
        <w:t xml:space="preserve">linked to </w:t>
      </w:r>
      <w:r w:rsidRPr="008F33E9">
        <w:rPr>
          <w:b/>
          <w:iCs/>
          <w:highlight w:val="green"/>
          <w:u w:val="single"/>
        </w:rPr>
        <w:t>economic growth</w:t>
      </w:r>
      <w:r w:rsidRPr="008F33E9">
        <w:rPr>
          <w:highlight w:val="green"/>
          <w:u w:val="single"/>
        </w:rPr>
        <w:t>.</w:t>
      </w:r>
      <w:r>
        <w:rPr>
          <w:sz w:val="16"/>
        </w:rPr>
        <w:t xml:space="preserve"> These </w:t>
      </w:r>
      <w:r w:rsidRPr="008F33E9">
        <w:rPr>
          <w:highlight w:val="green"/>
          <w:u w:val="single"/>
        </w:rPr>
        <w:t>groups do not want people to be aware of the limits of the planet, preferring</w:t>
      </w:r>
      <w:r>
        <w:rPr>
          <w:u w:val="single"/>
        </w:rPr>
        <w:t xml:space="preserve"> instead for </w:t>
      </w:r>
      <w:r w:rsidRPr="008F33E9">
        <w:rPr>
          <w:highlight w:val="green"/>
          <w:u w:val="single"/>
        </w:rPr>
        <w:t>them</w:t>
      </w:r>
      <w:r>
        <w:rPr>
          <w:u w:val="single"/>
        </w:rPr>
        <w:t xml:space="preserve"> to continue </w:t>
      </w:r>
      <w:r w:rsidRPr="008F33E9">
        <w:rPr>
          <w:highlight w:val="green"/>
          <w:u w:val="single"/>
        </w:rPr>
        <w:t>to cherish</w:t>
      </w:r>
      <w:r>
        <w:rPr>
          <w:u w:val="single"/>
        </w:rPr>
        <w:t xml:space="preserve"> the </w:t>
      </w:r>
      <w:r w:rsidRPr="008F33E9">
        <w:rPr>
          <w:b/>
          <w:iCs/>
          <w:highlight w:val="green"/>
          <w:u w:val="single"/>
        </w:rPr>
        <w:t>illusion of indefinite growth</w:t>
      </w:r>
      <w:r w:rsidRPr="008F33E9">
        <w:rPr>
          <w:highlight w:val="green"/>
          <w:u w:val="single"/>
        </w:rPr>
        <w:t xml:space="preserve"> and</w:t>
      </w:r>
      <w:r>
        <w:rPr>
          <w:sz w:val="16"/>
        </w:rPr>
        <w:t xml:space="preserve"> thus support their socio-economic model, a model that provides them with abundance and which, it must also be noted, </w:t>
      </w:r>
      <w:r w:rsidRPr="008F33E9">
        <w:rPr>
          <w:highlight w:val="green"/>
          <w:u w:val="single"/>
        </w:rPr>
        <w:t>only a</w:t>
      </w:r>
      <w:r>
        <w:rPr>
          <w:sz w:val="16"/>
        </w:rPr>
        <w:t xml:space="preserve"> quarter or </w:t>
      </w:r>
      <w:r w:rsidRPr="008F33E9">
        <w:rPr>
          <w:b/>
          <w:iCs/>
          <w:highlight w:val="green"/>
          <w:u w:val="single"/>
        </w:rPr>
        <w:t>fifth of humanity</w:t>
      </w:r>
      <w:r w:rsidRPr="008F33E9">
        <w:rPr>
          <w:highlight w:val="green"/>
          <w:u w:val="single"/>
        </w:rPr>
        <w:t xml:space="preserve"> have been able to enjoy.</w:t>
      </w:r>
      <w:r>
        <w:rPr>
          <w:sz w:val="16"/>
        </w:rPr>
        <w:t xml:space="preserve"> These </w:t>
      </w:r>
      <w:r w:rsidRPr="008F33E9">
        <w:rPr>
          <w:b/>
          <w:iCs/>
          <w:highlight w:val="green"/>
          <w:u w:val="single"/>
        </w:rPr>
        <w:t>privileged groups</w:t>
      </w:r>
      <w:r w:rsidRPr="008F33E9">
        <w:rPr>
          <w:highlight w:val="green"/>
          <w:u w:val="single"/>
        </w:rPr>
        <w:t xml:space="preserve"> seek to prolong a system</w:t>
      </w:r>
      <w:r>
        <w:rPr>
          <w:u w:val="single"/>
        </w:rPr>
        <w:t xml:space="preserve"> of living, production and consumption </w:t>
      </w:r>
      <w:r w:rsidRPr="008F33E9">
        <w:rPr>
          <w:highlight w:val="green"/>
          <w:u w:val="single"/>
        </w:rPr>
        <w:t xml:space="preserve">that gives them </w:t>
      </w:r>
      <w:r w:rsidRPr="008F33E9">
        <w:rPr>
          <w:b/>
          <w:iCs/>
          <w:highlight w:val="green"/>
          <w:u w:val="single"/>
        </w:rPr>
        <w:t>immense power</w:t>
      </w:r>
      <w:r>
        <w:rPr>
          <w:sz w:val="16"/>
        </w:rPr>
        <w:t xml:space="preserve">, beyond the wildest dreams of the tyrants of days gone by. Energy, chemical, pharmaceutical, mechanical, electronics, transport and food companies, alongside many others, have linked their existence to the current social order and use immoral methods to prolong it as long as they can. </w:t>
      </w:r>
      <w:r w:rsidRPr="008F33E9">
        <w:rPr>
          <w:highlight w:val="green"/>
          <w:u w:val="single"/>
        </w:rPr>
        <w:t>They</w:t>
      </w:r>
      <w:r>
        <w:rPr>
          <w:u w:val="single"/>
        </w:rPr>
        <w:t xml:space="preserve"> use a wide range of techniques to </w:t>
      </w:r>
      <w:r w:rsidRPr="008F33E9">
        <w:rPr>
          <w:b/>
          <w:iCs/>
          <w:highlight w:val="green"/>
          <w:u w:val="single"/>
        </w:rPr>
        <w:t>manipulate</w:t>
      </w:r>
      <w:r w:rsidRPr="008F33E9">
        <w:rPr>
          <w:highlight w:val="green"/>
          <w:u w:val="single"/>
        </w:rPr>
        <w:t xml:space="preserve"> the market and consciousness</w:t>
      </w:r>
      <w:r>
        <w:rPr>
          <w:sz w:val="16"/>
        </w:rPr>
        <w:t xml:space="preserve">, most notably by lobbying the elected representatives of the people in parliaments and other public institutions, </w:t>
      </w:r>
      <w:r>
        <w:rPr>
          <w:u w:val="single"/>
        </w:rPr>
        <w:t xml:space="preserve">inciting corruption and </w:t>
      </w:r>
      <w:r w:rsidRPr="008F33E9">
        <w:rPr>
          <w:highlight w:val="green"/>
          <w:u w:val="single"/>
        </w:rPr>
        <w:t>controlling the media</w:t>
      </w:r>
      <w:r>
        <w:rPr>
          <w:u w:val="single"/>
        </w:rPr>
        <w:t xml:space="preserve"> by paying mercenary journalists </w:t>
      </w:r>
      <w:r w:rsidRPr="008F33E9">
        <w:rPr>
          <w:highlight w:val="green"/>
          <w:u w:val="single"/>
        </w:rPr>
        <w:t>to spread untruths</w:t>
      </w:r>
      <w:r>
        <w:rPr>
          <w:sz w:val="16"/>
        </w:rPr>
        <w:t xml:space="preserve"> or half-truths. Thus, </w:t>
      </w:r>
      <w:r>
        <w:rPr>
          <w:u w:val="single"/>
        </w:rPr>
        <w:t xml:space="preserve">they have been able to postpone </w:t>
      </w:r>
      <w:r>
        <w:rPr>
          <w:b/>
          <w:iCs/>
          <w:u w:val="single"/>
        </w:rPr>
        <w:t>consciousness of climate change</w:t>
      </w:r>
      <w:r>
        <w:rPr>
          <w:sz w:val="16"/>
        </w:rPr>
        <w:t xml:space="preserve"> (“deniers” being a case in point) </w:t>
      </w:r>
      <w:r>
        <w:rPr>
          <w:u w:val="single"/>
        </w:rPr>
        <w:t>and “peak oil”.</w:t>
      </w:r>
      <w:r>
        <w:rPr>
          <w:sz w:val="16"/>
        </w:rPr>
        <w:t xml:space="preserve"> Furthermore, </w:t>
      </w:r>
      <w:r>
        <w:rPr>
          <w:u w:val="single"/>
        </w:rPr>
        <w:t>they have placed obstacles</w:t>
      </w:r>
      <w:r>
        <w:rPr>
          <w:sz w:val="16"/>
        </w:rPr>
        <w:t xml:space="preserve"> not only in the way of the dissemination of scientific achievements but also </w:t>
      </w:r>
      <w:r>
        <w:rPr>
          <w:u w:val="single"/>
        </w:rPr>
        <w:t>in the way of scientific research that has the potential to curtail the harmful industrial exploitation</w:t>
      </w:r>
      <w:r>
        <w:rPr>
          <w:sz w:val="16"/>
        </w:rPr>
        <w:t xml:space="preserve"> of certain discoveries (a case in point being research into the effects of genetically modified plants on the human </w:t>
      </w:r>
      <w:r>
        <w:rPr>
          <w:sz w:val="16"/>
        </w:rPr>
        <w:lastRenderedPageBreak/>
        <w:t xml:space="preserve">body exemplified by the Séralini affair). The </w:t>
      </w:r>
      <w:r>
        <w:rPr>
          <w:u w:val="single"/>
        </w:rPr>
        <w:t xml:space="preserve">enormous forces exercised on politics by the plutocracy help </w:t>
      </w:r>
      <w:r>
        <w:rPr>
          <w:b/>
          <w:iCs/>
          <w:u w:val="single"/>
        </w:rPr>
        <w:t>delay our awareness</w:t>
      </w:r>
      <w:r>
        <w:rPr>
          <w:u w:val="single"/>
        </w:rPr>
        <w:t xml:space="preserve"> of the need for major changes.</w:t>
      </w:r>
    </w:p>
    <w:p w14:paraId="6397FE94" w14:textId="77777777" w:rsidR="00E42E4C" w:rsidRPr="0095314B" w:rsidRDefault="00E42E4C" w:rsidP="0095314B"/>
    <w:sectPr w:rsidR="00E42E4C" w:rsidRPr="00953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CB"/>
    <w:rsid w:val="00052FB1"/>
    <w:rsid w:val="00054276"/>
    <w:rsid w:val="000547B1"/>
    <w:rsid w:val="0006091E"/>
    <w:rsid w:val="000638C1"/>
    <w:rsid w:val="00064005"/>
    <w:rsid w:val="00065FEE"/>
    <w:rsid w:val="00066E3C"/>
    <w:rsid w:val="00072718"/>
    <w:rsid w:val="0007381E"/>
    <w:rsid w:val="00076094"/>
    <w:rsid w:val="0008785F"/>
    <w:rsid w:val="00090CBE"/>
    <w:rsid w:val="00094DEC"/>
    <w:rsid w:val="000A2D8A"/>
    <w:rsid w:val="000D26A6"/>
    <w:rsid w:val="000D2B90"/>
    <w:rsid w:val="000D6ED8"/>
    <w:rsid w:val="000D717B"/>
    <w:rsid w:val="000E06C4"/>
    <w:rsid w:val="00100B28"/>
    <w:rsid w:val="00117316"/>
    <w:rsid w:val="001209B4"/>
    <w:rsid w:val="0015454D"/>
    <w:rsid w:val="00155540"/>
    <w:rsid w:val="001650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2CF"/>
    <w:rsid w:val="001F1173"/>
    <w:rsid w:val="002005A8"/>
    <w:rsid w:val="00203DD8"/>
    <w:rsid w:val="00204E1D"/>
    <w:rsid w:val="002059BD"/>
    <w:rsid w:val="00207FD8"/>
    <w:rsid w:val="00210FAF"/>
    <w:rsid w:val="00213B1E"/>
    <w:rsid w:val="00215284"/>
    <w:rsid w:val="002168F2"/>
    <w:rsid w:val="0022589F"/>
    <w:rsid w:val="002343FE"/>
    <w:rsid w:val="00235F7B"/>
    <w:rsid w:val="002412F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3A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532"/>
    <w:rsid w:val="003E5302"/>
    <w:rsid w:val="003E5BF1"/>
    <w:rsid w:val="003F2452"/>
    <w:rsid w:val="003F41EA"/>
    <w:rsid w:val="003F7DF0"/>
    <w:rsid w:val="004039AF"/>
    <w:rsid w:val="004068D6"/>
    <w:rsid w:val="00407AFF"/>
    <w:rsid w:val="0041155D"/>
    <w:rsid w:val="004170BF"/>
    <w:rsid w:val="004270E3"/>
    <w:rsid w:val="0043488A"/>
    <w:rsid w:val="004348DC"/>
    <w:rsid w:val="00434921"/>
    <w:rsid w:val="00442018"/>
    <w:rsid w:val="00446567"/>
    <w:rsid w:val="00447B10"/>
    <w:rsid w:val="00452EE4"/>
    <w:rsid w:val="00452F0B"/>
    <w:rsid w:val="004536D6"/>
    <w:rsid w:val="00457224"/>
    <w:rsid w:val="0047482C"/>
    <w:rsid w:val="00475436"/>
    <w:rsid w:val="0048047E"/>
    <w:rsid w:val="00482AF9"/>
    <w:rsid w:val="0049488E"/>
    <w:rsid w:val="00496BB2"/>
    <w:rsid w:val="004B37B4"/>
    <w:rsid w:val="004B72B4"/>
    <w:rsid w:val="004C0314"/>
    <w:rsid w:val="004C0D3D"/>
    <w:rsid w:val="004C213E"/>
    <w:rsid w:val="004C376C"/>
    <w:rsid w:val="004C657F"/>
    <w:rsid w:val="004D17D8"/>
    <w:rsid w:val="004D52D8"/>
    <w:rsid w:val="004E355B"/>
    <w:rsid w:val="004E4586"/>
    <w:rsid w:val="004F4A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457"/>
    <w:rsid w:val="007611F5"/>
    <w:rsid w:val="007619E4"/>
    <w:rsid w:val="00761E75"/>
    <w:rsid w:val="0076495E"/>
    <w:rsid w:val="00765FC8"/>
    <w:rsid w:val="00775694"/>
    <w:rsid w:val="00793F46"/>
    <w:rsid w:val="00795A1F"/>
    <w:rsid w:val="007A1325"/>
    <w:rsid w:val="007A1A18"/>
    <w:rsid w:val="007A3BAF"/>
    <w:rsid w:val="007B1565"/>
    <w:rsid w:val="007B53D8"/>
    <w:rsid w:val="007B650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AD0"/>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570"/>
    <w:rsid w:val="008F41FD"/>
    <w:rsid w:val="008F4479"/>
    <w:rsid w:val="008F4BA0"/>
    <w:rsid w:val="00901726"/>
    <w:rsid w:val="00917A65"/>
    <w:rsid w:val="00920E6A"/>
    <w:rsid w:val="009240B0"/>
    <w:rsid w:val="00931816"/>
    <w:rsid w:val="00932C71"/>
    <w:rsid w:val="009509D5"/>
    <w:rsid w:val="0095314B"/>
    <w:rsid w:val="009538F5"/>
    <w:rsid w:val="00957187"/>
    <w:rsid w:val="00957DC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E74"/>
    <w:rsid w:val="00AF4760"/>
    <w:rsid w:val="00AF55D4"/>
    <w:rsid w:val="00B0505F"/>
    <w:rsid w:val="00B05C2D"/>
    <w:rsid w:val="00B12933"/>
    <w:rsid w:val="00B12B88"/>
    <w:rsid w:val="00B137E0"/>
    <w:rsid w:val="00B13BC8"/>
    <w:rsid w:val="00B24662"/>
    <w:rsid w:val="00B3455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FF6"/>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E4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64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CC"/>
    <w:rsid w:val="00EF1AD8"/>
    <w:rsid w:val="00EF2B5C"/>
    <w:rsid w:val="00EF7794"/>
    <w:rsid w:val="00F02046"/>
    <w:rsid w:val="00F04D54"/>
    <w:rsid w:val="00F053D8"/>
    <w:rsid w:val="00F07888"/>
    <w:rsid w:val="00F12F9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8B543"/>
  <w14:defaultImageDpi w14:val="300"/>
  <w15:docId w15:val="{7AA56CFA-AF76-154F-AFE4-B22CBB4E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400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40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40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0640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064005"/>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0640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005"/>
  </w:style>
  <w:style w:type="character" w:customStyle="1" w:styleId="Heading1Char">
    <w:name w:val="Heading 1 Char"/>
    <w:aliases w:val="Pocket Char"/>
    <w:basedOn w:val="DefaultParagraphFont"/>
    <w:link w:val="Heading1"/>
    <w:uiPriority w:val="9"/>
    <w:rsid w:val="000640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400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06400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064005"/>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4005"/>
    <w:rPr>
      <w:b/>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06400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6400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400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64005"/>
    <w:rPr>
      <w:color w:val="auto"/>
      <w:u w:val="none"/>
    </w:rPr>
  </w:style>
  <w:style w:type="paragraph" w:styleId="DocumentMap">
    <w:name w:val="Document Map"/>
    <w:basedOn w:val="Normal"/>
    <w:link w:val="DocumentMapChar"/>
    <w:uiPriority w:val="99"/>
    <w:semiHidden/>
    <w:unhideWhenUsed/>
    <w:rsid w:val="000640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4005"/>
    <w:rPr>
      <w:rFonts w:ascii="Lucida Grande" w:hAnsi="Lucida Grande" w:cs="Lucida Grande"/>
    </w:rPr>
  </w:style>
  <w:style w:type="paragraph" w:styleId="ListParagraph">
    <w:name w:val="List Paragraph"/>
    <w:aliases w:val="6 font"/>
    <w:basedOn w:val="Normal"/>
    <w:uiPriority w:val="99"/>
    <w:unhideWhenUsed/>
    <w:qFormat/>
    <w:rsid w:val="0015454D"/>
    <w:pPr>
      <w:ind w:left="720"/>
      <w:contextualSpacing/>
    </w:pPr>
  </w:style>
  <w:style w:type="character" w:styleId="UnresolvedMention">
    <w:name w:val="Unresolved Mention"/>
    <w:basedOn w:val="DefaultParagraphFont"/>
    <w:uiPriority w:val="99"/>
    <w:semiHidden/>
    <w:unhideWhenUsed/>
    <w:rsid w:val="0015454D"/>
    <w:rPr>
      <w:color w:val="605E5C"/>
      <w:shd w:val="clear" w:color="auto" w:fill="E1DFDD"/>
    </w:rPr>
  </w:style>
  <w:style w:type="paragraph" w:customStyle="1" w:styleId="textbold">
    <w:name w:val="text bold"/>
    <w:basedOn w:val="Normal"/>
    <w:link w:val="Emphasis"/>
    <w:uiPriority w:val="20"/>
    <w:qFormat/>
    <w:rsid w:val="0015454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apple-converted-space">
    <w:name w:val="apple-converted-space"/>
    <w:basedOn w:val="DefaultParagraphFont"/>
    <w:rsid w:val="0015454D"/>
  </w:style>
  <w:style w:type="paragraph" w:customStyle="1" w:styleId="Emphasis1">
    <w:name w:val="Emphasis1"/>
    <w:basedOn w:val="Normal"/>
    <w:uiPriority w:val="7"/>
    <w:qFormat/>
    <w:rsid w:val="0015454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15454D"/>
    <w:pPr>
      <w:ind w:left="288" w:right="288"/>
    </w:pPr>
    <w:rPr>
      <w:rFonts w:asciiTheme="minorHAnsi" w:hAnsiTheme="minorHAnsi"/>
      <w:u w:val="single"/>
    </w:rPr>
  </w:style>
  <w:style w:type="character" w:styleId="Strong">
    <w:name w:val="Strong"/>
    <w:basedOn w:val="DefaultParagraphFont"/>
    <w:uiPriority w:val="22"/>
    <w:qFormat/>
    <w:rsid w:val="0015454D"/>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545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ooklynrail.org/2018/03/field-notes/Dont-Morn-Organize-Is-Communism-a-Pipe-Dreamor-a-Viable-Futu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wpointmag.com/2018/02/01/internationalism-against-imperia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abs/10.1080/0950238050004092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review.org/issue/78/marxism-unions-and-class-struggle/index.html" TargetMode="External"/><Relationship Id="rId5" Type="http://schemas.openxmlformats.org/officeDocument/2006/relationships/numbering" Target="numbering.xml"/><Relationship Id="rId15" Type="http://schemas.openxmlformats.org/officeDocument/2006/relationships/hyperlink" Target="https://www.researchgate.net/publication/279801161_Hegemony_Counter-hegemony_Anti-hegemony" TargetMode="External"/><Relationship Id="rId10" Type="http://schemas.openxmlformats.org/officeDocument/2006/relationships/hyperlink" Target="http://www.washingtonpost.com/posteverything/wp/2015/01/08/stop-obsessing-about-inequality-its-actually-decreasing-around-the-world/" TargetMode="External"/><Relationship Id="rId4" Type="http://schemas.openxmlformats.org/officeDocument/2006/relationships/customXml" Target="../customXml/item4.xml"/><Relationship Id="rId9" Type="http://schemas.openxmlformats.org/officeDocument/2006/relationships/hyperlink" Target="https://www.researchgate.net/publication/353735433_Class_Struggle_from_Above_and_from_Below_during_the_covid-19_Pandemic" TargetMode="External"/><Relationship Id="rId14" Type="http://schemas.openxmlformats.org/officeDocument/2006/relationships/hyperlink" Target="https://muse.jhu.edu/article/1901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15158</Words>
  <Characters>86404</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Freda-Eskenazi, Ben</cp:lastModifiedBy>
  <cp:revision>3</cp:revision>
  <dcterms:created xsi:type="dcterms:W3CDTF">2021-12-04T00:20:00Z</dcterms:created>
  <dcterms:modified xsi:type="dcterms:W3CDTF">2021-12-04T00:42:00Z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