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67D6C5D8" w:rsidR="0095314B" w:rsidRPr="00DD19DC" w:rsidRDefault="0095314B" w:rsidP="0095314B">
      <w:pPr>
        <w:pStyle w:val="Heading3"/>
      </w:pPr>
      <w:r w:rsidRPr="00DD19DC">
        <w:t>1AC v</w:t>
      </w:r>
      <w:r w:rsidR="00051ECB">
        <w:t>3</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t>
      </w:r>
      <w:proofErr w:type="gramStart"/>
      <w:r>
        <w:t>which makes now</w:t>
      </w:r>
      <w:proofErr w:type="gramEnd"/>
      <w:r>
        <w:t xml:space="preserve"> a </w:t>
      </w:r>
      <w:r>
        <w:rPr>
          <w:u w:val="single"/>
        </w:rPr>
        <w:t>key moment</w:t>
      </w:r>
      <w:r>
        <w:t xml:space="preserve"> for reinvigorating worker struggle.</w:t>
      </w:r>
    </w:p>
    <w:p w14:paraId="3DFA6D99" w14:textId="77777777" w:rsidR="0095314B" w:rsidRPr="00160C5F" w:rsidRDefault="0095314B" w:rsidP="0095314B">
      <w:pPr>
        <w:rPr>
          <w:rStyle w:val="Style13ptBold"/>
        </w:rPr>
      </w:pPr>
      <w:proofErr w:type="spellStart"/>
      <w:r>
        <w:rPr>
          <w:rStyle w:val="Style13ptBold"/>
        </w:rPr>
        <w:t>Azzellini</w:t>
      </w:r>
      <w:proofErr w:type="spellEnd"/>
      <w:r>
        <w:rPr>
          <w:rStyle w:val="Style13ptBold"/>
        </w:rPr>
        <w:t xml:space="preserve">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t>
      </w:r>
      <w:proofErr w:type="gramStart"/>
      <w:r w:rsidRPr="00160C5F">
        <w:rPr>
          <w:rStyle w:val="StyleUnderline"/>
        </w:rPr>
        <w:t>with regard to</w:t>
      </w:r>
      <w:proofErr w:type="gramEnd"/>
      <w:r w:rsidRPr="00160C5F">
        <w:rPr>
          <w:rStyle w:val="StyleUnderline"/>
        </w:rPr>
        <w:t xml:space="preserve">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 xml:space="preserve">Capital asks no question about the length of life of </w:t>
      </w:r>
      <w:proofErr w:type="spellStart"/>
      <w:r w:rsidRPr="00160C5F">
        <w:rPr>
          <w:rStyle w:val="Emphasis"/>
          <w:highlight w:val="green"/>
        </w:rPr>
        <w:t>labour</w:t>
      </w:r>
      <w:proofErr w:type="spellEnd"/>
      <w:r w:rsidRPr="00160C5F">
        <w:rPr>
          <w:rStyle w:val="Emphasis"/>
          <w:highlight w:val="green"/>
        </w:rPr>
        <w:t>-power</w:t>
      </w:r>
      <w:r w:rsidRPr="00160C5F">
        <w:rPr>
          <w:sz w:val="12"/>
        </w:rPr>
        <w:t xml:space="preserve">. What interests it is purely and simply the maximum of </w:t>
      </w:r>
      <w:proofErr w:type="spellStart"/>
      <w:r w:rsidRPr="00160C5F">
        <w:rPr>
          <w:sz w:val="12"/>
        </w:rPr>
        <w:t>labour</w:t>
      </w:r>
      <w:proofErr w:type="spellEnd"/>
      <w:r w:rsidRPr="00160C5F">
        <w:rPr>
          <w:sz w:val="12"/>
        </w:rPr>
        <w:t>-power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w:t>
      </w:r>
      <w:proofErr w:type="gramStart"/>
      <w:r w:rsidRPr="002F718A">
        <w:rPr>
          <w:sz w:val="12"/>
        </w:rPr>
        <w:t>rose up</w:t>
      </w:r>
      <w:proofErr w:type="gramEnd"/>
      <w:r w:rsidRPr="002F718A">
        <w:rPr>
          <w:sz w:val="12"/>
        </w:rPr>
        <w:t xml:space="preserve">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w:t>
      </w:r>
      <w:proofErr w:type="gramStart"/>
      <w:r w:rsidRPr="002F718A">
        <w:rPr>
          <w:sz w:val="12"/>
        </w:rPr>
        <w:t>pandemic, but</w:t>
      </w:r>
      <w:proofErr w:type="gramEnd"/>
      <w:r w:rsidRPr="002F718A">
        <w:rPr>
          <w:sz w:val="12"/>
        </w:rPr>
        <w:t xml:space="preserve"> happened “despite” the pandemic. The range of these struggles goes from protests against the closure of companies and mass dismissals, to strikes with different demands in various sectors, to general strikes and other popular </w:t>
      </w:r>
      <w:proofErr w:type="gramStart"/>
      <w:r w:rsidRPr="002F718A">
        <w:rPr>
          <w:sz w:val="12"/>
        </w:rPr>
        <w:t>working class</w:t>
      </w:r>
      <w:proofErr w:type="gramEnd"/>
      <w:r w:rsidRPr="002F718A">
        <w:rPr>
          <w:sz w:val="12"/>
        </w:rPr>
        <w:t xml:space="preserve"> uprisings beyond the workplace. These struggles give evidence of how the working class continued </w:t>
      </w:r>
      <w:proofErr w:type="gramStart"/>
      <w:r w:rsidRPr="002F718A">
        <w:rPr>
          <w:sz w:val="12"/>
        </w:rPr>
        <w:t>rising up</w:t>
      </w:r>
      <w:proofErr w:type="gramEnd"/>
      <w:r w:rsidRPr="002F718A">
        <w:rPr>
          <w:sz w:val="12"/>
        </w:rPr>
        <w:t xml:space="preserve">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w:t>
      </w:r>
      <w:proofErr w:type="gramStart"/>
      <w:r w:rsidRPr="002F718A">
        <w:rPr>
          <w:sz w:val="12"/>
        </w:rPr>
        <w:t>In order to</w:t>
      </w:r>
      <w:proofErr w:type="gramEnd"/>
      <w:r w:rsidRPr="002F718A">
        <w:rPr>
          <w:sz w:val="12"/>
        </w:rPr>
        <w:t xml:space="preserve">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w:t>
      </w:r>
      <w:proofErr w:type="gramStart"/>
      <w:r w:rsidRPr="00F13021">
        <w:rPr>
          <w:sz w:val="16"/>
        </w:rPr>
        <w:t>crisis</w:t>
      </w:r>
      <w:proofErr w:type="gramEnd"/>
      <w:r w:rsidRPr="00F13021">
        <w:rPr>
          <w:sz w:val="16"/>
        </w:rPr>
        <w:t xml:space="preserve">.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proofErr w:type="spellStart"/>
      <w:r w:rsidRPr="00BE626D">
        <w:rPr>
          <w:rStyle w:val="Emphasis"/>
        </w:rPr>
        <w:t>restabilization</w:t>
      </w:r>
      <w:proofErr w:type="spellEnd"/>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w:t>
      </w:r>
      <w:proofErr w:type="gramStart"/>
      <w:r w:rsidRPr="00BB78EA">
        <w:rPr>
          <w:sz w:val="16"/>
        </w:rPr>
        <w:t>at this time</w:t>
      </w:r>
      <w:proofErr w:type="gramEnd"/>
      <w:r w:rsidRPr="00BB78EA">
        <w:rPr>
          <w:sz w:val="16"/>
        </w:rPr>
        <w:t xml:space="preserv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proofErr w:type="spellStart"/>
      <w:r w:rsidRPr="000D6B1E">
        <w:rPr>
          <w:rStyle w:val="Emphasis"/>
        </w:rPr>
        <w:t>restabilization</w:t>
      </w:r>
      <w:proofErr w:type="spellEnd"/>
      <w:r w:rsidRPr="00BB78EA">
        <w:rPr>
          <w:sz w:val="16"/>
        </w:rPr>
        <w:t>—that is,</w:t>
      </w:r>
      <w:r w:rsidRPr="00BB78EA">
        <w:rPr>
          <w:sz w:val="16"/>
          <w:bdr w:val="single" w:sz="4" w:space="0" w:color="auto"/>
        </w:rPr>
        <w:t xml:space="preserve"> </w:t>
      </w:r>
      <w:proofErr w:type="gramStart"/>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w:t>
      </w:r>
      <w:proofErr w:type="gramEnd"/>
      <w:r w:rsidRPr="00BB78EA">
        <w:rPr>
          <w:sz w:val="16"/>
          <w:bdr w:val="single" w:sz="4" w:space="0" w:color="auto"/>
        </w:rPr>
        <w:t xml:space="preserve">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w:t>
      </w:r>
      <w:proofErr w:type="gramStart"/>
      <w:r w:rsidRPr="00BB78EA">
        <w:rPr>
          <w:sz w:val="16"/>
        </w:rPr>
        <w:t>India</w:t>
      </w:r>
      <w:proofErr w:type="gramEnd"/>
      <w:r w:rsidRPr="00BB78EA">
        <w:rPr>
          <w:sz w:val="16"/>
        </w:rPr>
        <w:t xml:space="preserve">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w:t>
      </w:r>
      <w:proofErr w:type="gramStart"/>
      <w:r w:rsidRPr="00BB78EA">
        <w:rPr>
          <w:rStyle w:val="StyleUnderline"/>
        </w:rPr>
        <w:t>never before</w:t>
      </w:r>
      <w:proofErr w:type="gramEnd"/>
      <w:r w:rsidRPr="00BB78EA">
        <w:rPr>
          <w:rStyle w:val="StyleUnderline"/>
        </w:rPr>
        <w:t xml:space="preserv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w:t>
      </w:r>
      <w:proofErr w:type="gramStart"/>
      <w:r w:rsidRPr="00BB78EA">
        <w:rPr>
          <w:sz w:val="16"/>
        </w:rPr>
        <w:t>have to</w:t>
      </w:r>
      <w:proofErr w:type="gramEnd"/>
      <w:r w:rsidRPr="00BB78EA">
        <w:rPr>
          <w:sz w:val="16"/>
        </w:rPr>
        <w:t xml:space="preserve">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w:t>
      </w:r>
      <w:proofErr w:type="spellStart"/>
      <w:r w:rsidRPr="00AC6E31">
        <w:rPr>
          <w:sz w:val="16"/>
        </w:rPr>
        <w:t>bunkerbuster</w:t>
      </w:r>
      <w:proofErr w:type="spellEnd"/>
      <w:r w:rsidRPr="00AC6E31">
        <w:rPr>
          <w:sz w:val="16"/>
        </w:rPr>
        <w:t xml:space="preserve">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w:t>
      </w:r>
      <w:proofErr w:type="gramStart"/>
      <w:r w:rsidRPr="001D37CE">
        <w:rPr>
          <w:sz w:val="16"/>
        </w:rPr>
        <w:t>far-right</w:t>
      </w:r>
      <w:proofErr w:type="gramEnd"/>
      <w:r w:rsidRPr="001D37CE">
        <w:rPr>
          <w:sz w:val="16"/>
        </w:rPr>
        <w:t xml:space="preserve">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w:t>
      </w:r>
      <w:proofErr w:type="spellStart"/>
      <w:r w:rsidRPr="00B65F18">
        <w:rPr>
          <w:sz w:val="16"/>
        </w:rPr>
        <w:t>nationstate</w:t>
      </w:r>
      <w:proofErr w:type="spellEnd"/>
      <w:r w:rsidRPr="00B65F18">
        <w:rPr>
          <w:sz w:val="16"/>
        </w:rPr>
        <w:t xml:space="preserv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w:t>
      </w:r>
      <w:proofErr w:type="gramStart"/>
      <w:r w:rsidRPr="00BB78EA">
        <w:rPr>
          <w:sz w:val="16"/>
          <w:szCs w:val="16"/>
        </w:rPr>
        <w:t>in order to</w:t>
      </w:r>
      <w:proofErr w:type="gramEnd"/>
      <w:r w:rsidRPr="00BB78EA">
        <w:rPr>
          <w:sz w:val="16"/>
          <w:szCs w:val="16"/>
        </w:rPr>
        <w:t xml:space="preserve">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w:t>
      </w:r>
      <w:proofErr w:type="gramStart"/>
      <w:r w:rsidRPr="00BB78EA">
        <w:rPr>
          <w:sz w:val="16"/>
          <w:szCs w:val="16"/>
        </w:rPr>
        <w:t xml:space="preserve">in order </w:t>
      </w:r>
      <w:r w:rsidRPr="00E8254D">
        <w:rPr>
          <w:rStyle w:val="StyleUnderline"/>
        </w:rPr>
        <w:t>to</w:t>
      </w:r>
      <w:proofErr w:type="gramEnd"/>
      <w:r w:rsidRPr="00E8254D">
        <w:rPr>
          <w:rStyle w:val="StyleUnderline"/>
        </w:rPr>
        <w:t xml:space="preserve">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 xml:space="preserve">More than in any other forum, the politicized </w:t>
      </w:r>
      <w:proofErr w:type="gramStart"/>
      <w:r w:rsidRPr="00BB78EA">
        <w:rPr>
          <w:sz w:val="16"/>
          <w:szCs w:val="16"/>
        </w:rPr>
        <w:t>strata</w:t>
      </w:r>
      <w:proofErr w:type="gramEnd"/>
      <w:r w:rsidRPr="00BB78EA">
        <w:rPr>
          <w:sz w:val="16"/>
          <w:szCs w:val="16"/>
        </w:rPr>
        <w:t xml:space="preserve">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w:t>
      </w:r>
      <w:proofErr w:type="gramStart"/>
      <w:r w:rsidRPr="00BB78EA">
        <w:rPr>
          <w:sz w:val="16"/>
          <w:szCs w:val="16"/>
        </w:rPr>
        <w:t>regional</w:t>
      </w:r>
      <w:proofErr w:type="gramEnd"/>
      <w:r w:rsidRPr="00BB78EA">
        <w:rPr>
          <w:sz w:val="16"/>
          <w:szCs w:val="16"/>
        </w:rPr>
        <w:t xml:space="preserve">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w:t>
      </w:r>
      <w:proofErr w:type="gramStart"/>
      <w:r w:rsidRPr="00BB78EA">
        <w:rPr>
          <w:sz w:val="16"/>
        </w:rPr>
        <w:t xml:space="preserve">in order </w:t>
      </w:r>
      <w:r w:rsidRPr="00BB78EA">
        <w:rPr>
          <w:rStyle w:val="StyleUnderline"/>
        </w:rPr>
        <w:t>to</w:t>
      </w:r>
      <w:proofErr w:type="gramEnd"/>
      <w:r w:rsidRPr="00BB78EA">
        <w:rPr>
          <w:rStyle w:val="StyleUnderline"/>
        </w:rPr>
        <w:t xml:space="preserve">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w:t>
      </w:r>
      <w:proofErr w:type="gramStart"/>
      <w:r w:rsidRPr="00B65F18">
        <w:rPr>
          <w:sz w:val="16"/>
        </w:rPr>
        <w:t>particular profit-seeking</w:t>
      </w:r>
      <w:proofErr w:type="gramEnd"/>
      <w:r w:rsidRPr="00B65F18">
        <w:rPr>
          <w:sz w:val="16"/>
        </w:rPr>
        <w:t xml:space="preserve">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w:t>
      </w:r>
      <w:proofErr w:type="gramStart"/>
      <w:r w:rsidRPr="00BC65CD">
        <w:rPr>
          <w:sz w:val="16"/>
        </w:rPr>
        <w:t>on a daily basis</w:t>
      </w:r>
      <w:proofErr w:type="gramEnd"/>
      <w:r w:rsidRPr="00BC65CD">
        <w:rPr>
          <w:sz w:val="16"/>
        </w:rPr>
        <w:t xml:space="preserve">,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w:t>
      </w:r>
      <w:proofErr w:type="spellStart"/>
      <w:r w:rsidRPr="00DD19DC">
        <w:t>aff</w:t>
      </w:r>
      <w:proofErr w:type="spellEnd"/>
      <w:r w:rsidRPr="00DD19DC">
        <w:t xml:space="preserve"> to affirm </w:t>
      </w:r>
      <w:r>
        <w:t>an unconditional right of workers to strike.</w:t>
      </w:r>
      <w:r w:rsidRPr="00DD19DC">
        <w:t xml:space="preserve"> </w:t>
      </w:r>
      <w:r w:rsidR="00EF0ECC">
        <w:t>Spec on doc</w:t>
      </w:r>
    </w:p>
    <w:p w14:paraId="010384C2" w14:textId="42F341F8" w:rsidR="0095314B" w:rsidRPr="00EF0ECC" w:rsidRDefault="002412F9" w:rsidP="0095314B">
      <w:pPr>
        <w:rPr>
          <w:sz w:val="20"/>
          <w:szCs w:val="20"/>
        </w:rPr>
      </w:pPr>
      <w:r>
        <w:rPr>
          <w:sz w:val="20"/>
          <w:szCs w:val="20"/>
        </w:rPr>
        <w:t xml:space="preserve">This is </w:t>
      </w:r>
      <w:r w:rsidRPr="002412F9">
        <w:rPr>
          <w:sz w:val="20"/>
          <w:szCs w:val="20"/>
        </w:rPr>
        <w:t>not</w:t>
      </w:r>
      <w:r>
        <w:rPr>
          <w:sz w:val="20"/>
          <w:szCs w:val="20"/>
        </w:rPr>
        <w:t xml:space="preserve"> offense and is only in this </w:t>
      </w:r>
      <w:proofErr w:type="spellStart"/>
      <w:r>
        <w:rPr>
          <w:sz w:val="20"/>
          <w:szCs w:val="20"/>
        </w:rPr>
        <w:t>aff</w:t>
      </w:r>
      <w:proofErr w:type="spellEnd"/>
      <w:r>
        <w:rPr>
          <w:sz w:val="20"/>
          <w:szCs w:val="20"/>
        </w:rPr>
        <w:t xml:space="preserve"> for </w:t>
      </w:r>
      <w:proofErr w:type="spellStart"/>
      <w:r>
        <w:rPr>
          <w:sz w:val="20"/>
          <w:szCs w:val="20"/>
        </w:rPr>
        <w:t>specifiication</w:t>
      </w:r>
      <w:proofErr w:type="spellEnd"/>
      <w:r>
        <w:rPr>
          <w:sz w:val="20"/>
          <w:szCs w:val="20"/>
        </w:rPr>
        <w:t xml:space="preserve"> to make it more accessible/limited/</w:t>
      </w:r>
      <w:proofErr w:type="spellStart"/>
      <w:r>
        <w:rPr>
          <w:sz w:val="20"/>
          <w:szCs w:val="20"/>
        </w:rPr>
        <w:t>wtv</w:t>
      </w:r>
      <w:proofErr w:type="spellEnd"/>
      <w:r>
        <w:rPr>
          <w:sz w:val="20"/>
          <w:szCs w:val="20"/>
        </w:rPr>
        <w:t xml:space="preserve"> for you. I do not get offense off this </w:t>
      </w:r>
      <w:proofErr w:type="gramStart"/>
      <w:r>
        <w:rPr>
          <w:sz w:val="20"/>
          <w:szCs w:val="20"/>
        </w:rPr>
        <w:t>block</w:t>
      </w:r>
      <w:proofErr w:type="gramEnd"/>
      <w:r>
        <w:rPr>
          <w:sz w:val="20"/>
          <w:szCs w:val="20"/>
        </w:rPr>
        <w:t xml:space="preserve"> and it is not relevant to this round, just to how you make your 1n. </w:t>
      </w:r>
      <w:r w:rsidR="00EF0ECC" w:rsidRPr="002412F9">
        <w:rPr>
          <w:sz w:val="20"/>
          <w:szCs w:val="20"/>
        </w:rPr>
        <w:t>Espec</w:t>
      </w:r>
      <w:r w:rsidR="00EF0ECC" w:rsidRPr="00EF0ECC">
        <w:rPr>
          <w:sz w:val="20"/>
          <w:szCs w:val="20"/>
        </w:rPr>
        <w:t xml:space="preserve"> doesn’t make sense – the right to strike </w:t>
      </w:r>
      <w:proofErr w:type="spellStart"/>
      <w:r w:rsidR="00EF0ECC" w:rsidRPr="00EF0ECC">
        <w:rPr>
          <w:sz w:val="20"/>
          <w:szCs w:val="20"/>
        </w:rPr>
        <w:t>isnt</w:t>
      </w:r>
      <w:proofErr w:type="spellEnd"/>
      <w:r w:rsidR="00EF0ECC" w:rsidRPr="00EF0ECC">
        <w:rPr>
          <w:sz w:val="20"/>
          <w:szCs w:val="20"/>
        </w:rPr>
        <w:t xml:space="preserve"> enforced, its asserted by workers for themselves, but here’s a delineation: The </w:t>
      </w:r>
      <w:proofErr w:type="spellStart"/>
      <w:r w:rsidR="00EF0ECC" w:rsidRPr="00EF0ECC">
        <w:rPr>
          <w:sz w:val="20"/>
          <w:szCs w:val="20"/>
        </w:rPr>
        <w:t>aff</w:t>
      </w:r>
      <w:proofErr w:type="spellEnd"/>
      <w:r w:rsidR="00EF0ECC" w:rsidRPr="00EF0ECC">
        <w:rPr>
          <w:sz w:val="20"/>
          <w:szCs w:val="20"/>
        </w:rPr>
        <w:t xml:space="preserve"> is enforced by as assertion of the right to strike and maintenance of it for base-building and organizing</w:t>
      </w:r>
      <w:r>
        <w:rPr>
          <w:sz w:val="20"/>
          <w:szCs w:val="20"/>
        </w:rPr>
        <w:t xml:space="preserve">. </w:t>
      </w:r>
      <w:proofErr w:type="spellStart"/>
      <w:r w:rsidR="001E42CF">
        <w:rPr>
          <w:sz w:val="20"/>
          <w:szCs w:val="20"/>
        </w:rPr>
        <w:t>Heree’s</w:t>
      </w:r>
      <w:proofErr w:type="spellEnd"/>
      <w:r w:rsidR="001E42CF">
        <w:rPr>
          <w:sz w:val="20"/>
          <w:szCs w:val="20"/>
        </w:rPr>
        <w:t xml:space="preserve"> a </w:t>
      </w:r>
      <w:proofErr w:type="spellStart"/>
      <w:r w:rsidR="001E42CF">
        <w:rPr>
          <w:sz w:val="20"/>
          <w:szCs w:val="20"/>
        </w:rPr>
        <w:t>csa</w:t>
      </w:r>
      <w:proofErr w:type="spellEnd"/>
      <w:r w:rsidR="001E42CF">
        <w:rPr>
          <w:sz w:val="20"/>
          <w:szCs w:val="20"/>
        </w:rPr>
        <w:t xml:space="preserve"> if you really want one </w:t>
      </w:r>
      <w:hyperlink r:id="rId10" w:history="1">
        <w:r w:rsidR="002C43A3" w:rsidRPr="00A52B6E">
          <w:rPr>
            <w:rStyle w:val="Hyperlink"/>
            <w:sz w:val="14"/>
            <w:szCs w:val="18"/>
          </w:rPr>
          <w:t>www.washingtonpost.com/posteverything/wp/2015/01/08/stop-obsessing-about-inequality-its-actually-decreasing-around-the-world/</w:t>
        </w:r>
      </w:hyperlink>
      <w:r w:rsidR="002C43A3">
        <w:rPr>
          <w:sz w:val="14"/>
          <w:szCs w:val="18"/>
        </w:rPr>
        <w:t xml:space="preserve"> </w:t>
      </w:r>
      <w:r w:rsidR="002C43A3" w:rsidRPr="002C43A3">
        <w:rPr>
          <w:sz w:val="20"/>
          <w:szCs w:val="20"/>
        </w:rPr>
        <w:t xml:space="preserve">all types of strikes happen under the </w:t>
      </w:r>
      <w:proofErr w:type="spellStart"/>
      <w:r w:rsidR="002C43A3" w:rsidRPr="002C43A3">
        <w:rPr>
          <w:sz w:val="20"/>
          <w:szCs w:val="20"/>
        </w:rPr>
        <w:t>aff</w:t>
      </w:r>
      <w:proofErr w:type="spellEnd"/>
      <w:r w:rsidR="002C43A3" w:rsidRPr="002C43A3">
        <w:rPr>
          <w:sz w:val="20"/>
          <w:szCs w:val="20"/>
        </w:rPr>
        <w:t xml:space="preserve"> but we think militant and </w:t>
      </w:r>
      <w:proofErr w:type="spellStart"/>
      <w:r w:rsidR="002C43A3" w:rsidRPr="002C43A3">
        <w:rPr>
          <w:sz w:val="20"/>
          <w:szCs w:val="20"/>
        </w:rPr>
        <w:t>wiildcat</w:t>
      </w:r>
      <w:proofErr w:type="spellEnd"/>
      <w:r w:rsidR="002C43A3" w:rsidRPr="002C43A3">
        <w:rPr>
          <w:sz w:val="20"/>
          <w:szCs w:val="20"/>
        </w:rPr>
        <w:t xml:space="preserve"> strikes are super cool</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1"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w:t>
      </w:r>
      <w:proofErr w:type="gramStart"/>
      <w:r w:rsidRPr="00D54DCB">
        <w:rPr>
          <w:sz w:val="12"/>
        </w:rPr>
        <w:t>he</w:t>
      </w:r>
      <w:proofErr w:type="gramEnd"/>
      <w:r w:rsidRPr="00D54DCB">
        <w:rPr>
          <w:sz w:val="12"/>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 xml:space="preserve">The tremendous class solidarity expressed in Madison in February and March marked a leap forward in establishing a working class “for itself”—including union and non-union workers from the public and private sector, </w:t>
      </w:r>
      <w:proofErr w:type="gramStart"/>
      <w:r w:rsidRPr="00D54DCB">
        <w:rPr>
          <w:sz w:val="8"/>
          <w:szCs w:val="8"/>
        </w:rPr>
        <w:t>students</w:t>
      </w:r>
      <w:proofErr w:type="gramEnd"/>
      <w:r w:rsidRPr="00D54DCB">
        <w:rPr>
          <w:sz w:val="8"/>
          <w:szCs w:val="8"/>
        </w:rPr>
        <w:t xml:space="preserve">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t>
      </w:r>
      <w:proofErr w:type="gramStart"/>
      <w:r w:rsidRPr="00D54DCB">
        <w:rPr>
          <w:rStyle w:val="StyleUnderline"/>
        </w:rPr>
        <w:t xml:space="preserve">weapon </w:t>
      </w:r>
      <w:r w:rsidRPr="00D54DCB">
        <w:rPr>
          <w:rStyle w:val="StyleUnderline"/>
          <w:highlight w:val="green"/>
        </w:rPr>
        <w:t>in particular</w:t>
      </w:r>
      <w:r w:rsidRPr="00D54DCB">
        <w:rPr>
          <w:sz w:val="12"/>
        </w:rPr>
        <w:t xml:space="preserve">, </w:t>
      </w:r>
      <w:r w:rsidRPr="00D54DCB">
        <w:rPr>
          <w:rStyle w:val="StyleUnderline"/>
          <w:highlight w:val="green"/>
        </w:rPr>
        <w:t>are</w:t>
      </w:r>
      <w:proofErr w:type="gramEnd"/>
      <w:r w:rsidRPr="00D54DCB">
        <w:rPr>
          <w:rStyle w:val="StyleUnderline"/>
          <w:highlight w:val="green"/>
        </w:rPr>
        <w:t xml:space="preserv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xml:space="preserve">. </w:t>
      </w:r>
      <w:proofErr w:type="gramStart"/>
      <w:r w:rsidRPr="00D54DCB">
        <w:rPr>
          <w:sz w:val="12"/>
        </w:rPr>
        <w:t>In reality unions</w:t>
      </w:r>
      <w:proofErr w:type="gramEnd"/>
      <w:r w:rsidRPr="00D54DCB">
        <w:rPr>
          <w:sz w:val="12"/>
        </w:rPr>
        <w:t xml:space="preserve">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 xml:space="preserve">Marx and Engels (and other Marxists since) frequently directed their frustration at trade union leaders. Indeed, Marx and Engels repeatedly complained about craft union leaders who refused to broaden the union movement beyond their </w:t>
      </w:r>
      <w:proofErr w:type="gramStart"/>
      <w:r w:rsidRPr="00DF5CE5">
        <w:rPr>
          <w:sz w:val="8"/>
          <w:szCs w:val="8"/>
        </w:rPr>
        <w:t>particular trades</w:t>
      </w:r>
      <w:proofErr w:type="gramEnd"/>
      <w:r w:rsidRPr="00DF5CE5">
        <w:rPr>
          <w:sz w:val="8"/>
          <w:szCs w:val="8"/>
        </w:rPr>
        <w:t>.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xml:space="preserve">, and the contracts they negotiate on behalf of their members do not affect their own salaries and working conditions. If the contract agrees to layoffs, union leaders </w:t>
      </w:r>
      <w:proofErr w:type="gramStart"/>
      <w:r w:rsidRPr="00DF5CE5">
        <w:rPr>
          <w:sz w:val="12"/>
        </w:rPr>
        <w:t>still keep</w:t>
      </w:r>
      <w:proofErr w:type="gramEnd"/>
      <w:r w:rsidRPr="00DF5CE5">
        <w:rPr>
          <w:sz w:val="12"/>
        </w:rPr>
        <w:t xml:space="preserve">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 xml:space="preserve">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DF5CE5">
        <w:rPr>
          <w:sz w:val="8"/>
          <w:szCs w:val="8"/>
        </w:rPr>
        <w:t>first of all</w:t>
      </w:r>
      <w:proofErr w:type="gramEnd"/>
      <w:r w:rsidRPr="00DF5CE5">
        <w:rPr>
          <w:sz w:val="8"/>
          <w:szCs w:val="8"/>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DF5CE5">
        <w:rPr>
          <w:sz w:val="8"/>
          <w:szCs w:val="8"/>
        </w:rPr>
        <w:t>prospects</w:t>
      </w:r>
      <w:proofErr w:type="gramEnd"/>
      <w:r w:rsidRPr="00DF5CE5">
        <w:rPr>
          <w:sz w:val="8"/>
          <w:szCs w:val="8"/>
        </w:rPr>
        <w:t xml:space="preserve">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 xml:space="preserve">You must be capable of any sacrifice, of overcoming the greatest obstacles, </w:t>
      </w:r>
      <w:proofErr w:type="gramStart"/>
      <w:r w:rsidRPr="00DF5CE5">
        <w:rPr>
          <w:sz w:val="8"/>
          <w:szCs w:val="8"/>
        </w:rPr>
        <w:t>in order to</w:t>
      </w:r>
      <w:proofErr w:type="gramEnd"/>
      <w:r w:rsidRPr="00DF5CE5">
        <w:rPr>
          <w:sz w:val="8"/>
          <w:szCs w:val="8"/>
        </w:rPr>
        <w:t xml:space="preserve">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w:t>
      </w:r>
      <w:proofErr w:type="gramEnd"/>
      <w:r w:rsidRPr="00DF5CE5">
        <w:rPr>
          <w:sz w:val="8"/>
          <w:szCs w:val="8"/>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w:t>
      </w:r>
      <w:proofErr w:type="gramStart"/>
      <w:r w:rsidRPr="00DF5CE5">
        <w:rPr>
          <w:sz w:val="8"/>
          <w:szCs w:val="8"/>
        </w:rPr>
        <w:t>bureaucracy as a whole</w:t>
      </w:r>
      <w:proofErr w:type="gramEnd"/>
      <w:r w:rsidRPr="00DF5CE5">
        <w:rPr>
          <w:sz w:val="8"/>
          <w:szCs w:val="8"/>
        </w:rPr>
        <w:t xml:space="preserve">. A revolutionary party must know how to exploit the division between left and right bureaucrats, between those who are prepared to make militant speeches (even if they will not act upon them) and those who are openly </w:t>
      </w:r>
      <w:proofErr w:type="gramStart"/>
      <w:r w:rsidRPr="00DF5CE5">
        <w:rPr>
          <w:sz w:val="8"/>
          <w:szCs w:val="8"/>
        </w:rPr>
        <w:t>wedded to conciliation at all times</w:t>
      </w:r>
      <w:proofErr w:type="gramEnd"/>
      <w:r w:rsidRPr="00DF5CE5">
        <w:rPr>
          <w:sz w:val="8"/>
          <w:szCs w:val="8"/>
        </w:rPr>
        <w:t xml:space="preserve">.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DF5CE5">
        <w:rPr>
          <w:sz w:val="8"/>
          <w:szCs w:val="8"/>
        </w:rPr>
        <w:t>a majority of</w:t>
      </w:r>
      <w:proofErr w:type="gramEnd"/>
      <w:r w:rsidRPr="00DF5CE5">
        <w:rPr>
          <w:sz w:val="8"/>
          <w:szCs w:val="8"/>
        </w:rPr>
        <w:t xml:space="preserve">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 xml:space="preserve">Socialists cannot be indifferent to the election of reform slates in union elections and must actively support </w:t>
      </w:r>
      <w:proofErr w:type="gramStart"/>
      <w:r w:rsidRPr="00DF5CE5">
        <w:rPr>
          <w:sz w:val="8"/>
          <w:szCs w:val="8"/>
        </w:rPr>
        <w:t>any and all</w:t>
      </w:r>
      <w:proofErr w:type="gramEnd"/>
      <w:r w:rsidRPr="00DF5CE5">
        <w:rPr>
          <w:sz w:val="8"/>
          <w:szCs w:val="8"/>
        </w:rPr>
        <w:t xml:space="preserve">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 xml:space="preserve">Helping to cohere this militant minority can be achieved in </w:t>
      </w:r>
      <w:proofErr w:type="gramStart"/>
      <w:r w:rsidRPr="00DF5CE5">
        <w:rPr>
          <w:sz w:val="8"/>
          <w:szCs w:val="8"/>
        </w:rPr>
        <w:t>a number of</w:t>
      </w:r>
      <w:proofErr w:type="gramEnd"/>
      <w:r w:rsidRPr="00DF5CE5">
        <w:rPr>
          <w:sz w:val="8"/>
          <w:szCs w:val="8"/>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w:t>
      </w:r>
      <w:proofErr w:type="gramStart"/>
      <w:r w:rsidRPr="00DF5CE5">
        <w:rPr>
          <w:sz w:val="8"/>
          <w:szCs w:val="8"/>
        </w:rPr>
        <w:t>at all times</w:t>
      </w:r>
      <w:proofErr w:type="gramEnd"/>
      <w:r w:rsidRPr="00DF5CE5">
        <w:rPr>
          <w:sz w:val="8"/>
          <w:szCs w:val="8"/>
        </w:rPr>
        <w:t xml:space="preserve">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 xml:space="preserve">Strategies and tactics must be determined through an assessment of both objective and subjective factors at each </w:t>
      </w:r>
      <w:proofErr w:type="gramStart"/>
      <w:r w:rsidRPr="00DF5CE5">
        <w:rPr>
          <w:sz w:val="8"/>
          <w:szCs w:val="8"/>
        </w:rPr>
        <w:t>particular phase</w:t>
      </w:r>
      <w:proofErr w:type="gramEnd"/>
      <w:r w:rsidRPr="00DF5CE5">
        <w:rPr>
          <w:sz w:val="8"/>
          <w:szCs w:val="8"/>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 xml:space="preserve">The resolution predicts a growing unrest of the workers and sees a prospect of big struggles, particularly in fields where the workers are unorganized, such as the automobile, rubber, </w:t>
      </w:r>
      <w:proofErr w:type="gramStart"/>
      <w:r w:rsidRPr="00DF5CE5">
        <w:rPr>
          <w:sz w:val="8"/>
          <w:szCs w:val="8"/>
        </w:rPr>
        <w:t>textile</w:t>
      </w:r>
      <w:proofErr w:type="gramEnd"/>
      <w:r w:rsidRPr="00DF5CE5">
        <w:rPr>
          <w:sz w:val="8"/>
          <w:szCs w:val="8"/>
        </w:rPr>
        <w:t xml:space="preserv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 xml:space="preserve">in the interests of </w:t>
      </w:r>
      <w:proofErr w:type="gramStart"/>
      <w:r w:rsidRPr="00DF5CE5">
        <w:rPr>
          <w:rStyle w:val="Emphasis"/>
          <w:highlight w:val="green"/>
        </w:rPr>
        <w:t>the</w:t>
      </w:r>
      <w:r w:rsidRPr="00DF5CE5">
        <w:rPr>
          <w:rStyle w:val="Emphasis"/>
        </w:rPr>
        <w:t xml:space="preserve"> vast </w:t>
      </w:r>
      <w:r w:rsidRPr="00DF5CE5">
        <w:rPr>
          <w:rStyle w:val="Emphasis"/>
          <w:highlight w:val="green"/>
        </w:rPr>
        <w:t>majority of</w:t>
      </w:r>
      <w:proofErr w:type="gramEnd"/>
      <w:r w:rsidRPr="00DF5CE5">
        <w:rPr>
          <w:rStyle w:val="Emphasis"/>
          <w:highlight w:val="green"/>
        </w:rPr>
        <w:t xml:space="preserve">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2"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 xml:space="preserve">right-wing </w:t>
      </w:r>
      <w:proofErr w:type="spellStart"/>
      <w:r w:rsidRPr="00DD19DC">
        <w:rPr>
          <w:rStyle w:val="StyleUnderline"/>
          <w:highlight w:val="green"/>
        </w:rPr>
        <w:t>nationalisms</w:t>
      </w:r>
      <w:proofErr w:type="spellEnd"/>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proofErr w:type="gramStart"/>
      <w:r w:rsidRPr="00DD19DC">
        <w:rPr>
          <w:rStyle w:val="StyleUnderline"/>
        </w:rPr>
        <w:t>informal</w:t>
      </w:r>
      <w:proofErr w:type="gramEnd"/>
      <w:r w:rsidRPr="00DD19DC">
        <w:rPr>
          <w:rStyle w:val="StyleUnderline"/>
        </w:rPr>
        <w:t xml:space="preserve">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w:t>
      </w:r>
      <w:proofErr w:type="spellStart"/>
      <w:r w:rsidRPr="00DD19DC">
        <w:rPr>
          <w:sz w:val="12"/>
        </w:rPr>
        <w:t>Balibar</w:t>
      </w:r>
      <w:proofErr w:type="spellEnd"/>
      <w:r w:rsidRPr="00DD19DC">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/anti-</w:t>
      </w:r>
      <w:proofErr w:type="spellStart"/>
      <w:r w:rsidRPr="00DD19DC">
        <w:rPr>
          <w:rStyle w:val="StyleUnderline"/>
        </w:rPr>
        <w:t>extractivist</w:t>
      </w:r>
      <w:proofErr w:type="spellEnd"/>
      <w:r w:rsidRPr="00DD19DC">
        <w:rPr>
          <w:rStyle w:val="StyleUnderline"/>
        </w:rPr>
        <w:t xml:space="preserve">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 xml:space="preserve">A more adequate approach to questions of coordination and solidarity across borders would have to probe how political organization is tied to material practices of </w:t>
      </w:r>
      <w:proofErr w:type="gramStart"/>
      <w:r w:rsidRPr="00DD19DC">
        <w:rPr>
          <w:rStyle w:val="StyleUnderline"/>
        </w:rPr>
        <w:t>translation</w:t>
      </w:r>
      <w:r w:rsidRPr="00DD19DC">
        <w:rPr>
          <w:sz w:val="12"/>
        </w:rPr>
        <w:t xml:space="preserve">, </w:t>
      </w:r>
      <w:r w:rsidRPr="00DD19DC">
        <w:rPr>
          <w:rStyle w:val="StyleUnderline"/>
        </w:rPr>
        <w:t>and</w:t>
      </w:r>
      <w:proofErr w:type="gramEnd"/>
      <w:r w:rsidRPr="00DD19DC">
        <w:rPr>
          <w:rStyle w:val="StyleUnderline"/>
        </w:rPr>
        <w:t xml:space="preserve">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w:t>
      </w:r>
      <w:proofErr w:type="spellStart"/>
      <w:r w:rsidRPr="00DD19DC">
        <w:rPr>
          <w:sz w:val="12"/>
        </w:rPr>
        <w:t>Göran</w:t>
      </w:r>
      <w:proofErr w:type="spellEnd"/>
      <w:r w:rsidRPr="00DD19DC">
        <w:rPr>
          <w:sz w:val="12"/>
        </w:rPr>
        <w:t xml:space="preserve"> </w:t>
      </w:r>
      <w:proofErr w:type="spellStart"/>
      <w:r w:rsidRPr="00DD19DC">
        <w:rPr>
          <w:sz w:val="12"/>
        </w:rPr>
        <w:t>Therborn</w:t>
      </w:r>
      <w:proofErr w:type="spellEnd"/>
      <w:r w:rsidRPr="00DD19DC">
        <w:rPr>
          <w:sz w:val="12"/>
        </w:rPr>
        <w:t xml:space="preserve">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DD19DC">
        <w:rPr>
          <w:sz w:val="12"/>
        </w:rPr>
        <w:t>with regard to</w:t>
      </w:r>
      <w:proofErr w:type="gramEnd"/>
      <w:r w:rsidRPr="00DD19DC">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DD19DC">
        <w:rPr>
          <w:sz w:val="12"/>
        </w:rPr>
        <w:t>Thus</w:t>
      </w:r>
      <w:proofErr w:type="gramEnd"/>
      <w:r w:rsidRPr="00DD19DC">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DD19DC">
        <w:rPr>
          <w:sz w:val="12"/>
        </w:rPr>
        <w:t>entered into</w:t>
      </w:r>
      <w:proofErr w:type="gramEnd"/>
      <w:r w:rsidRPr="00DD19DC">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3"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 xml:space="preserve">Romanticizing </w:t>
      </w:r>
      <w:proofErr w:type="gramStart"/>
      <w:r w:rsidRPr="00EB3C23">
        <w:rPr>
          <w:rStyle w:val="Emphasis"/>
          <w:highlight w:val="green"/>
        </w:rPr>
        <w:t>particular struggles</w:t>
      </w:r>
      <w:proofErr w:type="gramEnd"/>
      <w:r w:rsidRPr="00EB3C23">
        <w:rPr>
          <w:rStyle w:val="Emphasis"/>
          <w:highlight w:val="green"/>
        </w:rPr>
        <w:t xml:space="preserve">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proofErr w:type="spellStart"/>
      <w:r w:rsidRPr="00DD19DC">
        <w:rPr>
          <w:rStyle w:val="Style13ptBold"/>
        </w:rPr>
        <w:t>Badiou</w:t>
      </w:r>
      <w:proofErr w:type="spellEnd"/>
      <w:r w:rsidRPr="00DD19DC">
        <w:rPr>
          <w:rStyle w:val="Style13ptBold"/>
        </w:rPr>
        <w:t xml:space="preserve">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w:t>
      </w:r>
      <w:proofErr w:type="spellStart"/>
      <w:r w:rsidRPr="00DD19DC">
        <w:rPr>
          <w:sz w:val="16"/>
          <w:szCs w:val="16"/>
        </w:rPr>
        <w:t>normale</w:t>
      </w:r>
      <w:proofErr w:type="spellEnd"/>
      <w:r w:rsidRPr="00DD19DC">
        <w:rPr>
          <w:sz w:val="16"/>
          <w:szCs w:val="16"/>
        </w:rPr>
        <w:t xml:space="preserve"> supérieure and founder of the faculty of Philosophy of the </w:t>
      </w:r>
      <w:proofErr w:type="spellStart"/>
      <w:r w:rsidRPr="00DD19DC">
        <w:rPr>
          <w:sz w:val="16"/>
          <w:szCs w:val="16"/>
        </w:rPr>
        <w:t>Université</w:t>
      </w:r>
      <w:proofErr w:type="spellEnd"/>
      <w:r w:rsidRPr="00DD19DC">
        <w:rPr>
          <w:sz w:val="16"/>
          <w:szCs w:val="16"/>
        </w:rPr>
        <w:t xml:space="preserve"> de Paris VIII. “An Essential Philosophical Thesis: ‘It Is Right to Rebel against the Reactionaries,’” </w:t>
      </w:r>
      <w:hyperlink r:id="rId14"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DD19DC">
        <w:rPr>
          <w:sz w:val="12"/>
        </w:rPr>
        <w:t>originary</w:t>
      </w:r>
      <w:proofErr w:type="spellEnd"/>
      <w:r w:rsidRPr="00DD19DC">
        <w:rPr>
          <w:sz w:val="12"/>
        </w:rPr>
        <w:t xml:space="preserve">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w:t>
      </w:r>
      <w:proofErr w:type="gramStart"/>
      <w:r w:rsidRPr="00DD19DC">
        <w:rPr>
          <w:sz w:val="12"/>
        </w:rPr>
        <w:t>aforementioned essential</w:t>
      </w:r>
      <w:proofErr w:type="gramEnd"/>
      <w:r w:rsidRPr="00DD19DC">
        <w:rPr>
          <w:sz w:val="12"/>
        </w:rPr>
        <w:t xml:space="preserve">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w:t>
      </w:r>
      <w:proofErr w:type="gramStart"/>
      <w:r w:rsidRPr="00DD19DC">
        <w:rPr>
          <w:sz w:val="12"/>
        </w:rPr>
        <w:t>, that is to say, for</w:t>
      </w:r>
      <w:proofErr w:type="gramEnd"/>
      <w:r w:rsidRPr="00DD19DC">
        <w:rPr>
          <w:sz w:val="12"/>
        </w:rPr>
        <w:t xml:space="preserve"> the dialectic, a unity of opposites. But this knowledge (theory</w:t>
      </w:r>
      <w:proofErr w:type="gramStart"/>
      <w:r w:rsidRPr="00DD19DC">
        <w:rPr>
          <w:sz w:val="12"/>
        </w:rPr>
        <w:t>/)practice</w:t>
      </w:r>
      <w:proofErr w:type="gramEnd"/>
      <w:r w:rsidRPr="00DD19DC">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DD19DC">
        <w:rPr>
          <w:sz w:val="12"/>
        </w:rPr>
        <w:t>theory</w:t>
      </w:r>
      <w:proofErr w:type="gramEnd"/>
      <w:r w:rsidRPr="00DD19DC">
        <w:rPr>
          <w:sz w:val="12"/>
        </w:rPr>
        <w:t xml:space="preserve"> and practice. Consider Mao, “Where Do Correct Ideas Come </w:t>
      </w:r>
      <w:proofErr w:type="gramStart"/>
      <w:r w:rsidRPr="00DD19DC">
        <w:rPr>
          <w:sz w:val="12"/>
        </w:rPr>
        <w:t>From</w:t>
      </w:r>
      <w:proofErr w:type="gramEnd"/>
      <w:r w:rsidRPr="00DD19DC">
        <w:rPr>
          <w:sz w:val="12"/>
        </w:rPr>
        <w:t xml:space="preserve">?”: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proofErr w:type="gramStart"/>
      <w:r w:rsidRPr="00DD19DC">
        <w:rPr>
          <w:rStyle w:val="StyleUnderline"/>
        </w:rPr>
        <w:t xml:space="preserve">It is clear that </w:t>
      </w:r>
      <w:r w:rsidRPr="00DD19DC">
        <w:rPr>
          <w:rStyle w:val="StyleUnderline"/>
          <w:highlight w:val="green"/>
        </w:rPr>
        <w:t>whoever</w:t>
      </w:r>
      <w:proofErr w:type="gramEnd"/>
      <w:r w:rsidRPr="00DD19DC">
        <w:rPr>
          <w:rStyle w:val="StyleUnderline"/>
          <w:highlight w:val="green"/>
        </w:rPr>
        <w:t xml:space="preserve">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DD19DC">
        <w:rPr>
          <w:sz w:val="12"/>
        </w:rPr>
        <w:t>’ ”</w:t>
      </w:r>
      <w:proofErr w:type="gramEnd"/>
      <w:r w:rsidRPr="00DD19DC">
        <w:rPr>
          <w:sz w:val="12"/>
        </w:rPr>
        <w:t xml:space="preserve">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DD19DC">
        <w:rPr>
          <w:sz w:val="8"/>
          <w:szCs w:val="8"/>
        </w:rPr>
        <w:t>its</w:t>
      </w:r>
      <w:proofErr w:type="spellEnd"/>
      <w:r w:rsidRPr="00DD19DC">
        <w:rPr>
          <w:sz w:val="8"/>
          <w:szCs w:val="8"/>
        </w:rPr>
        <w:t xml:space="preserve">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w:t>
      </w:r>
      <w:proofErr w:type="gramStart"/>
      <w:r w:rsidRPr="00DD19DC">
        <w:rPr>
          <w:sz w:val="12"/>
        </w:rPr>
        <w:t>particular causes</w:t>
      </w:r>
      <w:proofErr w:type="gramEnd"/>
      <w:r w:rsidRPr="00DD19DC">
        <w:rPr>
          <w:sz w:val="12"/>
        </w:rPr>
        <w:t xml:space="preserve">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w:t>
      </w:r>
      <w:proofErr w:type="gramStart"/>
      <w:r w:rsidRPr="00DD19DC">
        <w:rPr>
          <w:rStyle w:val="StyleUnderline"/>
        </w:rPr>
        <w:t>particular causes</w:t>
      </w:r>
      <w:proofErr w:type="gramEnd"/>
      <w:r w:rsidRPr="00DD19DC">
        <w:rPr>
          <w:rStyle w:val="StyleUnderline"/>
        </w:rPr>
        <w:t xml:space="preserve">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w:t>
      </w:r>
      <w:proofErr w:type="spellStart"/>
      <w:r w:rsidRPr="00DD19DC">
        <w:t>aff</w:t>
      </w:r>
      <w:proofErr w:type="spellEnd"/>
      <w:r w:rsidRPr="00DD19DC">
        <w:t xml:space="preserve"> as a project of </w:t>
      </w:r>
      <w:r w:rsidRPr="00DD19DC">
        <w:rPr>
          <w:u w:val="single"/>
        </w:rPr>
        <w:t>counter-hegemony</w:t>
      </w:r>
      <w:r w:rsidRPr="00DD19DC">
        <w:t xml:space="preserve"> – every debate and argument </w:t>
      </w:r>
      <w:proofErr w:type="gramStart"/>
      <w:r w:rsidRPr="00DD19DC">
        <w:t>is</w:t>
      </w:r>
      <w:proofErr w:type="gramEnd"/>
      <w:r w:rsidRPr="00DD19DC">
        <w:t xml:space="preserve">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5"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w:t>
      </w:r>
      <w:proofErr w:type="gramStart"/>
      <w:r w:rsidRPr="00DD19DC">
        <w:rPr>
          <w:sz w:val="12"/>
        </w:rPr>
        <w:t xml:space="preserve">In actuality, </w:t>
      </w:r>
      <w:r w:rsidRPr="00DD19DC">
        <w:rPr>
          <w:rStyle w:val="StyleUnderline"/>
        </w:rPr>
        <w:t>there</w:t>
      </w:r>
      <w:proofErr w:type="gramEnd"/>
      <w:r w:rsidRPr="00DD19DC">
        <w:rPr>
          <w:rStyle w:val="StyleUnderline"/>
        </w:rPr>
        <w:t xml:space="preserv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DD19DC">
        <w:rPr>
          <w:sz w:val="12"/>
        </w:rPr>
        <w:t>state of affairs</w:t>
      </w:r>
      <w:proofErr w:type="gramEnd"/>
      <w:r w:rsidRPr="00DD19DC">
        <w:rPr>
          <w:sz w:val="12"/>
        </w:rPr>
        <w:t xml:space="preserve">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w:t>
      </w:r>
      <w:proofErr w:type="spellStart"/>
      <w:r w:rsidRPr="00DD19DC">
        <w:rPr>
          <w:sz w:val="12"/>
        </w:rPr>
        <w:t>fordist</w:t>
      </w:r>
      <w:proofErr w:type="spellEnd"/>
      <w:r w:rsidRPr="00DD19DC">
        <w:rPr>
          <w:sz w:val="12"/>
        </w:rPr>
        <w:t xml:space="preserve">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w:t>
      </w:r>
      <w:proofErr w:type="gramStart"/>
      <w:r w:rsidRPr="00DD19DC">
        <w:rPr>
          <w:sz w:val="8"/>
          <w:szCs w:val="8"/>
        </w:rPr>
        <w:t>have to</w:t>
      </w:r>
      <w:proofErr w:type="gramEnd"/>
      <w:r w:rsidRPr="00DD19DC">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DD19DC">
        <w:rPr>
          <w:sz w:val="8"/>
          <w:szCs w:val="8"/>
        </w:rPr>
        <w:t>perspective</w:t>
      </w:r>
      <w:proofErr w:type="gramEnd"/>
      <w:r w:rsidRPr="00DD19DC">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DD19DC">
        <w:rPr>
          <w:sz w:val="8"/>
          <w:szCs w:val="8"/>
        </w:rPr>
        <w:t>an</w:t>
      </w:r>
      <w:proofErr w:type="gramEnd"/>
      <w:r w:rsidRPr="00DD19DC">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DD19DC">
        <w:rPr>
          <w:sz w:val="8"/>
          <w:szCs w:val="8"/>
        </w:rPr>
        <w:t>ethico</w:t>
      </w:r>
      <w:proofErr w:type="spellEnd"/>
      <w:r w:rsidRPr="00DD19DC">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DD19DC">
        <w:rPr>
          <w:sz w:val="8"/>
          <w:szCs w:val="8"/>
        </w:rPr>
        <w:t>organisational</w:t>
      </w:r>
      <w:proofErr w:type="spellEnd"/>
      <w:r w:rsidRPr="00DD19DC">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DD19DC">
        <w:rPr>
          <w:sz w:val="8"/>
          <w:szCs w:val="8"/>
        </w:rPr>
        <w:t>spatio</w:t>
      </w:r>
      <w:proofErr w:type="spellEnd"/>
      <w:r w:rsidRPr="00DD19DC">
        <w:rPr>
          <w:sz w:val="8"/>
          <w:szCs w:val="8"/>
        </w:rPr>
        <w:t xml:space="preserve">-temporal totalities” (Joseph, 2002: 218); it creates the conditions under which a democratic culture and new social order can thrive. </w:t>
      </w:r>
      <w:r w:rsidRPr="00DD19DC">
        <w:rPr>
          <w:sz w:val="12"/>
        </w:rPr>
        <w:t xml:space="preserve">As a radical </w:t>
      </w:r>
      <w:proofErr w:type="spellStart"/>
      <w:r w:rsidRPr="00DD19DC">
        <w:rPr>
          <w:sz w:val="12"/>
        </w:rPr>
        <w:t>politic</w:t>
      </w:r>
      <w:proofErr w:type="spellEnd"/>
      <w:r w:rsidRPr="00DD19DC">
        <w:rPr>
          <w:sz w:val="12"/>
        </w:rPr>
        <w:t xml:space="preserve">,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w:t>
      </w:r>
      <w:proofErr w:type="spellStart"/>
      <w:r w:rsidRPr="00DD19DC">
        <w:rPr>
          <w:rStyle w:val="StyleUnderline"/>
          <w:highlight w:val="green"/>
        </w:rPr>
        <w:t>centred</w:t>
      </w:r>
      <w:proofErr w:type="spellEnd"/>
      <w:r w:rsidRPr="00DD19DC">
        <w:rPr>
          <w:rStyle w:val="StyleUnderline"/>
          <w:highlight w:val="green"/>
        </w:rPr>
        <w:t xml:space="preserve">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w:t>
      </w:r>
      <w:proofErr w:type="spellStart"/>
      <w:r w:rsidRPr="00DD19DC">
        <w:rPr>
          <w:sz w:val="12"/>
        </w:rPr>
        <w:t>centred</w:t>
      </w:r>
      <w:proofErr w:type="spellEnd"/>
      <w:r w:rsidRPr="00DD19DC">
        <w:rPr>
          <w:sz w:val="12"/>
        </w:rPr>
        <w:t xml:space="preserve"> politics is understood as one part of broader transformations (Brand, 2005b: 248). Often romanticized as the world’s first post-modern movement, the Zapatistas </w:t>
      </w:r>
      <w:proofErr w:type="gramStart"/>
      <w:r w:rsidRPr="00DD19DC">
        <w:rPr>
          <w:sz w:val="12"/>
        </w:rPr>
        <w:t>actually exemplify</w:t>
      </w:r>
      <w:proofErr w:type="gramEnd"/>
      <w:r w:rsidRPr="00DD19DC">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DD19DC">
        <w:rPr>
          <w:sz w:val="12"/>
        </w:rPr>
        <w:t>moves, and</w:t>
      </w:r>
      <w:proofErr w:type="gramEnd"/>
      <w:r w:rsidRPr="00DD19DC">
        <w:rPr>
          <w:sz w:val="12"/>
        </w:rPr>
        <w:t xml:space="preserve">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w:t>
      </w:r>
      <w:proofErr w:type="spellStart"/>
      <w:r w:rsidRPr="00DD19DC">
        <w:rPr>
          <w:rStyle w:val="StyleUnderline"/>
        </w:rPr>
        <w:t>centred</w:t>
      </w:r>
      <w:proofErr w:type="spellEnd"/>
      <w:r w:rsidRPr="00DD19DC">
        <w:rPr>
          <w:rStyle w:val="StyleUnderline"/>
        </w:rPr>
        <w:t xml:space="preserve">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58376CF0" w:rsidR="0095314B" w:rsidRPr="002412F9" w:rsidRDefault="002412F9" w:rsidP="00EF0ECC">
      <w:pPr>
        <w:pStyle w:val="ListParagraph"/>
        <w:numPr>
          <w:ilvl w:val="0"/>
          <w:numId w:val="16"/>
        </w:numPr>
        <w:rPr>
          <w:sz w:val="16"/>
          <w:szCs w:val="16"/>
        </w:rPr>
      </w:pPr>
      <w:r w:rsidRPr="002412F9">
        <w:rPr>
          <w:sz w:val="16"/>
          <w:szCs w:val="16"/>
        </w:rPr>
        <w:t xml:space="preserve">This is not offense and is only in this </w:t>
      </w:r>
      <w:proofErr w:type="spellStart"/>
      <w:r w:rsidRPr="002412F9">
        <w:rPr>
          <w:sz w:val="16"/>
          <w:szCs w:val="16"/>
        </w:rPr>
        <w:t>aff</w:t>
      </w:r>
      <w:proofErr w:type="spellEnd"/>
      <w:r w:rsidRPr="002412F9">
        <w:rPr>
          <w:sz w:val="16"/>
          <w:szCs w:val="16"/>
        </w:rPr>
        <w:t xml:space="preserve"> for </w:t>
      </w:r>
      <w:proofErr w:type="spellStart"/>
      <w:r w:rsidRPr="002412F9">
        <w:rPr>
          <w:sz w:val="16"/>
          <w:szCs w:val="16"/>
        </w:rPr>
        <w:t>specifiication</w:t>
      </w:r>
      <w:proofErr w:type="spellEnd"/>
      <w:r w:rsidRPr="002412F9">
        <w:rPr>
          <w:sz w:val="16"/>
          <w:szCs w:val="16"/>
        </w:rPr>
        <w:t xml:space="preserve"> to make it more accessible/limited/</w:t>
      </w:r>
      <w:proofErr w:type="spellStart"/>
      <w:r w:rsidRPr="002412F9">
        <w:rPr>
          <w:sz w:val="16"/>
          <w:szCs w:val="16"/>
        </w:rPr>
        <w:t>wtv</w:t>
      </w:r>
      <w:proofErr w:type="spellEnd"/>
      <w:r w:rsidRPr="002412F9">
        <w:rPr>
          <w:sz w:val="16"/>
          <w:szCs w:val="16"/>
        </w:rPr>
        <w:t xml:space="preserve"> for you. I do not get offense off this </w:t>
      </w:r>
      <w:proofErr w:type="gramStart"/>
      <w:r w:rsidRPr="002412F9">
        <w:rPr>
          <w:sz w:val="16"/>
          <w:szCs w:val="16"/>
        </w:rPr>
        <w:t>block</w:t>
      </w:r>
      <w:proofErr w:type="gramEnd"/>
      <w:r w:rsidRPr="002412F9">
        <w:rPr>
          <w:sz w:val="16"/>
          <w:szCs w:val="16"/>
        </w:rPr>
        <w:t xml:space="preserve"> and it is not relevant to this round, just to how you make your 1n. </w:t>
      </w:r>
      <w:r w:rsidR="00EF0ECC" w:rsidRPr="002412F9">
        <w:rPr>
          <w:sz w:val="16"/>
          <w:szCs w:val="16"/>
        </w:rPr>
        <w:t xml:space="preserve">For spec: the pre/post fiat distinction doesn’t make sense, but we’ve </w:t>
      </w:r>
      <w:proofErr w:type="spellStart"/>
      <w:r w:rsidR="00EF0ECC" w:rsidRPr="002412F9">
        <w:rPr>
          <w:sz w:val="16"/>
          <w:szCs w:val="16"/>
        </w:rPr>
        <w:t>isolateed</w:t>
      </w:r>
      <w:proofErr w:type="spellEnd"/>
      <w:r w:rsidR="00EF0ECC" w:rsidRPr="002412F9">
        <w:rPr>
          <w:sz w:val="16"/>
          <w:szCs w:val="16"/>
        </w:rPr>
        <w:t xml:space="preserve"> offense as to why the plan is good. Weigh offense to the </w:t>
      </w:r>
      <w:proofErr w:type="spellStart"/>
      <w:r w:rsidR="00EF0ECC" w:rsidRPr="002412F9">
        <w:rPr>
          <w:sz w:val="16"/>
          <w:szCs w:val="16"/>
        </w:rPr>
        <w:t>rotj</w:t>
      </w:r>
      <w:proofErr w:type="spellEnd"/>
      <w:r w:rsidR="00EF0ECC" w:rsidRPr="002412F9">
        <w:rPr>
          <w:sz w:val="16"/>
          <w:szCs w:val="16"/>
        </w:rPr>
        <w:t xml:space="preserve"> by making arguments about how the 1nc is a better for of propagandizing, or why the 1acs model of propaganda is bad. That means link turns, cap good, </w:t>
      </w:r>
      <w:proofErr w:type="spellStart"/>
      <w:r w:rsidR="00EF0ECC" w:rsidRPr="002412F9">
        <w:rPr>
          <w:sz w:val="16"/>
          <w:szCs w:val="16"/>
        </w:rPr>
        <w:t>etc</w:t>
      </w:r>
      <w:proofErr w:type="spellEnd"/>
      <w:r w:rsidR="00EF0ECC" w:rsidRPr="002412F9">
        <w:rPr>
          <w:sz w:val="16"/>
          <w:szCs w:val="16"/>
        </w:rPr>
        <w:t xml:space="preserve"> are all </w:t>
      </w:r>
      <w:proofErr w:type="spellStart"/>
      <w:r w:rsidR="00EF0ECC" w:rsidRPr="002412F9">
        <w:rPr>
          <w:sz w:val="16"/>
          <w:szCs w:val="16"/>
        </w:rPr>
        <w:t>offnse</w:t>
      </w:r>
      <w:proofErr w:type="spellEnd"/>
      <w:r w:rsidR="00EF0ECC" w:rsidRPr="002412F9">
        <w:rPr>
          <w:sz w:val="16"/>
          <w:szCs w:val="16"/>
        </w:rPr>
        <w:t xml:space="preserve"> under </w:t>
      </w:r>
      <w:proofErr w:type="spellStart"/>
      <w:r w:rsidR="00EF0ECC" w:rsidRPr="002412F9">
        <w:rPr>
          <w:sz w:val="16"/>
          <w:szCs w:val="16"/>
        </w:rPr>
        <w:t>fwk</w:t>
      </w:r>
      <w:proofErr w:type="spellEnd"/>
      <w:r w:rsidR="00EF0ECC" w:rsidRPr="002412F9">
        <w:rPr>
          <w:sz w:val="16"/>
          <w:szCs w:val="16"/>
        </w:rPr>
        <w:t>.</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 xml:space="preserve">Post-growth Politics </w:t>
      </w:r>
      <w:proofErr w:type="gramStart"/>
      <w:r>
        <w:rPr>
          <w:i/>
        </w:rPr>
        <w:t>A</w:t>
      </w:r>
      <w:proofErr w:type="gramEnd"/>
      <w:r>
        <w:rPr>
          <w:i/>
        </w:rPr>
        <w:t xml:space="preserve"> Critical Theoretical and Policy Framework for </w:t>
      </w:r>
      <w:proofErr w:type="spellStart"/>
      <w:r>
        <w:rPr>
          <w:i/>
        </w:rPr>
        <w:t>Decarbonisation</w:t>
      </w:r>
      <w:proofErr w:type="spellEnd"/>
      <w:r>
        <w:t xml:space="preserve">, Chapter 2: The Problem with Economic Growth, </w:t>
      </w:r>
      <w:proofErr w:type="spellStart"/>
      <w:r>
        <w:t>pgs</w:t>
      </w:r>
      <w:proofErr w:type="spellEnd"/>
      <w:r>
        <w:t xml:space="preserve"> 19-21, Springer] </w:t>
      </w:r>
      <w:proofErr w:type="spellStart"/>
      <w:r>
        <w:t>AMarb</w:t>
      </w:r>
      <w:proofErr w:type="spellEnd"/>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w:t>
      </w:r>
      <w:proofErr w:type="gramStart"/>
      <w:r>
        <w:rPr>
          <w:sz w:val="16"/>
        </w:rPr>
        <w:t>actually increased</w:t>
      </w:r>
      <w:proofErr w:type="gramEnd"/>
      <w:r>
        <w:rPr>
          <w:sz w:val="16"/>
        </w:rPr>
        <w:t xml:space="preserve"> over the same period by 80% (Jackson 2009a). At the same time, some </w:t>
      </w:r>
      <w:r>
        <w:rPr>
          <w:u w:val="single"/>
        </w:rPr>
        <w:t xml:space="preserve">widely used </w:t>
      </w:r>
      <w:r w:rsidRPr="008F33E9">
        <w:rPr>
          <w:highlight w:val="green"/>
          <w:u w:val="single"/>
        </w:rPr>
        <w:t>forms of energy are</w:t>
      </w:r>
      <w:r>
        <w:rPr>
          <w:u w:val="single"/>
        </w:rPr>
        <w:t xml:space="preserve"> </w:t>
      </w:r>
      <w:proofErr w:type="gramStart"/>
      <w:r>
        <w:rPr>
          <w:u w:val="single"/>
        </w:rPr>
        <w:t xml:space="preserve">actually </w:t>
      </w:r>
      <w:r w:rsidRPr="008F33E9">
        <w:rPr>
          <w:highlight w:val="green"/>
          <w:u w:val="single"/>
        </w:rPr>
        <w:t>becoming</w:t>
      </w:r>
      <w:proofErr w:type="gramEnd"/>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w:t>
      </w:r>
      <w:proofErr w:type="spellStart"/>
      <w:r>
        <w:rPr>
          <w:sz w:val="16"/>
        </w:rPr>
        <w:t>Heinberg</w:t>
      </w:r>
      <w:proofErr w:type="spellEnd"/>
      <w:r>
        <w:rPr>
          <w:sz w:val="16"/>
        </w:rPr>
        <w:t xml:space="preserve">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w:t>
      </w:r>
      <w:proofErr w:type="spellStart"/>
      <w:r>
        <w:rPr>
          <w:sz w:val="16"/>
        </w:rPr>
        <w:t>stabilisation</w:t>
      </w:r>
      <w:proofErr w:type="spellEnd"/>
      <w:r>
        <w:rPr>
          <w:sz w:val="16"/>
        </w:rPr>
        <w:t xml:space="preserve">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proofErr w:type="gramStart"/>
      <w:r>
        <w:rPr>
          <w:u w:val="single"/>
        </w:rPr>
        <w:t xml:space="preserve">actually </w:t>
      </w:r>
      <w:r w:rsidRPr="008F33E9">
        <w:rPr>
          <w:highlight w:val="green"/>
          <w:u w:val="single"/>
        </w:rPr>
        <w:t>equates</w:t>
      </w:r>
      <w:proofErr w:type="gramEnd"/>
      <w:r w:rsidRPr="008F33E9">
        <w:rPr>
          <w:highlight w:val="green"/>
          <w:u w:val="single"/>
        </w:rPr>
        <w:t xml:space="preserve">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proofErr w:type="gramStart"/>
      <w:r>
        <w:rPr>
          <w:u w:val="single"/>
        </w:rPr>
        <w:t>at the same time that</w:t>
      </w:r>
      <w:proofErr w:type="gramEnd"/>
      <w:r>
        <w:rPr>
          <w:u w:val="single"/>
        </w:rPr>
        <w:t xml:space="preserve">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w:t>
      </w:r>
      <w:proofErr w:type="spellStart"/>
      <w:r>
        <w:rPr>
          <w:sz w:val="16"/>
        </w:rPr>
        <w:t>Afsah</w:t>
      </w:r>
      <w:proofErr w:type="spellEnd"/>
      <w:r>
        <w:rPr>
          <w:sz w:val="16"/>
        </w:rPr>
        <w:t xml:space="preserve"> et al. 2012). </w:t>
      </w:r>
    </w:p>
    <w:p w14:paraId="07AC9C9B" w14:textId="77777777" w:rsidR="00AF2E74" w:rsidRPr="00917A65" w:rsidRDefault="00AF2E74" w:rsidP="00AF2E74">
      <w:pPr>
        <w:keepNext/>
        <w:keepLines/>
        <w:spacing w:before="40"/>
        <w:outlineLvl w:val="3"/>
        <w:rPr>
          <w:rFonts w:eastAsiaTheme="majorEastAsia" w:cstheme="majorBidi"/>
          <w:b/>
          <w:iCs/>
          <w:sz w:val="24"/>
        </w:rPr>
      </w:pPr>
      <w:r w:rsidRPr="00917A65">
        <w:rPr>
          <w:rFonts w:eastAsiaTheme="majorEastAsia" w:cstheme="majorBidi"/>
          <w:b/>
          <w:iCs/>
          <w:sz w:val="24"/>
        </w:rPr>
        <w:t>All their sustainability claims are epistemologically suspect and should be rejected on face</w:t>
      </w:r>
    </w:p>
    <w:p w14:paraId="040088DB" w14:textId="77777777" w:rsidR="00AF2E74" w:rsidRDefault="00AF2E74" w:rsidP="00AF2E74">
      <w:pPr>
        <w:rPr>
          <w:b/>
          <w:bCs/>
          <w:sz w:val="26"/>
        </w:rPr>
      </w:pPr>
      <w:r w:rsidRPr="00917A65">
        <w:rPr>
          <w:b/>
          <w:bCs/>
          <w:sz w:val="24"/>
        </w:rPr>
        <w:t>Ahmed 17</w:t>
      </w:r>
      <w:r>
        <w:t xml:space="preserve">—Executive Director of the Institute for Policy Research and Development [Nafeez Mosaddeq Ahmed, 2017, </w:t>
      </w:r>
      <w:r>
        <w:rPr>
          <w:i/>
        </w:rPr>
        <w:t xml:space="preserve">Failing States, Collapsing Systems </w:t>
      </w:r>
      <w:proofErr w:type="spellStart"/>
      <w:r>
        <w:rPr>
          <w:i/>
        </w:rPr>
        <w:t>BioPhysical</w:t>
      </w:r>
      <w:proofErr w:type="spellEnd"/>
      <w:r>
        <w:rPr>
          <w:i/>
        </w:rPr>
        <w:t xml:space="preserve"> Triggers of Political Violence</w:t>
      </w:r>
      <w:r>
        <w:t xml:space="preserve">, Introduction, </w:t>
      </w:r>
      <w:proofErr w:type="spellStart"/>
      <w:r>
        <w:t>pg</w:t>
      </w:r>
      <w:proofErr w:type="spellEnd"/>
      <w:r>
        <w:t xml:space="preserve"> 4, Springer Briefs in Energy, Accessed through the Wake Forest Library] </w:t>
      </w:r>
      <w:proofErr w:type="spellStart"/>
      <w:r>
        <w:t>AMarb</w:t>
      </w:r>
      <w:proofErr w:type="spellEnd"/>
    </w:p>
    <w:p w14:paraId="238EE2EC" w14:textId="77777777" w:rsidR="00AF2E74" w:rsidRDefault="00AF2E74" w:rsidP="00AF2E74">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 xml:space="preserve">there has been a similar failure from amongst experts in different fields of these crises, who have been unable to develop theoretical, </w:t>
      </w:r>
      <w:proofErr w:type="gramStart"/>
      <w:r>
        <w:rPr>
          <w:u w:val="single"/>
        </w:rPr>
        <w:t>conceptual</w:t>
      </w:r>
      <w:proofErr w:type="gramEnd"/>
      <w:r>
        <w:rPr>
          <w:u w:val="single"/>
        </w:rPr>
        <w:t xml:space="preserve">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climate change</w:t>
      </w:r>
      <w:r w:rsidRPr="00BC3FF6">
        <w:rPr>
          <w:u w:val="single"/>
        </w:rPr>
        <w:t xml:space="preserve">. This has led to a </w:t>
      </w:r>
      <w:r w:rsidRPr="00BC3FF6">
        <w:rPr>
          <w:b/>
          <w:iCs/>
          <w:u w:val="single"/>
        </w:rPr>
        <w:t>knowledge deficit</w:t>
      </w:r>
      <w:r w:rsidRPr="00BC3FF6">
        <w:rPr>
          <w:sz w:val="16"/>
        </w:rPr>
        <w:t xml:space="preserve">—specifically, a whole systems knowledge deficit </w:t>
      </w:r>
      <w:r w:rsidRPr="00BC3FF6">
        <w:rPr>
          <w:u w:val="single"/>
        </w:rPr>
        <w:t xml:space="preserve">comprising a </w:t>
      </w:r>
      <w:r w:rsidRPr="00BC3FF6">
        <w:rPr>
          <w:b/>
          <w:iCs/>
          <w:u w:val="single"/>
        </w:rPr>
        <w:t>paucity of reliable</w:t>
      </w:r>
      <w:r w:rsidRPr="00BC3FF6">
        <w:rPr>
          <w:u w:val="single"/>
        </w:rPr>
        <w:t xml:space="preserve">, </w:t>
      </w:r>
      <w:r w:rsidRPr="00BC3FF6">
        <w:rPr>
          <w:b/>
          <w:iCs/>
          <w:u w:val="single"/>
        </w:rPr>
        <w:t>actionable knowledge</w:t>
      </w:r>
      <w:r w:rsidRPr="00BC3FF6">
        <w:rPr>
          <w:u w:val="single"/>
        </w:rPr>
        <w:t xml:space="preserve"> in the mainstream, exacerbating a sense of public apathy and confusion</w:t>
      </w:r>
      <w:r w:rsidRPr="00BC3FF6">
        <w:rPr>
          <w:sz w:val="16"/>
        </w:rPr>
        <w:t>, and cementing a policymaking impasse among political leaders who remain subject to a fatal combination of intensive fossil fuel lobbying and media misinformation.</w:t>
      </w:r>
      <w:r>
        <w:rPr>
          <w:sz w:val="16"/>
        </w:rPr>
        <w:t xml:space="preserve"> </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C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6C4"/>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2CF"/>
    <w:rsid w:val="001F1173"/>
    <w:rsid w:val="002005A8"/>
    <w:rsid w:val="00203DD8"/>
    <w:rsid w:val="00204E1D"/>
    <w:rsid w:val="002059BD"/>
    <w:rsid w:val="00207FD8"/>
    <w:rsid w:val="00210FAF"/>
    <w:rsid w:val="00213B1E"/>
    <w:rsid w:val="00215284"/>
    <w:rsid w:val="002168F2"/>
    <w:rsid w:val="0022589F"/>
    <w:rsid w:val="002343FE"/>
    <w:rsid w:val="00235F7B"/>
    <w:rsid w:val="002412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3A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8A"/>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AD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17A65"/>
    <w:rsid w:val="00920E6A"/>
    <w:rsid w:val="009240B0"/>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E74"/>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FF6"/>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43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43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43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C43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2C43A3"/>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C43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3A3"/>
  </w:style>
  <w:style w:type="character" w:customStyle="1" w:styleId="Heading1Char">
    <w:name w:val="Heading 1 Char"/>
    <w:aliases w:val="Pocket Char"/>
    <w:basedOn w:val="DefaultParagraphFont"/>
    <w:link w:val="Heading1"/>
    <w:uiPriority w:val="9"/>
    <w:rsid w:val="002C43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43A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C43A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2C43A3"/>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43A3"/>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2C43A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C43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43A3"/>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2C43A3"/>
    <w:rPr>
      <w:color w:val="auto"/>
      <w:u w:val="none"/>
    </w:rPr>
  </w:style>
  <w:style w:type="paragraph" w:styleId="DocumentMap">
    <w:name w:val="Document Map"/>
    <w:basedOn w:val="Normal"/>
    <w:link w:val="DocumentMapChar"/>
    <w:uiPriority w:val="99"/>
    <w:semiHidden/>
    <w:unhideWhenUsed/>
    <w:rsid w:val="002C43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43A3"/>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ooklynrail.org/2018/03/field-notes/Dont-Morn-Organize-Is-Communism-a-Pipe-Dreamor-a-Viable-Futu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wpointmag.com/2018/02/01/internationalism-against-imperia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review.org/issue/78/marxism-unions-and-class-struggle/index.html"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hyperlink" Target="http://www.washingtonpost.com/posteverything/wp/2015/01/08/stop-obsessing-about-inequality-its-actually-decreasing-around-the-world/"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14780</Words>
  <Characters>84248</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2</cp:revision>
  <dcterms:created xsi:type="dcterms:W3CDTF">2021-11-21T20:57:00Z</dcterms:created>
  <dcterms:modified xsi:type="dcterms:W3CDTF">2021-11-21T20:57:00Z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