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67D6C5D8"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aff to affirm </w:t>
      </w:r>
      <w:r>
        <w:t>an unconditional right of workers to strike.</w:t>
      </w:r>
      <w:r w:rsidRPr="00DD19DC">
        <w:t xml:space="preserve"> </w:t>
      </w:r>
      <w:r w:rsidR="00EF0ECC">
        <w:t>Spec on doc</w:t>
      </w:r>
    </w:p>
    <w:p w14:paraId="010384C2" w14:textId="11CF5ACA" w:rsidR="0095314B" w:rsidRPr="00EF0ECC" w:rsidRDefault="002412F9" w:rsidP="0095314B">
      <w:pPr>
        <w:rPr>
          <w:sz w:val="20"/>
          <w:szCs w:val="20"/>
        </w:rPr>
      </w:pPr>
      <w:r>
        <w:rPr>
          <w:sz w:val="20"/>
          <w:szCs w:val="20"/>
        </w:rPr>
        <w:t xml:space="preserve">This is </w:t>
      </w:r>
      <w:r w:rsidRPr="002412F9">
        <w:rPr>
          <w:sz w:val="20"/>
          <w:szCs w:val="20"/>
        </w:rPr>
        <w:t>not</w:t>
      </w:r>
      <w:r>
        <w:rPr>
          <w:sz w:val="20"/>
          <w:szCs w:val="20"/>
        </w:rPr>
        <w:t xml:space="preserve"> offense and is only in this aff for specifiication to make it more accessible/limited/wtv for you. I do not get offense off this block and it is not relevant to this round, just to how you make your 1n. </w:t>
      </w:r>
      <w:r w:rsidR="00EF0ECC" w:rsidRPr="002412F9">
        <w:rPr>
          <w:sz w:val="20"/>
          <w:szCs w:val="20"/>
        </w:rPr>
        <w:t>Espec</w:t>
      </w:r>
      <w:r w:rsidR="00EF0ECC" w:rsidRPr="00EF0ECC">
        <w:rPr>
          <w:sz w:val="20"/>
          <w:szCs w:val="20"/>
        </w:rPr>
        <w:t xml:space="preserve"> doesn’t make sense – the right to strike isnt enforced, its asserted by workers for themselves, but here’s a delineation: The aff is enforced by as assertion of the right to strike and maintenance of it for base-building and organizing</w:t>
      </w:r>
      <w:r>
        <w:rPr>
          <w:sz w:val="20"/>
          <w:szCs w:val="20"/>
        </w:rPr>
        <w:t xml:space="preserve">. </w:t>
      </w:r>
      <w:r w:rsidR="001E42CF">
        <w:rPr>
          <w:sz w:val="20"/>
          <w:szCs w:val="20"/>
        </w:rPr>
        <w:t xml:space="preserve">Heree’s a csa if you really want one </w:t>
      </w:r>
      <w:r w:rsidR="001E42CF" w:rsidRPr="00767EC0">
        <w:rPr>
          <w:sz w:val="14"/>
          <w:szCs w:val="18"/>
        </w:rPr>
        <w:t>www.washingtonpost.com/posteverything/wp/2015/01/08/stop-obsessing-about-inequality-its-actually-decreasing-around-the-world/</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58376CF0" w:rsidR="0095314B" w:rsidRPr="002412F9" w:rsidRDefault="002412F9" w:rsidP="00EF0ECC">
      <w:pPr>
        <w:pStyle w:val="ListParagraph"/>
        <w:numPr>
          <w:ilvl w:val="0"/>
          <w:numId w:val="16"/>
        </w:numPr>
        <w:rPr>
          <w:sz w:val="16"/>
          <w:szCs w:val="16"/>
        </w:rPr>
      </w:pPr>
      <w:r w:rsidRPr="002412F9">
        <w:rPr>
          <w:sz w:val="16"/>
          <w:szCs w:val="16"/>
        </w:rPr>
        <w:t xml:space="preserve">This is not offense and is only in this aff for specifiication to make it more accessible/limited/wtv for you. I do not get offense off this block and it is not relevant to this round, just to how you make your 1n. </w:t>
      </w:r>
      <w:r w:rsidR="00EF0ECC" w:rsidRPr="002412F9">
        <w:rPr>
          <w:sz w:val="16"/>
          <w:szCs w:val="16"/>
        </w:rPr>
        <w:t>For spec: the pre/post fiat distinction doesn’t make sense, but we’ve isolateed offense as to why the plan is good. Weigh offense to the rotj by making arguments about how the 1nc is a better for of propagandizing, or why the 1acs model of propaganda is bad. That means link turns, cap good, etc are all offnse under fwk.</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Post-growth Politics A Critical Theoretical and Policy Framework for Decarbonisation</w:t>
      </w:r>
      <w:r>
        <w:t>, Chapter 2: The Problem with Economic Growth, pgs 19-21, Springer] AMarb</w:t>
      </w:r>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actually increased over the same period by 80% (Jackson 2009a). At the same time, some </w:t>
      </w:r>
      <w:r>
        <w:rPr>
          <w:u w:val="single"/>
        </w:rPr>
        <w:t xml:space="preserve">widely used </w:t>
      </w:r>
      <w:r w:rsidRPr="008F33E9">
        <w:rPr>
          <w:highlight w:val="green"/>
          <w:u w:val="single"/>
        </w:rPr>
        <w:t>forms of energy are</w:t>
      </w:r>
      <w:r>
        <w:rPr>
          <w:u w:val="single"/>
        </w:rPr>
        <w:t xml:space="preserve"> actually </w:t>
      </w:r>
      <w:r w:rsidRPr="008F33E9">
        <w:rPr>
          <w:highlight w:val="green"/>
          <w:u w:val="single"/>
        </w:rPr>
        <w:t>becoming</w:t>
      </w:r>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(Heinberg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stabilisation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r>
        <w:rPr>
          <w:u w:val="single"/>
        </w:rPr>
        <w:t xml:space="preserve">actually </w:t>
      </w:r>
      <w:r w:rsidRPr="008F33E9">
        <w:rPr>
          <w:highlight w:val="green"/>
          <w:u w:val="single"/>
        </w:rPr>
        <w:t xml:space="preserve">equates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r>
        <w:rPr>
          <w:u w:val="single"/>
        </w:rPr>
        <w:t>at the same time that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(Afsah et al. 2012). </w:t>
      </w:r>
    </w:p>
    <w:p w14:paraId="07AC9C9B" w14:textId="77777777" w:rsidR="00AF2E74" w:rsidRPr="00917A65" w:rsidRDefault="00AF2E74" w:rsidP="00AF2E74">
      <w:pPr>
        <w:keepNext/>
        <w:keepLines/>
        <w:spacing w:before="40"/>
        <w:outlineLvl w:val="3"/>
        <w:rPr>
          <w:rFonts w:eastAsiaTheme="majorEastAsia" w:cstheme="majorBidi"/>
          <w:b/>
          <w:iCs/>
          <w:sz w:val="24"/>
        </w:rPr>
      </w:pPr>
      <w:r w:rsidRPr="00917A65">
        <w:rPr>
          <w:rFonts w:eastAsiaTheme="majorEastAsia" w:cstheme="majorBidi"/>
          <w:b/>
          <w:iCs/>
          <w:sz w:val="24"/>
        </w:rPr>
        <w:t>All their sustainability claims are epistemologically suspect and should be rejected on face</w:t>
      </w:r>
    </w:p>
    <w:p w14:paraId="040088DB" w14:textId="77777777" w:rsidR="00AF2E74" w:rsidRDefault="00AF2E74" w:rsidP="00AF2E74">
      <w:pPr>
        <w:rPr>
          <w:b/>
          <w:bCs/>
          <w:sz w:val="26"/>
        </w:rPr>
      </w:pPr>
      <w:r w:rsidRPr="00917A65">
        <w:rPr>
          <w:b/>
          <w:bCs/>
          <w:sz w:val="24"/>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238EE2EC" w14:textId="77777777" w:rsidR="00AF2E74" w:rsidRDefault="00AF2E74" w:rsidP="00AF2E74">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2CF"/>
    <w:rsid w:val="001F1173"/>
    <w:rsid w:val="002005A8"/>
    <w:rsid w:val="00203DD8"/>
    <w:rsid w:val="00204E1D"/>
    <w:rsid w:val="002059BD"/>
    <w:rsid w:val="00207FD8"/>
    <w:rsid w:val="00210FAF"/>
    <w:rsid w:val="00213B1E"/>
    <w:rsid w:val="00215284"/>
    <w:rsid w:val="002168F2"/>
    <w:rsid w:val="0022589F"/>
    <w:rsid w:val="002343FE"/>
    <w:rsid w:val="00235F7B"/>
    <w:rsid w:val="002412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17A65"/>
    <w:rsid w:val="00920E6A"/>
    <w:rsid w:val="009240B0"/>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12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12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12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412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2412F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412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12F9"/>
  </w:style>
  <w:style w:type="character" w:customStyle="1" w:styleId="Heading1Char">
    <w:name w:val="Heading 1 Char"/>
    <w:aliases w:val="Pocket Char"/>
    <w:basedOn w:val="DefaultParagraphFont"/>
    <w:link w:val="Heading1"/>
    <w:uiPriority w:val="9"/>
    <w:rsid w:val="002412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12F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412F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2412F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12F9"/>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2412F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412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412F9"/>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2412F9"/>
    <w:rPr>
      <w:color w:val="auto"/>
      <w:u w:val="none"/>
    </w:rPr>
  </w:style>
  <w:style w:type="paragraph" w:styleId="DocumentMap">
    <w:name w:val="Document Map"/>
    <w:basedOn w:val="Normal"/>
    <w:link w:val="DocumentMapChar"/>
    <w:uiPriority w:val="99"/>
    <w:semiHidden/>
    <w:unhideWhenUsed/>
    <w:rsid w:val="002412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12F9"/>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14743</Words>
  <Characters>84036</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2021-11-21T14:43:00Z</dcterms:created>
  <dcterms:modified xsi:type="dcterms:W3CDTF">2021-11-21T15:02:00Z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