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B1672" w14:textId="77777777" w:rsidR="00E25B37" w:rsidRDefault="00E25B37" w:rsidP="00E25B37">
      <w:pPr>
        <w:pStyle w:val="Heading2"/>
        <w:spacing w:before="360" w:after="80"/>
        <w:rPr>
          <w:rFonts w:ascii="Times New Roman" w:hAnsi="Times New Roman"/>
          <w:sz w:val="36"/>
        </w:rPr>
      </w:pPr>
      <w:r>
        <w:rPr>
          <w:rFonts w:cs="Calibri"/>
          <w:color w:val="000000"/>
          <w:u w:val="single"/>
        </w:rPr>
        <w:t>Framing</w:t>
      </w:r>
    </w:p>
    <w:p w14:paraId="60C8D5F3" w14:textId="77777777" w:rsidR="00E25B37" w:rsidRDefault="00E25B37" w:rsidP="00E25B37">
      <w:pPr>
        <w:pStyle w:val="NormalWeb"/>
        <w:spacing w:before="40" w:beforeAutospacing="0" w:after="160" w:afterAutospacing="0"/>
      </w:pPr>
      <w:r>
        <w:rPr>
          <w:rFonts w:ascii="Calibri" w:hAnsi="Calibri" w:cs="Calibri"/>
          <w:b/>
          <w:bCs/>
          <w:color w:val="000000"/>
          <w:sz w:val="26"/>
          <w:szCs w:val="26"/>
        </w:rPr>
        <w:t>The standard is maximizing expected wellbeing, or utilitarianism</w:t>
      </w:r>
    </w:p>
    <w:p w14:paraId="13C4B082" w14:textId="77777777" w:rsidR="00E25B37" w:rsidRDefault="00E25B37" w:rsidP="00E25B37">
      <w:pPr>
        <w:pStyle w:val="NormalWeb"/>
        <w:spacing w:before="0" w:beforeAutospacing="0" w:after="160" w:afterAutospacing="0"/>
      </w:pPr>
      <w:r>
        <w:rPr>
          <w:rFonts w:ascii="Calibri" w:hAnsi="Calibri" w:cs="Calibri"/>
          <w:color w:val="000000"/>
          <w:sz w:val="22"/>
          <w:szCs w:val="22"/>
        </w:rPr>
        <w:t> </w:t>
      </w:r>
    </w:p>
    <w:p w14:paraId="7BB42DE9" w14:textId="77777777" w:rsidR="00E25B37" w:rsidRDefault="00E25B37" w:rsidP="00E25B37">
      <w:pPr>
        <w:pStyle w:val="NormalWeb"/>
        <w:spacing w:before="40" w:beforeAutospacing="0" w:after="160" w:afterAutospacing="0"/>
      </w:pPr>
      <w:r>
        <w:rPr>
          <w:rFonts w:ascii="Calibri" w:hAnsi="Calibri" w:cs="Calibri"/>
          <w:b/>
          <w:bCs/>
          <w:color w:val="000000"/>
          <w:sz w:val="26"/>
          <w:szCs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w:t>
      </w:r>
    </w:p>
    <w:p w14:paraId="4A5236CF" w14:textId="77777777" w:rsidR="00E25B37" w:rsidRDefault="00E25B37" w:rsidP="00E25B37">
      <w:pPr>
        <w:pStyle w:val="NormalWeb"/>
        <w:spacing w:before="240" w:beforeAutospacing="0" w:after="40" w:afterAutospacing="0"/>
      </w:pPr>
      <w:r>
        <w:rPr>
          <w:rFonts w:ascii="Calibri" w:hAnsi="Calibri" w:cs="Calibri"/>
          <w:b/>
          <w:bCs/>
          <w:color w:val="000000"/>
          <w:sz w:val="26"/>
          <w:szCs w:val="26"/>
        </w:rPr>
        <w:t>2] Extinction comes first under any framework</w:t>
      </w:r>
    </w:p>
    <w:p w14:paraId="4F0D8415" w14:textId="77777777" w:rsidR="00E25B37" w:rsidRDefault="00E25B37" w:rsidP="00E25B37">
      <w:pPr>
        <w:pStyle w:val="NormalWeb"/>
        <w:spacing w:before="0" w:beforeAutospacing="0" w:after="160" w:afterAutospacing="0"/>
      </w:pPr>
      <w:r>
        <w:rPr>
          <w:rFonts w:ascii="Calibri" w:hAnsi="Calibri" w:cs="Calibri"/>
          <w:b/>
          <w:bCs/>
          <w:color w:val="000000"/>
          <w:sz w:val="26"/>
          <w:szCs w:val="26"/>
        </w:rPr>
        <w:t>Pummer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5490EE26" w14:textId="77777777" w:rsidR="00E25B37" w:rsidRDefault="00E25B37" w:rsidP="00E25B37">
      <w:pPr>
        <w:pStyle w:val="NormalWeb"/>
        <w:spacing w:before="0" w:beforeAutospacing="0" w:after="160" w:afterAutospacing="0"/>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We should also take into account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they would have pretty strong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It is enough for my claim that there is moral 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seem to be fairly implausible views.</w:t>
      </w:r>
      <w:r>
        <w:rPr>
          <w:rFonts w:ascii="Calibri" w:hAnsi="Calibri" w:cs="Calibri"/>
          <w:color w:val="000000"/>
          <w:sz w:val="16"/>
          <w:szCs w:val="16"/>
        </w:rPr>
        <w:t xml:space="preserve"> And </w:t>
      </w:r>
      <w:r>
        <w:rPr>
          <w:rFonts w:ascii="Calibri" w:hAnsi="Calibri" w:cs="Calibri"/>
          <w:color w:val="000000"/>
          <w:sz w:val="22"/>
          <w:szCs w:val="22"/>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570CFD72" w14:textId="77777777" w:rsidR="00E25B37" w:rsidRDefault="00E25B37" w:rsidP="00E25B37"/>
    <w:p w14:paraId="2863EFDB" w14:textId="77777777" w:rsidR="00E25B37" w:rsidRDefault="00E25B37" w:rsidP="00E25B37">
      <w:pPr>
        <w:pStyle w:val="Heading2"/>
      </w:pPr>
      <w:r>
        <w:t>Contention X is Mining</w:t>
      </w:r>
    </w:p>
    <w:p w14:paraId="1CF57E8D" w14:textId="77777777" w:rsidR="00E25B37" w:rsidRPr="001C7A49" w:rsidRDefault="00E25B37" w:rsidP="00E25B37">
      <w:pPr>
        <w:pStyle w:val="Heading4"/>
      </w:pPr>
      <w:r>
        <w:t xml:space="preserve">Private companies are </w:t>
      </w:r>
      <w:r>
        <w:rPr>
          <w:u w:val="single"/>
        </w:rPr>
        <w:t>set to mine in space</w:t>
      </w:r>
      <w:r w:rsidRPr="00B42CD2">
        <w:t xml:space="preserve"> </w:t>
      </w:r>
      <w:r>
        <w:t>–</w:t>
      </w:r>
      <w:r w:rsidRPr="00B42CD2">
        <w:t xml:space="preserve"> </w:t>
      </w:r>
      <w:r>
        <w:t>new tech and profit motives make space lucrative</w:t>
      </w:r>
    </w:p>
    <w:p w14:paraId="1104A079" w14:textId="77777777" w:rsidR="00E25B37" w:rsidRPr="00EA57CB" w:rsidRDefault="00E25B37" w:rsidP="00E25B37">
      <w:pPr>
        <w:rPr>
          <w:rStyle w:val="Style13ptBold"/>
          <w:b w:val="0"/>
          <w:bCs/>
          <w:sz w:val="16"/>
          <w:szCs w:val="16"/>
        </w:rPr>
      </w:pPr>
      <w:r>
        <w:rPr>
          <w:rStyle w:val="Style13ptBold"/>
        </w:rPr>
        <w:t xml:space="preserve">Gilbert 21, </w:t>
      </w:r>
      <w:r>
        <w:rPr>
          <w:rStyle w:val="Style13ptBold"/>
          <w:b w:val="0"/>
          <w:sz w:val="16"/>
          <w:szCs w:val="16"/>
        </w:rPr>
        <w:t xml:space="preserve">(Alex Gilbert is a complex systems researcher and PhD student in Space Resources at the Colorado School of Mines, “Mining in Space is Coming”), 4-26-21, Milken Institute Review, </w:t>
      </w:r>
      <w:r w:rsidRPr="00EA57CB">
        <w:rPr>
          <w:rStyle w:val="Style13ptBold"/>
          <w:b w:val="0"/>
          <w:sz w:val="16"/>
          <w:szCs w:val="16"/>
        </w:rPr>
        <w:t>https://www.milkenreview.org/articles/mining-in-space-is-coming //</w:t>
      </w:r>
      <w:r>
        <w:rPr>
          <w:rStyle w:val="Style13ptBold"/>
          <w:b w:val="0"/>
          <w:sz w:val="16"/>
          <w:szCs w:val="16"/>
        </w:rPr>
        <w:t xml:space="preserve"> MNHS NL</w:t>
      </w:r>
    </w:p>
    <w:p w14:paraId="798CECBD" w14:textId="77777777" w:rsidR="00E25B37" w:rsidRPr="00060E64" w:rsidRDefault="00E25B37" w:rsidP="00E25B37">
      <w:pPr>
        <w:pStyle w:val="NormalWeb"/>
        <w:shd w:val="clear" w:color="auto" w:fill="FFFFFF"/>
        <w:spacing w:before="0" w:beforeAutospacing="0" w:after="0" w:afterAutospacing="0"/>
        <w:rPr>
          <w:color w:val="333333"/>
          <w:sz w:val="22"/>
        </w:rPr>
      </w:pPr>
      <w:r w:rsidRPr="00060E64">
        <w:rPr>
          <w:color w:val="000000" w:themeColor="text1"/>
          <w:sz w:val="16"/>
          <w:szCs w:val="16"/>
        </w:rPr>
        <w:t>Space exploration is back. after decades of disappointment, a combination of better technology, falling costs and a rush of competitive energy from the private sector has put space travel front and center. indeed, many analysts (even some with their feet on the ground)</w:t>
      </w:r>
      <w:r w:rsidRPr="00060E64">
        <w:rPr>
          <w:color w:val="000000" w:themeColor="text1"/>
          <w:sz w:val="22"/>
        </w:rPr>
        <w:t xml:space="preserve"> </w:t>
      </w:r>
      <w:r w:rsidRPr="00060E64">
        <w:rPr>
          <w:rStyle w:val="StyleUnderline"/>
        </w:rPr>
        <w:t xml:space="preserve">believe that </w:t>
      </w:r>
      <w:r w:rsidRPr="00060E64">
        <w:rPr>
          <w:rStyle w:val="StyleUnderline"/>
          <w:highlight w:val="green"/>
        </w:rPr>
        <w:t>commercial developments in the space industry may be on the cusp</w:t>
      </w:r>
      <w:r w:rsidRPr="00060E64">
        <w:rPr>
          <w:rStyle w:val="StyleUnderline"/>
        </w:rPr>
        <w:t xml:space="preserve"> of starting the largest resource rush in history: </w:t>
      </w:r>
      <w:r w:rsidRPr="004B04AE">
        <w:rPr>
          <w:rStyle w:val="StyleUnderline"/>
          <w:bCs/>
          <w:highlight w:val="green"/>
        </w:rPr>
        <w:t>mining on the Moon, Mars and asteroids</w:t>
      </w:r>
      <w:r w:rsidRPr="00060E64">
        <w:rPr>
          <w:rStyle w:val="StyleUnderline"/>
        </w:rPr>
        <w:t>.</w:t>
      </w:r>
      <w:r w:rsidRPr="00060E64">
        <w:rPr>
          <w:color w:val="000000" w:themeColor="text1"/>
          <w:sz w:val="22"/>
        </w:rPr>
        <w:t xml:space="preserve"> </w:t>
      </w:r>
      <w:r w:rsidRPr="00060E64">
        <w:rPr>
          <w:color w:val="000000" w:themeColor="text1"/>
          <w:sz w:val="16"/>
          <w:szCs w:val="16"/>
        </w:rPr>
        <w:t>While this may sound fantastical, some baby steps toward the goal have already been taken.</w:t>
      </w:r>
      <w:r w:rsidRPr="00060E64">
        <w:rPr>
          <w:color w:val="000000" w:themeColor="text1"/>
          <w:sz w:val="22"/>
        </w:rPr>
        <w:t xml:space="preserve"> </w:t>
      </w:r>
      <w:r w:rsidRPr="00060E64">
        <w:rPr>
          <w:rStyle w:val="StyleUnderline"/>
        </w:rPr>
        <w:t xml:space="preserve">Last year, </w:t>
      </w:r>
      <w:r w:rsidRPr="00060E64">
        <w:rPr>
          <w:rStyle w:val="StyleUnderline"/>
          <w:highlight w:val="green"/>
        </w:rPr>
        <w:t>NASA awarded contracts to</w:t>
      </w:r>
      <w:r w:rsidRPr="00060E64">
        <w:rPr>
          <w:rStyle w:val="StyleUnderline"/>
        </w:rPr>
        <w:t xml:space="preserve"> four companies to </w:t>
      </w:r>
      <w:r w:rsidRPr="00060E64">
        <w:rPr>
          <w:rStyle w:val="StyleUnderline"/>
          <w:highlight w:val="green"/>
        </w:rPr>
        <w:t>extract small amounts of lunar</w:t>
      </w:r>
      <w:r w:rsidRPr="00060E64">
        <w:rPr>
          <w:rStyle w:val="StyleUnderline"/>
        </w:rPr>
        <w:t xml:space="preserve"> </w:t>
      </w:r>
      <w:r w:rsidRPr="00060E64">
        <w:rPr>
          <w:rStyle w:val="StyleUnderline"/>
          <w:highlight w:val="green"/>
        </w:rPr>
        <w:t>regolith</w:t>
      </w:r>
      <w:r w:rsidRPr="00060E64">
        <w:rPr>
          <w:rStyle w:val="StyleUnderline"/>
        </w:rPr>
        <w:t xml:space="preserve"> by 2024, effectively beginning the </w:t>
      </w:r>
      <w:hyperlink r:id="rId9" w:tgtFrame="_blank" w:history="1">
        <w:r w:rsidRPr="00060E64">
          <w:rPr>
            <w:rStyle w:val="StyleUnderline"/>
            <w:rFonts w:eastAsiaTheme="majorEastAsia"/>
          </w:rPr>
          <w:t>era of commercial space mining</w:t>
        </w:r>
      </w:hyperlink>
      <w:r w:rsidRPr="00060E64">
        <w:rPr>
          <w:rStyle w:val="StyleUnderline"/>
        </w:rPr>
        <w:t>. Whether this proves to be the dawn of a gigantic adjunct to mining on earth — and more immediately, a key to unlocking cost-effective space travel — will turn on the answers to a host of questions ranging from what resources can be efficiently</w:t>
      </w:r>
      <w:r w:rsidRPr="00060E64">
        <w:rPr>
          <w:color w:val="000000" w:themeColor="text1"/>
          <w:sz w:val="22"/>
        </w:rPr>
        <w:t xml:space="preserve">. </w:t>
      </w:r>
      <w:r w:rsidRPr="00060E64">
        <w:rPr>
          <w:color w:val="000000" w:themeColor="text1"/>
          <w:sz w:val="16"/>
          <w:szCs w:val="16"/>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sidRPr="00060E64">
        <w:rPr>
          <w:color w:val="000000" w:themeColor="text1"/>
          <w:sz w:val="22"/>
        </w:rPr>
        <w:t xml:space="preserve"> </w:t>
      </w:r>
      <w:r w:rsidRPr="00060E64">
        <w:rPr>
          <w:rStyle w:val="StyleUnderline"/>
        </w:rPr>
        <w:t xml:space="preserve">Visionaries including Jeff Bezos </w:t>
      </w:r>
      <w:hyperlink r:id="rId10" w:tgtFrame="_blank" w:history="1">
        <w:r w:rsidRPr="00060E64">
          <w:rPr>
            <w:rStyle w:val="StyleUnderline"/>
            <w:rFonts w:eastAsiaTheme="majorEastAsia"/>
          </w:rPr>
          <w:t>imagine heavy industry moving to space</w:t>
        </w:r>
      </w:hyperlink>
      <w:r w:rsidRPr="00060E64">
        <w:rPr>
          <w:rStyle w:val="StyleUnderline"/>
        </w:rPr>
        <w:t xml:space="preserve"> and Earth becoming a residential area. However, as entrepreneurs look to harness the riches beyond the atmosphere, </w:t>
      </w:r>
      <w:r w:rsidRPr="00352666">
        <w:rPr>
          <w:rStyle w:val="StyleUnderline"/>
          <w:sz w:val="16"/>
          <w:szCs w:val="16"/>
          <w:u w:val="none"/>
        </w:rPr>
        <w:t>access to space resources remains tangled in the realities of economics and governance. Start with the fact that space belongs to no country, complicating traditional methods of resource allocation, property rights and trade.</w:t>
      </w:r>
      <w:r w:rsidRPr="00060E64">
        <w:rPr>
          <w:color w:val="000000" w:themeColor="text1"/>
          <w:sz w:val="22"/>
        </w:rPr>
        <w:t xml:space="preserve"> </w:t>
      </w:r>
      <w:r w:rsidRPr="004B04AE">
        <w:rPr>
          <w:rStyle w:val="StyleUnderline"/>
          <w:sz w:val="16"/>
          <w:szCs w:val="16"/>
          <w:u w:val="none"/>
        </w:rPr>
        <w:t xml:space="preserve">With limited demand for materials in space itself and the need for huge amounts of energy to return materials to Earth, creating a viable industry will turn on major advances in technology, finance and business models. </w:t>
      </w:r>
      <w:r w:rsidRPr="00060E64">
        <w:rPr>
          <w:color w:val="000000" w:themeColor="text1"/>
          <w:sz w:val="16"/>
          <w:szCs w:val="16"/>
        </w:rPr>
        <w:t>That said, there’s no grass growing under potential pioneers’ feet.</w:t>
      </w:r>
      <w:r w:rsidRPr="00060E64">
        <w:rPr>
          <w:color w:val="000000" w:themeColor="text1"/>
          <w:sz w:val="22"/>
        </w:rPr>
        <w:t xml:space="preserve"> </w:t>
      </w:r>
      <w:r w:rsidRPr="00060E64">
        <w:rPr>
          <w:rStyle w:val="StyleUnderline"/>
          <w:highlight w:val="green"/>
        </w:rPr>
        <w:t>Potential economic, scientific and even security benefits underlie</w:t>
      </w:r>
      <w:r w:rsidRPr="00060E64">
        <w:rPr>
          <w:rStyle w:val="StyleUnderline"/>
        </w:rPr>
        <w:t xml:space="preserve"> </w:t>
      </w:r>
      <w:r w:rsidRPr="00060E64">
        <w:rPr>
          <w:rStyle w:val="StyleUnderline"/>
          <w:highlight w:val="green"/>
        </w:rPr>
        <w:t xml:space="preserve">an emerging </w:t>
      </w:r>
      <w:r w:rsidRPr="00060E64">
        <w:rPr>
          <w:rStyle w:val="StyleUnderline"/>
          <w:rFonts w:eastAsiaTheme="majorEastAsia"/>
          <w:highlight w:val="green"/>
        </w:rPr>
        <w:t>geopolitical competition</w:t>
      </w:r>
      <w:r w:rsidRPr="00060E64">
        <w:rPr>
          <w:rStyle w:val="StyleUnderline"/>
        </w:rPr>
        <w:t xml:space="preserve"> to pursue space mining.</w:t>
      </w:r>
      <w:r w:rsidRPr="00060E64">
        <w:rPr>
          <w:color w:val="000000" w:themeColor="text1"/>
          <w:sz w:val="22"/>
        </w:rPr>
        <w:t xml:space="preserve"> </w:t>
      </w:r>
      <w:r w:rsidRPr="00060E64">
        <w:rPr>
          <w:color w:val="000000" w:themeColor="text1"/>
          <w:sz w:val="16"/>
          <w:szCs w:val="16"/>
        </w:rPr>
        <w:t>The United States is rapidly emerging as a front-runner, in part due to its ambitious Artemis Program to lead a multinational consortium back to the Moon. But it is also a leader in creating a legal infrastructure for mineral exploitation.</w:t>
      </w:r>
      <w:r w:rsidRPr="00060E64">
        <w:rPr>
          <w:color w:val="000000" w:themeColor="text1"/>
          <w:sz w:val="22"/>
        </w:rPr>
        <w:t xml:space="preserve"> </w:t>
      </w:r>
      <w:r w:rsidRPr="00060E64">
        <w:rPr>
          <w:rStyle w:val="StyleUnderline"/>
        </w:rPr>
        <w:t xml:space="preserve">The </w:t>
      </w:r>
      <w:r w:rsidRPr="00060E64">
        <w:rPr>
          <w:rStyle w:val="StyleUnderline"/>
          <w:highlight w:val="green"/>
        </w:rPr>
        <w:t>United States has adopted</w:t>
      </w:r>
      <w:r w:rsidRPr="00060E64">
        <w:rPr>
          <w:rStyle w:val="StyleUnderline"/>
        </w:rPr>
        <w:t xml:space="preserve"> </w:t>
      </w:r>
      <w:r w:rsidRPr="00060E64">
        <w:rPr>
          <w:rStyle w:val="StyleUnderline"/>
          <w:highlight w:val="green"/>
        </w:rPr>
        <w:t>the</w:t>
      </w:r>
      <w:r w:rsidRPr="00060E64">
        <w:rPr>
          <w:rStyle w:val="StyleUnderline"/>
        </w:rPr>
        <w:t xml:space="preserve"> world’s </w:t>
      </w:r>
      <w:r w:rsidRPr="00060E64">
        <w:rPr>
          <w:rStyle w:val="StyleUnderline"/>
          <w:highlight w:val="green"/>
        </w:rPr>
        <w:t>first spaceresources law</w:t>
      </w:r>
      <w:r w:rsidRPr="00060E64">
        <w:rPr>
          <w:rStyle w:val="StyleUnderline"/>
        </w:rPr>
        <w:t>, recognizing the property rights of private companies and individuals to materials gathered in space</w:t>
      </w:r>
      <w:r w:rsidRPr="00060E64">
        <w:rPr>
          <w:color w:val="000000" w:themeColor="text1"/>
          <w:sz w:val="22"/>
        </w:rPr>
        <w:t>.</w:t>
      </w:r>
      <w:r w:rsidRPr="00060E64">
        <w:rPr>
          <w:color w:val="000000" w:themeColor="text1"/>
          <w:sz w:val="16"/>
          <w:szCs w:val="16"/>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w:t>
      </w:r>
      <w:hyperlink r:id="rId11" w:tgtFrame="_blank" w:history="1">
        <w:r w:rsidRPr="00060E64">
          <w:rPr>
            <w:rStyle w:val="Hyperlink"/>
            <w:rFonts w:eastAsiaTheme="majorEastAsia"/>
            <w:color w:val="000000" w:themeColor="text1"/>
            <w:sz w:val="16"/>
            <w:szCs w:val="16"/>
          </w:rPr>
          <w:t>new agreements</w:t>
        </w:r>
      </w:hyperlink>
      <w:r w:rsidRPr="00060E64">
        <w:rPr>
          <w:color w:val="000000" w:themeColor="text1"/>
          <w:sz w:val="16"/>
          <w:szCs w:val="16"/>
        </w:rPr>
        <w:t xml:space="preserve"> to facilitate private investment and ensure international cooperation.</w:t>
      </w:r>
    </w:p>
    <w:p w14:paraId="2E630400" w14:textId="77777777" w:rsidR="00E25B37" w:rsidRPr="00ED43C9" w:rsidRDefault="00E25B37" w:rsidP="00E25B37">
      <w:pPr>
        <w:rPr>
          <w:sz w:val="24"/>
        </w:rPr>
      </w:pPr>
      <w:r w:rsidRPr="00B42CD2">
        <w:rPr>
          <w:color w:val="000000" w:themeColor="text1"/>
          <w:sz w:val="16"/>
          <w:szCs w:val="16"/>
        </w:rPr>
        <w:t>Back up for a moment. For the record</w:t>
      </w:r>
      <w:r w:rsidRPr="00B42CD2">
        <w:rPr>
          <w:rStyle w:val="StyleUnderline"/>
        </w:rPr>
        <w:t>, space is already being heavily exploited</w:t>
      </w:r>
      <w:r w:rsidRPr="00B42CD2">
        <w:rPr>
          <w:color w:val="000000" w:themeColor="text1"/>
          <w:sz w:val="16"/>
          <w:szCs w:val="16"/>
        </w:rPr>
        <w:t>,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w:t>
      </w:r>
      <w:r w:rsidRPr="00B42CD2">
        <w:rPr>
          <w:color w:val="000000" w:themeColor="text1"/>
        </w:rPr>
        <w:t xml:space="preserve"> </w:t>
      </w:r>
      <w:r w:rsidRPr="00352666">
        <w:rPr>
          <w:rStyle w:val="StyleUnderline"/>
          <w:bCs/>
          <w:highlight w:val="green"/>
        </w:rPr>
        <w:t>celestial bodies are</w:t>
      </w:r>
      <w:r w:rsidRPr="00B42CD2">
        <w:rPr>
          <w:rStyle w:val="StyleUnderline"/>
        </w:rPr>
        <w:t xml:space="preserve"> potential </w:t>
      </w:r>
      <w:r w:rsidRPr="00B42CD2">
        <w:rPr>
          <w:rStyle w:val="StyleUnderline"/>
          <w:highlight w:val="green"/>
        </w:rPr>
        <w:t>sources for dozens of natural materials that</w:t>
      </w:r>
      <w:r w:rsidRPr="00B42CD2">
        <w:rPr>
          <w:rStyle w:val="StyleUnderline"/>
        </w:rPr>
        <w:t>, in the right time and place</w:t>
      </w:r>
      <w:r w:rsidRPr="00B42CD2">
        <w:rPr>
          <w:rStyle w:val="StyleUnderline"/>
          <w:highlight w:val="green"/>
        </w:rPr>
        <w:t>, are</w:t>
      </w:r>
      <w:r w:rsidRPr="00B42CD2">
        <w:rPr>
          <w:rStyle w:val="StyleUnderline"/>
        </w:rPr>
        <w:t xml:space="preserve"> incredibly </w:t>
      </w:r>
      <w:r w:rsidRPr="00352666">
        <w:rPr>
          <w:rStyle w:val="StyleUnderline"/>
          <w:bCs/>
          <w:highlight w:val="green"/>
        </w:rPr>
        <w:t>valuabl</w:t>
      </w:r>
      <w:r w:rsidRPr="00352666">
        <w:rPr>
          <w:b/>
          <w:bCs/>
          <w:color w:val="000000" w:themeColor="text1"/>
          <w:highlight w:val="green"/>
        </w:rPr>
        <w:t>e</w:t>
      </w:r>
      <w:r w:rsidRPr="00B42CD2">
        <w:rPr>
          <w:color w:val="000000" w:themeColor="text1"/>
          <w:sz w:val="16"/>
          <w:szCs w:val="16"/>
        </w:rPr>
        <w:t xml:space="preserve">. Of these, water may be the most attractive in the near-term, because — with assistance from solar energy or nuclear fission — H2O can be split into hydrogen and oxygen to make rocket propellant, </w:t>
      </w:r>
      <w:r w:rsidRPr="00352666">
        <w:rPr>
          <w:color w:val="000000" w:themeColor="text1"/>
          <w:sz w:val="16"/>
          <w:szCs w:val="16"/>
        </w:rPr>
        <w:t>facilitating in-space refueling</w:t>
      </w:r>
      <w:r w:rsidRPr="00B42CD2">
        <w:rPr>
          <w:color w:val="000000" w:themeColor="text1"/>
        </w:rPr>
        <w:t xml:space="preserve">. </w:t>
      </w:r>
      <w:r w:rsidRPr="00B42CD2">
        <w:rPr>
          <w:rStyle w:val="StyleUnderline"/>
        </w:rPr>
        <w:t>So-called “</w:t>
      </w:r>
      <w:r w:rsidRPr="00B42CD2">
        <w:rPr>
          <w:rStyle w:val="StyleUnderline"/>
          <w:highlight w:val="green"/>
        </w:rPr>
        <w:t>rare earth” metals are</w:t>
      </w:r>
      <w:r w:rsidRPr="00B42CD2">
        <w:rPr>
          <w:rStyle w:val="StyleUnderline"/>
        </w:rPr>
        <w:t xml:space="preserve"> also potential </w:t>
      </w:r>
      <w:r w:rsidRPr="00B42CD2">
        <w:rPr>
          <w:rStyle w:val="StyleUnderline"/>
          <w:highlight w:val="green"/>
        </w:rPr>
        <w:t>targets</w:t>
      </w:r>
      <w:r w:rsidRPr="00B42CD2">
        <w:rPr>
          <w:rStyle w:val="StyleUnderline"/>
        </w:rPr>
        <w:t xml:space="preserve"> of asteroid miners intending to service Earth markets</w:t>
      </w:r>
      <w:r w:rsidRPr="00B42CD2">
        <w:rPr>
          <w:color w:val="000000" w:themeColor="text1"/>
        </w:rPr>
        <w:t xml:space="preserve">. </w:t>
      </w:r>
      <w:r w:rsidRPr="00B42CD2">
        <w:rPr>
          <w:color w:val="000000" w:themeColor="text1"/>
          <w:sz w:val="16"/>
          <w:szCs w:val="16"/>
        </w:rPr>
        <w:t xml:space="preserve">Consisting of 17 elements, including lanthanum, neodymium, and yttrium, these critical materials (most of which are today mined in China at great environmental cost) are required for electronics. </w:t>
      </w:r>
      <w:r w:rsidRPr="00EA0149">
        <w:rPr>
          <w:rStyle w:val="Emphasis"/>
        </w:rPr>
        <w:t>And they loom as bottlenecks in making the transition from fossil fuels to renewables backed up by battery storage</w:t>
      </w:r>
      <w:r w:rsidRPr="00B42CD2">
        <w:rPr>
          <w:color w:val="000000" w:themeColor="text1"/>
          <w:sz w:val="16"/>
          <w:szCs w:val="16"/>
        </w:rPr>
        <w:t>.</w:t>
      </w:r>
      <w:r w:rsidRPr="00B42CD2">
        <w:rPr>
          <w:color w:val="000000" w:themeColor="text1"/>
        </w:rPr>
        <w:t xml:space="preserve"> </w:t>
      </w:r>
      <w:r w:rsidRPr="00B42CD2">
        <w:rPr>
          <w:rStyle w:val="StyleUnderline"/>
          <w:highlight w:val="green"/>
        </w:rPr>
        <w:t>The Moon is a</w:t>
      </w:r>
      <w:r w:rsidRPr="00B42CD2">
        <w:rPr>
          <w:rStyle w:val="StyleUnderline"/>
        </w:rPr>
        <w:t xml:space="preserve"> prime </w:t>
      </w:r>
      <w:r w:rsidRPr="00B42CD2">
        <w:rPr>
          <w:rStyle w:val="StyleUnderline"/>
          <w:highlight w:val="green"/>
        </w:rPr>
        <w:t>space mining target. Boosted by NASA’s</w:t>
      </w:r>
      <w:r w:rsidRPr="00B42CD2">
        <w:rPr>
          <w:rStyle w:val="StyleUnderline"/>
        </w:rPr>
        <w:t xml:space="preserve"> mining </w:t>
      </w:r>
      <w:r w:rsidRPr="00B42CD2">
        <w:rPr>
          <w:rStyle w:val="StyleUnderline"/>
          <w:highlight w:val="green"/>
        </w:rPr>
        <w:t>solicitation,</w:t>
      </w:r>
      <w:r w:rsidRPr="00B42CD2">
        <w:rPr>
          <w:rStyle w:val="StyleUnderline"/>
        </w:rPr>
        <w:t xml:space="preserve"> it is likely the first location for commercial mining.</w:t>
      </w:r>
      <w:r w:rsidRPr="00B42CD2">
        <w:rPr>
          <w:color w:val="000000" w:themeColor="text1"/>
        </w:rPr>
        <w:t xml:space="preserve"> </w:t>
      </w:r>
      <w:r w:rsidRPr="00B42CD2">
        <w:rPr>
          <w:color w:val="000000" w:themeColor="text1"/>
          <w:sz w:val="16"/>
          <w:szCs w:val="16"/>
        </w:rPr>
        <w:t>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w:t>
      </w:r>
      <w:r w:rsidRPr="00B42CD2">
        <w:rPr>
          <w:color w:val="000000" w:themeColor="text1"/>
        </w:rPr>
        <w:t xml:space="preserve"> </w:t>
      </w:r>
      <w:r w:rsidRPr="00B42CD2">
        <w:rPr>
          <w:rStyle w:val="StyleUnderline"/>
        </w:rPr>
        <w:t>recent probes have confirmed sub</w:t>
      </w:r>
      <w:r w:rsidRPr="00EA0149">
        <w:rPr>
          <w:rStyle w:val="StyleUnderline"/>
        </w:rPr>
        <w:t xml:space="preserve">stantial amounts of water ice lurking in </w:t>
      </w:r>
      <w:hyperlink r:id="rId12" w:tgtFrame="_blank" w:history="1">
        <w:r w:rsidRPr="00EA0149">
          <w:rPr>
            <w:rStyle w:val="StyleUnderline"/>
          </w:rPr>
          <w:t>permanently shadowed craters</w:t>
        </w:r>
      </w:hyperlink>
      <w:r w:rsidRPr="00EA0149">
        <w:rPr>
          <w:rStyle w:val="StyleUnderline"/>
        </w:rPr>
        <w:t xml:space="preserve"> at the lunar poles</w:t>
      </w:r>
      <w:r w:rsidRPr="00EA0149">
        <w:rPr>
          <w:color w:val="000000" w:themeColor="text1"/>
        </w:rPr>
        <w:t xml:space="preserve">. </w:t>
      </w:r>
      <w:r w:rsidRPr="00EA0149">
        <w:rPr>
          <w:color w:val="000000" w:themeColor="text1"/>
          <w:sz w:val="16"/>
          <w:szCs w:val="16"/>
        </w:rPr>
        <w:t>Further, it seems that solar winds have implanted significant deposits of helium-3 (a light stable isotope of helium) across the equatorial regions of the Moon. Helium-3 is a potential fuel source for second and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w:t>
      </w:r>
      <w:r w:rsidRPr="00EA0149">
        <w:rPr>
          <w:color w:val="000000" w:themeColor="text1"/>
        </w:rPr>
        <w:t xml:space="preserve"> </w:t>
      </w:r>
      <w:r w:rsidRPr="00EA0149">
        <w:rPr>
          <w:rStyle w:val="StyleUnderline"/>
        </w:rPr>
        <w:t>Between its water and helium-3 deposits, the Moon could be the resource stepping-stone for further solar system exploration.</w:t>
      </w:r>
      <w:r w:rsidRPr="00EA0149">
        <w:rPr>
          <w:color w:val="000000" w:themeColor="text1"/>
        </w:rPr>
        <w:t xml:space="preserve"> </w:t>
      </w:r>
      <w:r w:rsidRPr="00EA0149">
        <w:rPr>
          <w:rStyle w:val="StyleUnderline"/>
        </w:rPr>
        <w:t xml:space="preserve">Asteroids are another near-term </w:t>
      </w:r>
      <w:hyperlink r:id="rId13" w:tgtFrame="_blank" w:history="1">
        <w:r w:rsidRPr="00EA0149">
          <w:rPr>
            <w:rStyle w:val="StyleUnderline"/>
          </w:rPr>
          <w:t>mining target</w:t>
        </w:r>
      </w:hyperlink>
      <w:r w:rsidRPr="00EA0149">
        <w:rPr>
          <w:rStyle w:val="StyleUnderline"/>
        </w:rPr>
        <w:t xml:space="preserve">. </w:t>
      </w:r>
      <w:r w:rsidRPr="00EA0149">
        <w:rPr>
          <w:color w:val="000000" w:themeColor="text1"/>
          <w:sz w:val="16"/>
          <w:szCs w:val="16"/>
        </w:rPr>
        <w:t>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EA0149">
        <w:rPr>
          <w:color w:val="333333"/>
          <w:shd w:val="clear" w:color="auto" w:fill="FFFFFF"/>
        </w:rPr>
        <w:t xml:space="preserve"> </w:t>
      </w:r>
      <w:r w:rsidRPr="00EA0149">
        <w:rPr>
          <w:color w:val="000000" w:themeColor="text1"/>
          <w:shd w:val="clear" w:color="auto" w:fill="FFFFFF"/>
        </w:rPr>
        <w:t>T</w:t>
      </w:r>
      <w:r w:rsidRPr="00EA0149">
        <w:rPr>
          <w:rStyle w:val="StyleUnderline"/>
        </w:rPr>
        <w:t xml:space="preserve">he prospects for space mining are being driven by technological advances across the space industry. The rise of </w:t>
      </w:r>
      <w:r w:rsidRPr="00EA0149">
        <w:rPr>
          <w:rStyle w:val="StyleUnderline"/>
          <w:bCs/>
        </w:rPr>
        <w:t>reusable rocket components</w:t>
      </w:r>
      <w:r w:rsidRPr="00EA0149">
        <w:rPr>
          <w:rStyle w:val="StyleUnderline"/>
        </w:rPr>
        <w:t xml:space="preserve"> and the now-widespread use of </w:t>
      </w:r>
      <w:r w:rsidRPr="00EA0149">
        <w:rPr>
          <w:rStyle w:val="StyleUnderline"/>
          <w:bCs/>
        </w:rPr>
        <w:t>off-the-shelf parts</w:t>
      </w:r>
      <w:r w:rsidRPr="00EA0149">
        <w:rPr>
          <w:rStyle w:val="StyleUnderline"/>
        </w:rPr>
        <w:t xml:space="preserve"> are lowering both launch and operations </w:t>
      </w:r>
      <w:r w:rsidRPr="00EA0149">
        <w:rPr>
          <w:rStyle w:val="StyleUnderline"/>
          <w:bCs/>
        </w:rPr>
        <w:t>costs</w:t>
      </w:r>
      <w:r w:rsidRPr="00EA0149">
        <w:rPr>
          <w:rStyle w:val="StyleUnderline"/>
        </w:rPr>
        <w:t xml:space="preserve">. Once limited to government contract missions and the delivery of telecom satellites to orbit, </w:t>
      </w:r>
      <w:r w:rsidRPr="00EA0149">
        <w:rPr>
          <w:rStyle w:val="StyleUnderline"/>
          <w:bCs/>
        </w:rPr>
        <w:t>private firms are</w:t>
      </w:r>
      <w:r w:rsidRPr="00EA0149">
        <w:rPr>
          <w:rStyle w:val="StyleUnderline"/>
        </w:rPr>
        <w:t xml:space="preserve"> now emerging as </w:t>
      </w:r>
      <w:r w:rsidRPr="00EA0149">
        <w:rPr>
          <w:rStyle w:val="StyleUnderline"/>
          <w:bCs/>
        </w:rPr>
        <w:t>leaders</w:t>
      </w:r>
      <w:r w:rsidRPr="00EA0149">
        <w:rPr>
          <w:rStyle w:val="StyleUnderline"/>
        </w:rPr>
        <w:t xml:space="preserve"> in developing “NewSpace” activities</w:t>
      </w:r>
      <w:r w:rsidRPr="00EA0149">
        <w:rPr>
          <w:color w:val="000000" w:themeColor="text1"/>
          <w:shd w:val="clear" w:color="auto" w:fill="FFFFFF"/>
        </w:rPr>
        <w:t xml:space="preserve"> — a catch-all term for endeavors including orbital tourism, orbital manufacturing and mini-satellites providing </w:t>
      </w:r>
      <w:r w:rsidRPr="00EA0149">
        <w:rPr>
          <w:rStyle w:val="StyleUnderline"/>
        </w:rPr>
        <w:t>specialized services. The space sector, with a market capitalization of $400 billion, could grow to as much as $1 trillion by 2040 as private investment soars.</w:t>
      </w:r>
    </w:p>
    <w:p w14:paraId="279D38DC" w14:textId="77777777" w:rsidR="00E25B37" w:rsidRDefault="00E25B37" w:rsidP="00E25B37"/>
    <w:p w14:paraId="559B26FD" w14:textId="77777777" w:rsidR="00E25B37" w:rsidRPr="00A22B0A" w:rsidRDefault="00E25B37" w:rsidP="00E25B37">
      <w:pPr>
        <w:pStyle w:val="Heading4"/>
        <w:rPr>
          <w:rFonts w:cs="Arial"/>
        </w:rPr>
      </w:pPr>
      <w:r>
        <w:rPr>
          <w:rFonts w:cs="Arial"/>
        </w:rPr>
        <w:t xml:space="preserve">Squo private companies are willing to invest, but the plan crosses a </w:t>
      </w:r>
      <w:r>
        <w:rPr>
          <w:rFonts w:cs="Arial"/>
          <w:u w:val="single"/>
        </w:rPr>
        <w:t>perception barrier</w:t>
      </w:r>
      <w:r>
        <w:rPr>
          <w:rFonts w:cs="Arial"/>
        </w:rPr>
        <w:t xml:space="preserve"> which destroys investment</w:t>
      </w:r>
    </w:p>
    <w:p w14:paraId="3C33944C" w14:textId="77777777" w:rsidR="00E25B37" w:rsidRPr="00C435A1" w:rsidRDefault="00E25B37" w:rsidP="00E25B37">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14" w:history="1">
        <w:r w:rsidRPr="00FB3F77">
          <w:rPr>
            <w:rStyle w:val="Hyperlink"/>
            <w:sz w:val="16"/>
            <w:szCs w:val="16"/>
          </w:rPr>
          <w:t>https://scholar.smu.edu/cgi/viewcontent.cgi?article=1307&amp;context=jalc</w:t>
        </w:r>
      </w:hyperlink>
      <w:r w:rsidRPr="00FB3F77">
        <w:rPr>
          <w:sz w:val="16"/>
          <w:szCs w:val="16"/>
        </w:rPr>
        <w:t xml:space="preserve">  // recut MNHS NL</w:t>
      </w:r>
    </w:p>
    <w:p w14:paraId="21CD0007" w14:textId="77777777" w:rsidR="00E25B37" w:rsidRDefault="00E25B37" w:rsidP="00E25B37">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heartwrenching,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5086CCE8" w14:textId="77777777" w:rsidR="00E25B37" w:rsidRDefault="00E25B37" w:rsidP="00E25B37"/>
    <w:p w14:paraId="5E6FBB3E" w14:textId="77777777" w:rsidR="00E25B37" w:rsidRDefault="00E25B37" w:rsidP="00E25B37">
      <w:pPr>
        <w:pStyle w:val="Heading4"/>
      </w:pPr>
      <w:r>
        <w:t>Space mining is the only way to solve climate change</w:t>
      </w:r>
    </w:p>
    <w:p w14:paraId="7F6F26FD" w14:textId="77777777" w:rsidR="00E25B37" w:rsidRPr="00CF428C" w:rsidRDefault="00E25B37" w:rsidP="00E25B37">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6637C692" w14:textId="77777777" w:rsidR="00E25B37" w:rsidRPr="00E638ED" w:rsidRDefault="00E25B37" w:rsidP="00E25B37">
      <w:pPr>
        <w:pStyle w:val="NormalWeb"/>
        <w:shd w:val="clear" w:color="auto" w:fill="FFFFFF"/>
        <w:spacing w:before="0" w:beforeAutospacing="0" w:after="0" w:afterAutospacing="0"/>
        <w:textAlignment w:val="baseline"/>
        <w:rPr>
          <w:rStyle w:val="StyleUnderline"/>
          <w:u w:val="none"/>
        </w:rPr>
      </w:pPr>
    </w:p>
    <w:p w14:paraId="04C9C940" w14:textId="77777777" w:rsidR="00E25B37" w:rsidRPr="00927FAF" w:rsidRDefault="00E25B37" w:rsidP="00E25B37">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at the same time that we would be reducing the environmental 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copper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metals supercycle</w:t>
      </w:r>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The last two groups are the most abundant in minerals such as gold, platinum, cobalt, zinc, tin, lead, indium, silver, copper and rare earth metals. "Energy is limited here.</w:t>
      </w:r>
      <w:r w:rsidRPr="00E638ED">
        <w:rPr>
          <w:color w:val="333333"/>
          <w:sz w:val="22"/>
          <w:bdr w:val="none" w:sz="0" w:space="0" w:color="auto" w:frame="1"/>
        </w:rPr>
        <w:t xml:space="preserve"> Within just a few hundred years, you will have to cover all of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4C3A598A" w14:textId="77777777" w:rsidR="00E25B37" w:rsidRPr="00FC7448" w:rsidRDefault="00E25B37" w:rsidP="00E25B37">
      <w:pPr>
        <w:pStyle w:val="Heading4"/>
        <w:rPr>
          <w:rFonts w:cs="Times New Roman"/>
        </w:rPr>
      </w:pPr>
      <w:r w:rsidRPr="00FC7448">
        <w:rPr>
          <w:rFonts w:cs="Times New Roman"/>
        </w:rPr>
        <w:t>Anthropogenic warming causes extinction --- mitigation efforts now are key</w:t>
      </w:r>
    </w:p>
    <w:p w14:paraId="7589F34C" w14:textId="77777777" w:rsidR="00E25B37" w:rsidRPr="00FC7448" w:rsidRDefault="00E25B37" w:rsidP="00E25B37">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15" w:history="1">
        <w:r w:rsidRPr="00FC7448">
          <w:rPr>
            <w:rStyle w:val="Hyperlink"/>
            <w:sz w:val="16"/>
          </w:rPr>
          <w:t>http://www.cnn.com/2015/01/14/opinion/co2-crisis-griffin/</w:t>
        </w:r>
      </w:hyperlink>
      <w:r w:rsidRPr="00FC7448">
        <w:rPr>
          <w:sz w:val="16"/>
        </w:rPr>
        <w:t xml:space="preserve"> )</w:t>
      </w:r>
    </w:p>
    <w:p w14:paraId="4847A797" w14:textId="77777777" w:rsidR="00E25B37" w:rsidRPr="00FC7448" w:rsidRDefault="00E25B37" w:rsidP="00E25B37">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The climate crisis "threatens the survival of our civilization," said Pulitzer Prize-winner Ross Gelbspan. Mark Hertsgaard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Rahmstorf,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Romm,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7FF524CB" w14:textId="77777777" w:rsidR="00E25B37" w:rsidRPr="00ED43C9" w:rsidRDefault="00E25B37" w:rsidP="00E25B37"/>
    <w:p w14:paraId="7A9170E2" w14:textId="127353B8" w:rsidR="00E25B37" w:rsidRDefault="00E25B37" w:rsidP="00E25B37">
      <w:pPr>
        <w:pStyle w:val="Heading4"/>
        <w:shd w:val="clear" w:color="auto" w:fill="FFFFFF"/>
        <w:spacing w:line="278" w:lineRule="atLeast"/>
        <w:rPr>
          <w:rFonts w:cs="Calibri"/>
          <w:color w:val="000000"/>
        </w:rPr>
      </w:pPr>
      <w:r>
        <w:rPr>
          <w:rFonts w:cs="Calibri"/>
          <w:color w:val="000000"/>
        </w:rPr>
        <w:t>Developments in asteroid mining are key to solve poverty – even a small asteroid creates an unlimited supply and drops prices</w:t>
      </w:r>
    </w:p>
    <w:p w14:paraId="38A49918" w14:textId="77777777" w:rsidR="00E25B37" w:rsidRDefault="00E25B37" w:rsidP="00E25B37">
      <w:pPr>
        <w:pStyle w:val="NormalWeb"/>
        <w:shd w:val="clear" w:color="auto" w:fill="FFFFFF"/>
        <w:spacing w:before="0" w:beforeAutospacing="0" w:after="160" w:afterAutospacing="0" w:line="257" w:lineRule="atLeast"/>
        <w:rPr>
          <w:color w:val="000000"/>
        </w:rPr>
      </w:pPr>
      <w:r>
        <w:rPr>
          <w:b/>
          <w:bCs/>
          <w:color w:val="000000"/>
          <w:sz w:val="26"/>
          <w:szCs w:val="26"/>
        </w:rPr>
        <w:t>Gowan 13 </w:t>
      </w:r>
      <w:r>
        <w:rPr>
          <w:color w:val="000000"/>
          <w:sz w:val="18"/>
          <w:szCs w:val="18"/>
        </w:rPr>
        <w:t>Rajesh Gowan, March 15 2013, “Exploring the New Frontier: Space Mining,” (</w:t>
      </w:r>
      <w:r>
        <w:rPr>
          <w:rFonts w:ascii="Arial" w:hAnsi="Arial" w:cs="Arial"/>
          <w:color w:val="4A474B"/>
          <w:sz w:val="18"/>
          <w:szCs w:val="18"/>
          <w:shd w:val="clear" w:color="auto" w:fill="FFFFFF"/>
        </w:rPr>
        <w:t>in </w:t>
      </w:r>
      <w:hyperlink r:id="rId16" w:tgtFrame="_blank" w:history="1">
        <w:r>
          <w:rPr>
            <w:rStyle w:val="Hyperlink"/>
            <w:rFonts w:ascii="Arial" w:eastAsiaTheme="majorEastAsia" w:hAnsi="Arial" w:cs="Arial"/>
            <w:color w:val="1E73BE"/>
            <w:sz w:val="18"/>
            <w:szCs w:val="18"/>
          </w:rPr>
          <w:t>Economic Development</w:t>
        </w:r>
      </w:hyperlink>
      <w:r>
        <w:rPr>
          <w:rFonts w:ascii="Arial" w:hAnsi="Arial" w:cs="Arial"/>
          <w:color w:val="4A474B"/>
          <w:sz w:val="18"/>
          <w:szCs w:val="18"/>
          <w:shd w:val="clear" w:color="auto" w:fill="FFFFFF"/>
        </w:rPr>
        <w:t>, </w:t>
      </w:r>
      <w:hyperlink r:id="rId17" w:tgtFrame="_blank" w:history="1">
        <w:r>
          <w:rPr>
            <w:rStyle w:val="Hyperlink"/>
            <w:rFonts w:ascii="Arial" w:eastAsiaTheme="majorEastAsia" w:hAnsi="Arial" w:cs="Arial"/>
            <w:color w:val="1E73BE"/>
            <w:sz w:val="18"/>
            <w:szCs w:val="18"/>
          </w:rPr>
          <w:t>Environment</w:t>
        </w:r>
      </w:hyperlink>
      <w:r>
        <w:rPr>
          <w:rFonts w:ascii="Arial" w:hAnsi="Arial" w:cs="Arial"/>
          <w:color w:val="4A474B"/>
          <w:sz w:val="18"/>
          <w:szCs w:val="18"/>
          <w:shd w:val="clear" w:color="auto" w:fill="FFFFFF"/>
        </w:rPr>
        <w:t>, </w:t>
      </w:r>
      <w:hyperlink r:id="rId18" w:tgtFrame="_blank" w:history="1">
        <w:r>
          <w:rPr>
            <w:rStyle w:val="Hyperlink"/>
            <w:rFonts w:ascii="Arial" w:eastAsiaTheme="majorEastAsia" w:hAnsi="Arial" w:cs="Arial"/>
            <w:color w:val="1E73BE"/>
            <w:sz w:val="18"/>
            <w:szCs w:val="18"/>
          </w:rPr>
          <w:t>General Information</w:t>
        </w:r>
      </w:hyperlink>
      <w:r>
        <w:rPr>
          <w:rFonts w:ascii="Arial" w:hAnsi="Arial" w:cs="Arial"/>
          <w:color w:val="4A474B"/>
          <w:sz w:val="18"/>
          <w:szCs w:val="18"/>
          <w:shd w:val="clear" w:color="auto" w:fill="FFFFFF"/>
        </w:rPr>
        <w:t>, </w:t>
      </w:r>
      <w:hyperlink r:id="rId19" w:tgtFrame="_blank" w:history="1">
        <w:r>
          <w:rPr>
            <w:rStyle w:val="Hyperlink"/>
            <w:rFonts w:ascii="Arial" w:eastAsiaTheme="majorEastAsia" w:hAnsi="Arial" w:cs="Arial"/>
            <w:color w:val="1E73BE"/>
            <w:sz w:val="18"/>
            <w:szCs w:val="18"/>
          </w:rPr>
          <w:t>International Economic Development</w:t>
        </w:r>
      </w:hyperlink>
      <w:r>
        <w:rPr>
          <w:rFonts w:ascii="Arial" w:hAnsi="Arial" w:cs="Arial"/>
          <w:color w:val="4A474B"/>
          <w:sz w:val="18"/>
          <w:szCs w:val="18"/>
          <w:shd w:val="clear" w:color="auto" w:fill="FFFFFF"/>
        </w:rPr>
        <w:t>, </w:t>
      </w:r>
      <w:hyperlink r:id="rId20" w:tgtFrame="_blank" w:history="1">
        <w:r>
          <w:rPr>
            <w:rStyle w:val="Hyperlink"/>
            <w:rFonts w:ascii="Arial" w:eastAsiaTheme="majorEastAsia" w:hAnsi="Arial" w:cs="Arial"/>
            <w:color w:val="1E73BE"/>
            <w:sz w:val="18"/>
            <w:szCs w:val="18"/>
          </w:rPr>
          <w:t>Technology</w:t>
        </w:r>
      </w:hyperlink>
      <w:r>
        <w:rPr>
          <w:rFonts w:ascii="Arial" w:hAnsi="Arial" w:cs="Arial"/>
          <w:color w:val="4A474B"/>
          <w:sz w:val="18"/>
          <w:szCs w:val="18"/>
          <w:shd w:val="clear" w:color="auto" w:fill="FFFFFF"/>
        </w:rPr>
        <w:t>) </w:t>
      </w:r>
      <w:hyperlink r:id="rId21" w:tgtFrame="_blank" w:history="1">
        <w:r>
          <w:rPr>
            <w:rStyle w:val="Hyperlink"/>
            <w:rFonts w:eastAsiaTheme="majorEastAsia"/>
            <w:color w:val="1155CC"/>
            <w:sz w:val="18"/>
            <w:szCs w:val="18"/>
          </w:rPr>
          <w:t>http://notenoughgood.com/2013/03/space-mining/</w:t>
        </w:r>
      </w:hyperlink>
      <w:r>
        <w:rPr>
          <w:color w:val="000000"/>
          <w:sz w:val="18"/>
          <w:szCs w:val="18"/>
        </w:rPr>
        <w:t> </w:t>
      </w:r>
    </w:p>
    <w:p w14:paraId="1D920576" w14:textId="77777777" w:rsidR="00E25B37" w:rsidRDefault="00E25B37" w:rsidP="00E25B37">
      <w:pPr>
        <w:pStyle w:val="NormalWeb"/>
        <w:shd w:val="clear" w:color="auto" w:fill="FFFFFF"/>
        <w:spacing w:before="0" w:beforeAutospacing="0" w:after="360" w:afterAutospacing="0"/>
        <w:rPr>
          <w:color w:val="000000"/>
        </w:rPr>
      </w:pPr>
      <w:r>
        <w:rPr>
          <w:rFonts w:ascii="Arial" w:hAnsi="Arial" w:cs="Arial"/>
          <w:color w:val="4A474B"/>
          <w:sz w:val="14"/>
          <w:szCs w:val="14"/>
        </w:rPr>
        <w:t>Growing up, many of you have probably watched </w:t>
      </w:r>
      <w:hyperlink r:id="rId22" w:tgtFrame="_blank" w:history="1">
        <w:r>
          <w:rPr>
            <w:rStyle w:val="Hyperlink"/>
            <w:rFonts w:ascii="Arial" w:eastAsiaTheme="majorEastAsia" w:hAnsi="Arial" w:cs="Arial"/>
            <w:color w:val="1E73BE"/>
            <w:sz w:val="14"/>
            <w:szCs w:val="14"/>
          </w:rPr>
          <w:t>Star Trek</w:t>
        </w:r>
      </w:hyperlink>
      <w:r>
        <w:rPr>
          <w:rFonts w:ascii="Arial" w:hAnsi="Arial" w:cs="Arial"/>
          <w:color w:val="4A474B"/>
          <w:sz w:val="14"/>
          <w:szCs w:val="14"/>
        </w:rPr>
        <w:t>. Exploration of space was an exciting prospect indeed. What fascinated me though, while watching, was the huge abundance of resources available, such as basic </w:t>
      </w:r>
      <w:hyperlink r:id="rId23" w:tgtFrame="_blank" w:history="1">
        <w:r>
          <w:rPr>
            <w:rStyle w:val="Hyperlink"/>
            <w:rFonts w:ascii="Arial" w:eastAsiaTheme="majorEastAsia" w:hAnsi="Arial" w:cs="Arial"/>
            <w:color w:val="1E73BE"/>
            <w:sz w:val="14"/>
            <w:szCs w:val="14"/>
          </w:rPr>
          <w:t>raw materials</w:t>
        </w:r>
      </w:hyperlink>
      <w:r>
        <w:rPr>
          <w:rFonts w:ascii="Arial" w:hAnsi="Arial" w:cs="Arial"/>
          <w:color w:val="4A474B"/>
          <w:sz w:val="14"/>
          <w:szCs w:val="14"/>
        </w:rPr>
        <w:t>, </w:t>
      </w:r>
      <w:hyperlink r:id="rId24" w:anchor="Forms_of_energy" w:tgtFrame="_blank" w:history="1">
        <w:r>
          <w:rPr>
            <w:rStyle w:val="Hyperlink"/>
            <w:rFonts w:ascii="Arial" w:eastAsiaTheme="majorEastAsia" w:hAnsi="Arial" w:cs="Arial"/>
            <w:color w:val="1E73BE"/>
            <w:sz w:val="14"/>
            <w:szCs w:val="14"/>
          </w:rPr>
          <w:t>energy</w:t>
        </w:r>
      </w:hyperlink>
      <w:r>
        <w:rPr>
          <w:rFonts w:ascii="Arial" w:hAnsi="Arial" w:cs="Arial"/>
          <w:color w:val="4A474B"/>
          <w:sz w:val="14"/>
          <w:szCs w:val="14"/>
        </w:rPr>
        <w:t>, even food and water. I remember thinking that if this was actually possible it would solve all of Earth’s problems. </w:t>
      </w:r>
      <w:hyperlink r:id="rId25" w:tgtFrame="_blank" w:history="1">
        <w:r>
          <w:rPr>
            <w:rStyle w:val="Hyperlink"/>
            <w:rFonts w:ascii="Arial" w:eastAsiaTheme="majorEastAsia" w:hAnsi="Arial" w:cs="Arial"/>
            <w:color w:val="1E73BE"/>
            <w:sz w:val="14"/>
            <w:szCs w:val="14"/>
          </w:rPr>
          <w:t>Poverty</w:t>
        </w:r>
      </w:hyperlink>
      <w:r>
        <w:rPr>
          <w:rFonts w:ascii="Arial" w:hAnsi="Arial" w:cs="Arial"/>
          <w:color w:val="4A474B"/>
          <w:sz w:val="14"/>
          <w:szCs w:val="14"/>
        </w:rPr>
        <w:t>,</w:t>
      </w:r>
      <w:hyperlink r:id="rId26" w:tgtFrame="_blank" w:history="1">
        <w:r>
          <w:rPr>
            <w:rStyle w:val="Hyperlink"/>
            <w:rFonts w:ascii="Arial" w:eastAsiaTheme="majorEastAsia" w:hAnsi="Arial" w:cs="Arial"/>
            <w:color w:val="1E73BE"/>
            <w:sz w:val="14"/>
            <w:szCs w:val="14"/>
          </w:rPr>
          <w:t> famine</w:t>
        </w:r>
      </w:hyperlink>
      <w:r>
        <w:rPr>
          <w:rFonts w:ascii="Arial" w:hAnsi="Arial" w:cs="Arial"/>
          <w:color w:val="4A474B"/>
          <w:sz w:val="14"/>
          <w:szCs w:val="14"/>
        </w:rPr>
        <w:t> and </w:t>
      </w:r>
      <w:hyperlink r:id="rId27" w:tgtFrame="_blank" w:history="1">
        <w:r>
          <w:rPr>
            <w:rStyle w:val="Hyperlink"/>
            <w:rFonts w:ascii="Arial" w:eastAsiaTheme="majorEastAsia" w:hAnsi="Arial" w:cs="Arial"/>
            <w:color w:val="1E73BE"/>
            <w:sz w:val="14"/>
            <w:szCs w:val="14"/>
          </w:rPr>
          <w:t>climate destruction </w:t>
        </w:r>
      </w:hyperlink>
      <w:r>
        <w:rPr>
          <w:rFonts w:ascii="Arial" w:hAnsi="Arial" w:cs="Arial"/>
          <w:color w:val="4A474B"/>
          <w:sz w:val="14"/>
          <w:szCs w:val="14"/>
        </w:rPr>
        <w:t>would be a thing of the past. But is it just </w:t>
      </w:r>
      <w:hyperlink r:id="rId28" w:tgtFrame="_blank" w:history="1">
        <w:r>
          <w:rPr>
            <w:rStyle w:val="Hyperlink"/>
            <w:rFonts w:ascii="Arial" w:eastAsiaTheme="majorEastAsia" w:hAnsi="Arial" w:cs="Arial"/>
            <w:color w:val="1E73BE"/>
            <w:sz w:val="14"/>
            <w:szCs w:val="14"/>
          </w:rPr>
          <w:t>science fiction</w:t>
        </w:r>
      </w:hyperlink>
      <w:r>
        <w:rPr>
          <w:rFonts w:ascii="Arial" w:hAnsi="Arial" w:cs="Arial"/>
          <w:color w:val="4A474B"/>
          <w:sz w:val="14"/>
          <w:szCs w:val="14"/>
        </w:rPr>
        <w:t>? Years ago I would have said “Yes!” Today I believe that </w:t>
      </w:r>
      <w:hyperlink r:id="rId29" w:tgtFrame="_blank" w:history="1">
        <w:r>
          <w:rPr>
            <w:rStyle w:val="Hyperlink"/>
            <w:rFonts w:ascii="Arial" w:eastAsiaTheme="majorEastAsia" w:hAnsi="Arial" w:cs="Arial"/>
            <w:color w:val="1E73BE"/>
            <w:sz w:val="14"/>
            <w:szCs w:val="14"/>
          </w:rPr>
          <w:t>Space Mining</w:t>
        </w:r>
      </w:hyperlink>
      <w:r>
        <w:rPr>
          <w:rFonts w:ascii="Arial" w:hAnsi="Arial" w:cs="Arial"/>
          <w:color w:val="4A474B"/>
          <w:sz w:val="14"/>
          <w:szCs w:val="14"/>
        </w:rPr>
        <w:t> is a scientific fact. “It’s one small step for man, one giant leap for mankind” as said by </w:t>
      </w:r>
      <w:hyperlink r:id="rId30" w:tgtFrame="_blank" w:history="1">
        <w:r>
          <w:rPr>
            <w:rStyle w:val="Hyperlink"/>
            <w:rFonts w:ascii="Arial" w:eastAsiaTheme="majorEastAsia" w:hAnsi="Arial" w:cs="Arial"/>
            <w:color w:val="1E73BE"/>
            <w:sz w:val="14"/>
            <w:szCs w:val="14"/>
          </w:rPr>
          <w:t>Neil Armstrong</w:t>
        </w:r>
      </w:hyperlink>
      <w:r>
        <w:rPr>
          <w:rFonts w:ascii="Arial" w:hAnsi="Arial" w:cs="Arial"/>
          <w:color w:val="4A474B"/>
          <w:sz w:val="14"/>
          <w:szCs w:val="14"/>
        </w:rPr>
        <w:t>. It has been over 50 years now since his words, came crackling from the moon. Major strides, around the subject of Space, have since been taken. </w:t>
      </w:r>
      <w:r>
        <w:rPr>
          <w:rStyle w:val="Emphasis"/>
          <w:rFonts w:cs="Calibri"/>
          <w:b w:val="0"/>
          <w:bCs/>
          <w:i/>
          <w:iCs w:val="0"/>
          <w:color w:val="000000"/>
        </w:rPr>
        <w:t>Space mining is real</w:t>
      </w:r>
      <w:r>
        <w:rPr>
          <w:rFonts w:ascii="Arial" w:hAnsi="Arial" w:cs="Arial"/>
          <w:color w:val="4A474B"/>
          <w:sz w:val="14"/>
          <w:szCs w:val="14"/>
        </w:rPr>
        <w:t>. There are </w:t>
      </w:r>
      <w:r>
        <w:rPr>
          <w:rStyle w:val="Emphasis"/>
          <w:rFonts w:cs="Calibri"/>
          <w:b w:val="0"/>
          <w:bCs/>
          <w:i/>
          <w:iCs w:val="0"/>
          <w:color w:val="000000"/>
        </w:rPr>
        <w:t>currently two companies</w:t>
      </w:r>
      <w:r>
        <w:rPr>
          <w:rFonts w:ascii="Arial" w:hAnsi="Arial" w:cs="Arial"/>
          <w:color w:val="4A474B"/>
          <w:sz w:val="14"/>
          <w:szCs w:val="14"/>
        </w:rPr>
        <w:t> gearing up to start with that very endeavor,  a company named </w:t>
      </w:r>
      <w:hyperlink r:id="rId31" w:tgtFrame="_blank" w:history="1">
        <w:r>
          <w:rPr>
            <w:rStyle w:val="Hyperlink"/>
            <w:rFonts w:ascii="Arial" w:eastAsiaTheme="majorEastAsia" w:hAnsi="Arial" w:cs="Arial"/>
            <w:color w:val="1E73BE"/>
            <w:sz w:val="14"/>
            <w:szCs w:val="14"/>
          </w:rPr>
          <w:t>Deep Space Industries</w:t>
        </w:r>
      </w:hyperlink>
      <w:r>
        <w:rPr>
          <w:rFonts w:ascii="Arial" w:hAnsi="Arial" w:cs="Arial"/>
          <w:color w:val="4A474B"/>
          <w:sz w:val="14"/>
          <w:szCs w:val="14"/>
        </w:rPr>
        <w:t>, and another named</w:t>
      </w:r>
      <w:hyperlink r:id="rId32" w:tgtFrame="_blank" w:history="1">
        <w:r>
          <w:rPr>
            <w:rStyle w:val="Hyperlink"/>
            <w:rFonts w:ascii="Arial" w:eastAsiaTheme="majorEastAsia" w:hAnsi="Arial" w:cs="Arial"/>
            <w:color w:val="1E73BE"/>
            <w:sz w:val="14"/>
            <w:szCs w:val="14"/>
          </w:rPr>
          <w:t> Planetary Resources</w:t>
        </w:r>
      </w:hyperlink>
      <w:r>
        <w:rPr>
          <w:rFonts w:ascii="Arial" w:hAnsi="Arial" w:cs="Arial"/>
          <w:color w:val="4A474B"/>
          <w:sz w:val="14"/>
          <w:szCs w:val="14"/>
        </w:rPr>
        <w:t>. Both </w:t>
      </w:r>
      <w:r>
        <w:rPr>
          <w:rStyle w:val="Emphasis"/>
          <w:rFonts w:cs="Calibri"/>
          <w:b w:val="0"/>
          <w:bCs/>
          <w:i/>
          <w:iCs w:val="0"/>
          <w:color w:val="000000"/>
        </w:rPr>
        <w:t>have drawn up</w:t>
      </w:r>
      <w:r>
        <w:rPr>
          <w:rFonts w:ascii="Arial" w:hAnsi="Arial" w:cs="Arial"/>
          <w:color w:val="4A474B"/>
          <w:sz w:val="14"/>
          <w:szCs w:val="14"/>
        </w:rPr>
        <w:t> accelerated </w:t>
      </w:r>
      <w:r>
        <w:rPr>
          <w:rStyle w:val="Emphasis"/>
          <w:rFonts w:cs="Calibri"/>
          <w:b w:val="0"/>
          <w:bCs/>
          <w:i/>
          <w:iCs w:val="0"/>
          <w:color w:val="000000"/>
        </w:rPr>
        <w:t>plans to prospect</w:t>
      </w:r>
      <w:hyperlink r:id="rId33" w:tgtFrame="_blank" w:history="1">
        <w:r>
          <w:rPr>
            <w:rStyle w:val="Emphasis"/>
            <w:rFonts w:cs="Calibri"/>
            <w:b w:val="0"/>
            <w:bCs/>
            <w:i/>
            <w:iCs w:val="0"/>
            <w:color w:val="1155CC"/>
          </w:rPr>
          <w:t> asteroids</w:t>
        </w:r>
      </w:hyperlink>
      <w:r>
        <w:rPr>
          <w:rFonts w:ascii="Arial" w:hAnsi="Arial" w:cs="Arial"/>
          <w:color w:val="4A474B"/>
          <w:sz w:val="14"/>
          <w:szCs w:val="14"/>
        </w:rPr>
        <w:t>, and other near Earth objects, </w:t>
      </w:r>
      <w:r>
        <w:rPr>
          <w:rStyle w:val="Emphasis"/>
          <w:rFonts w:cs="Calibri"/>
          <w:b w:val="0"/>
          <w:bCs/>
          <w:i/>
          <w:iCs w:val="0"/>
          <w:color w:val="000000"/>
        </w:rPr>
        <w:t>with the view of mining</w:t>
      </w:r>
      <w:r>
        <w:rPr>
          <w:rFonts w:ascii="Arial" w:hAnsi="Arial" w:cs="Arial"/>
          <w:color w:val="4A474B"/>
          <w:sz w:val="14"/>
          <w:szCs w:val="14"/>
        </w:rPr>
        <w:t> in the future. I say accelerated because these companies plan to have their probing done by 2015, and plan to begin mining </w:t>
      </w:r>
      <w:r>
        <w:rPr>
          <w:rStyle w:val="Emphasis"/>
          <w:rFonts w:cs="Calibri"/>
          <w:b w:val="0"/>
          <w:bCs/>
          <w:i/>
          <w:iCs w:val="0"/>
          <w:color w:val="000000"/>
        </w:rPr>
        <w:t>as early as 2023</w:t>
      </w:r>
      <w:r>
        <w:rPr>
          <w:rFonts w:ascii="Arial" w:hAnsi="Arial" w:cs="Arial"/>
          <w:color w:val="4A474B"/>
          <w:sz w:val="14"/>
          <w:szCs w:val="14"/>
        </w:rPr>
        <w:t>. This has been further accelerated by</w:t>
      </w:r>
      <w:hyperlink r:id="rId34" w:tgtFrame="_blank" w:history="1">
        <w:r>
          <w:rPr>
            <w:rStyle w:val="Hyperlink"/>
            <w:rFonts w:ascii="Arial" w:eastAsiaTheme="majorEastAsia" w:hAnsi="Arial" w:cs="Arial"/>
            <w:color w:val="1E73BE"/>
            <w:sz w:val="14"/>
            <w:szCs w:val="14"/>
          </w:rPr>
          <w:t> NASA</w:t>
        </w:r>
      </w:hyperlink>
      <w:r>
        <w:rPr>
          <w:rFonts w:ascii="Arial" w:hAnsi="Arial" w:cs="Arial"/>
          <w:color w:val="4A474B"/>
          <w:sz w:val="14"/>
          <w:szCs w:val="14"/>
        </w:rPr>
        <w:t> and President Obama, who have created a change of focus from the Moon, to</w:t>
      </w:r>
      <w:hyperlink r:id="rId35" w:tgtFrame="_blank" w:history="1">
        <w:r>
          <w:rPr>
            <w:rStyle w:val="Hyperlink"/>
            <w:rFonts w:ascii="Arial" w:eastAsiaTheme="majorEastAsia" w:hAnsi="Arial" w:cs="Arial"/>
            <w:color w:val="1E73BE"/>
            <w:sz w:val="14"/>
            <w:szCs w:val="14"/>
          </w:rPr>
          <w:t> near Earth objects</w:t>
        </w:r>
      </w:hyperlink>
      <w:r>
        <w:rPr>
          <w:rFonts w:ascii="Arial" w:hAnsi="Arial" w:cs="Arial"/>
          <w:color w:val="4A474B"/>
          <w:sz w:val="14"/>
          <w:szCs w:val="14"/>
        </w:rPr>
        <w:t>, particularly for mining purposes. These companies are searching primarily for metals. However, water and hydrogen are also a high priority, as these could be used to produce rocket fuel in Space itself, which would further aid exploration activities. A plan currently exists to build a </w:t>
      </w:r>
      <w:hyperlink r:id="rId36" w:tgtFrame="_blank" w:history="1">
        <w:r>
          <w:rPr>
            <w:rStyle w:val="Hyperlink"/>
            <w:rFonts w:ascii="Arial" w:eastAsiaTheme="majorEastAsia" w:hAnsi="Arial" w:cs="Arial"/>
            <w:color w:val="1E73BE"/>
            <w:sz w:val="14"/>
            <w:szCs w:val="14"/>
          </w:rPr>
          <w:t>Space fueling station</w:t>
        </w:r>
      </w:hyperlink>
      <w:r>
        <w:rPr>
          <w:rFonts w:ascii="Arial" w:hAnsi="Arial" w:cs="Arial"/>
          <w:color w:val="4A474B"/>
          <w:sz w:val="14"/>
          <w:szCs w:val="14"/>
        </w:rPr>
        <w:t>, for that very purpose. </w:t>
      </w:r>
      <w:r>
        <w:rPr>
          <w:rFonts w:ascii="Arial" w:hAnsi="Arial" w:cs="Arial"/>
          <w:color w:val="4A474B"/>
          <w:sz w:val="14"/>
          <w:szCs w:val="14"/>
          <w:shd w:val="clear" w:color="auto" w:fill="FFFFFF"/>
        </w:rPr>
        <w:t>Why Space, what if there nothing to be found?</w:t>
      </w:r>
      <w:r>
        <w:rPr>
          <w:rFonts w:ascii="Arial" w:hAnsi="Arial" w:cs="Arial"/>
          <w:color w:val="4A474B"/>
          <w:sz w:val="14"/>
          <w:szCs w:val="14"/>
        </w:rPr>
        <w:t> It is proven that there are a vast number of objects to be found. </w:t>
      </w:r>
      <w:r>
        <w:rPr>
          <w:rStyle w:val="Emphasis"/>
          <w:rFonts w:cs="Calibri"/>
          <w:b w:val="0"/>
          <w:bCs/>
          <w:i/>
          <w:iCs w:val="0"/>
          <w:color w:val="000000"/>
          <w:shd w:val="clear" w:color="auto" w:fill="00FF00"/>
        </w:rPr>
        <w:t>There are over 9000 asteroid’s</w:t>
      </w:r>
      <w:r>
        <w:rPr>
          <w:rFonts w:ascii="Arial" w:hAnsi="Arial" w:cs="Arial"/>
          <w:color w:val="4A474B"/>
          <w:sz w:val="14"/>
          <w:szCs w:val="14"/>
        </w:rPr>
        <w:t> viably </w:t>
      </w:r>
      <w:r>
        <w:rPr>
          <w:rStyle w:val="Emphasis"/>
          <w:rFonts w:cs="Calibri"/>
          <w:b w:val="0"/>
          <w:bCs/>
          <w:i/>
          <w:iCs w:val="0"/>
          <w:color w:val="000000"/>
          <w:shd w:val="clear" w:color="auto" w:fill="00FF00"/>
        </w:rPr>
        <w:t>close to</w:t>
      </w:r>
      <w:r>
        <w:rPr>
          <w:rFonts w:ascii="Arial" w:hAnsi="Arial" w:cs="Arial"/>
          <w:color w:val="4A474B"/>
          <w:sz w:val="14"/>
          <w:szCs w:val="14"/>
        </w:rPr>
        <w:t> the </w:t>
      </w:r>
      <w:r>
        <w:rPr>
          <w:rStyle w:val="Emphasis"/>
          <w:rFonts w:cs="Calibri"/>
          <w:b w:val="0"/>
          <w:bCs/>
          <w:i/>
          <w:iCs w:val="0"/>
          <w:color w:val="000000"/>
          <w:shd w:val="clear" w:color="auto" w:fill="00FF00"/>
        </w:rPr>
        <w:t>Earth</w:t>
      </w:r>
      <w:r>
        <w:rPr>
          <w:rFonts w:ascii="Arial" w:hAnsi="Arial" w:cs="Arial"/>
          <w:color w:val="4A474B"/>
          <w:sz w:val="14"/>
          <w:szCs w:val="14"/>
        </w:rPr>
        <w:t>. The largest body of water has also been found in Space, it has a volume that is 140 trillion times more, than our own oceans. Those numbers are simply astronomical, pardon the pun. Just last month, </w:t>
      </w:r>
      <w:r>
        <w:rPr>
          <w:rStyle w:val="Emphasis"/>
          <w:rFonts w:cs="Calibri"/>
          <w:b w:val="0"/>
          <w:bCs/>
          <w:i/>
          <w:iCs w:val="0"/>
          <w:color w:val="000000"/>
          <w:shd w:val="clear" w:color="auto" w:fill="00FF00"/>
        </w:rPr>
        <w:t>the</w:t>
      </w:r>
      <w:r>
        <w:rPr>
          <w:rFonts w:ascii="Arial" w:hAnsi="Arial" w:cs="Arial"/>
          <w:color w:val="4A474B"/>
          <w:sz w:val="14"/>
          <w:szCs w:val="14"/>
        </w:rPr>
        <w:t> </w:t>
      </w:r>
      <w:hyperlink r:id="rId37" w:tgtFrame="_blank" w:history="1">
        <w:r>
          <w:rPr>
            <w:rStyle w:val="Emphasis"/>
            <w:rFonts w:cs="Calibri"/>
            <w:b w:val="0"/>
            <w:bCs/>
            <w:i/>
            <w:iCs w:val="0"/>
            <w:color w:val="1155CC"/>
            <w:shd w:val="clear" w:color="auto" w:fill="00FF00"/>
          </w:rPr>
          <w:t>asteroid</w:t>
        </w:r>
        <w:r>
          <w:rPr>
            <w:rStyle w:val="Hyperlink"/>
            <w:rFonts w:eastAsiaTheme="majorEastAsia"/>
            <w:color w:val="1155CC"/>
            <w:sz w:val="14"/>
            <w:szCs w:val="14"/>
          </w:rPr>
          <w:t> 1012_DA14 </w:t>
        </w:r>
      </w:hyperlink>
      <w:r>
        <w:rPr>
          <w:rStyle w:val="Emphasis"/>
          <w:rFonts w:cs="Calibri"/>
          <w:b w:val="0"/>
          <w:bCs/>
          <w:i/>
          <w:iCs w:val="0"/>
          <w:color w:val="000000"/>
          <w:shd w:val="clear" w:color="auto" w:fill="00FF00"/>
        </w:rPr>
        <w:t>measuring a mere 150feet</w:t>
      </w:r>
      <w:r>
        <w:rPr>
          <w:rFonts w:ascii="Arial" w:hAnsi="Arial" w:cs="Arial"/>
          <w:color w:val="4A474B"/>
          <w:sz w:val="14"/>
          <w:szCs w:val="14"/>
        </w:rPr>
        <w:t> (45m) zoomed passed Earth. It, however, </w:t>
      </w:r>
      <w:r>
        <w:rPr>
          <w:rStyle w:val="Emphasis"/>
          <w:rFonts w:cs="Calibri"/>
          <w:b w:val="0"/>
          <w:bCs/>
          <w:i/>
          <w:iCs w:val="0"/>
          <w:color w:val="000000"/>
          <w:shd w:val="clear" w:color="auto" w:fill="00FF00"/>
        </w:rPr>
        <w:t>had $65 billion worth of water and $130 billion worth of metals</w:t>
      </w:r>
      <w:r>
        <w:rPr>
          <w:rFonts w:ascii="Arial" w:hAnsi="Arial" w:cs="Arial"/>
          <w:color w:val="4A474B"/>
          <w:sz w:val="14"/>
          <w:szCs w:val="14"/>
        </w:rPr>
        <w:t> within it. </w:t>
      </w:r>
      <w:r>
        <w:rPr>
          <w:rStyle w:val="Emphasis"/>
          <w:rFonts w:cs="Calibri"/>
          <w:b w:val="0"/>
          <w:bCs/>
          <w:i/>
          <w:iCs w:val="0"/>
          <w:color w:val="000000"/>
        </w:rPr>
        <w:t>Imagine what the numbers would be for, even a slightly, larger asteroid.</w:t>
      </w:r>
      <w:r>
        <w:rPr>
          <w:rStyle w:val="Emphasis"/>
          <w:rFonts w:ascii="Arial" w:hAnsi="Arial" w:cs="Arial"/>
          <w:b w:val="0"/>
          <w:bCs/>
          <w:i/>
          <w:iCs w:val="0"/>
          <w:color w:val="4A474B"/>
          <w:sz w:val="14"/>
          <w:szCs w:val="14"/>
        </w:rPr>
        <w:t> </w:t>
      </w:r>
      <w:r>
        <w:rPr>
          <w:rFonts w:ascii="Arial" w:hAnsi="Arial" w:cs="Arial"/>
          <w:color w:val="4A474B"/>
          <w:sz w:val="14"/>
          <w:szCs w:val="14"/>
        </w:rPr>
        <w:t>How can this solve our problems, here on Earth? This for me is the most exciting part, </w:t>
      </w:r>
      <w:r>
        <w:rPr>
          <w:rStyle w:val="Emphasis"/>
          <w:rFonts w:cs="Calibri"/>
          <w:b w:val="0"/>
          <w:bCs/>
          <w:i/>
          <w:iCs w:val="0"/>
          <w:color w:val="000000"/>
          <w:shd w:val="clear" w:color="auto" w:fill="00FF00"/>
        </w:rPr>
        <w:t>if all these resources are brought to Earth, an unlimited supply would be created</w:t>
      </w:r>
      <w:r>
        <w:rPr>
          <w:rFonts w:ascii="Arial" w:hAnsi="Arial" w:cs="Arial"/>
          <w:color w:val="4A474B"/>
          <w:sz w:val="14"/>
          <w:szCs w:val="14"/>
        </w:rPr>
        <w:t>. Think back to those stories, told by your parent and grandparents. The ones about how much milk used to cost, or how much they forked out for their cars. Those prices were laughably low. If resources could possibly be brought in from Space, </w:t>
      </w:r>
      <w:r>
        <w:rPr>
          <w:rStyle w:val="Emphasis"/>
          <w:rFonts w:cs="Calibri"/>
          <w:b w:val="0"/>
          <w:bCs/>
          <w:i/>
          <w:iCs w:val="0"/>
          <w:color w:val="000000"/>
          <w:shd w:val="clear" w:color="auto" w:fill="00FF00"/>
        </w:rPr>
        <w:t>it would bring an end to </w:t>
      </w:r>
      <w:hyperlink r:id="rId38" w:anchor="axzz2NQEnDiEJ" w:tgtFrame="_blank" w:history="1">
        <w:r>
          <w:rPr>
            <w:rStyle w:val="Emphasis"/>
            <w:rFonts w:cs="Calibri"/>
            <w:b w:val="0"/>
            <w:bCs/>
            <w:i/>
            <w:iCs w:val="0"/>
            <w:color w:val="1155CC"/>
            <w:shd w:val="clear" w:color="auto" w:fill="00FF00"/>
          </w:rPr>
          <w:t>inflation</w:t>
        </w:r>
      </w:hyperlink>
      <w:r>
        <w:rPr>
          <w:rStyle w:val="Emphasis"/>
          <w:rFonts w:cs="Calibri"/>
          <w:b w:val="0"/>
          <w:bCs/>
          <w:i/>
          <w:iCs w:val="0"/>
          <w:color w:val="000000"/>
          <w:shd w:val="clear" w:color="auto" w:fill="00FF00"/>
        </w:rPr>
        <w:t> all together.</w:t>
      </w:r>
      <w:r>
        <w:rPr>
          <w:rFonts w:ascii="Arial" w:hAnsi="Arial" w:cs="Arial"/>
          <w:color w:val="4A474B"/>
          <w:sz w:val="14"/>
          <w:szCs w:val="14"/>
        </w:rPr>
        <w:t> </w:t>
      </w:r>
      <w:r>
        <w:rPr>
          <w:rStyle w:val="Emphasis"/>
          <w:rFonts w:cs="Calibri"/>
          <w:b w:val="0"/>
          <w:bCs/>
          <w:i/>
          <w:iCs w:val="0"/>
          <w:color w:val="000000"/>
        </w:rPr>
        <w:t>All that we will be paying for is the </w:t>
      </w:r>
      <w:hyperlink r:id="rId39" w:tgtFrame="_blank" w:history="1">
        <w:r>
          <w:rPr>
            <w:rStyle w:val="Emphasis"/>
            <w:rFonts w:cs="Calibri"/>
            <w:b w:val="0"/>
            <w:bCs/>
            <w:i/>
            <w:iCs w:val="0"/>
            <w:color w:val="1155CC"/>
          </w:rPr>
          <w:t>means of production</w:t>
        </w:r>
      </w:hyperlink>
      <w:r>
        <w:rPr>
          <w:rFonts w:ascii="Arial" w:hAnsi="Arial" w:cs="Arial"/>
          <w:color w:val="4A474B"/>
          <w:sz w:val="14"/>
          <w:szCs w:val="14"/>
        </w:rPr>
        <w:t>. </w:t>
      </w:r>
      <w:r>
        <w:rPr>
          <w:rStyle w:val="Emphasis"/>
          <w:rFonts w:cs="Calibri"/>
          <w:b w:val="0"/>
          <w:bCs/>
          <w:i/>
          <w:iCs w:val="0"/>
          <w:color w:val="000000"/>
          <w:shd w:val="clear" w:color="auto" w:fill="00FF00"/>
        </w:rPr>
        <w:t>This could eliminate poverty worldwide, as there will be an abundance of water for growing food, and an abundance of metals</w:t>
      </w:r>
      <w:r>
        <w:rPr>
          <w:rFonts w:ascii="Arial" w:hAnsi="Arial" w:cs="Arial"/>
          <w:color w:val="4A474B"/>
          <w:sz w:val="14"/>
          <w:szCs w:val="14"/>
        </w:rPr>
        <w:t> and other materials </w:t>
      </w:r>
      <w:r>
        <w:rPr>
          <w:rStyle w:val="Emphasis"/>
          <w:rFonts w:cs="Calibri"/>
          <w:b w:val="0"/>
          <w:bCs/>
          <w:i/>
          <w:iCs w:val="0"/>
          <w:color w:val="000000"/>
          <w:shd w:val="clear" w:color="auto" w:fill="00FF00"/>
        </w:rPr>
        <w:t>for housing</w:t>
      </w:r>
      <w:r>
        <w:rPr>
          <w:rFonts w:ascii="Arial" w:hAnsi="Arial" w:cs="Arial"/>
          <w:color w:val="4A474B"/>
          <w:sz w:val="14"/>
          <w:szCs w:val="14"/>
        </w:rPr>
        <w:t>. Furthermore, mining on earth would become obsolete, freeing up valuable land, for farming and habitation. </w:t>
      </w:r>
      <w:r>
        <w:rPr>
          <w:rStyle w:val="Emphasis"/>
          <w:rFonts w:cs="Calibri"/>
          <w:b w:val="0"/>
          <w:bCs/>
          <w:i/>
          <w:iCs w:val="0"/>
          <w:color w:val="000000"/>
        </w:rPr>
        <w:t>This is very possible because of one simple law, the law of supply and demand.</w:t>
      </w:r>
      <w:r>
        <w:rPr>
          <w:rFonts w:ascii="Arial" w:hAnsi="Arial" w:cs="Arial"/>
          <w:color w:val="4A474B"/>
          <w:sz w:val="14"/>
          <w:szCs w:val="14"/>
        </w:rPr>
        <w:t> </w:t>
      </w:r>
      <w:r>
        <w:rPr>
          <w:rStyle w:val="Emphasis"/>
          <w:rFonts w:cs="Calibri"/>
          <w:b w:val="0"/>
          <w:bCs/>
          <w:i/>
          <w:iCs w:val="0"/>
          <w:color w:val="000000"/>
          <w:shd w:val="clear" w:color="auto" w:fill="00FF00"/>
        </w:rPr>
        <w:t>A huge supply of a resource, coupled to an equally huge demand, means the price of those resources will drop significantly.</w:t>
      </w:r>
      <w:r>
        <w:rPr>
          <w:rStyle w:val="Emphasis"/>
          <w:rFonts w:ascii="Arial" w:hAnsi="Arial" w:cs="Arial"/>
          <w:b w:val="0"/>
          <w:bCs/>
          <w:i/>
          <w:iCs w:val="0"/>
          <w:color w:val="4A474B"/>
          <w:sz w:val="14"/>
          <w:szCs w:val="14"/>
        </w:rPr>
        <w:t> </w:t>
      </w:r>
      <w:r>
        <w:rPr>
          <w:rFonts w:ascii="Arial" w:hAnsi="Arial" w:cs="Arial"/>
          <w:color w:val="4A474B"/>
          <w:sz w:val="14"/>
          <w:szCs w:val="14"/>
        </w:rPr>
        <w:t>What are costs and legal implications? Yes, the fact is that the initial costs are high. However like any new means of production, the initial costs will be recovered relatively quickly. Most of the costs will be negated, for the mined resources will also be used in the process of mining itself, for example, powering the Space vehicles and machinery with water and hydrogen from asteroids. The lack of atmosphere in Space also ensures an almost unlimited workable life for machinery and tools. These technologies have already been built and tested, and they stand at the ready. On the subject of Laws, new Laws will, eventually, be needed according to </w:t>
      </w:r>
      <w:hyperlink r:id="rId40" w:tgtFrame="_blank" w:history="1">
        <w:r>
          <w:rPr>
            <w:rStyle w:val="Hyperlink"/>
            <w:rFonts w:ascii="Arial" w:eastAsiaTheme="majorEastAsia" w:hAnsi="Arial" w:cs="Arial"/>
            <w:color w:val="1E73BE"/>
            <w:sz w:val="14"/>
            <w:szCs w:val="14"/>
          </w:rPr>
          <w:t>Professor Frans Van Der Dunk</w:t>
        </w:r>
      </w:hyperlink>
      <w:r>
        <w:rPr>
          <w:rFonts w:ascii="Arial" w:hAnsi="Arial" w:cs="Arial"/>
          <w:color w:val="4A474B"/>
          <w:sz w:val="14"/>
          <w:szCs w:val="14"/>
        </w:rPr>
        <w:t>. However he believes that, the </w:t>
      </w:r>
      <w:hyperlink r:id="rId41" w:tgtFrame="_blank" w:history="1">
        <w:r>
          <w:rPr>
            <w:rStyle w:val="Hyperlink"/>
            <w:rFonts w:ascii="Arial" w:eastAsiaTheme="majorEastAsia" w:hAnsi="Arial" w:cs="Arial"/>
            <w:color w:val="1E73BE"/>
            <w:sz w:val="14"/>
            <w:szCs w:val="14"/>
          </w:rPr>
          <w:t>1967 Exploration of Space treaty</w:t>
        </w:r>
      </w:hyperlink>
      <w:r>
        <w:rPr>
          <w:rFonts w:ascii="Arial" w:hAnsi="Arial" w:cs="Arial"/>
          <w:color w:val="4A474B"/>
          <w:sz w:val="14"/>
          <w:szCs w:val="14"/>
        </w:rPr>
        <w:t> Sec 2 which states: No claims of sovereignty can be made by any Country in Space,  will suffice and ensure no legal issues, from the process of mining, and from the process of bringing resources to Earth. What about </w:t>
      </w:r>
      <w:hyperlink r:id="rId42" w:tgtFrame="_blank" w:history="1">
        <w:r>
          <w:rPr>
            <w:rStyle w:val="Hyperlink"/>
            <w:rFonts w:ascii="Arial" w:eastAsiaTheme="majorEastAsia" w:hAnsi="Arial" w:cs="Arial"/>
            <w:color w:val="1E73BE"/>
            <w:sz w:val="14"/>
            <w:szCs w:val="14"/>
          </w:rPr>
          <w:t>deep sea mining</w:t>
        </w:r>
      </w:hyperlink>
      <w:r>
        <w:rPr>
          <w:rFonts w:ascii="Arial" w:hAnsi="Arial" w:cs="Arial"/>
          <w:color w:val="4A474B"/>
          <w:sz w:val="14"/>
          <w:szCs w:val="14"/>
        </w:rPr>
        <w:t>, as an alternative? The main issue with deep sea mining lays in the fact that, the ocean’s resources are completely unknown and undetectable. Resources available from Asteroids and other near Earth objects are presently detectable, measurable and fully known. Earth is going into a crisis from drastic climate changes. Drastic problems call for drastic solutions. If those solutions lay in Space, then I, resoundingly, say “Go for it!” Considering Mankind’s survival is at stake, I’m sure you would say the same. </w:t>
      </w:r>
    </w:p>
    <w:p w14:paraId="111B320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5B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B37"/>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8EC215"/>
  <w14:defaultImageDpi w14:val="300"/>
  <w15:docId w15:val="{61FE40BE-52A9-0649-AC6A-99534175B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5B3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25B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E25B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5B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
    <w:basedOn w:val="Normal"/>
    <w:next w:val="Normal"/>
    <w:link w:val="Heading4Char"/>
    <w:uiPriority w:val="9"/>
    <w:unhideWhenUsed/>
    <w:qFormat/>
    <w:rsid w:val="00E25B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5B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5B37"/>
  </w:style>
  <w:style w:type="character" w:customStyle="1" w:styleId="Heading1Char">
    <w:name w:val="Heading 1 Char"/>
    <w:aliases w:val="Pocket Char"/>
    <w:basedOn w:val="DefaultParagraphFont"/>
    <w:link w:val="Heading1"/>
    <w:uiPriority w:val="9"/>
    <w:rsid w:val="00E25B3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E25B3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25B3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E25B3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E25B37"/>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link w:val="UnderlinePara"/>
    <w:uiPriority w:val="1"/>
    <w:qFormat/>
    <w:rsid w:val="00E25B37"/>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E25B3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25B3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25B37"/>
    <w:rPr>
      <w:color w:val="auto"/>
      <w:u w:val="none"/>
    </w:rPr>
  </w:style>
  <w:style w:type="paragraph" w:styleId="DocumentMap">
    <w:name w:val="Document Map"/>
    <w:basedOn w:val="Normal"/>
    <w:link w:val="DocumentMapChar"/>
    <w:uiPriority w:val="99"/>
    <w:semiHidden/>
    <w:unhideWhenUsed/>
    <w:rsid w:val="00E25B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5B37"/>
    <w:rPr>
      <w:rFonts w:ascii="Lucida Grande" w:hAnsi="Lucida Grande" w:cs="Lucida Grande"/>
    </w:rPr>
  </w:style>
  <w:style w:type="paragraph" w:styleId="NormalWeb">
    <w:name w:val="Normal (Web)"/>
    <w:basedOn w:val="Normal"/>
    <w:uiPriority w:val="99"/>
    <w:unhideWhenUsed/>
    <w:rsid w:val="00E25B37"/>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E25B37"/>
    <w:pPr>
      <w:ind w:left="720"/>
      <w:jc w:val="both"/>
    </w:pPr>
    <w:rPr>
      <w:b/>
      <w:iCs/>
      <w:u w:val="single"/>
    </w:rPr>
  </w:style>
  <w:style w:type="paragraph" w:customStyle="1" w:styleId="UnderlinePara">
    <w:name w:val="Underline Para"/>
    <w:basedOn w:val="Normal"/>
    <w:link w:val="StyleUnderline"/>
    <w:uiPriority w:val="1"/>
    <w:qFormat/>
    <w:rsid w:val="00E25B37"/>
    <w:pPr>
      <w:widowControl w:val="0"/>
      <w:suppressAutoHyphens/>
      <w:spacing w:after="200" w:line="256" w:lineRule="auto"/>
      <w:contextualSpacing/>
    </w:pPr>
    <w:rPr>
      <w:rFonts w:asciiTheme="minorHAnsi" w:hAnsiTheme="minorHAnsi"/>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Tags"/>
    <w:basedOn w:val="Heading1"/>
    <w:link w:val="Hyperlink"/>
    <w:autoRedefine/>
    <w:uiPriority w:val="99"/>
    <w:qFormat/>
    <w:rsid w:val="00E25B3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eignpolicy.com/2016/04/28/the-asteroid-miners-guide-to-the-galaxy-space-race-mining-asteroids-planetary-research-deep-space-industries/" TargetMode="External"/><Relationship Id="rId18" Type="http://schemas.openxmlformats.org/officeDocument/2006/relationships/hyperlink" Target="http://notenoughgood.com/category/uncategorized/" TargetMode="External"/><Relationship Id="rId26" Type="http://schemas.openxmlformats.org/officeDocument/2006/relationships/hyperlink" Target="http://en.wikipedia.org/wiki/Famine" TargetMode="External"/><Relationship Id="rId39" Type="http://schemas.openxmlformats.org/officeDocument/2006/relationships/hyperlink" Target="http://en.wikipedia.org/wiki/Means_of_production" TargetMode="External"/><Relationship Id="rId21" Type="http://schemas.openxmlformats.org/officeDocument/2006/relationships/hyperlink" Target="http://notenoughgood.com/2013/03/space-mining/" TargetMode="External"/><Relationship Id="rId34" Type="http://schemas.openxmlformats.org/officeDocument/2006/relationships/hyperlink" Target="http://www.nasa.gov/" TargetMode="External"/><Relationship Id="rId42" Type="http://schemas.openxmlformats.org/officeDocument/2006/relationships/hyperlink" Target="http://en.wikipedia.org/wiki/Deep_sea_mini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notenoughgood.com/category/economic-development/" TargetMode="External"/><Relationship Id="rId20" Type="http://schemas.openxmlformats.org/officeDocument/2006/relationships/hyperlink" Target="http://notenoughgood.com/category/technology/" TargetMode="External"/><Relationship Id="rId29" Type="http://schemas.openxmlformats.org/officeDocument/2006/relationships/hyperlink" Target="http://en.wikipedia.org/wiki/Space_mining" TargetMode="External"/><Relationship Id="rId41" Type="http://schemas.openxmlformats.org/officeDocument/2006/relationships/hyperlink" Target="http://history.nasa.gov/1967treat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sues.org/new-policies-needed-to-advance-space-mining/" TargetMode="External"/><Relationship Id="rId24" Type="http://schemas.openxmlformats.org/officeDocument/2006/relationships/hyperlink" Target="http://en.wikipedia.org/wiki/Energy" TargetMode="External"/><Relationship Id="rId32" Type="http://schemas.openxmlformats.org/officeDocument/2006/relationships/hyperlink" Target="http://www.planetaryresources.com/" TargetMode="External"/><Relationship Id="rId37" Type="http://schemas.openxmlformats.org/officeDocument/2006/relationships/hyperlink" Target="http://sciencenavigators.org/asteroid-comes-closer-to-earth/" TargetMode="External"/><Relationship Id="rId40" Type="http://schemas.openxmlformats.org/officeDocument/2006/relationships/hyperlink" Target="http://law.unl.edu/facstaff/faculty/resident/fvonderdunk.shtml" TargetMode="External"/><Relationship Id="rId5" Type="http://schemas.openxmlformats.org/officeDocument/2006/relationships/numbering" Target="numbering.xml"/><Relationship Id="rId15" Type="http://schemas.openxmlformats.org/officeDocument/2006/relationships/hyperlink" Target="http://www.cnn.com/2015/01/14/opinion/co2-crisis-griffin/" TargetMode="External"/><Relationship Id="rId23" Type="http://schemas.openxmlformats.org/officeDocument/2006/relationships/hyperlink" Target="http://en.wikipedia.org/wiki/Raw_material" TargetMode="External"/><Relationship Id="rId28" Type="http://schemas.openxmlformats.org/officeDocument/2006/relationships/hyperlink" Target="http://en.wikipedia.org/wiki/Science_fiction" TargetMode="External"/><Relationship Id="rId36" Type="http://schemas.openxmlformats.org/officeDocument/2006/relationships/hyperlink" Target="http://www.popsci.com/technology/article/2011-03/first-space-gas-station-launch-2015-servicing-geosynchronous-satellites" TargetMode="External"/><Relationship Id="rId10" Type="http://schemas.openxmlformats.org/officeDocument/2006/relationships/hyperlink" Target="https://www.fastcompany.com/90347364/jeff-bezos-wants-to-save-earth-by-moving-industry-to-space" TargetMode="External"/><Relationship Id="rId19" Type="http://schemas.openxmlformats.org/officeDocument/2006/relationships/hyperlink" Target="http://notenoughgood.com/category/international-economic-development/" TargetMode="External"/><Relationship Id="rId31" Type="http://schemas.openxmlformats.org/officeDocument/2006/relationships/hyperlink" Target="http://deepspaceindustries.com/"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ayneinstitute.mines.edu/wp-content/uploads/sites/149/2020/09/Payne-Institute-Commentary-The-Era-of-Commercial-Space-Mining-Begins.pdf" TargetMode="External"/><Relationship Id="rId14" Type="http://schemas.openxmlformats.org/officeDocument/2006/relationships/hyperlink" Target="https://scholar.smu.edu/cgi/viewcontent.cgi?article=1307&amp;context=jalc" TargetMode="External"/><Relationship Id="rId22" Type="http://schemas.openxmlformats.org/officeDocument/2006/relationships/hyperlink" Target="http://www.startrek.com/" TargetMode="External"/><Relationship Id="rId27" Type="http://schemas.openxmlformats.org/officeDocument/2006/relationships/hyperlink" Target="http://en.wikipedia.org/wiki/Climate_change" TargetMode="External"/><Relationship Id="rId30" Type="http://schemas.openxmlformats.org/officeDocument/2006/relationships/hyperlink" Target="http://en.wikipedia.org/wiki/Neil_Armstrong" TargetMode="External"/><Relationship Id="rId35" Type="http://schemas.openxmlformats.org/officeDocument/2006/relationships/hyperlink" Target="http://www.nasa.gov/mission_pages/asteroids/news/asteroid20130214.html"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lroc.sese.asu.edu/posts/1105" TargetMode="External"/><Relationship Id="rId17" Type="http://schemas.openxmlformats.org/officeDocument/2006/relationships/hyperlink" Target="http://notenoughgood.com/category/environment-2/" TargetMode="External"/><Relationship Id="rId25" Type="http://schemas.openxmlformats.org/officeDocument/2006/relationships/hyperlink" Target="http://en.wikipedia.org/wiki/Poverty" TargetMode="External"/><Relationship Id="rId33" Type="http://schemas.openxmlformats.org/officeDocument/2006/relationships/hyperlink" Target="http://en.wikipedia.org/wiki/Asteroids" TargetMode="External"/><Relationship Id="rId38" Type="http://schemas.openxmlformats.org/officeDocument/2006/relationships/hyperlink" Target="http://www.investopedia.com/terms/i/inflation.as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5684</Words>
  <Characters>32404</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38012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2022-02-18T23:48:00Z</dcterms:created>
  <dcterms:modified xsi:type="dcterms:W3CDTF">2022-02-18T23:49:00Z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