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9786B" w14:textId="1905CBE8" w:rsidR="00F76839" w:rsidRPr="00422FC0" w:rsidRDefault="00F76839" w:rsidP="00F76839">
      <w:pPr>
        <w:pStyle w:val="Heading3"/>
        <w:numPr>
          <w:ilvl w:val="0"/>
          <w:numId w:val="14"/>
        </w:numPr>
      </w:pPr>
      <w:r>
        <w:t>T-FW</w:t>
      </w:r>
    </w:p>
    <w:p w14:paraId="2F7DA2DF" w14:textId="77777777" w:rsidR="00F76839" w:rsidRPr="00422FC0" w:rsidRDefault="00F76839" w:rsidP="00F76839">
      <w:pPr>
        <w:pStyle w:val="Heading4"/>
        <w:rPr>
          <w:rFonts w:cs="Arial"/>
        </w:rPr>
      </w:pPr>
      <w:r w:rsidRPr="00422FC0">
        <w:rPr>
          <w:rFonts w:cs="Arial"/>
        </w:rPr>
        <w:t>Interpretation: The affirmative should defend the hypothetical implementation of the resolution</w:t>
      </w:r>
    </w:p>
    <w:p w14:paraId="01DE248D" w14:textId="77777777" w:rsidR="00F76839" w:rsidRPr="00422FC0" w:rsidRDefault="00F76839" w:rsidP="00F76839">
      <w:pPr>
        <w:pStyle w:val="Heading4"/>
        <w:rPr>
          <w:rFonts w:cs="Calibri"/>
        </w:rPr>
      </w:pPr>
      <w:r w:rsidRPr="00422FC0">
        <w:rPr>
          <w:rFonts w:cs="Calibri"/>
        </w:rPr>
        <w:t>Resolved means a legislative policy</w:t>
      </w:r>
    </w:p>
    <w:p w14:paraId="422CD90A" w14:textId="77777777" w:rsidR="00F76839" w:rsidRPr="00422FC0" w:rsidRDefault="00F76839" w:rsidP="00F76839">
      <w:pPr>
        <w:rPr>
          <w:rStyle w:val="StyleUnderline"/>
          <w:b/>
          <w:sz w:val="16"/>
        </w:rPr>
      </w:pPr>
      <w:r w:rsidRPr="00422FC0">
        <w:rPr>
          <w:rStyle w:val="Style13ptBold"/>
        </w:rPr>
        <w:t>Words and Phrases 64</w:t>
      </w:r>
      <w:r w:rsidRPr="00422FC0">
        <w:rPr>
          <w:sz w:val="16"/>
        </w:rPr>
        <w:t xml:space="preserve"> Words and Phrases Permanent Edition. “Resolved”. 1964. ED</w:t>
      </w:r>
    </w:p>
    <w:p w14:paraId="4D8F27BB" w14:textId="77777777" w:rsidR="00F76839" w:rsidRPr="00422FC0" w:rsidRDefault="00F76839" w:rsidP="00F76839">
      <w:pPr>
        <w:rPr>
          <w:sz w:val="16"/>
        </w:rPr>
      </w:pPr>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6D0C85B9" w14:textId="193445B7" w:rsidR="00F76839" w:rsidRDefault="00F76839" w:rsidP="00F76839">
      <w:pPr>
        <w:pStyle w:val="Heading4"/>
      </w:pPr>
      <w:r>
        <w:t xml:space="preserve">They violate—they don’t defend </w:t>
      </w:r>
      <w:r w:rsidR="006E1144">
        <w:t>the resolution enacted in law</w:t>
      </w:r>
    </w:p>
    <w:p w14:paraId="1472F356" w14:textId="77777777" w:rsidR="00F76839" w:rsidRPr="00422FC0" w:rsidRDefault="00F76839" w:rsidP="00F76839">
      <w:pPr>
        <w:pStyle w:val="Heading4"/>
        <w:rPr>
          <w:rFonts w:cs="Arial"/>
        </w:rPr>
      </w:pPr>
      <w:r w:rsidRPr="00422FC0">
        <w:rPr>
          <w:rFonts w:cs="Arial"/>
        </w:rPr>
        <w:t xml:space="preserve">Standards: </w:t>
      </w:r>
    </w:p>
    <w:p w14:paraId="18EDD7BA" w14:textId="77777777" w:rsidR="00F76839" w:rsidRPr="00422FC0" w:rsidRDefault="00F76839" w:rsidP="00F76839">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7779B7DC" w14:textId="77777777" w:rsidR="00F76839" w:rsidRPr="00422FC0" w:rsidRDefault="00F76839" w:rsidP="00F76839">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138F6318" w14:textId="77777777" w:rsidR="00F76839" w:rsidRPr="00422FC0" w:rsidRDefault="00F76839" w:rsidP="00F76839">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ever 2 months. Cutting negs to </w:t>
      </w:r>
      <w:r w:rsidRPr="00422FC0">
        <w:rPr>
          <w:u w:val="single"/>
        </w:rPr>
        <w:t>every possible</w:t>
      </w:r>
      <w:r w:rsidRPr="00422FC0">
        <w:t xml:space="preserve"> </w:t>
      </w:r>
      <w:proofErr w:type="spellStart"/>
      <w:r w:rsidRPr="00422FC0">
        <w:t>aff</w:t>
      </w:r>
      <w:proofErr w:type="spellEnd"/>
      <w:r w:rsidRPr="00422FC0">
        <w:t xml:space="preserve">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7ED9400B" w14:textId="77777777" w:rsidR="00F76839" w:rsidRPr="00422FC0" w:rsidRDefault="00F76839" w:rsidP="00F76839">
      <w:pPr>
        <w:pStyle w:val="Heading4"/>
      </w:pPr>
      <w:r w:rsidRPr="00422FC0">
        <w:t xml:space="preserve">C] Causality: debating the resolution forces the affirmative to defend a </w:t>
      </w:r>
      <w:proofErr w:type="gramStart"/>
      <w:r w:rsidRPr="00422FC0">
        <w:t>cause and effect</w:t>
      </w:r>
      <w:proofErr w:type="gramEnd"/>
      <w:r w:rsidRPr="00422FC0">
        <w:t xml:space="preserve"> relationship, the state doing x results in y. Non topical </w:t>
      </w:r>
      <w:proofErr w:type="spellStart"/>
      <w:r w:rsidRPr="00422FC0">
        <w:t>affs</w:t>
      </w:r>
      <w:proofErr w:type="spellEnd"/>
      <w:r w:rsidRPr="00422FC0">
        <w:t xml:space="preserve"> establish their own barometer “I think x is good for me” that aren’t negatable – that independently decks clash </w:t>
      </w:r>
      <w:proofErr w:type="spellStart"/>
      <w:r w:rsidRPr="00422FC0">
        <w:t>cuz</w:t>
      </w:r>
      <w:proofErr w:type="spellEnd"/>
      <w:r w:rsidRPr="00422FC0">
        <w:t xml:space="preserve"> there’s no way for me to engage with the affirmative.</w:t>
      </w:r>
    </w:p>
    <w:p w14:paraId="6F7AEC44" w14:textId="2260CB49" w:rsidR="00F76839" w:rsidRPr="00422FC0" w:rsidRDefault="00F76839" w:rsidP="00F76839">
      <w:pPr>
        <w:pStyle w:val="Heading4"/>
      </w:pPr>
      <w:r w:rsidRPr="00422FC0">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r w:rsidR="00A91910">
        <w:t xml:space="preserve"> </w:t>
      </w:r>
    </w:p>
    <w:p w14:paraId="59C6D9B9" w14:textId="77777777" w:rsidR="00F76839" w:rsidRPr="00422FC0" w:rsidRDefault="00F76839" w:rsidP="00F76839"/>
    <w:p w14:paraId="3C9B7323" w14:textId="77777777" w:rsidR="00F76839" w:rsidRPr="00422FC0" w:rsidRDefault="00F76839" w:rsidP="00F76839">
      <w:pPr>
        <w:pStyle w:val="Heading4"/>
        <w:rPr>
          <w:rFonts w:cs="Arial"/>
        </w:rPr>
      </w:pPr>
      <w:r w:rsidRPr="00422FC0">
        <w:rPr>
          <w:rFonts w:cs="Arial"/>
        </w:rPr>
        <w:t xml:space="preserve">2] </w:t>
      </w:r>
      <w:r w:rsidRPr="00422FC0">
        <w:rPr>
          <w:rFonts w:cs="Arial"/>
          <w:u w:val="single"/>
        </w:rPr>
        <w:t xml:space="preserve">Switch-side debate </w:t>
      </w:r>
      <w:r w:rsidRPr="00422FC0">
        <w:rPr>
          <w:rFonts w:cs="Arial"/>
        </w:rPr>
        <w:t xml:space="preserve">– </w:t>
      </w:r>
    </w:p>
    <w:p w14:paraId="329CD2E4" w14:textId="77777777" w:rsidR="00F76839" w:rsidRPr="00422FC0" w:rsidRDefault="00F76839" w:rsidP="00F76839">
      <w:pPr>
        <w:pStyle w:val="Heading4"/>
        <w:rPr>
          <w:rFonts w:cs="Arial"/>
        </w:rPr>
      </w:pPr>
      <w:r w:rsidRPr="00422FC0">
        <w:rPr>
          <w:rFonts w:cs="Arial"/>
        </w:rPr>
        <w:t xml:space="preserve">A] the reason debate is a </w:t>
      </w:r>
      <w:r w:rsidRPr="00422FC0">
        <w:rPr>
          <w:rFonts w:cs="Arial"/>
          <w:u w:val="single"/>
        </w:rPr>
        <w:t>unique process</w:t>
      </w:r>
      <w:r w:rsidRPr="00422FC0">
        <w:rPr>
          <w:rFonts w:cs="Arial"/>
        </w:rPr>
        <w:t xml:space="preserve"> is because it demands rigorous testing of advocacy skills through </w:t>
      </w:r>
      <w:r w:rsidRPr="00422FC0">
        <w:rPr>
          <w:rFonts w:cs="Arial"/>
          <w:u w:val="single"/>
        </w:rPr>
        <w:t xml:space="preserve">not getting to pick and choose </w:t>
      </w:r>
      <w:r w:rsidRPr="00422FC0">
        <w:rPr>
          <w:rFonts w:cs="Arial"/>
        </w:rPr>
        <w:t xml:space="preserve">what to defend – it’s the only plausible explanation for the </w:t>
      </w:r>
      <w:r w:rsidRPr="00422FC0">
        <w:rPr>
          <w:rFonts w:cs="Arial"/>
          <w:u w:val="single"/>
        </w:rPr>
        <w:t>form</w:t>
      </w:r>
      <w:r w:rsidRPr="00422FC0">
        <w:rPr>
          <w:rFonts w:cs="Arial"/>
        </w:rPr>
        <w:t xml:space="preserve"> of the activity – it also solves their offense.</w:t>
      </w:r>
    </w:p>
    <w:p w14:paraId="4553521D" w14:textId="77777777" w:rsidR="00F76839" w:rsidRPr="00422FC0" w:rsidRDefault="00F76839" w:rsidP="00F76839">
      <w:pPr>
        <w:rPr>
          <w:szCs w:val="16"/>
        </w:rPr>
      </w:pPr>
      <w:proofErr w:type="spellStart"/>
      <w:r w:rsidRPr="00422FC0">
        <w:rPr>
          <w:rStyle w:val="Style13ptBold"/>
        </w:rPr>
        <w:t>Poscher</w:t>
      </w:r>
      <w:proofErr w:type="spellEnd"/>
      <w:r w:rsidRPr="00422FC0">
        <w:rPr>
          <w:rStyle w:val="Style13ptBold"/>
        </w:rPr>
        <w:t xml:space="preserve"> 16</w:t>
      </w:r>
      <w:r w:rsidRPr="00422FC0">
        <w:t xml:space="preserve"> </w:t>
      </w:r>
      <w:r w:rsidRPr="00422FC0">
        <w:rPr>
          <w:szCs w:val="16"/>
        </w:rPr>
        <w:t xml:space="preserve">Ralf </w:t>
      </w:r>
      <w:proofErr w:type="spellStart"/>
      <w:r w:rsidRPr="00422FC0">
        <w:rPr>
          <w:szCs w:val="16"/>
        </w:rPr>
        <w:t>Poscher</w:t>
      </w:r>
      <w:proofErr w:type="spellEnd"/>
      <w:r w:rsidRPr="00422FC0">
        <w:rPr>
          <w:szCs w:val="16"/>
        </w:rPr>
        <w:t xml:space="preserve">, </w:t>
      </w:r>
      <w:proofErr w:type="spellStart"/>
      <w:r w:rsidRPr="00422FC0">
        <w:rPr>
          <w:szCs w:val="16"/>
        </w:rPr>
        <w:t>Diat</w:t>
      </w:r>
      <w:proofErr w:type="spellEnd"/>
      <w:r w:rsidRPr="00422FC0">
        <w:rPr>
          <w:szCs w:val="16"/>
        </w:rPr>
        <w:t xml:space="preserve"> the Institute for </w:t>
      </w:r>
      <w:proofErr w:type="spellStart"/>
      <w:r w:rsidRPr="00422FC0">
        <w:rPr>
          <w:szCs w:val="16"/>
        </w:rPr>
        <w:t>Staatswissenschaft</w:t>
      </w:r>
      <w:proofErr w:type="spellEnd"/>
      <w:r w:rsidRPr="00422FC0">
        <w:rPr>
          <w:szCs w:val="16"/>
        </w:rPr>
        <w:t xml:space="preserve"> and Philosophy of Law at the University of Freiburg “Why We Argue About the Law: An Agonistic Account of Legal Disagreement”, </w:t>
      </w:r>
      <w:proofErr w:type="spellStart"/>
      <w:r w:rsidRPr="00422FC0">
        <w:rPr>
          <w:szCs w:val="16"/>
        </w:rPr>
        <w:t>Metaphilosophy</w:t>
      </w:r>
      <w:proofErr w:type="spellEnd"/>
      <w:r w:rsidRPr="00422FC0">
        <w:rPr>
          <w:szCs w:val="16"/>
        </w:rPr>
        <w:t xml:space="preserve"> of Law, Tomasz </w:t>
      </w:r>
      <w:proofErr w:type="spellStart"/>
      <w:r w:rsidRPr="00422FC0">
        <w:rPr>
          <w:szCs w:val="16"/>
        </w:rPr>
        <w:t>Gizbert-Studnicki</w:t>
      </w:r>
      <w:proofErr w:type="spellEnd"/>
      <w:r w:rsidRPr="00422FC0">
        <w:rPr>
          <w:szCs w:val="16"/>
        </w:rPr>
        <w:t xml:space="preserve">/Adam </w:t>
      </w:r>
      <w:proofErr w:type="spellStart"/>
      <w:r w:rsidRPr="00422FC0">
        <w:rPr>
          <w:szCs w:val="16"/>
        </w:rPr>
        <w:t>Dyrda</w:t>
      </w:r>
      <w:proofErr w:type="spellEnd"/>
      <w:r w:rsidRPr="00422FC0">
        <w:rPr>
          <w:szCs w:val="16"/>
        </w:rPr>
        <w:t xml:space="preserve">/Pawel Banas (eds.), Hart Publishing. 2016. </w:t>
      </w:r>
    </w:p>
    <w:p w14:paraId="288201D8" w14:textId="77777777" w:rsidR="00F76839" w:rsidRPr="00422FC0" w:rsidRDefault="00F76839" w:rsidP="00F76839">
      <w:r w:rsidRPr="00422FC0">
        <w:t xml:space="preserve">Hegel’s dialectical thinking powerfully exploits </w:t>
      </w:r>
      <w:r w:rsidRPr="00422FC0">
        <w:rPr>
          <w:b/>
          <w:u w:val="single"/>
        </w:rPr>
        <w:t xml:space="preserve">the idea of </w:t>
      </w:r>
      <w:r w:rsidRPr="00422FC0">
        <w:rPr>
          <w:b/>
          <w:iCs/>
          <w:u w:val="single"/>
        </w:rPr>
        <w:t>negation</w:t>
      </w:r>
      <w:r w:rsidRPr="00422FC0">
        <w:t xml:space="preserve">. It </w:t>
      </w:r>
      <w:r w:rsidRPr="00422FC0">
        <w:rPr>
          <w:b/>
          <w:u w:val="single"/>
        </w:rPr>
        <w:t>is</w:t>
      </w:r>
      <w:r w:rsidRPr="00422FC0">
        <w:t xml:space="preserve"> a </w:t>
      </w:r>
      <w:r w:rsidRPr="00422FC0">
        <w:rPr>
          <w:b/>
          <w:iCs/>
          <w:u w:val="single"/>
        </w:rPr>
        <w:t>central</w:t>
      </w:r>
      <w:r w:rsidRPr="00422FC0">
        <w:t xml:space="preserve"> feature of spirit and consciousness that they have the power to negate. The spirit “is this power only by looking the negative in the face and tarrying with it. This […] is the magical power that converts it into being.”102 The tarrying with the negative is part of what Hegel calls </w:t>
      </w:r>
      <w:r w:rsidRPr="00422FC0">
        <w:rPr>
          <w:b/>
          <w:iCs/>
          <w:u w:val="single"/>
        </w:rPr>
        <w:t>the “</w:t>
      </w:r>
      <w:proofErr w:type="spellStart"/>
      <w:r w:rsidRPr="00422FC0">
        <w:rPr>
          <w:b/>
          <w:iCs/>
          <w:u w:val="single"/>
        </w:rPr>
        <w:t>labour</w:t>
      </w:r>
      <w:proofErr w:type="spellEnd"/>
      <w:r w:rsidRPr="00422FC0">
        <w:rPr>
          <w:b/>
          <w:iCs/>
          <w:u w:val="single"/>
        </w:rPr>
        <w:t xml:space="preserve"> of the negative”</w:t>
      </w:r>
      <w:r w:rsidRPr="00422FC0">
        <w:t xml:space="preserve">103. In a loose reference to this Hegelian notion Gerald </w:t>
      </w:r>
      <w:proofErr w:type="spellStart"/>
      <w:r w:rsidRPr="00422FC0">
        <w:t>Postema</w:t>
      </w:r>
      <w:proofErr w:type="spellEnd"/>
      <w:r w:rsidRPr="00422FC0">
        <w:t xml:space="preserve"> </w:t>
      </w:r>
      <w:r w:rsidRPr="00422FC0">
        <w:rPr>
          <w:b/>
          <w:u w:val="single"/>
        </w:rPr>
        <w:t>points to</w:t>
      </w:r>
      <w:r w:rsidRPr="00422FC0">
        <w:rPr>
          <w:b/>
        </w:rPr>
        <w:t xml:space="preserve"> </w:t>
      </w:r>
      <w:r w:rsidRPr="00422FC0">
        <w:t xml:space="preserve">yet another feature of </w:t>
      </w:r>
      <w:r w:rsidRPr="00422FC0">
        <w:rPr>
          <w:b/>
          <w:u w:val="single"/>
        </w:rPr>
        <w:t xml:space="preserve">disagreements as a </w:t>
      </w:r>
      <w:r w:rsidRPr="00422FC0">
        <w:rPr>
          <w:b/>
          <w:iCs/>
          <w:u w:val="single"/>
        </w:rPr>
        <w:t>necessary ingredient</w:t>
      </w:r>
      <w:r w:rsidRPr="00422FC0">
        <w:rPr>
          <w:b/>
          <w:u w:val="single"/>
        </w:rPr>
        <w:t xml:space="preserve"> of the process of practical reasoning. </w:t>
      </w:r>
      <w:r w:rsidRPr="00E4246E">
        <w:rPr>
          <w:b/>
          <w:highlight w:val="green"/>
          <w:u w:val="single"/>
        </w:rPr>
        <w:t xml:space="preserve">Only if our reasoning is </w:t>
      </w:r>
      <w:r w:rsidRPr="00E4246E">
        <w:rPr>
          <w:b/>
          <w:iCs/>
          <w:highlight w:val="green"/>
          <w:u w:val="single"/>
          <w:bdr w:val="single" w:sz="18" w:space="0" w:color="auto"/>
        </w:rPr>
        <w:t>exposed to contrary arguments</w:t>
      </w:r>
      <w:r w:rsidRPr="00E4246E">
        <w:rPr>
          <w:b/>
          <w:highlight w:val="green"/>
          <w:u w:val="single"/>
        </w:rPr>
        <w:t xml:space="preserve"> can we </w:t>
      </w:r>
      <w:r w:rsidRPr="00E4246E">
        <w:rPr>
          <w:b/>
          <w:iCs/>
          <w:highlight w:val="green"/>
          <w:u w:val="single"/>
          <w:bdr w:val="single" w:sz="18" w:space="0" w:color="auto"/>
        </w:rPr>
        <w:t>test its merits</w:t>
      </w:r>
      <w:r w:rsidRPr="00E4246E">
        <w:rPr>
          <w:b/>
          <w:highlight w:val="green"/>
          <w:u w:val="single"/>
        </w:rPr>
        <w:t xml:space="preserve">. We must go through </w:t>
      </w:r>
      <w:r w:rsidRPr="00E4246E">
        <w:rPr>
          <w:b/>
          <w:iCs/>
          <w:highlight w:val="green"/>
          <w:u w:val="single"/>
          <w:bdr w:val="single" w:sz="18" w:space="0" w:color="auto"/>
        </w:rPr>
        <w:t>the “labor of the negative”</w:t>
      </w:r>
      <w:r w:rsidRPr="00422FC0">
        <w:rPr>
          <w:b/>
          <w:u w:val="single"/>
        </w:rPr>
        <w:t xml:space="preserve"> to have trust in our deliberative processes</w:t>
      </w:r>
      <w:r w:rsidRPr="00422FC0">
        <w:t xml:space="preserve">.104 This also holds where we seem to </w:t>
      </w:r>
      <w:proofErr w:type="gramStart"/>
      <w:r w:rsidRPr="00422FC0">
        <w:t>be in agreement</w:t>
      </w:r>
      <w:proofErr w:type="gramEnd"/>
      <w:r w:rsidRPr="00422FC0">
        <w:t xml:space="preserve">. </w:t>
      </w:r>
      <w:r w:rsidRPr="00422FC0">
        <w:rPr>
          <w:b/>
          <w:u w:val="single"/>
        </w:rPr>
        <w:t xml:space="preserve">Agreement without exposure to disagreement can be </w:t>
      </w:r>
      <w:r w:rsidRPr="00422FC0">
        <w:rPr>
          <w:b/>
          <w:iCs/>
          <w:u w:val="single"/>
        </w:rPr>
        <w:t>deceptive</w:t>
      </w:r>
      <w:r w:rsidRPr="00422FC0">
        <w:t xml:space="preserve"> in various ways. </w:t>
      </w:r>
      <w:r w:rsidRPr="00422FC0">
        <w:rPr>
          <w:b/>
          <w:u w:val="single"/>
        </w:rPr>
        <w:t>The first phenomenon</w:t>
      </w:r>
      <w:r w:rsidRPr="00422FC0">
        <w:t xml:space="preserve"> </w:t>
      </w:r>
      <w:proofErr w:type="spellStart"/>
      <w:r w:rsidRPr="00422FC0">
        <w:t>Postema</w:t>
      </w:r>
      <w:proofErr w:type="spellEnd"/>
      <w:r w:rsidRPr="00422FC0">
        <w:t xml:space="preserve"> draws attention to </w:t>
      </w:r>
      <w:r w:rsidRPr="00422FC0">
        <w:rPr>
          <w:b/>
          <w:u w:val="single"/>
        </w:rPr>
        <w:t>is</w:t>
      </w:r>
      <w:r w:rsidRPr="00422FC0">
        <w:t xml:space="preserve"> the </w:t>
      </w:r>
      <w:r w:rsidRPr="00E4246E">
        <w:rPr>
          <w:b/>
          <w:iCs/>
          <w:highlight w:val="green"/>
          <w:u w:val="single"/>
          <w:bdr w:val="single" w:sz="18" w:space="0" w:color="auto"/>
        </w:rPr>
        <w:t>group polarization</w:t>
      </w:r>
      <w:r w:rsidRPr="00422FC0">
        <w:t xml:space="preserve"> effect. When a group of like</w:t>
      </w:r>
      <w:r w:rsidRPr="00422FC0">
        <w:rPr>
          <w:rFonts w:cs="Cambria Math"/>
        </w:rPr>
        <w:t>‐</w:t>
      </w:r>
      <w:r w:rsidRPr="00422FC0">
        <w:t xml:space="preserve">minded people deliberates an issue, informational and reputational cascades produce more extreme views in the process of their deliberations.105 </w:t>
      </w:r>
      <w:r w:rsidRPr="00422FC0">
        <w:rPr>
          <w:b/>
          <w:u w:val="single"/>
        </w:rPr>
        <w:t>The polarization and biases that are well documented for such groups</w:t>
      </w:r>
      <w:r w:rsidRPr="00422FC0">
        <w:t xml:space="preserve">106 </w:t>
      </w:r>
      <w:r w:rsidRPr="00E4246E">
        <w:rPr>
          <w:b/>
          <w:highlight w:val="green"/>
          <w:u w:val="single"/>
        </w:rPr>
        <w:t xml:space="preserve">can be </w:t>
      </w:r>
      <w:r w:rsidRPr="00E4246E">
        <w:rPr>
          <w:b/>
          <w:iCs/>
          <w:highlight w:val="green"/>
          <w:u w:val="single"/>
          <w:bdr w:val="single" w:sz="18" w:space="0" w:color="auto"/>
        </w:rPr>
        <w:t>countered</w:t>
      </w:r>
      <w:r w:rsidRPr="00422FC0">
        <w:t xml:space="preserve"> at least in some settings </w:t>
      </w:r>
      <w:r w:rsidRPr="00E4246E">
        <w:rPr>
          <w:b/>
          <w:highlight w:val="green"/>
          <w:u w:val="single"/>
        </w:rPr>
        <w:t>by</w:t>
      </w:r>
      <w:r w:rsidRPr="00422FC0">
        <w:rPr>
          <w:b/>
          <w:u w:val="single"/>
        </w:rPr>
        <w:t xml:space="preserve"> the </w:t>
      </w:r>
      <w:r w:rsidRPr="00422FC0">
        <w:rPr>
          <w:b/>
          <w:iCs/>
          <w:u w:val="single"/>
        </w:rPr>
        <w:t>inclusion of dissenting voices</w:t>
      </w:r>
      <w:r w:rsidRPr="00422FC0">
        <w:t xml:space="preserve">. In these scenarios, </w:t>
      </w:r>
      <w:r w:rsidRPr="00E4246E">
        <w:rPr>
          <w:b/>
          <w:highlight w:val="green"/>
          <w:u w:val="single"/>
        </w:rPr>
        <w:t>disagreement</w:t>
      </w:r>
      <w:r w:rsidRPr="00422FC0">
        <w:rPr>
          <w:b/>
          <w:u w:val="single"/>
        </w:rPr>
        <w:t xml:space="preserve"> can be a cure for dysfunctional deliberative polarization and biases</w:t>
      </w:r>
      <w:r w:rsidRPr="00422FC0">
        <w:t xml:space="preserve">.107 </w:t>
      </w:r>
      <w:r w:rsidRPr="00422FC0">
        <w:rPr>
          <w:b/>
          <w:u w:val="single"/>
        </w:rPr>
        <w:t>A second</w:t>
      </w:r>
      <w:r w:rsidRPr="00422FC0">
        <w:t xml:space="preserve"> deliberative </w:t>
      </w:r>
      <w:r w:rsidRPr="00422FC0">
        <w:rPr>
          <w:b/>
          <w:u w:val="single"/>
        </w:rPr>
        <w:t>dysfunction</w:t>
      </w:r>
      <w:r w:rsidRPr="00422FC0">
        <w:t xml:space="preserve"> mitigated by disagreement </w:t>
      </w:r>
      <w:r w:rsidRPr="00422FC0">
        <w:rPr>
          <w:b/>
          <w:u w:val="single"/>
        </w:rPr>
        <w:t xml:space="preserve">is </w:t>
      </w:r>
      <w:r w:rsidRPr="00422FC0">
        <w:rPr>
          <w:b/>
          <w:iCs/>
          <w:u w:val="single"/>
        </w:rPr>
        <w:t>superficial agreement</w:t>
      </w:r>
      <w:r w:rsidRPr="00422FC0">
        <w:t xml:space="preserve">, which can even be manipulatively used in the sense of a “presumptuous ‘We’”108. </w:t>
      </w:r>
      <w:r w:rsidRPr="00422FC0">
        <w:rPr>
          <w:b/>
          <w:u w:val="single"/>
        </w:rPr>
        <w:t>Disagreement can help</w:t>
      </w:r>
      <w:r w:rsidRPr="00422FC0">
        <w:t xml:space="preserve"> to police such distortions of deliberative processes </w:t>
      </w:r>
      <w:r w:rsidRPr="00422FC0">
        <w:rPr>
          <w:b/>
          <w:u w:val="single"/>
        </w:rPr>
        <w:t>by challenging superficial agreements</w:t>
      </w:r>
      <w:r w:rsidRPr="00422FC0">
        <w:t xml:space="preserve">. Disagreements may thus signal that a deliberative process is not contaminated with dysfunctional agreements stemming from polarization or superficiality. </w:t>
      </w:r>
      <w:r w:rsidRPr="00422FC0">
        <w:rPr>
          <w:b/>
          <w:u w:val="single"/>
        </w:rPr>
        <w:t xml:space="preserve">Protecting our discourse against such contaminations is valuable </w:t>
      </w:r>
      <w:r w:rsidRPr="00422FC0">
        <w:rPr>
          <w:b/>
          <w:iCs/>
          <w:u w:val="single"/>
        </w:rPr>
        <w:t>even if we do not come to terms</w:t>
      </w:r>
      <w:r w:rsidRPr="00422FC0">
        <w:rPr>
          <w:b/>
          <w:u w:val="single"/>
        </w:rPr>
        <w:t xml:space="preserve">. Each of the </w:t>
      </w:r>
      <w:r w:rsidRPr="00E4246E">
        <w:rPr>
          <w:b/>
          <w:highlight w:val="green"/>
          <w:u w:val="single"/>
        </w:rPr>
        <w:t xml:space="preserve">opposing positions will </w:t>
      </w:r>
      <w:r w:rsidRPr="00E4246E">
        <w:rPr>
          <w:b/>
          <w:iCs/>
          <w:highlight w:val="green"/>
          <w:u w:val="single"/>
          <w:bdr w:val="single" w:sz="18" w:space="0" w:color="auto"/>
        </w:rPr>
        <w:t>profit from</w:t>
      </w:r>
      <w:r w:rsidRPr="00422FC0">
        <w:rPr>
          <w:b/>
          <w:iCs/>
          <w:u w:val="single"/>
          <w:bdr w:val="single" w:sz="18" w:space="0" w:color="auto"/>
        </w:rPr>
        <w:t xml:space="preserve"> the catharsis it received</w:t>
      </w:r>
      <w:r w:rsidRPr="00422FC0">
        <w:rPr>
          <w:b/>
          <w:u w:val="single"/>
        </w:rPr>
        <w:t xml:space="preserve"> “by </w:t>
      </w:r>
      <w:r w:rsidRPr="00E4246E">
        <w:rPr>
          <w:b/>
          <w:iCs/>
          <w:highlight w:val="green"/>
          <w:u w:val="single"/>
          <w:bdr w:val="single" w:sz="18" w:space="0" w:color="auto"/>
        </w:rPr>
        <w:t>looking the negative in the face</w:t>
      </w:r>
      <w:r w:rsidRPr="00E4246E">
        <w:rPr>
          <w:b/>
          <w:highlight w:val="green"/>
          <w:u w:val="single"/>
        </w:rPr>
        <w:t xml:space="preserve"> and </w:t>
      </w:r>
      <w:r w:rsidRPr="00E4246E">
        <w:rPr>
          <w:b/>
          <w:iCs/>
          <w:highlight w:val="green"/>
          <w:u w:val="single"/>
          <w:bdr w:val="single" w:sz="18" w:space="0" w:color="auto"/>
        </w:rPr>
        <w:t>tarrying with it</w:t>
      </w:r>
      <w:r w:rsidRPr="00422FC0">
        <w:rPr>
          <w:b/>
          <w:u w:val="single"/>
        </w:rPr>
        <w:t>”.</w:t>
      </w:r>
      <w:r w:rsidRPr="00422FC0">
        <w:t xml:space="preserve"> These advantages of disagreement in collective deliberations are mirrored on the individual level. </w:t>
      </w:r>
      <w:r w:rsidRPr="00422FC0">
        <w:rPr>
          <w:b/>
          <w:u w:val="single"/>
        </w:rPr>
        <w:t xml:space="preserve">Even if the probability of reaching a consensus with our opponents is </w:t>
      </w:r>
      <w:r w:rsidRPr="00422FC0">
        <w:rPr>
          <w:b/>
          <w:iCs/>
          <w:u w:val="single"/>
        </w:rPr>
        <w:t>very low from the beginning</w:t>
      </w:r>
      <w:r w:rsidRPr="00422FC0">
        <w:t xml:space="preserve">, as might be the case in deeply entrenched conflicts, </w:t>
      </w:r>
      <w:proofErr w:type="gramStart"/>
      <w:r w:rsidRPr="00E4246E">
        <w:rPr>
          <w:b/>
          <w:highlight w:val="green"/>
          <w:u w:val="single"/>
        </w:rPr>
        <w:t>entering into</w:t>
      </w:r>
      <w:proofErr w:type="gramEnd"/>
      <w:r w:rsidRPr="00E4246E">
        <w:rPr>
          <w:b/>
          <w:highlight w:val="green"/>
          <w:u w:val="single"/>
        </w:rPr>
        <w:t xml:space="preserve"> an exchange of arguments can</w:t>
      </w:r>
      <w:r w:rsidRPr="00422FC0">
        <w:rPr>
          <w:b/>
          <w:u w:val="single"/>
        </w:rPr>
        <w:t xml:space="preserve"> still serve to </w:t>
      </w:r>
      <w:r w:rsidRPr="00E4246E">
        <w:rPr>
          <w:b/>
          <w:iCs/>
          <w:highlight w:val="green"/>
          <w:u w:val="single"/>
          <w:bdr w:val="single" w:sz="18" w:space="0" w:color="auto"/>
        </w:rPr>
        <w:t>test</w:t>
      </w:r>
      <w:r w:rsidRPr="00E4246E">
        <w:rPr>
          <w:b/>
          <w:highlight w:val="green"/>
          <w:u w:val="single"/>
        </w:rPr>
        <w:t xml:space="preserve"> and </w:t>
      </w:r>
      <w:r w:rsidRPr="00E4246E">
        <w:rPr>
          <w:b/>
          <w:iCs/>
          <w:highlight w:val="green"/>
          <w:u w:val="single"/>
          <w:bdr w:val="single" w:sz="18" w:space="0" w:color="auto"/>
        </w:rPr>
        <w:t>improve our position</w:t>
      </w:r>
      <w:r w:rsidRPr="00E4246E">
        <w:rPr>
          <w:b/>
          <w:highlight w:val="green"/>
          <w:u w:val="single"/>
        </w:rPr>
        <w:t xml:space="preserve">. We </w:t>
      </w:r>
      <w:proofErr w:type="gramStart"/>
      <w:r w:rsidRPr="00E4246E">
        <w:rPr>
          <w:b/>
          <w:highlight w:val="green"/>
          <w:u w:val="single"/>
        </w:rPr>
        <w:t>have to</w:t>
      </w:r>
      <w:proofErr w:type="gramEnd"/>
      <w:r w:rsidRPr="00E4246E">
        <w:rPr>
          <w:b/>
          <w:highlight w:val="green"/>
          <w:u w:val="single"/>
        </w:rPr>
        <w:t xml:space="preserve"> </w:t>
      </w:r>
      <w:r w:rsidRPr="00E4246E">
        <w:rPr>
          <w:b/>
          <w:iCs/>
          <w:highlight w:val="green"/>
          <w:u w:val="single"/>
          <w:bdr w:val="single" w:sz="18" w:space="0" w:color="auto"/>
        </w:rPr>
        <w:t>do the “labor of the negative” for ourselves</w:t>
      </w:r>
      <w:r w:rsidRPr="00E4246E">
        <w:rPr>
          <w:b/>
          <w:highlight w:val="green"/>
          <w:u w:val="single"/>
        </w:rPr>
        <w:t>.</w:t>
      </w:r>
      <w:r w:rsidRPr="00422FC0">
        <w:rPr>
          <w:b/>
          <w:u w:val="single"/>
        </w:rPr>
        <w:t xml:space="preserve"> Even if we cannot come up with a line of argument that coheres well with everybody else’s beliefs</w:t>
      </w:r>
      <w:r w:rsidRPr="00422FC0">
        <w:t xml:space="preserve">, </w:t>
      </w:r>
      <w:proofErr w:type="gramStart"/>
      <w:r w:rsidRPr="00422FC0">
        <w:t>attitudes</w:t>
      </w:r>
      <w:proofErr w:type="gramEnd"/>
      <w:r w:rsidRPr="00422FC0">
        <w:t xml:space="preserve"> and dispositions, </w:t>
      </w:r>
      <w:r w:rsidRPr="00422FC0">
        <w:rPr>
          <w:b/>
          <w:u w:val="single"/>
        </w:rPr>
        <w:t xml:space="preserve">we can still come up with a line of argument that achieves this goal </w:t>
      </w:r>
      <w:r w:rsidRPr="00422FC0">
        <w:rPr>
          <w:b/>
          <w:iCs/>
          <w:u w:val="single"/>
        </w:rPr>
        <w:t>for our own personal beliefs</w:t>
      </w:r>
      <w:r w:rsidRPr="00422FC0">
        <w:t xml:space="preserve">, attitudes and dispositions. To provide ourselves with the most coherent system of our own beliefs, attitudes and dispositions is – at least in important issues – an aspect of personal integrity – to borrow one of Dworkin’s favorite expressions for a less aspirational idea. </w:t>
      </w:r>
      <w:r w:rsidRPr="00422FC0">
        <w:rPr>
          <w:b/>
          <w:u w:val="single"/>
        </w:rPr>
        <w:t>In hard cases we must</w:t>
      </w:r>
      <w:r w:rsidRPr="00422FC0">
        <w:rPr>
          <w:b/>
        </w:rPr>
        <w:t xml:space="preserve"> </w:t>
      </w:r>
      <w:r w:rsidRPr="00422FC0">
        <w:t xml:space="preserve">– in some way – </w:t>
      </w:r>
      <w:r w:rsidRPr="00422FC0">
        <w:rPr>
          <w:b/>
          <w:u w:val="single"/>
        </w:rPr>
        <w:t xml:space="preserve">lay out the argument for ourselves to figure out what we believe to be the right answer. </w:t>
      </w:r>
      <w:r w:rsidRPr="00E4246E">
        <w:rPr>
          <w:b/>
          <w:highlight w:val="green"/>
          <w:u w:val="single"/>
        </w:rPr>
        <w:t>We might not know what we believe</w:t>
      </w:r>
      <w:r w:rsidRPr="00422FC0">
        <w:rPr>
          <w:b/>
          <w:u w:val="single"/>
        </w:rPr>
        <w:t xml:space="preserve"> ourselves</w:t>
      </w:r>
      <w:r w:rsidRPr="00422FC0">
        <w:t xml:space="preserve"> in questions of abortion, the death penalty, torture, and stem cell research, </w:t>
      </w:r>
      <w:r w:rsidRPr="00E4246E">
        <w:rPr>
          <w:b/>
          <w:highlight w:val="green"/>
          <w:u w:val="single"/>
        </w:rPr>
        <w:t xml:space="preserve">until we have </w:t>
      </w:r>
      <w:r w:rsidRPr="00E4246E">
        <w:rPr>
          <w:b/>
          <w:iCs/>
          <w:highlight w:val="green"/>
          <w:u w:val="single"/>
          <w:bdr w:val="single" w:sz="18" w:space="0" w:color="auto"/>
        </w:rPr>
        <w:t>developed a line of argument</w:t>
      </w:r>
      <w:r w:rsidRPr="00E4246E">
        <w:rPr>
          <w:b/>
          <w:highlight w:val="green"/>
          <w:u w:val="single"/>
        </w:rPr>
        <w:t xml:space="preserve"> against</w:t>
      </w:r>
      <w:r w:rsidRPr="00422FC0">
        <w:rPr>
          <w:b/>
          <w:u w:val="single"/>
        </w:rPr>
        <w:t xml:space="preserve"> the background of </w:t>
      </w:r>
      <w:r w:rsidRPr="00E4246E">
        <w:rPr>
          <w:b/>
          <w:highlight w:val="green"/>
          <w:u w:val="single"/>
        </w:rPr>
        <w:t>our</w:t>
      </w:r>
      <w:r w:rsidRPr="00422FC0">
        <w:rPr>
          <w:b/>
          <w:u w:val="single"/>
        </w:rPr>
        <w:t xml:space="preserve"> subjective </w:t>
      </w:r>
      <w:r w:rsidRPr="00E4246E">
        <w:rPr>
          <w:b/>
          <w:highlight w:val="green"/>
          <w:u w:val="single"/>
        </w:rPr>
        <w:t>beliefs</w:t>
      </w:r>
      <w:r w:rsidRPr="00422FC0">
        <w:rPr>
          <w:b/>
          <w:u w:val="single"/>
        </w:rPr>
        <w:t xml:space="preserve">, </w:t>
      </w:r>
      <w:proofErr w:type="gramStart"/>
      <w:r w:rsidRPr="00422FC0">
        <w:rPr>
          <w:b/>
          <w:u w:val="single"/>
        </w:rPr>
        <w:t>attitudes</w:t>
      </w:r>
      <w:proofErr w:type="gramEnd"/>
      <w:r w:rsidRPr="00422FC0">
        <w:rPr>
          <w:b/>
          <w:u w:val="single"/>
        </w:rPr>
        <w:t xml:space="preserve"> and dispositions</w:t>
      </w:r>
      <w:r w:rsidRPr="00422FC0">
        <w:t xml:space="preserve">. In these </w:t>
      </w:r>
      <w:proofErr w:type="gramStart"/>
      <w:r w:rsidRPr="00422FC0">
        <w:t>cases</w:t>
      </w:r>
      <w:proofErr w:type="gramEnd"/>
      <w:r w:rsidRPr="00422FC0">
        <w:t xml:space="preserve"> </w:t>
      </w:r>
      <w:r w:rsidRPr="00422FC0">
        <w:rPr>
          <w:b/>
          <w:u w:val="single"/>
        </w:rPr>
        <w:t xml:space="preserve">it might be rational </w:t>
      </w:r>
      <w:r w:rsidRPr="00E4246E">
        <w:rPr>
          <w:b/>
          <w:highlight w:val="green"/>
          <w:u w:val="single"/>
        </w:rPr>
        <w:t xml:space="preserve">to </w:t>
      </w:r>
      <w:r w:rsidRPr="00E4246E">
        <w:rPr>
          <w:b/>
          <w:iCs/>
          <w:highlight w:val="green"/>
          <w:u w:val="single"/>
          <w:bdr w:val="single" w:sz="18" w:space="0" w:color="auto"/>
        </w:rPr>
        <w:t>discuss the issue</w:t>
      </w:r>
      <w:r w:rsidRPr="00E4246E">
        <w:rPr>
          <w:b/>
          <w:highlight w:val="green"/>
          <w:u w:val="single"/>
        </w:rPr>
        <w:t xml:space="preserve"> with someone</w:t>
      </w:r>
      <w:r w:rsidRPr="00422FC0">
        <w:rPr>
          <w:b/>
          <w:u w:val="single"/>
        </w:rPr>
        <w:t xml:space="preserve"> unlikely to share some of our more fundamental convictions or </w:t>
      </w:r>
      <w:r w:rsidRPr="00E4246E">
        <w:rPr>
          <w:b/>
          <w:highlight w:val="green"/>
          <w:u w:val="single"/>
        </w:rPr>
        <w:t xml:space="preserve">who </w:t>
      </w:r>
      <w:r w:rsidRPr="00E4246E">
        <w:rPr>
          <w:b/>
          <w:iCs/>
          <w:highlight w:val="green"/>
          <w:u w:val="single"/>
          <w:bdr w:val="single" w:sz="18" w:space="0" w:color="auto"/>
        </w:rPr>
        <w:t>opposes the view</w:t>
      </w:r>
      <w:r w:rsidRPr="00422FC0">
        <w:rPr>
          <w:b/>
          <w:u w:val="single"/>
        </w:rPr>
        <w:t xml:space="preserve"> towards which we lean. This </w:t>
      </w:r>
      <w:r w:rsidRPr="00E4246E">
        <w:rPr>
          <w:b/>
          <w:highlight w:val="green"/>
          <w:u w:val="single"/>
        </w:rPr>
        <w:t>might</w:t>
      </w:r>
      <w:r w:rsidRPr="00422FC0">
        <w:rPr>
          <w:b/>
          <w:u w:val="single"/>
        </w:rPr>
        <w:t xml:space="preserve"> even </w:t>
      </w:r>
      <w:r w:rsidRPr="00E4246E">
        <w:rPr>
          <w:b/>
          <w:highlight w:val="green"/>
          <w:u w:val="single"/>
        </w:rPr>
        <w:t xml:space="preserve">be </w:t>
      </w:r>
      <w:r w:rsidRPr="00E4246E">
        <w:rPr>
          <w:b/>
          <w:iCs/>
          <w:highlight w:val="green"/>
          <w:u w:val="single"/>
          <w:bdr w:val="single" w:sz="18" w:space="0" w:color="auto"/>
        </w:rPr>
        <w:t>the most helpful way of corroborating</w:t>
      </w:r>
      <w:r w:rsidRPr="00422FC0">
        <w:rPr>
          <w:b/>
          <w:iCs/>
          <w:u w:val="single"/>
          <w:bdr w:val="single" w:sz="18" w:space="0" w:color="auto"/>
        </w:rPr>
        <w:t xml:space="preserve"> a </w:t>
      </w:r>
      <w:proofErr w:type="gramStart"/>
      <w:r w:rsidRPr="00422FC0">
        <w:rPr>
          <w:b/>
          <w:iCs/>
          <w:u w:val="single"/>
          <w:bdr w:val="single" w:sz="18" w:space="0" w:color="auto"/>
        </w:rPr>
        <w:t>view</w:t>
      </w:r>
      <w:r w:rsidRPr="00422FC0">
        <w:rPr>
          <w:b/>
          <w:u w:val="single"/>
        </w:rPr>
        <w:t>, because</w:t>
      </w:r>
      <w:proofErr w:type="gramEnd"/>
      <w:r w:rsidRPr="00422FC0">
        <w:rPr>
          <w:b/>
          <w:u w:val="single"/>
        </w:rPr>
        <w:t xml:space="preserve"> we know that </w:t>
      </w:r>
      <w:r w:rsidRPr="00E4246E">
        <w:rPr>
          <w:b/>
          <w:highlight w:val="green"/>
          <w:u w:val="single"/>
        </w:rPr>
        <w:t>our adversary is</w:t>
      </w:r>
      <w:r w:rsidRPr="00422FC0">
        <w:rPr>
          <w:b/>
          <w:u w:val="single"/>
        </w:rPr>
        <w:t xml:space="preserve"> </w:t>
      </w:r>
      <w:r w:rsidRPr="00422FC0">
        <w:rPr>
          <w:b/>
          <w:iCs/>
          <w:u w:val="single"/>
          <w:bdr w:val="single" w:sz="18" w:space="0" w:color="auto"/>
        </w:rPr>
        <w:t xml:space="preserve">much more </w:t>
      </w:r>
      <w:r w:rsidRPr="00E4246E">
        <w:rPr>
          <w:b/>
          <w:iCs/>
          <w:highlight w:val="green"/>
          <w:u w:val="single"/>
          <w:bdr w:val="single" w:sz="18" w:space="0" w:color="auto"/>
        </w:rPr>
        <w:t>motivated</w:t>
      </w:r>
      <w:r w:rsidRPr="00E4246E">
        <w:rPr>
          <w:b/>
          <w:highlight w:val="green"/>
          <w:u w:val="single"/>
        </w:rPr>
        <w:t xml:space="preserve"> to find a</w:t>
      </w:r>
      <w:r w:rsidRPr="00422FC0">
        <w:rPr>
          <w:b/>
          <w:u w:val="single"/>
        </w:rPr>
        <w:t xml:space="preserve"> potential </w:t>
      </w:r>
      <w:r w:rsidRPr="00E4246E">
        <w:rPr>
          <w:b/>
          <w:highlight w:val="green"/>
          <w:u w:val="single"/>
        </w:rPr>
        <w:t>flaw</w:t>
      </w:r>
      <w:r w:rsidRPr="00422FC0">
        <w:rPr>
          <w:b/>
          <w:u w:val="single"/>
        </w:rPr>
        <w:t xml:space="preserve"> in our argument than someone with whom we know we are in agreement</w:t>
      </w:r>
      <w:r w:rsidRPr="00422FC0">
        <w:t xml:space="preserve">. It might be more helpful to discuss a liberal position with Scalia than with Breyer if we want to make sure that we have not overlooked some </w:t>
      </w:r>
      <w:proofErr w:type="gramStart"/>
      <w:r w:rsidRPr="00422FC0">
        <w:t>counter</w:t>
      </w:r>
      <w:r w:rsidRPr="00422FC0">
        <w:rPr>
          <w:rFonts w:cs="Cambria Math"/>
        </w:rPr>
        <w:t>‐</w:t>
      </w:r>
      <w:r w:rsidRPr="00422FC0">
        <w:t>argument</w:t>
      </w:r>
      <w:proofErr w:type="gramEnd"/>
      <w:r w:rsidRPr="00422FC0">
        <w:t xml:space="preserve"> to our case. </w:t>
      </w:r>
      <w:r w:rsidRPr="00422FC0">
        <w:rPr>
          <w:b/>
          <w:u w:val="single"/>
        </w:rPr>
        <w:t xml:space="preserve">It would be </w:t>
      </w:r>
      <w:r w:rsidRPr="00422FC0">
        <w:rPr>
          <w:b/>
          <w:iCs/>
          <w:u w:val="single"/>
        </w:rPr>
        <w:t>too narrow</w:t>
      </w:r>
      <w:r w:rsidRPr="00422FC0">
        <w:rPr>
          <w:b/>
          <w:u w:val="single"/>
        </w:rPr>
        <w:t xml:space="preserve"> an understanding of our practice of</w:t>
      </w:r>
      <w:r w:rsidRPr="00422FC0">
        <w:t xml:space="preserve"> legal </w:t>
      </w:r>
      <w:r w:rsidRPr="00422FC0">
        <w:rPr>
          <w:b/>
          <w:u w:val="single"/>
        </w:rPr>
        <w:t xml:space="preserve">disagreement and argumentation if we restricted its purpose to </w:t>
      </w:r>
      <w:r w:rsidRPr="00422FC0">
        <w:rPr>
          <w:b/>
          <w:iCs/>
          <w:u w:val="single"/>
        </w:rPr>
        <w:t>persuading an adversary</w:t>
      </w:r>
      <w:r w:rsidRPr="00422FC0">
        <w:rPr>
          <w:b/>
          <w:u w:val="single"/>
        </w:rPr>
        <w:t xml:space="preserve"> in the case at hand and inferred from this narrow understanding the </w:t>
      </w:r>
      <w:r w:rsidRPr="00422FC0">
        <w:rPr>
          <w:b/>
          <w:iCs/>
          <w:u w:val="single"/>
        </w:rPr>
        <w:t>irrationality of argumentation</w:t>
      </w:r>
      <w:r w:rsidRPr="00422FC0">
        <w:rPr>
          <w:b/>
          <w:u w:val="single"/>
        </w:rPr>
        <w:t xml:space="preserve"> in hard cases</w:t>
      </w:r>
      <w:r w:rsidRPr="00422FC0">
        <w:t xml:space="preserve">, in which we know beforehand that we will not be able to persuade. Rational argumentation is a much more complex practice in a more complex social framework. </w:t>
      </w:r>
      <w:r w:rsidRPr="00422FC0">
        <w:rPr>
          <w:b/>
          <w:u w:val="single"/>
        </w:rPr>
        <w:t xml:space="preserve">Argumentation with an adversary can have </w:t>
      </w:r>
      <w:r w:rsidRPr="00422FC0">
        <w:rPr>
          <w:b/>
          <w:iCs/>
          <w:u w:val="single"/>
        </w:rPr>
        <w:t>purposes beyond persuading</w:t>
      </w:r>
      <w:r w:rsidRPr="00422FC0">
        <w:t xml:space="preserve"> him: </w:t>
      </w:r>
      <w:r w:rsidRPr="00422FC0">
        <w:rPr>
          <w:b/>
          <w:u w:val="single"/>
        </w:rPr>
        <w:t xml:space="preserve">to </w:t>
      </w:r>
      <w:r w:rsidRPr="00422FC0">
        <w:rPr>
          <w:b/>
          <w:iCs/>
          <w:u w:val="single"/>
        </w:rPr>
        <w:t>test one’s own convictions</w:t>
      </w:r>
      <w:r w:rsidRPr="00422FC0">
        <w:rPr>
          <w:b/>
          <w:u w:val="single"/>
        </w:rPr>
        <w:t xml:space="preserve">, to </w:t>
      </w:r>
      <w:r w:rsidRPr="00422FC0">
        <w:rPr>
          <w:b/>
          <w:iCs/>
          <w:u w:val="single"/>
        </w:rPr>
        <w:t>engage our opponent</w:t>
      </w:r>
      <w:r w:rsidRPr="00422FC0">
        <w:rPr>
          <w:b/>
          <w:u w:val="single"/>
        </w:rPr>
        <w:t xml:space="preserve"> in inferential commitments and to </w:t>
      </w:r>
      <w:r w:rsidRPr="00422FC0">
        <w:rPr>
          <w:b/>
          <w:iCs/>
          <w:u w:val="single"/>
        </w:rPr>
        <w:t>persuade third parties</w:t>
      </w:r>
      <w:r w:rsidRPr="00422FC0">
        <w:rPr>
          <w:b/>
          <w:u w:val="single"/>
        </w:rPr>
        <w:t xml:space="preserve"> are only some of these; to </w:t>
      </w:r>
      <w:r w:rsidRPr="00422FC0">
        <w:rPr>
          <w:b/>
          <w:iCs/>
          <w:u w:val="single"/>
        </w:rPr>
        <w:t>rally our troops</w:t>
      </w:r>
      <w:r w:rsidRPr="00422FC0">
        <w:rPr>
          <w:b/>
          <w:u w:val="single"/>
        </w:rPr>
        <w:t xml:space="preserve"> or </w:t>
      </w:r>
      <w:r w:rsidRPr="00422FC0">
        <w:rPr>
          <w:b/>
          <w:iCs/>
          <w:u w:val="single"/>
        </w:rPr>
        <w:t>express our convictions</w:t>
      </w:r>
      <w:r w:rsidRPr="00422FC0">
        <w:rPr>
          <w:b/>
          <w:u w:val="single"/>
        </w:rPr>
        <w:t xml:space="preserve"> might be others</w:t>
      </w:r>
      <w:r w:rsidRPr="00422FC0">
        <w:t>.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 f) The Advantage Over Non</w:t>
      </w:r>
      <w:r w:rsidRPr="00422FC0">
        <w:rPr>
          <w:rFonts w:cs="Cambria Math"/>
        </w:rPr>
        <w:t>‐</w:t>
      </w:r>
      <w:r w:rsidRPr="00422FC0">
        <w:t xml:space="preserve">Argumentative Alternatives 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422FC0">
        <w:t>with the exception of</w:t>
      </w:r>
      <w:proofErr w:type="gramEnd"/>
      <w:r w:rsidRPr="00422FC0">
        <w:t xml:space="preserve"> the first reason, </w:t>
      </w:r>
      <w:r w:rsidRPr="00422FC0">
        <w:rPr>
          <w:b/>
          <w:u w:val="single"/>
        </w:rPr>
        <w:t xml:space="preserve">the rationality of our disagreements is of a </w:t>
      </w:r>
      <w:r w:rsidRPr="00422FC0">
        <w:rPr>
          <w:b/>
          <w:iCs/>
          <w:u w:val="single"/>
        </w:rPr>
        <w:t>secondary nature</w:t>
      </w:r>
      <w:r w:rsidRPr="00422FC0">
        <w:rPr>
          <w:b/>
          <w:u w:val="single"/>
        </w:rPr>
        <w:t xml:space="preserve">. </w:t>
      </w:r>
      <w:r w:rsidRPr="00E4246E">
        <w:rPr>
          <w:b/>
          <w:highlight w:val="green"/>
          <w:u w:val="single"/>
        </w:rPr>
        <w:t xml:space="preserve">The rational </w:t>
      </w:r>
      <w:r w:rsidRPr="00E4246E">
        <w:rPr>
          <w:b/>
          <w:iCs/>
          <w:highlight w:val="green"/>
          <w:u w:val="single"/>
          <w:bdr w:val="single" w:sz="18" w:space="0" w:color="auto"/>
        </w:rPr>
        <w:t>does not lie</w:t>
      </w:r>
      <w:r w:rsidRPr="00E4246E">
        <w:rPr>
          <w:b/>
          <w:highlight w:val="green"/>
          <w:u w:val="single"/>
        </w:rPr>
        <w:t xml:space="preserve"> in the discovery of a </w:t>
      </w:r>
      <w:r w:rsidRPr="00E4246E">
        <w:rPr>
          <w:b/>
          <w:iCs/>
          <w:highlight w:val="green"/>
          <w:u w:val="single"/>
          <w:bdr w:val="single" w:sz="18" w:space="0" w:color="auto"/>
        </w:rPr>
        <w:t>single right answer</w:t>
      </w:r>
      <w:r w:rsidRPr="00422FC0">
        <w:rPr>
          <w:b/>
          <w:u w:val="single"/>
        </w:rPr>
        <w:t xml:space="preserve"> to the topic of debate</w:t>
      </w:r>
      <w:r w:rsidRPr="00422FC0">
        <w:t xml:space="preserve">, since in hard cases there are no single right answers. Instead, </w:t>
      </w:r>
      <w:r w:rsidRPr="00422FC0">
        <w:rPr>
          <w:b/>
          <w:u w:val="single"/>
        </w:rPr>
        <w:t xml:space="preserve">our disagreements are instrumental to rationales which lie beyond the topic at hand, like </w:t>
      </w:r>
      <w:r w:rsidRPr="00E4246E">
        <w:rPr>
          <w:b/>
          <w:highlight w:val="green"/>
          <w:u w:val="single"/>
        </w:rPr>
        <w:t xml:space="preserve">the </w:t>
      </w:r>
      <w:r w:rsidRPr="00E4246E">
        <w:rPr>
          <w:b/>
          <w:iCs/>
          <w:highlight w:val="green"/>
          <w:u w:val="single"/>
          <w:bdr w:val="single" w:sz="18" w:space="0" w:color="auto"/>
        </w:rPr>
        <w:t>exploration of</w:t>
      </w:r>
      <w:r w:rsidRPr="00422FC0">
        <w:rPr>
          <w:b/>
          <w:iCs/>
          <w:u w:val="single"/>
          <w:bdr w:val="single" w:sz="18" w:space="0" w:color="auto"/>
        </w:rPr>
        <w:t xml:space="preserve"> our communalities</w:t>
      </w:r>
      <w:r w:rsidRPr="00422FC0">
        <w:rPr>
          <w:b/>
          <w:u w:val="single"/>
        </w:rPr>
        <w:t xml:space="preserve"> or of our </w:t>
      </w:r>
      <w:r w:rsidRPr="00E4246E">
        <w:rPr>
          <w:b/>
          <w:iCs/>
          <w:highlight w:val="green"/>
          <w:u w:val="single"/>
          <w:bdr w:val="single" w:sz="18" w:space="0" w:color="auto"/>
        </w:rPr>
        <w:t>inferential commitments</w:t>
      </w:r>
      <w:r w:rsidRPr="00422FC0">
        <w:rPr>
          <w:b/>
          <w:u w:val="single"/>
        </w:rPr>
        <w:t xml:space="preserve">. Since these reasons are of this secondary nature, they </w:t>
      </w:r>
      <w:r w:rsidRPr="00E4246E">
        <w:rPr>
          <w:b/>
          <w:highlight w:val="green"/>
          <w:u w:val="single"/>
        </w:rPr>
        <w:t xml:space="preserve">must </w:t>
      </w:r>
      <w:r w:rsidRPr="00E4246E">
        <w:rPr>
          <w:b/>
          <w:iCs/>
          <w:highlight w:val="green"/>
          <w:u w:val="single"/>
          <w:bdr w:val="single" w:sz="18" w:space="0" w:color="auto"/>
        </w:rPr>
        <w:t>stand up to alternative ways</w:t>
      </w:r>
      <w:r w:rsidRPr="00E4246E">
        <w:rPr>
          <w:b/>
          <w:highlight w:val="green"/>
          <w:u w:val="single"/>
        </w:rPr>
        <w:t xml:space="preserve"> of settling</w:t>
      </w:r>
      <w:r w:rsidRPr="00422FC0">
        <w:rPr>
          <w:b/>
          <w:u w:val="single"/>
        </w:rPr>
        <w:t xml:space="preserve"> irreconcilable </w:t>
      </w:r>
      <w:r w:rsidRPr="00E4246E">
        <w:rPr>
          <w:b/>
          <w:highlight w:val="green"/>
          <w:u w:val="single"/>
        </w:rPr>
        <w:t>disagreements</w:t>
      </w:r>
      <w:r w:rsidRPr="00422FC0">
        <w:t xml:space="preserve"> that have other secondary reasons in their favor – like swiftness of decision making or using fewer resources. </w:t>
      </w:r>
      <w:r w:rsidRPr="00E4246E">
        <w:rPr>
          <w:b/>
          <w:highlight w:val="green"/>
          <w:u w:val="single"/>
        </w:rPr>
        <w:t>Why</w:t>
      </w:r>
      <w:r w:rsidRPr="00422FC0">
        <w:rPr>
          <w:b/>
          <w:u w:val="single"/>
        </w:rPr>
        <w:t xml:space="preserve"> does our legal practice </w:t>
      </w:r>
      <w:r w:rsidRPr="00E4246E">
        <w:rPr>
          <w:b/>
          <w:iCs/>
          <w:highlight w:val="green"/>
          <w:u w:val="single"/>
          <w:bdr w:val="single" w:sz="18" w:space="0" w:color="auto"/>
        </w:rPr>
        <w:t>require lengthy arguments</w:t>
      </w:r>
      <w:r w:rsidRPr="00422FC0">
        <w:rPr>
          <w:b/>
          <w:u w:val="single"/>
        </w:rPr>
        <w:t xml:space="preserve"> and </w:t>
      </w:r>
      <w:r w:rsidRPr="00422FC0">
        <w:rPr>
          <w:b/>
          <w:iCs/>
          <w:u w:val="single"/>
          <w:bdr w:val="single" w:sz="18" w:space="0" w:color="auto"/>
        </w:rPr>
        <w:t>discursive efforts</w:t>
      </w:r>
      <w:r w:rsidRPr="00422FC0">
        <w:t xml:space="preserve"> even in appellate or supreme court cases of irreconcilable legal disagreements? </w:t>
      </w:r>
      <w:r w:rsidRPr="00422FC0">
        <w:rPr>
          <w:b/>
          <w:u w:val="single"/>
        </w:rPr>
        <w:t xml:space="preserve">The closure </w:t>
      </w:r>
      <w:proofErr w:type="gramStart"/>
      <w:r w:rsidRPr="00422FC0">
        <w:rPr>
          <w:b/>
          <w:u w:val="single"/>
        </w:rPr>
        <w:t>has to</w:t>
      </w:r>
      <w:proofErr w:type="gramEnd"/>
      <w:r w:rsidRPr="00422FC0">
        <w:rPr>
          <w:b/>
          <w:u w:val="single"/>
        </w:rPr>
        <w:t xml:space="preserve"> come by some non</w:t>
      </w:r>
      <w:r w:rsidRPr="00422FC0">
        <w:rPr>
          <w:rFonts w:cs="Cambria Math"/>
          <w:b/>
          <w:u w:val="single"/>
        </w:rPr>
        <w:t>‐</w:t>
      </w:r>
      <w:r w:rsidRPr="00422FC0">
        <w:rPr>
          <w:b/>
          <w:u w:val="single"/>
        </w:rPr>
        <w:t>argumentative mean</w:t>
      </w:r>
      <w:r w:rsidRPr="00422FC0">
        <w:t xml:space="preserve"> and courts have always relied on them. For the medieval courts of the Germanic </w:t>
      </w:r>
      <w:proofErr w:type="gramStart"/>
      <w:r w:rsidRPr="00422FC0">
        <w:t>tradition</w:t>
      </w:r>
      <w:proofErr w:type="gramEnd"/>
      <w:r w:rsidRPr="00422FC0">
        <w:t xml:space="preserve"> it is bequeathed that judges had to fight it out literally if they disagreed on a question of law – though the king allowed them to pick surrogate fighters.109 It is understandable that the process of civilization has led us to non</w:t>
      </w:r>
      <w:r w:rsidRPr="00422FC0">
        <w:rPr>
          <w:rFonts w:cs="Cambria Math"/>
        </w:rPr>
        <w:t>‐</w:t>
      </w:r>
      <w:r w:rsidRPr="00422FC0">
        <w:t>violent non</w:t>
      </w:r>
      <w:r w:rsidRPr="00422FC0">
        <w:rPr>
          <w:rFonts w:cs="Cambria Math"/>
        </w:rPr>
        <w:t>‐</w:t>
      </w:r>
      <w:r w:rsidRPr="00422FC0">
        <w:t xml:space="preserve"> argumentative means to determine the law. But </w:t>
      </w:r>
      <w:r w:rsidRPr="00422FC0">
        <w:rPr>
          <w:b/>
          <w:u w:val="single"/>
        </w:rPr>
        <w:t>what was wrong with</w:t>
      </w:r>
      <w:r w:rsidRPr="00422FC0">
        <w:t xml:space="preserve"> District Judge </w:t>
      </w:r>
      <w:proofErr w:type="spellStart"/>
      <w:r w:rsidRPr="00422FC0">
        <w:t>Currin</w:t>
      </w:r>
      <w:proofErr w:type="spellEnd"/>
      <w:r w:rsidRPr="00422FC0">
        <w:t xml:space="preserve"> of Umatilla County in Oregon, who – in his late days – decided inconclusive traffic violations by publicly </w:t>
      </w:r>
      <w:r w:rsidRPr="00422FC0">
        <w:rPr>
          <w:b/>
          <w:u w:val="single"/>
        </w:rPr>
        <w:t>flipping a coin</w:t>
      </w:r>
      <w:r w:rsidRPr="00422FC0">
        <w:t xml:space="preserve">?110 If we are counting heads at the end of our lengthy argumentative proceedings anyway, </w:t>
      </w:r>
      <w:r w:rsidRPr="00E4246E">
        <w:rPr>
          <w:b/>
          <w:highlight w:val="green"/>
          <w:u w:val="single"/>
        </w:rPr>
        <w:t>why not decide</w:t>
      </w:r>
      <w:r w:rsidRPr="00422FC0">
        <w:rPr>
          <w:b/>
          <w:u w:val="single"/>
        </w:rPr>
        <w:t xml:space="preserve"> hard cases </w:t>
      </w:r>
      <w:r w:rsidRPr="00E4246E">
        <w:rPr>
          <w:b/>
          <w:highlight w:val="green"/>
          <w:u w:val="single"/>
        </w:rPr>
        <w:t xml:space="preserve">by </w:t>
      </w:r>
      <w:r w:rsidRPr="00E4246E">
        <w:rPr>
          <w:b/>
          <w:iCs/>
          <w:highlight w:val="green"/>
          <w:u w:val="single"/>
          <w:bdr w:val="single" w:sz="18" w:space="0" w:color="auto"/>
        </w:rPr>
        <w:t>gut voting</w:t>
      </w:r>
      <w:r w:rsidRPr="00422FC0">
        <w:rPr>
          <w:b/>
          <w:iCs/>
          <w:u w:val="single"/>
          <w:bdr w:val="single" w:sz="18" w:space="0" w:color="auto"/>
        </w:rPr>
        <w:t xml:space="preserve"> at the outset</w:t>
      </w:r>
      <w:r w:rsidRPr="00422FC0">
        <w:rPr>
          <w:b/>
          <w:u w:val="single"/>
        </w:rPr>
        <w:t xml:space="preserve"> </w:t>
      </w:r>
      <w:r w:rsidRPr="00E4246E">
        <w:rPr>
          <w:b/>
          <w:highlight w:val="green"/>
          <w:u w:val="single"/>
        </w:rPr>
        <w:t xml:space="preserve">and </w:t>
      </w:r>
      <w:r w:rsidRPr="00E4246E">
        <w:rPr>
          <w:b/>
          <w:iCs/>
          <w:highlight w:val="green"/>
          <w:u w:val="single"/>
          <w:bdr w:val="single" w:sz="18" w:space="0" w:color="auto"/>
        </w:rPr>
        <w:t>spare</w:t>
      </w:r>
      <w:r w:rsidRPr="00422FC0">
        <w:rPr>
          <w:b/>
          <w:iCs/>
          <w:u w:val="single"/>
          <w:bdr w:val="single" w:sz="18" w:space="0" w:color="auto"/>
        </w:rPr>
        <w:t xml:space="preserve"> everybody </w:t>
      </w:r>
      <w:r w:rsidRPr="00E4246E">
        <w:rPr>
          <w:b/>
          <w:iCs/>
          <w:highlight w:val="green"/>
          <w:u w:val="single"/>
          <w:bdr w:val="single" w:sz="18" w:space="0" w:color="auto"/>
        </w:rPr>
        <w:t>the cost</w:t>
      </w:r>
      <w:r w:rsidRPr="00E4246E">
        <w:rPr>
          <w:b/>
          <w:highlight w:val="green"/>
          <w:u w:val="single"/>
        </w:rPr>
        <w:t xml:space="preserve"> of </w:t>
      </w:r>
      <w:r w:rsidRPr="00E4246E">
        <w:rPr>
          <w:b/>
          <w:iCs/>
          <w:highlight w:val="green"/>
          <w:u w:val="single"/>
          <w:bdr w:val="single" w:sz="18" w:space="0" w:color="auto"/>
        </w:rPr>
        <w:t>developing elaborate arguments</w:t>
      </w:r>
      <w:r w:rsidRPr="00422FC0">
        <w:rPr>
          <w:b/>
          <w:u w:val="single"/>
        </w:rPr>
        <w:t xml:space="preserve"> on questions, where there is not fact of the matter to be discovered?</w:t>
      </w:r>
      <w:r w:rsidRPr="00422FC0">
        <w:t xml:space="preserve"> 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w:t>
      </w:r>
      <w:r w:rsidRPr="00E4246E">
        <w:rPr>
          <w:b/>
          <w:highlight w:val="green"/>
          <w:u w:val="single"/>
        </w:rPr>
        <w:t>the objectives</w:t>
      </w:r>
      <w:r w:rsidRPr="00422FC0">
        <w:rPr>
          <w:b/>
          <w:u w:val="single"/>
        </w:rPr>
        <w:t xml:space="preserve"> listed above </w:t>
      </w:r>
      <w:r w:rsidRPr="00E4246E">
        <w:rPr>
          <w:b/>
          <w:iCs/>
          <w:highlight w:val="green"/>
          <w:u w:val="single"/>
          <w:bdr w:val="single" w:sz="18" w:space="0" w:color="auto"/>
        </w:rPr>
        <w:t>could not be achieved by a non</w:t>
      </w:r>
      <w:r w:rsidRPr="00E4246E">
        <w:rPr>
          <w:rFonts w:cs="Cambria Math"/>
          <w:b/>
          <w:iCs/>
          <w:highlight w:val="green"/>
          <w:u w:val="single"/>
          <w:bdr w:val="single" w:sz="18" w:space="0" w:color="auto"/>
        </w:rPr>
        <w:t>‐</w:t>
      </w:r>
      <w:r w:rsidRPr="00E4246E">
        <w:rPr>
          <w:b/>
          <w:iCs/>
          <w:highlight w:val="green"/>
          <w:u w:val="single"/>
          <w:bdr w:val="single" w:sz="18" w:space="0" w:color="auto"/>
        </w:rPr>
        <w:t>argumentative procedure</w:t>
      </w:r>
      <w:r w:rsidRPr="00422FC0">
        <w:t xml:space="preserve">. Flipping a coin, throwing </w:t>
      </w:r>
      <w:proofErr w:type="gramStart"/>
      <w:r w:rsidRPr="00422FC0">
        <w:t>dice</w:t>
      </w:r>
      <w:proofErr w:type="gramEnd"/>
      <w:r w:rsidRPr="00422FC0">
        <w:t xml:space="preserve"> or </w:t>
      </w:r>
      <w:r w:rsidRPr="00422FC0">
        <w:rPr>
          <w:b/>
          <w:iCs/>
          <w:u w:val="single"/>
          <w:bdr w:val="single" w:sz="18" w:space="0" w:color="auto"/>
        </w:rPr>
        <w:t xml:space="preserve">taking </w:t>
      </w:r>
      <w:r w:rsidRPr="00E4246E">
        <w:rPr>
          <w:b/>
          <w:iCs/>
          <w:highlight w:val="green"/>
          <w:u w:val="single"/>
          <w:bdr w:val="single" w:sz="18" w:space="0" w:color="auto"/>
        </w:rPr>
        <w:t>a gut vote</w:t>
      </w:r>
      <w:r w:rsidRPr="00E4246E">
        <w:rPr>
          <w:b/>
          <w:highlight w:val="green"/>
          <w:u w:val="single"/>
        </w:rPr>
        <w:t xml:space="preserve"> would not help</w:t>
      </w:r>
      <w:r w:rsidRPr="00422FC0">
        <w:rPr>
          <w:b/>
          <w:u w:val="single"/>
        </w:rPr>
        <w:t xml:space="preserve"> us to </w:t>
      </w:r>
      <w:r w:rsidRPr="00E4246E">
        <w:rPr>
          <w:b/>
          <w:iCs/>
          <w:highlight w:val="green"/>
          <w:u w:val="single"/>
          <w:bdr w:val="single" w:sz="18" w:space="0" w:color="auto"/>
        </w:rPr>
        <w:t>explore</w:t>
      </w:r>
      <w:r w:rsidRPr="00422FC0">
        <w:rPr>
          <w:b/>
          <w:iCs/>
          <w:u w:val="single"/>
          <w:bdr w:val="single" w:sz="18" w:space="0" w:color="auto"/>
        </w:rPr>
        <w:t xml:space="preserve"> our </w:t>
      </w:r>
      <w:r w:rsidRPr="00E4246E">
        <w:rPr>
          <w:b/>
          <w:iCs/>
          <w:highlight w:val="green"/>
          <w:u w:val="single"/>
          <w:bdr w:val="single" w:sz="18" w:space="0" w:color="auto"/>
        </w:rPr>
        <w:t>communalities</w:t>
      </w:r>
      <w:r w:rsidRPr="00E4246E">
        <w:rPr>
          <w:b/>
          <w:highlight w:val="green"/>
          <w:u w:val="single"/>
        </w:rPr>
        <w:t xml:space="preserve"> or</w:t>
      </w:r>
      <w:r w:rsidRPr="00422FC0">
        <w:rPr>
          <w:b/>
          <w:u w:val="single"/>
        </w:rPr>
        <w:t xml:space="preserve"> our inferential commitments nor help to </w:t>
      </w:r>
      <w:r w:rsidRPr="00E4246E">
        <w:rPr>
          <w:b/>
          <w:iCs/>
          <w:highlight w:val="green"/>
          <w:u w:val="single"/>
          <w:bdr w:val="single" w:sz="18" w:space="0" w:color="auto"/>
        </w:rPr>
        <w:t>scrutinize</w:t>
      </w:r>
      <w:r w:rsidRPr="00422FC0">
        <w:rPr>
          <w:b/>
          <w:iCs/>
          <w:u w:val="single"/>
          <w:bdr w:val="single" w:sz="18" w:space="0" w:color="auto"/>
        </w:rPr>
        <w:t xml:space="preserve"> the </w:t>
      </w:r>
      <w:r w:rsidRPr="00E4246E">
        <w:rPr>
          <w:b/>
          <w:iCs/>
          <w:highlight w:val="green"/>
          <w:u w:val="single"/>
          <w:bdr w:val="single" w:sz="18" w:space="0" w:color="auto"/>
        </w:rPr>
        <w:t>positions</w:t>
      </w:r>
      <w:r w:rsidRPr="00422FC0">
        <w:rPr>
          <w:b/>
          <w:u w:val="single"/>
        </w:rPr>
        <w:t xml:space="preserve"> in play</w:t>
      </w:r>
      <w:r w:rsidRPr="00422FC0">
        <w:t xml:space="preserve">.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non‐rational decision‐making mechanism of counting reasoned opinions that provides for both in hard cases: a decision and one – of multiple possible – coherent constructions of the law. </w:t>
      </w:r>
      <w:r w:rsidRPr="00422FC0">
        <w:rPr>
          <w:b/>
          <w:u w:val="single"/>
        </w:rPr>
        <w:t>Pure non</w:t>
      </w:r>
      <w:r w:rsidRPr="00422FC0">
        <w:rPr>
          <w:rFonts w:cs="Cambria Math"/>
          <w:b/>
          <w:u w:val="single"/>
        </w:rPr>
        <w:t>‐</w:t>
      </w:r>
      <w:r w:rsidRPr="00422FC0">
        <w:rPr>
          <w:b/>
          <w:u w:val="single"/>
        </w:rPr>
        <w:t>rational procedures</w:t>
      </w:r>
      <w:r w:rsidRPr="00422FC0">
        <w:t xml:space="preserve"> – like flipping a coin – </w:t>
      </w:r>
      <w:r w:rsidRPr="00422FC0">
        <w:rPr>
          <w:b/>
          <w:u w:val="single"/>
        </w:rPr>
        <w:t xml:space="preserve">would only provide for the decision part. </w:t>
      </w:r>
      <w:r w:rsidRPr="00E4246E">
        <w:rPr>
          <w:b/>
          <w:highlight w:val="green"/>
          <w:u w:val="single"/>
        </w:rPr>
        <w:t>Pure argumentative procedures</w:t>
      </w:r>
      <w:r w:rsidRPr="00422FC0">
        <w:rPr>
          <w:b/>
          <w:u w:val="single"/>
        </w:rPr>
        <w:t xml:space="preserve"> – which are </w:t>
      </w:r>
      <w:r w:rsidRPr="00E4246E">
        <w:rPr>
          <w:b/>
          <w:highlight w:val="green"/>
          <w:u w:val="single"/>
        </w:rPr>
        <w:t>not geared towards a decision</w:t>
      </w:r>
      <w:r w:rsidRPr="00422FC0">
        <w:rPr>
          <w:b/>
          <w:u w:val="single"/>
        </w:rPr>
        <w:t xml:space="preserve"> procedure – </w:t>
      </w:r>
      <w:r w:rsidRPr="00E4246E">
        <w:rPr>
          <w:b/>
          <w:highlight w:val="green"/>
          <w:u w:val="single"/>
        </w:rPr>
        <w:t xml:space="preserve">would </w:t>
      </w:r>
      <w:r w:rsidRPr="00E4246E">
        <w:rPr>
          <w:b/>
          <w:iCs/>
          <w:highlight w:val="green"/>
          <w:u w:val="single"/>
          <w:bdr w:val="single" w:sz="18" w:space="0" w:color="auto"/>
        </w:rPr>
        <w:t>undercut the incentive structure</w:t>
      </w:r>
      <w:r w:rsidRPr="00422FC0">
        <w:rPr>
          <w:b/>
          <w:u w:val="single"/>
        </w:rPr>
        <w:t xml:space="preserve"> of our agonistic disagreements</w:t>
      </w:r>
      <w:r w:rsidRPr="00422FC0">
        <w:t xml:space="preserve">.115 In the face of unresolvable disagreements endless debates would seem an idle enterprise. </w:t>
      </w:r>
      <w:r w:rsidRPr="00E4246E">
        <w:rPr>
          <w:b/>
          <w:highlight w:val="green"/>
          <w:u w:val="single"/>
        </w:rPr>
        <w:t xml:space="preserve">That the debates are </w:t>
      </w:r>
      <w:r w:rsidRPr="00E4246E">
        <w:rPr>
          <w:b/>
          <w:iCs/>
          <w:highlight w:val="green"/>
          <w:u w:val="single"/>
          <w:bdr w:val="single" w:sz="18" w:space="0" w:color="auto"/>
        </w:rPr>
        <w:t>about winning</w:t>
      </w:r>
      <w:r w:rsidRPr="00E4246E">
        <w:rPr>
          <w:b/>
          <w:highlight w:val="green"/>
          <w:u w:val="single"/>
        </w:rPr>
        <w:t xml:space="preserve"> or </w:t>
      </w:r>
      <w:r w:rsidRPr="00E4246E">
        <w:rPr>
          <w:b/>
          <w:iCs/>
          <w:highlight w:val="green"/>
          <w:u w:val="single"/>
          <w:bdr w:val="single" w:sz="18" w:space="0" w:color="auto"/>
        </w:rPr>
        <w:t>losing</w:t>
      </w:r>
      <w:r w:rsidRPr="00E4246E">
        <w:rPr>
          <w:b/>
          <w:highlight w:val="green"/>
          <w:u w:val="single"/>
        </w:rPr>
        <w:t xml:space="preserve"> helps</w:t>
      </w:r>
      <w:r w:rsidRPr="00422FC0">
        <w:rPr>
          <w:b/>
          <w:u w:val="single"/>
        </w:rPr>
        <w:t xml:space="preserve"> to </w:t>
      </w:r>
      <w:r w:rsidRPr="00E4246E">
        <w:rPr>
          <w:b/>
          <w:iCs/>
          <w:highlight w:val="green"/>
          <w:u w:val="single"/>
          <w:bdr w:val="single" w:sz="18" w:space="0" w:color="auto"/>
        </w:rPr>
        <w:t>keep the participants engaged</w:t>
      </w:r>
      <w:r w:rsidRPr="00422FC0">
        <w:rPr>
          <w:b/>
          <w:u w:val="single"/>
        </w:rPr>
        <w:t xml:space="preserve">. That the decision depends on </w:t>
      </w:r>
      <w:r w:rsidRPr="00422FC0">
        <w:rPr>
          <w:b/>
          <w:iCs/>
          <w:u w:val="single"/>
          <w:bdr w:val="single" w:sz="18" w:space="0" w:color="auto"/>
        </w:rPr>
        <w:t>counting reasoned opinions</w:t>
      </w:r>
      <w:r w:rsidRPr="00422FC0">
        <w:rPr>
          <w:b/>
          <w:u w:val="single"/>
        </w:rPr>
        <w:t xml:space="preserve"> guarantees that the engagement </w:t>
      </w:r>
      <w:r w:rsidRPr="00422FC0">
        <w:rPr>
          <w:b/>
          <w:iCs/>
          <w:u w:val="single"/>
          <w:bdr w:val="single" w:sz="18" w:space="0" w:color="auto"/>
        </w:rPr>
        <w:t>focuses on rational argumentation</w:t>
      </w:r>
      <w:r w:rsidRPr="00422FC0">
        <w:t>. No plain non</w:t>
      </w:r>
      <w:r w:rsidRPr="00422FC0">
        <w:rPr>
          <w:rFonts w:cs="Cambria Math"/>
        </w:rPr>
        <w:t>‐</w:t>
      </w:r>
      <w:r w:rsidRPr="00422FC0">
        <w:t xml:space="preserve">argumentative procedure would achieve this result. </w:t>
      </w:r>
      <w:r w:rsidRPr="00E4246E">
        <w:rPr>
          <w:b/>
          <w:highlight w:val="green"/>
          <w:u w:val="single"/>
        </w:rPr>
        <w:t xml:space="preserve">If the judges were to </w:t>
      </w:r>
      <w:r w:rsidRPr="00E4246E">
        <w:rPr>
          <w:b/>
          <w:iCs/>
          <w:highlight w:val="green"/>
          <w:u w:val="single"/>
          <w:bdr w:val="single" w:sz="18" w:space="0" w:color="auto"/>
        </w:rPr>
        <w:t>flip a coin</w:t>
      </w:r>
      <w:r w:rsidRPr="00422FC0">
        <w:t xml:space="preserve"> at the end of the trial in hard cases, </w:t>
      </w:r>
      <w:r w:rsidRPr="00E4246E">
        <w:rPr>
          <w:b/>
          <w:highlight w:val="green"/>
          <w:u w:val="single"/>
        </w:rPr>
        <w:t xml:space="preserve">there would be </w:t>
      </w:r>
      <w:r w:rsidRPr="00E4246E">
        <w:rPr>
          <w:b/>
          <w:iCs/>
          <w:highlight w:val="green"/>
          <w:u w:val="single"/>
          <w:bdr w:val="single" w:sz="18" w:space="0" w:color="auto"/>
        </w:rPr>
        <w:t>little incentive</w:t>
      </w:r>
      <w:r w:rsidRPr="00E4246E">
        <w:rPr>
          <w:b/>
          <w:highlight w:val="green"/>
          <w:u w:val="single"/>
        </w:rPr>
        <w:t xml:space="preserve"> to</w:t>
      </w:r>
      <w:r w:rsidRPr="00422FC0">
        <w:rPr>
          <w:b/>
          <w:u w:val="single"/>
        </w:rPr>
        <w:t xml:space="preserve"> engage in an </w:t>
      </w:r>
      <w:r w:rsidRPr="00E4246E">
        <w:rPr>
          <w:b/>
          <w:iCs/>
          <w:highlight w:val="green"/>
          <w:u w:val="single"/>
          <w:bdr w:val="single" w:sz="18" w:space="0" w:color="auto"/>
        </w:rPr>
        <w:t>exchange</w:t>
      </w:r>
      <w:r w:rsidRPr="00422FC0">
        <w:rPr>
          <w:b/>
          <w:iCs/>
          <w:u w:val="single"/>
          <w:bdr w:val="single" w:sz="18" w:space="0" w:color="auto"/>
        </w:rPr>
        <w:t xml:space="preserve"> of </w:t>
      </w:r>
      <w:r w:rsidRPr="00E4246E">
        <w:rPr>
          <w:b/>
          <w:iCs/>
          <w:highlight w:val="green"/>
          <w:u w:val="single"/>
          <w:bdr w:val="single" w:sz="18" w:space="0" w:color="auto"/>
        </w:rPr>
        <w:t>arguments</w:t>
      </w:r>
      <w:r w:rsidRPr="00422FC0">
        <w:rPr>
          <w:b/>
          <w:u w:val="single"/>
        </w:rPr>
        <w:t>. It is specifically the count of reasoned opinions which provides for rational scrutiny in our legal disagreements</w:t>
      </w:r>
      <w:r w:rsidRPr="00422FC0">
        <w:t xml:space="preserve"> and thus contributes to the rationales discussed above. 2. THE SEMANTICS OF AGONISTIC DISAGREEMENTS The agonistic account does not presuppose a fact of the matter, it is not accompanied by an ontological commitment, and the question of how the fact of the matter could be known to us is not even raised. </w:t>
      </w:r>
      <w:proofErr w:type="gramStart"/>
      <w:r w:rsidRPr="00422FC0">
        <w:t>Thus</w:t>
      </w:r>
      <w:proofErr w:type="gramEnd"/>
      <w:r w:rsidRPr="00422FC0">
        <w:t xml:space="preserve"> </w:t>
      </w:r>
      <w:r w:rsidRPr="00422FC0">
        <w:rPr>
          <w:b/>
          <w:u w:val="single"/>
        </w:rPr>
        <w:t>the agonistic account</w:t>
      </w:r>
      <w:r w:rsidRPr="00422FC0">
        <w:rPr>
          <w:b/>
        </w:rPr>
        <w:t xml:space="preserve"> </w:t>
      </w:r>
      <w:r w:rsidRPr="00422FC0">
        <w:t>of legal disagreement is not confronted with the metaphysical or epistemological questions that plague one</w:t>
      </w:r>
      <w:r w:rsidRPr="00422FC0">
        <w:rPr>
          <w:rFonts w:cs="Cambria Math"/>
        </w:rPr>
        <w:t>‐</w:t>
      </w:r>
      <w:r w:rsidRPr="00422FC0">
        <w:t>right</w:t>
      </w:r>
      <w:r w:rsidRPr="00422FC0">
        <w:rPr>
          <w:rFonts w:cs="Cambria Math"/>
        </w:rPr>
        <w:t>‐</w:t>
      </w:r>
      <w:r w:rsidRPr="00422FC0">
        <w:t xml:space="preserve">answer theories in particular. However, it </w:t>
      </w:r>
      <w:r w:rsidRPr="00422FC0">
        <w:rPr>
          <w:b/>
          <w:u w:val="single"/>
        </w:rPr>
        <w:t>must</w:t>
      </w:r>
      <w:r w:rsidRPr="00422FC0">
        <w:t xml:space="preserve"> still </w:t>
      </w:r>
      <w:r w:rsidRPr="00422FC0">
        <w:rPr>
          <w:b/>
          <w:u w:val="single"/>
        </w:rPr>
        <w:t xml:space="preserve">come up with a semantics that explains in what sense we </w:t>
      </w:r>
      <w:r w:rsidRPr="00422FC0">
        <w:rPr>
          <w:b/>
          <w:iCs/>
          <w:u w:val="single"/>
        </w:rPr>
        <w:t>disagree about the same issue</w:t>
      </w:r>
      <w:r w:rsidRPr="00422FC0">
        <w:rPr>
          <w:b/>
          <w:u w:val="single"/>
        </w:rPr>
        <w:t xml:space="preserve"> and are not just </w:t>
      </w:r>
      <w:r w:rsidRPr="00422FC0">
        <w:rPr>
          <w:b/>
          <w:iCs/>
          <w:u w:val="single"/>
        </w:rPr>
        <w:t>talking at cross purposes</w:t>
      </w:r>
      <w:r w:rsidRPr="00422FC0">
        <w:t xml:space="preserve">. In a series of articles David Plunkett and Tim </w:t>
      </w:r>
      <w:proofErr w:type="spellStart"/>
      <w:r w:rsidRPr="00422FC0">
        <w:t>Sundell</w:t>
      </w:r>
      <w:proofErr w:type="spellEnd"/>
      <w:r w:rsidRPr="00422FC0">
        <w:t xml:space="preserve"> have reconstructed legal disagreements in semantic terms as metalinguistic negotiations on the usage of a term that at the center of a hard case like “cruel and unusual punishment” in a death</w:t>
      </w:r>
      <w:r w:rsidRPr="00422FC0">
        <w:rPr>
          <w:rFonts w:cs="Cambria Math"/>
        </w:rPr>
        <w:t>‐</w:t>
      </w:r>
      <w:r w:rsidRPr="00422FC0">
        <w:t xml:space="preserve">penalty case.116 </w:t>
      </w:r>
      <w:r w:rsidRPr="00422FC0">
        <w:rPr>
          <w:b/>
          <w:u w:val="single"/>
        </w:rPr>
        <w:t xml:space="preserve">Even though the different sides in the debate define the term differently, they are </w:t>
      </w:r>
      <w:r w:rsidRPr="00422FC0">
        <w:rPr>
          <w:b/>
          <w:iCs/>
          <w:u w:val="single"/>
        </w:rPr>
        <w:t>not talking past each other</w:t>
      </w:r>
      <w:r w:rsidRPr="00422FC0">
        <w:rPr>
          <w:b/>
          <w:u w:val="single"/>
        </w:rPr>
        <w:t>, since they are engaged in</w:t>
      </w:r>
      <w:r w:rsidRPr="00422FC0">
        <w:rPr>
          <w:b/>
        </w:rPr>
        <w:t xml:space="preserve"> </w:t>
      </w:r>
      <w:r w:rsidRPr="00422FC0">
        <w:t xml:space="preserve">a metalinguistic </w:t>
      </w:r>
      <w:r w:rsidRPr="00422FC0">
        <w:rPr>
          <w:b/>
          <w:u w:val="single"/>
        </w:rPr>
        <w:t>negotiation on</w:t>
      </w:r>
      <w:r w:rsidRPr="00422FC0">
        <w:rPr>
          <w:b/>
        </w:rPr>
        <w:t xml:space="preserve"> </w:t>
      </w:r>
      <w:r w:rsidRPr="00422FC0">
        <w:t xml:space="preserve">the use of </w:t>
      </w:r>
      <w:r w:rsidRPr="00422FC0">
        <w:rPr>
          <w:b/>
          <w:iCs/>
          <w:u w:val="single"/>
        </w:rPr>
        <w:t>the same term</w:t>
      </w:r>
      <w:r w:rsidRPr="00422FC0">
        <w:rPr>
          <w:b/>
          <w:u w:val="single"/>
        </w:rPr>
        <w:t>.</w:t>
      </w:r>
      <w:r w:rsidRPr="00422FC0">
        <w:rPr>
          <w:b/>
        </w:rPr>
        <w:t xml:space="preserve"> </w:t>
      </w:r>
      <w:r w:rsidRPr="00422FC0">
        <w:t xml:space="preserve">The metalinguistic negotiation on the use of </w:t>
      </w:r>
      <w:r w:rsidRPr="00422FC0">
        <w:rPr>
          <w:b/>
          <w:u w:val="single"/>
        </w:rPr>
        <w:t xml:space="preserve">the term serves as a </w:t>
      </w:r>
      <w:r w:rsidRPr="00422FC0">
        <w:rPr>
          <w:b/>
          <w:iCs/>
          <w:u w:val="single"/>
        </w:rPr>
        <w:t>semantic anchor</w:t>
      </w:r>
      <w:r w:rsidRPr="00422FC0">
        <w:rPr>
          <w:b/>
          <w:u w:val="single"/>
        </w:rPr>
        <w:t xml:space="preserve"> for a disagreement on the substantive issues</w:t>
      </w:r>
      <w:r w:rsidRPr="00422FC0">
        <w:t xml:space="preserve"> connected with the term because of its functional role in the law. The “cruel and unusual </w:t>
      </w:r>
      <w:proofErr w:type="gramStart"/>
      <w:r w:rsidRPr="00422FC0">
        <w:t>punishment”</w:t>
      </w:r>
      <w:r w:rsidRPr="00422FC0">
        <w:rPr>
          <w:rFonts w:cs="Cambria Math"/>
        </w:rPr>
        <w:t>‐</w:t>
      </w:r>
      <w:proofErr w:type="gramEnd"/>
      <w:r w:rsidRPr="00422FC0">
        <w:t xml:space="preserve">clause thus serves to argue about the permissibility of the death penalty. This account, </w:t>
      </w:r>
      <w:proofErr w:type="gramStart"/>
      <w:r w:rsidRPr="00422FC0">
        <w:t>however</w:t>
      </w:r>
      <w:proofErr w:type="gramEnd"/>
      <w:r w:rsidRPr="00422FC0">
        <w:t xml:space="preserve"> only provides a very superficial semantic commonality. But the commonality between the participants of a legal disagreement </w:t>
      </w:r>
      <w:proofErr w:type="gramStart"/>
      <w:r w:rsidRPr="00422FC0">
        <w:t>go</w:t>
      </w:r>
      <w:proofErr w:type="gramEnd"/>
      <w:r w:rsidRPr="00422FC0">
        <w:t xml:space="preserve"> deeper than a discussion whether the term “bank” should in future only to be used for financial institutions, which fulfills every criteria for semantic negotiations that Plunkett and </w:t>
      </w:r>
      <w:proofErr w:type="spellStart"/>
      <w:r w:rsidRPr="00422FC0">
        <w:t>Sundell</w:t>
      </w:r>
      <w:proofErr w:type="spellEnd"/>
      <w:r w:rsidRPr="00422FC0">
        <w:t xml:space="preserve"> propose. Unlike in mere semantic negotiations, like the on the disambiguation of the term “bank”, there is also some kind of identity of the substantive issues at stake in legal disagreements. </w:t>
      </w:r>
      <w:r w:rsidRPr="00422FC0">
        <w:rPr>
          <w:szCs w:val="10"/>
        </w:rPr>
        <w:t>A promising route to capture this aspect of legal disagreements might be offered by recent semantic approaches that try to accommodate the externalist challenges of realist semantics,117 which inspire one</w:t>
      </w:r>
      <w:r w:rsidRPr="00422FC0">
        <w:rPr>
          <w:rFonts w:cs="Cambria Math"/>
          <w:szCs w:val="10"/>
        </w:rPr>
        <w:t>‐</w:t>
      </w:r>
      <w:r w:rsidRPr="00422FC0">
        <w:rPr>
          <w:szCs w:val="10"/>
        </w:rPr>
        <w:t>right</w:t>
      </w:r>
      <w:r w:rsidRPr="00422FC0">
        <w:rPr>
          <w:rFonts w:cs="Cambria Math"/>
          <w:szCs w:val="10"/>
        </w:rPr>
        <w:t>‐</w:t>
      </w:r>
      <w:r w:rsidRPr="00422FC0">
        <w:rPr>
          <w:szCs w:val="10"/>
        </w:rPr>
        <w:t>answer theorists like Moore or David Brink. Neo</w:t>
      </w:r>
      <w:r w:rsidRPr="00422FC0">
        <w:rPr>
          <w:rFonts w:cs="Cambria Math"/>
          <w:szCs w:val="10"/>
        </w:rPr>
        <w:t>‐</w:t>
      </w:r>
      <w:r w:rsidRPr="00422FC0">
        <w:rPr>
          <w:szCs w:val="10"/>
        </w:rPr>
        <w:t xml:space="preserve"> descriptivist and two</w:t>
      </w:r>
      <w:r w:rsidRPr="00422FC0">
        <w:rPr>
          <w:rFonts w:cs="Cambria Math"/>
          <w:szCs w:val="10"/>
        </w:rPr>
        <w:t>‐</w:t>
      </w:r>
      <w:r w:rsidRPr="00422FC0">
        <w:rPr>
          <w:szCs w:val="10"/>
        </w:rPr>
        <w:t>valued semantics provide for the theoretical or interpretive element of realist semantics without having to commit to the ontological positions of traditional externalism. In a sense they offer externalist semantics with no ontological strings attached. The less controversial aspect of the externalist picture of meaning developed in neo</w:t>
      </w:r>
      <w:r w:rsidRPr="00422FC0">
        <w:rPr>
          <w:rFonts w:cs="Cambria Math"/>
          <w:szCs w:val="10"/>
        </w:rPr>
        <w:t>‐</w:t>
      </w:r>
      <w:r w:rsidRPr="00422FC0">
        <w:rPr>
          <w:szCs w:val="10"/>
        </w:rPr>
        <w:t xml:space="preserve"> descriptivist and two</w:t>
      </w:r>
      <w:r w:rsidRPr="00422FC0">
        <w:rPr>
          <w:rFonts w:cs="Cambria Math"/>
          <w:szCs w:val="10"/>
        </w:rPr>
        <w:t>‐</w:t>
      </w:r>
      <w:r w:rsidRPr="00422FC0">
        <w:rPr>
          <w:szCs w:val="10"/>
        </w:rPr>
        <w:t>valued semantics can be found in the deferential structure that our meaning</w:t>
      </w:r>
      <w:r w:rsidRPr="00422FC0">
        <w:rPr>
          <w:rFonts w:cs="Cambria Math"/>
          <w:szCs w:val="10"/>
        </w:rPr>
        <w:t>‐</w:t>
      </w:r>
      <w:r w:rsidRPr="00422FC0">
        <w:rPr>
          <w:szCs w:val="10"/>
        </w:rPr>
        <w:t xml:space="preserve">providing intentions often encompass.118 In the case of natural kinds, speakers defer to the expertise of chemists when they employ natural kind terms like gold or water. If a </w:t>
      </w:r>
      <w:proofErr w:type="gramStart"/>
      <w:r w:rsidRPr="00422FC0">
        <w:rPr>
          <w:szCs w:val="10"/>
        </w:rPr>
        <w:t>speaker orders</w:t>
      </w:r>
      <w:proofErr w:type="gramEnd"/>
      <w:r w:rsidRPr="00422FC0">
        <w:rPr>
          <w:szCs w:val="10"/>
        </w:rPr>
        <w:t xml:space="preserve">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 </w:t>
      </w:r>
      <w:r w:rsidRPr="00422FC0">
        <w:t>In the case of the law, the meaning</w:t>
      </w:r>
      <w:r w:rsidRPr="00422FC0">
        <w:rPr>
          <w:rFonts w:cs="Cambria Math"/>
        </w:rPr>
        <w:t>‐</w:t>
      </w:r>
      <w:r w:rsidRPr="00422FC0">
        <w:t xml:space="preserve">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E4246E">
        <w:rPr>
          <w:b/>
          <w:highlight w:val="green"/>
          <w:u w:val="single"/>
        </w:rPr>
        <w:t>The fulcrum</w:t>
      </w:r>
      <w:r w:rsidRPr="00422FC0">
        <w:rPr>
          <w:b/>
          <w:u w:val="single"/>
        </w:rPr>
        <w:t xml:space="preserve"> of disagreement</w:t>
      </w:r>
      <w:r w:rsidRPr="00422FC0">
        <w:t xml:space="preserve"> that Dworkin sees in the existence of a single right answer121 </w:t>
      </w:r>
      <w:r w:rsidRPr="00422FC0">
        <w:rPr>
          <w:b/>
          <w:u w:val="single"/>
        </w:rPr>
        <w:t xml:space="preserve">does not </w:t>
      </w:r>
      <w:r w:rsidRPr="00E4246E">
        <w:rPr>
          <w:b/>
          <w:highlight w:val="green"/>
          <w:u w:val="single"/>
        </w:rPr>
        <w:t>lie</w:t>
      </w:r>
      <w:r w:rsidRPr="00422FC0">
        <w:rPr>
          <w:b/>
          <w:u w:val="single"/>
        </w:rPr>
        <w:t xml:space="preserve"> in its existence, but </w:t>
      </w:r>
      <w:r w:rsidRPr="00E4246E">
        <w:rPr>
          <w:b/>
          <w:highlight w:val="green"/>
          <w:u w:val="single"/>
        </w:rPr>
        <w:t>in</w:t>
      </w:r>
      <w:r w:rsidRPr="00422FC0">
        <w:rPr>
          <w:b/>
          <w:u w:val="single"/>
        </w:rPr>
        <w:t xml:space="preserve"> </w:t>
      </w:r>
      <w:r w:rsidRPr="00422FC0">
        <w:rPr>
          <w:b/>
          <w:iCs/>
          <w:u w:val="single"/>
          <w:bdr w:val="single" w:sz="18" w:space="0" w:color="auto"/>
        </w:rPr>
        <w:t>the communality of the effort</w:t>
      </w:r>
      <w:r w:rsidRPr="00422FC0">
        <w:rPr>
          <w:b/>
          <w:u w:val="single"/>
          <w:bdr w:val="single" w:sz="18" w:space="0" w:color="auto"/>
        </w:rPr>
        <w:t xml:space="preserve"> </w:t>
      </w:r>
      <w:r w:rsidRPr="00422FC0">
        <w:rPr>
          <w:b/>
          <w:u w:val="single"/>
        </w:rPr>
        <w:t xml:space="preserve">– if only </w:t>
      </w:r>
      <w:proofErr w:type="gramStart"/>
      <w:r w:rsidRPr="00422FC0">
        <w:rPr>
          <w:b/>
          <w:u w:val="single"/>
        </w:rPr>
        <w:t>on the basis of</w:t>
      </w:r>
      <w:proofErr w:type="gramEnd"/>
      <w:r w:rsidRPr="00422FC0">
        <w:rPr>
          <w:b/>
          <w:u w:val="single"/>
        </w:rPr>
        <w:t xml:space="preserve"> </w:t>
      </w:r>
      <w:r w:rsidRPr="00E4246E">
        <w:rPr>
          <w:b/>
          <w:highlight w:val="green"/>
          <w:u w:val="single"/>
        </w:rPr>
        <w:t xml:space="preserve">an </w:t>
      </w:r>
      <w:r w:rsidRPr="00E4246E">
        <w:rPr>
          <w:b/>
          <w:iCs/>
          <w:highlight w:val="green"/>
          <w:u w:val="single"/>
          <w:bdr w:val="single" w:sz="18" w:space="0" w:color="auto"/>
        </w:rPr>
        <w:t>overlapping common ground</w:t>
      </w:r>
      <w:r w:rsidRPr="00E4246E">
        <w:rPr>
          <w:b/>
          <w:highlight w:val="green"/>
          <w:u w:val="single"/>
          <w:bdr w:val="single" w:sz="18" w:space="0" w:color="auto"/>
        </w:rPr>
        <w:t xml:space="preserve"> </w:t>
      </w:r>
      <w:r w:rsidRPr="00E4246E">
        <w:rPr>
          <w:b/>
          <w:highlight w:val="green"/>
          <w:u w:val="single"/>
        </w:rPr>
        <w:t>of</w:t>
      </w:r>
      <w:r w:rsidRPr="00422FC0">
        <w:rPr>
          <w:b/>
          <w:u w:val="single"/>
        </w:rPr>
        <w:t xml:space="preserve"> legal </w:t>
      </w:r>
      <w:r w:rsidRPr="00E4246E">
        <w:rPr>
          <w:b/>
          <w:iCs/>
          <w:highlight w:val="green"/>
          <w:u w:val="single"/>
          <w:bdr w:val="single" w:sz="18" w:space="0" w:color="auto"/>
        </w:rPr>
        <w:t>materials</w:t>
      </w:r>
      <w:r w:rsidRPr="00E4246E">
        <w:rPr>
          <w:b/>
          <w:highlight w:val="green"/>
          <w:u w:val="single"/>
          <w:bdr w:val="single" w:sz="18" w:space="0" w:color="auto"/>
        </w:rPr>
        <w:t xml:space="preserve">, </w:t>
      </w:r>
      <w:r w:rsidRPr="00E4246E">
        <w:rPr>
          <w:b/>
          <w:iCs/>
          <w:highlight w:val="green"/>
          <w:u w:val="single"/>
          <w:bdr w:val="single" w:sz="18" w:space="0" w:color="auto"/>
        </w:rPr>
        <w:t>accepted practices</w:t>
      </w:r>
      <w:r w:rsidRPr="00422FC0">
        <w:rPr>
          <w:b/>
          <w:u w:val="single"/>
        </w:rPr>
        <w:t xml:space="preserve">, </w:t>
      </w:r>
      <w:r w:rsidRPr="00422FC0">
        <w:rPr>
          <w:b/>
          <w:iCs/>
          <w:u w:val="single"/>
          <w:bdr w:val="single" w:sz="18" w:space="0" w:color="auto"/>
        </w:rPr>
        <w:t>experiences</w:t>
      </w:r>
      <w:r w:rsidRPr="00422FC0">
        <w:rPr>
          <w:b/>
          <w:u w:val="single"/>
        </w:rPr>
        <w:t xml:space="preserve"> and </w:t>
      </w:r>
      <w:r w:rsidRPr="00422FC0">
        <w:rPr>
          <w:b/>
          <w:iCs/>
          <w:u w:val="single"/>
          <w:bdr w:val="single" w:sz="18" w:space="0" w:color="auto"/>
        </w:rPr>
        <w:t>dispositions</w:t>
      </w:r>
      <w:r w:rsidRPr="00422FC0">
        <w:rPr>
          <w:b/>
          <w:u w:val="single"/>
        </w:rPr>
        <w:t xml:space="preserve">. </w:t>
      </w:r>
      <w:r w:rsidRPr="00E4246E">
        <w:rPr>
          <w:b/>
          <w:highlight w:val="green"/>
          <w:u w:val="single"/>
        </w:rPr>
        <w:t xml:space="preserve">As two athletes are </w:t>
      </w:r>
      <w:r w:rsidRPr="00E4246E">
        <w:rPr>
          <w:b/>
          <w:iCs/>
          <w:highlight w:val="green"/>
          <w:u w:val="single"/>
          <w:bdr w:val="single" w:sz="18" w:space="0" w:color="auto"/>
        </w:rPr>
        <w:t>engaged in the same contest</w:t>
      </w:r>
      <w:r w:rsidRPr="00E4246E">
        <w:rPr>
          <w:b/>
          <w:highlight w:val="green"/>
          <w:u w:val="single"/>
          <w:bdr w:val="single" w:sz="18" w:space="0" w:color="auto"/>
        </w:rPr>
        <w:t xml:space="preserve"> when they </w:t>
      </w:r>
      <w:r w:rsidRPr="00E4246E">
        <w:rPr>
          <w:b/>
          <w:iCs/>
          <w:highlight w:val="green"/>
          <w:u w:val="single"/>
          <w:bdr w:val="single" w:sz="18" w:space="0" w:color="auto"/>
        </w:rPr>
        <w:t>follow the same rules</w:t>
      </w:r>
      <w:r w:rsidRPr="00422FC0">
        <w:rPr>
          <w:b/>
          <w:u w:val="single"/>
        </w:rPr>
        <w:t xml:space="preserve">, </w:t>
      </w:r>
      <w:r w:rsidRPr="00422FC0">
        <w:rPr>
          <w:b/>
          <w:iCs/>
          <w:u w:val="single"/>
          <w:bdr w:val="single" w:sz="18" w:space="0" w:color="auto"/>
        </w:rPr>
        <w:t>share the same concept of winning and losing</w:t>
      </w:r>
      <w:r w:rsidRPr="00422FC0">
        <w:rPr>
          <w:b/>
          <w:u w:val="single"/>
          <w:bdr w:val="single" w:sz="18" w:space="0" w:color="auto"/>
        </w:rPr>
        <w:t xml:space="preserve"> </w:t>
      </w:r>
      <w:r w:rsidRPr="00422FC0">
        <w:rPr>
          <w:b/>
          <w:u w:val="single"/>
        </w:rPr>
        <w:t xml:space="preserve">and act in the same context, </w:t>
      </w:r>
      <w:r w:rsidRPr="00E4246E">
        <w:rPr>
          <w:b/>
          <w:highlight w:val="green"/>
          <w:u w:val="single"/>
        </w:rPr>
        <w:t xml:space="preserve">but </w:t>
      </w:r>
      <w:r w:rsidRPr="00E4246E">
        <w:rPr>
          <w:b/>
          <w:iCs/>
          <w:highlight w:val="green"/>
          <w:u w:val="single"/>
          <w:bdr w:val="single" w:sz="18" w:space="0" w:color="auto"/>
        </w:rPr>
        <w:t>follow very different styles</w:t>
      </w:r>
      <w:r w:rsidRPr="00422FC0">
        <w:t xml:space="preserve"> of </w:t>
      </w:r>
      <w:proofErr w:type="gramStart"/>
      <w:r w:rsidRPr="00422FC0">
        <w:t>e.g.</w:t>
      </w:r>
      <w:proofErr w:type="gramEnd"/>
      <w:r w:rsidRPr="00422FC0">
        <w:t xml:space="preserve"> wrestling, boxing, swimming etc. </w:t>
      </w:r>
      <w:r w:rsidRPr="00422FC0">
        <w:rPr>
          <w:b/>
          <w:u w:val="single"/>
        </w:rPr>
        <w:t xml:space="preserve">They are in the same contest, </w:t>
      </w:r>
      <w:r w:rsidRPr="00E4246E">
        <w:rPr>
          <w:b/>
          <w:iCs/>
          <w:highlight w:val="green"/>
          <w:u w:val="single"/>
          <w:bdr w:val="single" w:sz="18" w:space="0" w:color="auto"/>
        </w:rPr>
        <w:t>even if there is no single best style</w:t>
      </w:r>
      <w:r w:rsidRPr="00422FC0">
        <w:t xml:space="preserve"> in which to wrestle, box or swim. </w:t>
      </w:r>
      <w:r w:rsidRPr="00422FC0">
        <w:rPr>
          <w:b/>
          <w:u w:val="single"/>
        </w:rPr>
        <w:t>Each</w:t>
      </w:r>
      <w:r w:rsidRPr="00422FC0">
        <w:t xml:space="preserve">, however, </w:t>
      </w:r>
      <w:r w:rsidRPr="00422FC0">
        <w:rPr>
          <w:b/>
          <w:u w:val="single"/>
        </w:rPr>
        <w:t>is engaged in developing the best style to win against their opponent, just as two lawyers try to develop the best argument to convince</w:t>
      </w:r>
      <w:r w:rsidRPr="00422FC0">
        <w:rPr>
          <w:b/>
        </w:rPr>
        <w:t xml:space="preserve"> </w:t>
      </w:r>
      <w:r w:rsidRPr="00422FC0">
        <w:t xml:space="preserve">a bench of </w:t>
      </w:r>
      <w:r w:rsidRPr="00422FC0">
        <w:rPr>
          <w:b/>
          <w:u w:val="single"/>
        </w:rPr>
        <w:t>judges</w:t>
      </w:r>
      <w:r w:rsidRPr="00422FC0">
        <w:t xml:space="preserve">.122 </w:t>
      </w:r>
      <w:r w:rsidRPr="00422FC0">
        <w:rPr>
          <w:b/>
          <w:u w:val="single"/>
        </w:rPr>
        <w:t xml:space="preserve">Within such a semantic framework even people with radically opposing views about the application of an expression can still </w:t>
      </w:r>
      <w:r w:rsidRPr="00422FC0">
        <w:rPr>
          <w:b/>
          <w:iCs/>
          <w:u w:val="single"/>
          <w:bdr w:val="single" w:sz="18" w:space="0" w:color="auto"/>
        </w:rPr>
        <w:t>share a concept</w:t>
      </w:r>
      <w:r w:rsidRPr="00422FC0">
        <w:rPr>
          <w:b/>
          <w:u w:val="single"/>
        </w:rPr>
        <w:t xml:space="preserve">, in that </w:t>
      </w:r>
      <w:r w:rsidRPr="00E4246E">
        <w:rPr>
          <w:b/>
          <w:highlight w:val="green"/>
          <w:u w:val="single"/>
        </w:rPr>
        <w:t xml:space="preserve">they are </w:t>
      </w:r>
      <w:r w:rsidRPr="00E4246E">
        <w:rPr>
          <w:b/>
          <w:iCs/>
          <w:highlight w:val="green"/>
          <w:u w:val="single"/>
          <w:bdr w:val="single" w:sz="18" w:space="0" w:color="auto"/>
        </w:rPr>
        <w:t>engaged in the same process</w:t>
      </w:r>
      <w:r w:rsidRPr="00422FC0">
        <w:rPr>
          <w:b/>
          <w:u w:val="single"/>
        </w:rPr>
        <w:t xml:space="preserve"> of theorizing </w:t>
      </w:r>
      <w:r w:rsidRPr="00E4246E">
        <w:rPr>
          <w:b/>
          <w:highlight w:val="green"/>
          <w:u w:val="single"/>
        </w:rPr>
        <w:t>over</w:t>
      </w:r>
      <w:r w:rsidRPr="00422FC0">
        <w:rPr>
          <w:b/>
          <w:u w:val="single"/>
        </w:rPr>
        <w:t xml:space="preserve"> </w:t>
      </w:r>
      <w:r w:rsidRPr="00422FC0">
        <w:rPr>
          <w:b/>
          <w:iCs/>
          <w:u w:val="single"/>
          <w:bdr w:val="single" w:sz="18" w:space="0" w:color="auto"/>
        </w:rPr>
        <w:t xml:space="preserve">roughly </w:t>
      </w:r>
      <w:r w:rsidRPr="00E4246E">
        <w:rPr>
          <w:b/>
          <w:iCs/>
          <w:highlight w:val="green"/>
          <w:u w:val="single"/>
          <w:bdr w:val="single" w:sz="18" w:space="0" w:color="auto"/>
        </w:rPr>
        <w:t>the same</w:t>
      </w:r>
      <w:r w:rsidRPr="00422FC0">
        <w:rPr>
          <w:b/>
          <w:iCs/>
          <w:u w:val="single"/>
          <w:bdr w:val="single" w:sz="18" w:space="0" w:color="auto"/>
        </w:rPr>
        <w:t xml:space="preserve"> legal </w:t>
      </w:r>
      <w:r w:rsidRPr="00E4246E">
        <w:rPr>
          <w:b/>
          <w:iCs/>
          <w:highlight w:val="green"/>
          <w:u w:val="single"/>
          <w:bdr w:val="single" w:sz="18" w:space="0" w:color="auto"/>
        </w:rPr>
        <w:t>materials</w:t>
      </w:r>
      <w:r w:rsidRPr="00422FC0">
        <w:rPr>
          <w:b/>
          <w:u w:val="single"/>
        </w:rPr>
        <w:t xml:space="preserve"> and </w:t>
      </w:r>
      <w:r w:rsidRPr="00422FC0">
        <w:rPr>
          <w:b/>
          <w:iCs/>
          <w:u w:val="single"/>
          <w:bdr w:val="single" w:sz="18" w:space="0" w:color="auto"/>
        </w:rPr>
        <w:t>practices</w:t>
      </w:r>
      <w:r w:rsidRPr="00422FC0">
        <w:rPr>
          <w:b/>
        </w:rPr>
        <w:t xml:space="preserve">. </w:t>
      </w:r>
      <w:r w:rsidRPr="00422FC0">
        <w:rPr>
          <w:b/>
          <w:u w:val="single"/>
        </w:rPr>
        <w:t xml:space="preserve">Semantic </w:t>
      </w:r>
      <w:r w:rsidRPr="00E4246E">
        <w:rPr>
          <w:b/>
          <w:highlight w:val="green"/>
          <w:u w:val="single"/>
        </w:rPr>
        <w:t>frameworks</w:t>
      </w:r>
      <w:r w:rsidRPr="00422FC0">
        <w:rPr>
          <w:b/>
          <w:u w:val="single"/>
        </w:rPr>
        <w:t xml:space="preserve"> along these lines </w:t>
      </w:r>
      <w:r w:rsidRPr="00E4246E">
        <w:rPr>
          <w:b/>
          <w:highlight w:val="green"/>
          <w:u w:val="single"/>
        </w:rPr>
        <w:t>allow for</w:t>
      </w:r>
      <w:r w:rsidRPr="00422FC0">
        <w:rPr>
          <w:b/>
          <w:u w:val="single"/>
        </w:rPr>
        <w:t xml:space="preserve"> adamant </w:t>
      </w:r>
      <w:r w:rsidRPr="00E4246E">
        <w:rPr>
          <w:b/>
          <w:highlight w:val="green"/>
          <w:u w:val="single"/>
        </w:rPr>
        <w:t>disagreements without abandoning</w:t>
      </w:r>
      <w:r w:rsidRPr="00422FC0">
        <w:rPr>
          <w:b/>
          <w:u w:val="single"/>
        </w:rPr>
        <w:t xml:space="preserve"> the idea that people are </w:t>
      </w:r>
      <w:r w:rsidRPr="00E4246E">
        <w:rPr>
          <w:b/>
          <w:iCs/>
          <w:highlight w:val="green"/>
          <w:u w:val="single"/>
          <w:bdr w:val="single" w:sz="18" w:space="0" w:color="auto"/>
        </w:rPr>
        <w:t>talking about the same concept</w:t>
      </w:r>
      <w:r w:rsidRPr="00422FC0">
        <w:rPr>
          <w:b/>
        </w:rPr>
        <w:t xml:space="preserve">. </w:t>
      </w:r>
      <w:r w:rsidRPr="00422FC0">
        <w:rPr>
          <w:b/>
          <w:u w:val="single"/>
        </w:rPr>
        <w:t>An agonisti</w:t>
      </w:r>
      <w:r w:rsidRPr="00422FC0">
        <w:rPr>
          <w:u w:val="single"/>
        </w:rPr>
        <w:t>c</w:t>
      </w:r>
      <w:r w:rsidRPr="00422FC0">
        <w:t xml:space="preserve"> account of legal disagreement can build on such a semantic </w:t>
      </w:r>
      <w:r w:rsidRPr="00422FC0">
        <w:rPr>
          <w:b/>
          <w:u w:val="single"/>
        </w:rPr>
        <w:t>framework</w:t>
      </w:r>
      <w:r w:rsidRPr="00422FC0">
        <w:t xml:space="preserve">, which </w:t>
      </w:r>
      <w:r w:rsidRPr="00422FC0">
        <w:rPr>
          <w:b/>
          <w:u w:val="single"/>
        </w:rPr>
        <w:t>can explain in what sense</w:t>
      </w:r>
      <w:r w:rsidRPr="00422FC0">
        <w:t xml:space="preserve"> lawyers, judges and </w:t>
      </w:r>
      <w:r w:rsidRPr="00422FC0">
        <w:rPr>
          <w:b/>
          <w:u w:val="single"/>
        </w:rPr>
        <w:t xml:space="preserve">scholars engaged in agonistic disagreements are </w:t>
      </w:r>
      <w:r w:rsidRPr="00422FC0">
        <w:rPr>
          <w:b/>
          <w:iCs/>
          <w:u w:val="single"/>
        </w:rPr>
        <w:t>not talking past each other</w:t>
      </w:r>
      <w:r w:rsidRPr="00422FC0">
        <w:rPr>
          <w:b/>
          <w:u w:val="single"/>
        </w:rPr>
        <w:t>. They are engaged in developing the best interpretation of roughly the same</w:t>
      </w:r>
      <w:r w:rsidRPr="00422FC0">
        <w:t xml:space="preserve"> legal </w:t>
      </w:r>
      <w:r w:rsidRPr="00422FC0">
        <w:rPr>
          <w:b/>
          <w:u w:val="single"/>
        </w:rPr>
        <w:t>materials, albeit against the background of diverging beliefs, attitudes and dispositions that lead them to divergent conclusions</w:t>
      </w:r>
      <w:r w:rsidRPr="00422FC0">
        <w:t xml:space="preserve"> in hard cases. Despite the divergent conclusions, </w:t>
      </w:r>
      <w:r w:rsidRPr="00E4246E">
        <w:rPr>
          <w:b/>
          <w:highlight w:val="green"/>
          <w:u w:val="single"/>
        </w:rPr>
        <w:t>semantic unity is provided by the</w:t>
      </w:r>
      <w:r w:rsidRPr="00422FC0">
        <w:rPr>
          <w:b/>
          <w:u w:val="single"/>
        </w:rPr>
        <w:t xml:space="preserve"> </w:t>
      </w:r>
      <w:r w:rsidRPr="00422FC0">
        <w:rPr>
          <w:b/>
          <w:iCs/>
          <w:u w:val="single"/>
          <w:bdr w:val="single" w:sz="18" w:space="0" w:color="auto"/>
        </w:rPr>
        <w:t xml:space="preserve">largely </w:t>
      </w:r>
      <w:r w:rsidRPr="00E4246E">
        <w:rPr>
          <w:b/>
          <w:iCs/>
          <w:highlight w:val="green"/>
          <w:u w:val="single"/>
          <w:bdr w:val="single" w:sz="18" w:space="0" w:color="auto"/>
        </w:rPr>
        <w:t>overlapping</w:t>
      </w:r>
      <w:r w:rsidRPr="00422FC0">
        <w:rPr>
          <w:b/>
          <w:iCs/>
          <w:u w:val="single"/>
          <w:bdr w:val="single" w:sz="18" w:space="0" w:color="auto"/>
        </w:rPr>
        <w:t xml:space="preserve"> legal </w:t>
      </w:r>
      <w:r w:rsidRPr="00E4246E">
        <w:rPr>
          <w:b/>
          <w:iCs/>
          <w:highlight w:val="green"/>
          <w:u w:val="single"/>
          <w:bdr w:val="single" w:sz="18" w:space="0" w:color="auto"/>
        </w:rPr>
        <w:t>materials</w:t>
      </w:r>
      <w:r w:rsidRPr="00E4246E">
        <w:rPr>
          <w:b/>
          <w:highlight w:val="green"/>
          <w:u w:val="single"/>
        </w:rPr>
        <w:t xml:space="preserve"> that </w:t>
      </w:r>
      <w:r w:rsidRPr="00E4246E">
        <w:rPr>
          <w:b/>
          <w:iCs/>
          <w:highlight w:val="green"/>
          <w:u w:val="single"/>
          <w:bdr w:val="single" w:sz="18" w:space="0" w:color="auto"/>
        </w:rPr>
        <w:t>form the basis</w:t>
      </w:r>
      <w:r w:rsidRPr="00422FC0">
        <w:rPr>
          <w:b/>
          <w:u w:val="single"/>
        </w:rPr>
        <w:t xml:space="preserve"> for their</w:t>
      </w:r>
      <w:r w:rsidRPr="00422FC0">
        <w:rPr>
          <w:u w:val="single"/>
        </w:rPr>
        <w:t xml:space="preserve"> </w:t>
      </w:r>
      <w:r w:rsidRPr="00422FC0">
        <w:rPr>
          <w:b/>
          <w:u w:val="single"/>
        </w:rPr>
        <w:t xml:space="preserve">disagreement. </w:t>
      </w:r>
      <w:r w:rsidRPr="00E4246E">
        <w:rPr>
          <w:b/>
          <w:highlight w:val="green"/>
          <w:u w:val="single"/>
        </w:rPr>
        <w:t xml:space="preserve">Such a semantic </w:t>
      </w:r>
      <w:r w:rsidRPr="00E4246E">
        <w:rPr>
          <w:b/>
          <w:iCs/>
          <w:highlight w:val="green"/>
          <w:u w:val="single"/>
          <w:bdr w:val="single" w:sz="18" w:space="0" w:color="auto"/>
        </w:rPr>
        <w:t>collapses</w:t>
      </w:r>
      <w:r w:rsidRPr="00E4246E">
        <w:rPr>
          <w:b/>
          <w:highlight w:val="green"/>
          <w:u w:val="single"/>
        </w:rPr>
        <w:t xml:space="preserve"> only when we </w:t>
      </w:r>
      <w:r w:rsidRPr="00E4246E">
        <w:rPr>
          <w:b/>
          <w:iCs/>
          <w:highlight w:val="green"/>
          <w:u w:val="single"/>
          <w:bdr w:val="single" w:sz="18" w:space="0" w:color="auto"/>
        </w:rPr>
        <w:t>lack a sufficient overlap</w:t>
      </w:r>
      <w:r w:rsidRPr="00E4246E">
        <w:rPr>
          <w:b/>
          <w:highlight w:val="green"/>
          <w:u w:val="single"/>
        </w:rPr>
        <w:t xml:space="preserve"> in the materials</w:t>
      </w:r>
      <w:r w:rsidRPr="00422FC0">
        <w:t>. To use an example of Michael Moore’s: If we wanted to debate whether a certain work of art was “just”, we share neither paradigms nor a tradition of applying the concept of justice to art such as to engage in an intelligible controversy.</w:t>
      </w:r>
    </w:p>
    <w:p w14:paraId="38EAC645" w14:textId="6D0D4EDD" w:rsidR="00F76839" w:rsidRPr="00422FC0" w:rsidRDefault="00F76839" w:rsidP="00F76839">
      <w:pPr>
        <w:pStyle w:val="Heading4"/>
        <w:rPr>
          <w:rFonts w:cs="Arial"/>
        </w:rPr>
      </w:pPr>
      <w:r>
        <w:rPr>
          <w:rFonts w:cs="Arial"/>
        </w:rPr>
        <w:t>B</w:t>
      </w:r>
      <w:r w:rsidRPr="00422FC0">
        <w:rPr>
          <w:rFonts w:cs="Arial"/>
        </w:rPr>
        <w:t>]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21C50847" w14:textId="77777777" w:rsidR="00F76839" w:rsidRPr="00422FC0" w:rsidRDefault="00F76839" w:rsidP="00F76839"/>
    <w:p w14:paraId="1EDB6303" w14:textId="77777777" w:rsidR="00F76839" w:rsidRPr="00422FC0" w:rsidRDefault="00F76839" w:rsidP="00F76839">
      <w:pPr>
        <w:pStyle w:val="Heading4"/>
      </w:pPr>
      <w:r w:rsidRPr="00422FC0">
        <w:t>3] Skills – multiple warrants</w:t>
      </w:r>
    </w:p>
    <w:p w14:paraId="61722E0C" w14:textId="77777777" w:rsidR="00F76839" w:rsidRPr="00422FC0" w:rsidRDefault="00F76839" w:rsidP="00F76839">
      <w:pPr>
        <w:pStyle w:val="Heading4"/>
      </w:pPr>
      <w:r w:rsidRPr="00422FC0">
        <w:t xml:space="preserve">A] Argument Refinement and research – forcing them to defend the resolution makes them have to cut new positions every two months and forces them to explore the depths of the literature as opposed to just recycling the same set of </w:t>
      </w:r>
      <w:proofErr w:type="gramStart"/>
      <w:r w:rsidRPr="00422FC0">
        <w:t>non T</w:t>
      </w:r>
      <w:proofErr w:type="gramEnd"/>
      <w:r w:rsidRPr="00422FC0">
        <w:t xml:space="preserve"> </w:t>
      </w:r>
      <w:proofErr w:type="spellStart"/>
      <w:r w:rsidRPr="00422FC0">
        <w:t>affs</w:t>
      </w:r>
      <w:proofErr w:type="spellEnd"/>
      <w:r w:rsidRPr="00422FC0">
        <w:t xml:space="preserve"> over and over that lead repetitive and stale debates – they reject argument innovation and force every non t debate into either k vs t or k v k. </w:t>
      </w:r>
    </w:p>
    <w:p w14:paraId="745D78E5" w14:textId="77777777" w:rsidR="00F76839" w:rsidRPr="00422FC0" w:rsidRDefault="00F76839" w:rsidP="00F76839">
      <w:pPr>
        <w:pStyle w:val="Heading4"/>
      </w:pPr>
      <w:r w:rsidRPr="00422FC0">
        <w:t xml:space="preserve">B] Education is an impact – it’s the only reason schools fund debate </w:t>
      </w:r>
    </w:p>
    <w:p w14:paraId="0CA5BFF8" w14:textId="77777777" w:rsidR="00F76839" w:rsidRPr="00F76839" w:rsidRDefault="00F76839" w:rsidP="00F76839"/>
    <w:p w14:paraId="1C388551" w14:textId="77777777" w:rsidR="00F76839" w:rsidRPr="00E01428" w:rsidRDefault="00F76839" w:rsidP="00F76839"/>
    <w:sectPr w:rsidR="00F76839" w:rsidRPr="00E014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6C67E4"/>
    <w:multiLevelType w:val="hybridMultilevel"/>
    <w:tmpl w:val="20C0ACF2"/>
    <w:lvl w:ilvl="0" w:tplc="F54E5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F668FC"/>
    <w:multiLevelType w:val="hybridMultilevel"/>
    <w:tmpl w:val="3468C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DA2D68"/>
    <w:multiLevelType w:val="hybridMultilevel"/>
    <w:tmpl w:val="21D0AD7A"/>
    <w:lvl w:ilvl="0" w:tplc="8034C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C07841"/>
    <w:multiLevelType w:val="hybridMultilevel"/>
    <w:tmpl w:val="ADDEA150"/>
    <w:lvl w:ilvl="0" w:tplc="3836F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2F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0"/>
    <w:rsid w:val="00452F0B"/>
    <w:rsid w:val="004536D6"/>
    <w:rsid w:val="00457224"/>
    <w:rsid w:val="00463CA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14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676"/>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DA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191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E88"/>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83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8BC97"/>
  <w14:defaultImageDpi w14:val="300"/>
  <w15:docId w15:val="{47ECA933-275F-3B41-8498-9CEBBC80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6DA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6D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6DA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56DA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56DA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6D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DA2"/>
  </w:style>
  <w:style w:type="character" w:customStyle="1" w:styleId="Heading1Char">
    <w:name w:val="Heading 1 Char"/>
    <w:aliases w:val="Pocket Char"/>
    <w:basedOn w:val="DefaultParagraphFont"/>
    <w:link w:val="Heading1"/>
    <w:uiPriority w:val="9"/>
    <w:rsid w:val="00956DA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6DA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56DA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56DA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56DA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56DA2"/>
    <w:rPr>
      <w:b w:val="0"/>
      <w:sz w:val="22"/>
      <w:u w:val="single"/>
    </w:rPr>
  </w:style>
  <w:style w:type="character" w:styleId="Emphasis">
    <w:name w:val="Emphasis"/>
    <w:aliases w:val="minimized,tag2,Size 10,emphasis in card,Evidence,Highlighted,CD Card,ED - Tag,emphasis,Underlined,small,Bold Underline,Emphasis!!,Qualifications,bold underline,normal card text,Shrunk,qualifications in card,qualifications,Box,Style1,Minimized,s"/>
    <w:basedOn w:val="DefaultParagraphFont"/>
    <w:link w:val="textbold"/>
    <w:uiPriority w:val="20"/>
    <w:qFormat/>
    <w:rsid w:val="00956DA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6DA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956DA2"/>
    <w:rPr>
      <w:color w:val="auto"/>
      <w:u w:val="none"/>
    </w:rPr>
  </w:style>
  <w:style w:type="paragraph" w:styleId="DocumentMap">
    <w:name w:val="Document Map"/>
    <w:basedOn w:val="Normal"/>
    <w:link w:val="DocumentMapChar"/>
    <w:uiPriority w:val="99"/>
    <w:semiHidden/>
    <w:unhideWhenUsed/>
    <w:rsid w:val="00956DA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6DA2"/>
    <w:rPr>
      <w:rFonts w:ascii="Lucida Grande" w:hAnsi="Lucida Grande" w:cs="Lucida Grande"/>
    </w:rPr>
  </w:style>
  <w:style w:type="paragraph" w:customStyle="1" w:styleId="textbold">
    <w:name w:val="text bold"/>
    <w:basedOn w:val="Normal"/>
    <w:link w:val="Emphasis"/>
    <w:uiPriority w:val="20"/>
    <w:qFormat/>
    <w:rsid w:val="00452F00"/>
    <w:pPr>
      <w:ind w:left="720"/>
      <w:jc w:val="both"/>
    </w:pPr>
    <w:rPr>
      <w:b/>
      <w:iCs/>
      <w:u w:val="single"/>
    </w:rPr>
  </w:style>
  <w:style w:type="paragraph" w:styleId="ListParagraph">
    <w:name w:val="List Paragraph"/>
    <w:basedOn w:val="Normal"/>
    <w:uiPriority w:val="34"/>
    <w:qFormat/>
    <w:rsid w:val="00890676"/>
    <w:pPr>
      <w:ind w:left="720"/>
      <w:contextualSpacing/>
    </w:pPr>
  </w:style>
  <w:style w:type="paragraph" w:styleId="NormalWeb">
    <w:name w:val="Normal (Web)"/>
    <w:basedOn w:val="Normal"/>
    <w:uiPriority w:val="99"/>
    <w:semiHidden/>
    <w:unhideWhenUsed/>
    <w:rsid w:val="00F7683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422732">
      <w:bodyDiv w:val="1"/>
      <w:marLeft w:val="0"/>
      <w:marRight w:val="0"/>
      <w:marTop w:val="0"/>
      <w:marBottom w:val="0"/>
      <w:divBdr>
        <w:top w:val="none" w:sz="0" w:space="0" w:color="auto"/>
        <w:left w:val="none" w:sz="0" w:space="0" w:color="auto"/>
        <w:bottom w:val="none" w:sz="0" w:space="0" w:color="auto"/>
        <w:right w:val="none" w:sz="0" w:space="0" w:color="auto"/>
      </w:divBdr>
    </w:div>
    <w:div w:id="14680903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2945</Words>
  <Characters>16790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4</cp:revision>
  <dcterms:created xsi:type="dcterms:W3CDTF">2021-10-08T21:38:00Z</dcterms:created>
  <dcterms:modified xsi:type="dcterms:W3CDTF">2021-12-11T16:23:00Z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