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7812" w14:textId="77777777" w:rsidR="0055310D" w:rsidRPr="00465077" w:rsidRDefault="0055310D" w:rsidP="0055310D"/>
    <w:p w14:paraId="58EE4DE3" w14:textId="77777777" w:rsidR="0055310D" w:rsidRDefault="0055310D" w:rsidP="0055310D">
      <w:pPr>
        <w:pStyle w:val="Heading2"/>
      </w:pPr>
      <w:r>
        <w:lastRenderedPageBreak/>
        <w:t>Framework- Locke</w:t>
      </w:r>
    </w:p>
    <w:p w14:paraId="492EE757" w14:textId="77777777" w:rsidR="0055310D" w:rsidRDefault="0055310D" w:rsidP="0055310D">
      <w:pPr>
        <w:pStyle w:val="Heading4"/>
      </w:pPr>
      <w:r>
        <w:t>The value for this round ought to be justice, as the resolution asks us to evaluation the justness of an action.</w:t>
      </w:r>
    </w:p>
    <w:p w14:paraId="276DC155" w14:textId="77777777" w:rsidR="0055310D" w:rsidRDefault="0055310D" w:rsidP="0055310D"/>
    <w:p w14:paraId="389EB3B8" w14:textId="77777777" w:rsidR="0055310D" w:rsidRDefault="0055310D" w:rsidP="0055310D">
      <w:pPr>
        <w:pStyle w:val="Heading4"/>
      </w:pPr>
      <w:r>
        <w:t>Human rights are a prerequisite to justice- if a government doesn’t recognize them, it cannot be just. This means that ignoring human rights is inherently unjust.</w:t>
      </w:r>
    </w:p>
    <w:p w14:paraId="3B616B84" w14:textId="77777777" w:rsidR="0055310D" w:rsidRPr="00277B7B" w:rsidRDefault="0055310D" w:rsidP="0055310D">
      <w:proofErr w:type="spellStart"/>
      <w:r w:rsidRPr="00491BC0">
        <w:rPr>
          <w:rStyle w:val="Style13ptBold"/>
        </w:rPr>
        <w:t>Halpine</w:t>
      </w:r>
      <w:proofErr w:type="spellEnd"/>
      <w:r w:rsidRPr="00491BC0">
        <w:rPr>
          <w:rStyle w:val="Style13ptBold"/>
        </w:rPr>
        <w:t xml:space="preserve"> 13</w:t>
      </w:r>
      <w:r w:rsidRPr="00277B7B">
        <w:t xml:space="preserve">, Remarks by WYA Founder Anna </w:t>
      </w:r>
      <w:proofErr w:type="spellStart"/>
      <w:r w:rsidRPr="00277B7B">
        <w:t>Halpine</w:t>
      </w:r>
      <w:proofErr w:type="spellEnd"/>
      <w:r w:rsidRPr="00277B7B">
        <w:t xml:space="preserve"> at Europe House, Zagreb, </w:t>
      </w:r>
      <w:proofErr w:type="gramStart"/>
      <w:r w:rsidRPr="00277B7B">
        <w:t>on the occasion of</w:t>
      </w:r>
      <w:proofErr w:type="gramEnd"/>
      <w:r w:rsidRPr="00277B7B">
        <w:t xml:space="preserve"> the official launch of the WYA Croatia National Committee, March 2013. “Foundations of Human Dignity” World Youth </w:t>
      </w:r>
      <w:proofErr w:type="spellStart"/>
      <w:r w:rsidRPr="00277B7B">
        <w:t>Allience</w:t>
      </w:r>
      <w:proofErr w:type="spellEnd"/>
      <w:r w:rsidRPr="00277B7B">
        <w:t xml:space="preserve"> </w:t>
      </w:r>
      <w:hyperlink r:id="rId9" w:history="1">
        <w:r w:rsidRPr="00E1657B">
          <w:rPr>
            <w:rStyle w:val="Hyperlink"/>
          </w:rPr>
          <w:t>https://www.wya.net/press-release/foundations-of-human-dignity/</w:t>
        </w:r>
      </w:hyperlink>
      <w:r>
        <w:t xml:space="preserve"> Livingston RB</w:t>
      </w:r>
    </w:p>
    <w:p w14:paraId="23668058" w14:textId="77777777" w:rsidR="0055310D" w:rsidRDefault="0055310D" w:rsidP="0055310D">
      <w:r w:rsidRPr="00277B7B">
        <w:t xml:space="preserve">The power of the declaration lies in its insistence that human rights are predicated on the dignity of the person. The first line of the Declaration which </w:t>
      </w:r>
      <w:proofErr w:type="gramStart"/>
      <w:r w:rsidRPr="00277B7B">
        <w:t>states</w:t>
      </w:r>
      <w:proofErr w:type="gramEnd"/>
      <w:r w:rsidRPr="00277B7B">
        <w:t xml:space="preserve"> “Whereas </w:t>
      </w:r>
      <w:r w:rsidRPr="00277B7B">
        <w:rPr>
          <w:rStyle w:val="Emphasis"/>
          <w:highlight w:val="green"/>
        </w:rPr>
        <w:t>recognition of th</w:t>
      </w:r>
      <w:r w:rsidRPr="00277B7B">
        <w:t xml:space="preserve">e inherent dignity and of the equal and </w:t>
      </w:r>
      <w:r w:rsidRPr="00277B7B">
        <w:rPr>
          <w:rStyle w:val="Emphasis"/>
          <w:highlight w:val="green"/>
        </w:rPr>
        <w:t>inalienable rights of all members of the human family is the foundation</w:t>
      </w:r>
      <w:r w:rsidRPr="00277B7B">
        <w:t xml:space="preserve"> of freedom, </w:t>
      </w:r>
      <w:r w:rsidRPr="00277B7B">
        <w:rPr>
          <w:rStyle w:val="Emphasis"/>
          <w:highlight w:val="green"/>
        </w:rPr>
        <w:t>justice</w:t>
      </w:r>
      <w:r w:rsidRPr="00277B7B">
        <w:t xml:space="preserve"> and peace </w:t>
      </w:r>
      <w:r w:rsidRPr="00277B7B">
        <w:rPr>
          <w:rStyle w:val="Emphasis"/>
          <w:highlight w:val="green"/>
        </w:rPr>
        <w:t>in the world</w:t>
      </w:r>
      <w:r w:rsidRPr="00277B7B">
        <w:t xml:space="preserve">,” accords pride of place to the concept of human dignity in the understanding and implementation of human rights. Such pride of place is correct. </w:t>
      </w:r>
      <w:r w:rsidRPr="00277B7B">
        <w:rPr>
          <w:rStyle w:val="Emphasis"/>
        </w:rPr>
        <w:t>Since human rights are</w:t>
      </w:r>
      <w:r w:rsidRPr="00277B7B">
        <w:t xml:space="preserve">, technically, legal instruments that bind states, there must be a prior foundation on which they need to be established if they point to a reality of the human condition which states must respect. This the Declaration of Human Rights does.  In noting immediately that </w:t>
      </w:r>
      <w:r w:rsidRPr="00277B7B">
        <w:rPr>
          <w:rStyle w:val="Emphasis"/>
          <w:highlight w:val="green"/>
        </w:rPr>
        <w:t>human rights are rooted in the “inherent dignity</w:t>
      </w:r>
      <w:r w:rsidRPr="00277B7B">
        <w:t xml:space="preserve">” of each human person, and that recognition of this is the foundation for peace, freedom and justice in the world, </w:t>
      </w:r>
      <w:r w:rsidRPr="00277B7B">
        <w:rPr>
          <w:rStyle w:val="Emphasis"/>
          <w:highlight w:val="green"/>
        </w:rPr>
        <w:t>the framers of the Declaration of Human Rights committed themselves to the fact that</w:t>
      </w:r>
      <w:r w:rsidRPr="00277B7B">
        <w:t xml:space="preserve"> </w:t>
      </w:r>
      <w:r w:rsidRPr="00277B7B">
        <w:rPr>
          <w:rStyle w:val="Emphasis"/>
          <w:highlight w:val="green"/>
        </w:rPr>
        <w:t>States have an obligation to defend the human person as a pre-requisite to being considered a just state.</w:t>
      </w:r>
      <w:r w:rsidRPr="00277B7B">
        <w:t xml:space="preserve"> </w:t>
      </w:r>
      <w:r w:rsidRPr="00277B7B">
        <w:rPr>
          <w:rStyle w:val="Emphasis"/>
          <w:highlight w:val="green"/>
        </w:rPr>
        <w:t>The order established here is clear, and of the utmost importance.</w:t>
      </w:r>
      <w:r w:rsidRPr="00277B7B">
        <w:t xml:space="preserve"> States earn their legitimacy by recognizing that they are the protectors of their citizens, and of the intrinsic dignity that their citizens possess. States do not establish or bestow this dignity</w:t>
      </w:r>
      <w:r>
        <w:t>.</w:t>
      </w:r>
    </w:p>
    <w:p w14:paraId="2E567E32" w14:textId="77777777" w:rsidR="0055310D" w:rsidRDefault="0055310D" w:rsidP="0055310D">
      <w:pPr>
        <w:pStyle w:val="Heading4"/>
      </w:pPr>
      <w:r>
        <w:t>The right to property is a human right according to international law, which is recognized by almost every state on earth and the United Nations, this means violating the right to property is violating human rights.</w:t>
      </w:r>
    </w:p>
    <w:p w14:paraId="47340FEB" w14:textId="77777777" w:rsidR="0055310D" w:rsidRDefault="0055310D" w:rsidP="0055310D">
      <w:pPr>
        <w:pStyle w:val="Heading4"/>
      </w:pPr>
      <w:r>
        <w:t xml:space="preserve">Article 17 of the Universal Declaration of Human Rights, which is a piece of international law passed by the </w:t>
      </w:r>
      <w:proofErr w:type="spellStart"/>
      <w:r>
        <w:t>the</w:t>
      </w:r>
      <w:proofErr w:type="spellEnd"/>
      <w:r>
        <w:t xml:space="preserve"> UN, explicitly says property is a human right, saying quote</w:t>
      </w:r>
    </w:p>
    <w:p w14:paraId="33537659" w14:textId="77777777" w:rsidR="0055310D" w:rsidRPr="00390CD6" w:rsidRDefault="0055310D" w:rsidP="0055310D">
      <w:pPr>
        <w:spacing w:after="0" w:line="240" w:lineRule="auto"/>
        <w:rPr>
          <w:rFonts w:ascii="Times New Roman" w:eastAsia="Times New Roman" w:hAnsi="Times New Roman" w:cs="Times New Roman"/>
          <w:sz w:val="24"/>
        </w:rPr>
      </w:pPr>
      <w:r>
        <w:t xml:space="preserve">UN 1948, </w:t>
      </w:r>
      <w:r w:rsidRPr="00390CD6">
        <w:rPr>
          <w:rFonts w:ascii="Roboto" w:eastAsia="Times New Roman" w:hAnsi="Roboto" w:cs="Times New Roman"/>
          <w:color w:val="202124"/>
          <w:sz w:val="21"/>
          <w:szCs w:val="21"/>
          <w:shd w:val="clear" w:color="auto" w:fill="FFFFFF"/>
        </w:rPr>
        <w:t>United Nations. (1948). Universal Declaration of Human Rights</w:t>
      </w:r>
      <w:r>
        <w:rPr>
          <w:rFonts w:ascii="Roboto" w:eastAsia="Times New Roman" w:hAnsi="Roboto" w:cs="Times New Roman"/>
          <w:color w:val="202124"/>
          <w:sz w:val="21"/>
          <w:szCs w:val="21"/>
          <w:shd w:val="clear" w:color="auto" w:fill="FFFFFF"/>
        </w:rPr>
        <w:t xml:space="preserve">. </w:t>
      </w:r>
      <w:hyperlink r:id="rId10" w:history="1">
        <w:r w:rsidRPr="00E1657B">
          <w:rPr>
            <w:rStyle w:val="Hyperlink"/>
            <w:rFonts w:ascii="Roboto" w:eastAsia="Times New Roman" w:hAnsi="Roboto" w:cs="Times New Roman"/>
            <w:sz w:val="21"/>
            <w:szCs w:val="21"/>
            <w:shd w:val="clear" w:color="auto" w:fill="FFFFFF"/>
          </w:rPr>
          <w:t>https://www.un.org/sites/un2.un.org/files/udhr.pdf</w:t>
        </w:r>
      </w:hyperlink>
      <w:r>
        <w:rPr>
          <w:rFonts w:ascii="Roboto" w:eastAsia="Times New Roman" w:hAnsi="Roboto" w:cs="Times New Roman"/>
          <w:color w:val="202124"/>
          <w:sz w:val="21"/>
          <w:szCs w:val="21"/>
          <w:shd w:val="clear" w:color="auto" w:fill="FFFFFF"/>
        </w:rPr>
        <w:t xml:space="preserve"> </w:t>
      </w:r>
      <w:r>
        <w:rPr>
          <w:rFonts w:ascii="Times New Roman" w:eastAsia="Times New Roman" w:hAnsi="Times New Roman" w:cs="Times New Roman"/>
          <w:sz w:val="24"/>
        </w:rPr>
        <w:t xml:space="preserve"> Livingston RB</w:t>
      </w:r>
    </w:p>
    <w:p w14:paraId="23F01537" w14:textId="77777777" w:rsidR="0055310D" w:rsidRDefault="0055310D" w:rsidP="0055310D">
      <w:r w:rsidRPr="00390CD6">
        <w:t xml:space="preserve">Article 17 1. </w:t>
      </w:r>
      <w:r w:rsidRPr="00390CD6">
        <w:rPr>
          <w:rStyle w:val="Emphasis"/>
          <w:highlight w:val="green"/>
        </w:rPr>
        <w:t>Everyone has the right to own property alone as well as in association with others.</w:t>
      </w:r>
      <w:r w:rsidRPr="00390CD6">
        <w:t xml:space="preserve"> 2. No one shall be arbitrarily deprived of his property. </w:t>
      </w:r>
    </w:p>
    <w:p w14:paraId="4C6AB380" w14:textId="77777777" w:rsidR="0055310D" w:rsidRDefault="0055310D" w:rsidP="0055310D"/>
    <w:p w14:paraId="34750B25" w14:textId="5EA06EE1" w:rsidR="0055310D" w:rsidRDefault="0055310D" w:rsidP="0055310D">
      <w:pPr>
        <w:pStyle w:val="Heading4"/>
      </w:pPr>
      <w:r>
        <w:lastRenderedPageBreak/>
        <w:t>This means that failure to recognize property rights is inherently unjust, as human rights are a prerequisite to justice. Thus, our value criterion is protecting property rights.</w:t>
      </w:r>
    </w:p>
    <w:p w14:paraId="33920C82" w14:textId="77777777" w:rsidR="0095624E" w:rsidRPr="00696FED" w:rsidRDefault="0095624E" w:rsidP="0095624E">
      <w:pPr>
        <w:pStyle w:val="Heading2"/>
        <w:spacing w:line="276" w:lineRule="auto"/>
        <w:rPr>
          <w:rFonts w:asciiTheme="majorHAnsi" w:hAnsiTheme="majorHAnsi" w:cstheme="majorHAnsi"/>
          <w:bCs w:val="0"/>
        </w:rPr>
      </w:pPr>
      <w:r w:rsidRPr="00696FED">
        <w:rPr>
          <w:rFonts w:asciiTheme="majorHAnsi" w:hAnsiTheme="majorHAnsi" w:cstheme="majorHAnsi"/>
          <w:b w:val="0"/>
        </w:rPr>
        <w:lastRenderedPageBreak/>
        <w:t xml:space="preserve">Framework Answers </w:t>
      </w:r>
    </w:p>
    <w:p w14:paraId="04F6A5D5" w14:textId="77777777" w:rsidR="0095624E" w:rsidRPr="00696FED" w:rsidRDefault="0095624E" w:rsidP="0095624E">
      <w:pPr>
        <w:pStyle w:val="Heading3"/>
        <w:spacing w:line="276" w:lineRule="auto"/>
        <w:rPr>
          <w:rFonts w:asciiTheme="majorHAnsi" w:hAnsiTheme="majorHAnsi" w:cstheme="majorHAnsi"/>
          <w:b w:val="0"/>
        </w:rPr>
      </w:pPr>
      <w:r w:rsidRPr="00696FED">
        <w:rPr>
          <w:rFonts w:asciiTheme="majorHAnsi" w:hAnsiTheme="majorHAnsi" w:cstheme="majorHAnsi"/>
          <w:b w:val="0"/>
        </w:rPr>
        <w:lastRenderedPageBreak/>
        <w:t>Generics – Short</w:t>
      </w:r>
    </w:p>
    <w:p w14:paraId="05447E40" w14:textId="77777777" w:rsidR="0095624E" w:rsidRPr="00696FED" w:rsidRDefault="0095624E" w:rsidP="0095624E">
      <w:pPr>
        <w:pStyle w:val="Heading4"/>
        <w:spacing w:line="276" w:lineRule="auto"/>
        <w:rPr>
          <w:rFonts w:asciiTheme="majorHAnsi" w:hAnsiTheme="majorHAnsi" w:cstheme="majorHAnsi"/>
          <w:bCs w:val="0"/>
        </w:rPr>
      </w:pPr>
      <w:r w:rsidRPr="00696FED">
        <w:rPr>
          <w:rFonts w:asciiTheme="majorHAnsi" w:hAnsiTheme="majorHAnsi" w:cstheme="majorHAnsi"/>
        </w:rPr>
        <w:t>1] Calculative regress—util would require we calculate how much time to spend on our calculations and so on—means we’re never ever to take productive actions.</w:t>
      </w:r>
    </w:p>
    <w:p w14:paraId="2FAC14A0" w14:textId="77777777" w:rsidR="0095624E" w:rsidRPr="00696FED" w:rsidRDefault="0095624E" w:rsidP="0095624E">
      <w:pPr>
        <w:pStyle w:val="Heading4"/>
        <w:spacing w:line="276" w:lineRule="auto"/>
        <w:rPr>
          <w:rFonts w:asciiTheme="majorHAnsi" w:hAnsiTheme="majorHAnsi" w:cstheme="majorHAnsi"/>
          <w:bCs w:val="0"/>
        </w:rPr>
      </w:pPr>
      <w:r w:rsidRPr="00696FED">
        <w:rPr>
          <w:rFonts w:asciiTheme="majorHAnsi" w:hAnsiTheme="majorHAnsi" w:cstheme="majorHAnsi"/>
        </w:rPr>
        <w:t xml:space="preserve">2] Act util collapses to rule util—people who always try to act in the right way make mistakes and would never be able to make decisions—only rule util solves, where we have the rule that is most likely to, in most instances, do </w:t>
      </w:r>
      <w:proofErr w:type="gramStart"/>
      <w:r w:rsidRPr="00696FED">
        <w:rPr>
          <w:rFonts w:asciiTheme="majorHAnsi" w:hAnsiTheme="majorHAnsi" w:cstheme="majorHAnsi"/>
        </w:rPr>
        <w:t>more good</w:t>
      </w:r>
      <w:proofErr w:type="gramEnd"/>
      <w:r w:rsidRPr="00696FED">
        <w:rPr>
          <w:rFonts w:asciiTheme="majorHAnsi" w:hAnsiTheme="majorHAnsi" w:cstheme="majorHAnsi"/>
        </w:rPr>
        <w:t>. That rule is the NC—protection of freedom is a good base line because without direct violation of each other’s sovereignty, we’re way less likely to do harm to them.</w:t>
      </w:r>
    </w:p>
    <w:p w14:paraId="4F5A833A" w14:textId="0A325A74" w:rsidR="0095624E" w:rsidRPr="00696FED" w:rsidRDefault="0099695F" w:rsidP="0095624E">
      <w:pPr>
        <w:pStyle w:val="Heading4"/>
        <w:spacing w:line="276" w:lineRule="auto"/>
        <w:rPr>
          <w:rFonts w:asciiTheme="majorHAnsi" w:hAnsiTheme="majorHAnsi" w:cstheme="majorHAnsi"/>
          <w:bCs w:val="0"/>
        </w:rPr>
      </w:pPr>
      <w:r>
        <w:rPr>
          <w:rFonts w:asciiTheme="majorHAnsi" w:hAnsiTheme="majorHAnsi" w:cstheme="majorHAnsi"/>
        </w:rPr>
        <w:t>3</w:t>
      </w:r>
      <w:r w:rsidR="0095624E" w:rsidRPr="00696FED">
        <w:rPr>
          <w:rFonts w:asciiTheme="majorHAnsi" w:hAnsiTheme="majorHAnsi" w:cstheme="majorHAnsi"/>
        </w:rPr>
        <w:t xml:space="preserve">] </w:t>
      </w:r>
      <w:bookmarkStart w:id="0" w:name="_Hlk23681255"/>
      <w:r w:rsidR="0095624E" w:rsidRPr="00696FED">
        <w:rPr>
          <w:rFonts w:asciiTheme="majorHAnsi" w:hAnsiTheme="majorHAnsi" w:cstheme="majorHAnsi"/>
        </w:rPr>
        <w:t>Util’s repugnant—it can’t ever recognize things as intrinsically bad—even things like slavery and rape could be obligatory to have some chance of a greater future good</w:t>
      </w:r>
    </w:p>
    <w:bookmarkEnd w:id="0"/>
    <w:p w14:paraId="5E6929DA" w14:textId="77777777" w:rsidR="0095624E" w:rsidRPr="00696FED" w:rsidRDefault="0095624E" w:rsidP="0095624E">
      <w:pPr>
        <w:pStyle w:val="Heading4"/>
        <w:spacing w:line="276" w:lineRule="auto"/>
        <w:rPr>
          <w:rFonts w:asciiTheme="majorHAnsi" w:hAnsiTheme="majorHAnsi" w:cstheme="majorHAnsi"/>
          <w:bCs w:val="0"/>
        </w:rPr>
      </w:pPr>
      <w:r w:rsidRPr="00696FED">
        <w:rPr>
          <w:rFonts w:asciiTheme="majorHAnsi" w:hAnsiTheme="majorHAnsi" w:cstheme="majorHAnsi"/>
        </w:rPr>
        <w:t xml:space="preserve">5] </w:t>
      </w:r>
      <w:bookmarkStart w:id="1" w:name="_Hlk23681296"/>
      <w:r w:rsidRPr="00696FED">
        <w:rPr>
          <w:rFonts w:asciiTheme="majorHAnsi" w:hAnsiTheme="majorHAnsi" w:cstheme="majorHAnsi"/>
        </w:rPr>
        <w:t>Can’t aggregate—people have different conceptions of pleasure and pain—there are people like masochists who enjoy physical pain</w:t>
      </w:r>
      <w:bookmarkEnd w:id="1"/>
    </w:p>
    <w:p w14:paraId="4BCA8661" w14:textId="77777777" w:rsidR="0095624E" w:rsidRDefault="0095624E" w:rsidP="0095624E"/>
    <w:p w14:paraId="0D5D22A6" w14:textId="77777777" w:rsidR="0095624E" w:rsidRPr="00696FED" w:rsidRDefault="0095624E" w:rsidP="0095624E">
      <w:pPr>
        <w:pStyle w:val="Heading3"/>
        <w:spacing w:line="276" w:lineRule="auto"/>
        <w:rPr>
          <w:rFonts w:asciiTheme="majorHAnsi" w:hAnsiTheme="majorHAnsi" w:cstheme="majorHAnsi"/>
          <w:b w:val="0"/>
          <w:bCs w:val="0"/>
        </w:rPr>
      </w:pPr>
      <w:r w:rsidRPr="00696FED">
        <w:rPr>
          <w:rFonts w:asciiTheme="majorHAnsi" w:hAnsiTheme="majorHAnsi" w:cstheme="majorHAnsi"/>
          <w:b w:val="0"/>
        </w:rPr>
        <w:lastRenderedPageBreak/>
        <w:t>Actor Specificity</w:t>
      </w:r>
    </w:p>
    <w:p w14:paraId="4906EA09" w14:textId="77777777" w:rsidR="0095624E" w:rsidRPr="00696FED" w:rsidRDefault="0095624E" w:rsidP="0095624E">
      <w:pPr>
        <w:pStyle w:val="Heading4"/>
        <w:spacing w:line="276" w:lineRule="auto"/>
        <w:rPr>
          <w:rFonts w:asciiTheme="majorHAnsi" w:hAnsiTheme="majorHAnsi" w:cstheme="majorHAnsi"/>
          <w:b w:val="0"/>
          <w:bCs w:val="0"/>
        </w:rPr>
      </w:pPr>
      <w:r w:rsidRPr="00696FED">
        <w:rPr>
          <w:rFonts w:asciiTheme="majorHAnsi" w:hAnsiTheme="majorHAnsi" w:cstheme="majorHAnsi"/>
          <w:b w:val="0"/>
        </w:rPr>
        <w:t xml:space="preserve">Empirically denied – states have side constraints – the US </w:t>
      </w:r>
      <w:proofErr w:type="spellStart"/>
      <w:r w:rsidRPr="00696FED">
        <w:rPr>
          <w:rFonts w:asciiTheme="majorHAnsi" w:hAnsiTheme="majorHAnsi" w:cstheme="majorHAnsi"/>
          <w:b w:val="0"/>
        </w:rPr>
        <w:t>coudlnt</w:t>
      </w:r>
      <w:proofErr w:type="spellEnd"/>
      <w:r w:rsidRPr="00696FED">
        <w:rPr>
          <w:rFonts w:asciiTheme="majorHAnsi" w:hAnsiTheme="majorHAnsi" w:cstheme="majorHAnsi"/>
          <w:b w:val="0"/>
        </w:rPr>
        <w:t xml:space="preserve"> get rid of the Constitution even if it guaranteed more life. </w:t>
      </w:r>
    </w:p>
    <w:p w14:paraId="1A3DD688" w14:textId="04C3DFF2" w:rsidR="0095624E" w:rsidRPr="00696FED" w:rsidRDefault="0095624E" w:rsidP="0095624E">
      <w:pPr>
        <w:pStyle w:val="Heading4"/>
        <w:spacing w:line="276" w:lineRule="auto"/>
        <w:rPr>
          <w:rFonts w:asciiTheme="majorHAnsi" w:hAnsiTheme="majorHAnsi" w:cstheme="majorHAnsi"/>
        </w:rPr>
      </w:pPr>
      <w:r>
        <w:rPr>
          <w:rFonts w:asciiTheme="majorHAnsi" w:hAnsiTheme="majorHAnsi" w:cstheme="majorHAnsi"/>
        </w:rPr>
        <w:t xml:space="preserve">Aggregation- </w:t>
      </w:r>
      <w:r w:rsidRPr="00696FED">
        <w:rPr>
          <w:rFonts w:asciiTheme="majorHAnsi" w:hAnsiTheme="majorHAnsi" w:cstheme="majorHAnsi"/>
        </w:rPr>
        <w:t xml:space="preserve">Suffering </w:t>
      </w:r>
      <w:proofErr w:type="spellStart"/>
      <w:r w:rsidRPr="00696FED">
        <w:rPr>
          <w:rFonts w:asciiTheme="majorHAnsi" w:hAnsiTheme="majorHAnsi" w:cstheme="majorHAnsi"/>
        </w:rPr>
        <w:t>can not</w:t>
      </w:r>
      <w:proofErr w:type="spellEnd"/>
      <w:r w:rsidRPr="00696FED">
        <w:rPr>
          <w:rFonts w:asciiTheme="majorHAnsi" w:hAnsiTheme="majorHAnsi" w:cstheme="majorHAnsi"/>
        </w:rPr>
        <w:t xml:space="preserve"> be aggregative – small amounts of pain by individuals </w:t>
      </w:r>
      <w:proofErr w:type="spellStart"/>
      <w:r w:rsidRPr="00696FED">
        <w:rPr>
          <w:rFonts w:asciiTheme="majorHAnsi" w:hAnsiTheme="majorHAnsi" w:cstheme="majorHAnsi"/>
        </w:rPr>
        <w:t>can not</w:t>
      </w:r>
      <w:proofErr w:type="spellEnd"/>
      <w:r w:rsidRPr="00696FED">
        <w:rPr>
          <w:rFonts w:asciiTheme="majorHAnsi" w:hAnsiTheme="majorHAnsi" w:cstheme="majorHAnsi"/>
        </w:rPr>
        <w:t xml:space="preserve"> be combined to make a large amount of pain</w:t>
      </w:r>
    </w:p>
    <w:p w14:paraId="7792A94D" w14:textId="77777777" w:rsidR="0055310D" w:rsidRDefault="0055310D" w:rsidP="0055310D">
      <w:pPr>
        <w:pStyle w:val="Heading2"/>
      </w:pPr>
      <w:r>
        <w:lastRenderedPageBreak/>
        <w:t>Offense</w:t>
      </w:r>
    </w:p>
    <w:p w14:paraId="5075F4F2" w14:textId="77777777" w:rsidR="0055310D" w:rsidRDefault="0055310D" w:rsidP="0055310D">
      <w:pPr>
        <w:pStyle w:val="Heading3"/>
      </w:pPr>
      <w:r>
        <w:lastRenderedPageBreak/>
        <w:t>Contention 1 is private property in space</w:t>
      </w:r>
    </w:p>
    <w:p w14:paraId="5842B90F" w14:textId="77777777" w:rsidR="0055310D" w:rsidRDefault="0055310D" w:rsidP="0055310D">
      <w:pPr>
        <w:pStyle w:val="Heading4"/>
      </w:pPr>
      <w:r>
        <w:t>Private property rights exist in space because current international law only excludes national appropriation</w:t>
      </w:r>
    </w:p>
    <w:p w14:paraId="12C269CA" w14:textId="77777777" w:rsidR="0055310D" w:rsidRDefault="0055310D" w:rsidP="0055310D"/>
    <w:p w14:paraId="47612F18" w14:textId="77777777" w:rsidR="0055310D" w:rsidRPr="006A5127" w:rsidRDefault="0055310D" w:rsidP="0055310D">
      <w:proofErr w:type="spellStart"/>
      <w:r w:rsidRPr="0030418D">
        <w:rPr>
          <w:rStyle w:val="Style13ptBold"/>
        </w:rPr>
        <w:t>Simberg</w:t>
      </w:r>
      <w:proofErr w:type="spellEnd"/>
      <w:r w:rsidRPr="0030418D">
        <w:rPr>
          <w:rStyle w:val="Style13ptBold"/>
        </w:rPr>
        <w:t xml:space="preserve"> 12</w:t>
      </w:r>
      <w:r>
        <w:t xml:space="preserve">, Rand </w:t>
      </w:r>
      <w:proofErr w:type="spellStart"/>
      <w:r>
        <w:t>Simberg</w:t>
      </w:r>
      <w:proofErr w:type="spellEnd"/>
      <w:r>
        <w:t xml:space="preserve">, “Property Rights in space” Fall 2012, New Atlantis, </w:t>
      </w:r>
      <w:hyperlink r:id="rId11" w:history="1">
        <w:r w:rsidRPr="00E1657B">
          <w:rPr>
            <w:rStyle w:val="Hyperlink"/>
          </w:rPr>
          <w:t>https://www.thenewatlantis.com/publications/property-rights-in-space</w:t>
        </w:r>
      </w:hyperlink>
      <w:r>
        <w:t xml:space="preserve"> Livingston RB</w:t>
      </w:r>
    </w:p>
    <w:p w14:paraId="765874D9" w14:textId="77777777" w:rsidR="0055310D" w:rsidRPr="0030418D" w:rsidRDefault="0055310D" w:rsidP="0055310D">
      <w:r w:rsidRPr="006A5127">
        <w:t xml:space="preserve">Some parties to the treaty, particularly the Soviet Union, wanted space activities to be the sole preserve of governments. But negotiators </w:t>
      </w:r>
      <w:r w:rsidRPr="00912C58">
        <w:rPr>
          <w:rStyle w:val="Emphasis"/>
          <w:highlight w:val="green"/>
        </w:rPr>
        <w:t>from the United States managed to achieve a compromise in Article VI of the treaty that</w:t>
      </w:r>
      <w:r w:rsidRPr="006A5127">
        <w:t xml:space="preserve">, as </w:t>
      </w:r>
      <w:proofErr w:type="spellStart"/>
      <w:r w:rsidRPr="006A5127">
        <w:t>Kopal</w:t>
      </w:r>
      <w:proofErr w:type="spellEnd"/>
      <w:r w:rsidRPr="006A5127">
        <w:t xml:space="preserve"> writes, “</w:t>
      </w:r>
      <w:r w:rsidRPr="00912C58">
        <w:rPr>
          <w:rStyle w:val="Emphasis"/>
          <w:highlight w:val="green"/>
        </w:rPr>
        <w:t>paved the way for the private sector to conduct space activities</w:t>
      </w:r>
      <w:r w:rsidRPr="006A5127">
        <w:t xml:space="preserve"> side by side with States and international intergovernmental organizations.” Under Article VI, signatory governments</w:t>
      </w:r>
      <w:r>
        <w:t xml:space="preserve"> </w:t>
      </w:r>
      <w:r w:rsidRPr="006A5127">
        <w:t xml:space="preserve">bear international responsibility for national activities in outer space … whether such activities are carried on by governmental agencies or by non-governmental entities, and for assuring </w:t>
      </w:r>
      <w:proofErr w:type="gramStart"/>
      <w:r w:rsidRPr="006A5127">
        <w:t>that national activities</w:t>
      </w:r>
      <w:proofErr w:type="gramEnd"/>
      <w:r w:rsidRPr="006A5127">
        <w:t xml:space="preserve"> are carried out in conformity with the provisions set forth in the present Treaty.</w:t>
      </w:r>
      <w:r>
        <w:t xml:space="preserve"> </w:t>
      </w:r>
      <w:r w:rsidRPr="00912C58">
        <w:rPr>
          <w:rStyle w:val="Emphasis"/>
          <w:highlight w:val="green"/>
        </w:rPr>
        <w:t>By permitting non-governmental activities in space</w:t>
      </w:r>
      <w:r w:rsidRPr="006A5127">
        <w:t xml:space="preserve">, albeit under government supervision, </w:t>
      </w:r>
      <w:r w:rsidRPr="00912C58">
        <w:rPr>
          <w:rStyle w:val="Emphasis"/>
          <w:highlight w:val="green"/>
        </w:rPr>
        <w:t>this section of the treaty allowed for the creation of the commercial telecommunications, remote-sensing, and spacecraft launching industries</w:t>
      </w:r>
      <w:r w:rsidRPr="006A5127">
        <w:t xml:space="preserve">, which were then in their infancy and today are thriving. However, as </w:t>
      </w:r>
      <w:proofErr w:type="spellStart"/>
      <w:r w:rsidRPr="006A5127">
        <w:t>Kopal</w:t>
      </w:r>
      <w:proofErr w:type="spellEnd"/>
      <w:r w:rsidRPr="006A5127">
        <w:t xml:space="preserve"> notes, </w:t>
      </w:r>
      <w:r w:rsidRPr="00912C58">
        <w:rPr>
          <w:rStyle w:val="Emphasis"/>
          <w:highlight w:val="green"/>
        </w:rPr>
        <w:t>the treaty “does not contain any principles that would regulate economic activities for the purpose of exploring and exploiting the natural resources of outer space, the Moon and other celestial bodies</w:t>
      </w:r>
      <w:r w:rsidRPr="006A5127">
        <w:t>.” At the time the treaty was negotiated, the issues of economic development in space seemed remote, and so diplomats set them aside as potential</w:t>
      </w:r>
      <w:r>
        <w:t xml:space="preserve"> </w:t>
      </w:r>
      <w:r w:rsidRPr="006A5127">
        <w:t>obstacles to finding agreement on what they saw as more pressing issues.</w:t>
      </w:r>
    </w:p>
    <w:p w14:paraId="77D46632" w14:textId="77777777" w:rsidR="0055310D" w:rsidRDefault="0055310D" w:rsidP="0055310D">
      <w:pPr>
        <w:pStyle w:val="Heading4"/>
      </w:pPr>
      <w:r>
        <w:t xml:space="preserve">The </w:t>
      </w:r>
      <w:proofErr w:type="spellStart"/>
      <w:r>
        <w:t>Aff</w:t>
      </w:r>
      <w:proofErr w:type="spellEnd"/>
      <w:r>
        <w:t xml:space="preserve"> needs to prove that there is a distinction between earth and space that </w:t>
      </w:r>
      <w:proofErr w:type="gramStart"/>
      <w:r>
        <w:t>actually justifies</w:t>
      </w:r>
      <w:proofErr w:type="gramEnd"/>
      <w:r>
        <w:t xml:space="preserve"> stripping people of a fundamental human right, otherwise, there is no practical reason why something we consider a fundamental right on earth is unjust in space. Just because something is </w:t>
      </w:r>
      <w:proofErr w:type="gramStart"/>
      <w:r>
        <w:t>new</w:t>
      </w:r>
      <w:proofErr w:type="gramEnd"/>
      <w:r>
        <w:t xml:space="preserve"> and unknown doesn’t mean morality changes.</w:t>
      </w:r>
    </w:p>
    <w:p w14:paraId="2A618BEB" w14:textId="77777777" w:rsidR="0055310D" w:rsidRPr="00C052AE" w:rsidRDefault="0055310D" w:rsidP="0055310D">
      <w:r w:rsidRPr="00C052AE">
        <w:rPr>
          <w:rStyle w:val="Style13ptBold"/>
        </w:rPr>
        <w:t>Spotswood 19</w:t>
      </w:r>
      <w:r w:rsidRPr="00C052AE">
        <w:t xml:space="preserve">, Beth Spotswood, Beth Spotswood is Alta's digital editor, events manager, and a contributing writer. In addition to her work for Alta, Beth writes for the San Francisco Chronicle. 4-4-2019, "Ethics in Space, Morals on Earth," Alta Online, </w:t>
      </w:r>
      <w:hyperlink r:id="rId12" w:history="1">
        <w:r w:rsidRPr="00C052AE">
          <w:rPr>
            <w:rStyle w:val="Hyperlink"/>
          </w:rPr>
          <w:t>https://www.altaonline.com/dispatches/a5208/ethics-in-space-morals-on-earth/</w:t>
        </w:r>
      </w:hyperlink>
      <w:r w:rsidRPr="00C052AE">
        <w:t xml:space="preserve"> Livingston RB</w:t>
      </w:r>
    </w:p>
    <w:p w14:paraId="7B4184AB" w14:textId="77777777" w:rsidR="0055310D" w:rsidRPr="00707474" w:rsidRDefault="0055310D" w:rsidP="0055310D">
      <w:r w:rsidRPr="00707474">
        <w:t>Bronson describes Planet as a technological Batman, “catching bad guys red-handed, and monitoring the machinations of evil profiteering.” But with hundreds of satellites—Planet’s and its competitors’—</w:t>
      </w:r>
      <w:hyperlink r:id="rId13" w:history="1">
        <w:r w:rsidRPr="00707474">
          <w:rPr>
            <w:rStyle w:val="Hyperlink"/>
          </w:rPr>
          <w:t>snapping and selling photos</w:t>
        </w:r>
      </w:hyperlink>
      <w:r w:rsidRPr="00707474">
        <w:t> of every inch of the planet, there’s rapidly increasing room for misuse of this medium.</w:t>
      </w:r>
      <w:r>
        <w:t xml:space="preserve"> </w:t>
      </w:r>
      <w:r w:rsidRPr="00707474">
        <w:t>While scientists are expected to be collaborative, as evidenced by this </w:t>
      </w:r>
      <w:hyperlink r:id="rId14" w:history="1">
        <w:r w:rsidRPr="00707474">
          <w:rPr>
            <w:rStyle w:val="Hyperlink"/>
          </w:rPr>
          <w:t>2018 Alta piece from Jennifer Ouellette</w:t>
        </w:r>
      </w:hyperlink>
      <w:r w:rsidRPr="00707474">
        <w:t> on the many talented minds who collaborated to solve the mystery of gravitational waves, can we expect corporations and governments to work together for the common good?</w:t>
      </w:r>
      <w:r>
        <w:t xml:space="preserve"> </w:t>
      </w:r>
      <w:r w:rsidRPr="00707474">
        <w:t>For example, what happens to this technology that we toss into space? Last week, </w:t>
      </w:r>
      <w:hyperlink r:id="rId15" w:history="1">
        <w:r w:rsidRPr="00707474">
          <w:rPr>
            <w:rStyle w:val="Hyperlink"/>
          </w:rPr>
          <w:t>India shot down</w:t>
        </w:r>
      </w:hyperlink>
      <w:r w:rsidRPr="00707474">
        <w:t> one of its own satellites, leaving a debris field of space junk in its wake and ticking off scientists around the world.</w:t>
      </w:r>
      <w:r>
        <w:t xml:space="preserve"> </w:t>
      </w:r>
      <w:r w:rsidRPr="00707474">
        <w:t xml:space="preserve">According to </w:t>
      </w:r>
      <w:r w:rsidRPr="00707474">
        <w:lastRenderedPageBreak/>
        <w:t xml:space="preserve">Bronson, </w:t>
      </w:r>
      <w:r w:rsidRPr="00707474">
        <w:rPr>
          <w:rStyle w:val="Emphasis"/>
          <w:highlight w:val="green"/>
        </w:rPr>
        <w:t>ethics in space isn’t the question</w:t>
      </w:r>
      <w:r w:rsidRPr="00707474">
        <w:t xml:space="preserve">. </w:t>
      </w:r>
      <w:r w:rsidRPr="00707474">
        <w:rPr>
          <w:rStyle w:val="Emphasis"/>
          <w:highlight w:val="green"/>
        </w:rPr>
        <w:t>Morality on Earth is</w:t>
      </w:r>
      <w:r w:rsidRPr="00707474">
        <w:t>. He expands on his Alta piece with these thoughts on human standards for space.</w:t>
      </w:r>
      <w:r>
        <w:t xml:space="preserve"> </w:t>
      </w:r>
      <w:r w:rsidRPr="00707474">
        <w:rPr>
          <w:rStyle w:val="Emphasis"/>
          <w:highlight w:val="green"/>
        </w:rPr>
        <w:t>Society always projects both its fears and its desires onto new technology</w:t>
      </w:r>
      <w:r w:rsidRPr="00707474">
        <w:t xml:space="preserve">. But </w:t>
      </w:r>
      <w:r w:rsidRPr="00707474">
        <w:rPr>
          <w:rStyle w:val="Emphasis"/>
          <w:highlight w:val="green"/>
        </w:rPr>
        <w:t>we go through phases where we are much heavier on fear, and</w:t>
      </w:r>
      <w:r w:rsidRPr="00707474">
        <w:t xml:space="preserve"> it feels like </w:t>
      </w:r>
      <w:r w:rsidRPr="00707474">
        <w:rPr>
          <w:rStyle w:val="Emphasis"/>
          <w:highlight w:val="green"/>
        </w:rPr>
        <w:t>we’re entering such a phase again</w:t>
      </w:r>
      <w:r w:rsidRPr="00707474">
        <w:t xml:space="preserve">. Society is unsettled; </w:t>
      </w:r>
      <w:r w:rsidRPr="00707474">
        <w:rPr>
          <w:rStyle w:val="Emphasis"/>
          <w:highlight w:val="green"/>
        </w:rPr>
        <w:t>when we look to space, we want to play the role of the conscience</w:t>
      </w:r>
    </w:p>
    <w:p w14:paraId="1B8B8D35" w14:textId="77777777" w:rsidR="0055310D" w:rsidRPr="007572AB" w:rsidRDefault="0055310D" w:rsidP="0055310D">
      <w:pPr>
        <w:pStyle w:val="Heading4"/>
      </w:pPr>
      <w:r>
        <w:t>Historically, we have seen that when you change property rights and our idea of them it leads to a violation and weakening of property rights, which is horrible for protecting property rights. This is seen in Kenya.</w:t>
      </w:r>
    </w:p>
    <w:p w14:paraId="53B4F21C" w14:textId="77777777" w:rsidR="0055310D" w:rsidRDefault="0055310D" w:rsidP="0055310D">
      <w:proofErr w:type="spellStart"/>
      <w:r w:rsidRPr="007572AB">
        <w:rPr>
          <w:rStyle w:val="Style13ptBold"/>
        </w:rPr>
        <w:t>Ensminger</w:t>
      </w:r>
      <w:proofErr w:type="spellEnd"/>
      <w:r w:rsidRPr="007572AB">
        <w:rPr>
          <w:rStyle w:val="Style13ptBold"/>
        </w:rPr>
        <w:t xml:space="preserve"> 97</w:t>
      </w:r>
      <w:r w:rsidRPr="007572AB">
        <w:t xml:space="preserve">, </w:t>
      </w:r>
      <w:proofErr w:type="spellStart"/>
      <w:r w:rsidRPr="007572AB">
        <w:t>Ensminger</w:t>
      </w:r>
      <w:proofErr w:type="spellEnd"/>
      <w:r w:rsidRPr="007572AB">
        <w:t xml:space="preserve">, Jean (1997) Changing Property Rights: Reconciling Formal and Informal Rights to Land in Africa. In: The Frontiers of The New Institutional Economics. Academic </w:t>
      </w:r>
      <w:proofErr w:type="gramStart"/>
      <w:r w:rsidRPr="007572AB">
        <w:t>Press ,</w:t>
      </w:r>
      <w:proofErr w:type="gramEnd"/>
      <w:r w:rsidRPr="007572AB">
        <w:t xml:space="preserve"> San Diego, CA, pp. 165-196. ISBN 0122222407. </w:t>
      </w:r>
      <w:hyperlink r:id="rId16" w:history="1">
        <w:r w:rsidRPr="007572AB">
          <w:rPr>
            <w:rStyle w:val="Hyperlink"/>
          </w:rPr>
          <w:t>https://resolver.caltech.edu/CaltechAUTHORS:20160315-111441599</w:t>
        </w:r>
      </w:hyperlink>
      <w:r>
        <w:t xml:space="preserve"> Livingston RB</w:t>
      </w:r>
    </w:p>
    <w:p w14:paraId="5FB8FD6D" w14:textId="1B0708FE" w:rsidR="0055310D" w:rsidRDefault="0055310D" w:rsidP="0055310D">
      <w:r w:rsidRPr="007572AB">
        <w:rPr>
          <w:rStyle w:val="Emphasis"/>
          <w:highlight w:val="green"/>
        </w:rPr>
        <w:t>When property rights are changed</w:t>
      </w:r>
      <w:r>
        <w:t xml:space="preserve"> there are always winners and losers. But </w:t>
      </w:r>
      <w:r w:rsidRPr="007572AB">
        <w:rPr>
          <w:rStyle w:val="Emphasis"/>
          <w:highlight w:val="green"/>
        </w:rPr>
        <w:t>it stands to reason that the closer the fit between the new and old systems the less the injustice to prevailing distributions.</w:t>
      </w:r>
      <w:r>
        <w:t xml:space="preserve"> </w:t>
      </w:r>
      <w:proofErr w:type="spellStart"/>
      <w:r>
        <w:t>Libecap</w:t>
      </w:r>
      <w:proofErr w:type="spellEnd"/>
      <w:r>
        <w:t xml:space="preserve"> (1989, pp. 3-4) suggested that the </w:t>
      </w:r>
      <w:r w:rsidRPr="007572AB">
        <w:rPr>
          <w:rStyle w:val="Emphasis"/>
          <w:highlight w:val="green"/>
        </w:rPr>
        <w:t>net social gains from changes</w:t>
      </w:r>
      <w:r>
        <w:t xml:space="preserve"> in property rights </w:t>
      </w:r>
      <w:r w:rsidRPr="007572AB">
        <w:rPr>
          <w:rStyle w:val="Emphasis"/>
          <w:highlight w:val="green"/>
        </w:rPr>
        <w:t>will be modest</w:t>
      </w:r>
      <w:r>
        <w:t xml:space="preserve"> specifically because the difficulty involved in resolving the distribution conflicts that result is so great</w:t>
      </w:r>
      <w:r w:rsidRPr="007572AB">
        <w:rPr>
          <w:rStyle w:val="Emphasis"/>
          <w:highlight w:val="green"/>
        </w:rPr>
        <w:t>. There is ample evidence from the Kenyan situation to support his argument</w:t>
      </w:r>
      <w:r>
        <w:t xml:space="preserve">. We have already noted that the limitation on the number of heirs resulted in disinheritance. So abhorrent was this perceived miscarriage of social justice that houses merely let titles lapse rather than disinherit family members. But there were other mismatches between customary </w:t>
      </w:r>
      <w:proofErr w:type="spellStart"/>
      <w:r>
        <w:t>ststems</w:t>
      </w:r>
      <w:proofErr w:type="spellEnd"/>
      <w:r>
        <w:t xml:space="preserve"> and formal systems.</w:t>
      </w:r>
    </w:p>
    <w:p w14:paraId="77F0C61F" w14:textId="62A9A645" w:rsidR="00620A0F" w:rsidRPr="006B6D36" w:rsidRDefault="00620A0F" w:rsidP="00620A0F">
      <w:pPr>
        <w:pStyle w:val="Heading2"/>
      </w:pPr>
      <w:r>
        <w:lastRenderedPageBreak/>
        <w:t>AT: OST</w:t>
      </w:r>
    </w:p>
    <w:p w14:paraId="26CF84CF" w14:textId="164AD4F9" w:rsidR="00620A0F" w:rsidRPr="00355308" w:rsidRDefault="00620A0F" w:rsidP="00620A0F">
      <w:pPr>
        <w:pStyle w:val="Heading4"/>
        <w:rPr>
          <w:rFonts w:cs="Calibri"/>
          <w:color w:val="000000" w:themeColor="text1"/>
        </w:rPr>
      </w:pPr>
      <w:r>
        <w:rPr>
          <w:rFonts w:cs="Calibri"/>
          <w:color w:val="000000" w:themeColor="text1"/>
        </w:rPr>
        <w:t>OST has</w:t>
      </w:r>
      <w:r w:rsidRPr="00355308">
        <w:rPr>
          <w:rFonts w:cs="Calibri"/>
          <w:color w:val="000000" w:themeColor="text1"/>
        </w:rPr>
        <w:t xml:space="preserve"> zero authority and lack clarity—which creates ineffective regulations</w:t>
      </w:r>
    </w:p>
    <w:p w14:paraId="0226B48C" w14:textId="77777777" w:rsidR="00620A0F" w:rsidRPr="00355308" w:rsidRDefault="00620A0F" w:rsidP="00620A0F">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7" w:history="1">
        <w:r w:rsidRPr="00355308">
          <w:rPr>
            <w:color w:val="000000" w:themeColor="text1"/>
          </w:rPr>
          <w:t>https://scholarship.law.wm.edu/cgi/viewcontent.cgi?article=1653&amp;context=wmelpr</w:t>
        </w:r>
      </w:hyperlink>
    </w:p>
    <w:p w14:paraId="21E90CF1" w14:textId="77777777" w:rsidR="00620A0F" w:rsidRDefault="00620A0F" w:rsidP="00620A0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w:t>
      </w:r>
      <w:r w:rsidRPr="00620A0F">
        <w:rPr>
          <w:rStyle w:val="StyleUnderline"/>
          <w:color w:val="000000" w:themeColor="text1"/>
          <w:highlight w:val="green"/>
        </w:rPr>
        <w:t>ignore their precepts or disagree on the meaning of their substance</w:t>
      </w:r>
      <w:r w:rsidRPr="00620A0F">
        <w:rPr>
          <w:color w:val="000000" w:themeColor="text1"/>
          <w:sz w:val="14"/>
          <w:highlight w:val="green"/>
        </w:rPr>
        <w:t>.</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7DFA15F" w14:textId="77777777" w:rsidR="00D60D14" w:rsidRDefault="00D60D14" w:rsidP="00D60D14"/>
    <w:p w14:paraId="27676483" w14:textId="3877D2D2" w:rsidR="00D60D14" w:rsidRDefault="00D60D14" w:rsidP="00D60D14">
      <w:pPr>
        <w:pStyle w:val="Heading2"/>
      </w:pPr>
      <w:r>
        <w:lastRenderedPageBreak/>
        <w:t>AT: Space Wars</w:t>
      </w:r>
    </w:p>
    <w:p w14:paraId="4487B893" w14:textId="77777777" w:rsidR="00D60D14" w:rsidRDefault="00D60D14" w:rsidP="00D60D14"/>
    <w:p w14:paraId="25C0C814" w14:textId="77777777" w:rsidR="00D60D14" w:rsidRPr="00826A97" w:rsidRDefault="00D60D14" w:rsidP="00D60D14">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6FC87796" w14:textId="77777777" w:rsidR="00D60D14" w:rsidRPr="00CC2A6A" w:rsidRDefault="00D60D14" w:rsidP="00D60D14">
      <w:pPr>
        <w:rPr>
          <w:rStyle w:val="Style13ptBold"/>
        </w:rPr>
      </w:pPr>
      <w:proofErr w:type="spellStart"/>
      <w:r w:rsidRPr="00CC2A6A">
        <w:rPr>
          <w:rStyle w:val="Style13ptBold"/>
        </w:rPr>
        <w:t>Triezenberg</w:t>
      </w:r>
      <w:proofErr w:type="spellEnd"/>
      <w:r w:rsidRPr="00CC2A6A">
        <w:rPr>
          <w:rStyle w:val="Style13ptBold"/>
        </w:rPr>
        <w:t>, 17</w:t>
      </w:r>
    </w:p>
    <w:p w14:paraId="78A0AAE7" w14:textId="77777777" w:rsidR="00D60D14" w:rsidRDefault="00D60D14" w:rsidP="00D60D14">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8" w:history="1">
        <w:r>
          <w:rPr>
            <w:rStyle w:val="Hyperlink"/>
          </w:rPr>
          <w:t>https://www.rand.org/pubs/rgs_dissertations/RGSD400.html</w:t>
        </w:r>
      </w:hyperlink>
    </w:p>
    <w:p w14:paraId="46C95209" w14:textId="77777777" w:rsidR="00D60D14" w:rsidRPr="00CC2A6A" w:rsidRDefault="00D60D14" w:rsidP="00D60D14"/>
    <w:p w14:paraId="345CEF53" w14:textId="77777777" w:rsidR="00D60D14" w:rsidRDefault="00D60D14" w:rsidP="00D60D14">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6C5604A3" w14:textId="77777777" w:rsidR="00D60D14" w:rsidRDefault="00D60D14" w:rsidP="00D60D14"/>
    <w:p w14:paraId="3AFCD7FA" w14:textId="77777777" w:rsidR="00D60D14" w:rsidRPr="00AE5088" w:rsidRDefault="00D60D14" w:rsidP="00D60D14"/>
    <w:p w14:paraId="10F667EB" w14:textId="77777777" w:rsidR="00D60D14" w:rsidRPr="00250537" w:rsidRDefault="00D60D14" w:rsidP="00D60D14">
      <w:pPr>
        <w:pStyle w:val="Heading4"/>
      </w:pPr>
      <w:r>
        <w:t xml:space="preserve">Transparency </w:t>
      </w:r>
      <w:r w:rsidRPr="00250537">
        <w:rPr>
          <w:u w:val="single"/>
        </w:rPr>
        <w:t>inevitable</w:t>
      </w:r>
      <w:r>
        <w:t xml:space="preserve"> ---Nothing slips by in space </w:t>
      </w:r>
    </w:p>
    <w:p w14:paraId="57FD4A88" w14:textId="77777777" w:rsidR="00D60D14" w:rsidRPr="00F0758E" w:rsidRDefault="00D60D14" w:rsidP="00D60D14">
      <w:pPr>
        <w:rPr>
          <w:sz w:val="16"/>
          <w:szCs w:val="16"/>
        </w:rPr>
      </w:pPr>
      <w:r w:rsidRPr="00F0758E">
        <w:rPr>
          <w:sz w:val="16"/>
          <w:szCs w:val="16"/>
        </w:rPr>
        <w:t xml:space="preserve">--Surprise attacks either fail </w:t>
      </w:r>
      <w:proofErr w:type="spellStart"/>
      <w:r w:rsidRPr="00F0758E">
        <w:rPr>
          <w:sz w:val="16"/>
          <w:szCs w:val="16"/>
        </w:rPr>
        <w:t>bc</w:t>
      </w:r>
      <w:proofErr w:type="spellEnd"/>
      <w:r w:rsidRPr="00F0758E">
        <w:rPr>
          <w:sz w:val="16"/>
          <w:szCs w:val="16"/>
        </w:rPr>
        <w:t xml:space="preserve"> they’re ragged, or are detected </w:t>
      </w:r>
      <w:proofErr w:type="spellStart"/>
      <w:r w:rsidRPr="00F0758E">
        <w:rPr>
          <w:sz w:val="16"/>
          <w:szCs w:val="16"/>
        </w:rPr>
        <w:t>bc</w:t>
      </w:r>
      <w:proofErr w:type="spellEnd"/>
      <w:r w:rsidRPr="00F0758E">
        <w:rPr>
          <w:sz w:val="16"/>
          <w:szCs w:val="16"/>
        </w:rPr>
        <w:t xml:space="preserve"> the enemy </w:t>
      </w:r>
      <w:proofErr w:type="gramStart"/>
      <w:r w:rsidRPr="00F0758E">
        <w:rPr>
          <w:sz w:val="16"/>
          <w:szCs w:val="16"/>
        </w:rPr>
        <w:t>has to</w:t>
      </w:r>
      <w:proofErr w:type="gramEnd"/>
      <w:r w:rsidRPr="00F0758E">
        <w:rPr>
          <w:sz w:val="16"/>
          <w:szCs w:val="16"/>
        </w:rPr>
        <w:t xml:space="preserve"> load a ton of stuff into space</w:t>
      </w:r>
    </w:p>
    <w:p w14:paraId="2B212B09" w14:textId="77777777" w:rsidR="00D60D14" w:rsidRPr="00F0758E" w:rsidRDefault="00D60D14" w:rsidP="00D60D14">
      <w:pPr>
        <w:rPr>
          <w:sz w:val="16"/>
          <w:szCs w:val="16"/>
        </w:rPr>
      </w:pPr>
      <w:r w:rsidRPr="00F0758E">
        <w:rPr>
          <w:sz w:val="16"/>
          <w:szCs w:val="16"/>
        </w:rPr>
        <w:t xml:space="preserve">--Launch capacity is international – would have to ask to do it </w:t>
      </w:r>
    </w:p>
    <w:p w14:paraId="327CB3C4" w14:textId="77777777" w:rsidR="00D60D14" w:rsidRPr="00F0758E" w:rsidRDefault="00D60D14" w:rsidP="00D60D14">
      <w:pPr>
        <w:rPr>
          <w:sz w:val="16"/>
          <w:szCs w:val="16"/>
        </w:rPr>
      </w:pPr>
      <w:r w:rsidRPr="00F0758E">
        <w:rPr>
          <w:sz w:val="16"/>
          <w:szCs w:val="16"/>
        </w:rPr>
        <w:t>--Monitoring satellites is easy – as early as 50s elementary school classes saw stuff – remote sensing means we see everything in space or on the ground</w:t>
      </w:r>
    </w:p>
    <w:p w14:paraId="75092238" w14:textId="77777777" w:rsidR="00D60D14" w:rsidRPr="00F0758E" w:rsidRDefault="00D60D14" w:rsidP="00D60D14">
      <w:pPr>
        <w:rPr>
          <w:sz w:val="16"/>
          <w:szCs w:val="16"/>
        </w:rPr>
      </w:pPr>
      <w:r w:rsidRPr="00F0758E">
        <w:rPr>
          <w:sz w:val="16"/>
          <w:szCs w:val="16"/>
        </w:rPr>
        <w:t xml:space="preserve">--International nonproliferation agreements democratized site monitoring – we can see states interior regions </w:t>
      </w:r>
    </w:p>
    <w:p w14:paraId="7A72AB23" w14:textId="77777777" w:rsidR="00D60D14" w:rsidRPr="00F670A8" w:rsidRDefault="00D60D14" w:rsidP="00D60D14">
      <w:pPr>
        <w:rPr>
          <w:sz w:val="16"/>
          <w:szCs w:val="16"/>
        </w:rPr>
      </w:pPr>
      <w:r w:rsidRPr="00F0758E">
        <w:rPr>
          <w:sz w:val="16"/>
          <w:szCs w:val="16"/>
        </w:rPr>
        <w:lastRenderedPageBreak/>
        <w:t xml:space="preserve">--Even if no guarantee, </w:t>
      </w:r>
      <w:proofErr w:type="spellStart"/>
      <w:r w:rsidRPr="00F0758E">
        <w:rPr>
          <w:sz w:val="16"/>
          <w:szCs w:val="16"/>
        </w:rPr>
        <w:t>uncertainy</w:t>
      </w:r>
      <w:proofErr w:type="spellEnd"/>
      <w:r w:rsidRPr="00F0758E">
        <w:rPr>
          <w:sz w:val="16"/>
          <w:szCs w:val="16"/>
        </w:rPr>
        <w:t xml:space="preserve"> means no state would risk it </w:t>
      </w:r>
    </w:p>
    <w:p w14:paraId="1C1C5407" w14:textId="77777777" w:rsidR="00D60D14" w:rsidRDefault="00D60D14" w:rsidP="00D60D14">
      <w:proofErr w:type="spellStart"/>
      <w:r w:rsidRPr="00ED6270">
        <w:rPr>
          <w:rStyle w:val="Style13ptBold"/>
        </w:rPr>
        <w:t>Handberg</w:t>
      </w:r>
      <w:proofErr w:type="spellEnd"/>
      <w:r w:rsidRPr="00ED6270">
        <w:rPr>
          <w:rStyle w:val="Style13ptBold"/>
        </w:rPr>
        <w:t>, 17</w:t>
      </w:r>
      <w:r>
        <w:t xml:space="preserve"> –</w:t>
      </w:r>
      <w:r w:rsidRPr="00ED6270">
        <w:t xml:space="preserve"> </w:t>
      </w:r>
      <w:r>
        <w:t>Faculty and Research, School of Politics, Security, and International Affairs, UCF</w:t>
      </w:r>
    </w:p>
    <w:p w14:paraId="05D06331" w14:textId="77777777" w:rsidR="00D60D14" w:rsidRDefault="00D60D14" w:rsidP="00D60D14">
      <w:r>
        <w:t xml:space="preserve">Roger </w:t>
      </w:r>
      <w:proofErr w:type="spellStart"/>
      <w:r>
        <w:t>Handberg</w:t>
      </w:r>
      <w:proofErr w:type="spellEnd"/>
      <w:r>
        <w:t xml:space="preserve">, “Is space war imminent? Exploring the possibility,” Comparative Strategy. 2017. </w:t>
      </w:r>
      <w:hyperlink r:id="rId19" w:history="1">
        <w:r>
          <w:rPr>
            <w:rStyle w:val="Hyperlink"/>
          </w:rPr>
          <w:t>https://www.tandfonline.com/doi/pdf/10.1080/01495933.2017.1379832?needAccess=true</w:t>
        </w:r>
      </w:hyperlink>
    </w:p>
    <w:p w14:paraId="267A0FB1" w14:textId="77777777" w:rsidR="00D60D14" w:rsidRPr="00ED6270" w:rsidRDefault="00D60D14" w:rsidP="00D60D14"/>
    <w:p w14:paraId="33B8B851" w14:textId="47A2248E" w:rsidR="00D60D14" w:rsidRDefault="00D60D14" w:rsidP="00D60D14">
      <w:r>
        <w:t xml:space="preserve">Second, </w:t>
      </w:r>
      <w:r w:rsidRPr="00F670A8">
        <w:rPr>
          <w:rStyle w:val="TitleChar"/>
          <w:highlight w:val="cyan"/>
        </w:rPr>
        <w:t>surprise requires</w:t>
      </w:r>
      <w:r>
        <w:t xml:space="preserve"> that </w:t>
      </w:r>
      <w:r w:rsidRPr="00F0758E">
        <w:rPr>
          <w:rStyle w:val="TitleChar"/>
        </w:rPr>
        <w:t xml:space="preserve">sufficient </w:t>
      </w:r>
      <w:r w:rsidRPr="00F670A8">
        <w:rPr>
          <w:rStyle w:val="TitleChar"/>
          <w:highlight w:val="cyan"/>
        </w:rPr>
        <w:t>offensive</w:t>
      </w:r>
      <w:r w:rsidRPr="00F0758E">
        <w:rPr>
          <w:rStyle w:val="TitleChar"/>
        </w:rPr>
        <w:t xml:space="preserve"> space </w:t>
      </w:r>
      <w:r w:rsidRPr="00F670A8">
        <w:rPr>
          <w:rStyle w:val="TitleChar"/>
          <w:highlight w:val="cyan"/>
        </w:rPr>
        <w:t>assets be</w:t>
      </w:r>
      <w:r w:rsidRPr="00F0758E">
        <w:rPr>
          <w:rStyle w:val="TitleChar"/>
        </w:rPr>
        <w:t xml:space="preserve"> placed </w:t>
      </w:r>
      <w:r w:rsidRPr="00F670A8">
        <w:rPr>
          <w:rStyle w:val="TitleChar"/>
          <w:highlight w:val="cyan"/>
        </w:rPr>
        <w:t xml:space="preserve">in orbit </w:t>
      </w:r>
      <w:r w:rsidRPr="00F670A8">
        <w:rPr>
          <w:rStyle w:val="Emphasis"/>
          <w:highlight w:val="cyan"/>
        </w:rPr>
        <w:t>without triggering</w:t>
      </w:r>
      <w:r w:rsidRPr="00F670A8">
        <w:rPr>
          <w:rStyle w:val="Emphasis"/>
        </w:rPr>
        <w:t xml:space="preserve"> a </w:t>
      </w:r>
      <w:r w:rsidRPr="00F670A8">
        <w:rPr>
          <w:rStyle w:val="Emphasis"/>
          <w:highlight w:val="cya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w:t>
      </w:r>
      <w:proofErr w:type="gramStart"/>
      <w:r w:rsidRPr="00F670A8">
        <w:t xml:space="preserve">in </w:t>
      </w:r>
      <w:r w:rsidRPr="00F670A8">
        <w:rPr>
          <w:rStyle w:val="Emphasis"/>
        </w:rPr>
        <w:t>itself</w:t>
      </w:r>
      <w:r w:rsidRPr="00F670A8">
        <w:t xml:space="preserve"> possibly</w:t>
      </w:r>
      <w:proofErr w:type="gramEnd"/>
      <w:r w:rsidRPr="00F670A8">
        <w:t xml:space="preserve"> </w:t>
      </w:r>
      <w:r w:rsidRPr="00F670A8">
        <w:rPr>
          <w:rStyle w:val="Emphasis"/>
          <w:highlight w:val="cyan"/>
        </w:rPr>
        <w:t>self-defeating given high costs and</w:t>
      </w:r>
      <w:r w:rsidRPr="00F0758E">
        <w:rPr>
          <w:rStyle w:val="Emphasis"/>
        </w:rPr>
        <w:t xml:space="preserve"> a likely </w:t>
      </w:r>
      <w:r w:rsidRPr="00F670A8">
        <w:rPr>
          <w:rStyle w:val="Emphasis"/>
          <w:highlight w:val="cyan"/>
        </w:rPr>
        <w:t>lack</w:t>
      </w:r>
      <w:r w:rsidRPr="00F0758E">
        <w:rPr>
          <w:rStyle w:val="Emphasis"/>
        </w:rPr>
        <w:t xml:space="preserve"> </w:t>
      </w:r>
      <w:r w:rsidRPr="00F670A8">
        <w:rPr>
          <w:rStyle w:val="Emphasis"/>
          <w:highlight w:val="cyan"/>
        </w:rPr>
        <w:t>of launch capacity</w:t>
      </w:r>
      <w:r>
        <w:t xml:space="preserve">. In </w:t>
      </w:r>
      <w:r w:rsidRPr="00F0758E">
        <w:rPr>
          <w:rStyle w:val="TitleChar"/>
        </w:rPr>
        <w:t xml:space="preserve">addition, much </w:t>
      </w:r>
      <w:r w:rsidRPr="00F670A8">
        <w:rPr>
          <w:rStyle w:val="TitleChar"/>
          <w:highlight w:val="cyan"/>
        </w:rPr>
        <w:t>launch capacity is</w:t>
      </w:r>
      <w:r w:rsidRPr="00F0758E">
        <w:rPr>
          <w:rStyle w:val="TitleChar"/>
        </w:rPr>
        <w:t xml:space="preserve"> now </w:t>
      </w:r>
      <w:r w:rsidRPr="00F670A8">
        <w:rPr>
          <w:rStyle w:val="Emphasis"/>
          <w:highlight w:val="cya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F670A8">
        <w:rPr>
          <w:rStyle w:val="TitleChar"/>
          <w:highlight w:val="cyan"/>
        </w:rPr>
        <w:t>Space</w:t>
      </w:r>
      <w:r w:rsidRPr="00F0758E">
        <w:rPr>
          <w:rStyle w:val="TitleChar"/>
        </w:rPr>
        <w:t xml:space="preserve"> as an operational environment </w:t>
      </w:r>
      <w:r w:rsidRPr="00F670A8">
        <w:rPr>
          <w:rStyle w:val="TitleChar"/>
          <w:highlight w:val="cyan"/>
        </w:rPr>
        <w:t xml:space="preserve">suffers from </w:t>
      </w:r>
      <w:r w:rsidRPr="00F670A8">
        <w:rPr>
          <w:rStyle w:val="Emphasis"/>
          <w:highlight w:val="cyan"/>
        </w:rPr>
        <w:t>excessive transparency</w:t>
      </w:r>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F670A8">
        <w:rPr>
          <w:rStyle w:val="TitleChar"/>
          <w:highlight w:val="cyan"/>
        </w:rPr>
        <w:t>sat</w:t>
      </w:r>
      <w:r w:rsidRPr="00F0758E">
        <w:rPr>
          <w:rStyle w:val="TitleChar"/>
        </w:rPr>
        <w:t xml:space="preserve">ellite </w:t>
      </w:r>
      <w:r w:rsidRPr="00F670A8">
        <w:rPr>
          <w:rStyle w:val="TitleChar"/>
          <w:highlight w:val="cyan"/>
        </w:rPr>
        <w:t>launches in the</w:t>
      </w:r>
      <w:r w:rsidRPr="00F0758E">
        <w:rPr>
          <w:rStyle w:val="TitleChar"/>
        </w:rPr>
        <w:t xml:space="preserve"> 19</w:t>
      </w:r>
      <w:r w:rsidRPr="00F670A8">
        <w:rPr>
          <w:rStyle w:val="TitleChar"/>
          <w:highlight w:val="cyan"/>
        </w:rPr>
        <w:t>50s</w:t>
      </w:r>
      <w:r w:rsidRPr="00F0758E">
        <w:rPr>
          <w:rStyle w:val="TitleChar"/>
        </w:rPr>
        <w:t xml:space="preserve"> </w:t>
      </w:r>
      <w:r w:rsidRPr="00F670A8">
        <w:rPr>
          <w:rStyle w:val="TitleChar"/>
          <w:highlight w:val="cyan"/>
        </w:rPr>
        <w:t>were</w:t>
      </w:r>
      <w:r>
        <w:t xml:space="preserve"> accurately </w:t>
      </w:r>
      <w:r w:rsidRPr="00F670A8">
        <w:rPr>
          <w:rStyle w:val="TitleChar"/>
          <w:highlight w:val="cyan"/>
        </w:rPr>
        <w:t>tracked by a British grade-school</w:t>
      </w:r>
      <w:r w:rsidRPr="00F0758E">
        <w:rPr>
          <w:rStyle w:val="TitleChar"/>
        </w:rPr>
        <w:t xml:space="preserve"> class as a science project.</w:t>
      </w:r>
      <w:r>
        <w:t xml:space="preserve"> In addition, at </w:t>
      </w:r>
    </w:p>
    <w:p w14:paraId="5083CC0C" w14:textId="77777777" w:rsidR="00D60D14" w:rsidRDefault="00D60D14" w:rsidP="00D60D14"/>
    <w:p w14:paraId="6B37D348" w14:textId="77777777" w:rsidR="00D60D14" w:rsidRDefault="00D60D14" w:rsidP="00D60D14"/>
    <w:p w14:paraId="57B152B6" w14:textId="77777777" w:rsidR="00D60D14" w:rsidRPr="00452BB8" w:rsidRDefault="00D60D14" w:rsidP="00D60D14">
      <w:pPr>
        <w:pStyle w:val="Heading4"/>
        <w:rPr>
          <w:u w:val="single"/>
        </w:rPr>
      </w:pPr>
      <w:r>
        <w:t xml:space="preserve">Attacks </w:t>
      </w:r>
      <w:r w:rsidRPr="00452BB8">
        <w:rPr>
          <w:u w:val="single"/>
        </w:rPr>
        <w:t>don’t escalate</w:t>
      </w:r>
    </w:p>
    <w:p w14:paraId="48BEFD23" w14:textId="77777777" w:rsidR="00D60D14" w:rsidRPr="00C82829" w:rsidRDefault="00D60D14" w:rsidP="00D60D14">
      <w:pPr>
        <w:rPr>
          <w:rStyle w:val="Hyperlink"/>
          <w:sz w:val="16"/>
          <w:szCs w:val="16"/>
        </w:rPr>
      </w:pPr>
      <w:r w:rsidRPr="00C82829">
        <w:rPr>
          <w:rStyle w:val="Hyperlink"/>
          <w:sz w:val="16"/>
          <w:szCs w:val="16"/>
        </w:rPr>
        <w:t xml:space="preserve">--no retaliation – nukes are categorically different than space </w:t>
      </w:r>
      <w:proofErr w:type="spellStart"/>
      <w:r w:rsidRPr="00C82829">
        <w:rPr>
          <w:rStyle w:val="Hyperlink"/>
          <w:sz w:val="16"/>
          <w:szCs w:val="16"/>
        </w:rPr>
        <w:t>bc</w:t>
      </w:r>
      <w:proofErr w:type="spellEnd"/>
      <w:r w:rsidRPr="00C82829">
        <w:rPr>
          <w:rStyle w:val="Hyperlink"/>
          <w:sz w:val="16"/>
          <w:szCs w:val="16"/>
        </w:rPr>
        <w:t xml:space="preserve"> existential </w:t>
      </w:r>
    </w:p>
    <w:p w14:paraId="62020C91" w14:textId="77777777" w:rsidR="00D60D14" w:rsidRPr="00C82829" w:rsidRDefault="00D60D14" w:rsidP="00D60D14">
      <w:pPr>
        <w:rPr>
          <w:rStyle w:val="Hyperlink"/>
          <w:sz w:val="16"/>
          <w:szCs w:val="16"/>
        </w:rPr>
      </w:pPr>
      <w:r w:rsidRPr="00C82829">
        <w:rPr>
          <w:rStyle w:val="Hyperlink"/>
          <w:sz w:val="16"/>
          <w:szCs w:val="16"/>
        </w:rPr>
        <w:t>--space is like cyber – attacks are unfortunate but not worthy of a nuke response</w:t>
      </w:r>
    </w:p>
    <w:p w14:paraId="03A90340" w14:textId="77777777" w:rsidR="00D60D14" w:rsidRPr="00CD72C4" w:rsidRDefault="00D60D14" w:rsidP="00D60D14">
      <w:pPr>
        <w:rPr>
          <w:sz w:val="16"/>
          <w:szCs w:val="16"/>
        </w:rPr>
      </w:pPr>
      <w:r w:rsidRPr="00C82829">
        <w:rPr>
          <w:rStyle w:val="Hyperlink"/>
          <w:sz w:val="16"/>
          <w:szCs w:val="16"/>
        </w:rPr>
        <w:t xml:space="preserve">--nuke threats not credible </w:t>
      </w:r>
      <w:proofErr w:type="spellStart"/>
      <w:r w:rsidRPr="00C82829">
        <w:rPr>
          <w:rStyle w:val="Hyperlink"/>
          <w:sz w:val="16"/>
          <w:szCs w:val="16"/>
        </w:rPr>
        <w:t>bc</w:t>
      </w:r>
      <w:proofErr w:type="spellEnd"/>
      <w:r w:rsidRPr="00C82829">
        <w:rPr>
          <w:rStyle w:val="Hyperlink"/>
          <w:sz w:val="16"/>
          <w:szCs w:val="16"/>
        </w:rPr>
        <w:t xml:space="preserve"> nobody thinks space is at that </w:t>
      </w:r>
      <w:proofErr w:type="spellStart"/>
      <w:r w:rsidRPr="00C82829">
        <w:rPr>
          <w:rStyle w:val="Hyperlink"/>
          <w:sz w:val="16"/>
          <w:szCs w:val="16"/>
        </w:rPr>
        <w:t>lvl</w:t>
      </w:r>
      <w:proofErr w:type="spellEnd"/>
      <w:r w:rsidRPr="00C82829">
        <w:rPr>
          <w:rStyle w:val="Hyperlink"/>
          <w:sz w:val="16"/>
          <w:szCs w:val="16"/>
        </w:rPr>
        <w:t xml:space="preserve"> </w:t>
      </w:r>
    </w:p>
    <w:p w14:paraId="05EE694C" w14:textId="77777777" w:rsidR="00D60D14" w:rsidRDefault="00D60D14" w:rsidP="00D60D14">
      <w:r w:rsidRPr="00C44427">
        <w:rPr>
          <w:rStyle w:val="Style13ptBold"/>
        </w:rPr>
        <w:t>Lewis, 13</w:t>
      </w:r>
      <w:r>
        <w:t xml:space="preserve"> – Senior fellow and Program Director at the Center for Strategic and</w:t>
      </w:r>
    </w:p>
    <w:p w14:paraId="264A412F" w14:textId="77777777" w:rsidR="00D60D14" w:rsidRDefault="00D60D14" w:rsidP="00D60D14">
      <w:r>
        <w:t>International Studies</w:t>
      </w:r>
    </w:p>
    <w:p w14:paraId="09B360E0" w14:textId="77777777" w:rsidR="00D60D14" w:rsidRDefault="00D60D14" w:rsidP="00D60D14">
      <w:pPr>
        <w:rPr>
          <w:rStyle w:val="Hyperlink"/>
        </w:rPr>
      </w:pPr>
      <w:r>
        <w:t xml:space="preserve">James A. Lewis, “Reconsidering Deterrence for Space and Cyberspace,” in Anti-satellite Weapons, Deterrence and Sino-American Space Relations, September 2013. </w:t>
      </w:r>
      <w:hyperlink r:id="rId20" w:history="1">
        <w:r>
          <w:rPr>
            <w:rStyle w:val="Hyperlink"/>
          </w:rPr>
          <w:t>https://apps.dtic.mil/dtic/tr/fulltext/u2/a587431.pdf</w:t>
        </w:r>
      </w:hyperlink>
    </w:p>
    <w:p w14:paraId="419818B6" w14:textId="77777777" w:rsidR="00D60D14" w:rsidRPr="00C44427" w:rsidRDefault="00D60D14" w:rsidP="00D60D14"/>
    <w:p w14:paraId="02F8E5D2" w14:textId="77777777" w:rsidR="00D60D14" w:rsidRDefault="00D60D14" w:rsidP="00D60D14">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 xml:space="preserve">Threats to use military force to </w:t>
      </w:r>
      <w:r w:rsidRPr="00CA63DA">
        <w:rPr>
          <w:rStyle w:val="TitleChar"/>
        </w:rPr>
        <w:lastRenderedPageBreak/>
        <w:t>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21956BC1" w14:textId="77777777" w:rsidR="00D60D14" w:rsidRDefault="00D60D14" w:rsidP="00D60D14">
      <w:pPr>
        <w:rPr>
          <w:rStyle w:val="TitleChar"/>
        </w:rPr>
      </w:pPr>
    </w:p>
    <w:p w14:paraId="3E02B9E7" w14:textId="77777777" w:rsidR="002B41CD" w:rsidRPr="002F5FB8" w:rsidRDefault="002B41CD" w:rsidP="002B41CD">
      <w:pPr>
        <w:rPr>
          <w:rFonts w:asciiTheme="minorHAnsi" w:hAnsiTheme="minorHAnsi" w:cstheme="minorHAnsi"/>
          <w:color w:val="000000" w:themeColor="text1"/>
        </w:rPr>
      </w:pPr>
      <w:r w:rsidRPr="002F5FB8">
        <w:rPr>
          <w:rStyle w:val="Heading4Char"/>
          <w:rFonts w:asciiTheme="minorHAnsi" w:hAnsiTheme="minorHAnsi" w:cstheme="minorHAnsi"/>
        </w:rPr>
        <w:t>Grego 18</w:t>
      </w:r>
      <w:r w:rsidRPr="002F5FB8">
        <w:rPr>
          <w:rFonts w:asciiTheme="minorHAnsi" w:hAnsiTheme="minorHAnsi" w:cstheme="min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1" w:history="1">
        <w:r w:rsidRPr="002F5FB8">
          <w:rPr>
            <w:rFonts w:asciiTheme="minorHAnsi" w:hAnsiTheme="minorHAnsi" w:cstheme="minorHAnsi"/>
            <w:color w:val="000000" w:themeColor="text1"/>
          </w:rPr>
          <w:t>https://www.law.upenn.edu/live/files/7804-grego-space-and-crisis-stabilitypdf</w:t>
        </w:r>
      </w:hyperlink>
    </w:p>
    <w:p w14:paraId="09A2B9E0" w14:textId="77777777" w:rsidR="002B41CD" w:rsidRPr="002F5FB8" w:rsidRDefault="002B41CD" w:rsidP="002B41CD">
      <w:pPr>
        <w:rPr>
          <w:rFonts w:asciiTheme="minorHAnsi" w:hAnsiTheme="minorHAnsi" w:cstheme="minorHAnsi"/>
          <w:color w:val="000000" w:themeColor="text1"/>
          <w:sz w:val="16"/>
        </w:rPr>
      </w:pPr>
      <w:r w:rsidRPr="002F5FB8">
        <w:rPr>
          <w:rFonts w:asciiTheme="minorHAnsi" w:hAnsiTheme="minorHAnsi" w:cstheme="minorHAnsi"/>
          <w:color w:val="000000" w:themeColor="text1"/>
          <w:sz w:val="16"/>
        </w:rPr>
        <w:t xml:space="preserve">Why </w:t>
      </w:r>
      <w:r w:rsidRPr="002F5FB8">
        <w:rPr>
          <w:rStyle w:val="StyleUnderline"/>
          <w:rFonts w:asciiTheme="minorHAnsi" w:hAnsiTheme="minorHAnsi" w:cstheme="minorHAnsi"/>
          <w:color w:val="000000" w:themeColor="text1"/>
          <w:highlight w:val="green"/>
        </w:rPr>
        <w:t xml:space="preserve">space is a </w:t>
      </w:r>
      <w:r w:rsidRPr="002F5FB8">
        <w:rPr>
          <w:rStyle w:val="StyleUnderline"/>
          <w:rFonts w:asciiTheme="minorHAnsi" w:hAnsiTheme="minorHAnsi" w:cstheme="minorHAnsi"/>
          <w:color w:val="000000" w:themeColor="text1"/>
        </w:rPr>
        <w:t xml:space="preserve">particular </w:t>
      </w:r>
      <w:r w:rsidRPr="002F5FB8">
        <w:rPr>
          <w:rStyle w:val="StyleUnderline"/>
          <w:rFonts w:asciiTheme="minorHAnsi" w:hAnsiTheme="minorHAnsi" w:cstheme="minorHAnsi"/>
          <w:color w:val="000000" w:themeColor="text1"/>
          <w:highlight w:val="green"/>
        </w:rPr>
        <w:t>problem for crisis stability</w:t>
      </w:r>
      <w:r w:rsidRPr="002F5FB8">
        <w:rPr>
          <w:rFonts w:asciiTheme="minorHAnsi" w:hAnsiTheme="minorHAnsi" w:cstheme="minorHAnsi"/>
          <w:color w:val="000000" w:themeColor="text1"/>
          <w:sz w:val="16"/>
        </w:rPr>
        <w:t xml:space="preserve"> </w:t>
      </w:r>
      <w:proofErr w:type="gramStart"/>
      <w:r w:rsidRPr="002F5FB8">
        <w:rPr>
          <w:rFonts w:asciiTheme="minorHAnsi" w:hAnsiTheme="minorHAnsi" w:cstheme="minorHAnsi"/>
          <w:color w:val="000000" w:themeColor="text1"/>
          <w:sz w:val="16"/>
        </w:rPr>
        <w:t>For</w:t>
      </w:r>
      <w:proofErr w:type="gramEnd"/>
      <w:r w:rsidRPr="002F5FB8">
        <w:rPr>
          <w:rFonts w:asciiTheme="minorHAnsi" w:hAnsiTheme="minorHAnsi" w:cstheme="min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2F5FB8">
        <w:rPr>
          <w:rStyle w:val="StyleUnderline"/>
          <w:rFonts w:asciiTheme="minorHAnsi" w:hAnsiTheme="minorHAnsi" w:cstheme="minorHAnsi"/>
        </w:rPr>
        <w:t xml:space="preserve">and first strike incentives Satellites are inherently fragile and difficult to protect; in the language of strategic planners, </w:t>
      </w:r>
      <w:r w:rsidRPr="002F5FB8">
        <w:rPr>
          <w:rStyle w:val="StyleUnderline"/>
          <w:rFonts w:asciiTheme="minorHAnsi" w:hAnsiTheme="minorHAnsi" w:cstheme="minorHAnsi"/>
          <w:highlight w:val="green"/>
        </w:rPr>
        <w:t>space is</w:t>
      </w:r>
      <w:r w:rsidRPr="002F5FB8">
        <w:rPr>
          <w:rStyle w:val="StyleUnderline"/>
          <w:rFonts w:asciiTheme="minorHAnsi" w:hAnsiTheme="minorHAnsi" w:cstheme="minorHAnsi"/>
        </w:rPr>
        <w:t xml:space="preserve"> an </w:t>
      </w:r>
      <w:r w:rsidRPr="002F5FB8">
        <w:rPr>
          <w:rStyle w:val="StyleUnderline"/>
          <w:rFonts w:asciiTheme="minorHAnsi" w:hAnsiTheme="minorHAnsi" w:cstheme="minorHAnsi"/>
          <w:highlight w:val="green"/>
        </w:rPr>
        <w:t>“offense-dominant”</w:t>
      </w:r>
      <w:r w:rsidRPr="002F5FB8">
        <w:rPr>
          <w:rStyle w:val="StyleUnderline"/>
          <w:rFonts w:asciiTheme="minorHAnsi" w:hAnsiTheme="minorHAnsi" w:cstheme="minorHAnsi"/>
        </w:rPr>
        <w:t xml:space="preserve"> regime. </w:t>
      </w:r>
      <w:r w:rsidRPr="002F5FB8">
        <w:rPr>
          <w:rStyle w:val="StyleUnderline"/>
          <w:rFonts w:asciiTheme="minorHAnsi" w:hAnsiTheme="minorHAnsi" w:cstheme="minorHAnsi"/>
          <w:highlight w:val="green"/>
        </w:rPr>
        <w:t>This can lead to</w:t>
      </w:r>
      <w:r w:rsidRPr="002F5FB8">
        <w:rPr>
          <w:rStyle w:val="StyleUnderline"/>
          <w:rFonts w:asciiTheme="minorHAnsi" w:hAnsiTheme="minorHAnsi" w:cstheme="minorHAnsi"/>
        </w:rPr>
        <w:t xml:space="preserve"> a number of </w:t>
      </w:r>
      <w:r w:rsidRPr="002F5FB8">
        <w:rPr>
          <w:rStyle w:val="StyleUnderline"/>
          <w:rFonts w:asciiTheme="minorHAnsi" w:hAnsiTheme="minorHAnsi" w:cstheme="minorHAnsi"/>
          <w:highlight w:val="green"/>
        </w:rPr>
        <w:t>pressures to strike</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first</w:t>
      </w:r>
      <w:r w:rsidRPr="002F5FB8">
        <w:rPr>
          <w:rStyle w:val="StyleUnderline"/>
          <w:rFonts w:asciiTheme="minorHAnsi" w:hAnsiTheme="minorHAnsi" w:cstheme="minorHAnsi"/>
        </w:rPr>
        <w:t xml:space="preserve"> that </w:t>
      </w:r>
      <w:proofErr w:type="gramStart"/>
      <w:r w:rsidRPr="002F5FB8">
        <w:rPr>
          <w:rStyle w:val="StyleUnderline"/>
          <w:rFonts w:asciiTheme="minorHAnsi" w:hAnsiTheme="minorHAnsi" w:cstheme="minorHAnsi"/>
        </w:rPr>
        <w:t>don‘</w:t>
      </w:r>
      <w:proofErr w:type="gramEnd"/>
      <w:r w:rsidRPr="002F5FB8">
        <w:rPr>
          <w:rStyle w:val="StyleUnderline"/>
          <w:rFonts w:asciiTheme="minorHAnsi" w:hAnsiTheme="minorHAnsi" w:cstheme="minorHAnsi"/>
        </w:rPr>
        <w:t xml:space="preserve">t exist for other, better-protected domains. Satellites travel on predictable orbits, and many pass repeatedly over all of the </w:t>
      </w:r>
      <w:proofErr w:type="gramStart"/>
      <w:r w:rsidRPr="002F5FB8">
        <w:rPr>
          <w:rStyle w:val="StyleUnderline"/>
          <w:rFonts w:asciiTheme="minorHAnsi" w:hAnsiTheme="minorHAnsi" w:cstheme="minorHAnsi"/>
        </w:rPr>
        <w:t>earth‘</w:t>
      </w:r>
      <w:proofErr w:type="gramEnd"/>
      <w:r w:rsidRPr="002F5FB8">
        <w:rPr>
          <w:rStyle w:val="StyleUnderline"/>
          <w:rFonts w:asciiTheme="minorHAnsi" w:hAnsiTheme="minorHAnsi" w:cstheme="minorHAnsi"/>
        </w:rPr>
        <w:t xml:space="preserve">s nations. </w:t>
      </w:r>
      <w:proofErr w:type="gramStart"/>
      <w:r w:rsidRPr="002F5FB8">
        <w:rPr>
          <w:rStyle w:val="StyleUnderline"/>
          <w:rFonts w:asciiTheme="minorHAnsi" w:hAnsiTheme="minorHAnsi" w:cstheme="minorHAnsi"/>
        </w:rPr>
        <w:t>Low-earth</w:t>
      </w:r>
      <w:proofErr w:type="gramEnd"/>
      <w:r w:rsidRPr="002F5FB8">
        <w:rPr>
          <w:rStyle w:val="StyleUnderline"/>
          <w:rFonts w:asciiTheme="minorHAnsi" w:hAnsiTheme="minorHAnsi" w:cstheme="min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2F5FB8">
        <w:rPr>
          <w:rFonts w:asciiTheme="minorHAnsi" w:hAnsiTheme="minorHAnsi" w:cstheme="minorHAnsi"/>
          <w:color w:val="000000" w:themeColor="text1"/>
          <w:sz w:val="16"/>
        </w:rPr>
        <w:t xml:space="preserve"> fuel, which has to be brought along on launch, limiting </w:t>
      </w:r>
      <w:proofErr w:type="gramStart"/>
      <w:r w:rsidRPr="002F5FB8">
        <w:rPr>
          <w:rFonts w:asciiTheme="minorHAnsi" w:hAnsiTheme="minorHAnsi" w:cstheme="minorHAnsi"/>
          <w:color w:val="000000" w:themeColor="text1"/>
          <w:sz w:val="16"/>
        </w:rPr>
        <w:t>satellites‘ ability</w:t>
      </w:r>
      <w:proofErr w:type="gramEnd"/>
      <w:r w:rsidRPr="002F5FB8">
        <w:rPr>
          <w:rFonts w:asciiTheme="minorHAnsi" w:hAnsiTheme="minorHAnsi" w:cstheme="minorHAnsi"/>
          <w:color w:val="000000" w:themeColor="text1"/>
          <w:sz w:val="16"/>
        </w:rPr>
        <w:t xml:space="preserve"> to move away from threats. And so, these very valuable satellites are also inherently vulnerable and may present as attractive targets. Thus, </w:t>
      </w:r>
      <w:r w:rsidRPr="002F5FB8">
        <w:rPr>
          <w:rStyle w:val="Style13ptBold"/>
          <w:rFonts w:asciiTheme="minorHAnsi" w:hAnsiTheme="minorHAnsi" w:cstheme="minorHAnsi"/>
          <w:color w:val="000000" w:themeColor="text1"/>
        </w:rPr>
        <w:t>an actor with substantial dependence on space has an incentive to strike first if hostilities look probable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to ensure</w:t>
      </w:r>
      <w:r w:rsidRPr="002F5FB8">
        <w:rPr>
          <w:rFonts w:asciiTheme="minorHAnsi" w:hAnsiTheme="minorHAnsi" w:cstheme="minorHAnsi"/>
          <w:color w:val="000000" w:themeColor="text1"/>
          <w:u w:val="single"/>
        </w:rPr>
        <w:t xml:space="preserve"> these </w:t>
      </w:r>
      <w:r w:rsidRPr="002F5FB8">
        <w:rPr>
          <w:rStyle w:val="Style13ptBold"/>
          <w:rFonts w:asciiTheme="minorHAnsi" w:hAnsiTheme="minorHAnsi" w:cstheme="minorHAnsi"/>
          <w:color w:val="000000" w:themeColor="text1"/>
        </w:rPr>
        <w:t>valuable assets are not lost</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highlight w:val="green"/>
        </w:rPr>
        <w:t>E</w:t>
      </w:r>
      <w:r w:rsidRPr="002F5FB8">
        <w:rPr>
          <w:rStyle w:val="Emphasis"/>
          <w:rFonts w:asciiTheme="minorHAnsi" w:hAnsiTheme="minorHAnsi" w:cstheme="minorHAnsi"/>
          <w:highlight w:val="green"/>
        </w:rPr>
        <w:t>ven if</w:t>
      </w:r>
      <w:r w:rsidRPr="002F5FB8">
        <w:rPr>
          <w:rStyle w:val="Emphasis"/>
          <w:rFonts w:asciiTheme="minorHAnsi" w:hAnsiTheme="minorHAnsi" w:cstheme="minorHAnsi"/>
        </w:rPr>
        <w:t xml:space="preserve"> both (</w:t>
      </w:r>
      <w:proofErr w:type="gramStart"/>
      <w:r w:rsidRPr="002F5FB8">
        <w:rPr>
          <w:rStyle w:val="Emphasis"/>
          <w:rFonts w:asciiTheme="minorHAnsi" w:hAnsiTheme="minorHAnsi" w:cstheme="minorHAnsi"/>
        </w:rPr>
        <w:t>or</w:t>
      </w:r>
      <w:proofErr w:type="gramEnd"/>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all) sides</w:t>
      </w:r>
      <w:r w:rsidRPr="002F5FB8">
        <w:rPr>
          <w:rStyle w:val="Emphasis"/>
          <w:rFonts w:asciiTheme="minorHAnsi" w:hAnsiTheme="minorHAnsi" w:cstheme="minorHAnsi"/>
        </w:rPr>
        <w:t xml:space="preserve"> in a conflict </w:t>
      </w:r>
      <w:r w:rsidRPr="002F5FB8">
        <w:rPr>
          <w:rStyle w:val="Emphasis"/>
          <w:rFonts w:asciiTheme="minorHAnsi" w:hAnsiTheme="minorHAnsi" w:cstheme="minorHAnsi"/>
          <w:highlight w:val="green"/>
        </w:rPr>
        <w:t>prefer not to engage in war</w:t>
      </w:r>
      <w:r w:rsidRPr="002F5FB8">
        <w:rPr>
          <w:rStyle w:val="Emphasis"/>
          <w:rFonts w:asciiTheme="minorHAnsi" w:hAnsiTheme="minorHAnsi" w:cstheme="minorHAnsi"/>
        </w:rPr>
        <w:t>,</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2F5FB8">
        <w:rPr>
          <w:rFonts w:asciiTheme="minorHAnsi" w:hAnsiTheme="minorHAnsi" w:cstheme="minorHAnsi"/>
          <w:color w:val="000000" w:themeColor="text1"/>
          <w:sz w:val="16"/>
        </w:rPr>
        <w:t>side‘</w:t>
      </w:r>
      <w:proofErr w:type="gramEnd"/>
      <w:r w:rsidRPr="002F5FB8">
        <w:rPr>
          <w:rFonts w:asciiTheme="minorHAnsi" w:hAnsiTheme="minorHAnsi" w:cstheme="min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2F5FB8">
        <w:rPr>
          <w:rStyle w:val="Emphasis"/>
          <w:rFonts w:asciiTheme="minorHAnsi" w:hAnsiTheme="minorHAnsi" w:cstheme="minorHAnsi"/>
          <w:highlight w:val="green"/>
        </w:rPr>
        <w:t xml:space="preserve">any actor </w:t>
      </w:r>
      <w:r w:rsidRPr="002F5FB8">
        <w:rPr>
          <w:rStyle w:val="Emphasis"/>
          <w:rFonts w:asciiTheme="minorHAnsi" w:hAnsiTheme="minorHAnsi" w:cstheme="minorHAnsi"/>
        </w:rPr>
        <w:t xml:space="preserve">for which satellites or space-based weapons are an important part of its military posture, whether for support missions or on-orbit weapons, </w:t>
      </w:r>
      <w:r w:rsidRPr="002F5FB8">
        <w:rPr>
          <w:rStyle w:val="Emphasis"/>
          <w:rFonts w:asciiTheme="minorHAnsi" w:hAnsiTheme="minorHAnsi" w:cstheme="minorHAnsi"/>
          <w:highlight w:val="green"/>
        </w:rPr>
        <w:t>will feel “use it or lose it” pressure</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because of the inherent vulnerability of satellites. Short timelines and difficulty of attribution </w:t>
      </w:r>
      <w:proofErr w:type="gramStart"/>
      <w:r w:rsidRPr="002F5FB8">
        <w:rPr>
          <w:rFonts w:asciiTheme="minorHAnsi" w:hAnsiTheme="minorHAnsi" w:cstheme="minorHAnsi"/>
          <w:color w:val="000000" w:themeColor="text1"/>
          <w:sz w:val="16"/>
        </w:rPr>
        <w:t>The</w:t>
      </w:r>
      <w:proofErr w:type="gramEnd"/>
      <w:r w:rsidRPr="002F5FB8">
        <w:rPr>
          <w:rFonts w:asciiTheme="minorHAnsi" w:hAnsiTheme="minorHAnsi" w:cstheme="minorHAnsi"/>
          <w:color w:val="000000" w:themeColor="text1"/>
          <w:sz w:val="16"/>
        </w:rPr>
        <w:t xml:space="preserve"> </w:t>
      </w:r>
      <w:r w:rsidRPr="002F5FB8">
        <w:rPr>
          <w:rStyle w:val="StyleUnderline"/>
          <w:rFonts w:asciiTheme="minorHAnsi" w:hAnsiTheme="minorHAnsi" w:cstheme="minorHAnsi"/>
          <w:color w:val="000000" w:themeColor="text1"/>
        </w:rPr>
        <w:t>compressed timelines</w:t>
      </w:r>
      <w:r w:rsidRPr="002F5FB8">
        <w:rPr>
          <w:rFonts w:asciiTheme="minorHAnsi" w:hAnsiTheme="minorHAnsi" w:cstheme="minorHAnsi"/>
          <w:color w:val="000000" w:themeColor="text1"/>
          <w:sz w:val="16"/>
        </w:rPr>
        <w:t xml:space="preserve"> characteristic </w:t>
      </w:r>
      <w:r w:rsidRPr="002F5FB8">
        <w:rPr>
          <w:rStyle w:val="Style13ptBold"/>
          <w:rFonts w:asciiTheme="minorHAnsi" w:hAnsiTheme="minorHAnsi" w:cstheme="minorHAnsi"/>
          <w:color w:val="000000" w:themeColor="text1"/>
        </w:rPr>
        <w:t>of crises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combine with these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“use it or lose it” pressures to shrink timelines</w:t>
      </w:r>
      <w:r w:rsidRPr="002F5FB8">
        <w:rPr>
          <w:rFonts w:asciiTheme="minorHAnsi" w:hAnsiTheme="minorHAnsi" w:cstheme="minorHAnsi"/>
          <w:color w:val="000000" w:themeColor="text1"/>
          <w:u w:val="single"/>
        </w:rPr>
        <w:t xml:space="preserve">. This dynamic </w:t>
      </w:r>
      <w:r w:rsidRPr="002F5FB8">
        <w:rPr>
          <w:rStyle w:val="Style13ptBold"/>
          <w:rFonts w:asciiTheme="minorHAnsi" w:hAnsiTheme="minorHAnsi" w:cstheme="minorHAnsi"/>
          <w:color w:val="000000" w:themeColor="text1"/>
        </w:rPr>
        <w:t>couples dangerously with</w:t>
      </w:r>
      <w:r w:rsidRPr="002F5FB8">
        <w:rPr>
          <w:rFonts w:asciiTheme="minorHAnsi" w:hAnsiTheme="minorHAnsi" w:cstheme="minorHAnsi"/>
          <w:color w:val="000000" w:themeColor="text1"/>
          <w:u w:val="single"/>
        </w:rPr>
        <w:t xml:space="preserve"> the </w:t>
      </w:r>
      <w:r w:rsidRPr="002F5FB8">
        <w:rPr>
          <w:rStyle w:val="Style13ptBold"/>
          <w:rFonts w:asciiTheme="minorHAnsi" w:hAnsiTheme="minorHAnsi" w:cstheme="minorHAnsi"/>
          <w:color w:val="000000" w:themeColor="text1"/>
        </w:rPr>
        <w:t>inherent difficulty of determining the causes of satellite degradation</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whether malicious or from natural causes, in a timely way</w:t>
      </w:r>
      <w:r w:rsidRPr="002F5FB8">
        <w:rPr>
          <w:rFonts w:asciiTheme="minorHAnsi" w:hAnsiTheme="minorHAnsi" w:cstheme="minorHAnsi"/>
          <w:color w:val="000000" w:themeColor="text1"/>
          <w:u w:val="single"/>
        </w:rPr>
        <w:t>.</w:t>
      </w:r>
      <w:r w:rsidRPr="002F5FB8">
        <w:rPr>
          <w:rFonts w:asciiTheme="minorHAnsi" w:hAnsiTheme="minorHAnsi" w:cstheme="min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2F5FB8">
        <w:rPr>
          <w:rFonts w:asciiTheme="minorHAnsi" w:hAnsiTheme="minorHAnsi" w:cstheme="minorHAnsi"/>
          <w:color w:val="000000" w:themeColor="text1"/>
          <w:sz w:val="16"/>
        </w:rPr>
        <w:t>So</w:t>
      </w:r>
      <w:proofErr w:type="gramEnd"/>
      <w:r w:rsidRPr="002F5FB8">
        <w:rPr>
          <w:rFonts w:asciiTheme="minorHAnsi" w:hAnsiTheme="minorHAnsi" w:cstheme="min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w:t>
      </w:r>
      <w:r w:rsidRPr="002F5FB8">
        <w:rPr>
          <w:rFonts w:asciiTheme="minorHAnsi" w:hAnsiTheme="minorHAnsi" w:cstheme="minorHAnsi"/>
          <w:color w:val="000000" w:themeColor="text1"/>
          <w:sz w:val="16"/>
        </w:rPr>
        <w:lastRenderedPageBreak/>
        <w:t xml:space="preserve">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2F5FB8">
        <w:rPr>
          <w:rStyle w:val="StyleUnderline"/>
          <w:rFonts w:asciiTheme="minorHAnsi" w:hAnsiTheme="minorHAnsi" w:cstheme="min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2F5FB8">
        <w:rPr>
          <w:rStyle w:val="StyleUnderline"/>
          <w:rFonts w:asciiTheme="minorHAnsi" w:hAnsiTheme="minorHAnsi" w:cstheme="minorHAnsi"/>
        </w:rPr>
        <w:t>other‘</w:t>
      </w:r>
      <w:proofErr w:type="gramEnd"/>
      <w:r w:rsidRPr="002F5FB8">
        <w:rPr>
          <w:rStyle w:val="StyleUnderline"/>
          <w:rFonts w:asciiTheme="minorHAnsi" w:hAnsiTheme="minorHAnsi" w:cstheme="min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2F5FB8">
        <w:rPr>
          <w:rStyle w:val="StyleUnderline"/>
          <w:rFonts w:asciiTheme="minorHAnsi" w:hAnsiTheme="minorHAnsi" w:cstheme="minorHAnsi"/>
          <w:highlight w:val="green"/>
        </w:rPr>
        <w:t>lines between</w:t>
      </w:r>
      <w:r w:rsidRPr="002F5FB8">
        <w:rPr>
          <w:rStyle w:val="StyleUnderline"/>
          <w:rFonts w:asciiTheme="minorHAnsi" w:hAnsiTheme="minorHAnsi" w:cstheme="minorHAnsi"/>
        </w:rPr>
        <w:t xml:space="preserve"> strategic </w:t>
      </w:r>
      <w:r w:rsidRPr="002F5FB8">
        <w:rPr>
          <w:rStyle w:val="StyleUnderline"/>
          <w:rFonts w:asciiTheme="minorHAnsi" w:hAnsiTheme="minorHAnsi" w:cstheme="minorHAnsi"/>
          <w:highlight w:val="green"/>
        </w:rPr>
        <w:t>satellite missions and other missions are blurred</w:t>
      </w:r>
      <w:r w:rsidRPr="002F5FB8">
        <w:rPr>
          <w:rStyle w:val="StyleUnderline"/>
          <w:rFonts w:asciiTheme="minorHAnsi" w:hAnsiTheme="minorHAnsi" w:cstheme="min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2F5FB8">
        <w:rPr>
          <w:rFonts w:asciiTheme="minorHAnsi" w:hAnsiTheme="minorHAnsi" w:cstheme="minorHAnsi"/>
          <w:color w:val="000000" w:themeColor="text1"/>
          <w:sz w:val="16"/>
        </w:rPr>
        <w:t xml:space="preserve"> conventional missile launchers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Interfering with an early warning sensor satellite might be intended to dissuade an adversary from using nuclear weapons first by degrading their missile defenses and thus hindering their first-strike posture</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rPr>
        <w:t>However</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 xml:space="preserve">for a state that uses early warning </w:t>
      </w:r>
      <w:r w:rsidRPr="002F5FB8">
        <w:rPr>
          <w:rStyle w:val="StyleUnderline"/>
          <w:rFonts w:asciiTheme="minorHAnsi" w:hAnsiTheme="minorHAnsi" w:cstheme="minorHAnsi"/>
        </w:rPr>
        <w:t xml:space="preserve">satellites to enable a “hair trigger” or </w:t>
      </w:r>
      <w:r w:rsidRPr="00C741F6">
        <w:rPr>
          <w:rStyle w:val="StyleUnderline"/>
          <w:rFonts w:asciiTheme="minorHAnsi" w:hAnsiTheme="minorHAnsi" w:cstheme="minorHAnsi"/>
          <w:highlight w:val="yellow"/>
        </w:rPr>
        <w:t>launch-on-attack posture, the interference with such a satellite might instead be interpreted as a precursor to a nuclear</w:t>
      </w:r>
      <w:r w:rsidRPr="002F5FB8">
        <w:rPr>
          <w:rStyle w:val="StyleUnderline"/>
          <w:rFonts w:asciiTheme="minorHAnsi" w:hAnsiTheme="minorHAnsi" w:cstheme="minorHAnsi"/>
        </w:rPr>
        <w:t xml:space="preserve"> attack. It may </w:t>
      </w:r>
      <w:r w:rsidRPr="002F5FB8">
        <w:rPr>
          <w:rStyle w:val="StyleUnderline"/>
          <w:rFonts w:asciiTheme="minorHAnsi" w:hAnsiTheme="minorHAnsi" w:cstheme="minorHAnsi"/>
          <w:highlight w:val="green"/>
        </w:rPr>
        <w:t>accelerate the use of nuclear weapons</w:t>
      </w:r>
      <w:r w:rsidRPr="002F5FB8">
        <w:rPr>
          <w:rStyle w:val="StyleUnderline"/>
          <w:rFonts w:asciiTheme="minorHAnsi" w:hAnsiTheme="minorHAnsi" w:cstheme="min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 xml:space="preserve">This may start a cycle of action and reaction based on </w:t>
      </w:r>
      <w:r w:rsidRPr="002F5FB8">
        <w:rPr>
          <w:rStyle w:val="StyleUnderline"/>
          <w:rFonts w:asciiTheme="minorHAnsi" w:hAnsiTheme="minorHAnsi" w:cstheme="minorHAnsi"/>
          <w:color w:val="000000" w:themeColor="text1"/>
        </w:rPr>
        <w:t>misperception</w:t>
      </w:r>
      <w:r w:rsidRPr="002F5FB8">
        <w:rPr>
          <w:rFonts w:asciiTheme="minorHAnsi" w:hAnsiTheme="minorHAnsi" w:cstheme="min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2F5FB8">
        <w:rPr>
          <w:rFonts w:asciiTheme="minorHAnsi" w:hAnsiTheme="minorHAnsi" w:cstheme="minorHAnsi"/>
          <w:color w:val="000000" w:themeColor="text1"/>
          <w:sz w:val="16"/>
        </w:rPr>
        <w:t>adversary‘</w:t>
      </w:r>
      <w:proofErr w:type="gramEnd"/>
      <w:r w:rsidRPr="002F5FB8">
        <w:rPr>
          <w:rFonts w:asciiTheme="minorHAnsi" w:hAnsiTheme="minorHAnsi" w:cstheme="min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2F5FB8">
        <w:rPr>
          <w:rFonts w:asciiTheme="minorHAnsi" w:hAnsiTheme="minorHAnsi" w:cstheme="minorHAnsi"/>
          <w:color w:val="000000" w:themeColor="text1"/>
          <w:sz w:val="16"/>
        </w:rPr>
        <w:t>Earth‘</w:t>
      </w:r>
      <w:proofErr w:type="gramEnd"/>
      <w:r w:rsidRPr="002F5FB8">
        <w:rPr>
          <w:rFonts w:asciiTheme="minorHAnsi" w:hAnsiTheme="minorHAnsi" w:cstheme="min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2F5FB8">
        <w:rPr>
          <w:rFonts w:asciiTheme="minorHAnsi" w:hAnsiTheme="minorHAnsi" w:cstheme="minorHAnsi"/>
          <w:color w:val="000000" w:themeColor="text1"/>
          <w:sz w:val="16"/>
        </w:rPr>
        <w:t>satellite‘</w:t>
      </w:r>
      <w:proofErr w:type="gramEnd"/>
      <w:r w:rsidRPr="002F5FB8">
        <w:rPr>
          <w:rFonts w:asciiTheme="minorHAnsi" w:hAnsiTheme="minorHAnsi" w:cstheme="min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2F5FB8">
        <w:rPr>
          <w:rFonts w:asciiTheme="minorHAnsi" w:hAnsiTheme="minorHAnsi" w:cstheme="minorHAnsi"/>
          <w:color w:val="000000" w:themeColor="text1"/>
          <w:sz w:val="16"/>
        </w:rPr>
        <w:t>adversary‘</w:t>
      </w:r>
      <w:proofErr w:type="gramEnd"/>
      <w:r w:rsidRPr="002F5FB8">
        <w:rPr>
          <w:rFonts w:asciiTheme="minorHAnsi" w:hAnsiTheme="minorHAnsi" w:cstheme="min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2F5FB8">
        <w:rPr>
          <w:rStyle w:val="Style13ptBold"/>
          <w:rFonts w:asciiTheme="minorHAnsi" w:hAnsiTheme="minorHAnsi" w:cstheme="minorHAnsi"/>
          <w:color w:val="000000" w:themeColor="text1"/>
          <w:sz w:val="16"/>
        </w:rPr>
        <w:t xml:space="preserve">the </w:t>
      </w:r>
      <w:proofErr w:type="gramStart"/>
      <w:r w:rsidRPr="002F5FB8">
        <w:rPr>
          <w:rStyle w:val="Style13ptBold"/>
          <w:rFonts w:asciiTheme="minorHAnsi" w:hAnsiTheme="minorHAnsi" w:cstheme="minorHAnsi"/>
          <w:color w:val="000000" w:themeColor="text1"/>
          <w:sz w:val="16"/>
        </w:rPr>
        <w:t>Pentagon‘</w:t>
      </w:r>
      <w:proofErr w:type="gramEnd"/>
      <w:r w:rsidRPr="002F5FB8">
        <w:rPr>
          <w:rStyle w:val="Style13ptBold"/>
          <w:rFonts w:asciiTheme="minorHAnsi" w:hAnsiTheme="minorHAnsi" w:cstheme="minorHAnsi"/>
          <w:color w:val="000000" w:themeColor="text1"/>
          <w:sz w:val="16"/>
        </w:rPr>
        <w:t>s annual wargame</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or simulated conflict, involving space assets focused on a future regional conflict. The official report out24</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warned</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lastRenderedPageBreak/>
        <w:t>that</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 xml:space="preserve">it was hard to keep the conflict </w:t>
      </w:r>
      <w:r w:rsidRPr="002F5FB8">
        <w:rPr>
          <w:rStyle w:val="StyleUnderline"/>
          <w:rFonts w:asciiTheme="minorHAnsi" w:hAnsiTheme="minorHAnsi" w:cstheme="minorHAnsi"/>
          <w:color w:val="000000" w:themeColor="text1"/>
          <w:sz w:val="16"/>
          <w:u w:val="none"/>
        </w:rPr>
        <w:t>contained geographically</w:t>
      </w:r>
      <w:r w:rsidRPr="002F5FB8">
        <w:rPr>
          <w:rFonts w:asciiTheme="minorHAnsi" w:hAnsiTheme="minorHAnsi" w:cstheme="min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2F5FB8">
        <w:rPr>
          <w:rStyle w:val="Style13ptBold"/>
          <w:rFonts w:asciiTheme="minorHAnsi" w:hAnsiTheme="minorHAnsi" w:cstheme="minorHAnsi"/>
          <w:color w:val="000000" w:themeColor="text1"/>
          <w:sz w:val="16"/>
        </w:rPr>
        <w:t xml:space="preserve">wargame participants emphasized the challenges in containing </w:t>
      </w:r>
      <w:r w:rsidRPr="002F5FB8">
        <w:rPr>
          <w:rStyle w:val="StyleUnderline"/>
          <w:rFonts w:asciiTheme="minorHAnsi" w:hAnsiTheme="minorHAnsi" w:cstheme="minorHAnsi"/>
          <w:color w:val="000000" w:themeColor="text1"/>
          <w:sz w:val="16"/>
          <w:u w:val="none"/>
        </w:rPr>
        <w:t>horizontal escalation</w:t>
      </w:r>
      <w:r w:rsidRPr="002F5FB8">
        <w:rPr>
          <w:rStyle w:val="Style13ptBold"/>
          <w:rFonts w:asciiTheme="minorHAnsi" w:hAnsiTheme="minorHAnsi" w:cstheme="minorHAnsi"/>
          <w:color w:val="000000" w:themeColor="text1"/>
          <w:sz w:val="16"/>
        </w:rPr>
        <w:t xml:space="preserve"> once space control capabilities are employed</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to achieve limited national objectives. Lack of shared understanding of consequences/proportionality</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States have</w:t>
      </w:r>
      <w:r w:rsidRPr="002F5FB8">
        <w:rPr>
          <w:rFonts w:asciiTheme="minorHAnsi" w:hAnsiTheme="minorHAnsi" w:cstheme="minorHAnsi"/>
          <w:b/>
          <w:bCs/>
          <w:color w:val="000000" w:themeColor="text1"/>
          <w:sz w:val="16"/>
        </w:rPr>
        <w:t xml:space="preserve"> </w:t>
      </w:r>
      <w:proofErr w:type="gramStart"/>
      <w:r w:rsidRPr="002F5FB8">
        <w:rPr>
          <w:rFonts w:asciiTheme="minorHAnsi" w:hAnsiTheme="minorHAnsi" w:cstheme="minorHAnsi"/>
          <w:color w:val="000000" w:themeColor="text1"/>
          <w:sz w:val="16"/>
        </w:rPr>
        <w:t xml:space="preserve">fairly </w:t>
      </w:r>
      <w:r w:rsidRPr="002F5FB8">
        <w:rPr>
          <w:rStyle w:val="StyleUnderline"/>
          <w:rFonts w:asciiTheme="minorHAnsi" w:hAnsiTheme="minorHAnsi" w:cstheme="minorHAnsi"/>
          <w:color w:val="000000" w:themeColor="text1"/>
          <w:sz w:val="16"/>
          <w:u w:val="none"/>
        </w:rPr>
        <w:t>similar</w:t>
      </w:r>
      <w:proofErr w:type="gramEnd"/>
      <w:r w:rsidRPr="002F5FB8">
        <w:rPr>
          <w:rStyle w:val="StyleUnderline"/>
          <w:rFonts w:asciiTheme="minorHAnsi" w:hAnsiTheme="minorHAnsi" w:cstheme="minorHAnsi"/>
          <w:color w:val="000000" w:themeColor="text1"/>
          <w:sz w:val="16"/>
          <w:u w:val="none"/>
        </w:rPr>
        <w:t xml:space="preserve"> understandings</w:t>
      </w:r>
      <w:r w:rsidRPr="002F5FB8">
        <w:rPr>
          <w:rFonts w:asciiTheme="minorHAnsi" w:hAnsiTheme="minorHAnsi" w:cstheme="minorHAnsi"/>
          <w:color w:val="000000" w:themeColor="text1"/>
          <w:sz w:val="16"/>
        </w:rPr>
        <w:t xml:space="preserve"> </w:t>
      </w:r>
      <w:r w:rsidRPr="002F5FB8">
        <w:rPr>
          <w:rStyle w:val="Style13ptBold"/>
          <w:rFonts w:asciiTheme="minorHAnsi" w:hAnsiTheme="minorHAnsi" w:cstheme="minorHAnsi"/>
          <w:color w:val="000000" w:themeColor="text1"/>
          <w:sz w:val="16"/>
        </w:rPr>
        <w:t>of</w:t>
      </w:r>
      <w:r w:rsidRPr="002F5FB8">
        <w:rPr>
          <w:rFonts w:asciiTheme="minorHAnsi" w:hAnsiTheme="minorHAnsi" w:cstheme="minorHAnsi"/>
          <w:color w:val="000000" w:themeColor="text1"/>
          <w:sz w:val="16"/>
        </w:rPr>
        <w:t xml:space="preserve"> the </w:t>
      </w:r>
      <w:r w:rsidRPr="002F5FB8">
        <w:rPr>
          <w:rStyle w:val="Style13ptBold"/>
          <w:rFonts w:asciiTheme="minorHAnsi" w:hAnsiTheme="minorHAnsi" w:cstheme="minorHAnsi"/>
          <w:color w:val="000000" w:themeColor="text1"/>
          <w:sz w:val="16"/>
        </w:rPr>
        <w:t xml:space="preserve">implications of military actions on the </w:t>
      </w:r>
      <w:r w:rsidRPr="002F5FB8">
        <w:rPr>
          <w:rStyle w:val="StyleUnderline"/>
          <w:rFonts w:asciiTheme="minorHAnsi" w:hAnsiTheme="minorHAnsi" w:cstheme="minorHAnsi"/>
          <w:color w:val="000000" w:themeColor="text1"/>
          <w:sz w:val="16"/>
          <w:u w:val="none"/>
        </w:rPr>
        <w:t>ground</w:t>
      </w:r>
      <w:r w:rsidRPr="002F5FB8">
        <w:rPr>
          <w:rFonts w:asciiTheme="minorHAnsi" w:hAnsiTheme="minorHAnsi" w:cstheme="minorHAnsi"/>
          <w:color w:val="000000" w:themeColor="text1"/>
          <w:sz w:val="16"/>
        </w:rPr>
        <w:t xml:space="preserve">, in the </w:t>
      </w:r>
      <w:r w:rsidRPr="002F5FB8">
        <w:rPr>
          <w:rStyle w:val="StyleUnderline"/>
          <w:rFonts w:asciiTheme="minorHAnsi" w:hAnsiTheme="minorHAnsi" w:cstheme="minorHAnsi"/>
          <w:color w:val="000000" w:themeColor="text1"/>
          <w:sz w:val="16"/>
          <w:u w:val="none"/>
        </w:rPr>
        <w:t>air</w:t>
      </w:r>
      <w:r w:rsidRPr="002F5FB8">
        <w:rPr>
          <w:rFonts w:asciiTheme="minorHAnsi" w:hAnsiTheme="minorHAnsi" w:cstheme="minorHAnsi"/>
          <w:color w:val="000000" w:themeColor="text1"/>
          <w:sz w:val="16"/>
        </w:rPr>
        <w:t xml:space="preserve">, </w:t>
      </w:r>
      <w:r w:rsidRPr="002F5FB8">
        <w:rPr>
          <w:rStyle w:val="Style13ptBold"/>
          <w:rFonts w:asciiTheme="minorHAnsi" w:hAnsiTheme="minorHAnsi" w:cstheme="minorHAnsi"/>
          <w:color w:val="000000" w:themeColor="text1"/>
          <w:sz w:val="16"/>
        </w:rPr>
        <w:t>and</w:t>
      </w:r>
      <w:r w:rsidRPr="002F5FB8">
        <w:rPr>
          <w:rFonts w:asciiTheme="minorHAnsi" w:hAnsiTheme="minorHAnsi" w:cstheme="minorHAnsi"/>
          <w:color w:val="000000" w:themeColor="text1"/>
          <w:sz w:val="16"/>
        </w:rPr>
        <w:t xml:space="preserve"> at </w:t>
      </w:r>
      <w:r w:rsidRPr="002F5FB8">
        <w:rPr>
          <w:rStyle w:val="StyleUnderline"/>
          <w:rFonts w:asciiTheme="minorHAnsi" w:hAnsiTheme="minorHAnsi" w:cstheme="minorHAnsi"/>
          <w:color w:val="000000" w:themeColor="text1"/>
          <w:sz w:val="16"/>
          <w:u w:val="none"/>
        </w:rPr>
        <w:t>sea</w:t>
      </w:r>
      <w:r w:rsidRPr="002F5FB8">
        <w:rPr>
          <w:rFonts w:asciiTheme="minorHAnsi" w:hAnsiTheme="minorHAnsi" w:cstheme="minorHAnsi"/>
          <w:color w:val="000000" w:themeColor="text1"/>
          <w:sz w:val="16"/>
        </w:rPr>
        <w:t>,</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 xml:space="preserve">built over decades of experience. The United States and the Soviet Union/Russia have built some shared understanding of each </w:t>
      </w:r>
      <w:proofErr w:type="gramStart"/>
      <w:r w:rsidRPr="002F5FB8">
        <w:rPr>
          <w:rFonts w:asciiTheme="minorHAnsi" w:hAnsiTheme="minorHAnsi" w:cstheme="minorHAnsi"/>
          <w:color w:val="000000" w:themeColor="text1"/>
          <w:sz w:val="16"/>
        </w:rPr>
        <w:t>other‘</w:t>
      </w:r>
      <w:proofErr w:type="gramEnd"/>
      <w:r w:rsidRPr="002F5FB8">
        <w:rPr>
          <w:rFonts w:asciiTheme="minorHAnsi" w:hAnsiTheme="minorHAnsi" w:cstheme="min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rPr>
        <w:t xml:space="preserve">Because of a lack of </w:t>
      </w:r>
      <w:r w:rsidRPr="002F5FB8">
        <w:rPr>
          <w:rStyle w:val="Emphasis"/>
          <w:rFonts w:asciiTheme="minorHAnsi" w:hAnsiTheme="minorHAnsi" w:cstheme="minorHAnsi"/>
        </w:rPr>
        <w:t xml:space="preserve">experience </w:t>
      </w:r>
      <w:r w:rsidRPr="002F5FB8">
        <w:rPr>
          <w:rStyle w:val="Emphasis"/>
          <w:rFonts w:asciiTheme="minorHAnsi" w:hAnsiTheme="minorHAnsi" w:cstheme="minorHAnsi"/>
          <w:highlight w:val="green"/>
        </w:rPr>
        <w:t xml:space="preserve">in </w:t>
      </w:r>
      <w:r w:rsidRPr="002F5FB8">
        <w:rPr>
          <w:rStyle w:val="Emphasis"/>
          <w:rFonts w:asciiTheme="minorHAnsi" w:hAnsiTheme="minorHAnsi" w:cstheme="minorHAnsi"/>
        </w:rPr>
        <w:t xml:space="preserve">hostilities that target </w:t>
      </w:r>
      <w:r w:rsidRPr="002F5FB8">
        <w:rPr>
          <w:rStyle w:val="Emphasis"/>
          <w:rFonts w:asciiTheme="minorHAnsi" w:hAnsiTheme="minorHAnsi" w:cstheme="minorHAnsi"/>
          <w:highlight w:val="green"/>
        </w:rPr>
        <w:t>space</w:t>
      </w:r>
      <w:r w:rsidRPr="002F5FB8">
        <w:rPr>
          <w:rStyle w:val="Emphasis"/>
          <w:rFonts w:asciiTheme="minorHAnsi" w:hAnsiTheme="minorHAnsi" w:cstheme="minorHAnsi"/>
        </w:rPr>
        <w:t xml:space="preserve">-based capabilities, </w:t>
      </w:r>
      <w:r w:rsidRPr="002F5FB8">
        <w:rPr>
          <w:rStyle w:val="Emphasis"/>
          <w:rFonts w:asciiTheme="minorHAnsi" w:hAnsiTheme="minorHAnsi" w:cstheme="minorHAnsi"/>
          <w:highlight w:val="green"/>
        </w:rPr>
        <w:t>it is not</w:t>
      </w:r>
      <w:r w:rsidRPr="002F5FB8">
        <w:rPr>
          <w:rStyle w:val="Emphasis"/>
          <w:rFonts w:asciiTheme="minorHAnsi" w:hAnsiTheme="minorHAnsi" w:cstheme="minorHAnsi"/>
        </w:rPr>
        <w:t xml:space="preserve"> entirely </w:t>
      </w:r>
      <w:r w:rsidRPr="002F5FB8">
        <w:rPr>
          <w:rStyle w:val="Emphasis"/>
          <w:rFonts w:asciiTheme="minorHAnsi" w:hAnsiTheme="minorHAnsi" w:cstheme="minorHAnsi"/>
          <w:highlight w:val="green"/>
        </w:rPr>
        <w:t>clear</w:t>
      </w:r>
      <w:r w:rsidRPr="002F5FB8">
        <w:rPr>
          <w:rStyle w:val="Emphasis"/>
          <w:rFonts w:asciiTheme="minorHAnsi" w:hAnsiTheme="minorHAnsi" w:cstheme="minorHAnsi"/>
        </w:rPr>
        <w:t xml:space="preserve"> what the proper response to a space activity is and </w:t>
      </w:r>
      <w:r w:rsidRPr="002F5FB8">
        <w:rPr>
          <w:rStyle w:val="Emphasis"/>
          <w:rFonts w:asciiTheme="minorHAnsi" w:hAnsiTheme="minorHAnsi" w:cstheme="minorHAnsi"/>
          <w:highlight w:val="green"/>
        </w:rPr>
        <w:t>where the</w:t>
      </w:r>
      <w:r w:rsidRPr="002F5FB8">
        <w:rPr>
          <w:rStyle w:val="Emphasis"/>
          <w:rFonts w:asciiTheme="minorHAnsi" w:hAnsiTheme="minorHAnsi" w:cstheme="minorHAnsi"/>
        </w:rPr>
        <w:t xml:space="preserve"> escalation thresholds or </w:t>
      </w:r>
      <w:r w:rsidRPr="002F5FB8">
        <w:rPr>
          <w:rStyle w:val="Emphasis"/>
          <w:rFonts w:asciiTheme="minorHAnsi" w:hAnsiTheme="minorHAnsi" w:cstheme="minorHAnsi"/>
          <w:highlight w:val="green"/>
        </w:rPr>
        <w:t>“red lines” lie</w:t>
      </w:r>
      <w:r w:rsidRPr="002F5FB8">
        <w:rPr>
          <w:rFonts w:asciiTheme="minorHAnsi" w:hAnsiTheme="minorHAnsi" w:cstheme="minorHAnsi"/>
          <w:color w:val="000000" w:themeColor="text1"/>
          <w:u w:val="single"/>
        </w:rPr>
        <w:t>.</w:t>
      </w:r>
      <w:r w:rsidRPr="002F5FB8">
        <w:rPr>
          <w:rFonts w:asciiTheme="minorHAnsi" w:hAnsiTheme="minorHAnsi" w:cstheme="minorHAnsi"/>
          <w:color w:val="000000" w:themeColor="text1"/>
          <w:sz w:val="16"/>
        </w:rPr>
        <w:t xml:space="preserve"> Exacerbating this is the asymmetry in space investments; not all actors will assign the same value to a given target or same escalatory nature to different weapons. </w:t>
      </w:r>
    </w:p>
    <w:p w14:paraId="42C16984" w14:textId="77777777" w:rsidR="002B41CD" w:rsidRPr="002F5FB8" w:rsidRDefault="002B41CD" w:rsidP="002B41CD">
      <w:pPr>
        <w:rPr>
          <w:rFonts w:asciiTheme="minorHAnsi" w:hAnsiTheme="minorHAnsi" w:cstheme="minorHAnsi"/>
          <w:color w:val="000000" w:themeColor="text1"/>
          <w:sz w:val="16"/>
        </w:rPr>
      </w:pPr>
    </w:p>
    <w:p w14:paraId="4C3F6E50" w14:textId="77777777" w:rsidR="00D60D14" w:rsidRDefault="00D60D14" w:rsidP="00D60D14">
      <w:pPr>
        <w:rPr>
          <w:rStyle w:val="TitleChar"/>
        </w:rPr>
      </w:pPr>
    </w:p>
    <w:p w14:paraId="491C6498" w14:textId="4CC64E4B" w:rsidR="0099695F" w:rsidRDefault="0099695F" w:rsidP="0099695F">
      <w:pPr>
        <w:pStyle w:val="Heading3"/>
        <w:keepNext w:val="0"/>
        <w:keepLines w:val="0"/>
        <w:pageBreakBefore w:val="0"/>
        <w:spacing w:before="280" w:after="80" w:line="316" w:lineRule="auto"/>
      </w:pPr>
      <w:r>
        <w:t>AT Space Junk</w:t>
      </w:r>
    </w:p>
    <w:p w14:paraId="65AC4BDF" w14:textId="77777777" w:rsidR="0099695F" w:rsidRPr="009B543C" w:rsidRDefault="0099695F" w:rsidP="0099695F">
      <w:pPr>
        <w:keepNext/>
        <w:keepLines/>
        <w:spacing w:before="200"/>
        <w:outlineLvl w:val="3"/>
        <w:rPr>
          <w:rFonts w:eastAsia="Malgun Gothic" w:cs="Times New Roman"/>
          <w:b/>
          <w:iCs/>
          <w:sz w:val="26"/>
        </w:rPr>
      </w:pPr>
      <w:r w:rsidRPr="009B543C">
        <w:rPr>
          <w:rFonts w:eastAsia="Malgun Gothic" w:cs="Times New Roman"/>
          <w:b/>
          <w:iCs/>
          <w:sz w:val="26"/>
        </w:rPr>
        <w:t>The probability for actual collision in space is extrem</w:t>
      </w:r>
      <w:r>
        <w:rPr>
          <w:rFonts w:eastAsia="Malgun Gothic" w:cs="Times New Roman"/>
          <w:b/>
          <w:iCs/>
          <w:sz w:val="26"/>
        </w:rPr>
        <w:t>e</w:t>
      </w:r>
      <w:r w:rsidRPr="009B543C">
        <w:rPr>
          <w:rFonts w:eastAsia="Malgun Gothic" w:cs="Times New Roman"/>
          <w:b/>
          <w:iCs/>
          <w:sz w:val="26"/>
        </w:rPr>
        <w:t xml:space="preserve">ly low – below 0.1% chance. It’ll stay this way </w:t>
      </w:r>
      <w:proofErr w:type="gramStart"/>
      <w:r w:rsidRPr="009B543C">
        <w:rPr>
          <w:rFonts w:eastAsia="Malgun Gothic" w:cs="Times New Roman"/>
          <w:b/>
          <w:iCs/>
          <w:sz w:val="26"/>
        </w:rPr>
        <w:t>as long as</w:t>
      </w:r>
      <w:proofErr w:type="gramEnd"/>
      <w:r w:rsidRPr="009B543C">
        <w:rPr>
          <w:rFonts w:eastAsia="Malgun Gothic" w:cs="Times New Roman"/>
          <w:b/>
          <w:iCs/>
          <w:sz w:val="26"/>
        </w:rPr>
        <w:t xml:space="preserve"> N</w:t>
      </w:r>
      <w:r>
        <w:rPr>
          <w:rFonts w:eastAsia="Malgun Gothic" w:cs="Times New Roman"/>
          <w:b/>
          <w:iCs/>
          <w:sz w:val="26"/>
        </w:rPr>
        <w:t>ASA</w:t>
      </w:r>
      <w:r w:rsidRPr="009B543C">
        <w:rPr>
          <w:rFonts w:eastAsia="Malgun Gothic" w:cs="Times New Roman"/>
          <w:b/>
          <w:iCs/>
          <w:sz w:val="26"/>
        </w:rPr>
        <w:t xml:space="preserve">’s actions in the </w:t>
      </w:r>
      <w:proofErr w:type="spellStart"/>
      <w:r w:rsidRPr="009B543C">
        <w:rPr>
          <w:rFonts w:eastAsia="Malgun Gothic" w:cs="Times New Roman"/>
          <w:b/>
          <w:iCs/>
          <w:sz w:val="26"/>
        </w:rPr>
        <w:t>squo</w:t>
      </w:r>
      <w:proofErr w:type="spellEnd"/>
      <w:r w:rsidRPr="009B543C">
        <w:rPr>
          <w:rFonts w:eastAsia="Malgun Gothic" w:cs="Times New Roman"/>
          <w:b/>
          <w:iCs/>
          <w:sz w:val="26"/>
        </w:rPr>
        <w:t xml:space="preserve"> are the same.</w:t>
      </w:r>
    </w:p>
    <w:p w14:paraId="1DE79B3B" w14:textId="77777777" w:rsidR="0099695F" w:rsidRPr="009B543C" w:rsidRDefault="0099695F" w:rsidP="0099695F">
      <w:r w:rsidRPr="009B543C">
        <w:rPr>
          <w:b/>
          <w:bCs/>
          <w:sz w:val="26"/>
        </w:rPr>
        <w:t xml:space="preserve">Salter </w:t>
      </w:r>
      <w:r>
        <w:rPr>
          <w:b/>
          <w:bCs/>
          <w:sz w:val="26"/>
        </w:rPr>
        <w:t xml:space="preserve">16 </w:t>
      </w:r>
      <w:r w:rsidRPr="009B543C">
        <w:t>(Salter, Alexander William. SPACE DEBRIS: A LAW AND ECONOMICS ANALYSIS OF THE ORBITAL COMMONS. Stanford Law School, 2016, www-cdn.law.stanford.edu/wp-content/uploads/2017/11/19-2-2-salter-final_0.pdf)//D</w:t>
      </w:r>
      <w:r>
        <w:t>ebateDrills</w:t>
      </w:r>
      <w:r w:rsidRPr="009B543C">
        <w:t xml:space="preserve"> AY</w:t>
      </w:r>
    </w:p>
    <w:p w14:paraId="593AEB84" w14:textId="77777777" w:rsidR="0099695F" w:rsidRPr="00553DCA" w:rsidRDefault="0099695F" w:rsidP="0099695F">
      <w:pPr>
        <w:rPr>
          <w:rStyle w:val="Emphasis"/>
          <w:rFonts w:asciiTheme="majorHAnsi" w:hAnsiTheme="majorHAnsi" w:cstheme="majorHAnsi"/>
        </w:rPr>
      </w:pPr>
      <w:r w:rsidRPr="00553DCA">
        <w:rPr>
          <w:rStyle w:val="Emphasis"/>
          <w:rFonts w:asciiTheme="majorHAnsi" w:hAnsiTheme="majorHAnsi" w:cstheme="majorHAnsi"/>
          <w:highlight w:val="green"/>
        </w:rPr>
        <w:t>The probability of a collision is currently low.</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Bradley and Wein estimate that </w:t>
      </w:r>
      <w:r w:rsidRPr="00553DCA">
        <w:rPr>
          <w:rStyle w:val="Emphasis"/>
          <w:rFonts w:asciiTheme="majorHAnsi" w:hAnsiTheme="majorHAnsi" w:cstheme="majorHAnsi"/>
          <w:highlight w:val="green"/>
        </w:rPr>
        <w:t>the maximum probability</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in LEO </w:t>
      </w:r>
      <w:r w:rsidRPr="00553DCA">
        <w:rPr>
          <w:rStyle w:val="Emphasis"/>
          <w:rFonts w:asciiTheme="majorHAnsi" w:hAnsiTheme="majorHAnsi" w:cstheme="majorHAnsi"/>
          <w:highlight w:val="green"/>
        </w:rPr>
        <w:t>of a collision</w:t>
      </w:r>
      <w:r w:rsidRPr="00553DCA">
        <w:rPr>
          <w:rFonts w:asciiTheme="majorHAnsi" w:hAnsiTheme="majorHAnsi" w:cstheme="majorHAnsi"/>
          <w:sz w:val="16"/>
        </w:rPr>
        <w:t xml:space="preserve"> over the lifetime of a spacecraft </w:t>
      </w:r>
      <w:r w:rsidRPr="00553DCA">
        <w:rPr>
          <w:rStyle w:val="Emphasis"/>
          <w:rFonts w:asciiTheme="majorHAnsi" w:hAnsiTheme="majorHAnsi" w:cstheme="majorHAnsi"/>
          <w:highlight w:val="green"/>
        </w:rPr>
        <w:t>remains below one in one thousand, conditional on continued compliance with NASA’s deorbiting guidelines</w:t>
      </w:r>
      <w:r w:rsidRPr="00553DCA">
        <w:rPr>
          <w:rFonts w:asciiTheme="majorHAnsi" w:hAnsiTheme="majorHAnsi" w:cstheme="majorHAnsi"/>
          <w:sz w:val="16"/>
        </w:rPr>
        <w:t xml:space="preserve">.3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Given the possibility of high future costs, </w:t>
      </w:r>
      <w:r w:rsidRPr="00553DCA">
        <w:rPr>
          <w:rStyle w:val="Emphasis"/>
          <w:rFonts w:asciiTheme="majorHAnsi" w:hAnsiTheme="majorHAnsi" w:cstheme="majorHAnsi"/>
          <w:highlight w:val="green"/>
        </w:rPr>
        <w:t>private and public actors should, for their own benefit, direct attention to the space debris problem now.</w:t>
      </w:r>
      <w:r w:rsidRPr="00553DCA">
        <w:rPr>
          <w:rFonts w:asciiTheme="majorHAnsi" w:hAnsiTheme="majorHAnsi" w:cstheme="majorHAnsi"/>
          <w:sz w:val="16"/>
        </w:rPr>
        <w:t xml:space="preserve"> Global satellite revenue in 2014 totaled $195.2 billion.6 That stream of economic activity is most threatened by significantly increased concentrations of space debris in orbit. Other activities within the “space economy” ($320 billion in revenue in 2013) that are potentially threatened include human spaceflight and nonorbital spacecraft.7 </w:t>
      </w:r>
      <w:r w:rsidRPr="00553DCA">
        <w:rPr>
          <w:rStyle w:val="Emphasis"/>
          <w:rFonts w:asciiTheme="majorHAnsi" w:hAnsiTheme="majorHAnsi" w:cstheme="majorHAnsi"/>
          <w:highlight w:val="green"/>
        </w:rPr>
        <w:t xml:space="preserve">Private-sector space activities planned for the more distant future, including space tourism and asteroid mining, will also be affected </w:t>
      </w:r>
      <w:r w:rsidRPr="00553DCA">
        <w:rPr>
          <w:rFonts w:asciiTheme="majorHAnsi" w:hAnsiTheme="majorHAnsi" w:cstheme="majorHAnsi"/>
          <w:sz w:val="16"/>
        </w:rPr>
        <w:t>if access to orbit is complicated</w:t>
      </w:r>
      <w:r w:rsidRPr="00553DCA">
        <w:rPr>
          <w:rStyle w:val="Emphasis"/>
          <w:rFonts w:asciiTheme="majorHAnsi" w:hAnsiTheme="majorHAnsi" w:cstheme="majorHAnsi"/>
          <w:highlight w:val="green"/>
        </w:rPr>
        <w:t xml:space="preserve"> by space debris</w:t>
      </w:r>
      <w:r w:rsidRPr="00553DCA">
        <w:rPr>
          <w:rStyle w:val="Emphasis"/>
          <w:rFonts w:asciiTheme="majorHAnsi" w:hAnsiTheme="majorHAnsi" w:cstheme="majorHAnsi"/>
        </w:rPr>
        <w:t>.</w:t>
      </w:r>
    </w:p>
    <w:p w14:paraId="6EB660CB" w14:textId="77777777" w:rsidR="0099695F" w:rsidRPr="0099695F" w:rsidRDefault="0099695F" w:rsidP="0099695F"/>
    <w:p w14:paraId="614C08D6" w14:textId="77777777" w:rsidR="0099695F" w:rsidRDefault="0099695F" w:rsidP="0099695F">
      <w:pPr>
        <w:pStyle w:val="Heading4"/>
        <w:keepNext w:val="0"/>
        <w:keepLines w:val="0"/>
        <w:spacing w:before="240" w:after="40" w:line="303" w:lineRule="auto"/>
        <w:rPr>
          <w:color w:val="1155CC"/>
        </w:rPr>
      </w:pPr>
      <w:bookmarkStart w:id="2" w:name="_heading=h.3gkkw7hmvsw4" w:colFirst="0" w:colLast="0"/>
      <w:bookmarkEnd w:id="2"/>
      <w:r>
        <w:t>1.</w:t>
      </w:r>
      <w:r>
        <w:rPr>
          <w:rFonts w:ascii="Times New Roman" w:eastAsia="Times New Roman" w:hAnsi="Times New Roman" w:cs="Times New Roman"/>
          <w:b w:val="0"/>
          <w:sz w:val="14"/>
          <w:szCs w:val="14"/>
        </w:rPr>
        <w:tab/>
      </w:r>
      <w:r>
        <w:t>Space junk in our atmosphere isn’t part of outer space, Merriam webster defines outer space as “space immediately outside the earth’s atmosphere”</w:t>
      </w:r>
      <w:hyperlink r:id="rId22">
        <w:r>
          <w:t xml:space="preserve"> </w:t>
        </w:r>
      </w:hyperlink>
      <w:hyperlink r:id="rId23">
        <w:r>
          <w:rPr>
            <w:color w:val="1155CC"/>
          </w:rPr>
          <w:t>https://www.merriam-webster.com/dictionary/outer%20space</w:t>
        </w:r>
      </w:hyperlink>
    </w:p>
    <w:p w14:paraId="3CFBEFFB" w14:textId="77777777" w:rsidR="0099695F" w:rsidRDefault="0099695F" w:rsidP="0099695F">
      <w:pPr>
        <w:pStyle w:val="Heading4"/>
        <w:keepNext w:val="0"/>
        <w:keepLines w:val="0"/>
        <w:spacing w:before="240" w:after="40" w:line="303" w:lineRule="auto"/>
      </w:pPr>
      <w:bookmarkStart w:id="3" w:name="_heading=h.spys3pd69elg" w:colFirst="0" w:colLast="0"/>
      <w:bookmarkEnd w:id="3"/>
      <w:r>
        <w:lastRenderedPageBreak/>
        <w:t>2.</w:t>
      </w:r>
      <w:r>
        <w:rPr>
          <w:rFonts w:ascii="Times New Roman" w:eastAsia="Times New Roman" w:hAnsi="Times New Roman" w:cs="Times New Roman"/>
          <w:b w:val="0"/>
          <w:sz w:val="14"/>
          <w:szCs w:val="14"/>
        </w:rPr>
        <w:tab/>
      </w:r>
      <w:r>
        <w:t xml:space="preserve">The space junk has been put there by PUBLIC entities like governments as well as private entities, even a ban on private entities in space couldn’t solve the problem. </w:t>
      </w:r>
      <w:proofErr w:type="gramStart"/>
      <w:r>
        <w:t>As long as</w:t>
      </w:r>
      <w:proofErr w:type="gramEnd"/>
      <w:r>
        <w:t xml:space="preserve"> anyone is launching anything it is inevitable</w:t>
      </w:r>
    </w:p>
    <w:p w14:paraId="28323BCA" w14:textId="77777777" w:rsidR="0099695F" w:rsidRDefault="0099695F" w:rsidP="0099695F">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24">
        <w:r>
          <w:t xml:space="preserve"> </w:t>
        </w:r>
      </w:hyperlink>
      <w:hyperlink r:id="rId25">
        <w:r>
          <w:rPr>
            <w:color w:val="1155CC"/>
          </w:rPr>
          <w:t>https://www.weforum.org/agenda/2021/05/why-we-need-to-clean-up-space-junk-debris-low-earth-orbit-pollution-satellite-rocket-noosphere-firefly/</w:t>
        </w:r>
      </w:hyperlink>
      <w:r>
        <w:t xml:space="preserve"> Livingston RB</w:t>
      </w:r>
    </w:p>
    <w:p w14:paraId="2A2C726D" w14:textId="77777777" w:rsidR="0099695F" w:rsidRDefault="0099695F" w:rsidP="0099695F">
      <w:pPr>
        <w:spacing w:line="256" w:lineRule="auto"/>
      </w:pPr>
      <w:r>
        <w:t xml:space="preserve">Where does space junk come from? </w:t>
      </w:r>
      <w:proofErr w:type="gramStart"/>
      <w:r>
        <w:rPr>
          <w:b/>
          <w:highlight w:val="green"/>
          <w:u w:val="single"/>
        </w:rPr>
        <w:t>As long as</w:t>
      </w:r>
      <w:proofErr w:type="gramEnd"/>
      <w:r>
        <w:rPr>
          <w:b/>
          <w:highlight w:val="green"/>
          <w:u w:val="single"/>
        </w:rPr>
        <w:t xml:space="preserve"> humans launch objects into orbit, space debris is inevitable.</w:t>
      </w:r>
      <w:r>
        <w:t xml:space="preserve"> Rocket launches leave boosters, fairings, </w:t>
      </w:r>
      <w:proofErr w:type="spellStart"/>
      <w:r>
        <w:t>interstages</w:t>
      </w:r>
      <w:proofErr w:type="spellEnd"/>
      <w:r>
        <w:t xml:space="preserve">,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33C55E96" w14:textId="414BD731" w:rsidR="0095624E" w:rsidRPr="0099695F" w:rsidRDefault="0099695F" w:rsidP="0099695F">
      <w:pPr>
        <w:spacing w:line="256" w:lineRule="auto"/>
      </w:pPr>
      <w:r>
        <w:t xml:space="preserve"> </w:t>
      </w:r>
    </w:p>
    <w:p w14:paraId="4652A8A2" w14:textId="77777777" w:rsidR="0099695F" w:rsidRPr="00100A2B" w:rsidRDefault="0099695F" w:rsidP="0099695F">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6C1C38B9" w14:textId="77777777" w:rsidR="0099695F" w:rsidRPr="00100A2B" w:rsidRDefault="0099695F" w:rsidP="0099695F">
      <w:pPr>
        <w:rPr>
          <w:rFonts w:eastAsia="Calibri"/>
        </w:rPr>
      </w:pPr>
      <w:bookmarkStart w:id="4"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4"/>
    <w:p w14:paraId="11B9044D" w14:textId="77777777" w:rsidR="0099695F" w:rsidRPr="002F1E91" w:rsidRDefault="0099695F" w:rsidP="0099695F">
      <w:pPr>
        <w:ind w:left="720"/>
        <w:rPr>
          <w:rFonts w:eastAsia="Calibri"/>
          <w:sz w:val="14"/>
        </w:rPr>
      </w:pPr>
      <w:r w:rsidRPr="002F1E91">
        <w:rPr>
          <w:rFonts w:eastAsia="Calibri"/>
          <w:sz w:val="14"/>
        </w:rPr>
        <w:t xml:space="preserve">The prediction of possible scenarios of the future evolution of the debris p o p </w:t>
      </w:r>
      <w:proofErr w:type="spellStart"/>
      <w:r w:rsidRPr="002F1E91">
        <w:rPr>
          <w:rFonts w:eastAsia="Calibri"/>
          <w:sz w:val="14"/>
        </w:rPr>
        <w:t>ulation</w:t>
      </w:r>
      <w:proofErr w:type="spellEnd"/>
      <w:r w:rsidRPr="002F1E91">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011B80">
        <w:rPr>
          <w:rStyle w:val="StyleUnderline"/>
          <w:highlight w:val="cyan"/>
        </w:rPr>
        <w:t xml:space="preserve">the </w:t>
      </w:r>
      <w:r w:rsidRPr="000100D4">
        <w:rPr>
          <w:rStyle w:val="StyleUnderline"/>
        </w:rPr>
        <w:t xml:space="preserve">so-called </w:t>
      </w:r>
      <w:r w:rsidRPr="00011B80">
        <w:rPr>
          <w:rStyle w:val="StyleUnderline"/>
          <w:highlight w:val="cyan"/>
        </w:rPr>
        <w:t>Kessler effect’</w:t>
      </w:r>
      <w:r w:rsidRPr="002F1E91">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2F1E91">
        <w:rPr>
          <w:rFonts w:eastAsia="Calibri"/>
          <w:sz w:val="14"/>
        </w:rPr>
        <w:t>ber</w:t>
      </w:r>
      <w:proofErr w:type="spellEnd"/>
      <w:r w:rsidRPr="002F1E91">
        <w:rPr>
          <w:rFonts w:eastAsia="Calibri"/>
          <w:sz w:val="14"/>
        </w:rPr>
        <w:t xml:space="preserve"> of objects and collisions increases exponentially and eventually results in the formation of a self-sustaining debris belt </w:t>
      </w:r>
      <w:proofErr w:type="spellStart"/>
      <w:r w:rsidRPr="002F1E91">
        <w:rPr>
          <w:rFonts w:eastAsia="Calibri"/>
          <w:sz w:val="14"/>
        </w:rPr>
        <w:t>aroundthe</w:t>
      </w:r>
      <w:proofErr w:type="spellEnd"/>
      <w:r w:rsidRPr="002F1E91">
        <w:rPr>
          <w:rFonts w:eastAsia="Calibri"/>
          <w:sz w:val="14"/>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2F1E91">
        <w:rPr>
          <w:rFonts w:eastAsia="Calibri"/>
          <w:sz w:val="14"/>
        </w:rPr>
        <w:t>i</w:t>
      </w:r>
      <w:proofErr w:type="spellEnd"/>
      <w:r w:rsidRPr="002F1E91">
        <w:rPr>
          <w:rFonts w:eastAsia="Calibri"/>
          <w:sz w:val="14"/>
        </w:rPr>
        <w:t xml:space="preserve"> a d c shows that the current l e o debris population is unstable, even if current mitigation measures are applied. The study concludes: Even with a 90% implementation of the </w:t>
      </w:r>
      <w:proofErr w:type="gramStart"/>
      <w:r w:rsidRPr="002F1E91">
        <w:rPr>
          <w:rFonts w:eastAsia="Calibri"/>
          <w:sz w:val="14"/>
        </w:rPr>
        <w:t>commonly-adopted</w:t>
      </w:r>
      <w:proofErr w:type="gramEnd"/>
      <w:r w:rsidRPr="002F1E91">
        <w:rPr>
          <w:rFonts w:eastAsia="Calibri"/>
          <w:sz w:val="14"/>
        </w:rPr>
        <w:t xml:space="preserve"> mitigation measures [...] </w:t>
      </w:r>
      <w:r w:rsidRPr="00011B80">
        <w:rPr>
          <w:rStyle w:val="StyleUnderline"/>
          <w:highlight w:val="cyan"/>
        </w:rPr>
        <w:t>the l e o debris population is expected to increase by an average of 30% in the next 200 years.</w:t>
      </w:r>
      <w:r w:rsidRPr="00100A2B">
        <w:rPr>
          <w:rStyle w:val="StyleUnderline"/>
        </w:rPr>
        <w:t xml:space="preserve"> The population </w:t>
      </w:r>
      <w:r w:rsidRPr="00011B80">
        <w:rPr>
          <w:rStyle w:val="StyleUnderline"/>
          <w:highlight w:val="cyan"/>
        </w:rPr>
        <w:t>growth</w:t>
      </w:r>
      <w:r w:rsidRPr="00100A2B">
        <w:rPr>
          <w:rStyle w:val="StyleUnderline"/>
        </w:rPr>
        <w:t xml:space="preserve"> is primarily </w:t>
      </w:r>
      <w:r w:rsidRPr="00011B80">
        <w:rPr>
          <w:rStyle w:val="StyleUnderline"/>
          <w:highlight w:val="cyan"/>
        </w:rPr>
        <w:t>driven by catastrophic 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14:paraId="0DE9DD3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31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1C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10D"/>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A0F"/>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24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95F"/>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D14"/>
    <w:rsid w:val="00D61A4E"/>
    <w:rsid w:val="00D634EA"/>
    <w:rsid w:val="00D713A1"/>
    <w:rsid w:val="00D77956"/>
    <w:rsid w:val="00D80F0C"/>
    <w:rsid w:val="00D86B9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01AE5"/>
  <w14:defaultImageDpi w14:val="300"/>
  <w15:docId w15:val="{8C1EA345-136D-8144-836B-DC0E825F5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31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31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31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31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5531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31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310D"/>
  </w:style>
  <w:style w:type="character" w:customStyle="1" w:styleId="Heading1Char">
    <w:name w:val="Heading 1 Char"/>
    <w:aliases w:val="Pocket Char"/>
    <w:basedOn w:val="DefaultParagraphFont"/>
    <w:link w:val="Heading1"/>
    <w:uiPriority w:val="9"/>
    <w:rsid w:val="005531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31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310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531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5310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55310D"/>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B1"/>
    <w:basedOn w:val="DefaultParagraphFont"/>
    <w:link w:val="textbold"/>
    <w:uiPriority w:val="20"/>
    <w:qFormat/>
    <w:rsid w:val="005531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310D"/>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C"/>
    <w:basedOn w:val="DefaultParagraphFont"/>
    <w:link w:val="NoSpacing"/>
    <w:uiPriority w:val="99"/>
    <w:unhideWhenUsed/>
    <w:rsid w:val="0055310D"/>
    <w:rPr>
      <w:color w:val="auto"/>
      <w:u w:val="none"/>
    </w:rPr>
  </w:style>
  <w:style w:type="paragraph" w:styleId="DocumentMap">
    <w:name w:val="Document Map"/>
    <w:basedOn w:val="Normal"/>
    <w:link w:val="DocumentMapChar"/>
    <w:uiPriority w:val="99"/>
    <w:semiHidden/>
    <w:unhideWhenUsed/>
    <w:rsid w:val="005531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310D"/>
    <w:rPr>
      <w:rFonts w:ascii="Lucida Grande" w:hAnsi="Lucida Grande" w:cs="Lucida Grande"/>
    </w:rPr>
  </w:style>
  <w:style w:type="paragraph" w:customStyle="1" w:styleId="textbold">
    <w:name w:val="text bold"/>
    <w:basedOn w:val="Normal"/>
    <w:link w:val="Emphasis"/>
    <w:uiPriority w:val="20"/>
    <w:qFormat/>
    <w:rsid w:val="00D60D1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D60D14"/>
    <w:rPr>
      <w:sz w:val="22"/>
      <w:u w:val="single"/>
    </w:rPr>
  </w:style>
  <w:style w:type="paragraph" w:styleId="Title">
    <w:name w:val="Title"/>
    <w:aliases w:val="title,UNDERLINE,Cites and Cards,Bold Underlined,Debate Normal,Block Heading"/>
    <w:basedOn w:val="Normal"/>
    <w:next w:val="Normal"/>
    <w:link w:val="TitleChar"/>
    <w:uiPriority w:val="10"/>
    <w:qFormat/>
    <w:rsid w:val="00D60D14"/>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D60D14"/>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
    <w:basedOn w:val="Heading1"/>
    <w:link w:val="Hyperlink"/>
    <w:autoRedefine/>
    <w:uiPriority w:val="99"/>
    <w:qFormat/>
    <w:rsid w:val="00D60D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5624E"/>
    <w:pPr>
      <w:spacing w:before="100" w:beforeAutospacing="1" w:after="100" w:afterAutospacing="1" w:line="240" w:lineRule="auto"/>
    </w:pPr>
    <w:rPr>
      <w:rFonts w:eastAsia="Times New Roman"/>
      <w:sz w:val="24"/>
    </w:rPr>
  </w:style>
  <w:style w:type="paragraph" w:customStyle="1" w:styleId="UnderlinePara">
    <w:name w:val="Underline Para"/>
    <w:basedOn w:val="Normal"/>
    <w:link w:val="StyleUnderline"/>
    <w:uiPriority w:val="1"/>
    <w:qFormat/>
    <w:rsid w:val="0095624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rraserver.com/" TargetMode="External"/><Relationship Id="rId18" Type="http://schemas.openxmlformats.org/officeDocument/2006/relationships/hyperlink" Target="https://www.rand.org/pubs/rgs_dissertations/RGSD400.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aw.upenn.edu/live/files/7804-grego-space-and-crisis-stabilitypdf" TargetMode="External"/><Relationship Id="rId7" Type="http://schemas.openxmlformats.org/officeDocument/2006/relationships/settings" Target="settings.xml"/><Relationship Id="rId12" Type="http://schemas.openxmlformats.org/officeDocument/2006/relationships/hyperlink" Target="https://www.altaonline.com/dispatches/a5208/ethics-in-space-morals-on-earth/" TargetMode="External"/><Relationship Id="rId17" Type="http://schemas.openxmlformats.org/officeDocument/2006/relationships/hyperlink" Target="https://scholarship.law.wm.edu/cgi/viewcontent.cgi?article=1653&amp;context=wmelpr" TargetMode="External"/><Relationship Id="rId25" Type="http://schemas.openxmlformats.org/officeDocument/2006/relationships/hyperlink" Target="https://www.weforum.org/agenda/2021/05/why-we-need-to-clean-up-space-junk-debris-low-earth-orbit-pollution-satellite-rocket-noosphere-firefly/" TargetMode="External"/><Relationship Id="rId2" Type="http://schemas.openxmlformats.org/officeDocument/2006/relationships/customXml" Target="../customXml/item2.xml"/><Relationship Id="rId16" Type="http://schemas.openxmlformats.org/officeDocument/2006/relationships/hyperlink" Target="https://resolver.caltech.edu/CaltechAUTHORS:20160315-111441599" TargetMode="External"/><Relationship Id="rId20" Type="http://schemas.openxmlformats.org/officeDocument/2006/relationships/hyperlink" Target="https://apps.dtic.mil/dtic/tr/fulltext/u2/a58743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newatlantis.com/publications/property-rights-in-space" TargetMode="External"/><Relationship Id="rId24" Type="http://schemas.openxmlformats.org/officeDocument/2006/relationships/hyperlink" Target="https://www.weforum.org/agenda/2021/05/why-we-need-to-clean-up-space-junk-debris-low-earth-orbit-pollution-satellite-rocket-noosphere-firefly/" TargetMode="External"/><Relationship Id="rId5" Type="http://schemas.openxmlformats.org/officeDocument/2006/relationships/numbering" Target="numbering.xml"/><Relationship Id="rId15" Type="http://schemas.openxmlformats.org/officeDocument/2006/relationships/hyperlink" Target="https://www.technologyreview.com/s/613239/why-satellite-mega-constellations-are-a-massive-threat-to-safety-in-space/" TargetMode="External"/><Relationship Id="rId23" Type="http://schemas.openxmlformats.org/officeDocument/2006/relationships/hyperlink" Target="https://www.merriam-webster.com/dictionary/outer%20space" TargetMode="External"/><Relationship Id="rId10" Type="http://schemas.openxmlformats.org/officeDocument/2006/relationships/hyperlink" Target="https://www.un.org/sites/un2.un.org/files/udhr.pdf" TargetMode="External"/><Relationship Id="rId19" Type="http://schemas.openxmlformats.org/officeDocument/2006/relationships/hyperlink" Target="https://www.tandfonline.com/doi/pdf/10.1080/01495933.2017.1379832?needAccess=true" TargetMode="External"/><Relationship Id="rId4" Type="http://schemas.openxmlformats.org/officeDocument/2006/relationships/customXml" Target="../customXml/item4.xml"/><Relationship Id="rId9" Type="http://schemas.openxmlformats.org/officeDocument/2006/relationships/hyperlink" Target="https://www.wya.net/press-release/foundations-of-human-dignity/" TargetMode="External"/><Relationship Id="rId14" Type="http://schemas.openxmlformats.org/officeDocument/2006/relationships/hyperlink" Target="https://www.altaonline.com/dispatches/a3505/star-wars/" TargetMode="External"/><Relationship Id="rId22" Type="http://schemas.openxmlformats.org/officeDocument/2006/relationships/hyperlink" Target="https://www.merriam-webster.com/dictionary/outer%20spac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5573</Words>
  <Characters>31768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2022-01-29T16:30:00Z</dcterms:created>
  <dcterms:modified xsi:type="dcterms:W3CDTF">2022-01-29T17:33:00Z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