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137D5" w14:textId="77777777" w:rsidR="003C10E5" w:rsidRDefault="003C10E5" w:rsidP="003C10E5">
      <w:pPr>
        <w:pStyle w:val="Heading3"/>
        <w:rPr>
          <w:rFonts w:eastAsia="Calibri" w:cs="Calibri"/>
        </w:rPr>
      </w:pPr>
      <w:r>
        <w:rPr>
          <w:rFonts w:eastAsia="Calibri" w:cs="Calibri"/>
        </w:rPr>
        <w:t>Core</w:t>
      </w:r>
    </w:p>
    <w:p w14:paraId="60878BC4" w14:textId="2DBFF12E" w:rsidR="003C10E5" w:rsidRDefault="003C10E5" w:rsidP="003C10E5">
      <w:pPr>
        <w:pStyle w:val="Heading4"/>
      </w:pPr>
      <w:r>
        <w:t xml:space="preserve">CP: </w:t>
      </w:r>
      <w:r w:rsidR="00C55FCD">
        <w:t xml:space="preserve">The UN ought to ban the private appropriation of space </w:t>
      </w:r>
      <w:r>
        <w:t>except for private entities registered within The Republic of India.</w:t>
      </w:r>
    </w:p>
    <w:p w14:paraId="4B09D08B" w14:textId="77777777" w:rsidR="003C10E5" w:rsidRDefault="003C10E5" w:rsidP="003C10E5">
      <w:pPr>
        <w:pStyle w:val="Heading4"/>
      </w:pPr>
      <w:r>
        <w:t>The Republic of India should limit the Indian Space Research Organization’s market share to 7.5%</w:t>
      </w:r>
    </w:p>
    <w:p w14:paraId="52924561" w14:textId="77777777" w:rsidR="003C10E5" w:rsidRDefault="003C10E5" w:rsidP="003C10E5">
      <w:pPr>
        <w:rPr>
          <w:sz w:val="14"/>
          <w:szCs w:val="14"/>
        </w:rPr>
      </w:pPr>
    </w:p>
    <w:p w14:paraId="507C6EC2" w14:textId="77777777" w:rsidR="003C10E5" w:rsidRDefault="003C10E5" w:rsidP="003C10E5">
      <w:pPr>
        <w:pStyle w:val="Heading3"/>
      </w:pPr>
      <w:r>
        <w:lastRenderedPageBreak/>
        <w:t>1NC—Investor Confidence</w:t>
      </w:r>
    </w:p>
    <w:p w14:paraId="50B1DE1E" w14:textId="77777777" w:rsidR="003C10E5" w:rsidRDefault="003C10E5" w:rsidP="003C10E5">
      <w:pPr>
        <w:pStyle w:val="Heading4"/>
      </w:pPr>
      <w:r>
        <w:t>Private appropriation for Indian private entities is key for investor confidence.</w:t>
      </w:r>
    </w:p>
    <w:p w14:paraId="52A31657" w14:textId="77777777" w:rsidR="003C10E5" w:rsidRDefault="003C10E5" w:rsidP="003C10E5">
      <w:r>
        <w:rPr>
          <w:b/>
          <w:sz w:val="26"/>
          <w:szCs w:val="26"/>
        </w:rPr>
        <w:t xml:space="preserve">Sen 20 </w:t>
      </w:r>
      <w:r>
        <w:t>[</w:t>
      </w:r>
      <w:proofErr w:type="spellStart"/>
      <w:r>
        <w:t>Nilanjan</w:t>
      </w:r>
      <w:proofErr w:type="spellEnd"/>
      <w:r>
        <w:t xml:space="preserve"> Sen, who is an experienced lawyer, </w:t>
      </w:r>
      <w:proofErr w:type="spellStart"/>
      <w:r>
        <w:t>specialising</w:t>
      </w:r>
      <w:proofErr w:type="spellEnd"/>
      <w:r>
        <w:t xml:space="preserve"> in International Law and Arbitration, 07-26-</w:t>
      </w:r>
      <w:proofErr w:type="gramStart"/>
      <w:r>
        <w:t>2020,Business</w:t>
      </w:r>
      <w:proofErr w:type="gramEnd"/>
      <w:r>
        <w:t xml:space="preserve"> Insider,https://www.businessinsider.in/science/space/news/the-fault-in-our-stars-indias-bid-at-privatizing-space/articleshow/77182064.cms, 12-7-2021 amrita]</w:t>
      </w:r>
    </w:p>
    <w:p w14:paraId="559CE198" w14:textId="77777777" w:rsidR="003C10E5" w:rsidRDefault="003C10E5" w:rsidP="003C10E5">
      <w:pPr>
        <w:rPr>
          <w:b/>
          <w:u w:val="single"/>
        </w:rPr>
      </w:pPr>
      <w:r>
        <w:rPr>
          <w:sz w:val="16"/>
          <w:szCs w:val="16"/>
        </w:rPr>
        <w:t xml:space="preserve">With the creation of the Indian National Committee for Space Research (now </w:t>
      </w:r>
      <w:r>
        <w:rPr>
          <w:u w:val="single"/>
        </w:rPr>
        <w:t>ISRO</w:t>
      </w:r>
      <w:r>
        <w:rPr>
          <w:sz w:val="16"/>
          <w:szCs w:val="16"/>
        </w:rPr>
        <w:t xml:space="preserve">) in 1962, </w:t>
      </w:r>
      <w:r>
        <w:rPr>
          <w:u w:val="single"/>
        </w:rPr>
        <w:t>India has been an active patron to mankind’s space efforts.</w:t>
      </w:r>
      <w:r>
        <w:rPr>
          <w:sz w:val="16"/>
          <w:szCs w:val="16"/>
        </w:rPr>
        <w:t xml:space="preserve"> From Aryabhata to Chandrayaan-2, India has launched 113 satellites, including the first privately built and funded satellite ExceedSat-1 which was launched from USA, as a part of Elon Musk’s Space X </w:t>
      </w:r>
      <w:proofErr w:type="gramStart"/>
      <w:r>
        <w:rPr>
          <w:sz w:val="16"/>
          <w:szCs w:val="16"/>
        </w:rPr>
        <w:t>project</w:t>
      </w:r>
      <w:proofErr w:type="gramEnd"/>
      <w:r>
        <w:rPr>
          <w:sz w:val="16"/>
          <w:szCs w:val="16"/>
        </w:rPr>
        <w:t xml:space="preserve"> Falcon-9. </w:t>
      </w:r>
      <w:r>
        <w:rPr>
          <w:u w:val="single"/>
        </w:rPr>
        <w:t>Up</w:t>
      </w:r>
      <w:r>
        <w:rPr>
          <w:b/>
          <w:u w:val="single"/>
        </w:rPr>
        <w:t xml:space="preserve"> </w:t>
      </w:r>
      <w:r>
        <w:rPr>
          <w:b/>
          <w:highlight w:val="green"/>
          <w:u w:val="single"/>
        </w:rPr>
        <w:t>until 2016, India</w:t>
      </w:r>
      <w:r>
        <w:rPr>
          <w:b/>
          <w:u w:val="single"/>
        </w:rPr>
        <w:t>’</w:t>
      </w:r>
      <w:r>
        <w:rPr>
          <w:u w:val="single"/>
        </w:rPr>
        <w:t>s space activities</w:t>
      </w:r>
      <w:r>
        <w:rPr>
          <w:b/>
          <w:u w:val="single"/>
        </w:rPr>
        <w:t xml:space="preserve"> </w:t>
      </w:r>
      <w:r>
        <w:rPr>
          <w:b/>
          <w:highlight w:val="green"/>
          <w:u w:val="single"/>
        </w:rPr>
        <w:t>have been the exclusive domain of the State</w:t>
      </w:r>
      <w:r>
        <w:rPr>
          <w:b/>
          <w:u w:val="single"/>
        </w:rPr>
        <w:t xml:space="preserve">, </w:t>
      </w:r>
      <w:r>
        <w:rPr>
          <w:b/>
          <w:highlight w:val="green"/>
          <w:u w:val="single"/>
        </w:rPr>
        <w:t>however</w:t>
      </w:r>
      <w:r>
        <w:rPr>
          <w:b/>
          <w:u w:val="single"/>
        </w:rPr>
        <w:t xml:space="preserve">, </w:t>
      </w:r>
      <w:r>
        <w:rPr>
          <w:b/>
          <w:highlight w:val="green"/>
          <w:u w:val="single"/>
        </w:rPr>
        <w:t xml:space="preserve">the launch of the IRNSS-1H </w:t>
      </w:r>
      <w:r>
        <w:rPr>
          <w:u w:val="single"/>
        </w:rPr>
        <w:t xml:space="preserve">in 2017 was the herald of a new era in India’s Space </w:t>
      </w:r>
      <w:proofErr w:type="spellStart"/>
      <w:r>
        <w:rPr>
          <w:u w:val="single"/>
        </w:rPr>
        <w:t>endeavours</w:t>
      </w:r>
      <w:proofErr w:type="spellEnd"/>
      <w:r>
        <w:rPr>
          <w:sz w:val="16"/>
          <w:szCs w:val="16"/>
        </w:rPr>
        <w:t xml:space="preserve">. The IRNSS-1H </w:t>
      </w:r>
      <w:r>
        <w:rPr>
          <w:b/>
          <w:highlight w:val="green"/>
          <w:u w:val="single"/>
        </w:rPr>
        <w:t>marked the</w:t>
      </w:r>
      <w:r>
        <w:rPr>
          <w:b/>
          <w:u w:val="single"/>
        </w:rPr>
        <w:t xml:space="preserve"> </w:t>
      </w:r>
      <w:r>
        <w:rPr>
          <w:u w:val="single"/>
        </w:rPr>
        <w:t>beginning of</w:t>
      </w:r>
      <w:r>
        <w:rPr>
          <w:b/>
          <w:u w:val="single"/>
        </w:rPr>
        <w:t xml:space="preserve"> </w:t>
      </w:r>
      <w:proofErr w:type="spellStart"/>
      <w:r>
        <w:rPr>
          <w:b/>
          <w:highlight w:val="green"/>
          <w:u w:val="single"/>
        </w:rPr>
        <w:t>privatisation</w:t>
      </w:r>
      <w:proofErr w:type="spellEnd"/>
      <w:r>
        <w:rPr>
          <w:b/>
          <w:highlight w:val="green"/>
          <w:u w:val="single"/>
        </w:rPr>
        <w:t xml:space="preserve"> in this area </w:t>
      </w:r>
      <w:r>
        <w:rPr>
          <w:u w:val="single"/>
        </w:rPr>
        <w:t>by being the first Indian satellite, to be designed in collaboration with the private parties</w:t>
      </w:r>
      <w:r>
        <w:rPr>
          <w:sz w:val="16"/>
          <w:szCs w:val="16"/>
        </w:rPr>
        <w:t xml:space="preserve">. In the following year, the ExseedSat-1 was to become the first privately funded and built satellite launched in collaboration with the private Space X project. Interestingly, </w:t>
      </w:r>
      <w:r>
        <w:rPr>
          <w:b/>
          <w:highlight w:val="green"/>
          <w:u w:val="single"/>
        </w:rPr>
        <w:t>up until now</w:t>
      </w:r>
      <w:r>
        <w:rPr>
          <w:u w:val="single"/>
        </w:rPr>
        <w:t>, all</w:t>
      </w:r>
      <w:r>
        <w:rPr>
          <w:b/>
          <w:u w:val="single"/>
        </w:rPr>
        <w:t xml:space="preserve"> </w:t>
      </w:r>
      <w:r>
        <w:rPr>
          <w:b/>
          <w:highlight w:val="green"/>
          <w:u w:val="single"/>
        </w:rPr>
        <w:t xml:space="preserve">missions have been conducted for </w:t>
      </w:r>
      <w:r>
        <w:rPr>
          <w:u w:val="single"/>
        </w:rPr>
        <w:t>purposes of research, reconnaissance as well as for augmenting communication systems since there wa</w:t>
      </w:r>
      <w:r>
        <w:rPr>
          <w:b/>
          <w:u w:val="single"/>
        </w:rPr>
        <w:t xml:space="preserve">s </w:t>
      </w:r>
      <w:r>
        <w:rPr>
          <w:b/>
          <w:highlight w:val="green"/>
          <w:u w:val="single"/>
        </w:rPr>
        <w:t>a substantial State monopoly</w:t>
      </w:r>
      <w:r>
        <w:rPr>
          <w:sz w:val="16"/>
          <w:szCs w:val="16"/>
        </w:rPr>
        <w:t xml:space="preserve">. </w:t>
      </w:r>
      <w:r>
        <w:rPr>
          <w:u w:val="single"/>
        </w:rPr>
        <w:t>With the recent announcement of</w:t>
      </w:r>
      <w:r>
        <w:rPr>
          <w:b/>
          <w:u w:val="single"/>
        </w:rPr>
        <w:t xml:space="preserve"> </w:t>
      </w:r>
      <w:r>
        <w:rPr>
          <w:sz w:val="16"/>
          <w:szCs w:val="16"/>
        </w:rPr>
        <w:t xml:space="preserve">the creation of the Indian National Space Promotion and Authorization Centre or </w:t>
      </w:r>
      <w:r>
        <w:rPr>
          <w:u w:val="single"/>
        </w:rPr>
        <w:t>IN-</w:t>
      </w:r>
      <w:proofErr w:type="spellStart"/>
      <w:r>
        <w:rPr>
          <w:u w:val="single"/>
        </w:rPr>
        <w:t>SPACe</w:t>
      </w:r>
      <w:proofErr w:type="spellEnd"/>
      <w:r>
        <w:rPr>
          <w:b/>
          <w:u w:val="single"/>
        </w:rPr>
        <w:t xml:space="preserve"> </w:t>
      </w:r>
      <w:r>
        <w:rPr>
          <w:sz w:val="16"/>
          <w:szCs w:val="16"/>
        </w:rPr>
        <w:t xml:space="preserve">by the Government of India as part of its </w:t>
      </w:r>
      <w:proofErr w:type="spellStart"/>
      <w:r>
        <w:rPr>
          <w:sz w:val="16"/>
          <w:szCs w:val="16"/>
        </w:rPr>
        <w:t>atma</w:t>
      </w:r>
      <w:proofErr w:type="spellEnd"/>
      <w:r>
        <w:rPr>
          <w:sz w:val="16"/>
          <w:szCs w:val="16"/>
        </w:rPr>
        <w:t xml:space="preserve"> </w:t>
      </w:r>
      <w:proofErr w:type="spellStart"/>
      <w:r>
        <w:rPr>
          <w:sz w:val="16"/>
          <w:szCs w:val="16"/>
        </w:rPr>
        <w:t>nirbhar</w:t>
      </w:r>
      <w:proofErr w:type="spellEnd"/>
      <w:r>
        <w:rPr>
          <w:sz w:val="16"/>
          <w:szCs w:val="16"/>
        </w:rPr>
        <w:t xml:space="preserve"> Bharat scheme, </w:t>
      </w:r>
      <w:r>
        <w:rPr>
          <w:u w:val="single"/>
        </w:rPr>
        <w:t>which aims at providing a “level playing field” and a supportive regulatory regime to allow Indian private enterprises to grow and carve their own niche in the so-called “fast-growing global space sector”</w:t>
      </w:r>
      <w:r>
        <w:rPr>
          <w:b/>
          <w:highlight w:val="green"/>
          <w:u w:val="single"/>
        </w:rPr>
        <w:t xml:space="preserve">, India has </w:t>
      </w:r>
      <w:r>
        <w:rPr>
          <w:u w:val="single"/>
        </w:rPr>
        <w:t>in fact</w:t>
      </w:r>
      <w:r>
        <w:rPr>
          <w:b/>
          <w:u w:val="single"/>
        </w:rPr>
        <w:t xml:space="preserve"> </w:t>
      </w:r>
      <w:r>
        <w:rPr>
          <w:b/>
          <w:highlight w:val="green"/>
          <w:u w:val="single"/>
        </w:rPr>
        <w:t xml:space="preserve">shown an inclination to </w:t>
      </w:r>
      <w:proofErr w:type="spellStart"/>
      <w:r>
        <w:rPr>
          <w:b/>
          <w:highlight w:val="green"/>
          <w:u w:val="single"/>
        </w:rPr>
        <w:t>capitalise</w:t>
      </w:r>
      <w:proofErr w:type="spellEnd"/>
      <w:r>
        <w:rPr>
          <w:sz w:val="16"/>
          <w:szCs w:val="16"/>
        </w:rPr>
        <w:t xml:space="preserve"> on the US strategy of opening up the avidly touted space “sector” to private participation. </w:t>
      </w:r>
      <w:r>
        <w:rPr>
          <w:u w:val="single"/>
        </w:rPr>
        <w:t>While the initiative</w:t>
      </w:r>
      <w:r>
        <w:rPr>
          <w:b/>
          <w:u w:val="single"/>
        </w:rPr>
        <w:t xml:space="preserve"> </w:t>
      </w:r>
      <w:r>
        <w:rPr>
          <w:b/>
          <w:highlight w:val="green"/>
          <w:u w:val="single"/>
        </w:rPr>
        <w:t xml:space="preserve">sounds exhilarating </w:t>
      </w:r>
      <w:r>
        <w:rPr>
          <w:u w:val="single"/>
        </w:rPr>
        <w:t xml:space="preserve">and will </w:t>
      </w:r>
      <w:proofErr w:type="gramStart"/>
      <w:r>
        <w:rPr>
          <w:u w:val="single"/>
        </w:rPr>
        <w:t>definitely go</w:t>
      </w:r>
      <w:proofErr w:type="gramEnd"/>
      <w:r>
        <w:rPr>
          <w:u w:val="single"/>
        </w:rPr>
        <w:t xml:space="preserve"> a long way in defining India’s image as an emerging global technology powerhouse</w:t>
      </w:r>
      <w:r>
        <w:rPr>
          <w:b/>
          <w:highlight w:val="green"/>
          <w:u w:val="single"/>
        </w:rPr>
        <w:t xml:space="preserve">, it is </w:t>
      </w:r>
      <w:r>
        <w:rPr>
          <w:u w:val="single"/>
        </w:rPr>
        <w:t>extremely</w:t>
      </w:r>
      <w:r>
        <w:rPr>
          <w:b/>
          <w:u w:val="single"/>
        </w:rPr>
        <w:t xml:space="preserve"> </w:t>
      </w:r>
      <w:r>
        <w:rPr>
          <w:b/>
          <w:highlight w:val="green"/>
          <w:u w:val="single"/>
        </w:rPr>
        <w:t>difficult to fathom why private players</w:t>
      </w:r>
      <w:r>
        <w:rPr>
          <w:b/>
          <w:u w:val="single"/>
        </w:rPr>
        <w:t xml:space="preserve">, </w:t>
      </w:r>
      <w:r>
        <w:rPr>
          <w:b/>
          <w:highlight w:val="green"/>
          <w:u w:val="single"/>
        </w:rPr>
        <w:t>would</w:t>
      </w:r>
      <w:r>
        <w:rPr>
          <w:b/>
          <w:u w:val="single"/>
        </w:rPr>
        <w:t xml:space="preserve"> </w:t>
      </w:r>
      <w:r>
        <w:rPr>
          <w:u w:val="single"/>
        </w:rPr>
        <w:t>be willing to readily come forward and</w:t>
      </w:r>
      <w:r>
        <w:rPr>
          <w:b/>
          <w:u w:val="single"/>
        </w:rPr>
        <w:t xml:space="preserve"> </w:t>
      </w:r>
      <w:r>
        <w:rPr>
          <w:b/>
          <w:highlight w:val="green"/>
          <w:u w:val="single"/>
        </w:rPr>
        <w:t>invest billions</w:t>
      </w:r>
      <w:r>
        <w:rPr>
          <w:b/>
          <w:u w:val="single"/>
        </w:rPr>
        <w:t xml:space="preserve">, </w:t>
      </w:r>
      <w:r>
        <w:rPr>
          <w:u w:val="single"/>
        </w:rPr>
        <w:t>by confining their activities for research purposes alone,</w:t>
      </w:r>
      <w:r>
        <w:rPr>
          <w:b/>
          <w:u w:val="single"/>
        </w:rPr>
        <w:t xml:space="preserve"> </w:t>
      </w:r>
      <w:r>
        <w:rPr>
          <w:b/>
          <w:highlight w:val="green"/>
          <w:u w:val="single"/>
        </w:rPr>
        <w:t xml:space="preserve">without any expectation of commercial gains </w:t>
      </w:r>
      <w:r>
        <w:rPr>
          <w:u w:val="single"/>
        </w:rPr>
        <w:t>or simply, return on their investment</w:t>
      </w:r>
      <w:r>
        <w:rPr>
          <w:sz w:val="16"/>
          <w:szCs w:val="16"/>
        </w:rPr>
        <w:t xml:space="preserve">. This is so because, matters concerning space and space exploration are subject of a special branch of customary international law, that are mainly </w:t>
      </w:r>
      <w:proofErr w:type="spellStart"/>
      <w:r>
        <w:rPr>
          <w:sz w:val="16"/>
          <w:szCs w:val="16"/>
        </w:rPr>
        <w:t>centred</w:t>
      </w:r>
      <w:proofErr w:type="spellEnd"/>
      <w:r>
        <w:rPr>
          <w:sz w:val="16"/>
          <w:szCs w:val="16"/>
        </w:rPr>
        <w:t xml:space="preserve">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Pr>
          <w:b/>
          <w:highlight w:val="green"/>
          <w:u w:val="single"/>
        </w:rPr>
        <w:t xml:space="preserve">Article II restricts </w:t>
      </w:r>
      <w:r>
        <w:rPr>
          <w:u w:val="single"/>
        </w:rPr>
        <w:t>claims of sovereignty and national</w:t>
      </w:r>
      <w:r>
        <w:rPr>
          <w:b/>
          <w:u w:val="single"/>
        </w:rPr>
        <w:t xml:space="preserve"> </w:t>
      </w:r>
      <w:r>
        <w:rPr>
          <w:b/>
          <w:highlight w:val="green"/>
          <w:u w:val="single"/>
        </w:rPr>
        <w:t>appropriation</w:t>
      </w:r>
      <w:r>
        <w:rPr>
          <w:b/>
          <w:u w:val="single"/>
        </w:rPr>
        <w:t xml:space="preserve"> </w:t>
      </w:r>
      <w:r>
        <w:rPr>
          <w:u w:val="single"/>
        </w:rPr>
        <w:t>by any means whatsoever, Article VI</w:t>
      </w:r>
      <w:r>
        <w:rPr>
          <w:b/>
          <w:u w:val="single"/>
        </w:rPr>
        <w:t xml:space="preserve"> </w:t>
      </w:r>
      <w:r>
        <w:rPr>
          <w:b/>
          <w:highlight w:val="green"/>
          <w:u w:val="single"/>
        </w:rPr>
        <w:t>places international responsibility on</w:t>
      </w:r>
      <w:r>
        <w:rPr>
          <w:b/>
          <w:u w:val="single"/>
        </w:rPr>
        <w:t xml:space="preserve"> all </w:t>
      </w:r>
      <w:r>
        <w:rPr>
          <w:b/>
          <w:highlight w:val="green"/>
          <w:u w:val="single"/>
        </w:rPr>
        <w:t xml:space="preserve">activities carried on by </w:t>
      </w:r>
      <w:r>
        <w:rPr>
          <w:u w:val="single"/>
        </w:rPr>
        <w:t>governmental or by</w:t>
      </w:r>
      <w:r>
        <w:rPr>
          <w:b/>
          <w:u w:val="single"/>
        </w:rPr>
        <w:t xml:space="preserve"> </w:t>
      </w:r>
      <w:r>
        <w:rPr>
          <w:b/>
          <w:highlight w:val="green"/>
          <w:u w:val="single"/>
        </w:rPr>
        <w:t>non-governmental entities</w:t>
      </w:r>
      <w:r>
        <w:rPr>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w:t>
      </w:r>
      <w:proofErr w:type="spellStart"/>
      <w:r>
        <w:rPr>
          <w:sz w:val="16"/>
          <w:szCs w:val="16"/>
        </w:rPr>
        <w:t>practise</w:t>
      </w:r>
      <w:proofErr w:type="spellEnd"/>
      <w:r>
        <w:rPr>
          <w:sz w:val="16"/>
          <w:szCs w:val="16"/>
        </w:rPr>
        <w:t xml:space="preserv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u w:val="single"/>
        </w:rPr>
        <w:t>it is no secret that</w:t>
      </w:r>
      <w:r>
        <w:rPr>
          <w:b/>
          <w:u w:val="single"/>
        </w:rPr>
        <w:t xml:space="preserve"> </w:t>
      </w:r>
      <w:r>
        <w:rPr>
          <w:b/>
          <w:highlight w:val="green"/>
          <w:u w:val="single"/>
        </w:rPr>
        <w:t xml:space="preserve">private corporations operate predominantly with </w:t>
      </w:r>
      <w:r>
        <w:rPr>
          <w:u w:val="single"/>
        </w:rPr>
        <w:t>the object of individual gains</w:t>
      </w:r>
      <w:r>
        <w:rPr>
          <w:b/>
          <w:u w:val="single"/>
        </w:rPr>
        <w:t xml:space="preserve"> </w:t>
      </w:r>
      <w:r>
        <w:rPr>
          <w:b/>
          <w:highlight w:val="green"/>
          <w:u w:val="single"/>
        </w:rPr>
        <w:t xml:space="preserve">and </w:t>
      </w:r>
      <w:r>
        <w:rPr>
          <w:u w:val="single"/>
        </w:rPr>
        <w:t>unless driven by the zeal to serve mankind and share profits with all countries,</w:t>
      </w:r>
      <w:r>
        <w:rPr>
          <w:b/>
          <w:u w:val="single"/>
        </w:rPr>
        <w:t xml:space="preserve"> </w:t>
      </w:r>
      <w:r>
        <w:rPr>
          <w:b/>
          <w:highlight w:val="green"/>
          <w:u w:val="single"/>
        </w:rPr>
        <w:t>chances are</w:t>
      </w:r>
      <w:r>
        <w:rPr>
          <w:b/>
          <w:u w:val="single"/>
        </w:rPr>
        <w:t xml:space="preserve"> </w:t>
      </w:r>
      <w:r>
        <w:rPr>
          <w:u w:val="single"/>
        </w:rPr>
        <w:t>that the</w:t>
      </w:r>
      <w:r>
        <w:rPr>
          <w:b/>
          <w:u w:val="single"/>
        </w:rPr>
        <w:t xml:space="preserve"> </w:t>
      </w:r>
      <w:r>
        <w:rPr>
          <w:b/>
          <w:highlight w:val="green"/>
          <w:u w:val="single"/>
        </w:rPr>
        <w:t xml:space="preserve">investments </w:t>
      </w:r>
      <w:r>
        <w:rPr>
          <w:u w:val="single"/>
        </w:rPr>
        <w:t>made by private parties</w:t>
      </w:r>
      <w:r>
        <w:rPr>
          <w:b/>
          <w:u w:val="single"/>
        </w:rPr>
        <w:t xml:space="preserve"> </w:t>
      </w:r>
      <w:r>
        <w:rPr>
          <w:b/>
          <w:highlight w:val="green"/>
          <w:u w:val="single"/>
        </w:rPr>
        <w:t xml:space="preserve">will have little </w:t>
      </w:r>
      <w:r>
        <w:rPr>
          <w:u w:val="single"/>
        </w:rPr>
        <w:t>to nil</w:t>
      </w:r>
      <w:r>
        <w:rPr>
          <w:b/>
          <w:u w:val="single"/>
        </w:rPr>
        <w:t xml:space="preserve"> </w:t>
      </w:r>
      <w:r>
        <w:rPr>
          <w:b/>
          <w:highlight w:val="green"/>
          <w:u w:val="single"/>
        </w:rPr>
        <w:t>returns</w:t>
      </w:r>
      <w:r>
        <w:rPr>
          <w:b/>
          <w:u w:val="single"/>
        </w:rPr>
        <w:t xml:space="preserve">, </w:t>
      </w:r>
      <w:r>
        <w:rPr>
          <w:u w:val="single"/>
        </w:rPr>
        <w:t>far less any substantive protection</w:t>
      </w:r>
      <w:r>
        <w:rPr>
          <w:b/>
          <w:u w:val="single"/>
        </w:rPr>
        <w:t>.</w:t>
      </w:r>
    </w:p>
    <w:p w14:paraId="7E8763D3" w14:textId="77777777" w:rsidR="003C10E5" w:rsidRDefault="003C10E5" w:rsidP="003C10E5"/>
    <w:p w14:paraId="2B0D8D2A" w14:textId="77777777" w:rsidR="003C10E5" w:rsidRDefault="003C10E5" w:rsidP="003C10E5">
      <w:pPr>
        <w:pStyle w:val="Heading4"/>
      </w:pPr>
      <w:r>
        <w:lastRenderedPageBreak/>
        <w:t xml:space="preserve">Investor confidence is necessary for strong Indian private space-tech—that spills over, boosts Indian military </w:t>
      </w:r>
      <w:proofErr w:type="spellStart"/>
      <w:r>
        <w:t>heg</w:t>
      </w:r>
      <w:proofErr w:type="spellEnd"/>
      <w:r>
        <w:t xml:space="preserve">, and turns case. </w:t>
      </w:r>
    </w:p>
    <w:p w14:paraId="41ED534F" w14:textId="77777777" w:rsidR="003C10E5" w:rsidRDefault="003C10E5" w:rsidP="003C10E5">
      <w:r>
        <w:rPr>
          <w:b/>
          <w:sz w:val="26"/>
          <w:szCs w:val="26"/>
        </w:rPr>
        <w:t xml:space="preserve">Prasad 16 </w:t>
      </w:r>
      <w: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48A1C960" w14:textId="77777777" w:rsidR="003C10E5" w:rsidRDefault="003C10E5" w:rsidP="003C10E5">
      <w:pPr>
        <w:rPr>
          <w:sz w:val="14"/>
          <w:szCs w:val="14"/>
        </w:rPr>
      </w:pPr>
      <w:r>
        <w:rPr>
          <w:u w:val="single"/>
        </w:rPr>
        <w:t xml:space="preserve">As India ramps up its space </w:t>
      </w:r>
      <w:proofErr w:type="spellStart"/>
      <w:r>
        <w:rPr>
          <w:u w:val="single"/>
        </w:rPr>
        <w:t>defence</w:t>
      </w:r>
      <w:proofErr w:type="spellEnd"/>
      <w:r>
        <w:rPr>
          <w:u w:val="single"/>
        </w:rPr>
        <w:t xml:space="preserve"> capabilities,</w:t>
      </w:r>
      <w:r>
        <w:rPr>
          <w:b/>
          <w:u w:val="single"/>
        </w:rPr>
        <w:t xml:space="preserve"> </w:t>
      </w:r>
      <w:r>
        <w:rPr>
          <w:b/>
          <w:highlight w:val="green"/>
          <w:u w:val="single"/>
        </w:rPr>
        <w:t xml:space="preserve">lack of a mature space industrial base will </w:t>
      </w:r>
      <w:r>
        <w:rPr>
          <w:u w:val="single"/>
        </w:rPr>
        <w:t>potentially</w:t>
      </w:r>
      <w:r>
        <w:rPr>
          <w:b/>
          <w:u w:val="single"/>
        </w:rPr>
        <w:t xml:space="preserve"> </w:t>
      </w:r>
      <w:r>
        <w:rPr>
          <w:b/>
          <w:highlight w:val="green"/>
          <w:u w:val="single"/>
        </w:rPr>
        <w:t>hurt</w:t>
      </w:r>
      <w:r>
        <w:rPr>
          <w:b/>
          <w:u w:val="single"/>
        </w:rPr>
        <w:t xml:space="preserve"> </w:t>
      </w:r>
      <w:r>
        <w:rPr>
          <w:u w:val="single"/>
        </w:rPr>
        <w:t>its ambitions</w:t>
      </w:r>
      <w:r>
        <w:rPr>
          <w:b/>
          <w:u w:val="single"/>
        </w:rPr>
        <w:t>.</w:t>
      </w:r>
      <w:r>
        <w:rPr>
          <w:sz w:val="14"/>
          <w:szCs w:val="14"/>
        </w:rPr>
        <w:t xml:space="preserve"> </w:t>
      </w:r>
      <w:r>
        <w:rPr>
          <w:b/>
          <w:highlight w:val="green"/>
          <w:u w:val="single"/>
        </w:rPr>
        <w:t>India</w:t>
      </w:r>
      <w:r>
        <w:rPr>
          <w:b/>
          <w:u w:val="single"/>
        </w:rPr>
        <w:t xml:space="preserve"> </w:t>
      </w:r>
      <w:r>
        <w:rPr>
          <w:sz w:val="14"/>
          <w:szCs w:val="14"/>
        </w:rPr>
        <w:t xml:space="preserve">counts among the top nations in the world in terms of government space investment </w:t>
      </w:r>
      <w:proofErr w:type="gramStart"/>
      <w:r>
        <w:rPr>
          <w:sz w:val="14"/>
          <w:szCs w:val="14"/>
        </w:rPr>
        <w:t>4 ,</w:t>
      </w:r>
      <w:proofErr w:type="gramEnd"/>
      <w:r>
        <w:rPr>
          <w:sz w:val="14"/>
          <w:szCs w:val="14"/>
        </w:rPr>
        <w:t xml:space="preserve"> but </w:t>
      </w:r>
      <w:r>
        <w:rPr>
          <w:b/>
          <w:highlight w:val="green"/>
          <w:u w:val="single"/>
        </w:rPr>
        <w:t>is far behind</w:t>
      </w:r>
      <w:r>
        <w:rPr>
          <w:b/>
          <w:u w:val="single"/>
        </w:rPr>
        <w:t xml:space="preserve"> </w:t>
      </w:r>
      <w:r>
        <w:rPr>
          <w:u w:val="single"/>
        </w:rPr>
        <w:t>when it comes to</w:t>
      </w:r>
      <w:r>
        <w:rPr>
          <w:b/>
          <w:u w:val="single"/>
        </w:rPr>
        <w:t xml:space="preserve"> </w:t>
      </w:r>
      <w:r>
        <w:rPr>
          <w:b/>
          <w:highlight w:val="green"/>
          <w:u w:val="single"/>
        </w:rPr>
        <w:t>creating successful private industry</w:t>
      </w:r>
      <w:r>
        <w:rPr>
          <w:b/>
          <w:u w:val="single"/>
        </w:rPr>
        <w:t xml:space="preserve"> </w:t>
      </w:r>
      <w:r>
        <w:rPr>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u w:val="single"/>
        </w:rPr>
        <w:t>Most of</w:t>
      </w:r>
      <w:r>
        <w:rPr>
          <w:b/>
          <w:u w:val="single"/>
        </w:rPr>
        <w:t xml:space="preserve"> </w:t>
      </w:r>
      <w:r>
        <w:rPr>
          <w:b/>
          <w:highlight w:val="green"/>
          <w:u w:val="single"/>
        </w:rPr>
        <w:t xml:space="preserve">the apprehensions </w:t>
      </w:r>
      <w:r>
        <w:rPr>
          <w:u w:val="single"/>
        </w:rPr>
        <w:t>for private investment in space industry</w:t>
      </w:r>
      <w:r>
        <w:rPr>
          <w:b/>
          <w:u w:val="single"/>
        </w:rPr>
        <w:t xml:space="preserve"> </w:t>
      </w:r>
      <w:r>
        <w:rPr>
          <w:b/>
          <w:highlight w:val="green"/>
          <w:u w:val="single"/>
        </w:rPr>
        <w:t>come from</w:t>
      </w:r>
      <w:r>
        <w:rPr>
          <w:b/>
          <w:u w:val="single"/>
        </w:rPr>
        <w:t xml:space="preserve"> </w:t>
      </w:r>
      <w:r>
        <w:rPr>
          <w:u w:val="single"/>
        </w:rPr>
        <w:t>the</w:t>
      </w:r>
      <w:r>
        <w:rPr>
          <w:b/>
          <w:u w:val="single"/>
        </w:rPr>
        <w:t xml:space="preserve"> </w:t>
      </w:r>
      <w:r>
        <w:rPr>
          <w:b/>
          <w:highlight w:val="green"/>
          <w:u w:val="single"/>
        </w:rPr>
        <w:t>requirements</w:t>
      </w:r>
      <w:r>
        <w:rPr>
          <w:b/>
          <w:u w:val="single"/>
        </w:rPr>
        <w:t xml:space="preserve"> </w:t>
      </w:r>
      <w:r>
        <w:rPr>
          <w:u w:val="single"/>
        </w:rPr>
        <w:t>of high capital investment</w:t>
      </w:r>
      <w:r>
        <w:rPr>
          <w:sz w:val="14"/>
          <w:szCs w:val="14"/>
        </w:rPr>
        <w:t>,</w:t>
      </w:r>
      <w:r>
        <w:rPr>
          <w:b/>
          <w:u w:val="single"/>
        </w:rPr>
        <w:t xml:space="preserve"> </w:t>
      </w:r>
      <w:r>
        <w:rPr>
          <w:b/>
          <w:highlight w:val="green"/>
          <w:u w:val="single"/>
        </w:rPr>
        <w:t>and</w:t>
      </w:r>
      <w:r>
        <w:rPr>
          <w:sz w:val="14"/>
          <w:szCs w:val="14"/>
        </w:rPr>
        <w:t xml:space="preserve"> the long gestation periods of space projects to get substantial Return on Investment (</w:t>
      </w:r>
      <w:proofErr w:type="spellStart"/>
      <w:r>
        <w:rPr>
          <w:sz w:val="14"/>
          <w:szCs w:val="14"/>
        </w:rPr>
        <w:t>RoI</w:t>
      </w:r>
      <w:proofErr w:type="spellEnd"/>
      <w:r>
        <w:rPr>
          <w:sz w:val="14"/>
          <w:szCs w:val="14"/>
        </w:rPr>
        <w:t>) for the investors. These trends have been put aside by a new breed of space companies calling themselves ‘</w:t>
      </w:r>
      <w:proofErr w:type="spellStart"/>
      <w:r>
        <w:rPr>
          <w:sz w:val="14"/>
          <w:szCs w:val="14"/>
        </w:rPr>
        <w:t>NewSpace</w:t>
      </w:r>
      <w:proofErr w:type="spellEnd"/>
      <w:r>
        <w:rPr>
          <w:sz w:val="14"/>
          <w:szCs w:val="14"/>
        </w:rPr>
        <w:t xml:space="preserve">’, which thrive on new business models of </w:t>
      </w:r>
      <w:proofErr w:type="gramStart"/>
      <w:r>
        <w:rPr>
          <w:sz w:val="14"/>
          <w:szCs w:val="14"/>
        </w:rPr>
        <w:t>low cost</w:t>
      </w:r>
      <w:proofErr w:type="gramEnd"/>
      <w:r>
        <w:rPr>
          <w:sz w:val="14"/>
          <w:szCs w:val="14"/>
        </w:rPr>
        <w:t xml:space="preserve"> access to space by </w:t>
      </w:r>
      <w:proofErr w:type="spellStart"/>
      <w:r>
        <w:rPr>
          <w:sz w:val="14"/>
          <w:szCs w:val="14"/>
        </w:rPr>
        <w:t>capitalising</w:t>
      </w:r>
      <w:proofErr w:type="spellEnd"/>
      <w:r>
        <w:rPr>
          <w:sz w:val="14"/>
          <w:szCs w:val="14"/>
        </w:rPr>
        <w:t xml:space="preserve"> on the advancements made in recent years in small satellite technology, consumer electronics, and computing power. Tiny modular satellites called ‘CubeSats’, weighing 1-4 kgs and costing under $100,000 have </w:t>
      </w:r>
      <w:proofErr w:type="spellStart"/>
      <w:r>
        <w:rPr>
          <w:sz w:val="14"/>
          <w:szCs w:val="14"/>
        </w:rPr>
        <w:t>revolutionised</w:t>
      </w:r>
      <w:proofErr w:type="spellEnd"/>
      <w:r>
        <w:rPr>
          <w:sz w:val="14"/>
          <w:szCs w:val="14"/>
        </w:rPr>
        <w:t xml:space="preserve"> the way space products and services are delivered to end users. The movement began in Europe and US simultaneously as a by-product of university and space agency collaborated research, but it was the US which took the lead in successfully </w:t>
      </w:r>
      <w:proofErr w:type="spellStart"/>
      <w:r>
        <w:rPr>
          <w:sz w:val="14"/>
          <w:szCs w:val="14"/>
        </w:rPr>
        <w:t>commercialising</w:t>
      </w:r>
      <w:proofErr w:type="spellEnd"/>
      <w:r>
        <w:rPr>
          <w:sz w:val="14"/>
          <w:szCs w:val="14"/>
        </w:rPr>
        <w:t xml:space="preserve"> these technologies developed in laboratories. Figure 3 shows the forecast of nano satellites weighing between 1-50 kg, which are scheduled to be launched during 2014-16 globally.6The high number arises from the fact that such nano satellites have short development </w:t>
      </w:r>
      <w:proofErr w:type="gramStart"/>
      <w:r>
        <w:rPr>
          <w:sz w:val="14"/>
          <w:szCs w:val="14"/>
        </w:rPr>
        <w:t>timelines, and</w:t>
      </w:r>
      <w:proofErr w:type="gramEnd"/>
      <w:r>
        <w:rPr>
          <w:sz w:val="14"/>
          <w:szCs w:val="14"/>
        </w:rPr>
        <w:t xml:space="preserve"> provide the necessary agility for satellite operators to develop large constellations that can cater to a larger customer base with high service quality. These </w:t>
      </w:r>
      <w:proofErr w:type="spellStart"/>
      <w:r>
        <w:rPr>
          <w:sz w:val="14"/>
          <w:szCs w:val="14"/>
        </w:rPr>
        <w:t>NewSpace</w:t>
      </w:r>
      <w:proofErr w:type="spellEnd"/>
      <w:r>
        <w:rPr>
          <w:sz w:val="14"/>
          <w:szCs w:val="14"/>
        </w:rPr>
        <w:t xml:space="preserve"> companies have ushered in widespread changes in the traditional satellite manufacturing and launch services industry, with companies like </w:t>
      </w:r>
      <w:proofErr w:type="spellStart"/>
      <w:r>
        <w:rPr>
          <w:sz w:val="14"/>
          <w:szCs w:val="14"/>
        </w:rPr>
        <w:t>RocketLabs</w:t>
      </w:r>
      <w:proofErr w:type="spellEnd"/>
      <w:r>
        <w:rPr>
          <w:sz w:val="14"/>
          <w:szCs w:val="14"/>
        </w:rPr>
        <w:t xml:space="preserve"> and Firefly Systems building new launchers cheaply using innovative techniques like additive manufacturing, to reduce the cost to orbit for these satellites. The impact of these companies has been felt within the space industry, as practices from these ‘</w:t>
      </w:r>
      <w:proofErr w:type="spellStart"/>
      <w:r>
        <w:rPr>
          <w:sz w:val="14"/>
          <w:szCs w:val="14"/>
        </w:rPr>
        <w:t>NewSpace’companies</w:t>
      </w:r>
      <w:proofErr w:type="spellEnd"/>
      <w:r>
        <w:rPr>
          <w:sz w:val="14"/>
          <w:szCs w:val="14"/>
        </w:rPr>
        <w:t xml:space="preserve"> have been adopted to keep the costs low and have a factory type approach in building systems </w:t>
      </w:r>
      <w:proofErr w:type="gramStart"/>
      <w:r>
        <w:rPr>
          <w:sz w:val="14"/>
          <w:szCs w:val="14"/>
        </w:rPr>
        <w:t>in order to</w:t>
      </w:r>
      <w:proofErr w:type="gramEnd"/>
      <w:r>
        <w:rPr>
          <w:sz w:val="14"/>
          <w:szCs w:val="14"/>
        </w:rPr>
        <w:t xml:space="preserve"> cater to the increasing demand. The </w:t>
      </w:r>
      <w:proofErr w:type="spellStart"/>
      <w:r>
        <w:rPr>
          <w:sz w:val="14"/>
          <w:szCs w:val="14"/>
        </w:rPr>
        <w:t>NewSpace</w:t>
      </w:r>
      <w:proofErr w:type="spellEnd"/>
      <w:r>
        <w:rPr>
          <w:sz w:val="14"/>
          <w:szCs w:val="14"/>
        </w:rPr>
        <w:t xml:space="preserve"> revolution has now led to companies such as Google, Virgin, and Qualcomm investing in small satellite-based communication technologies. India, however, has remained shielded from the rapid changes that have happened in the global space industry over the past decade</w:t>
      </w:r>
      <w:r>
        <w:rPr>
          <w:sz w:val="14"/>
          <w:szCs w:val="14"/>
          <w:highlight w:val="green"/>
        </w:rPr>
        <w:t xml:space="preserve">. </w:t>
      </w:r>
      <w:r>
        <w:rPr>
          <w:b/>
          <w:highlight w:val="green"/>
          <w:u w:val="single"/>
        </w:rPr>
        <w:t>ISRO</w:t>
      </w:r>
      <w:r>
        <w:rPr>
          <w:b/>
          <w:u w:val="single"/>
        </w:rPr>
        <w:t xml:space="preserve"> </w:t>
      </w:r>
      <w:r>
        <w:rPr>
          <w:u w:val="single"/>
        </w:rPr>
        <w:t>has been</w:t>
      </w:r>
      <w:r>
        <w:rPr>
          <w:b/>
          <w:u w:val="single"/>
        </w:rPr>
        <w:t xml:space="preserve"> </w:t>
      </w:r>
      <w:r>
        <w:rPr>
          <w:b/>
          <w:highlight w:val="green"/>
          <w:u w:val="single"/>
        </w:rPr>
        <w:t xml:space="preserve">slow to respond on </w:t>
      </w:r>
      <w:r>
        <w:rPr>
          <w:u w:val="single"/>
        </w:rPr>
        <w:t>both</w:t>
      </w:r>
      <w:r>
        <w:rPr>
          <w:b/>
          <w:u w:val="single"/>
        </w:rPr>
        <w:t xml:space="preserve"> </w:t>
      </w:r>
      <w:r>
        <w:rPr>
          <w:b/>
          <w:highlight w:val="green"/>
          <w:u w:val="single"/>
        </w:rPr>
        <w:t>commercial</w:t>
      </w:r>
      <w:r>
        <w:rPr>
          <w:b/>
          <w:u w:val="single"/>
        </w:rPr>
        <w:t xml:space="preserve"> </w:t>
      </w:r>
      <w:r>
        <w:rPr>
          <w:u w:val="single"/>
        </w:rPr>
        <w:t>and academic</w:t>
      </w:r>
      <w:r>
        <w:rPr>
          <w:b/>
          <w:u w:val="single"/>
        </w:rPr>
        <w:t xml:space="preserve"> </w:t>
      </w:r>
      <w:r>
        <w:rPr>
          <w:b/>
          <w:highlight w:val="green"/>
          <w:u w:val="single"/>
        </w:rPr>
        <w:t>fronts</w:t>
      </w:r>
      <w:r>
        <w:rPr>
          <w:b/>
          <w:u w:val="single"/>
        </w:rPr>
        <w:t xml:space="preserve">, </w:t>
      </w:r>
      <w:r>
        <w:rPr>
          <w:u w:val="single"/>
        </w:rPr>
        <w:t>with only a handful of university-level small satellite missions being launched during the same period, none of which could transform into a full-fledged commercial opportunity for the people involved in these projects</w:t>
      </w:r>
      <w:r>
        <w:rPr>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u w:val="single"/>
        </w:rPr>
        <w:t>Presently,</w:t>
      </w:r>
      <w:r>
        <w:rPr>
          <w:b/>
          <w:u w:val="single"/>
        </w:rPr>
        <w:t xml:space="preserve"> </w:t>
      </w:r>
      <w:r>
        <w:rPr>
          <w:b/>
          <w:highlight w:val="green"/>
          <w:u w:val="single"/>
        </w:rPr>
        <w:t xml:space="preserve">India has inherent advantages </w:t>
      </w:r>
      <w:r>
        <w:rPr>
          <w:u w:val="single"/>
        </w:rPr>
        <w:t>over other countries</w:t>
      </w:r>
      <w:r>
        <w:rPr>
          <w:b/>
          <w:u w:val="single"/>
        </w:rPr>
        <w:t xml:space="preserve"> </w:t>
      </w:r>
      <w:r>
        <w:rPr>
          <w:b/>
          <w:highlight w:val="green"/>
          <w:u w:val="single"/>
        </w:rPr>
        <w:t>due</w:t>
      </w:r>
      <w:r>
        <w:rPr>
          <w:b/>
          <w:u w:val="single"/>
        </w:rPr>
        <w:t xml:space="preserve"> </w:t>
      </w:r>
      <w:r>
        <w:rPr>
          <w:u w:val="single"/>
        </w:rPr>
        <w:t>the availability of</w:t>
      </w:r>
      <w:r>
        <w:rPr>
          <w:b/>
          <w:u w:val="single"/>
        </w:rPr>
        <w:t xml:space="preserve"> </w:t>
      </w:r>
      <w:r>
        <w:rPr>
          <w:b/>
          <w:highlight w:val="green"/>
          <w:u w:val="single"/>
        </w:rPr>
        <w:t>skilled workforce</w:t>
      </w:r>
      <w:r>
        <w:rPr>
          <w:u w:val="single"/>
        </w:rPr>
        <w:t>, a stable and business friendly</w:t>
      </w:r>
      <w:r>
        <w:rPr>
          <w:b/>
          <w:u w:val="single"/>
        </w:rPr>
        <w:t xml:space="preserve"> </w:t>
      </w:r>
      <w:r>
        <w:rPr>
          <w:b/>
          <w:highlight w:val="green"/>
          <w:u w:val="single"/>
        </w:rPr>
        <w:t>government</w:t>
      </w:r>
      <w:r>
        <w:rPr>
          <w:b/>
          <w:u w:val="single"/>
        </w:rPr>
        <w:t xml:space="preserve">, </w:t>
      </w:r>
      <w:r>
        <w:rPr>
          <w:u w:val="single"/>
        </w:rPr>
        <w:t>positive investor climate and low cost of operations</w:t>
      </w:r>
      <w:r>
        <w:rPr>
          <w:b/>
          <w:u w:val="single"/>
        </w:rPr>
        <w:t xml:space="preserve">. </w:t>
      </w:r>
      <w:r>
        <w:rPr>
          <w:sz w:val="14"/>
          <w:szCs w:val="14"/>
        </w:rPr>
        <w:t xml:space="preserve">Because India was an early mover in space technology, </w:t>
      </w:r>
      <w:r>
        <w:rPr>
          <w:u w:val="single"/>
        </w:rPr>
        <w:t>it is</w:t>
      </w:r>
      <w:r>
        <w:rPr>
          <w:b/>
          <w:u w:val="single"/>
        </w:rPr>
        <w:t xml:space="preserve"> </w:t>
      </w:r>
      <w:r>
        <w:rPr>
          <w:b/>
          <w:highlight w:val="green"/>
          <w:u w:val="single"/>
        </w:rPr>
        <w:t>poised to become a major space power albeit</w:t>
      </w:r>
      <w:r>
        <w:rPr>
          <w:b/>
          <w:u w:val="single"/>
        </w:rPr>
        <w:t xml:space="preserve"> </w:t>
      </w:r>
      <w:r>
        <w:rPr>
          <w:u w:val="single"/>
        </w:rPr>
        <w:t>slight policy push towards</w:t>
      </w:r>
      <w:r>
        <w:rPr>
          <w:b/>
          <w:u w:val="single"/>
        </w:rPr>
        <w:t xml:space="preserve"> </w:t>
      </w:r>
      <w:r>
        <w:rPr>
          <w:b/>
          <w:highlight w:val="green"/>
          <w:u w:val="single"/>
        </w:rPr>
        <w:t xml:space="preserve">greater </w:t>
      </w:r>
      <w:proofErr w:type="spellStart"/>
      <w:r>
        <w:rPr>
          <w:b/>
          <w:highlight w:val="green"/>
          <w:u w:val="single"/>
        </w:rPr>
        <w:t>commercialisation</w:t>
      </w:r>
      <w:proofErr w:type="spellEnd"/>
      <w:r>
        <w:rPr>
          <w:b/>
          <w:highlight w:val="green"/>
          <w:u w:val="single"/>
        </w:rPr>
        <w:t xml:space="preserve"> </w:t>
      </w:r>
      <w:r>
        <w:rPr>
          <w:u w:val="single"/>
        </w:rPr>
        <w:t>of the industry</w:t>
      </w:r>
      <w:r>
        <w:rPr>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w:t>
      </w:r>
      <w:proofErr w:type="spellStart"/>
      <w:r>
        <w:rPr>
          <w:sz w:val="14"/>
          <w:szCs w:val="14"/>
        </w:rPr>
        <w:t>defence</w:t>
      </w:r>
      <w:proofErr w:type="spellEnd"/>
      <w:r>
        <w:rPr>
          <w:sz w:val="14"/>
          <w:szCs w:val="14"/>
        </w:rPr>
        <w:t xml:space="preserve"> sector which has been the current government’s area of interest through its ‘Make in India’ initiative. Some of the direct and indirect benefits of space technology </w:t>
      </w:r>
      <w:proofErr w:type="gramStart"/>
      <w:r>
        <w:rPr>
          <w:sz w:val="14"/>
          <w:szCs w:val="14"/>
        </w:rPr>
        <w:t>include:</w:t>
      </w:r>
      <w:proofErr w:type="gramEnd"/>
      <w:r>
        <w:rPr>
          <w:sz w:val="14"/>
          <w:szCs w:val="14"/>
        </w:rPr>
        <w:t xml:space="preserve"> Civilian and Commercial </w:t>
      </w:r>
      <w:r>
        <w:rPr>
          <w:b/>
          <w:highlight w:val="green"/>
          <w:u w:val="single"/>
        </w:rPr>
        <w:t>Space industry has the potential to</w:t>
      </w:r>
      <w:r>
        <w:rPr>
          <w:b/>
          <w:u w:val="single"/>
        </w:rPr>
        <w:t xml:space="preserve"> </w:t>
      </w:r>
      <w:r>
        <w:rPr>
          <w:b/>
          <w:highlight w:val="green"/>
          <w:u w:val="single"/>
        </w:rPr>
        <w:t xml:space="preserve">emerge as the third </w:t>
      </w:r>
      <w:r>
        <w:rPr>
          <w:u w:val="single"/>
        </w:rPr>
        <w:t>technological</w:t>
      </w:r>
      <w:r>
        <w:rPr>
          <w:b/>
          <w:u w:val="single"/>
        </w:rPr>
        <w:t xml:space="preserve"> </w:t>
      </w:r>
      <w:r>
        <w:rPr>
          <w:b/>
          <w:highlight w:val="green"/>
          <w:u w:val="single"/>
        </w:rPr>
        <w:t>success</w:t>
      </w:r>
      <w:r>
        <w:rPr>
          <w:b/>
          <w:u w:val="single"/>
        </w:rPr>
        <w:t xml:space="preserve"> </w:t>
      </w:r>
      <w:r>
        <w:rPr>
          <w:u w:val="single"/>
        </w:rPr>
        <w:t>front</w:t>
      </w:r>
      <w:r>
        <w:rPr>
          <w:sz w:val="14"/>
          <w:szCs w:val="14"/>
        </w:rPr>
        <w:t xml:space="preserve"> following the successes of the Information Technology (IT) and Biotechnology in the country. </w:t>
      </w:r>
      <w:r>
        <w:rPr>
          <w:u w:val="single"/>
        </w:rPr>
        <w:t>Space</w:t>
      </w:r>
      <w:r>
        <w:rPr>
          <w:b/>
          <w:u w:val="single"/>
        </w:rPr>
        <w:t xml:space="preserve"> </w:t>
      </w:r>
      <w:r>
        <w:rPr>
          <w:b/>
          <w:highlight w:val="green"/>
          <w:u w:val="single"/>
        </w:rPr>
        <w:t xml:space="preserve">has an important role in </w:t>
      </w:r>
      <w:r>
        <w:rPr>
          <w:u w:val="single"/>
        </w:rPr>
        <w:t>the overall</w:t>
      </w:r>
      <w:r>
        <w:rPr>
          <w:b/>
          <w:u w:val="single"/>
        </w:rPr>
        <w:t xml:space="preserve"> </w:t>
      </w:r>
      <w:r>
        <w:rPr>
          <w:b/>
          <w:highlight w:val="green"/>
          <w:u w:val="single"/>
        </w:rPr>
        <w:t>economic development</w:t>
      </w:r>
      <w:r>
        <w:rPr>
          <w:b/>
          <w:u w:val="single"/>
        </w:rPr>
        <w:t xml:space="preserve"> </w:t>
      </w:r>
      <w:r>
        <w:rPr>
          <w:u w:val="single"/>
        </w:rPr>
        <w:t>of the country</w:t>
      </w:r>
      <w:r>
        <w:rPr>
          <w:b/>
          <w:u w:val="single"/>
        </w:rPr>
        <w:t xml:space="preserve"> </w:t>
      </w:r>
      <w:r>
        <w:rPr>
          <w:b/>
          <w:highlight w:val="green"/>
          <w:u w:val="single"/>
        </w:rPr>
        <w:t xml:space="preserve">and </w:t>
      </w:r>
      <w:r>
        <w:rPr>
          <w:u w:val="single"/>
        </w:rPr>
        <w:t>in the success of the government initiatives</w:t>
      </w:r>
      <w:r>
        <w:rPr>
          <w:sz w:val="14"/>
          <w:szCs w:val="14"/>
        </w:rPr>
        <w:t xml:space="preserve"> such as Digital India and Make in India. </w:t>
      </w:r>
      <w:r>
        <w:rPr>
          <w:u w:val="single"/>
        </w:rPr>
        <w:t xml:space="preserve">The development of the private space industry shall </w:t>
      </w:r>
      <w:r>
        <w:rPr>
          <w:b/>
          <w:highlight w:val="green"/>
          <w:u w:val="single"/>
        </w:rPr>
        <w:t>aid in rural connectivity, e-governance and</w:t>
      </w:r>
      <w:r>
        <w:rPr>
          <w:b/>
          <w:u w:val="single"/>
        </w:rPr>
        <w:t xml:space="preserve"> </w:t>
      </w:r>
      <w:r>
        <w:rPr>
          <w:u w:val="single"/>
        </w:rPr>
        <w:t>setting up of</w:t>
      </w:r>
      <w:r>
        <w:rPr>
          <w:b/>
          <w:u w:val="single"/>
        </w:rPr>
        <w:t xml:space="preserve"> </w:t>
      </w:r>
      <w:r>
        <w:rPr>
          <w:b/>
          <w:highlight w:val="green"/>
          <w:u w:val="single"/>
        </w:rPr>
        <w:t xml:space="preserve">manufacturing facilities </w:t>
      </w:r>
      <w:r>
        <w:rPr>
          <w:u w:val="single"/>
        </w:rPr>
        <w:t>base for products of high technology in India, creating headways in the overall emergence of the country at the world stage</w:t>
      </w:r>
      <w:r>
        <w:rPr>
          <w:sz w:val="14"/>
          <w:szCs w:val="14"/>
        </w:rPr>
        <w:t xml:space="preserve">. The success of the space industry will enhance capacities within the country and complement the government-driven </w:t>
      </w:r>
      <w:proofErr w:type="spellStart"/>
      <w:r>
        <w:rPr>
          <w:sz w:val="14"/>
          <w:szCs w:val="14"/>
        </w:rPr>
        <w:t>programme</w:t>
      </w:r>
      <w:proofErr w:type="spellEnd"/>
      <w:r>
        <w:rPr>
          <w:sz w:val="14"/>
          <w:szCs w:val="14"/>
        </w:rPr>
        <w:t xml:space="preserve">, which has been historically proven in advanced space faring countries such as the US. Capacity </w:t>
      </w:r>
      <w:r>
        <w:rPr>
          <w:sz w:val="14"/>
          <w:szCs w:val="14"/>
        </w:rPr>
        <w:lastRenderedPageBreak/>
        <w:t xml:space="preserve">building in the private industry at a turnkey level for both upstream and downstream shall assist </w:t>
      </w:r>
      <w:proofErr w:type="spellStart"/>
      <w:r>
        <w:rPr>
          <w:sz w:val="14"/>
          <w:szCs w:val="14"/>
        </w:rPr>
        <w:t>theeconomic</w:t>
      </w:r>
      <w:proofErr w:type="spellEnd"/>
      <w:r>
        <w:rPr>
          <w:sz w:val="14"/>
          <w:szCs w:val="14"/>
        </w:rPr>
        <w:t xml:space="preserve"> development of the country by keeping up to the pace of requirement of the marketplace (</w:t>
      </w:r>
      <w:proofErr w:type="gramStart"/>
      <w:r>
        <w:rPr>
          <w:sz w:val="14"/>
          <w:szCs w:val="14"/>
        </w:rPr>
        <w:t>e.g.</w:t>
      </w:r>
      <w:proofErr w:type="gramEnd"/>
      <w:r>
        <w:rPr>
          <w:sz w:val="14"/>
          <w:szCs w:val="14"/>
        </w:rPr>
        <w:t xml:space="preserve"> Direct-to-Home TV, Broadband Internet), while reducing the inherent dependence on foreign assets. For example, as per a recent Comptroller and Auditor General (CAG) report, only one among the seven DTH providers is leasing transponder from the INSAT system</w:t>
      </w:r>
      <w:r>
        <w:rPr>
          <w:b/>
          <w:u w:val="single"/>
        </w:rPr>
        <w:t xml:space="preserve">. </w:t>
      </w:r>
      <w:r>
        <w:rPr>
          <w:b/>
          <w:highlight w:val="green"/>
          <w:u w:val="single"/>
        </w:rPr>
        <w:t>The</w:t>
      </w:r>
      <w:r>
        <w:rPr>
          <w:b/>
          <w:u w:val="single"/>
        </w:rPr>
        <w:t xml:space="preserve"> </w:t>
      </w:r>
      <w:r>
        <w:rPr>
          <w:u w:val="single"/>
        </w:rPr>
        <w:t>primary</w:t>
      </w:r>
      <w:r>
        <w:rPr>
          <w:b/>
          <w:u w:val="single"/>
        </w:rPr>
        <w:t xml:space="preserve"> </w:t>
      </w:r>
      <w:r>
        <w:rPr>
          <w:b/>
          <w:highlight w:val="green"/>
          <w:u w:val="single"/>
        </w:rPr>
        <w:t xml:space="preserve">reason for this disparity is </w:t>
      </w:r>
      <w:r>
        <w:rPr>
          <w:u w:val="single"/>
        </w:rPr>
        <w:t>the</w:t>
      </w:r>
      <w:r>
        <w:rPr>
          <w:b/>
          <w:u w:val="single"/>
        </w:rPr>
        <w:t xml:space="preserve"> </w:t>
      </w:r>
      <w:r>
        <w:rPr>
          <w:b/>
          <w:highlight w:val="green"/>
          <w:u w:val="single"/>
        </w:rPr>
        <w:t xml:space="preserve">slow pace </w:t>
      </w:r>
      <w:r>
        <w:rPr>
          <w:u w:val="single"/>
        </w:rPr>
        <w:t>at which</w:t>
      </w:r>
      <w:r>
        <w:rPr>
          <w:b/>
          <w:u w:val="single"/>
        </w:rPr>
        <w:t xml:space="preserve"> </w:t>
      </w:r>
      <w:r>
        <w:rPr>
          <w:b/>
          <w:highlight w:val="green"/>
          <w:u w:val="single"/>
        </w:rPr>
        <w:t xml:space="preserve">ISRO has added </w:t>
      </w:r>
      <w:r>
        <w:rPr>
          <w:u w:val="single"/>
        </w:rPr>
        <w:t>satellite transponders</w:t>
      </w:r>
      <w:r>
        <w:rPr>
          <w:b/>
          <w:u w:val="single"/>
        </w:rPr>
        <w:t xml:space="preserve"> </w:t>
      </w:r>
      <w:r>
        <w:rPr>
          <w:b/>
          <w:highlight w:val="green"/>
          <w:u w:val="single"/>
        </w:rPr>
        <w:t>to the commercial market</w:t>
      </w:r>
      <w:r>
        <w:rPr>
          <w:b/>
          <w:u w:val="single"/>
        </w:rPr>
        <w:t>.</w:t>
      </w:r>
      <w:r>
        <w:rPr>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w:t>
      </w:r>
      <w:proofErr w:type="spellStart"/>
      <w:r>
        <w:rPr>
          <w:sz w:val="14"/>
          <w:szCs w:val="14"/>
        </w:rPr>
        <w:t>revolutionise</w:t>
      </w:r>
      <w:proofErr w:type="spellEnd"/>
      <w:r>
        <w:rPr>
          <w:sz w:val="14"/>
          <w:szCs w:val="14"/>
        </w:rPr>
        <w:t xml:space="preserve"> the mindset of the national talent pool and can potentially aid in reversal of brain drain from the country. Public outreach, awareness, and STEM education are some of the intangible </w:t>
      </w:r>
      <w:proofErr w:type="gramStart"/>
      <w:r>
        <w:rPr>
          <w:sz w:val="14"/>
          <w:szCs w:val="14"/>
        </w:rPr>
        <w:t>impact</w:t>
      </w:r>
      <w:proofErr w:type="gramEnd"/>
      <w:r>
        <w:rPr>
          <w:sz w:val="14"/>
          <w:szCs w:val="14"/>
        </w:rPr>
        <w:t xml:space="preserve"> that investment in space technology produces. The capacity built up within the industry shall foster Business-to-Business (B2B) collaborations within the country and with enterprises across the globe and </w:t>
      </w:r>
      <w:proofErr w:type="gramStart"/>
      <w:r>
        <w:rPr>
          <w:sz w:val="14"/>
          <w:szCs w:val="14"/>
        </w:rPr>
        <w:t>create also</w:t>
      </w:r>
      <w:proofErr w:type="gramEnd"/>
      <w:r>
        <w:rPr>
          <w:sz w:val="14"/>
          <w:szCs w:val="14"/>
        </w:rPr>
        <w:t xml:space="preserve"> a strong focus on Business-to-Customer (B2C) applications which moves from the traditional Government-to-Government (G2G) flow of development of capacity and application of technology. </w:t>
      </w:r>
      <w:r>
        <w:rPr>
          <w:u w:val="single"/>
        </w:rPr>
        <w:t xml:space="preserve">The B2B, B2C ecosystem in the space industry has immense potential of tapping the much successful IT infrastructure of the country and extending the IT knowledge base to core </w:t>
      </w:r>
      <w:proofErr w:type="gramStart"/>
      <w:r>
        <w:rPr>
          <w:u w:val="single"/>
        </w:rPr>
        <w:t>software based</w:t>
      </w:r>
      <w:proofErr w:type="gramEnd"/>
      <w:r>
        <w:rPr>
          <w:u w:val="single"/>
        </w:rPr>
        <w:t xml:space="preserve"> applications of </w:t>
      </w:r>
      <w:proofErr w:type="spellStart"/>
      <w:r>
        <w:rPr>
          <w:u w:val="single"/>
        </w:rPr>
        <w:t>spacebased</w:t>
      </w:r>
      <w:proofErr w:type="spellEnd"/>
      <w:r>
        <w:rPr>
          <w:u w:val="single"/>
        </w:rPr>
        <w:t xml:space="preserve"> information such as Geographical Information Systems (GIS).</w:t>
      </w:r>
      <w:r>
        <w:rPr>
          <w:b/>
          <w:u w:val="single"/>
        </w:rPr>
        <w:t xml:space="preserve"> </w:t>
      </w:r>
      <w:r>
        <w:rPr>
          <w:sz w:val="14"/>
          <w:szCs w:val="14"/>
        </w:rPr>
        <w:t xml:space="preserve">It shall create an environment of technological innovation which when supported and encouraged can sustain to create a secondary source of development of high-tech hardware, </w:t>
      </w:r>
      <w:proofErr w:type="gramStart"/>
      <w:r>
        <w:rPr>
          <w:sz w:val="14"/>
          <w:szCs w:val="14"/>
        </w:rPr>
        <w:t>software</w:t>
      </w:r>
      <w:proofErr w:type="gramEnd"/>
      <w:r>
        <w:rPr>
          <w:sz w:val="14"/>
          <w:szCs w:val="14"/>
        </w:rPr>
        <w:t xml:space="preserv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Pr>
          <w:b/>
          <w:u w:val="single"/>
        </w:rPr>
        <w:t xml:space="preserve">In </w:t>
      </w:r>
      <w:r>
        <w:rPr>
          <w:b/>
          <w:highlight w:val="green"/>
          <w:u w:val="single"/>
        </w:rPr>
        <w:t>the development of space tech</w:t>
      </w:r>
      <w:r>
        <w:rPr>
          <w:b/>
          <w:u w:val="single"/>
        </w:rPr>
        <w:t xml:space="preserve">nology </w:t>
      </w:r>
      <w:r>
        <w:rPr>
          <w:b/>
          <w:highlight w:val="green"/>
          <w:u w:val="single"/>
        </w:rPr>
        <w:t>with</w:t>
      </w:r>
      <w:r>
        <w:rPr>
          <w:b/>
          <w:u w:val="single"/>
        </w:rPr>
        <w:t xml:space="preserve"> several </w:t>
      </w:r>
      <w:r>
        <w:rPr>
          <w:b/>
          <w:highlight w:val="green"/>
          <w:u w:val="single"/>
        </w:rPr>
        <w:t xml:space="preserve">dual use </w:t>
      </w:r>
      <w:r>
        <w:rPr>
          <w:b/>
          <w:u w:val="single"/>
        </w:rPr>
        <w:t xml:space="preserve">capabilities, there exists a case for the </w:t>
      </w:r>
      <w:r>
        <w:rPr>
          <w:b/>
          <w:highlight w:val="green"/>
          <w:u w:val="single"/>
        </w:rPr>
        <w:t>build</w:t>
      </w:r>
      <w:r>
        <w:rPr>
          <w:b/>
          <w:u w:val="single"/>
        </w:rPr>
        <w:t xml:space="preserve">ing </w:t>
      </w:r>
      <w:r>
        <w:rPr>
          <w:b/>
          <w:highlight w:val="green"/>
          <w:u w:val="single"/>
        </w:rPr>
        <w:t>up a</w:t>
      </w:r>
      <w:r>
        <w:rPr>
          <w:b/>
          <w:u w:val="single"/>
        </w:rPr>
        <w:t xml:space="preserve"> sustained indigenous </w:t>
      </w:r>
      <w:r>
        <w:rPr>
          <w:b/>
          <w:highlight w:val="green"/>
          <w:u w:val="single"/>
        </w:rPr>
        <w:t xml:space="preserve">industry ecosystem that </w:t>
      </w:r>
      <w:r>
        <w:rPr>
          <w:b/>
          <w:u w:val="single"/>
        </w:rPr>
        <w:t xml:space="preserve">shall </w:t>
      </w:r>
      <w:r>
        <w:rPr>
          <w:b/>
          <w:highlight w:val="green"/>
          <w:u w:val="single"/>
        </w:rPr>
        <w:t>support the safety</w:t>
      </w:r>
      <w:r>
        <w:rPr>
          <w:b/>
          <w:u w:val="single"/>
        </w:rPr>
        <w:t xml:space="preserve"> and security </w:t>
      </w:r>
      <w:r>
        <w:rPr>
          <w:b/>
          <w:highlight w:val="green"/>
          <w:u w:val="single"/>
        </w:rPr>
        <w:t>apparatus</w:t>
      </w:r>
      <w:r>
        <w:rPr>
          <w:b/>
          <w:u w:val="single"/>
        </w:rPr>
        <w:t xml:space="preserve"> of the country</w:t>
      </w:r>
      <w:r>
        <w:rPr>
          <w:sz w:val="14"/>
          <w:szCs w:val="14"/>
        </w:rPr>
        <w:t xml:space="preserve">. </w:t>
      </w:r>
      <w:r>
        <w:rPr>
          <w:u w:val="single"/>
        </w:rPr>
        <w:t>These range</w:t>
      </w:r>
      <w:r>
        <w:rPr>
          <w:b/>
          <w:u w:val="single"/>
        </w:rPr>
        <w:t xml:space="preserve"> </w:t>
      </w:r>
      <w:r>
        <w:rPr>
          <w:b/>
          <w:highlight w:val="green"/>
          <w:u w:val="single"/>
        </w:rPr>
        <w:t xml:space="preserve">from development of capabilities in upstream </w:t>
      </w:r>
      <w:r>
        <w:rPr>
          <w:u w:val="single"/>
        </w:rPr>
        <w:t>such as satellite, launch vehicle development</w:t>
      </w:r>
      <w:r>
        <w:rPr>
          <w:b/>
          <w:u w:val="single"/>
        </w:rPr>
        <w:t xml:space="preserve"> </w:t>
      </w:r>
      <w:r>
        <w:rPr>
          <w:b/>
          <w:highlight w:val="green"/>
          <w:u w:val="single"/>
        </w:rPr>
        <w:t>to</w:t>
      </w:r>
      <w:r>
        <w:rPr>
          <w:b/>
          <w:u w:val="single"/>
        </w:rPr>
        <w:t xml:space="preserve"> </w:t>
      </w:r>
      <w:r>
        <w:rPr>
          <w:u w:val="single"/>
        </w:rPr>
        <w:t>creating specific downstream applications</w:t>
      </w:r>
      <w:r>
        <w:rPr>
          <w:b/>
          <w:u w:val="single"/>
        </w:rPr>
        <w:t xml:space="preserve"> </w:t>
      </w:r>
      <w:r>
        <w:rPr>
          <w:sz w:val="14"/>
          <w:szCs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Pr>
          <w:b/>
          <w:u w:val="single"/>
        </w:rPr>
        <w:t xml:space="preserve">the </w:t>
      </w:r>
      <w:r>
        <w:rPr>
          <w:b/>
          <w:highlight w:val="green"/>
          <w:u w:val="single"/>
        </w:rPr>
        <w:t>ability to view</w:t>
      </w:r>
      <w:r>
        <w:rPr>
          <w:b/>
          <w:u w:val="single"/>
        </w:rPr>
        <w:t xml:space="preserve">, understand and predict the physical </w:t>
      </w:r>
      <w:r>
        <w:rPr>
          <w:b/>
          <w:highlight w:val="green"/>
          <w:u w:val="single"/>
        </w:rPr>
        <w:t>location of natural and man-made objects orbiting the Earth</w:t>
      </w:r>
      <w:r>
        <w:rPr>
          <w:b/>
          <w:u w:val="single"/>
        </w:rPr>
        <w:t xml:space="preserve">. SSA is </w:t>
      </w:r>
      <w:r>
        <w:rPr>
          <w:b/>
          <w:highlight w:val="green"/>
          <w:u w:val="single"/>
        </w:rPr>
        <w:t>a prominent concern for</w:t>
      </w:r>
      <w:r>
        <w:rPr>
          <w:b/>
          <w:u w:val="single"/>
        </w:rPr>
        <w:t xml:space="preserve"> both </w:t>
      </w:r>
      <w:r>
        <w:rPr>
          <w:b/>
          <w:highlight w:val="green"/>
          <w:u w:val="single"/>
        </w:rPr>
        <w:t>military</w:t>
      </w:r>
      <w:r>
        <w:rPr>
          <w:b/>
          <w:u w:val="single"/>
        </w:rPr>
        <w:t xml:space="preserve"> and commercial </w:t>
      </w:r>
      <w:r>
        <w:rPr>
          <w:b/>
          <w:highlight w:val="green"/>
          <w:u w:val="single"/>
        </w:rPr>
        <w:t>systems,</w:t>
      </w:r>
      <w:r>
        <w:rPr>
          <w:b/>
          <w:u w:val="single"/>
        </w:rPr>
        <w:t xml:space="preserve"> mainly </w:t>
      </w:r>
      <w:r>
        <w:rPr>
          <w:b/>
          <w:highlight w:val="green"/>
          <w:u w:val="single"/>
        </w:rPr>
        <w:t>because of</w:t>
      </w:r>
      <w:r>
        <w:rPr>
          <w:b/>
          <w:u w:val="single"/>
        </w:rPr>
        <w:t xml:space="preserve"> the </w:t>
      </w:r>
      <w:r>
        <w:rPr>
          <w:b/>
          <w:highlight w:val="green"/>
          <w:u w:val="single"/>
        </w:rPr>
        <w:t>increasing military reliance</w:t>
      </w:r>
      <w:r>
        <w:rPr>
          <w:b/>
          <w:u w:val="single"/>
        </w:rPr>
        <w:t xml:space="preserve"> on space assets</w:t>
      </w:r>
      <w:r>
        <w:rPr>
          <w:sz w:val="14"/>
          <w:szCs w:val="14"/>
        </w:rPr>
        <w:t xml:space="preserve">. The debris created by the anti-satellite testing by China in 2007 and the </w:t>
      </w:r>
      <w:proofErr w:type="spellStart"/>
      <w:r>
        <w:rPr>
          <w:sz w:val="14"/>
          <w:szCs w:val="14"/>
        </w:rPr>
        <w:t>Kosmos</w:t>
      </w:r>
      <w:proofErr w:type="spellEnd"/>
      <w:r>
        <w:rPr>
          <w:sz w:val="14"/>
          <w:szCs w:val="14"/>
        </w:rPr>
        <w:t xml:space="preserve">-Iridium collision in 2009 has raised additional concerns about the safety of space assets. India currently relies on NASA’s </w:t>
      </w:r>
      <w:proofErr w:type="gramStart"/>
      <w:r>
        <w:rPr>
          <w:sz w:val="14"/>
          <w:szCs w:val="14"/>
        </w:rPr>
        <w:t>data, and</w:t>
      </w:r>
      <w:proofErr w:type="gramEnd"/>
      <w:r>
        <w:rPr>
          <w:sz w:val="14"/>
          <w:szCs w:val="14"/>
        </w:rPr>
        <w:t xml:space="preserve"> will </w:t>
      </w:r>
      <w:proofErr w:type="spellStart"/>
      <w:r>
        <w:rPr>
          <w:sz w:val="14"/>
          <w:szCs w:val="14"/>
        </w:rPr>
        <w:t>operationalise</w:t>
      </w:r>
      <w:proofErr w:type="spellEnd"/>
      <w:r>
        <w:rPr>
          <w:sz w:val="14"/>
          <w:szCs w:val="14"/>
        </w:rPr>
        <w:t xml:space="preserv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b/>
          <w:u w:val="single"/>
        </w:rPr>
        <w:t xml:space="preserve">The </w:t>
      </w:r>
      <w:r>
        <w:rPr>
          <w:b/>
          <w:highlight w:val="green"/>
          <w:u w:val="single"/>
        </w:rPr>
        <w:t xml:space="preserve">changing space security environment </w:t>
      </w:r>
      <w:r>
        <w:rPr>
          <w:b/>
          <w:u w:val="single"/>
        </w:rPr>
        <w:t xml:space="preserve">and the rising international concerns over the rapid growth of military assets in space </w:t>
      </w:r>
      <w:r>
        <w:rPr>
          <w:b/>
          <w:highlight w:val="green"/>
          <w:u w:val="single"/>
        </w:rPr>
        <w:t>makes space security one of the most important issues</w:t>
      </w:r>
      <w:r>
        <w:rPr>
          <w:b/>
          <w:u w:val="single"/>
        </w:rPr>
        <w:t xml:space="preserve"> to address. </w:t>
      </w:r>
      <w:r>
        <w:rPr>
          <w:sz w:val="14"/>
          <w:szCs w:val="14"/>
        </w:rPr>
        <w:t xml:space="preserve">The need to have a space security policy is being 7 increasingly debated in India </w:t>
      </w:r>
      <w:r>
        <w:rPr>
          <w:b/>
          <w:highlight w:val="green"/>
          <w:u w:val="single"/>
        </w:rPr>
        <w:t>and</w:t>
      </w:r>
      <w:r>
        <w:rPr>
          <w:sz w:val="14"/>
          <w:szCs w:val="14"/>
        </w:rPr>
        <w:t xml:space="preserve"> the IDSA Task force in 2009 produced a report which attempted to </w:t>
      </w:r>
      <w:proofErr w:type="spellStart"/>
      <w:r>
        <w:rPr>
          <w:sz w:val="14"/>
          <w:szCs w:val="14"/>
        </w:rPr>
        <w:t>conceptualise</w:t>
      </w:r>
      <w:proofErr w:type="spellEnd"/>
      <w:r>
        <w:rPr>
          <w:sz w:val="14"/>
          <w:szCs w:val="14"/>
        </w:rPr>
        <w:t xml:space="preserve"> such a policy. However, </w:t>
      </w:r>
      <w:r>
        <w:rPr>
          <w:u w:val="single"/>
        </w:rPr>
        <w:t>there is reluctance to talk about use of space for national security needs including its military applications</w:t>
      </w:r>
      <w:r>
        <w:rPr>
          <w:sz w:val="14"/>
          <w:szCs w:val="14"/>
        </w:rPr>
        <w:t xml:space="preserve">. Though efforts are being made to synchronize the activities of ISRO which is responsible for India’s civilian space </w:t>
      </w:r>
      <w:proofErr w:type="spellStart"/>
      <w:r>
        <w:rPr>
          <w:sz w:val="14"/>
          <w:szCs w:val="14"/>
        </w:rPr>
        <w:t>programme</w:t>
      </w:r>
      <w:proofErr w:type="spellEnd"/>
      <w:r>
        <w:rPr>
          <w:sz w:val="14"/>
          <w:szCs w:val="14"/>
        </w:rPr>
        <w:t xml:space="preserve"> and the </w:t>
      </w:r>
      <w:proofErr w:type="spellStart"/>
      <w:r>
        <w:rPr>
          <w:sz w:val="14"/>
          <w:szCs w:val="14"/>
        </w:rPr>
        <w:t>Defence</w:t>
      </w:r>
      <w:proofErr w:type="spellEnd"/>
      <w:r>
        <w:rPr>
          <w:sz w:val="14"/>
          <w:szCs w:val="14"/>
        </w:rPr>
        <w:t xml:space="preserve"> Research and Development </w:t>
      </w:r>
      <w:proofErr w:type="spellStart"/>
      <w:r>
        <w:rPr>
          <w:sz w:val="14"/>
          <w:szCs w:val="14"/>
        </w:rPr>
        <w:t>Organisation</w:t>
      </w:r>
      <w:proofErr w:type="spellEnd"/>
      <w:r>
        <w:rPr>
          <w:sz w:val="14"/>
          <w:szCs w:val="14"/>
        </w:rPr>
        <w:t xml:space="preserve"> (DRDO) which works on the use of space for national security needs, </w:t>
      </w:r>
      <w:r>
        <w:rPr>
          <w:b/>
          <w:sz w:val="23"/>
          <w:szCs w:val="23"/>
          <w:highlight w:val="green"/>
          <w:u w:val="single"/>
        </w:rPr>
        <w:t xml:space="preserve">the lack of a strong private industry that can meet </w:t>
      </w:r>
      <w:r>
        <w:rPr>
          <w:b/>
          <w:u w:val="single"/>
        </w:rPr>
        <w:t xml:space="preserve">heightened </w:t>
      </w:r>
      <w:r>
        <w:rPr>
          <w:b/>
          <w:sz w:val="23"/>
          <w:szCs w:val="23"/>
          <w:highlight w:val="green"/>
          <w:u w:val="single"/>
        </w:rPr>
        <w:t xml:space="preserve">needs </w:t>
      </w:r>
      <w:r>
        <w:rPr>
          <w:b/>
          <w:u w:val="single"/>
        </w:rPr>
        <w:t xml:space="preserve">for such sophisticated missions </w:t>
      </w:r>
      <w:r>
        <w:rPr>
          <w:b/>
          <w:sz w:val="23"/>
          <w:szCs w:val="23"/>
          <w:highlight w:val="green"/>
          <w:u w:val="single"/>
        </w:rPr>
        <w:t>hampers the progress in this direction</w:t>
      </w:r>
      <w:r>
        <w:rPr>
          <w:b/>
          <w:u w:val="single"/>
        </w:rPr>
        <w:t xml:space="preserve">, </w:t>
      </w:r>
      <w:r>
        <w:rPr>
          <w:u w:val="single"/>
        </w:rPr>
        <w:t>apart from the bureaucratic delay that is normally associated when two high security government agencies interact.</w:t>
      </w:r>
      <w:r>
        <w:rPr>
          <w:sz w:val="14"/>
          <w:szCs w:val="14"/>
        </w:rPr>
        <w:t xml:space="preserve"> Capacity building within the space industry shall not only drive commercial applications, but shall aid the government in situations of emergencies (</w:t>
      </w:r>
      <w:proofErr w:type="gramStart"/>
      <w:r>
        <w:rPr>
          <w:sz w:val="14"/>
          <w:szCs w:val="14"/>
        </w:rPr>
        <w:t>e.g.</w:t>
      </w:r>
      <w:proofErr w:type="gramEnd"/>
      <w:r>
        <w:rPr>
          <w:sz w:val="14"/>
          <w:szCs w:val="14"/>
        </w:rPr>
        <w:t xml:space="preserve">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Pr>
          <w:b/>
          <w:u w:val="single"/>
        </w:rPr>
        <w:t xml:space="preserve">The </w:t>
      </w:r>
      <w:r>
        <w:rPr>
          <w:b/>
          <w:highlight w:val="green"/>
          <w:u w:val="single"/>
        </w:rPr>
        <w:t>spill-over of space tech</w:t>
      </w:r>
      <w:r>
        <w:rPr>
          <w:b/>
          <w:u w:val="single"/>
        </w:rPr>
        <w:t xml:space="preserve">nology </w:t>
      </w:r>
      <w:r>
        <w:rPr>
          <w:b/>
          <w:highlight w:val="green"/>
          <w:u w:val="single"/>
        </w:rPr>
        <w:t xml:space="preserve">is in </w:t>
      </w:r>
      <w:r>
        <w:rPr>
          <w:b/>
          <w:u w:val="single"/>
        </w:rPr>
        <w:t xml:space="preserve">sectors as varied as </w:t>
      </w:r>
      <w:proofErr w:type="spellStart"/>
      <w:r>
        <w:rPr>
          <w:b/>
          <w:highlight w:val="green"/>
          <w:u w:val="single"/>
        </w:rPr>
        <w:t>defence</w:t>
      </w:r>
      <w:proofErr w:type="spellEnd"/>
      <w:r>
        <w:rPr>
          <w:b/>
          <w:highlight w:val="green"/>
          <w:u w:val="single"/>
        </w:rPr>
        <w:t>, agriculture and education</w:t>
      </w:r>
      <w:r>
        <w:rPr>
          <w:b/>
          <w:u w:val="single"/>
        </w:rPr>
        <w:t xml:space="preserve">. </w:t>
      </w:r>
      <w:r>
        <w:rPr>
          <w:u w:val="single"/>
        </w:rPr>
        <w:t>There exist many ways to show the impact of investment in space technology; some of them illustrated above.</w:t>
      </w:r>
      <w:r>
        <w:rPr>
          <w:b/>
          <w:u w:val="single"/>
        </w:rPr>
        <w:t xml:space="preserve"> Thus, </w:t>
      </w:r>
      <w:r>
        <w:rPr>
          <w:b/>
          <w:highlight w:val="green"/>
          <w:u w:val="single"/>
        </w:rPr>
        <w:t>the</w:t>
      </w:r>
      <w:r>
        <w:rPr>
          <w:b/>
          <w:u w:val="single"/>
        </w:rPr>
        <w:t xml:space="preserve"> technological and knowledge </w:t>
      </w:r>
      <w:r>
        <w:rPr>
          <w:b/>
          <w:highlight w:val="green"/>
          <w:u w:val="single"/>
        </w:rPr>
        <w:t>backbone for space tech</w:t>
      </w:r>
      <w:r>
        <w:rPr>
          <w:b/>
          <w:u w:val="single"/>
        </w:rPr>
        <w:t xml:space="preserve">nology </w:t>
      </w:r>
      <w:r>
        <w:rPr>
          <w:b/>
          <w:highlight w:val="green"/>
          <w:u w:val="single"/>
        </w:rPr>
        <w:t>creates opportunities in the market</w:t>
      </w:r>
      <w:r>
        <w:rPr>
          <w:b/>
          <w:u w:val="single"/>
        </w:rPr>
        <w:t xml:space="preserve">place </w:t>
      </w:r>
      <w:r>
        <w:rPr>
          <w:b/>
          <w:highlight w:val="green"/>
          <w:u w:val="single"/>
        </w:rPr>
        <w:t>to create</w:t>
      </w:r>
      <w:r>
        <w:rPr>
          <w:b/>
          <w:u w:val="single"/>
        </w:rPr>
        <w:t xml:space="preserve"> and explore </w:t>
      </w:r>
      <w:r>
        <w:rPr>
          <w:b/>
          <w:highlight w:val="green"/>
          <w:u w:val="single"/>
        </w:rPr>
        <w:t>commercial applications on a global scale</w:t>
      </w:r>
      <w:r>
        <w:rPr>
          <w:b/>
          <w:u w:val="single"/>
        </w:rPr>
        <w:t xml:space="preserve">, </w:t>
      </w:r>
      <w:r>
        <w:rPr>
          <w:b/>
          <w:highlight w:val="green"/>
          <w:u w:val="single"/>
        </w:rPr>
        <w:t xml:space="preserve">which </w:t>
      </w:r>
      <w:r>
        <w:rPr>
          <w:u w:val="single"/>
        </w:rPr>
        <w:t>traditionally might not be the fundamental focus a governmental space agency, as well as</w:t>
      </w:r>
      <w:r>
        <w:rPr>
          <w:b/>
          <w:u w:val="single"/>
        </w:rPr>
        <w:t xml:space="preserve"> </w:t>
      </w:r>
      <w:r>
        <w:rPr>
          <w:b/>
          <w:highlight w:val="green"/>
          <w:u w:val="single"/>
        </w:rPr>
        <w:t xml:space="preserve">create multiple intangible impacts </w:t>
      </w:r>
      <w:r>
        <w:rPr>
          <w:u w:val="single"/>
        </w:rPr>
        <w:t xml:space="preserve">across various sectors such as </w:t>
      </w:r>
      <w:proofErr w:type="spellStart"/>
      <w:r>
        <w:rPr>
          <w:u w:val="single"/>
        </w:rPr>
        <w:t>defence</w:t>
      </w:r>
      <w:proofErr w:type="spellEnd"/>
      <w:r>
        <w:rPr>
          <w:u w:val="single"/>
        </w:rPr>
        <w:t xml:space="preserve">, education, agriculture, energy, </w:t>
      </w:r>
      <w:proofErr w:type="gramStart"/>
      <w:r>
        <w:rPr>
          <w:u w:val="single"/>
        </w:rPr>
        <w:t>transportation</w:t>
      </w:r>
      <w:proofErr w:type="gramEnd"/>
      <w:r>
        <w:rPr>
          <w:u w:val="single"/>
        </w:rPr>
        <w:t xml:space="preserve"> and environment</w:t>
      </w:r>
      <w:r>
        <w:rPr>
          <w:b/>
          <w:u w:val="single"/>
        </w:rPr>
        <w:t>.</w:t>
      </w:r>
      <w:r>
        <w:rPr>
          <w:sz w:val="14"/>
          <w:szCs w:val="14"/>
        </w:rPr>
        <w:t xml:space="preserve"> India has made substantial investment in its government space </w:t>
      </w:r>
      <w:proofErr w:type="spellStart"/>
      <w:r>
        <w:rPr>
          <w:sz w:val="14"/>
          <w:szCs w:val="14"/>
        </w:rPr>
        <w:t>programme</w:t>
      </w:r>
      <w:proofErr w:type="spellEnd"/>
      <w:r>
        <w:rPr>
          <w:sz w:val="14"/>
          <w:szCs w:val="14"/>
        </w:rPr>
        <w:t xml:space="preserve"> over the years, but it is </w:t>
      </w:r>
      <w:r>
        <w:rPr>
          <w:b/>
          <w:u w:val="single"/>
        </w:rPr>
        <w:t xml:space="preserve">a </w:t>
      </w:r>
      <w:r>
        <w:rPr>
          <w:b/>
          <w:highlight w:val="green"/>
          <w:u w:val="single"/>
        </w:rPr>
        <w:t xml:space="preserve">sustained policy </w:t>
      </w:r>
      <w:r>
        <w:rPr>
          <w:b/>
          <w:highlight w:val="green"/>
          <w:u w:val="single"/>
        </w:rPr>
        <w:lastRenderedPageBreak/>
        <w:t>push</w:t>
      </w:r>
      <w:r>
        <w:rPr>
          <w:b/>
          <w:u w:val="single"/>
        </w:rPr>
        <w:t xml:space="preserve"> towards investments</w:t>
      </w:r>
      <w:r>
        <w:rPr>
          <w:b/>
          <w:highlight w:val="green"/>
          <w:u w:val="single"/>
        </w:rPr>
        <w:t xml:space="preserve"> in </w:t>
      </w:r>
      <w:r>
        <w:rPr>
          <w:b/>
          <w:u w:val="single"/>
        </w:rPr>
        <w:t xml:space="preserve">the </w:t>
      </w:r>
      <w:r>
        <w:rPr>
          <w:b/>
          <w:highlight w:val="green"/>
          <w:u w:val="single"/>
        </w:rPr>
        <w:t xml:space="preserve">private space </w:t>
      </w:r>
      <w:r>
        <w:rPr>
          <w:b/>
          <w:u w:val="single"/>
        </w:rPr>
        <w:t xml:space="preserve">industry ecosystem that will </w:t>
      </w:r>
      <w:r>
        <w:rPr>
          <w:b/>
          <w:highlight w:val="green"/>
          <w:u w:val="single"/>
        </w:rPr>
        <w:t xml:space="preserve">create commercial space </w:t>
      </w:r>
      <w:r>
        <w:rPr>
          <w:b/>
          <w:u w:val="single"/>
        </w:rPr>
        <w:t>applications</w:t>
      </w:r>
      <w:r>
        <w:rPr>
          <w:sz w:val="14"/>
          <w:szCs w:val="14"/>
        </w:rPr>
        <w:t>, complementing the societal benefits motivation currently being pursued by the government.</w:t>
      </w:r>
    </w:p>
    <w:p w14:paraId="01B75340" w14:textId="77777777" w:rsidR="003C10E5" w:rsidRDefault="003C10E5" w:rsidP="003C10E5"/>
    <w:p w14:paraId="71017CE3" w14:textId="77777777" w:rsidR="003C10E5" w:rsidRDefault="003C10E5" w:rsidP="003C10E5">
      <w:pPr>
        <w:pStyle w:val="Heading4"/>
      </w:pPr>
      <w:r>
        <w:t xml:space="preserve">Indian space military </w:t>
      </w:r>
      <w:proofErr w:type="spellStart"/>
      <w:r>
        <w:t>heg</w:t>
      </w:r>
      <w:proofErr w:type="spellEnd"/>
      <w:r>
        <w:t xml:space="preserve"> checks and limits Chinese </w:t>
      </w:r>
      <w:proofErr w:type="spellStart"/>
      <w:r>
        <w:t>heg</w:t>
      </w:r>
      <w:proofErr w:type="spellEnd"/>
      <w:r>
        <w:t xml:space="preserve"> in the Indo-Pacific. </w:t>
      </w:r>
    </w:p>
    <w:p w14:paraId="61210AF9" w14:textId="77777777" w:rsidR="003C10E5" w:rsidRDefault="003C10E5" w:rsidP="003C10E5">
      <w:proofErr w:type="spellStart"/>
      <w:r>
        <w:rPr>
          <w:b/>
          <w:sz w:val="26"/>
          <w:szCs w:val="26"/>
        </w:rPr>
        <w:t>Bommakanti</w:t>
      </w:r>
      <w:proofErr w:type="spellEnd"/>
      <w:r>
        <w:rPr>
          <w:b/>
          <w:sz w:val="26"/>
          <w:szCs w:val="26"/>
        </w:rPr>
        <w:t xml:space="preserve"> 7-15-20</w:t>
      </w:r>
      <w:r>
        <w:t xml:space="preserve">[Kartik </w:t>
      </w:r>
      <w:proofErr w:type="spellStart"/>
      <w:r>
        <w:t>Bommakanti</w:t>
      </w:r>
      <w:proofErr w:type="spellEnd"/>
      <w:r>
        <w:t xml:space="preserve"> is a Fellow with the Strategic Studies </w:t>
      </w:r>
      <w:proofErr w:type="spellStart"/>
      <w:r>
        <w:t>Programme</w:t>
      </w:r>
      <w:proofErr w:type="spellEnd"/>
      <w:r>
        <w:t xml:space="preserve">. Kartik </w:t>
      </w:r>
      <w:proofErr w:type="spellStart"/>
      <w:r>
        <w:t>specialises</w:t>
      </w:r>
      <w:proofErr w:type="spellEnd"/>
      <w:r>
        <w:t xml:space="preserve"> in space military issues and his research is primarily </w:t>
      </w:r>
      <w:proofErr w:type="spellStart"/>
      <w:r>
        <w:t>centred</w:t>
      </w:r>
      <w:proofErr w:type="spellEnd"/>
      <w:r>
        <w:t xml:space="preserve"> on the Indo-Pacific region. He also works on emerging technologies as well as nuclear, </w:t>
      </w:r>
      <w:proofErr w:type="gramStart"/>
      <w:r>
        <w:t>conventional</w:t>
      </w:r>
      <w:proofErr w:type="gramEnd"/>
      <w:r>
        <w:t xml:space="preserve"> and sub-conventional coercion, particularly in the context of the Indian subcontinent and the role of great powers in the subcontinent’s strategic dynamics. He has published in peer reviewed journals., The enduring significance of space weapons for India, 7-15-</w:t>
      </w:r>
      <w:proofErr w:type="gramStart"/>
      <w:r>
        <w:t>2020,ORF</w:t>
      </w:r>
      <w:proofErr w:type="gramEnd"/>
      <w:r>
        <w:t>,https://www.orfonline.org/expert-speak/the-enduring-significance-of-space-weapons-for-india/, 12-8-2021 amrita]</w:t>
      </w:r>
    </w:p>
    <w:p w14:paraId="4BAEE2A0" w14:textId="77777777" w:rsidR="003C10E5" w:rsidRDefault="003C10E5" w:rsidP="003C10E5">
      <w:pPr>
        <w:rPr>
          <w:b/>
          <w:u w:val="single"/>
        </w:rPr>
      </w:pPr>
      <w:r>
        <w:rPr>
          <w:u w:val="single"/>
        </w:rPr>
        <w:t>Regardless of the Americans protestations about the Russian test</w:t>
      </w:r>
      <w:r>
        <w:rPr>
          <w:b/>
          <w:highlight w:val="green"/>
          <w:u w:val="single"/>
        </w:rPr>
        <w:t xml:space="preserve">, there are </w:t>
      </w:r>
      <w:r>
        <w:rPr>
          <w:b/>
          <w:u w:val="single"/>
        </w:rPr>
        <w:t xml:space="preserve">important underlying </w:t>
      </w:r>
      <w:r>
        <w:rPr>
          <w:b/>
          <w:highlight w:val="green"/>
          <w:u w:val="single"/>
        </w:rPr>
        <w:t>implications for India</w:t>
      </w:r>
      <w:r>
        <w:rPr>
          <w:b/>
          <w:u w:val="single"/>
        </w:rPr>
        <w:t xml:space="preserve"> particularly </w:t>
      </w:r>
      <w:r>
        <w:rPr>
          <w:b/>
          <w:highlight w:val="green"/>
          <w:u w:val="single"/>
        </w:rPr>
        <w:t xml:space="preserve">in the context of Chinas’ </w:t>
      </w:r>
      <w:r>
        <w:rPr>
          <w:b/>
          <w:u w:val="single"/>
        </w:rPr>
        <w:t>growing</w:t>
      </w:r>
      <w:r>
        <w:rPr>
          <w:b/>
          <w:highlight w:val="green"/>
          <w:u w:val="single"/>
        </w:rPr>
        <w:t xml:space="preserve"> space </w:t>
      </w:r>
      <w:r>
        <w:rPr>
          <w:b/>
          <w:u w:val="single"/>
        </w:rPr>
        <w:t xml:space="preserve">and counterspace </w:t>
      </w:r>
      <w:r>
        <w:rPr>
          <w:b/>
          <w:highlight w:val="green"/>
          <w:u w:val="single"/>
        </w:rPr>
        <w:t xml:space="preserve">capabilities as well as the repercussions </w:t>
      </w:r>
      <w:r>
        <w:rPr>
          <w:b/>
          <w:u w:val="single"/>
        </w:rPr>
        <w:t xml:space="preserve">that are </w:t>
      </w:r>
      <w:r>
        <w:rPr>
          <w:b/>
          <w:highlight w:val="green"/>
          <w:u w:val="single"/>
        </w:rPr>
        <w:t>l</w:t>
      </w:r>
      <w:r>
        <w:rPr>
          <w:b/>
          <w:u w:val="single"/>
        </w:rPr>
        <w:t>ikely</w:t>
      </w:r>
      <w:r>
        <w:rPr>
          <w:b/>
          <w:highlight w:val="green"/>
          <w:u w:val="single"/>
        </w:rPr>
        <w:t xml:space="preserve"> to ensue </w:t>
      </w:r>
      <w:r>
        <w:rPr>
          <w:b/>
          <w:u w:val="single"/>
        </w:rPr>
        <w:t xml:space="preserve">if New Delhi were to </w:t>
      </w:r>
      <w:r>
        <w:rPr>
          <w:b/>
          <w:highlight w:val="green"/>
          <w:u w:val="single"/>
        </w:rPr>
        <w:t>pursue a weak response to Chinese space military power</w:t>
      </w:r>
      <w:r>
        <w:rPr>
          <w:b/>
          <w:u w:val="single"/>
        </w:rPr>
        <w:t>.</w:t>
      </w:r>
      <w:r>
        <w:rPr>
          <w:sz w:val="14"/>
          <w:szCs w:val="14"/>
        </w:rPr>
        <w:t xml:space="preserve"> India will need a whole set of additional KEW tests. This author made the case for sea-</w:t>
      </w:r>
      <w:proofErr w:type="gramStart"/>
      <w:r>
        <w:rPr>
          <w:sz w:val="14"/>
          <w:szCs w:val="14"/>
        </w:rPr>
        <w:t>launched</w:t>
      </w:r>
      <w:proofErr w:type="gramEnd"/>
      <w:r>
        <w:rPr>
          <w:sz w:val="14"/>
          <w:szCs w:val="14"/>
        </w:rPr>
        <w:t xml:space="preserve">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u w:val="single"/>
        </w:rPr>
        <w:t xml:space="preserve">Investment in additional KEW capabilities assumes considerable importance especially for India because of the long-term </w:t>
      </w:r>
      <w:proofErr w:type="spellStart"/>
      <w:r>
        <w:rPr>
          <w:u w:val="single"/>
        </w:rPr>
        <w:t>defence</w:t>
      </w:r>
      <w:proofErr w:type="spellEnd"/>
      <w:r>
        <w:rPr>
          <w:u w:val="single"/>
        </w:rPr>
        <w:t xml:space="preserve"> related challenges presented by the People’s Republic of China (PRC).</w:t>
      </w:r>
      <w:r>
        <w:rPr>
          <w:b/>
          <w:u w:val="single"/>
        </w:rPr>
        <w:t xml:space="preserve"> </w:t>
      </w:r>
      <w:r>
        <w:rPr>
          <w:b/>
          <w:highlight w:val="green"/>
          <w:u w:val="single"/>
        </w:rPr>
        <w:t xml:space="preserve">The ongoing boundary crisis </w:t>
      </w:r>
      <w:r>
        <w:rPr>
          <w:b/>
          <w:u w:val="single"/>
        </w:rPr>
        <w:t xml:space="preserve">should only </w:t>
      </w:r>
      <w:r>
        <w:rPr>
          <w:b/>
          <w:highlight w:val="green"/>
          <w:u w:val="single"/>
        </w:rPr>
        <w:t xml:space="preserve">lend greater urgency </w:t>
      </w:r>
      <w:r>
        <w:rPr>
          <w:b/>
          <w:u w:val="single"/>
        </w:rPr>
        <w:t xml:space="preserve">to India’s space weapons </w:t>
      </w:r>
      <w:proofErr w:type="spellStart"/>
      <w:r>
        <w:rPr>
          <w:b/>
          <w:u w:val="single"/>
        </w:rPr>
        <w:t>programme</w:t>
      </w:r>
      <w:proofErr w:type="spellEnd"/>
      <w:r>
        <w:rPr>
          <w:b/>
          <w:u w:val="single"/>
        </w:rPr>
        <w:t xml:space="preserve">, simply </w:t>
      </w:r>
      <w:r>
        <w:rPr>
          <w:b/>
          <w:highlight w:val="green"/>
          <w:u w:val="single"/>
        </w:rPr>
        <w:t>because space assets</w:t>
      </w:r>
      <w:r>
        <w:rPr>
          <w:b/>
          <w:u w:val="single"/>
        </w:rPr>
        <w:t xml:space="preserve"> in India’s </w:t>
      </w:r>
      <w:r>
        <w:rPr>
          <w:b/>
          <w:highlight w:val="green"/>
          <w:u w:val="single"/>
        </w:rPr>
        <w:t xml:space="preserve">inventory are vital to the prosecution of </w:t>
      </w:r>
      <w:r>
        <w:rPr>
          <w:b/>
          <w:u w:val="single"/>
        </w:rPr>
        <w:t xml:space="preserve">a potential </w:t>
      </w:r>
      <w:r>
        <w:rPr>
          <w:b/>
          <w:highlight w:val="green"/>
          <w:u w:val="single"/>
        </w:rPr>
        <w:t xml:space="preserve">military campaign </w:t>
      </w:r>
      <w:r>
        <w:rPr>
          <w:b/>
          <w:u w:val="single"/>
        </w:rPr>
        <w:t xml:space="preserve">whether on land, </w:t>
      </w:r>
      <w:proofErr w:type="gramStart"/>
      <w:r>
        <w:rPr>
          <w:b/>
          <w:u w:val="single"/>
        </w:rPr>
        <w:t>sea</w:t>
      </w:r>
      <w:proofErr w:type="gramEnd"/>
      <w:r>
        <w:rPr>
          <w:b/>
          <w:u w:val="single"/>
        </w:rPr>
        <w:t xml:space="preserve"> or air </w:t>
      </w:r>
      <w:r>
        <w:rPr>
          <w:b/>
          <w:highlight w:val="green"/>
          <w:u w:val="single"/>
        </w:rPr>
        <w:t>against</w:t>
      </w:r>
      <w:r>
        <w:rPr>
          <w:b/>
          <w:u w:val="single"/>
        </w:rPr>
        <w:t xml:space="preserve"> the People’s Republic China (</w:t>
      </w:r>
      <w:r>
        <w:rPr>
          <w:b/>
          <w:highlight w:val="green"/>
          <w:u w:val="single"/>
        </w:rPr>
        <w:t>PRC</w:t>
      </w:r>
      <w:r>
        <w:rPr>
          <w:b/>
          <w:u w:val="single"/>
        </w:rPr>
        <w:t>).</w:t>
      </w:r>
      <w:r>
        <w:rPr>
          <w:sz w:val="14"/>
          <w:szCs w:val="14"/>
        </w:rPr>
        <w:t xml:space="preserve"> The PRC is known to have developed the accoutrements necessary to conduct co-orbital test. For instance, in 2008 the Chinese BX-1 microsatellite while orbiting </w:t>
      </w:r>
      <w:proofErr w:type="gramStart"/>
      <w:r>
        <w:rPr>
          <w:sz w:val="14"/>
          <w:szCs w:val="14"/>
        </w:rPr>
        <w:t>in close proximity to</w:t>
      </w:r>
      <w:proofErr w:type="gramEnd"/>
      <w:r>
        <w:rPr>
          <w:sz w:val="14"/>
          <w:szCs w:val="14"/>
        </w:rPr>
        <w:t xml:space="preserve">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u w:val="single"/>
        </w:rPr>
        <w:t>“To date, India’s interests in space have been restricted to using space assets for reconnaissance, navigation and communication. However, China’s ASAT test could influence India’s policies in the field of counter-space capabilities.</w:t>
      </w:r>
      <w:r>
        <w:rPr>
          <w:sz w:val="14"/>
          <w:szCs w:val="14"/>
        </w:rPr>
        <w:t xml:space="preserve"> To address the concerns raised at the regional and global level about this Chinese bravado, the best option for India could be to follow the disarmament and arms control route.” The statement is a non-sequitur, </w:t>
      </w:r>
      <w:r>
        <w:rPr>
          <w:b/>
          <w:highlight w:val="green"/>
          <w:u w:val="single"/>
        </w:rPr>
        <w:t>while India has conducted only</w:t>
      </w:r>
      <w:r>
        <w:rPr>
          <w:b/>
          <w:u w:val="single"/>
        </w:rPr>
        <w:t xml:space="preserve"> but </w:t>
      </w:r>
      <w:r>
        <w:rPr>
          <w:b/>
          <w:highlight w:val="green"/>
          <w:u w:val="single"/>
        </w:rPr>
        <w:t>one direct ascent</w:t>
      </w:r>
      <w:r>
        <w:rPr>
          <w:b/>
          <w:u w:val="single"/>
        </w:rPr>
        <w:t xml:space="preserve"> KEW </w:t>
      </w:r>
      <w:r>
        <w:rPr>
          <w:b/>
          <w:highlight w:val="green"/>
          <w:u w:val="single"/>
        </w:rPr>
        <w:t>test, it has not matched China</w:t>
      </w:r>
      <w:r>
        <w:rPr>
          <w:b/>
          <w:u w:val="single"/>
        </w:rPr>
        <w:t xml:space="preserve"> </w:t>
      </w:r>
      <w:r>
        <w:rPr>
          <w:u w:val="single"/>
        </w:rPr>
        <w:t>in developing and executing non-destructive earth to space KEW tests, let alone fully match Chinese KEW, DEW, electronic and cyber weapon capabilities to target space assets.</w:t>
      </w:r>
      <w:r>
        <w:rPr>
          <w:b/>
          <w:u w:val="single"/>
        </w:rPr>
        <w:t xml:space="preserve"> </w:t>
      </w:r>
      <w:r>
        <w:rPr>
          <w:b/>
          <w:highlight w:val="green"/>
          <w:u w:val="single"/>
        </w:rPr>
        <w:t xml:space="preserve">Pursuing </w:t>
      </w:r>
      <w:r>
        <w:rPr>
          <w:b/>
          <w:u w:val="single"/>
        </w:rPr>
        <w:t xml:space="preserve">the </w:t>
      </w:r>
      <w:r>
        <w:rPr>
          <w:b/>
          <w:highlight w:val="green"/>
          <w:u w:val="single"/>
        </w:rPr>
        <w:t xml:space="preserve">arms control </w:t>
      </w:r>
      <w:r>
        <w:rPr>
          <w:b/>
          <w:u w:val="single"/>
        </w:rPr>
        <w:t xml:space="preserve">and disarmament route by India </w:t>
      </w:r>
      <w:r>
        <w:rPr>
          <w:b/>
          <w:highlight w:val="green"/>
          <w:u w:val="single"/>
        </w:rPr>
        <w:t>will be premature</w:t>
      </w:r>
      <w:r>
        <w:rPr>
          <w:b/>
          <w:u w:val="single"/>
        </w:rPr>
        <w:t xml:space="preserve"> </w:t>
      </w:r>
      <w:r>
        <w:rPr>
          <w:u w:val="single"/>
        </w:rPr>
        <w:t>in response to the PRC’s extensive development of space</w:t>
      </w:r>
      <w:r>
        <w:rPr>
          <w:b/>
          <w:u w:val="single"/>
        </w:rPr>
        <w:t xml:space="preserve"> </w:t>
      </w:r>
      <w:r>
        <w:rPr>
          <w:b/>
          <w:highlight w:val="green"/>
          <w:u w:val="single"/>
        </w:rPr>
        <w:t xml:space="preserve">and </w:t>
      </w:r>
      <w:r>
        <w:rPr>
          <w:u w:val="single"/>
        </w:rPr>
        <w:t>counterspace capabilities</w:t>
      </w:r>
      <w:r>
        <w:rPr>
          <w:b/>
          <w:u w:val="single"/>
        </w:rPr>
        <w:t>.</w:t>
      </w:r>
      <w:r>
        <w:rPr>
          <w:sz w:val="14"/>
          <w:szCs w:val="14"/>
        </w:rPr>
        <w:t xml:space="preserve"> Reinforcing this point is that the PRC’s current and evolving space weapons </w:t>
      </w:r>
      <w:proofErr w:type="spellStart"/>
      <w:r>
        <w:rPr>
          <w:sz w:val="14"/>
          <w:szCs w:val="14"/>
        </w:rPr>
        <w:t>programme</w:t>
      </w:r>
      <w:proofErr w:type="spellEnd"/>
      <w:r>
        <w:rPr>
          <w:sz w:val="14"/>
          <w:szCs w:val="14"/>
        </w:rPr>
        <w:t xml:space="preserve"> deserve a sustained response. </w:t>
      </w:r>
      <w:r>
        <w:rPr>
          <w:u w:val="single"/>
        </w:rPr>
        <w:t>Bringing closure to the development of space and counterspace capabilities</w:t>
      </w:r>
      <w:r>
        <w:rPr>
          <w:b/>
          <w:u w:val="single"/>
        </w:rPr>
        <w:t xml:space="preserve"> </w:t>
      </w:r>
      <w:r>
        <w:rPr>
          <w:b/>
          <w:highlight w:val="green"/>
          <w:u w:val="single"/>
        </w:rPr>
        <w:t xml:space="preserve">would imply surrender that is </w:t>
      </w:r>
      <w:r>
        <w:rPr>
          <w:b/>
          <w:u w:val="single"/>
        </w:rPr>
        <w:t xml:space="preserve">completely </w:t>
      </w:r>
      <w:r>
        <w:rPr>
          <w:b/>
          <w:highlight w:val="green"/>
          <w:u w:val="single"/>
        </w:rPr>
        <w:t xml:space="preserve">unwarranted </w:t>
      </w:r>
      <w:proofErr w:type="gramStart"/>
      <w:r>
        <w:rPr>
          <w:b/>
          <w:highlight w:val="green"/>
          <w:u w:val="single"/>
        </w:rPr>
        <w:t>in light of</w:t>
      </w:r>
      <w:proofErr w:type="gramEnd"/>
      <w:r>
        <w:rPr>
          <w:b/>
          <w:highlight w:val="green"/>
          <w:u w:val="single"/>
        </w:rPr>
        <w:t xml:space="preserve"> Beijing’s</w:t>
      </w:r>
      <w:r>
        <w:rPr>
          <w:b/>
          <w:u w:val="single"/>
        </w:rPr>
        <w:t xml:space="preserve"> recent and ongoing </w:t>
      </w:r>
      <w:r>
        <w:rPr>
          <w:b/>
          <w:highlight w:val="green"/>
          <w:u w:val="single"/>
        </w:rPr>
        <w:t>aggressiveness</w:t>
      </w:r>
      <w:r>
        <w:rPr>
          <w:b/>
          <w:u w:val="single"/>
        </w:rPr>
        <w:t xml:space="preserve">, </w:t>
      </w:r>
      <w:r>
        <w:rPr>
          <w:u w:val="single"/>
        </w:rPr>
        <w:t xml:space="preserve">which India is evidently bearing the brunt. Very likely Beijing will be emboldened even more in deducing that India’s skittish response to its space weapons </w:t>
      </w:r>
      <w:proofErr w:type="spellStart"/>
      <w:r>
        <w:rPr>
          <w:u w:val="single"/>
        </w:rPr>
        <w:t>programme</w:t>
      </w:r>
      <w:proofErr w:type="spellEnd"/>
      <w:r>
        <w:rPr>
          <w:u w:val="single"/>
        </w:rPr>
        <w:t xml:space="preserve"> should be treated as weakness</w:t>
      </w:r>
      <w:r>
        <w:rPr>
          <w:b/>
          <w:u w:val="single"/>
        </w:rPr>
        <w:t xml:space="preserve"> </w:t>
      </w:r>
      <w:r>
        <w:rPr>
          <w:b/>
          <w:highlight w:val="green"/>
          <w:u w:val="single"/>
        </w:rPr>
        <w:t>and India subjected to further aggression</w:t>
      </w:r>
      <w:r>
        <w:rPr>
          <w:b/>
          <w:u w:val="single"/>
        </w:rPr>
        <w:t xml:space="preserve">, not just </w:t>
      </w:r>
      <w:r>
        <w:rPr>
          <w:b/>
          <w:highlight w:val="green"/>
          <w:u w:val="single"/>
        </w:rPr>
        <w:t>terrestrially, but equally in space</w:t>
      </w:r>
      <w:r>
        <w:rPr>
          <w:b/>
          <w:u w:val="single"/>
        </w:rPr>
        <w:t>.</w:t>
      </w:r>
      <w:r>
        <w:rPr>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b/>
          <w:highlight w:val="green"/>
          <w:u w:val="single"/>
        </w:rPr>
        <w:t xml:space="preserve">Space military power </w:t>
      </w:r>
      <w:r>
        <w:rPr>
          <w:b/>
          <w:highlight w:val="green"/>
          <w:u w:val="single"/>
        </w:rPr>
        <w:lastRenderedPageBreak/>
        <w:t>has grown in importance</w:t>
      </w:r>
      <w:r>
        <w:rPr>
          <w:b/>
          <w:u w:val="single"/>
        </w:rPr>
        <w:t xml:space="preserve"> </w:t>
      </w:r>
      <w:r>
        <w:rPr>
          <w:u w:val="single"/>
        </w:rPr>
        <w:t>from reconnaissance, navigation and communications to space weapons</w:t>
      </w:r>
      <w:r>
        <w:rPr>
          <w:b/>
          <w:u w:val="single"/>
        </w:rPr>
        <w:t xml:space="preserve"> </w:t>
      </w:r>
      <w:r>
        <w:rPr>
          <w:b/>
          <w:highlight w:val="green"/>
          <w:u w:val="single"/>
        </w:rPr>
        <w:t>and will be crucial to</w:t>
      </w:r>
      <w:r>
        <w:rPr>
          <w:b/>
          <w:u w:val="single"/>
        </w:rPr>
        <w:t xml:space="preserve"> generating </w:t>
      </w:r>
      <w:r>
        <w:rPr>
          <w:b/>
          <w:highlight w:val="green"/>
          <w:u w:val="single"/>
        </w:rPr>
        <w:t>an equilibrium</w:t>
      </w:r>
      <w:r>
        <w:rPr>
          <w:b/>
          <w:u w:val="single"/>
        </w:rPr>
        <w:t xml:space="preserve">. </w:t>
      </w:r>
      <w:r>
        <w:rPr>
          <w:u w:val="single"/>
        </w:rPr>
        <w:t>Ignoring the eventual deployment of weapons in space would be foolhardy for a state such as India when pitted against the PRC</w:t>
      </w:r>
      <w:r>
        <w:rPr>
          <w:b/>
          <w:u w:val="single"/>
        </w:rPr>
        <w:t xml:space="preserve">. </w:t>
      </w:r>
      <w:r>
        <w:rPr>
          <w:b/>
          <w:highlight w:val="green"/>
          <w:u w:val="single"/>
        </w:rPr>
        <w:t>Consequently</w:t>
      </w:r>
      <w:r>
        <w:rPr>
          <w:b/>
          <w:u w:val="single"/>
        </w:rPr>
        <w:t xml:space="preserve">, </w:t>
      </w:r>
      <w:r>
        <w:rPr>
          <w:b/>
          <w:highlight w:val="green"/>
          <w:u w:val="single"/>
        </w:rPr>
        <w:t xml:space="preserve">space </w:t>
      </w:r>
      <w:r>
        <w:rPr>
          <w:b/>
          <w:u w:val="single"/>
        </w:rPr>
        <w:t xml:space="preserve">military power </w:t>
      </w:r>
      <w:r>
        <w:rPr>
          <w:b/>
          <w:highlight w:val="green"/>
          <w:u w:val="single"/>
        </w:rPr>
        <w:t xml:space="preserve">is a key </w:t>
      </w:r>
      <w:r>
        <w:rPr>
          <w:b/>
          <w:u w:val="single"/>
        </w:rPr>
        <w:t xml:space="preserve">constituent </w:t>
      </w:r>
      <w:r>
        <w:rPr>
          <w:b/>
          <w:highlight w:val="green"/>
          <w:u w:val="single"/>
        </w:rPr>
        <w:t xml:space="preserve">element in India’s </w:t>
      </w:r>
      <w:r>
        <w:rPr>
          <w:b/>
          <w:u w:val="single"/>
        </w:rPr>
        <w:t xml:space="preserve">capacity to </w:t>
      </w:r>
      <w:r>
        <w:rPr>
          <w:b/>
          <w:highlight w:val="green"/>
          <w:u w:val="single"/>
        </w:rPr>
        <w:t xml:space="preserve">contribute to </w:t>
      </w:r>
      <w:r>
        <w:rPr>
          <w:b/>
          <w:u w:val="single"/>
        </w:rPr>
        <w:t xml:space="preserve">the </w:t>
      </w:r>
      <w:r>
        <w:rPr>
          <w:b/>
          <w:highlight w:val="green"/>
          <w:u w:val="single"/>
        </w:rPr>
        <w:t>Asian balance of power</w:t>
      </w:r>
      <w:r>
        <w:rPr>
          <w:sz w:val="14"/>
          <w:szCs w:val="14"/>
        </w:rPr>
        <w:t xml:space="preserve">. Thus, </w:t>
      </w:r>
      <w:r>
        <w:rPr>
          <w:b/>
          <w:highlight w:val="green"/>
          <w:u w:val="single"/>
        </w:rPr>
        <w:t xml:space="preserve">investing in </w:t>
      </w:r>
      <w:r>
        <w:rPr>
          <w:b/>
          <w:u w:val="single"/>
        </w:rPr>
        <w:t xml:space="preserve">a direct ascent and co-orbital KEWs as well as DEWS and cyber and electronic </w:t>
      </w:r>
      <w:r>
        <w:rPr>
          <w:b/>
          <w:highlight w:val="green"/>
          <w:u w:val="single"/>
        </w:rPr>
        <w:t>weapons geared for</w:t>
      </w:r>
      <w:r>
        <w:rPr>
          <w:b/>
          <w:u w:val="single"/>
        </w:rPr>
        <w:t xml:space="preserve"> destroying or </w:t>
      </w:r>
      <w:r>
        <w:rPr>
          <w:b/>
          <w:highlight w:val="green"/>
          <w:u w:val="single"/>
        </w:rPr>
        <w:t>disabling spacecraft is crucial</w:t>
      </w:r>
      <w:r>
        <w:rPr>
          <w:sz w:val="14"/>
          <w:szCs w:val="14"/>
        </w:rPr>
        <w:t>.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t>
      </w:r>
      <w:proofErr w:type="spellStart"/>
      <w:r>
        <w:rPr>
          <w:sz w:val="14"/>
          <w:szCs w:val="14"/>
        </w:rPr>
        <w:t>weaponisation</w:t>
      </w:r>
      <w:proofErr w:type="spellEnd"/>
      <w:r>
        <w:rPr>
          <w:sz w:val="14"/>
          <w:szCs w:val="14"/>
        </w:rPr>
        <w:t xml:space="preserve"> of space. The Modi government must see the emerging space military competition as an opportunity to bolster India’s counterspace capabilities. </w:t>
      </w:r>
      <w:r>
        <w:rPr>
          <w:b/>
          <w:u w:val="single"/>
        </w:rPr>
        <w:t xml:space="preserve">It </w:t>
      </w:r>
      <w:r>
        <w:rPr>
          <w:b/>
          <w:highlight w:val="green"/>
          <w:u w:val="single"/>
        </w:rPr>
        <w:t xml:space="preserve">will </w:t>
      </w:r>
      <w:r>
        <w:rPr>
          <w:b/>
          <w:u w:val="single"/>
        </w:rPr>
        <w:t xml:space="preserve">help </w:t>
      </w:r>
      <w:r>
        <w:rPr>
          <w:b/>
          <w:highlight w:val="green"/>
          <w:u w:val="single"/>
        </w:rPr>
        <w:t>cement India as a major space military power and prevent Chinese hegemony over the Indo-Pacific</w:t>
      </w:r>
      <w:r>
        <w:rPr>
          <w:b/>
          <w:u w:val="single"/>
        </w:rPr>
        <w:t xml:space="preserve">. </w:t>
      </w:r>
      <w:r>
        <w:rPr>
          <w:u w:val="single"/>
        </w:rPr>
        <w:t xml:space="preserve">Chinese hegemony on the other hand will become a certainty, if New Delhi lapses into self-doubt and remains unduly restrained in the testing, </w:t>
      </w:r>
      <w:proofErr w:type="gramStart"/>
      <w:r>
        <w:rPr>
          <w:u w:val="single"/>
        </w:rPr>
        <w:t>integration</w:t>
      </w:r>
      <w:proofErr w:type="gramEnd"/>
      <w:r>
        <w:rPr>
          <w:u w:val="single"/>
        </w:rPr>
        <w:t xml:space="preserve"> and deployment of space weapons.</w:t>
      </w:r>
    </w:p>
    <w:p w14:paraId="0F38EABF" w14:textId="77777777" w:rsidR="003C10E5" w:rsidRDefault="003C10E5" w:rsidP="003C10E5"/>
    <w:p w14:paraId="159253F7" w14:textId="77777777" w:rsidR="003C10E5" w:rsidRDefault="003C10E5" w:rsidP="003C10E5">
      <w:pPr>
        <w:pStyle w:val="Heading4"/>
      </w:pPr>
      <w:r>
        <w:t xml:space="preserve">China </w:t>
      </w:r>
      <w:proofErr w:type="spellStart"/>
      <w:r>
        <w:t>heg</w:t>
      </w:r>
      <w:proofErr w:type="spellEnd"/>
      <w:r>
        <w:t xml:space="preserve"> is revisionist and offensive-- in the Indo-Pacific that causes draw-in.</w:t>
      </w:r>
    </w:p>
    <w:p w14:paraId="29ABF583" w14:textId="77777777" w:rsidR="003C10E5" w:rsidRDefault="003C10E5" w:rsidP="003C10E5">
      <w:bookmarkStart w:id="0" w:name="_heading=h.gjdgxs" w:colFirst="0" w:colLast="0"/>
      <w:bookmarkEnd w:id="0"/>
      <w:r>
        <w:rPr>
          <w:b/>
          <w:sz w:val="26"/>
          <w:szCs w:val="26"/>
        </w:rPr>
        <w:t>Brands 19</w:t>
      </w:r>
      <w: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9">
        <w:r>
          <w:t>https://tnsr.org/2019/02/after-the-responsible-stakeholder-what-debating-americas-china-strategy-2/</w:t>
        </w:r>
      </w:hyperlink>
      <w:r>
        <w:t xml:space="preserve"> 12-10-2021 amrita]</w:t>
      </w:r>
    </w:p>
    <w:p w14:paraId="44F660B5" w14:textId="77777777" w:rsidR="003C10E5" w:rsidRDefault="003C10E5" w:rsidP="003C10E5">
      <w:pPr>
        <w:rPr>
          <w:sz w:val="14"/>
          <w:szCs w:val="14"/>
        </w:rPr>
      </w:pPr>
      <w:r>
        <w:rPr>
          <w:sz w:val="14"/>
          <w:szCs w:val="14"/>
        </w:rPr>
        <w:t xml:space="preserve">The responsible-stakeholder paradigm offered a coherent “theory of victory”: It identified a desired outcome and employed all elements of American power to bring about that outcome. Over time, the strategy produced greater Sino-American cooperation on a range of issues, from counter-piracy to climate change. </w:t>
      </w:r>
      <w:r>
        <w:rPr>
          <w:b/>
          <w:u w:val="single"/>
        </w:rPr>
        <w:t xml:space="preserve">It is increasingly clear, however, that </w:t>
      </w:r>
      <w:r>
        <w:rPr>
          <w:b/>
          <w:highlight w:val="green"/>
          <w:u w:val="single"/>
        </w:rPr>
        <w:t>the</w:t>
      </w:r>
      <w:r>
        <w:rPr>
          <w:b/>
          <w:u w:val="single"/>
        </w:rPr>
        <w:t xml:space="preserve"> responsible-stakeholder strategy failed. Two of its </w:t>
      </w:r>
      <w:r>
        <w:rPr>
          <w:b/>
          <w:highlight w:val="green"/>
          <w:u w:val="single"/>
        </w:rPr>
        <w:t xml:space="preserve">core assumptions </w:t>
      </w:r>
      <w:r>
        <w:rPr>
          <w:b/>
          <w:u w:val="single"/>
        </w:rPr>
        <w:t xml:space="preserve">now appear misplaced: the idea </w:t>
      </w:r>
      <w:r>
        <w:rPr>
          <w:b/>
          <w:highlight w:val="green"/>
          <w:u w:val="single"/>
        </w:rPr>
        <w:t>that China’s intentions</w:t>
      </w:r>
      <w:r>
        <w:rPr>
          <w:b/>
          <w:u w:val="single"/>
        </w:rPr>
        <w:t xml:space="preserve"> would </w:t>
      </w:r>
      <w:r>
        <w:rPr>
          <w:b/>
          <w:highlight w:val="green"/>
          <w:u w:val="single"/>
        </w:rPr>
        <w:t xml:space="preserve">become more benign </w:t>
      </w:r>
      <w:r>
        <w:rPr>
          <w:b/>
          <w:u w:val="single"/>
        </w:rPr>
        <w:t xml:space="preserve">over time, </w:t>
      </w:r>
      <w:r>
        <w:rPr>
          <w:b/>
          <w:highlight w:val="green"/>
          <w:u w:val="single"/>
        </w:rPr>
        <w:t xml:space="preserve">and </w:t>
      </w:r>
      <w:r>
        <w:rPr>
          <w:b/>
          <w:u w:val="single"/>
        </w:rPr>
        <w:t xml:space="preserve">the belief </w:t>
      </w:r>
      <w:r>
        <w:rPr>
          <w:b/>
          <w:highlight w:val="green"/>
          <w:u w:val="single"/>
        </w:rPr>
        <w:t>that Washington</w:t>
      </w:r>
      <w:r>
        <w:rPr>
          <w:b/>
          <w:u w:val="single"/>
        </w:rPr>
        <w:t xml:space="preserve"> had the power to </w:t>
      </w:r>
      <w:r>
        <w:rPr>
          <w:b/>
          <w:highlight w:val="green"/>
          <w:u w:val="single"/>
        </w:rPr>
        <w:t>keep</w:t>
      </w:r>
      <w:r>
        <w:rPr>
          <w:b/>
          <w:u w:val="single"/>
        </w:rPr>
        <w:t xml:space="preserve"> Chinese </w:t>
      </w:r>
      <w:r>
        <w:rPr>
          <w:b/>
          <w:highlight w:val="green"/>
          <w:u w:val="single"/>
        </w:rPr>
        <w:t xml:space="preserve">ambitions in check </w:t>
      </w:r>
      <w:r>
        <w:rPr>
          <w:b/>
          <w:u w:val="single"/>
        </w:rPr>
        <w:t>until that shift occurred.</w:t>
      </w:r>
      <w:r>
        <w:rPr>
          <w:sz w:val="14"/>
          <w:szCs w:val="14"/>
        </w:rPr>
        <w:t xml:space="preserve"> What happened instead was that, as China rose, the Chinese Communist Party became more willing to use its newfound power in coercive and disruptive ways.3 Confounding Western hopes that China would liberalize, </w:t>
      </w:r>
      <w:r>
        <w:rPr>
          <w:b/>
          <w:u w:val="single"/>
        </w:rPr>
        <w:t xml:space="preserve">the </w:t>
      </w:r>
      <w:r>
        <w:rPr>
          <w:b/>
          <w:highlight w:val="green"/>
          <w:u w:val="single"/>
        </w:rPr>
        <w:t>C</w:t>
      </w:r>
      <w:r>
        <w:rPr>
          <w:b/>
          <w:u w:val="single"/>
        </w:rPr>
        <w:t xml:space="preserve">hinese </w:t>
      </w:r>
      <w:r>
        <w:rPr>
          <w:b/>
          <w:highlight w:val="green"/>
          <w:u w:val="single"/>
        </w:rPr>
        <w:t>C</w:t>
      </w:r>
      <w:r>
        <w:rPr>
          <w:b/>
          <w:u w:val="single"/>
        </w:rPr>
        <w:t xml:space="preserve">ommunist </w:t>
      </w:r>
      <w:r>
        <w:rPr>
          <w:b/>
          <w:highlight w:val="green"/>
          <w:u w:val="single"/>
        </w:rPr>
        <w:t>P</w:t>
      </w:r>
      <w:r>
        <w:rPr>
          <w:b/>
          <w:u w:val="single"/>
        </w:rPr>
        <w:t xml:space="preserve">arty </w:t>
      </w:r>
      <w:r>
        <w:rPr>
          <w:b/>
          <w:highlight w:val="green"/>
          <w:u w:val="single"/>
        </w:rPr>
        <w:t>embraced more repressive policies</w:t>
      </w:r>
      <w:r>
        <w:rPr>
          <w:sz w:val="14"/>
          <w:szCs w:val="14"/>
        </w:rPr>
        <w:t xml:space="preserve">, especially after Xi Jinping became general secretary in 2012. </w:t>
      </w:r>
      <w:r>
        <w:rPr>
          <w:b/>
          <w:u w:val="single"/>
        </w:rPr>
        <w:t xml:space="preserve">Meanwhile, Beijing </w:t>
      </w:r>
      <w:r>
        <w:rPr>
          <w:b/>
          <w:highlight w:val="green"/>
          <w:u w:val="single"/>
        </w:rPr>
        <w:t xml:space="preserve">sought to control the Indo-Pacific </w:t>
      </w:r>
      <w:r>
        <w:rPr>
          <w:b/>
          <w:u w:val="single"/>
        </w:rPr>
        <w:t xml:space="preserve">region </w:t>
      </w:r>
      <w:r>
        <w:rPr>
          <w:b/>
          <w:highlight w:val="green"/>
          <w:u w:val="single"/>
        </w:rPr>
        <w:t>by</w:t>
      </w:r>
      <w:r>
        <w:rPr>
          <w:b/>
          <w:u w:val="single"/>
        </w:rPr>
        <w:t xml:space="preserve"> </w:t>
      </w:r>
      <w:r>
        <w:rPr>
          <w:u w:val="single"/>
        </w:rPr>
        <w:t>coercing its neighbors, undermining U.S. alliances, practicing mercantilist policies, steadily</w:t>
      </w:r>
      <w:r>
        <w:rPr>
          <w:b/>
          <w:u w:val="single"/>
        </w:rPr>
        <w:t xml:space="preserve"> </w:t>
      </w:r>
      <w:r>
        <w:rPr>
          <w:b/>
          <w:highlight w:val="green"/>
          <w:u w:val="single"/>
        </w:rPr>
        <w:t xml:space="preserve">increasing its presence </w:t>
      </w:r>
      <w:r>
        <w:rPr>
          <w:u w:val="single"/>
        </w:rPr>
        <w:t>and influence in the South China Sea</w:t>
      </w:r>
      <w:r>
        <w:rPr>
          <w:b/>
          <w:u w:val="single"/>
        </w:rPr>
        <w:t xml:space="preserve">, </w:t>
      </w:r>
      <w:r>
        <w:rPr>
          <w:b/>
          <w:highlight w:val="green"/>
          <w:u w:val="single"/>
        </w:rPr>
        <w:t>and modernizing its military</w:t>
      </w:r>
      <w:r>
        <w:rPr>
          <w:b/>
          <w:u w:val="single"/>
        </w:rPr>
        <w:t xml:space="preserve">. In </w:t>
      </w:r>
      <w:r>
        <w:rPr>
          <w:b/>
          <w:highlight w:val="green"/>
          <w:u w:val="single"/>
        </w:rPr>
        <w:t>the Indo-Pacific and beyond</w:t>
      </w:r>
      <w:r>
        <w:rPr>
          <w:b/>
          <w:u w:val="single"/>
        </w:rPr>
        <w:t xml:space="preserve">, moreover, </w:t>
      </w:r>
      <w:r>
        <w:rPr>
          <w:b/>
          <w:highlight w:val="green"/>
          <w:u w:val="single"/>
        </w:rPr>
        <w:t>China</w:t>
      </w:r>
      <w:r>
        <w:rPr>
          <w:b/>
          <w:u w:val="single"/>
        </w:rPr>
        <w:t xml:space="preserve"> has </w:t>
      </w:r>
      <w:r>
        <w:rPr>
          <w:b/>
          <w:highlight w:val="green"/>
          <w:u w:val="single"/>
        </w:rPr>
        <w:t xml:space="preserve">engaged in </w:t>
      </w:r>
      <w:r>
        <w:rPr>
          <w:b/>
          <w:u w:val="single"/>
        </w:rPr>
        <w:t xml:space="preserve">a range of behaviors that challenge American interests: supporting </w:t>
      </w:r>
      <w:r>
        <w:rPr>
          <w:b/>
          <w:highlight w:val="green"/>
          <w:u w:val="single"/>
        </w:rPr>
        <w:t>authoritarian regimes</w:t>
      </w:r>
      <w:r>
        <w:rPr>
          <w:b/>
          <w:u w:val="single"/>
        </w:rPr>
        <w:t xml:space="preserve">, engaging in widespread </w:t>
      </w:r>
      <w:r>
        <w:rPr>
          <w:b/>
          <w:highlight w:val="green"/>
          <w:u w:val="single"/>
        </w:rPr>
        <w:t>corruption</w:t>
      </w:r>
      <w:r>
        <w:rPr>
          <w:b/>
          <w:u w:val="single"/>
        </w:rPr>
        <w:t xml:space="preserve">, pursuing </w:t>
      </w:r>
      <w:r>
        <w:rPr>
          <w:b/>
          <w:highlight w:val="green"/>
          <w:u w:val="single"/>
        </w:rPr>
        <w:t>predatory trade</w:t>
      </w:r>
      <w:r>
        <w:rPr>
          <w:b/>
          <w:u w:val="single"/>
        </w:rPr>
        <w:t xml:space="preserve"> practices </w:t>
      </w:r>
      <w:r>
        <w:rPr>
          <w:b/>
          <w:highlight w:val="green"/>
          <w:u w:val="single"/>
        </w:rPr>
        <w:t xml:space="preserve">and </w:t>
      </w:r>
      <w:r>
        <w:rPr>
          <w:b/>
          <w:u w:val="single"/>
        </w:rPr>
        <w:t xml:space="preserve">major geo-economic projects meant to </w:t>
      </w:r>
      <w:r>
        <w:rPr>
          <w:b/>
          <w:highlight w:val="green"/>
          <w:u w:val="single"/>
        </w:rPr>
        <w:t xml:space="preserve">project Chinese influence </w:t>
      </w:r>
      <w:r>
        <w:rPr>
          <w:b/>
          <w:u w:val="single"/>
        </w:rPr>
        <w:t xml:space="preserve">further afield, </w:t>
      </w:r>
      <w:r>
        <w:rPr>
          <w:u w:val="single"/>
        </w:rPr>
        <w:t>seeking to stifle international criticism of its human rights abuses, practicing massive intellectual property theft, and striving for technological dominance in critical emerging fields such as artificial intelligence.</w:t>
      </w:r>
      <w:r>
        <w:rPr>
          <w:b/>
          <w:u w:val="single"/>
        </w:rPr>
        <w:t xml:space="preserve"> </w:t>
      </w:r>
      <w:r>
        <w:rPr>
          <w:sz w:val="14"/>
          <w:szCs w:val="14"/>
        </w:rPr>
        <w:t xml:space="preserve">Recently, China’s confidence has been on display, with Xi stating in 2018 that “no one is </w:t>
      </w:r>
      <w:proofErr w:type="gramStart"/>
      <w:r>
        <w:rPr>
          <w:sz w:val="14"/>
          <w:szCs w:val="14"/>
        </w:rPr>
        <w:t>in a position</w:t>
      </w:r>
      <w:proofErr w:type="gramEnd"/>
      <w:r>
        <w:rPr>
          <w:sz w:val="14"/>
          <w:szCs w:val="14"/>
        </w:rPr>
        <w:t xml:space="preserve"> to dictate to the Chinese people,” after declaring in 2017 that China is ready to “take center stage in the world.”4 Rather than becoming a responsible stakeholder in a U.S.-led system, </w:t>
      </w:r>
      <w:r>
        <w:rPr>
          <w:b/>
          <w:highlight w:val="green"/>
          <w:u w:val="single"/>
        </w:rPr>
        <w:t xml:space="preserve">China appears </w:t>
      </w:r>
      <w:r>
        <w:rPr>
          <w:b/>
          <w:u w:val="single"/>
        </w:rPr>
        <w:t xml:space="preserve">increasingly </w:t>
      </w:r>
      <w:r>
        <w:rPr>
          <w:b/>
          <w:highlight w:val="green"/>
          <w:u w:val="single"/>
        </w:rPr>
        <w:t xml:space="preserve">determined to compete </w:t>
      </w:r>
      <w:r>
        <w:rPr>
          <w:b/>
          <w:u w:val="single"/>
        </w:rPr>
        <w:t xml:space="preserve">with Washington </w:t>
      </w:r>
      <w:r>
        <w:rPr>
          <w:b/>
          <w:highlight w:val="green"/>
          <w:u w:val="single"/>
        </w:rPr>
        <w:t xml:space="preserve">for primacy in the Indo-Pacific </w:t>
      </w:r>
      <w:r>
        <w:rPr>
          <w:b/>
          <w:u w:val="single"/>
        </w:rPr>
        <w:t xml:space="preserve">and beyond. </w:t>
      </w:r>
      <w:r>
        <w:rPr>
          <w:u w:val="single"/>
        </w:rPr>
        <w:t xml:space="preserve">These more assertive policies have </w:t>
      </w:r>
      <w:r>
        <w:rPr>
          <w:u w:val="single"/>
        </w:rPr>
        <w:lastRenderedPageBreak/>
        <w:t>been made possible by China’s surprisingly rapid growth</w:t>
      </w:r>
      <w:r>
        <w:rPr>
          <w:b/>
          <w:u w:val="single"/>
        </w:rPr>
        <w:t>.</w:t>
      </w:r>
      <w:r>
        <w:rPr>
          <w:sz w:val="14"/>
          <w:szCs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Pr>
          <w:u w:val="single"/>
        </w:rPr>
        <w:t>Surging national wealth also led to an explosion of Chinese trade, lending, and investment abroad, which enabled far more ambitious geo-economic statecraft</w:t>
      </w:r>
      <w:r>
        <w:rPr>
          <w:b/>
          <w:u w:val="single"/>
        </w:rPr>
        <w:t xml:space="preserve">. </w:t>
      </w:r>
      <w:r>
        <w:rPr>
          <w:sz w:val="14"/>
          <w:szCs w:val="14"/>
        </w:rPr>
        <w:t>All told</w:t>
      </w:r>
      <w:r>
        <w:rPr>
          <w:sz w:val="14"/>
          <w:szCs w:val="14"/>
          <w:highlight w:val="green"/>
        </w:rPr>
        <w:t xml:space="preserve">, </w:t>
      </w:r>
      <w:r>
        <w:rPr>
          <w:b/>
          <w:highlight w:val="green"/>
          <w:u w:val="single"/>
        </w:rPr>
        <w:t xml:space="preserve">this expansion </w:t>
      </w:r>
      <w:r>
        <w:rPr>
          <w:b/>
          <w:u w:val="single"/>
        </w:rPr>
        <w:t xml:space="preserve">of Chinese national power </w:t>
      </w:r>
      <w:r>
        <w:rPr>
          <w:b/>
          <w:highlight w:val="green"/>
          <w:u w:val="single"/>
        </w:rPr>
        <w:t xml:space="preserve">is unprecedented </w:t>
      </w:r>
      <w:r>
        <w:rPr>
          <w:b/>
          <w:u w:val="single"/>
        </w:rPr>
        <w:t xml:space="preserve">in modern history. </w:t>
      </w:r>
      <w:r>
        <w:rPr>
          <w:u w:val="single"/>
        </w:rPr>
        <w:t>It has dramatically narrowed the gap between China and the United States and made it far more difficult for Washington to shape Beijing’s behavior</w:t>
      </w:r>
      <w:r>
        <w:rPr>
          <w:sz w:val="14"/>
          <w:szCs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Pr>
          <w:b/>
          <w:highlight w:val="green"/>
          <w:u w:val="single"/>
        </w:rPr>
        <w:t>China’s behavior</w:t>
      </w:r>
      <w:r>
        <w:rPr>
          <w:b/>
          <w:u w:val="single"/>
        </w:rPr>
        <w:t xml:space="preserve"> increasingly </w:t>
      </w:r>
      <w:r>
        <w:rPr>
          <w:b/>
          <w:highlight w:val="green"/>
          <w:u w:val="single"/>
        </w:rPr>
        <w:t xml:space="preserve">threatens </w:t>
      </w:r>
      <w:r>
        <w:rPr>
          <w:b/>
          <w:u w:val="single"/>
        </w:rPr>
        <w:t xml:space="preserve">three enduring U.S. interests. First, the United States seeks to maintain a favorable </w:t>
      </w:r>
      <w:r>
        <w:rPr>
          <w:b/>
          <w:highlight w:val="green"/>
          <w:u w:val="single"/>
        </w:rPr>
        <w:t>balance of power in the Indo-Pacific region</w:t>
      </w:r>
      <w:r>
        <w:rPr>
          <w:b/>
          <w:u w:val="single"/>
        </w:rPr>
        <w:t xml:space="preserve"> </w:t>
      </w:r>
      <w:r>
        <w:rPr>
          <w:u w:val="single"/>
        </w:rPr>
        <w:t>and to deter a military conflict — over Taiwan, Korea, or maritime Asia — that could undermine the regional order and cost American or allied lives</w:t>
      </w:r>
      <w:r>
        <w:rPr>
          <w:sz w:val="14"/>
          <w:szCs w:val="14"/>
        </w:rPr>
        <w:t xml:space="preserve">. Second, </w:t>
      </w:r>
      <w:r>
        <w:rPr>
          <w:b/>
          <w:u w:val="single"/>
        </w:rPr>
        <w:t xml:space="preserve">U.S. leaders have an interest in ensuring </w:t>
      </w:r>
      <w:r>
        <w:rPr>
          <w:b/>
          <w:highlight w:val="green"/>
          <w:u w:val="single"/>
        </w:rPr>
        <w:t xml:space="preserve">an open </w:t>
      </w:r>
      <w:r>
        <w:rPr>
          <w:b/>
          <w:u w:val="single"/>
        </w:rPr>
        <w:t xml:space="preserve">international </w:t>
      </w:r>
      <w:r>
        <w:rPr>
          <w:b/>
          <w:highlight w:val="green"/>
          <w:u w:val="single"/>
        </w:rPr>
        <w:t>econ</w:t>
      </w:r>
      <w:r>
        <w:rPr>
          <w:b/>
          <w:u w:val="single"/>
        </w:rPr>
        <w:t xml:space="preserve">omy conducive to American prosperity </w:t>
      </w:r>
      <w:r>
        <w:rPr>
          <w:b/>
          <w:highlight w:val="green"/>
          <w:u w:val="single"/>
        </w:rPr>
        <w:t>and</w:t>
      </w:r>
      <w:r>
        <w:rPr>
          <w:b/>
          <w:u w:val="single"/>
        </w:rPr>
        <w:t xml:space="preserve"> competitiveness. </w:t>
      </w:r>
      <w:r>
        <w:rPr>
          <w:sz w:val="14"/>
          <w:szCs w:val="14"/>
        </w:rPr>
        <w:t xml:space="preserve">Third, </w:t>
      </w:r>
      <w:r>
        <w:rPr>
          <w:b/>
          <w:u w:val="single"/>
        </w:rPr>
        <w:t xml:space="preserve">the United States seeks to preserve an international environment in which </w:t>
      </w:r>
      <w:r>
        <w:rPr>
          <w:b/>
          <w:highlight w:val="green"/>
          <w:u w:val="single"/>
        </w:rPr>
        <w:t>democracy</w:t>
      </w:r>
      <w:r>
        <w:rPr>
          <w:b/>
          <w:u w:val="single"/>
        </w:rPr>
        <w:t xml:space="preserve">, human rights, and the rule of law can </w:t>
      </w:r>
      <w:r>
        <w:rPr>
          <w:sz w:val="14"/>
          <w:szCs w:val="14"/>
        </w:rPr>
        <w:t xml:space="preserve">flourish, and it seeks to </w:t>
      </w:r>
      <w:r>
        <w:rPr>
          <w:b/>
          <w:u w:val="single"/>
        </w:rPr>
        <w:t>strengthen</w:t>
      </w:r>
      <w:r>
        <w:rPr>
          <w:sz w:val="14"/>
          <w:szCs w:val="14"/>
        </w:rPr>
        <w:t xml:space="preserve"> — where possible — the prevalence of those practices abroad. As Chinese power has grown and Chinese behavior has become more assertive, U.S. policymakers have come to see all three of these interests as being imperiled.</w:t>
      </w:r>
    </w:p>
    <w:p w14:paraId="3AE8C97C" w14:textId="77777777" w:rsidR="003C10E5" w:rsidRDefault="003C10E5" w:rsidP="003C10E5"/>
    <w:p w14:paraId="0F8669B3" w14:textId="77777777" w:rsidR="003C10E5" w:rsidRDefault="003C10E5" w:rsidP="003C10E5">
      <w:pPr>
        <w:pStyle w:val="Heading4"/>
      </w:pPr>
      <w:bookmarkStart w:id="1" w:name="_heading=h.vjry1mdl3trt" w:colFirst="0" w:colLast="0"/>
      <w:bookmarkEnd w:id="1"/>
      <w:r>
        <w:t xml:space="preserve">That goes nuclear-- extinction :/ </w:t>
      </w:r>
    </w:p>
    <w:p w14:paraId="3291AEBA" w14:textId="77777777" w:rsidR="003C10E5" w:rsidRDefault="003C10E5" w:rsidP="003C10E5">
      <w:pPr>
        <w:shd w:val="clear" w:color="auto" w:fill="FFFFFF"/>
      </w:pPr>
      <w:r>
        <w:rPr>
          <w:b/>
          <w:sz w:val="26"/>
          <w:szCs w:val="26"/>
        </w:rPr>
        <w:t>Hayes 18</w:t>
      </w:r>
      <w:r>
        <w:t xml:space="preserve"> [Peter John Hayes is the Executive Director of the Nautilus Institute for Security and Sustainability, a non-governmental policy-oriented research and advocacy group. He graduated from the University of Melbourne with a degree in History, and from University of California, Berkeley with a Ph.D. in energy and resources. #</w:t>
      </w:r>
      <w:proofErr w:type="gramStart"/>
      <w:r>
        <w:t>gobears</w:t>
      </w:r>
      <w:proofErr w:type="gramEnd"/>
      <w:r>
        <w:t xml:space="preserve">, Trump and the Interregnum of American Nuclear Hegemony, November 8, 2018. </w:t>
      </w:r>
      <w:hyperlink r:id="rId10">
        <w:r>
          <w:t>https://www.tandfonline.com/doi/full/10.1080/25751654.2018.1532525 recut 12-10-2021</w:t>
        </w:r>
      </w:hyperlink>
      <w:r>
        <w:t xml:space="preserve"> amrita]</w:t>
      </w:r>
    </w:p>
    <w:p w14:paraId="19E8DFFA" w14:textId="77777777" w:rsidR="003C10E5" w:rsidRDefault="003C10E5" w:rsidP="003C10E5">
      <w:pPr>
        <w:rPr>
          <w:sz w:val="14"/>
          <w:szCs w:val="14"/>
        </w:rPr>
      </w:pPr>
      <w:r>
        <w:rPr>
          <w:sz w:val="14"/>
          <w:szCs w:val="14"/>
        </w:rPr>
        <w:t xml:space="preserve">During a post-hegemonic era, long-standing </w:t>
      </w:r>
      <w:r>
        <w:rPr>
          <w:b/>
          <w:highlight w:val="green"/>
          <w:u w:val="single"/>
        </w:rPr>
        <w:t>nuclear alliances are</w:t>
      </w:r>
      <w:r>
        <w:rPr>
          <w:u w:val="single"/>
        </w:rPr>
        <w:t xml:space="preserve"> likely to be </w:t>
      </w:r>
      <w:r>
        <w:rPr>
          <w:b/>
          <w:highlight w:val="green"/>
          <w:u w:val="single"/>
        </w:rPr>
        <w:t>replaced by</w:t>
      </w:r>
      <w:r>
        <w:rPr>
          <w:highlight w:val="green"/>
          <w:u w:val="single"/>
        </w:rPr>
        <w:t xml:space="preserve"> </w:t>
      </w:r>
      <w:r>
        <w:rPr>
          <w:u w:val="single"/>
        </w:rPr>
        <w:t xml:space="preserve">ad hoc nuclear </w:t>
      </w:r>
      <w:r>
        <w:rPr>
          <w:b/>
          <w:highlight w:val="green"/>
          <w:u w:val="single"/>
        </w:rPr>
        <w:t>coalitions</w:t>
      </w:r>
      <w:r>
        <w:rPr>
          <w:sz w:val="14"/>
          <w:szCs w:val="14"/>
        </w:rPr>
        <w:t xml:space="preserve">, </w:t>
      </w:r>
      <w:proofErr w:type="gramStart"/>
      <w:r>
        <w:rPr>
          <w:sz w:val="14"/>
          <w:szCs w:val="14"/>
        </w:rPr>
        <w:t>aligning</w:t>
      </w:r>
      <w:proofErr w:type="gramEnd"/>
      <w:r>
        <w:rPr>
          <w:sz w:val="14"/>
          <w:szCs w:val="14"/>
        </w:rPr>
        <w:t xml:space="preserve"> and realigning around different congeries of threat and even actual nuclear wars, </w:t>
      </w:r>
      <w:r>
        <w:rPr>
          <w:b/>
          <w:highlight w:val="green"/>
          <w:u w:val="single"/>
        </w:rPr>
        <w:t>with</w:t>
      </w:r>
      <w:r>
        <w:rPr>
          <w:u w:val="single"/>
        </w:rPr>
        <w:t xml:space="preserve"> much </w:t>
      </w:r>
      <w:r>
        <w:rPr>
          <w:b/>
          <w:highlight w:val="green"/>
          <w:u w:val="single"/>
        </w:rPr>
        <w:t>higher levels of</w:t>
      </w:r>
      <w:r>
        <w:rPr>
          <w:highlight w:val="green"/>
          <w:u w:val="single"/>
        </w:rPr>
        <w:t xml:space="preserve"> </w:t>
      </w:r>
      <w:r>
        <w:rPr>
          <w:u w:val="single"/>
        </w:rPr>
        <w:t xml:space="preserve">uncertainty and </w:t>
      </w:r>
      <w:r>
        <w:rPr>
          <w:b/>
          <w:highlight w:val="green"/>
          <w:u w:val="single"/>
        </w:rPr>
        <w:t>unpredictability</w:t>
      </w:r>
      <w:r>
        <w:rPr>
          <w:highlight w:val="green"/>
          <w:u w:val="single"/>
        </w:rPr>
        <w:t xml:space="preserve"> </w:t>
      </w:r>
      <w:r>
        <w:rPr>
          <w:sz w:val="14"/>
          <w:szCs w:val="14"/>
        </w:rPr>
        <w:t xml:space="preserve">than was the case in the nuclear hegemonic system. There are </w:t>
      </w:r>
      <w:proofErr w:type="gramStart"/>
      <w:r>
        <w:rPr>
          <w:sz w:val="14"/>
          <w:szCs w:val="14"/>
        </w:rPr>
        <w:t>a number of</w:t>
      </w:r>
      <w:proofErr w:type="gramEnd"/>
      <w:r>
        <w:rPr>
          <w:sz w:val="14"/>
          <w:szCs w:val="14"/>
        </w:rPr>
        <w:t xml:space="preserve"> ways that this dynamic could play out during the interregnum, and these dynamics are likely to be inconsistent and contradictory. In some instances, </w:t>
      </w:r>
      <w:r>
        <w:rPr>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Pr>
          <w:sz w:val="14"/>
          <w:szCs w:val="14"/>
        </w:rPr>
        <w:t xml:space="preserve">. Even as they reach for the old anchors, </w:t>
      </w:r>
      <w:r>
        <w:rPr>
          <w:u w:val="single"/>
        </w:rPr>
        <w:t xml:space="preserve">these </w:t>
      </w:r>
      <w:r>
        <w:rPr>
          <w:b/>
          <w:highlight w:val="green"/>
          <w:u w:val="single"/>
        </w:rPr>
        <w:t>states may be forced to adjust</w:t>
      </w:r>
      <w:r>
        <w:rPr>
          <w:u w:val="single"/>
        </w:rPr>
        <w:t xml:space="preserve"> and retrench </w:t>
      </w:r>
      <w:r>
        <w:rPr>
          <w:b/>
          <w:highlight w:val="green"/>
          <w:u w:val="single"/>
        </w:rPr>
        <w:t>strategically, or start</w:t>
      </w:r>
      <w:r>
        <w:rPr>
          <w:highlight w:val="green"/>
          <w:u w:val="single"/>
        </w:rPr>
        <w:t xml:space="preserve"> </w:t>
      </w:r>
      <w:r>
        <w:rPr>
          <w:u w:val="single"/>
        </w:rPr>
        <w:t xml:space="preserve">to take their own nuclear risks by </w:t>
      </w:r>
      <w:r>
        <w:rPr>
          <w:b/>
          <w:highlight w:val="green"/>
          <w:u w:val="single"/>
        </w:rPr>
        <w:t>making</w:t>
      </w:r>
      <w:r>
        <w:rPr>
          <w:u w:val="single"/>
        </w:rPr>
        <w:t xml:space="preserve"> increasingly explicit </w:t>
      </w:r>
      <w:r>
        <w:rPr>
          <w:b/>
          <w:highlight w:val="green"/>
          <w:u w:val="single"/>
        </w:rPr>
        <w:t>nuclear threats</w:t>
      </w:r>
      <w:r>
        <w:rPr>
          <w:highlight w:val="green"/>
          <w:u w:val="single"/>
        </w:rPr>
        <w:t xml:space="preserve"> </w:t>
      </w:r>
      <w:r>
        <w:rPr>
          <w:u w:val="single"/>
        </w:rPr>
        <w:t xml:space="preserve">and deployments </w:t>
      </w:r>
      <w:r>
        <w:rPr>
          <w:b/>
          <w:highlight w:val="green"/>
          <w:u w:val="single"/>
        </w:rPr>
        <w:t>against nuclear-armed adversaries</w:t>
      </w:r>
      <w:r>
        <w:rPr>
          <w:u w:val="single"/>
        </w:rPr>
        <w:t xml:space="preserve"> </w:t>
      </w:r>
      <w:r>
        <w:rPr>
          <w:sz w:val="14"/>
          <w:szCs w:val="14"/>
        </w:rPr>
        <w:t xml:space="preserve">– as Japan has begun to do with reference to its “technological deterrent” since about 2012.9 This period could last for many years until and </w:t>
      </w:r>
      <w:r>
        <w:rPr>
          <w:b/>
          <w:highlight w:val="green"/>
          <w:u w:val="single"/>
        </w:rPr>
        <w:t>when</w:t>
      </w:r>
      <w:r>
        <w:rPr>
          <w:u w:val="single"/>
        </w:rPr>
        <w:t xml:space="preserve"> nuclear </w:t>
      </w:r>
      <w:r>
        <w:rPr>
          <w:b/>
          <w:highlight w:val="green"/>
          <w:u w:val="single"/>
        </w:rPr>
        <w:t>war breaks out</w:t>
      </w:r>
      <w:r>
        <w:rPr>
          <w:highlight w:val="green"/>
          <w:u w:val="single"/>
        </w:rPr>
        <w:t xml:space="preserve"> </w:t>
      </w:r>
      <w:r>
        <w:rPr>
          <w:u w:val="single"/>
        </w:rPr>
        <w:t xml:space="preserve">and leads to a post-nuclear war disorder; or </w:t>
      </w:r>
      <w:r>
        <w:rPr>
          <w:b/>
          <w:highlight w:val="green"/>
          <w:u w:val="single"/>
        </w:rPr>
        <w:t>a</w:t>
      </w:r>
      <w:r>
        <w:rPr>
          <w:u w:val="single"/>
        </w:rPr>
        <w:t xml:space="preserve"> new, post-hegemonic strategic </w:t>
      </w:r>
      <w:r>
        <w:rPr>
          <w:b/>
          <w:highlight w:val="green"/>
          <w:u w:val="single"/>
        </w:rPr>
        <w:t>framework is established</w:t>
      </w:r>
      <w:r>
        <w:rPr>
          <w:u w:val="single"/>
        </w:rPr>
        <w:t xml:space="preserve"> to manage and/or abolish nuclear threat</w:t>
      </w:r>
      <w:r>
        <w:rPr>
          <w:sz w:val="14"/>
          <w:szCs w:val="14"/>
        </w:rPr>
        <w:t xml:space="preserve">. Under full-blown American nuclear hegemony, fewer states had nuclear weapons, </w:t>
      </w:r>
      <w:r>
        <w:rPr>
          <w:u w:val="single"/>
        </w:rPr>
        <w:t xml:space="preserve">the major nuclear weapons states entered into legally binding restraints on force </w:t>
      </w:r>
      <w:proofErr w:type="gramStart"/>
      <w:r>
        <w:rPr>
          <w:u w:val="single"/>
        </w:rPr>
        <w:t>levels</w:t>
      </w:r>
      <w:proofErr w:type="gramEnd"/>
      <w:r>
        <w:rPr>
          <w:u w:val="single"/>
        </w:rPr>
        <w:t xml:space="preserve"> and they learned from nuclear near-misses to promulgate rules of the road and tacit understandings</w:t>
      </w:r>
      <w:r>
        <w:rPr>
          <w:sz w:val="14"/>
          <w:szCs w:val="14"/>
        </w:rPr>
        <w:t xml:space="preserve">. The lines drawn during full-blown collisions involving nuclear weapons were stark and concentrated the minds of leaders greatly. In a nuclear duel, it was clear that only one of two sides could fire first; the only question was which one. </w:t>
      </w:r>
      <w:r>
        <w:rPr>
          <w:b/>
          <w:highlight w:val="green"/>
          <w:u w:val="single"/>
        </w:rPr>
        <w:t>Now, with nine</w:t>
      </w:r>
      <w:r>
        <w:rPr>
          <w:highlight w:val="green"/>
          <w:u w:val="single"/>
        </w:rPr>
        <w:t xml:space="preserve"> </w:t>
      </w:r>
      <w:r>
        <w:rPr>
          <w:u w:val="single"/>
        </w:rPr>
        <w:t xml:space="preserve">nuclear weapons </w:t>
      </w:r>
      <w:r>
        <w:rPr>
          <w:b/>
          <w:highlight w:val="green"/>
          <w:u w:val="single"/>
        </w:rPr>
        <w:t>states, and conflicts</w:t>
      </w:r>
      <w:r>
        <w:rPr>
          <w:highlight w:val="green"/>
          <w:u w:val="single"/>
        </w:rPr>
        <w:t xml:space="preserve"> </w:t>
      </w:r>
      <w:r>
        <w:rPr>
          <w:u w:val="single"/>
        </w:rPr>
        <w:t xml:space="preserve">conceivably </w:t>
      </w:r>
      <w:r>
        <w:rPr>
          <w:b/>
          <w:highlight w:val="green"/>
          <w:u w:val="single"/>
        </w:rPr>
        <w:t>involving</w:t>
      </w:r>
      <w:r>
        <w:rPr>
          <w:u w:val="single"/>
        </w:rPr>
        <w:t xml:space="preserve"> </w:t>
      </w:r>
      <w:r>
        <w:rPr>
          <w:u w:val="single"/>
        </w:rPr>
        <w:lastRenderedPageBreak/>
        <w:t xml:space="preserve">three, four or </w:t>
      </w:r>
      <w:r>
        <w:rPr>
          <w:b/>
          <w:highlight w:val="green"/>
          <w:u w:val="single"/>
        </w:rPr>
        <w:t>more of them</w:t>
      </w:r>
      <w:r>
        <w:rPr>
          <w:u w:val="single"/>
        </w:rPr>
        <w:t xml:space="preserve">, no matter how much leaders concentrate, </w:t>
      </w:r>
      <w:r>
        <w:rPr>
          <w:b/>
          <w:highlight w:val="green"/>
          <w:u w:val="single"/>
        </w:rPr>
        <w:t>it will not be evident</w:t>
      </w:r>
      <w:r>
        <w:rPr>
          <w:highlight w:val="green"/>
          <w:u w:val="single"/>
        </w:rPr>
        <w:t xml:space="preserve"> </w:t>
      </w:r>
      <w:r>
        <w:rPr>
          <w:u w:val="single"/>
        </w:rPr>
        <w:t xml:space="preserve">who is aiming at who, </w:t>
      </w:r>
      <w:r>
        <w:rPr>
          <w:b/>
          <w:highlight w:val="green"/>
          <w:u w:val="single"/>
        </w:rPr>
        <w:t>who may fire</w:t>
      </w:r>
      <w:r>
        <w:rPr>
          <w:highlight w:val="green"/>
          <w:u w:val="single"/>
        </w:rPr>
        <w:t xml:space="preserve"> </w:t>
      </w:r>
      <w:r>
        <w:rPr>
          <w:u w:val="single"/>
        </w:rPr>
        <w:t xml:space="preserve">first, and during a volley, who fired first and even who hit whom. </w:t>
      </w:r>
      <w:r>
        <w:rPr>
          <w:sz w:val="14"/>
          <w:szCs w:val="14"/>
        </w:rPr>
        <w:t xml:space="preserve">In a highly proliferated world, </w:t>
      </w:r>
      <w:r>
        <w:rPr>
          <w:b/>
          <w:highlight w:val="green"/>
          <w:u w:val="single"/>
        </w:rPr>
        <w:t>nuclear-armed states</w:t>
      </w:r>
      <w:r>
        <w:rPr>
          <w:highlight w:val="green"/>
          <w:u w:val="single"/>
        </w:rPr>
        <w:t xml:space="preserve"> </w:t>
      </w:r>
      <w:r>
        <w:rPr>
          <w:u w:val="single"/>
        </w:rPr>
        <w:t xml:space="preserve">may </w:t>
      </w:r>
      <w:r>
        <w:rPr>
          <w:b/>
          <w:highlight w:val="green"/>
          <w:u w:val="single"/>
        </w:rPr>
        <w:t>feel driven to obtain larger</w:t>
      </w:r>
      <w:r>
        <w:rPr>
          <w:highlight w:val="green"/>
          <w:u w:val="single"/>
        </w:rPr>
        <w:t xml:space="preserve"> </w:t>
      </w:r>
      <w:r>
        <w:rPr>
          <w:u w:val="single"/>
        </w:rPr>
        <w:t xml:space="preserve">nuclear </w:t>
      </w:r>
      <w:r>
        <w:rPr>
          <w:b/>
          <w:highlight w:val="green"/>
          <w:u w:val="single"/>
        </w:rPr>
        <w:t>forces</w:t>
      </w:r>
      <w:r>
        <w:rPr>
          <w:u w:val="single"/>
        </w:rPr>
        <w:t xml:space="preserve"> able </w:t>
      </w:r>
      <w:r>
        <w:rPr>
          <w:b/>
          <w:highlight w:val="green"/>
          <w:u w:val="single"/>
        </w:rPr>
        <w:t>to deter multiple adversaries</w:t>
      </w:r>
      <w:r>
        <w:rPr>
          <w:highlight w:val="green"/>
          <w:u w:val="single"/>
        </w:rPr>
        <w:t xml:space="preserve"> </w:t>
      </w:r>
      <w:r>
        <w:rPr>
          <w:u w:val="single"/>
        </w:rPr>
        <w:t xml:space="preserve">at the same time, sufficient to conduct not only a few nuclear attacks but </w:t>
      </w:r>
      <w:r>
        <w:rPr>
          <w:b/>
          <w:highlight w:val="green"/>
          <w:u w:val="single"/>
        </w:rPr>
        <w:t>configured to fight more than one</w:t>
      </w:r>
      <w:r>
        <w:rPr>
          <w:highlight w:val="green"/>
          <w:u w:val="single"/>
        </w:rPr>
        <w:t xml:space="preserve"> </w:t>
      </w:r>
      <w:r>
        <w:rPr>
          <w:u w:val="single"/>
        </w:rPr>
        <w:t xml:space="preserve">protracted </w:t>
      </w:r>
      <w:r>
        <w:rPr>
          <w:b/>
          <w:highlight w:val="green"/>
          <w:u w:val="single"/>
        </w:rPr>
        <w:t>nuclear war at a time, especially in</w:t>
      </w:r>
      <w:r>
        <w:rPr>
          <w:highlight w:val="green"/>
          <w:u w:val="single"/>
        </w:rPr>
        <w:t xml:space="preserve"> </w:t>
      </w:r>
      <w:r>
        <w:rPr>
          <w:u w:val="single"/>
        </w:rPr>
        <w:t xml:space="preserve">nuclear </w:t>
      </w:r>
      <w:r>
        <w:rPr>
          <w:b/>
          <w:highlight w:val="green"/>
          <w:u w:val="single"/>
        </w:rPr>
        <w:t>states torn apart by civil war</w:t>
      </w:r>
      <w:r>
        <w:rPr>
          <w:highlight w:val="green"/>
          <w:u w:val="single"/>
        </w:rPr>
        <w:t xml:space="preserve"> </w:t>
      </w:r>
      <w:r>
        <w:rPr>
          <w:u w:val="single"/>
        </w:rPr>
        <w:t xml:space="preserve">and post-nuclear attack reconstruction. </w:t>
      </w:r>
      <w:r>
        <w:rPr>
          <w:sz w:val="14"/>
          <w:szCs w:val="14"/>
        </w:rPr>
        <w:t xml:space="preserve">The </w:t>
      </w:r>
      <w:proofErr w:type="gramStart"/>
      <w:r>
        <w:rPr>
          <w:sz w:val="14"/>
          <w:szCs w:val="14"/>
        </w:rPr>
        <w:t>first time</w:t>
      </w:r>
      <w:proofErr w:type="gramEnd"/>
      <w:r>
        <w:rPr>
          <w:sz w:val="14"/>
          <w:szCs w:val="14"/>
        </w:rPr>
        <w:t xml:space="preserve"> nuclear weapons are used since 1945 will be shocking, the second time, less so, the third time, the new normal.</w:t>
      </w:r>
    </w:p>
    <w:p w14:paraId="5791A94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10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0E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FC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FE7"/>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EC6477"/>
  <w14:defaultImageDpi w14:val="300"/>
  <w15:docId w15:val="{EF0392D0-F8EF-0D4D-A733-7BC093BD2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6FE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56F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6F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56F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D56F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6F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6FE7"/>
  </w:style>
  <w:style w:type="character" w:customStyle="1" w:styleId="Heading1Char">
    <w:name w:val="Heading 1 Char"/>
    <w:aliases w:val="Pocket Char"/>
    <w:basedOn w:val="DefaultParagraphFont"/>
    <w:link w:val="Heading1"/>
    <w:uiPriority w:val="9"/>
    <w:rsid w:val="00D56F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6FE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56FE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56F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6FE7"/>
    <w:rPr>
      <w:b/>
      <w:sz w:val="26"/>
      <w:u w:val="none"/>
    </w:rPr>
  </w:style>
  <w:style w:type="character" w:customStyle="1" w:styleId="StyleUnderline">
    <w:name w:val="Style Underline"/>
    <w:aliases w:val="Underline"/>
    <w:basedOn w:val="DefaultParagraphFont"/>
    <w:uiPriority w:val="1"/>
    <w:qFormat/>
    <w:rsid w:val="00D56FE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textbold"/>
    <w:uiPriority w:val="20"/>
    <w:qFormat/>
    <w:rsid w:val="00D56FE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6FE7"/>
    <w:rPr>
      <w:color w:val="auto"/>
      <w:u w:val="none"/>
    </w:rPr>
  </w:style>
  <w:style w:type="character" w:styleId="Hyperlink">
    <w:name w:val="Hyperlink"/>
    <w:basedOn w:val="DefaultParagraphFont"/>
    <w:uiPriority w:val="99"/>
    <w:semiHidden/>
    <w:unhideWhenUsed/>
    <w:rsid w:val="00D56FE7"/>
    <w:rPr>
      <w:color w:val="auto"/>
      <w:u w:val="none"/>
    </w:rPr>
  </w:style>
  <w:style w:type="paragraph" w:styleId="DocumentMap">
    <w:name w:val="Document Map"/>
    <w:basedOn w:val="Normal"/>
    <w:link w:val="DocumentMapChar"/>
    <w:uiPriority w:val="99"/>
    <w:semiHidden/>
    <w:unhideWhenUsed/>
    <w:rsid w:val="00D56F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6FE7"/>
    <w:rPr>
      <w:rFonts w:ascii="Lucida Grande" w:hAnsi="Lucida Grande" w:cs="Lucida Grande"/>
    </w:rPr>
  </w:style>
  <w:style w:type="paragraph" w:customStyle="1" w:styleId="textbold">
    <w:name w:val="text bold"/>
    <w:basedOn w:val="Normal"/>
    <w:link w:val="Emphasis"/>
    <w:uiPriority w:val="20"/>
    <w:qFormat/>
    <w:rsid w:val="00C55FC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rmalWeb">
    <w:name w:val="Normal (Web)"/>
    <w:basedOn w:val="Normal"/>
    <w:uiPriority w:val="99"/>
    <w:semiHidden/>
    <w:unhideWhenUsed/>
    <w:rsid w:val="00C55FC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tandfonline.com/doi/full/10.1080/25751654.2018.1532525%20recut%2012-10-2021" TargetMode="External"/><Relationship Id="rId4" Type="http://schemas.openxmlformats.org/officeDocument/2006/relationships/customXml" Target="../customXml/item4.xml"/><Relationship Id="rId9" Type="http://schemas.openxmlformats.org/officeDocument/2006/relationships/hyperlink" Target="https://tnsr.org/2019/02/after-the-responsible-stakeholder-what-debating-americas-china-strategy-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8</Pages>
  <Words>4773</Words>
  <Characters>27209</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31919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2022-01-29T00:04:00Z</dcterms:created>
  <dcterms:modified xsi:type="dcterms:W3CDTF">2022-02-14T02:23:00Z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