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86900" w14:textId="2A206A12" w:rsidR="008C2C95" w:rsidRDefault="008C2C95" w:rsidP="008C2C95">
      <w:pPr>
        <w:pStyle w:val="Heading2"/>
      </w:pPr>
      <w:r>
        <w:t>Conceded Extinction first</w:t>
      </w:r>
    </w:p>
    <w:p w14:paraId="42FA39FF" w14:textId="77777777" w:rsidR="008C2C95" w:rsidRDefault="008C2C95" w:rsidP="008C2C95">
      <w:pPr>
        <w:pStyle w:val="Heading2"/>
      </w:pPr>
    </w:p>
    <w:p w14:paraId="782AA4D4" w14:textId="2320F8EC" w:rsidR="008C2C95" w:rsidRDefault="008C2C95" w:rsidP="008C2C95">
      <w:pPr>
        <w:pStyle w:val="Heading2"/>
      </w:pPr>
      <w:r>
        <w:lastRenderedPageBreak/>
        <w:t>Innovation DA</w:t>
      </w:r>
    </w:p>
    <w:p w14:paraId="17024DD5" w14:textId="77777777" w:rsidR="008C2C95" w:rsidRDefault="008C2C95" w:rsidP="008C2C95">
      <w:pPr>
        <w:pStyle w:val="Heading4"/>
      </w:pPr>
      <w:r>
        <w:t>Business is booming</w:t>
      </w:r>
    </w:p>
    <w:p w14:paraId="4E709EBF" w14:textId="77777777" w:rsidR="008C2C95" w:rsidRDefault="008C2C95" w:rsidP="008C2C95">
      <w:r>
        <w:t xml:space="preserve">Dr. Andrew A. </w:t>
      </w:r>
      <w:r w:rsidRPr="00A27662">
        <w:rPr>
          <w:rStyle w:val="Style13ptBold"/>
        </w:rPr>
        <w:t>Parsons</w:t>
      </w:r>
      <w:r>
        <w:t xml:space="preserve"> </w:t>
      </w:r>
      <w:r w:rsidRPr="00DB0F2E">
        <w:rPr>
          <w:rStyle w:val="Style13ptBold"/>
        </w:rPr>
        <w:t>17,</w:t>
      </w:r>
      <w:r>
        <w:t xml:space="preserve"> initially trained as a Pharmacologist and Neuroscientist, Director of Reciprocal Minds Limited &amp; Chairman of </w:t>
      </w:r>
      <w:proofErr w:type="spellStart"/>
      <w:r>
        <w:t>Pharmasum</w:t>
      </w:r>
      <w:proofErr w:type="spellEnd"/>
      <w:r>
        <w:t xml:space="preserve"> Therapeutics AS, an early stage Biotech company, 10/3/17, "From mega-merger to big bang?", Elsevier, Pharma R&amp;D Today, </w:t>
      </w:r>
      <w:hyperlink r:id="rId9" w:history="1">
        <w:r w:rsidRPr="003B08BD">
          <w:rPr>
            <w:rStyle w:val="Hyperlink"/>
          </w:rPr>
          <w:t>https://pharma.elsevier.com/pharma-rd/mega-merger-big-bang/</w:t>
        </w:r>
      </w:hyperlink>
    </w:p>
    <w:p w14:paraId="5186F255" w14:textId="77777777" w:rsidR="008C2C95" w:rsidRPr="001845E1" w:rsidRDefault="008C2C95" w:rsidP="008C2C95">
      <w:pPr>
        <w:rPr>
          <w:rStyle w:val="StyleUnderline"/>
        </w:rPr>
      </w:pPr>
      <w:r w:rsidRPr="001845E1">
        <w:rPr>
          <w:sz w:val="16"/>
        </w:rPr>
        <w:t xml:space="preserve">It was not so long ago that there was a perception that </w:t>
      </w:r>
      <w:r w:rsidRPr="0012580B">
        <w:rPr>
          <w:rStyle w:val="StyleUnderline"/>
        </w:rPr>
        <w:t xml:space="preserve">the </w:t>
      </w:r>
      <w:r w:rsidRPr="00F22002">
        <w:rPr>
          <w:rStyle w:val="Emphasis"/>
          <w:highlight w:val="green"/>
        </w:rPr>
        <w:t>biopharma</w:t>
      </w:r>
      <w:r w:rsidRPr="0012580B">
        <w:rPr>
          <w:rStyle w:val="StyleUnderline"/>
        </w:rPr>
        <w:t xml:space="preserve"> industry</w:t>
      </w:r>
      <w:r w:rsidRPr="001845E1">
        <w:rPr>
          <w:sz w:val="16"/>
        </w:rPr>
        <w:t xml:space="preserve"> was consolidating and becoming leaner and more focused in its operations, moving to a regional hotspot model from having central areas of excellence based internally (1). The mega-mergers of the past led to the loss of some famous company names (</w:t>
      </w:r>
      <w:proofErr w:type="gramStart"/>
      <w:r w:rsidRPr="001845E1">
        <w:rPr>
          <w:sz w:val="16"/>
        </w:rPr>
        <w:t>e.g.</w:t>
      </w:r>
      <w:proofErr w:type="gramEnd"/>
      <w:r w:rsidRPr="001845E1">
        <w:rPr>
          <w:sz w:val="16"/>
        </w:rPr>
        <w:t xml:space="preserve"> Pharmacia, Wyeth, etc.) and a concentration of revenues within the largest of the remaining companies. The nature of the business since 2005 has changed. The market share of the top 10 companies has decreased over time and </w:t>
      </w:r>
      <w:r w:rsidRPr="0012580B">
        <w:rPr>
          <w:rStyle w:val="StyleUnderline"/>
        </w:rPr>
        <w:t xml:space="preserve">global </w:t>
      </w:r>
      <w:r w:rsidRPr="00F22002">
        <w:rPr>
          <w:rStyle w:val="StyleUnderline"/>
          <w:highlight w:val="green"/>
        </w:rPr>
        <w:t>revenues are projected to be</w:t>
      </w:r>
      <w:r w:rsidRPr="0012580B">
        <w:rPr>
          <w:rStyle w:val="StyleUnderline"/>
        </w:rPr>
        <w:t xml:space="preserve"> close to </w:t>
      </w:r>
      <w:r w:rsidRPr="00F22002">
        <w:rPr>
          <w:rStyle w:val="Emphasis"/>
          <w:highlight w:val="green"/>
        </w:rPr>
        <w:t>$1 trillion by 2020</w:t>
      </w:r>
      <w:r w:rsidRPr="00F22002">
        <w:rPr>
          <w:rStyle w:val="StyleUnderline"/>
          <w:highlight w:val="green"/>
        </w:rPr>
        <w:t>, with over 60% being held by companies out of the top 10</w:t>
      </w:r>
      <w:r w:rsidRPr="001845E1">
        <w:rPr>
          <w:sz w:val="16"/>
        </w:rPr>
        <w:t xml:space="preserve"> (1). </w:t>
      </w:r>
      <w:r w:rsidRPr="0012580B">
        <w:rPr>
          <w:rStyle w:val="StyleUnderline"/>
        </w:rPr>
        <w:t xml:space="preserve">Meanwhile </w:t>
      </w:r>
      <w:r w:rsidRPr="00F22002">
        <w:rPr>
          <w:rStyle w:val="StyleUnderline"/>
          <w:highlight w:val="green"/>
        </w:rPr>
        <w:t xml:space="preserve">the nature of </w:t>
      </w:r>
      <w:r w:rsidRPr="00F22002">
        <w:rPr>
          <w:rStyle w:val="Emphasis"/>
          <w:highlight w:val="green"/>
        </w:rPr>
        <w:t>innovation</w:t>
      </w:r>
      <w:r w:rsidRPr="00F22002">
        <w:rPr>
          <w:rStyle w:val="StyleUnderline"/>
          <w:highlight w:val="green"/>
        </w:rPr>
        <w:t xml:space="preserve"> is changing</w:t>
      </w:r>
      <w:r w:rsidRPr="0012580B">
        <w:rPr>
          <w:rStyle w:val="StyleUnderline"/>
        </w:rPr>
        <w:t xml:space="preserve"> as well, </w:t>
      </w:r>
      <w:r w:rsidRPr="00F22002">
        <w:rPr>
          <w:rStyle w:val="StyleUnderline"/>
          <w:highlight w:val="green"/>
        </w:rPr>
        <w:t>with</w:t>
      </w:r>
      <w:r w:rsidRPr="0012580B">
        <w:rPr>
          <w:rStyle w:val="StyleUnderline"/>
        </w:rPr>
        <w:t xml:space="preserve"> recent history showing </w:t>
      </w:r>
      <w:r w:rsidRPr="00F22002">
        <w:rPr>
          <w:rStyle w:val="StyleUnderline"/>
          <w:highlight w:val="green"/>
        </w:rPr>
        <w:t>increased patent approvals</w:t>
      </w:r>
      <w:r w:rsidRPr="0012580B">
        <w:rPr>
          <w:rStyle w:val="StyleUnderline"/>
        </w:rPr>
        <w:t xml:space="preserve"> from biotech companies</w:t>
      </w:r>
      <w:r w:rsidRPr="001845E1">
        <w:rPr>
          <w:sz w:val="16"/>
        </w:rPr>
        <w:t xml:space="preserve"> and approvals sourced from Asia (2). Against this backdrop, it is perhaps not so surprising to see that the business model is adapting, too. The source of know-how and drug development skills has evolved, and </w:t>
      </w:r>
      <w:r w:rsidRPr="00F22002">
        <w:rPr>
          <w:rStyle w:val="StyleUnderline"/>
          <w:highlight w:val="green"/>
        </w:rPr>
        <w:t xml:space="preserve">there has been an </w:t>
      </w:r>
      <w:r w:rsidRPr="00F22002">
        <w:rPr>
          <w:rStyle w:val="Emphasis"/>
          <w:highlight w:val="green"/>
        </w:rPr>
        <w:t>explosion of</w:t>
      </w:r>
      <w:r w:rsidRPr="00F22002">
        <w:rPr>
          <w:sz w:val="16"/>
          <w:highlight w:val="green"/>
        </w:rPr>
        <w:t xml:space="preserve"> </w:t>
      </w:r>
      <w:r w:rsidRPr="001845E1">
        <w:rPr>
          <w:sz w:val="16"/>
        </w:rPr>
        <w:t xml:space="preserve">contract </w:t>
      </w:r>
      <w:r w:rsidRPr="00F22002">
        <w:rPr>
          <w:rStyle w:val="Emphasis"/>
          <w:highlight w:val="green"/>
        </w:rPr>
        <w:t>research</w:t>
      </w:r>
      <w:r w:rsidRPr="00F22002">
        <w:rPr>
          <w:sz w:val="16"/>
          <w:highlight w:val="green"/>
        </w:rPr>
        <w:t xml:space="preserve"> </w:t>
      </w:r>
      <w:r w:rsidRPr="001845E1">
        <w:rPr>
          <w:sz w:val="16"/>
        </w:rPr>
        <w:t>and other organizations over this period.</w:t>
      </w:r>
      <w:r w:rsidRPr="00F22002">
        <w:rPr>
          <w:sz w:val="16"/>
          <w:highlight w:val="green"/>
        </w:rPr>
        <w:t xml:space="preserve"> </w:t>
      </w:r>
      <w:r w:rsidRPr="00F22002">
        <w:rPr>
          <w:rStyle w:val="StyleUnderline"/>
          <w:highlight w:val="green"/>
        </w:rPr>
        <w:t xml:space="preserve">Organizations are managing </w:t>
      </w:r>
      <w:r w:rsidRPr="001845E1">
        <w:rPr>
          <w:rStyle w:val="StyleUnderline"/>
        </w:rPr>
        <w:t xml:space="preserve">their infrastructure </w:t>
      </w:r>
      <w:r w:rsidRPr="00F22002">
        <w:rPr>
          <w:rStyle w:val="StyleUnderline"/>
          <w:highlight w:val="green"/>
        </w:rPr>
        <w:t xml:space="preserve">to </w:t>
      </w:r>
      <w:r w:rsidRPr="00F22002">
        <w:rPr>
          <w:rStyle w:val="Emphasis"/>
          <w:highlight w:val="green"/>
        </w:rPr>
        <w:t>reduce costs and increase profits</w:t>
      </w:r>
      <w:r w:rsidRPr="001845E1">
        <w:rPr>
          <w:sz w:val="16"/>
        </w:rPr>
        <w:t xml:space="preserve">. A consequence of this approach is that organizations are outsourcing many activities that traditionally would have been conducted inside, and their experiences range from being highly successful to those where it did not work so well. In 2012, AstraZeneca entered a long-term strategic relationship with an external provider to deliver a range of preclinical activities, and the relationship has clearly been successful and has developed over the years to provide an integrated process between pharma and contract organizations. The focus on how to operationalize the strategic relationship led to significant process innovations to allow efficient and effective workflows (3). A review of the academic literature identifies five key areas of interest for business collaborations. These include (4): External orientation – openness to share and develop ideas from outside the organization Learning capabilities – to recognize and absorb new opportunities Cluster participation – creating a “footprint” in a technically relevant </w:t>
      </w:r>
      <w:proofErr w:type="spellStart"/>
      <w:r w:rsidRPr="001845E1">
        <w:rPr>
          <w:sz w:val="16"/>
        </w:rPr>
        <w:t>biocluster</w:t>
      </w:r>
      <w:proofErr w:type="spellEnd"/>
      <w:r w:rsidRPr="001845E1">
        <w:rPr>
          <w:sz w:val="16"/>
        </w:rPr>
        <w:t xml:space="preserve"> where high-quality science attracts an infrastructure for commercial success Qualified business management – access to tacit knowledge of the overall drug discovery and commercialization process Organizational controls – risk management of technical and financial considerations to maximize success </w:t>
      </w:r>
      <w:r w:rsidRPr="001845E1">
        <w:rPr>
          <w:rStyle w:val="StyleUnderline"/>
        </w:rPr>
        <w:t xml:space="preserve">This whole </w:t>
      </w:r>
      <w:r w:rsidRPr="00F22002">
        <w:rPr>
          <w:rStyle w:val="StyleUnderline"/>
          <w:highlight w:val="green"/>
        </w:rPr>
        <w:t>biopharma</w:t>
      </w:r>
      <w:r w:rsidRPr="001845E1">
        <w:rPr>
          <w:rStyle w:val="StyleUnderline"/>
        </w:rPr>
        <w:t xml:space="preserve"> sector </w:t>
      </w:r>
      <w:r w:rsidRPr="00F22002">
        <w:rPr>
          <w:rStyle w:val="StyleUnderline"/>
          <w:highlight w:val="green"/>
        </w:rPr>
        <w:t xml:space="preserve">appears to be in a </w:t>
      </w:r>
      <w:r w:rsidRPr="00F22002">
        <w:rPr>
          <w:rStyle w:val="Emphasis"/>
          <w:highlight w:val="green"/>
        </w:rPr>
        <w:t>“big bang”</w:t>
      </w:r>
      <w:r w:rsidRPr="00F22002">
        <w:rPr>
          <w:rStyle w:val="StyleUnderline"/>
          <w:highlight w:val="green"/>
        </w:rPr>
        <w:t xml:space="preserve"> moment</w:t>
      </w:r>
      <w:r w:rsidRPr="001845E1">
        <w:rPr>
          <w:rStyle w:val="StyleUnderline"/>
        </w:rPr>
        <w:t>. With increasing numbers of organizations generating revenue from products</w:t>
      </w:r>
      <w:r w:rsidRPr="001845E1">
        <w:rPr>
          <w:sz w:val="16"/>
        </w:rPr>
        <w:t xml:space="preserve">, the need for technical and risk-management expertise and a geographic shift away from traditional centers of expertise, </w:t>
      </w:r>
      <w:r w:rsidRPr="00F22002">
        <w:rPr>
          <w:rStyle w:val="StyleUnderline"/>
          <w:highlight w:val="green"/>
        </w:rPr>
        <w:t>the</w:t>
      </w:r>
      <w:r w:rsidRPr="001845E1">
        <w:rPr>
          <w:rStyle w:val="StyleUnderline"/>
        </w:rPr>
        <w:t xml:space="preserve"> total </w:t>
      </w:r>
      <w:r w:rsidRPr="00F22002">
        <w:rPr>
          <w:rStyle w:val="StyleUnderline"/>
          <w:highlight w:val="green"/>
        </w:rPr>
        <w:t>market</w:t>
      </w:r>
      <w:r w:rsidRPr="001845E1">
        <w:rPr>
          <w:sz w:val="16"/>
        </w:rPr>
        <w:t xml:space="preserve"> (including IP generators, commercial </w:t>
      </w:r>
      <w:proofErr w:type="gramStart"/>
      <w:r w:rsidRPr="001845E1">
        <w:rPr>
          <w:sz w:val="16"/>
        </w:rPr>
        <w:t>specialists</w:t>
      </w:r>
      <w:proofErr w:type="gramEnd"/>
      <w:r w:rsidRPr="001845E1">
        <w:rPr>
          <w:sz w:val="16"/>
        </w:rPr>
        <w:t xml:space="preserve"> and service-based companies) </w:t>
      </w:r>
      <w:r w:rsidRPr="00F22002">
        <w:rPr>
          <w:rStyle w:val="StyleUnderline"/>
          <w:highlight w:val="green"/>
        </w:rPr>
        <w:t xml:space="preserve">appears to be set for </w:t>
      </w:r>
      <w:r w:rsidRPr="00F22002">
        <w:rPr>
          <w:rStyle w:val="Emphasis"/>
          <w:highlight w:val="green"/>
        </w:rPr>
        <w:t>significant and rapid growth</w:t>
      </w:r>
      <w:r w:rsidRPr="00F22002">
        <w:rPr>
          <w:sz w:val="16"/>
          <w:highlight w:val="green"/>
        </w:rPr>
        <w:t xml:space="preserve">. </w:t>
      </w:r>
      <w:r w:rsidRPr="00F22002">
        <w:rPr>
          <w:rStyle w:val="StyleUnderline"/>
          <w:highlight w:val="green"/>
        </w:rPr>
        <w:t>One thing to focus on</w:t>
      </w:r>
      <w:r w:rsidRPr="001845E1">
        <w:rPr>
          <w:rStyle w:val="StyleUnderline"/>
        </w:rPr>
        <w:t xml:space="preserve"> during this time </w:t>
      </w:r>
      <w:r w:rsidRPr="00F22002">
        <w:rPr>
          <w:rStyle w:val="StyleUnderline"/>
          <w:highlight w:val="green"/>
        </w:rPr>
        <w:t>is</w:t>
      </w:r>
      <w:r w:rsidRPr="001845E1">
        <w:rPr>
          <w:rStyle w:val="StyleUnderline"/>
        </w:rPr>
        <w:t xml:space="preserve"> how to ensure quality and </w:t>
      </w:r>
      <w:r w:rsidRPr="00F22002">
        <w:rPr>
          <w:rStyle w:val="Emphasis"/>
          <w:highlight w:val="green"/>
        </w:rPr>
        <w:t>governance</w:t>
      </w:r>
      <w:r w:rsidRPr="001845E1">
        <w:rPr>
          <w:rStyle w:val="StyleUnderline"/>
        </w:rPr>
        <w:t xml:space="preserve"> of the system</w:t>
      </w:r>
      <w:r w:rsidRPr="001845E1">
        <w:rPr>
          <w:sz w:val="16"/>
        </w:rPr>
        <w:t xml:space="preserve">. We can take some learning from the “big bang” identified in the financial markets in 1986, as there are some patterns of boom and bust that we may want to pay attention to. It seems the world might be coming out of a global recession driven by de-regulation of the financial industry and the selling of debt. Perhaps this experience may relate to the biopharma industry? The importance of appropriate regulation and the inclusion of checks and balances into the system might be a good place to start. It is interesting to note that regulators are </w:t>
      </w:r>
      <w:proofErr w:type="gramStart"/>
      <w:r w:rsidRPr="001845E1">
        <w:rPr>
          <w:sz w:val="16"/>
        </w:rPr>
        <w:t>well aware</w:t>
      </w:r>
      <w:proofErr w:type="gramEnd"/>
      <w:r w:rsidRPr="001845E1">
        <w:rPr>
          <w:sz w:val="16"/>
        </w:rPr>
        <w:t xml:space="preserve"> of the challenges in the system (5). There is a need to adapt to the new types of medicines and business models that are emerging across the industry, and there is a priority for stakeholders to engage in this process sooner than later. </w:t>
      </w:r>
      <w:r w:rsidRPr="001845E1">
        <w:rPr>
          <w:rStyle w:val="StyleUnderline"/>
        </w:rPr>
        <w:t xml:space="preserve">One thing </w:t>
      </w:r>
      <w:r w:rsidRPr="00F22002">
        <w:rPr>
          <w:rStyle w:val="Emphasis"/>
          <w:highlight w:val="green"/>
        </w:rPr>
        <w:t>we</w:t>
      </w:r>
      <w:r w:rsidRPr="001845E1">
        <w:rPr>
          <w:rStyle w:val="StyleUnderline"/>
        </w:rPr>
        <w:t xml:space="preserve"> all </w:t>
      </w:r>
      <w:r w:rsidRPr="00F22002">
        <w:rPr>
          <w:rStyle w:val="Emphasis"/>
          <w:highlight w:val="green"/>
        </w:rPr>
        <w:t>need to avoid</w:t>
      </w:r>
      <w:r w:rsidRPr="001845E1">
        <w:rPr>
          <w:rStyle w:val="StyleUnderline"/>
        </w:rPr>
        <w:t xml:space="preserve"> is </w:t>
      </w:r>
      <w:r w:rsidRPr="00F22002">
        <w:rPr>
          <w:rStyle w:val="Emphasis"/>
          <w:highlight w:val="green"/>
        </w:rPr>
        <w:t>a rapid implosion of the currently rapidly expanding biopharma universe</w:t>
      </w:r>
      <w:r w:rsidRPr="001845E1">
        <w:rPr>
          <w:rStyle w:val="Emphasis"/>
        </w:rPr>
        <w:t>.</w:t>
      </w:r>
    </w:p>
    <w:p w14:paraId="410B84C4" w14:textId="77777777" w:rsidR="008C2C95" w:rsidRDefault="008C2C95" w:rsidP="008C2C95"/>
    <w:p w14:paraId="71F11D87" w14:textId="77777777" w:rsidR="008C2C95" w:rsidRDefault="008C2C95" w:rsidP="008C2C95">
      <w:pPr>
        <w:pStyle w:val="Heading4"/>
      </w:pPr>
      <w:r>
        <w:t>TRIPS IP rights are key for innovation</w:t>
      </w:r>
    </w:p>
    <w:p w14:paraId="4A06CB70" w14:textId="77777777" w:rsidR="008C2C95" w:rsidRDefault="008C2C95" w:rsidP="008C2C95">
      <w:r>
        <w:t xml:space="preserve">James </w:t>
      </w:r>
      <w:r w:rsidRPr="004D6453">
        <w:rPr>
          <w:rStyle w:val="Style13ptBold"/>
        </w:rPr>
        <w:t>Bacchus 20</w:t>
      </w:r>
      <w:r>
        <w:t>, adjunct scholar at CATO, “An Unnecessary Proposal: A WTO Waiver of Intellectual Property Rights for COVID-19 Vaccines,” December 16</w:t>
      </w:r>
      <w:r w:rsidRPr="00492BD8">
        <w:rPr>
          <w:vertAlign w:val="superscript"/>
        </w:rPr>
        <w:t>th</w:t>
      </w:r>
      <w:r>
        <w:t xml:space="preserve">, 2020, </w:t>
      </w:r>
      <w:hyperlink r:id="rId10" w:anchor="does-novel-virus-present-novel-issues" w:history="1">
        <w:r w:rsidRPr="00A07B71">
          <w:rPr>
            <w:rStyle w:val="Hyperlink"/>
          </w:rPr>
          <w:t>https://www.cato.org/free-trade-bulletin/unnecessary-proposal-wto-waiver-intellectual-property-rights-covid-19-vaccines#does-novel-virus-present-novel-issues</w:t>
        </w:r>
      </w:hyperlink>
    </w:p>
    <w:p w14:paraId="01B76A39" w14:textId="77777777" w:rsidR="008C2C95" w:rsidRDefault="008C2C95" w:rsidP="008C2C95">
      <w:r>
        <w:lastRenderedPageBreak/>
        <w:t>Technically, IP rights are exceptions to free trade. A long</w:t>
      </w:r>
      <w:r>
        <w:rPr>
          <w:rFonts w:ascii="Cambria Math" w:hAnsi="Cambria Math" w:cs="Cambria Math"/>
        </w:rPr>
        <w:t>‐​</w:t>
      </w:r>
      <w:r>
        <w:t xml:space="preserve">standing general discussion in the WTO has been about when these exceptions to free trade should be allowed and how far they should be extended. The continuing debate over IP rights in medicines is only the most emotional part of this overall conversation. </w:t>
      </w:r>
      <w:r w:rsidRPr="00440FD6">
        <w:rPr>
          <w:rStyle w:val="StyleUnderline"/>
        </w:rPr>
        <w:t xml:space="preserve">Because developed countries have, historically, been the principal sources of IP rights, </w:t>
      </w:r>
      <w:r w:rsidRPr="003C3559">
        <w:t>this lengthy WTO dispute has largely been between developed countries trying to uphold IP rights and developing cou</w:t>
      </w:r>
      <w:r w:rsidRPr="00440FD6">
        <w:rPr>
          <w:rStyle w:val="StyleUnderline"/>
        </w:rPr>
        <w:t>ntries trying to limit them</w:t>
      </w:r>
      <w:r>
        <w:t xml:space="preserve">. The debate over the discovery and the distribution of vaccines for COVID-19 is but the latest global occasion for this ongoing discussion. </w:t>
      </w:r>
      <w:r w:rsidRPr="007B66EF">
        <w:rPr>
          <w:rStyle w:val="StyleUnderline"/>
        </w:rPr>
        <w:t xml:space="preserve">The primary justification for granting and protecting </w:t>
      </w:r>
      <w:r w:rsidRPr="00F22002">
        <w:rPr>
          <w:rStyle w:val="StyleUnderline"/>
          <w:highlight w:val="green"/>
        </w:rPr>
        <w:t>IP rights</w:t>
      </w:r>
      <w:r w:rsidRPr="007B66EF">
        <w:rPr>
          <w:rStyle w:val="StyleUnderline"/>
        </w:rPr>
        <w:t xml:space="preserve"> is that they </w:t>
      </w:r>
      <w:r w:rsidRPr="00F22002">
        <w:rPr>
          <w:rStyle w:val="Emphasis"/>
          <w:highlight w:val="green"/>
        </w:rPr>
        <w:t>are incentives for innovation</w:t>
      </w:r>
      <w:r w:rsidRPr="007B66EF">
        <w:rPr>
          <w:rStyle w:val="StyleUnderline"/>
        </w:rPr>
        <w:t>, which is the main source for long</w:t>
      </w:r>
      <w:r w:rsidRPr="007B66EF">
        <w:rPr>
          <w:rStyle w:val="StyleUnderline"/>
          <w:rFonts w:ascii="Cambria Math" w:hAnsi="Cambria Math" w:cs="Cambria Math"/>
        </w:rPr>
        <w:t>‐​</w:t>
      </w:r>
      <w:r w:rsidRPr="007B66EF">
        <w:rPr>
          <w:rStyle w:val="StyleUnderline"/>
        </w:rPr>
        <w:t>term economic growth and enhancements in the quality of human life. IP rights spark innovation by “</w:t>
      </w:r>
      <w:r w:rsidRPr="00F22002">
        <w:rPr>
          <w:rStyle w:val="StyleUnderline"/>
          <w:highlight w:val="green"/>
        </w:rPr>
        <w:t>enabling innovators to capture</w:t>
      </w:r>
      <w:r w:rsidRPr="007B66EF">
        <w:rPr>
          <w:rStyle w:val="StyleUnderline"/>
        </w:rPr>
        <w:t xml:space="preserve"> enough of the </w:t>
      </w:r>
      <w:r w:rsidRPr="00F22002">
        <w:rPr>
          <w:rStyle w:val="StyleUnderline"/>
          <w:highlight w:val="green"/>
        </w:rPr>
        <w:t xml:space="preserve">benefits of their own </w:t>
      </w:r>
      <w:r w:rsidRPr="00F22002">
        <w:rPr>
          <w:rStyle w:val="Emphasis"/>
          <w:highlight w:val="green"/>
        </w:rPr>
        <w:t>innovative activity</w:t>
      </w:r>
      <w:r w:rsidRPr="007B66EF">
        <w:rPr>
          <w:rStyle w:val="StyleUnderline"/>
        </w:rPr>
        <w:t xml:space="preserve"> to justify taking considerable</w:t>
      </w:r>
      <w:r>
        <w:t xml:space="preserve"> risks.”18 </w:t>
      </w:r>
      <w:r w:rsidRPr="007B66EF">
        <w:rPr>
          <w:rStyle w:val="StyleUnderline"/>
        </w:rPr>
        <w:t xml:space="preserve">The </w:t>
      </w:r>
      <w:r w:rsidRPr="00F22002">
        <w:rPr>
          <w:rStyle w:val="StyleUnderline"/>
          <w:highlight w:val="green"/>
        </w:rPr>
        <w:t>knowledge from</w:t>
      </w:r>
      <w:r w:rsidRPr="007B66EF">
        <w:rPr>
          <w:rStyle w:val="StyleUnderline"/>
        </w:rPr>
        <w:t xml:space="preserve"> innovations inspired by </w:t>
      </w:r>
      <w:r w:rsidRPr="00F22002">
        <w:rPr>
          <w:rStyle w:val="Emphasis"/>
          <w:highlight w:val="green"/>
        </w:rPr>
        <w:t>IP rights spills over</w:t>
      </w:r>
      <w:r w:rsidRPr="007B66EF">
        <w:rPr>
          <w:rStyle w:val="StyleUnderline"/>
        </w:rPr>
        <w:t xml:space="preserve"> to inspire other innovations. The protection of </w:t>
      </w:r>
      <w:r w:rsidRPr="00F22002">
        <w:rPr>
          <w:rStyle w:val="StyleUnderline"/>
          <w:highlight w:val="green"/>
        </w:rPr>
        <w:t>IP rights promotes</w:t>
      </w:r>
      <w:r w:rsidRPr="007B66EF">
        <w:rPr>
          <w:rStyle w:val="StyleUnderline"/>
        </w:rPr>
        <w:t xml:space="preserve"> the </w:t>
      </w:r>
      <w:r w:rsidRPr="00F22002">
        <w:rPr>
          <w:rStyle w:val="StyleUnderline"/>
          <w:highlight w:val="green"/>
        </w:rPr>
        <w:t>diffusion</w:t>
      </w:r>
      <w:r w:rsidRPr="007B66EF">
        <w:rPr>
          <w:rStyle w:val="StyleUnderline"/>
        </w:rPr>
        <w:t xml:space="preserve">, domestically and internationally, </w:t>
      </w:r>
      <w:r w:rsidRPr="00F22002">
        <w:rPr>
          <w:rStyle w:val="Emphasis"/>
          <w:highlight w:val="green"/>
        </w:rPr>
        <w:t>of innovative technologies</w:t>
      </w:r>
      <w:r w:rsidRPr="007B66EF">
        <w:rPr>
          <w:rStyle w:val="StyleUnderline"/>
        </w:rPr>
        <w:t xml:space="preserve"> and new know</w:t>
      </w:r>
      <w:r w:rsidRPr="007B66EF">
        <w:rPr>
          <w:rStyle w:val="StyleUnderline"/>
          <w:rFonts w:ascii="Cambria Math" w:hAnsi="Cambria Math" w:cs="Cambria Math"/>
        </w:rPr>
        <w:t>‐​</w:t>
      </w:r>
      <w:r w:rsidRPr="007B66EF">
        <w:rPr>
          <w:rStyle w:val="StyleUnderline"/>
        </w:rPr>
        <w:t>how</w:t>
      </w:r>
      <w:r>
        <w:t xml:space="preserve">. Historically, the principal factors of production have been land, labor, and capital. In the new pandemic world, perhaps an even more vital factor is the creation of knowledge, which adds enormously to </w:t>
      </w:r>
      <w:r>
        <w:rPr>
          <w:rFonts w:cs="Arial Narrow"/>
        </w:rPr>
        <w:t>“</w:t>
      </w:r>
      <w:r>
        <w:t>the wealth of nations.” Digital and other economic growth in the 21st century is increasingly ideas</w:t>
      </w:r>
      <w:r>
        <w:rPr>
          <w:rFonts w:ascii="Cambria Math" w:hAnsi="Cambria Math" w:cs="Cambria Math"/>
        </w:rPr>
        <w:t>‐​</w:t>
      </w:r>
      <w:r>
        <w:t xml:space="preserve">based and knowledge intensive. </w:t>
      </w:r>
      <w:r w:rsidRPr="00F22002">
        <w:rPr>
          <w:rStyle w:val="StyleUnderline"/>
          <w:highlight w:val="green"/>
        </w:rPr>
        <w:t>Without IP rights</w:t>
      </w:r>
      <w:r w:rsidRPr="007B66EF">
        <w:rPr>
          <w:rStyle w:val="StyleUnderline"/>
        </w:rPr>
        <w:t xml:space="preserve"> as incentives, </w:t>
      </w:r>
      <w:r w:rsidRPr="00F22002">
        <w:rPr>
          <w:rStyle w:val="Emphasis"/>
          <w:highlight w:val="green"/>
        </w:rPr>
        <w:t>there would be less new knowledge and thus less innovation</w:t>
      </w:r>
      <w:r>
        <w:t xml:space="preserve">. </w:t>
      </w:r>
      <w:r w:rsidRPr="007B66EF">
        <w:t>In the short term, undermining private IP rights may accelerate distribution of goods and services—where the novel knowledge that went into making them already exists</w:t>
      </w:r>
      <w:r>
        <w:t xml:space="preserve">. </w:t>
      </w:r>
      <w:r w:rsidRPr="007B66EF">
        <w:rPr>
          <w:rStyle w:val="StyleUnderline"/>
        </w:rPr>
        <w:t xml:space="preserve">But in the long term, </w:t>
      </w:r>
      <w:r w:rsidRPr="00F22002">
        <w:rPr>
          <w:rStyle w:val="StyleUnderline"/>
          <w:highlight w:val="green"/>
        </w:rPr>
        <w:t>undermining private IP rights</w:t>
      </w:r>
      <w:r w:rsidRPr="007B66EF">
        <w:rPr>
          <w:rStyle w:val="StyleUnderline"/>
        </w:rPr>
        <w:t xml:space="preserve"> would </w:t>
      </w:r>
      <w:r w:rsidRPr="00F22002">
        <w:rPr>
          <w:rStyle w:val="Emphasis"/>
          <w:highlight w:val="green"/>
        </w:rPr>
        <w:t>eliminate the incentives that inspire innovation</w:t>
      </w:r>
      <w:r w:rsidRPr="007B66EF">
        <w:rPr>
          <w:rStyle w:val="StyleUnderline"/>
        </w:rPr>
        <w:t xml:space="preserve">, thus </w:t>
      </w:r>
      <w:r w:rsidRPr="00F22002">
        <w:rPr>
          <w:rStyle w:val="StyleUnderline"/>
          <w:highlight w:val="green"/>
        </w:rPr>
        <w:t>preventing</w:t>
      </w:r>
      <w:r w:rsidRPr="007B66EF">
        <w:rPr>
          <w:rStyle w:val="StyleUnderline"/>
        </w:rPr>
        <w:t xml:space="preserve"> the discovery and </w:t>
      </w:r>
      <w:r w:rsidRPr="00F22002">
        <w:rPr>
          <w:rStyle w:val="StyleUnderline"/>
          <w:highlight w:val="green"/>
        </w:rPr>
        <w:t>development of knowledge</w:t>
      </w:r>
      <w:r w:rsidRPr="007B66EF">
        <w:rPr>
          <w:rStyle w:val="StyleUnderline"/>
        </w:rPr>
        <w:t xml:space="preserve"> for new goods and services that the world needs</w:t>
      </w:r>
      <w:r>
        <w:t>. This widespread dismissal of the link between private IP rights and innovation is perhaps best reflected in the fact that although the United Nations Sustainable Development Goals for 2030 aspire to “foster innovation,” they make no mention of IP rights.19</w:t>
      </w:r>
    </w:p>
    <w:p w14:paraId="7472BAB6" w14:textId="77777777" w:rsidR="008C2C95" w:rsidRPr="00F24351" w:rsidRDefault="008C2C95" w:rsidP="008C2C95">
      <w:pPr>
        <w:pStyle w:val="Heading4"/>
        <w:rPr>
          <w:rFonts w:cs="Times New Roman"/>
        </w:rPr>
      </w:pPr>
      <w:r w:rsidRPr="00F24351">
        <w:rPr>
          <w:rFonts w:cs="Times New Roman"/>
        </w:rPr>
        <w:t>Only pharma innovation solves global pandemics that risk extinction</w:t>
      </w:r>
    </w:p>
    <w:p w14:paraId="7071C630" w14:textId="77777777" w:rsidR="008C2C95" w:rsidRPr="00F24351" w:rsidRDefault="008C2C95" w:rsidP="008C2C95">
      <w:r w:rsidRPr="00F24351">
        <w:t>Jeffrey</w:t>
      </w:r>
      <w:r>
        <w:t xml:space="preserve"> </w:t>
      </w:r>
      <w:r w:rsidRPr="007F6332">
        <w:rPr>
          <w:rStyle w:val="Style13ptBold"/>
        </w:rPr>
        <w:t>Sachs 14</w:t>
      </w:r>
      <w:r w:rsidRPr="00F24351">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57CD09C2" w14:textId="77777777" w:rsidR="008C2C95" w:rsidRPr="007F6332" w:rsidRDefault="008C2C95" w:rsidP="008C2C95">
      <w:pPr>
        <w:rPr>
          <w:szCs w:val="20"/>
        </w:rPr>
      </w:pPr>
      <w:r w:rsidRPr="00F22002">
        <w:rPr>
          <w:rStyle w:val="StyleUnderline"/>
          <w:szCs w:val="20"/>
          <w:highlight w:val="green"/>
        </w:rPr>
        <w:t>Ebola</w:t>
      </w:r>
      <w:r w:rsidRPr="007F6332">
        <w:rPr>
          <w:szCs w:val="20"/>
          <w:u w:val="single"/>
        </w:rPr>
        <w:t xml:space="preserve"> is the latest of many</w:t>
      </w:r>
      <w:r w:rsidRPr="007F6332">
        <w:rPr>
          <w:szCs w:val="20"/>
        </w:rPr>
        <w:t xml:space="preserve"> recent </w:t>
      </w:r>
      <w:r w:rsidRPr="00F22002">
        <w:rPr>
          <w:szCs w:val="20"/>
          <w:highlight w:val="green"/>
          <w:u w:val="single"/>
        </w:rPr>
        <w:t>epidemics</w:t>
      </w:r>
      <w:r w:rsidRPr="007F6332">
        <w:rPr>
          <w:szCs w:val="20"/>
        </w:rPr>
        <w:t xml:space="preserve">, also </w:t>
      </w:r>
      <w:r w:rsidRPr="00F22002">
        <w:rPr>
          <w:szCs w:val="20"/>
          <w:highlight w:val="green"/>
          <w:u w:val="single"/>
        </w:rPr>
        <w:t>including</w:t>
      </w:r>
      <w:r w:rsidRPr="007F6332">
        <w:rPr>
          <w:szCs w:val="20"/>
          <w:u w:val="single"/>
        </w:rPr>
        <w:t xml:space="preserve"> </w:t>
      </w:r>
      <w:r w:rsidRPr="00F22002">
        <w:rPr>
          <w:rStyle w:val="StyleUnderline"/>
          <w:szCs w:val="20"/>
          <w:highlight w:val="green"/>
        </w:rPr>
        <w:t>AIDS</w:t>
      </w:r>
      <w:r w:rsidRPr="007F6332">
        <w:rPr>
          <w:rStyle w:val="StyleUnderline"/>
          <w:szCs w:val="20"/>
        </w:rPr>
        <w:t>, SARS, H1N1</w:t>
      </w:r>
      <w:r w:rsidRPr="007F6332">
        <w:rPr>
          <w:szCs w:val="20"/>
          <w:u w:val="single"/>
        </w:rPr>
        <w:t xml:space="preserve"> </w:t>
      </w:r>
      <w:r w:rsidRPr="00F22002">
        <w:rPr>
          <w:szCs w:val="20"/>
          <w:highlight w:val="green"/>
          <w:u w:val="single"/>
        </w:rPr>
        <w:t>flu</w:t>
      </w:r>
      <w:r w:rsidRPr="007F6332">
        <w:rPr>
          <w:szCs w:val="20"/>
          <w:u w:val="single"/>
        </w:rPr>
        <w:t>, H7N9 flu</w:t>
      </w:r>
      <w:r w:rsidRPr="007F6332">
        <w:rPr>
          <w:szCs w:val="20"/>
        </w:rPr>
        <w:t xml:space="preserve">, and others. AIDS is the deadliest of these killers, claiming nearly 36 million lives since 1981. Of course, </w:t>
      </w:r>
      <w:r w:rsidRPr="00F22002">
        <w:rPr>
          <w:rStyle w:val="StyleUnderline"/>
          <w:szCs w:val="20"/>
          <w:highlight w:val="green"/>
        </w:rPr>
        <w:t xml:space="preserve">even </w:t>
      </w:r>
      <w:proofErr w:type="gramStart"/>
      <w:r w:rsidRPr="00F22002">
        <w:rPr>
          <w:rStyle w:val="StyleUnderline"/>
          <w:szCs w:val="20"/>
          <w:highlight w:val="green"/>
        </w:rPr>
        <w:t>larger</w:t>
      </w:r>
      <w:proofErr w:type="gramEnd"/>
      <w:r w:rsidRPr="007F6332">
        <w:rPr>
          <w:szCs w:val="20"/>
          <w:u w:val="single"/>
        </w:rPr>
        <w:t xml:space="preserve"> and more </w:t>
      </w:r>
      <w:r w:rsidRPr="00F22002">
        <w:rPr>
          <w:rStyle w:val="Emphasis"/>
          <w:szCs w:val="20"/>
          <w:highlight w:val="green"/>
        </w:rPr>
        <w:t>sudden epidemics are possible</w:t>
      </w:r>
      <w:r w:rsidRPr="007F6332">
        <w:rPr>
          <w:szCs w:val="20"/>
        </w:rPr>
        <w:t xml:space="preserve">, </w:t>
      </w:r>
      <w:r w:rsidRPr="007F6332">
        <w:rPr>
          <w:rStyle w:val="StyleUnderline"/>
          <w:szCs w:val="20"/>
        </w:rPr>
        <w:t>such as the 1918 influenza</w:t>
      </w:r>
      <w:r w:rsidRPr="007F6332">
        <w:rPr>
          <w:szCs w:val="20"/>
        </w:rPr>
        <w:t xml:space="preserve"> during World War I, </w:t>
      </w:r>
      <w:r w:rsidRPr="007F6332">
        <w:rPr>
          <w:rStyle w:val="StyleUnderline"/>
          <w:szCs w:val="20"/>
        </w:rPr>
        <w:t xml:space="preserve">which </w:t>
      </w:r>
      <w:r w:rsidRPr="00F22002">
        <w:rPr>
          <w:rStyle w:val="StyleUnderline"/>
          <w:szCs w:val="20"/>
          <w:highlight w:val="green"/>
        </w:rPr>
        <w:t>claimed</w:t>
      </w:r>
      <w:r w:rsidRPr="007F6332">
        <w:rPr>
          <w:szCs w:val="20"/>
          <w:u w:val="single"/>
        </w:rPr>
        <w:t xml:space="preserve"> </w:t>
      </w:r>
      <w:r w:rsidRPr="007F6332">
        <w:rPr>
          <w:rStyle w:val="Emphasis"/>
          <w:szCs w:val="20"/>
        </w:rPr>
        <w:t>50-</w:t>
      </w:r>
      <w:r w:rsidRPr="00F22002">
        <w:rPr>
          <w:rStyle w:val="Emphasis"/>
          <w:szCs w:val="20"/>
          <w:highlight w:val="green"/>
        </w:rPr>
        <w:t>100</w:t>
      </w:r>
      <w:r w:rsidRPr="007F6332">
        <w:rPr>
          <w:rStyle w:val="Emphasis"/>
          <w:szCs w:val="20"/>
        </w:rPr>
        <w:t xml:space="preserve"> </w:t>
      </w:r>
      <w:r w:rsidRPr="00F22002">
        <w:rPr>
          <w:rStyle w:val="Emphasis"/>
          <w:szCs w:val="20"/>
          <w:highlight w:val="green"/>
        </w:rPr>
        <w:t>million lives</w:t>
      </w:r>
      <w:r w:rsidRPr="007F6332">
        <w:rPr>
          <w:szCs w:val="20"/>
        </w:rPr>
        <w:t xml:space="preserve"> (far more than the war itself). And, though the 2003 SARS outbreak was contained, causing fewer than 1,000 deaths, the disease was on the verge of deeply disrupting several East Asian economies including China’s. </w:t>
      </w:r>
      <w:r w:rsidRPr="007F6332">
        <w:rPr>
          <w:szCs w:val="20"/>
          <w:u w:val="single"/>
        </w:rPr>
        <w:t>There are four crucial facts to understand about</w:t>
      </w:r>
      <w:r w:rsidRPr="007F6332">
        <w:rPr>
          <w:szCs w:val="20"/>
        </w:rPr>
        <w:t xml:space="preserve"> Ebola and the other </w:t>
      </w:r>
      <w:r w:rsidRPr="007F6332">
        <w:rPr>
          <w:szCs w:val="20"/>
          <w:u w:val="single"/>
        </w:rPr>
        <w:t>epidemics</w:t>
      </w:r>
      <w:r w:rsidRPr="007F6332">
        <w:rPr>
          <w:szCs w:val="20"/>
        </w:rPr>
        <w:t xml:space="preserve">. First, </w:t>
      </w:r>
      <w:r w:rsidRPr="00F22002">
        <w:rPr>
          <w:szCs w:val="20"/>
          <w:highlight w:val="green"/>
          <w:u w:val="single"/>
        </w:rPr>
        <w:t>most emerging</w:t>
      </w:r>
      <w:r w:rsidRPr="007F6332">
        <w:rPr>
          <w:szCs w:val="20"/>
          <w:u w:val="single"/>
        </w:rPr>
        <w:t xml:space="preserve"> infectious </w:t>
      </w:r>
      <w:r w:rsidRPr="00F22002">
        <w:rPr>
          <w:szCs w:val="20"/>
          <w:highlight w:val="green"/>
          <w:u w:val="single"/>
        </w:rPr>
        <w:t>diseases</w:t>
      </w:r>
      <w:r w:rsidRPr="007F6332">
        <w:rPr>
          <w:szCs w:val="20"/>
        </w:rPr>
        <w:t xml:space="preserve"> are zoonoses, meaning that they </w:t>
      </w:r>
      <w:r w:rsidRPr="007F6332">
        <w:rPr>
          <w:szCs w:val="20"/>
          <w:u w:val="single"/>
        </w:rPr>
        <w:t>start in animal populations</w:t>
      </w:r>
      <w:r w:rsidRPr="007F6332">
        <w:rPr>
          <w:szCs w:val="20"/>
        </w:rPr>
        <w:t xml:space="preserve">, sometimes </w:t>
      </w:r>
      <w:r w:rsidRPr="007F6332">
        <w:rPr>
          <w:szCs w:val="20"/>
          <w:u w:val="single"/>
        </w:rPr>
        <w:t xml:space="preserve">with a genetic mutation that enables the </w:t>
      </w:r>
      <w:r w:rsidRPr="00F22002">
        <w:rPr>
          <w:szCs w:val="20"/>
          <w:highlight w:val="green"/>
          <w:u w:val="single"/>
        </w:rPr>
        <w:t>jump to humans</w:t>
      </w:r>
      <w:r w:rsidRPr="007F6332">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7F6332">
        <w:rPr>
          <w:rStyle w:val="Emphasis"/>
          <w:szCs w:val="20"/>
        </w:rPr>
        <w:t xml:space="preserve">New </w:t>
      </w:r>
      <w:r w:rsidRPr="00F22002">
        <w:rPr>
          <w:rStyle w:val="Emphasis"/>
          <w:szCs w:val="20"/>
          <w:highlight w:val="green"/>
        </w:rPr>
        <w:t>zoonotic diseases are inevitable</w:t>
      </w:r>
      <w:r w:rsidRPr="00F22002">
        <w:rPr>
          <w:rStyle w:val="StyleUnderline"/>
          <w:szCs w:val="20"/>
          <w:highlight w:val="green"/>
        </w:rPr>
        <w:t xml:space="preserve"> as </w:t>
      </w:r>
      <w:r w:rsidRPr="00F22002">
        <w:rPr>
          <w:rStyle w:val="StyleUnderline"/>
          <w:szCs w:val="20"/>
          <w:highlight w:val="green"/>
        </w:rPr>
        <w:lastRenderedPageBreak/>
        <w:t>humanity pushes into new ecosystems</w:t>
      </w:r>
      <w:r w:rsidRPr="007F6332">
        <w:rPr>
          <w:szCs w:val="20"/>
        </w:rPr>
        <w:t xml:space="preserve"> (such as formerly remote forest regions); t</w:t>
      </w:r>
      <w:r w:rsidRPr="007F6332">
        <w:rPr>
          <w:szCs w:val="20"/>
          <w:u w:val="single"/>
        </w:rPr>
        <w:t xml:space="preserve">he </w:t>
      </w:r>
      <w:r w:rsidRPr="00F22002">
        <w:rPr>
          <w:rStyle w:val="StyleUnderline"/>
          <w:szCs w:val="20"/>
          <w:highlight w:val="green"/>
        </w:rPr>
        <w:t>food industry creates</w:t>
      </w:r>
      <w:r w:rsidRPr="007F6332">
        <w:rPr>
          <w:szCs w:val="20"/>
          <w:u w:val="single"/>
        </w:rPr>
        <w:t xml:space="preserve"> more </w:t>
      </w:r>
      <w:r w:rsidRPr="00F22002">
        <w:rPr>
          <w:rStyle w:val="StyleUnderline"/>
          <w:szCs w:val="20"/>
          <w:highlight w:val="green"/>
        </w:rPr>
        <w:t>conditions for genetic recombination</w:t>
      </w:r>
      <w:r w:rsidRPr="007F6332">
        <w:rPr>
          <w:rStyle w:val="StyleUnderline"/>
          <w:szCs w:val="20"/>
        </w:rPr>
        <w:t>; and climate change scrambles natural habitats</w:t>
      </w:r>
      <w:r w:rsidRPr="007F6332">
        <w:rPr>
          <w:szCs w:val="20"/>
          <w:u w:val="single"/>
        </w:rPr>
        <w:t xml:space="preserve"> and species interactions</w:t>
      </w:r>
      <w:r w:rsidRPr="007F6332">
        <w:rPr>
          <w:szCs w:val="20"/>
        </w:rPr>
        <w:t xml:space="preserve">. Second, </w:t>
      </w:r>
      <w:r w:rsidRPr="00F22002">
        <w:rPr>
          <w:szCs w:val="20"/>
          <w:highlight w:val="green"/>
          <w:u w:val="single"/>
        </w:rPr>
        <w:t>once a</w:t>
      </w:r>
      <w:r w:rsidRPr="007F6332">
        <w:rPr>
          <w:szCs w:val="20"/>
          <w:u w:val="single"/>
        </w:rPr>
        <w:t xml:space="preserve"> new infectious </w:t>
      </w:r>
      <w:r w:rsidRPr="00F22002">
        <w:rPr>
          <w:szCs w:val="20"/>
          <w:highlight w:val="green"/>
          <w:u w:val="single"/>
        </w:rPr>
        <w:t xml:space="preserve">disease appears, its </w:t>
      </w:r>
      <w:r w:rsidRPr="00F22002">
        <w:rPr>
          <w:rStyle w:val="StyleUnderline"/>
          <w:szCs w:val="20"/>
          <w:highlight w:val="green"/>
        </w:rPr>
        <w:t>spread</w:t>
      </w:r>
      <w:r w:rsidRPr="007F6332">
        <w:rPr>
          <w:szCs w:val="20"/>
        </w:rPr>
        <w:t xml:space="preserve"> through airlines, ships, megacities, and trade in animal products </w:t>
      </w:r>
      <w:r w:rsidRPr="00F22002">
        <w:rPr>
          <w:rStyle w:val="StyleUnderline"/>
          <w:szCs w:val="20"/>
          <w:highlight w:val="green"/>
        </w:rPr>
        <w:t>is</w:t>
      </w:r>
      <w:r w:rsidRPr="007F6332">
        <w:rPr>
          <w:rStyle w:val="StyleUnderline"/>
          <w:szCs w:val="20"/>
        </w:rPr>
        <w:t xml:space="preserve"> likely to be </w:t>
      </w:r>
      <w:r w:rsidRPr="00F22002">
        <w:rPr>
          <w:rStyle w:val="Emphasis"/>
          <w:szCs w:val="20"/>
          <w:highlight w:val="green"/>
        </w:rPr>
        <w:t>extremely rapid</w:t>
      </w:r>
      <w:r w:rsidRPr="00F22002">
        <w:rPr>
          <w:szCs w:val="20"/>
          <w:highlight w:val="green"/>
        </w:rPr>
        <w:t>.</w:t>
      </w:r>
      <w:r w:rsidRPr="007F6332">
        <w:rPr>
          <w:szCs w:val="20"/>
        </w:rPr>
        <w:t xml:space="preserve"> </w:t>
      </w:r>
      <w:r w:rsidRPr="007F6332">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7F6332">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7F6332">
        <w:rPr>
          <w:szCs w:val="20"/>
          <w:u w:val="single"/>
        </w:rPr>
        <w:t xml:space="preserve">the </w:t>
      </w:r>
      <w:r w:rsidRPr="00F22002">
        <w:rPr>
          <w:szCs w:val="20"/>
          <w:highlight w:val="green"/>
          <w:u w:val="single"/>
        </w:rPr>
        <w:t>required</w:t>
      </w:r>
      <w:r w:rsidRPr="007F6332">
        <w:rPr>
          <w:szCs w:val="20"/>
          <w:u w:val="single"/>
        </w:rPr>
        <w:t xml:space="preserve"> </w:t>
      </w:r>
      <w:r w:rsidRPr="007F6332">
        <w:rPr>
          <w:rStyle w:val="StyleUnderline"/>
          <w:szCs w:val="20"/>
        </w:rPr>
        <w:t>medical</w:t>
      </w:r>
      <w:r w:rsidRPr="007F6332">
        <w:rPr>
          <w:szCs w:val="20"/>
          <w:u w:val="single"/>
        </w:rPr>
        <w:t xml:space="preserve"> </w:t>
      </w:r>
      <w:r w:rsidRPr="007F6332">
        <w:rPr>
          <w:szCs w:val="20"/>
        </w:rPr>
        <w:t xml:space="preserve">responses, including diagnostic tools and effective medications and vaccines, inevitably </w:t>
      </w:r>
      <w:proofErr w:type="gramStart"/>
      <w:r w:rsidRPr="007F6332">
        <w:rPr>
          <w:szCs w:val="20"/>
        </w:rPr>
        <w:t>lag behind</w:t>
      </w:r>
      <w:proofErr w:type="gramEnd"/>
      <w:r w:rsidRPr="007F6332">
        <w:rPr>
          <w:szCs w:val="20"/>
        </w:rPr>
        <w:t xml:space="preserve"> the emerging diseases. In any event, such </w:t>
      </w:r>
      <w:r w:rsidRPr="00F22002">
        <w:rPr>
          <w:rStyle w:val="StyleUnderline"/>
          <w:szCs w:val="20"/>
          <w:highlight w:val="green"/>
        </w:rPr>
        <w:t>tools must be</w:t>
      </w:r>
      <w:r w:rsidRPr="007F6332">
        <w:rPr>
          <w:rStyle w:val="StyleUnderline"/>
          <w:szCs w:val="20"/>
        </w:rPr>
        <w:t xml:space="preserve"> </w:t>
      </w:r>
      <w:r w:rsidRPr="007F6332">
        <w:rPr>
          <w:rStyle w:val="Emphasis"/>
          <w:szCs w:val="20"/>
        </w:rPr>
        <w:t xml:space="preserve">continually </w:t>
      </w:r>
      <w:r w:rsidRPr="00F22002">
        <w:rPr>
          <w:rStyle w:val="Emphasis"/>
          <w:szCs w:val="20"/>
          <w:highlight w:val="green"/>
        </w:rPr>
        <w:t>replenished</w:t>
      </w:r>
      <w:r w:rsidRPr="007F6332">
        <w:rPr>
          <w:rStyle w:val="StyleUnderline"/>
          <w:szCs w:val="20"/>
        </w:rPr>
        <w:t xml:space="preserve">. </w:t>
      </w:r>
      <w:r w:rsidRPr="00F22002">
        <w:rPr>
          <w:rStyle w:val="StyleUnderline"/>
          <w:szCs w:val="20"/>
          <w:highlight w:val="green"/>
        </w:rPr>
        <w:t xml:space="preserve">This requires </w:t>
      </w:r>
      <w:r w:rsidRPr="00F22002">
        <w:rPr>
          <w:rStyle w:val="Emphasis"/>
          <w:szCs w:val="20"/>
          <w:highlight w:val="green"/>
        </w:rPr>
        <w:t>cutting-edge biotech</w:t>
      </w:r>
      <w:r w:rsidRPr="00F22002">
        <w:rPr>
          <w:szCs w:val="20"/>
          <w:highlight w:val="green"/>
          <w:u w:val="single"/>
        </w:rPr>
        <w:t>nology, immunology, and</w:t>
      </w:r>
      <w:r w:rsidRPr="007F6332">
        <w:rPr>
          <w:szCs w:val="20"/>
        </w:rPr>
        <w:t xml:space="preserve"> ultimately </w:t>
      </w:r>
      <w:r w:rsidRPr="00F22002">
        <w:rPr>
          <w:szCs w:val="20"/>
          <w:highlight w:val="green"/>
          <w:u w:val="single"/>
        </w:rPr>
        <w:t xml:space="preserve">bioengineering </w:t>
      </w:r>
      <w:r w:rsidRPr="00F22002">
        <w:rPr>
          <w:rStyle w:val="StyleUnderline"/>
          <w:szCs w:val="20"/>
          <w:highlight w:val="green"/>
        </w:rPr>
        <w:t>to create</w:t>
      </w:r>
      <w:r w:rsidRPr="00F22002">
        <w:rPr>
          <w:szCs w:val="20"/>
          <w:highlight w:val="green"/>
          <w:u w:val="single"/>
        </w:rPr>
        <w:t xml:space="preserve"> large-scale</w:t>
      </w:r>
      <w:r w:rsidRPr="007F6332">
        <w:rPr>
          <w:szCs w:val="20"/>
          <w:u w:val="single"/>
        </w:rPr>
        <w:t xml:space="preserve"> </w:t>
      </w:r>
      <w:r w:rsidRPr="007F6332">
        <w:rPr>
          <w:rStyle w:val="StyleUnderline"/>
          <w:szCs w:val="20"/>
        </w:rPr>
        <w:t xml:space="preserve">industrial </w:t>
      </w:r>
      <w:r w:rsidRPr="00F22002">
        <w:rPr>
          <w:rStyle w:val="StyleUnderline"/>
          <w:szCs w:val="20"/>
          <w:highlight w:val="green"/>
        </w:rPr>
        <w:t>responses</w:t>
      </w:r>
      <w:r w:rsidRPr="007F6332">
        <w:rPr>
          <w:szCs w:val="20"/>
        </w:rPr>
        <w:t xml:space="preserve"> (</w:t>
      </w:r>
      <w:r w:rsidRPr="00F22002">
        <w:rPr>
          <w:rStyle w:val="Emphasis"/>
          <w:highlight w:val="green"/>
        </w:rPr>
        <w:t>such as</w:t>
      </w:r>
      <w:r w:rsidRPr="007F6332">
        <w:rPr>
          <w:rStyle w:val="Emphasis"/>
        </w:rPr>
        <w:t xml:space="preserve"> millions of doses of </w:t>
      </w:r>
      <w:r w:rsidRPr="00F22002">
        <w:rPr>
          <w:rStyle w:val="Emphasis"/>
          <w:highlight w:val="green"/>
        </w:rPr>
        <w:t>vaccines</w:t>
      </w:r>
      <w:r w:rsidRPr="007F6332">
        <w:rPr>
          <w:rStyle w:val="Emphasis"/>
        </w:rPr>
        <w:t xml:space="preserve"> </w:t>
      </w:r>
      <w:r w:rsidRPr="00F22002">
        <w:rPr>
          <w:rStyle w:val="Emphasis"/>
          <w:highlight w:val="green"/>
        </w:rPr>
        <w:t>or medicines</w:t>
      </w:r>
      <w:r w:rsidRPr="007F6332">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7F6332">
        <w:t>scale. Yet each breakthrough inevitably leads to the pathogen’s mutation, rendering</w:t>
      </w:r>
      <w:r w:rsidRPr="007F6332">
        <w:rPr>
          <w:szCs w:val="20"/>
        </w:rPr>
        <w:t xml:space="preserve"> previous treatments less effective. </w:t>
      </w:r>
      <w:r w:rsidRPr="007F6332">
        <w:rPr>
          <w:rStyle w:val="StyleUnderline"/>
          <w:szCs w:val="20"/>
        </w:rPr>
        <w:t xml:space="preserve">There is no ultimate victory, only a </w:t>
      </w:r>
      <w:r w:rsidRPr="007F6332">
        <w:rPr>
          <w:rStyle w:val="Emphasis"/>
          <w:szCs w:val="20"/>
        </w:rPr>
        <w:t>constant arms race</w:t>
      </w:r>
      <w:r w:rsidRPr="007F6332">
        <w:rPr>
          <w:szCs w:val="20"/>
          <w:u w:val="single"/>
        </w:rPr>
        <w:t xml:space="preserve"> between humanity and disease-causing agents</w:t>
      </w:r>
      <w:r w:rsidRPr="007F6332">
        <w:rPr>
          <w:szCs w:val="20"/>
        </w:rPr>
        <w:t>.</w:t>
      </w:r>
    </w:p>
    <w:p w14:paraId="70E287C8" w14:textId="77777777" w:rsidR="008C2C95" w:rsidRDefault="008C2C95" w:rsidP="008C2C95">
      <w:pPr>
        <w:pStyle w:val="Heading4"/>
      </w:pPr>
      <w:r>
        <w:t>Future pandemics are going to cause extinction – gut micro bacteria will mutate into deadly diseases which would threaten humanity.</w:t>
      </w:r>
    </w:p>
    <w:p w14:paraId="3D800A4E" w14:textId="77777777" w:rsidR="008C2C95" w:rsidRDefault="008C2C95" w:rsidP="008C2C95">
      <w:r>
        <w:rPr>
          <w:b/>
          <w:sz w:val="26"/>
          <w:szCs w:val="26"/>
        </w:rPr>
        <w:t>Diamandis 21</w:t>
      </w:r>
      <w:r>
        <w:t xml:space="preserve"> [Diamandis, E. The Mother of All Battles: Viruses vs. Humans. Can Humans Avoid Extinction in 50-100 </w:t>
      </w:r>
      <w:proofErr w:type="gramStart"/>
      <w:r>
        <w:t>Years?.</w:t>
      </w:r>
      <w:proofErr w:type="gramEnd"/>
      <w:r>
        <w:t xml:space="preserve"> Preprints 2021, 2021040397] //DD PT</w:t>
      </w:r>
    </w:p>
    <w:p w14:paraId="7418158B" w14:textId="77777777" w:rsidR="008C2C95" w:rsidRDefault="008C2C95" w:rsidP="008C2C95">
      <w:r>
        <w:rPr>
          <w:szCs w:val="22"/>
          <w:u w:val="single"/>
        </w:rPr>
        <w:t xml:space="preserve">The </w:t>
      </w:r>
      <w:r>
        <w:rPr>
          <w:szCs w:val="22"/>
          <w:highlight w:val="green"/>
          <w:u w:val="single"/>
        </w:rPr>
        <w:t>recent</w:t>
      </w:r>
      <w:r>
        <w:rPr>
          <w:szCs w:val="22"/>
          <w:u w:val="single"/>
        </w:rPr>
        <w:t xml:space="preserve"> SARS-CoV-2 </w:t>
      </w:r>
      <w:r>
        <w:rPr>
          <w:szCs w:val="22"/>
          <w:highlight w:val="green"/>
          <w:u w:val="single"/>
        </w:rPr>
        <w:t>pandemic</w:t>
      </w:r>
      <w:r>
        <w:t xml:space="preserve">, which is causing COVID 19 disease, </w:t>
      </w:r>
      <w:r>
        <w:rPr>
          <w:szCs w:val="22"/>
          <w:u w:val="single"/>
        </w:rPr>
        <w:t xml:space="preserve">has </w:t>
      </w:r>
      <w:r>
        <w:rPr>
          <w:szCs w:val="22"/>
          <w:highlight w:val="green"/>
          <w:u w:val="single"/>
        </w:rPr>
        <w:t>taught us</w:t>
      </w:r>
      <w:r>
        <w:rPr>
          <w:szCs w:val="22"/>
          <w:u w:val="single"/>
        </w:rPr>
        <w:t xml:space="preserve"> unexpected </w:t>
      </w:r>
      <w:r>
        <w:rPr>
          <w:szCs w:val="22"/>
          <w:highlight w:val="green"/>
          <w:u w:val="single"/>
        </w:rPr>
        <w:t>lessons about</w:t>
      </w:r>
      <w:r>
        <w:rPr>
          <w:szCs w:val="22"/>
          <w:u w:val="single"/>
        </w:rPr>
        <w:t xml:space="preserve"> the dangers of human </w:t>
      </w:r>
      <w:r>
        <w:rPr>
          <w:szCs w:val="22"/>
          <w:highlight w:val="green"/>
          <w:u w:val="single"/>
        </w:rPr>
        <w:t>extinction through</w:t>
      </w:r>
      <w:r>
        <w:t xml:space="preserve"> highly contagious and </w:t>
      </w:r>
      <w:r>
        <w:rPr>
          <w:szCs w:val="22"/>
          <w:u w:val="single"/>
        </w:rPr>
        <w:t xml:space="preserve">lethal </w:t>
      </w:r>
      <w:r>
        <w:rPr>
          <w:szCs w:val="22"/>
          <w:highlight w:val="green"/>
          <w:u w:val="single"/>
        </w:rPr>
        <w:t>diseases</w:t>
      </w:r>
      <w:r>
        <w:t xml:space="preserve">. As </w:t>
      </w:r>
      <w:r>
        <w:rPr>
          <w:szCs w:val="22"/>
          <w:u w:val="single"/>
        </w:rPr>
        <w:t>the</w:t>
      </w:r>
      <w:r>
        <w:t xml:space="preserve"> COVID 19 </w:t>
      </w:r>
      <w:r>
        <w:rPr>
          <w:szCs w:val="22"/>
          <w:u w:val="single"/>
        </w:rPr>
        <w:t xml:space="preserve">pandemic is now being controlled by various isolation measures, </w:t>
      </w:r>
      <w:proofErr w:type="gramStart"/>
      <w:r>
        <w:rPr>
          <w:szCs w:val="22"/>
          <w:u w:val="single"/>
        </w:rPr>
        <w:t>therapeutics</w:t>
      </w:r>
      <w:proofErr w:type="gramEnd"/>
      <w:r>
        <w:rPr>
          <w:szCs w:val="22"/>
          <w:u w:val="single"/>
        </w:rPr>
        <w:t xml:space="preserve"> and vaccines</w:t>
      </w:r>
      <w:r>
        <w:t xml:space="preserve">, it became clear that our </w:t>
      </w:r>
      <w:r>
        <w:rPr>
          <w:szCs w:val="22"/>
          <w:u w:val="single"/>
        </w:rPr>
        <w:t>current</w:t>
      </w:r>
      <w:r>
        <w:t xml:space="preserve"> lifestyle and </w:t>
      </w:r>
      <w:r>
        <w:rPr>
          <w:szCs w:val="22"/>
          <w:highlight w:val="green"/>
          <w:u w:val="single"/>
        </w:rPr>
        <w:t>societal functions</w:t>
      </w:r>
      <w:r>
        <w:rPr>
          <w:szCs w:val="22"/>
          <w:u w:val="single"/>
        </w:rPr>
        <w:t xml:space="preserve"> may </w:t>
      </w:r>
      <w:r>
        <w:rPr>
          <w:szCs w:val="22"/>
          <w:highlight w:val="green"/>
          <w:u w:val="single"/>
        </w:rPr>
        <w:t>not be sustainable</w:t>
      </w:r>
      <w:r>
        <w:t xml:space="preserve"> in the </w:t>
      </w:r>
      <w:r>
        <w:rPr>
          <w:szCs w:val="22"/>
          <w:highlight w:val="green"/>
          <w:u w:val="single"/>
        </w:rPr>
        <w:t>long term</w:t>
      </w:r>
      <w:r>
        <w:t xml:space="preserve">. </w:t>
      </w:r>
      <w:r>
        <w:rPr>
          <w:szCs w:val="22"/>
          <w:highlight w:val="green"/>
          <w:u w:val="single"/>
        </w:rPr>
        <w:t>We</w:t>
      </w:r>
      <w:r>
        <w:t xml:space="preserve"> now </w:t>
      </w:r>
      <w:proofErr w:type="gramStart"/>
      <w:r>
        <w:rPr>
          <w:szCs w:val="22"/>
          <w:highlight w:val="green"/>
          <w:u w:val="single"/>
        </w:rPr>
        <w:t>have to</w:t>
      </w:r>
      <w:proofErr w:type="gramEnd"/>
      <w:r>
        <w:rPr>
          <w:szCs w:val="22"/>
          <w:highlight w:val="green"/>
          <w:u w:val="single"/>
        </w:rPr>
        <w:t xml:space="preserve"> start</w:t>
      </w:r>
      <w:r>
        <w:t xml:space="preserve"> thinking and </w:t>
      </w:r>
      <w:r>
        <w:rPr>
          <w:szCs w:val="22"/>
          <w:highlight w:val="green"/>
          <w:u w:val="single"/>
        </w:rPr>
        <w:t>planning on how to face the next</w:t>
      </w:r>
      <w:r>
        <w:rPr>
          <w:szCs w:val="22"/>
          <w:u w:val="single"/>
        </w:rPr>
        <w:t xml:space="preserve"> dangerous </w:t>
      </w:r>
      <w:r>
        <w:rPr>
          <w:szCs w:val="22"/>
          <w:highlight w:val="green"/>
          <w:u w:val="single"/>
        </w:rPr>
        <w:t>pandemic</w:t>
      </w:r>
      <w:r>
        <w:t xml:space="preserve">, not just overcoming the one that is upon us now. Is there any evidence that even worse pandemics could strike us </w:t>
      </w:r>
      <w:proofErr w:type="gramStart"/>
      <w:r>
        <w:t>in the near future</w:t>
      </w:r>
      <w:proofErr w:type="gramEnd"/>
      <w:r>
        <w:t xml:space="preserve"> and threaten the existence of the human race? The answer is unequivocally yes. </w:t>
      </w:r>
      <w:r>
        <w:rPr>
          <w:szCs w:val="22"/>
          <w:highlight w:val="green"/>
          <w:u w:val="single"/>
        </w:rPr>
        <w:t>It is not necessary to get infected by</w:t>
      </w:r>
      <w:r>
        <w:rPr>
          <w:szCs w:val="22"/>
          <w:u w:val="single"/>
        </w:rPr>
        <w:t xml:space="preserve"> viruses of </w:t>
      </w:r>
      <w:r>
        <w:rPr>
          <w:szCs w:val="22"/>
          <w:highlight w:val="green"/>
          <w:u w:val="single"/>
        </w:rPr>
        <w:t>bats, pangolins and</w:t>
      </w:r>
      <w:r>
        <w:rPr>
          <w:szCs w:val="22"/>
          <w:u w:val="single"/>
        </w:rPr>
        <w:t xml:space="preserve"> other exotic </w:t>
      </w:r>
      <w:r>
        <w:rPr>
          <w:szCs w:val="22"/>
          <w:highlight w:val="green"/>
          <w:u w:val="single"/>
        </w:rPr>
        <w:t>animals</w:t>
      </w:r>
      <w:r>
        <w:t xml:space="preserve"> that live in remote forests </w:t>
      </w:r>
      <w:proofErr w:type="gramStart"/>
      <w:r>
        <w:t>in order to</w:t>
      </w:r>
      <w:proofErr w:type="gramEnd"/>
      <w:r>
        <w:t xml:space="preserve"> be in danger. Creditable scientific evidence indicates that the </w:t>
      </w:r>
      <w:r>
        <w:rPr>
          <w:szCs w:val="22"/>
          <w:u w:val="single"/>
        </w:rPr>
        <w:t xml:space="preserve">human </w:t>
      </w:r>
      <w:r>
        <w:rPr>
          <w:szCs w:val="22"/>
          <w:highlight w:val="green"/>
          <w:u w:val="single"/>
        </w:rPr>
        <w:t xml:space="preserve">gut microbiota harbor billions of viruses which </w:t>
      </w:r>
      <w:proofErr w:type="gramStart"/>
      <w:r>
        <w:rPr>
          <w:szCs w:val="22"/>
          <w:highlight w:val="green"/>
          <w:u w:val="single"/>
        </w:rPr>
        <w:t>are capable of affecting</w:t>
      </w:r>
      <w:proofErr w:type="gramEnd"/>
      <w:r>
        <w:rPr>
          <w:szCs w:val="22"/>
          <w:highlight w:val="green"/>
          <w:u w:val="single"/>
        </w:rPr>
        <w:t xml:space="preserve"> the function of vital human organs such as the immune system</w:t>
      </w:r>
      <w:r>
        <w:rPr>
          <w:szCs w:val="22"/>
          <w:u w:val="single"/>
        </w:rPr>
        <w:t>, lung, brain, liver, kidney, heart etc</w:t>
      </w:r>
      <w:r>
        <w:t xml:space="preserve">. It is possible that </w:t>
      </w:r>
      <w:r>
        <w:rPr>
          <w:szCs w:val="22"/>
          <w:highlight w:val="green"/>
          <w:u w:val="single"/>
        </w:rPr>
        <w:t>the development of pathogenic variants</w:t>
      </w:r>
      <w:r>
        <w:rPr>
          <w:szCs w:val="22"/>
          <w:u w:val="single"/>
        </w:rPr>
        <w:t xml:space="preserve"> in the gut can </w:t>
      </w:r>
      <w:r>
        <w:rPr>
          <w:szCs w:val="22"/>
          <w:highlight w:val="green"/>
          <w:u w:val="single"/>
        </w:rPr>
        <w:t>lead to contagious viruses which</w:t>
      </w:r>
      <w:r>
        <w:rPr>
          <w:szCs w:val="22"/>
          <w:u w:val="single"/>
        </w:rPr>
        <w:t xml:space="preserve"> can </w:t>
      </w:r>
      <w:r>
        <w:rPr>
          <w:szCs w:val="22"/>
          <w:highlight w:val="green"/>
          <w:u w:val="single"/>
        </w:rPr>
        <w:t>cause pandemics</w:t>
      </w:r>
      <w:r>
        <w:rPr>
          <w:szCs w:val="22"/>
          <w:u w:val="single"/>
        </w:rPr>
        <w:t xml:space="preserve">, leading to destruction of vital organs, causing death or various debilitating diseases such as blindness, respiratory, liver, </w:t>
      </w:r>
      <w:proofErr w:type="gramStart"/>
      <w:r>
        <w:rPr>
          <w:szCs w:val="22"/>
          <w:u w:val="single"/>
        </w:rPr>
        <w:t>heart</w:t>
      </w:r>
      <w:proofErr w:type="gramEnd"/>
      <w:r>
        <w:rPr>
          <w:szCs w:val="22"/>
          <w:u w:val="single"/>
        </w:rPr>
        <w:t xml:space="preserve"> </w:t>
      </w:r>
      <w:r>
        <w:rPr>
          <w:szCs w:val="22"/>
          <w:u w:val="single"/>
        </w:rPr>
        <w:lastRenderedPageBreak/>
        <w:t>and kidney failures</w:t>
      </w:r>
      <w:r>
        <w:t xml:space="preserve">. </w:t>
      </w:r>
      <w:r>
        <w:rPr>
          <w:szCs w:val="22"/>
          <w:highlight w:val="green"/>
          <w:u w:val="single"/>
        </w:rPr>
        <w:t>These diseases could result in</w:t>
      </w:r>
      <w:r>
        <w:rPr>
          <w:szCs w:val="22"/>
          <w:u w:val="single"/>
        </w:rPr>
        <w:t xml:space="preserve"> the </w:t>
      </w:r>
      <w:r>
        <w:t xml:space="preserve">complete shutdown of our civilization and probably the </w:t>
      </w:r>
      <w:r>
        <w:rPr>
          <w:szCs w:val="22"/>
          <w:highlight w:val="green"/>
          <w:u w:val="single"/>
        </w:rPr>
        <w:t>extinction</w:t>
      </w:r>
      <w:r>
        <w:rPr>
          <w:szCs w:val="22"/>
          <w:u w:val="single"/>
        </w:rPr>
        <w:t xml:space="preserve"> of human race</w:t>
      </w:r>
      <w:r>
        <w:t>. In this essay, I will first provide a few independent pieces of scientific facts and then combine this information to come up with some (but certainly not all) hypothetical scenarios that could cause human race misery, even extinction. I hope that these scary scenarios will trigger preventative measures that could reverse or delay the projected adverse outcomes.</w:t>
      </w:r>
    </w:p>
    <w:p w14:paraId="30F312F2" w14:textId="77777777" w:rsidR="008C2C95" w:rsidRDefault="008C2C95" w:rsidP="008C2C95"/>
    <w:p w14:paraId="3C6ED772" w14:textId="43D3D730" w:rsidR="008C2C95" w:rsidRDefault="008C2C95" w:rsidP="008C2C95">
      <w:pPr>
        <w:pStyle w:val="Heading2"/>
      </w:pPr>
      <w:r>
        <w:lastRenderedPageBreak/>
        <w:t>WTO Legit</w:t>
      </w:r>
    </w:p>
    <w:p w14:paraId="6B856F9C" w14:textId="646E0758" w:rsidR="008C2C95" w:rsidRPr="00131B53" w:rsidRDefault="008C2C95" w:rsidP="008C2C95">
      <w:pPr>
        <w:pStyle w:val="Heading4"/>
        <w:rPr>
          <w:rStyle w:val="Style13ptBold"/>
          <w:b/>
          <w:bCs w:val="0"/>
        </w:rPr>
      </w:pPr>
      <w:r>
        <w:rPr>
          <w:rStyle w:val="Style13ptBold"/>
          <w:b/>
          <w:bCs w:val="0"/>
        </w:rPr>
        <w:t xml:space="preserve">TURN- </w:t>
      </w:r>
      <w:r>
        <w:rPr>
          <w:rStyle w:val="Style13ptBold"/>
          <w:b/>
          <w:bCs w:val="0"/>
        </w:rPr>
        <w:t>WTO legitimacy enables multiple existential crises –</w:t>
      </w:r>
      <w:r w:rsidRPr="00131B53">
        <w:rPr>
          <w:rStyle w:val="Style13ptBold"/>
          <w:b/>
          <w:bCs w:val="0"/>
        </w:rPr>
        <w:t>rising debt</w:t>
      </w:r>
      <w:r>
        <w:rPr>
          <w:rStyle w:val="Style13ptBold"/>
          <w:b/>
          <w:bCs w:val="0"/>
        </w:rPr>
        <w:t xml:space="preserve">, and </w:t>
      </w:r>
      <w:r w:rsidRPr="00131B53">
        <w:rPr>
          <w:rStyle w:val="Style13ptBold"/>
          <w:b/>
          <w:bCs w:val="0"/>
        </w:rPr>
        <w:t>economic crises</w:t>
      </w:r>
    </w:p>
    <w:p w14:paraId="7917A915" w14:textId="77777777" w:rsidR="008C2C95" w:rsidRPr="003525A4" w:rsidRDefault="008C2C95" w:rsidP="008C2C95">
      <w:r w:rsidRPr="000E148B">
        <w:rPr>
          <w:rStyle w:val="Style13ptBold"/>
        </w:rPr>
        <w:t>Hilary 15</w:t>
      </w:r>
      <w:r>
        <w:t xml:space="preserve"> [John Hilary is the Executive Director of War on Want, an organization that </w:t>
      </w:r>
      <w:r w:rsidRPr="003525A4">
        <w:t>works in the UK and with partners around the world to fight poverty and defend human rights, as part of the movement for global justice.</w:t>
      </w:r>
      <w:r>
        <w:t xml:space="preserve">] “Want to know how to really tackle climate change? Pull the plug on the World Trade </w:t>
      </w:r>
      <w:proofErr w:type="spellStart"/>
      <w:r>
        <w:t>Organisation</w:t>
      </w:r>
      <w:proofErr w:type="spellEnd"/>
      <w:r>
        <w:t xml:space="preserve">” </w:t>
      </w:r>
      <w:hyperlink r:id="rId11" w:history="1">
        <w:r w:rsidRPr="005D3CFE">
          <w:rPr>
            <w:rStyle w:val="Hyperlink"/>
          </w:rPr>
          <w:t>http://www.independent.co.uk/voices/want-to-know-how-to-really-tackle-climate-change-pull-the-plug-on-the-world-trade-organisation-a6774391.html</w:t>
        </w:r>
      </w:hyperlink>
      <w:r>
        <w:rPr>
          <w:rStyle w:val="Hyperlink"/>
        </w:rPr>
        <w:t xml:space="preserve"> VM</w:t>
      </w:r>
    </w:p>
    <w:p w14:paraId="1BBE7CBF" w14:textId="77777777" w:rsidR="008C2C95" w:rsidRPr="003525A4" w:rsidRDefault="008C2C95" w:rsidP="008C2C95">
      <w:pPr>
        <w:shd w:val="clear" w:color="auto" w:fill="FFFFFF"/>
        <w:spacing w:before="240" w:after="240" w:line="346" w:lineRule="atLeast"/>
        <w:rPr>
          <w:rStyle w:val="StyleUnderline"/>
        </w:rPr>
      </w:pPr>
      <w:r w:rsidRPr="003525A4">
        <w:rPr>
          <w:rFonts w:eastAsia="Times New Roman"/>
          <w:color w:val="000000" w:themeColor="text1"/>
          <w:sz w:val="16"/>
          <w:szCs w:val="16"/>
        </w:rPr>
        <w:t>Yet this grandiose plan soon fell victim to its own ambition</w:t>
      </w:r>
      <w:r w:rsidRPr="003525A4">
        <w:rPr>
          <w:rFonts w:eastAsia="Times New Roman"/>
          <w:color w:val="000000" w:themeColor="text1"/>
          <w:szCs w:val="26"/>
        </w:rPr>
        <w:t xml:space="preserve">. </w:t>
      </w:r>
      <w:r w:rsidRPr="003525A4">
        <w:rPr>
          <w:rStyle w:val="StyleUnderline"/>
        </w:rPr>
        <w:t xml:space="preserve">The </w:t>
      </w:r>
      <w:r w:rsidRPr="003525A4">
        <w:rPr>
          <w:rStyle w:val="StyleUnderline"/>
          <w:highlight w:val="green"/>
        </w:rPr>
        <w:t>WTO’s first summit</w:t>
      </w:r>
      <w:r w:rsidRPr="003525A4">
        <w:rPr>
          <w:rStyle w:val="StyleUnderline"/>
        </w:rPr>
        <w:t xml:space="preserve"> after the launch of the Doha Round </w:t>
      </w:r>
      <w:r w:rsidRPr="003525A4">
        <w:rPr>
          <w:rStyle w:val="Emphasis"/>
          <w:highlight w:val="green"/>
        </w:rPr>
        <w:t>collapsed in</w:t>
      </w:r>
      <w:r w:rsidRPr="003525A4">
        <w:rPr>
          <w:rStyle w:val="Emphasis"/>
        </w:rPr>
        <w:t xml:space="preserve"> acrimonious </w:t>
      </w:r>
      <w:r w:rsidRPr="003525A4">
        <w:rPr>
          <w:rStyle w:val="Emphasis"/>
          <w:highlight w:val="green"/>
        </w:rPr>
        <w:t>failure</w:t>
      </w:r>
      <w:r w:rsidRPr="003525A4">
        <w:rPr>
          <w:rStyle w:val="StyleUnderline"/>
        </w:rPr>
        <w:t xml:space="preserve">. </w:t>
      </w:r>
      <w:r w:rsidRPr="003525A4">
        <w:rPr>
          <w:rFonts w:eastAsia="Times New Roman"/>
          <w:color w:val="000000" w:themeColor="text1"/>
          <w:szCs w:val="26"/>
        </w:rPr>
        <w:t>The next was marked by pitched battles in the streets of Hong Kong as riot police fought Asian farmers desperately trying to save their livelihoods from the WTO’s free trade agenda. The WTO slipped into a coma</w:t>
      </w:r>
      <w:r w:rsidRPr="003525A4">
        <w:rPr>
          <w:rStyle w:val="StyleUnderline"/>
        </w:rPr>
        <w:t xml:space="preserve">. Government ministers must decide this week whether to turn off its life support. The answer is surely yes. It was </w:t>
      </w:r>
      <w:r w:rsidRPr="003525A4">
        <w:rPr>
          <w:rStyle w:val="StyleUnderline"/>
          <w:highlight w:val="green"/>
        </w:rPr>
        <w:t>the WTO’s poison</w:t>
      </w:r>
      <w:r w:rsidRPr="003525A4">
        <w:rPr>
          <w:rStyle w:val="StyleUnderline"/>
        </w:rPr>
        <w:t xml:space="preserve">ous cocktail </w:t>
      </w:r>
      <w:r w:rsidRPr="003525A4">
        <w:rPr>
          <w:rStyle w:val="StyleUnderline"/>
          <w:highlight w:val="green"/>
        </w:rPr>
        <w:t>of trade expansion and market deregulation</w:t>
      </w:r>
      <w:r w:rsidRPr="003525A4">
        <w:rPr>
          <w:rStyle w:val="StyleUnderline"/>
        </w:rPr>
        <w:t xml:space="preserve"> that </w:t>
      </w:r>
      <w:r w:rsidRPr="003525A4">
        <w:rPr>
          <w:rStyle w:val="StyleUnderline"/>
          <w:highlight w:val="green"/>
        </w:rPr>
        <w:t>led to the econ</w:t>
      </w:r>
      <w:r w:rsidRPr="003525A4">
        <w:rPr>
          <w:rStyle w:val="StyleUnderline"/>
        </w:rPr>
        <w:t xml:space="preserve">omic </w:t>
      </w:r>
      <w:r w:rsidRPr="003525A4">
        <w:rPr>
          <w:rStyle w:val="StyleUnderline"/>
          <w:highlight w:val="green"/>
        </w:rPr>
        <w:t>crisis of</w:t>
      </w:r>
      <w:r w:rsidRPr="003525A4">
        <w:rPr>
          <w:rStyle w:val="StyleUnderline"/>
        </w:rPr>
        <w:t xml:space="preserve"> </w:t>
      </w:r>
      <w:r w:rsidRPr="003525A4">
        <w:rPr>
          <w:rStyle w:val="StyleUnderline"/>
          <w:highlight w:val="green"/>
        </w:rPr>
        <w:t xml:space="preserve">2008. </w:t>
      </w:r>
      <w:r w:rsidRPr="003525A4">
        <w:rPr>
          <w:sz w:val="16"/>
          <w:szCs w:val="16"/>
        </w:rPr>
        <w:t>Years of export-led growth resulted in</w:t>
      </w:r>
      <w:r w:rsidRPr="003525A4">
        <w:rPr>
          <w:rStyle w:val="StyleUnderline"/>
        </w:rPr>
        <w:t xml:space="preserve"> a </w:t>
      </w:r>
      <w:r w:rsidRPr="003525A4">
        <w:rPr>
          <w:rStyle w:val="StyleUnderline"/>
          <w:highlight w:val="green"/>
        </w:rPr>
        <w:t>crisis of overproduction</w:t>
      </w:r>
      <w:r w:rsidRPr="003525A4">
        <w:rPr>
          <w:rStyle w:val="StyleUnderline"/>
        </w:rPr>
        <w:t xml:space="preserve"> that could only be sustained with </w:t>
      </w:r>
      <w:r w:rsidRPr="003525A4">
        <w:rPr>
          <w:rStyle w:val="Emphasis"/>
          <w:highlight w:val="green"/>
        </w:rPr>
        <w:t>mountains of debt</w:t>
      </w:r>
      <w:r w:rsidRPr="003525A4">
        <w:rPr>
          <w:rStyle w:val="StyleUnderline"/>
          <w:highlight w:val="green"/>
        </w:rPr>
        <w:t>.</w:t>
      </w:r>
      <w:r w:rsidRPr="003525A4">
        <w:rPr>
          <w:rStyle w:val="StyleUnderline"/>
        </w:rPr>
        <w:t xml:space="preserve"> The parallel deregulation of financial services meant that this debt soon turned out to be toxic, and </w:t>
      </w:r>
      <w:r w:rsidRPr="003525A4">
        <w:rPr>
          <w:rStyle w:val="Emphasis"/>
          <w:highlight w:val="green"/>
        </w:rPr>
        <w:t>the world’s banking system went into freefall</w:t>
      </w:r>
      <w:r w:rsidRPr="003525A4">
        <w:rPr>
          <w:rFonts w:eastAsia="Times New Roman"/>
          <w:color w:val="000000" w:themeColor="text1"/>
          <w:szCs w:val="26"/>
        </w:rPr>
        <w:t xml:space="preserve">. Nor is the WTO fit for purpose on ecological grounds. </w:t>
      </w:r>
      <w:r w:rsidRPr="003525A4">
        <w:rPr>
          <w:rFonts w:eastAsia="Times New Roman"/>
          <w:color w:val="000000" w:themeColor="text1"/>
          <w:sz w:val="16"/>
          <w:szCs w:val="16"/>
        </w:rPr>
        <w:t>If last week’s climate talks in Paris taught us anything, it is that</w:t>
      </w:r>
      <w:r w:rsidRPr="003525A4">
        <w:rPr>
          <w:rFonts w:eastAsia="Times New Roman"/>
          <w:color w:val="000000" w:themeColor="text1"/>
          <w:szCs w:val="26"/>
        </w:rPr>
        <w:t xml:space="preserve"> </w:t>
      </w:r>
      <w:r w:rsidRPr="003525A4">
        <w:rPr>
          <w:rStyle w:val="StyleUnderline"/>
        </w:rPr>
        <w:t xml:space="preserve">we </w:t>
      </w:r>
      <w:r w:rsidRPr="003525A4">
        <w:rPr>
          <w:rStyle w:val="StyleUnderline"/>
          <w:highlight w:val="green"/>
        </w:rPr>
        <w:t>must rethink</w:t>
      </w:r>
      <w:r w:rsidRPr="003525A4">
        <w:rPr>
          <w:rStyle w:val="StyleUnderline"/>
        </w:rPr>
        <w:t xml:space="preserve"> the model of ever-expanding </w:t>
      </w:r>
      <w:r w:rsidRPr="003525A4">
        <w:rPr>
          <w:rStyle w:val="StyleUnderline"/>
          <w:highlight w:val="green"/>
        </w:rPr>
        <w:t>production and consumption</w:t>
      </w:r>
      <w:r w:rsidRPr="003525A4">
        <w:rPr>
          <w:rStyle w:val="StyleUnderline"/>
        </w:rPr>
        <w:t xml:space="preserve"> </w:t>
      </w:r>
      <w:proofErr w:type="gramStart"/>
      <w:r w:rsidRPr="003525A4">
        <w:rPr>
          <w:rStyle w:val="StyleUnderline"/>
        </w:rPr>
        <w:t xml:space="preserve">in order </w:t>
      </w:r>
      <w:r w:rsidRPr="003525A4">
        <w:rPr>
          <w:rStyle w:val="StyleUnderline"/>
          <w:highlight w:val="green"/>
        </w:rPr>
        <w:t>to</w:t>
      </w:r>
      <w:proofErr w:type="gramEnd"/>
      <w:r w:rsidRPr="003525A4">
        <w:rPr>
          <w:rStyle w:val="StyleUnderline"/>
          <w:highlight w:val="green"/>
        </w:rPr>
        <w:t xml:space="preserve"> avoid planetary meltdown</w:t>
      </w:r>
      <w:r w:rsidRPr="003525A4">
        <w:rPr>
          <w:rFonts w:eastAsia="Times New Roman"/>
          <w:color w:val="000000" w:themeColor="text1"/>
          <w:szCs w:val="26"/>
        </w:rPr>
        <w:t xml:space="preserve">. </w:t>
      </w:r>
      <w:r w:rsidRPr="003525A4">
        <w:rPr>
          <w:rFonts w:eastAsia="Times New Roman"/>
          <w:color w:val="000000" w:themeColor="text1"/>
          <w:sz w:val="16"/>
          <w:szCs w:val="16"/>
        </w:rPr>
        <w:t xml:space="preserve">Global capitalism may need limitless expansion </w:t>
      </w:r>
      <w:proofErr w:type="gramStart"/>
      <w:r w:rsidRPr="003525A4">
        <w:rPr>
          <w:rFonts w:eastAsia="Times New Roman"/>
          <w:color w:val="000000" w:themeColor="text1"/>
          <w:sz w:val="16"/>
          <w:szCs w:val="16"/>
        </w:rPr>
        <w:t>in order to</w:t>
      </w:r>
      <w:proofErr w:type="gramEnd"/>
      <w:r w:rsidRPr="003525A4">
        <w:rPr>
          <w:rFonts w:eastAsia="Times New Roman"/>
          <w:color w:val="000000" w:themeColor="text1"/>
          <w:sz w:val="16"/>
          <w:szCs w:val="16"/>
        </w:rPr>
        <w:t xml:space="preserve"> survive, but the planet is already at the very limits of what it can take. The choice is ours. Worst of all</w:t>
      </w:r>
      <w:r w:rsidRPr="003525A4">
        <w:rPr>
          <w:rFonts w:eastAsia="Times New Roman"/>
          <w:color w:val="000000" w:themeColor="text1"/>
          <w:szCs w:val="26"/>
        </w:rPr>
        <w:t xml:space="preserve">, </w:t>
      </w:r>
      <w:r w:rsidRPr="003525A4">
        <w:rPr>
          <w:rStyle w:val="StyleUnderline"/>
        </w:rPr>
        <w:t xml:space="preserve">it is </w:t>
      </w:r>
      <w:r w:rsidRPr="003525A4">
        <w:rPr>
          <w:rStyle w:val="StyleUnderline"/>
          <w:highlight w:val="green"/>
        </w:rPr>
        <w:t>the WTO’s ideology of unrestricted trade</w:t>
      </w:r>
      <w:r w:rsidRPr="003525A4">
        <w:rPr>
          <w:rStyle w:val="StyleUnderline"/>
        </w:rPr>
        <w:t xml:space="preserve"> and corporate domination that </w:t>
      </w:r>
      <w:r w:rsidRPr="003525A4">
        <w:rPr>
          <w:rStyle w:val="StyleUnderline"/>
          <w:highlight w:val="green"/>
        </w:rPr>
        <w:t>lies behind</w:t>
      </w:r>
      <w:r w:rsidRPr="003525A4">
        <w:rPr>
          <w:rStyle w:val="StyleUnderline"/>
        </w:rPr>
        <w:t xml:space="preserve"> all the bilateral </w:t>
      </w:r>
      <w:r w:rsidRPr="003525A4">
        <w:rPr>
          <w:rStyle w:val="StyleUnderline"/>
          <w:highlight w:val="green"/>
        </w:rPr>
        <w:t>trade deals</w:t>
      </w:r>
      <w:r w:rsidRPr="003525A4">
        <w:rPr>
          <w:rStyle w:val="StyleUnderline"/>
        </w:rPr>
        <w:t xml:space="preserve"> that are </w:t>
      </w:r>
      <w:r w:rsidRPr="003525A4">
        <w:rPr>
          <w:rStyle w:val="StyleUnderline"/>
          <w:highlight w:val="green"/>
        </w:rPr>
        <w:t>proliferating</w:t>
      </w:r>
      <w:r w:rsidRPr="003525A4">
        <w:rPr>
          <w:rStyle w:val="StyleUnderline"/>
        </w:rPr>
        <w:t xml:space="preserve"> </w:t>
      </w:r>
      <w:proofErr w:type="gramStart"/>
      <w:r w:rsidRPr="003525A4">
        <w:rPr>
          <w:rFonts w:eastAsia="Times New Roman"/>
          <w:color w:val="000000" w:themeColor="text1"/>
          <w:sz w:val="16"/>
          <w:szCs w:val="16"/>
        </w:rPr>
        <w:t>at the moment</w:t>
      </w:r>
      <w:proofErr w:type="gramEnd"/>
      <w:r w:rsidRPr="003525A4">
        <w:rPr>
          <w:rFonts w:eastAsia="Times New Roman"/>
          <w:color w:val="000000" w:themeColor="text1"/>
          <w:sz w:val="16"/>
          <w:szCs w:val="16"/>
        </w:rPr>
        <w:t>, including the infamous Transatlantic Trade and Investment Partnership (TTIP).</w:t>
      </w:r>
      <w:r w:rsidRPr="003525A4">
        <w:rPr>
          <w:rFonts w:eastAsia="Times New Roman"/>
          <w:color w:val="000000" w:themeColor="text1"/>
          <w:szCs w:val="26"/>
        </w:rPr>
        <w:t xml:space="preserve"> </w:t>
      </w:r>
      <w:r w:rsidRPr="003525A4">
        <w:rPr>
          <w:rStyle w:val="StyleUnderline"/>
          <w:highlight w:val="green"/>
        </w:rPr>
        <w:t>We need a radically different model</w:t>
      </w:r>
      <w:r w:rsidRPr="003525A4">
        <w:rPr>
          <w:rStyle w:val="StyleUnderline"/>
        </w:rPr>
        <w:t xml:space="preserve"> of </w:t>
      </w:r>
      <w:r w:rsidRPr="003525A4">
        <w:rPr>
          <w:rStyle w:val="Emphasis"/>
        </w:rPr>
        <w:t>regulated trade and controlled investment</w:t>
      </w:r>
      <w:r w:rsidRPr="003525A4">
        <w:rPr>
          <w:rStyle w:val="StyleUnderline"/>
        </w:rPr>
        <w:t xml:space="preserve"> </w:t>
      </w:r>
      <w:r w:rsidRPr="003525A4">
        <w:rPr>
          <w:rStyle w:val="StyleUnderline"/>
          <w:highlight w:val="green"/>
        </w:rPr>
        <w:t>if we are to have any chance of breaking</w:t>
      </w:r>
      <w:r w:rsidRPr="003525A4">
        <w:t xml:space="preserve"> </w:t>
      </w:r>
      <w:r w:rsidRPr="003525A4">
        <w:rPr>
          <w:rStyle w:val="Emphasis"/>
          <w:highlight w:val="green"/>
        </w:rPr>
        <w:t>the cycle of economic and ecological crisis</w:t>
      </w:r>
      <w:r w:rsidRPr="003525A4">
        <w:rPr>
          <w:rStyle w:val="StyleUnderline"/>
        </w:rPr>
        <w:t xml:space="preserve">. For the planet </w:t>
      </w:r>
      <w:r w:rsidRPr="003525A4">
        <w:rPr>
          <w:rStyle w:val="Emphasis"/>
          <w:highlight w:val="green"/>
        </w:rPr>
        <w:t>to survive, the WTO must die</w:t>
      </w:r>
      <w:r w:rsidRPr="003525A4">
        <w:rPr>
          <w:rStyle w:val="StyleUnderline"/>
        </w:rPr>
        <w:t>.</w:t>
      </w:r>
    </w:p>
    <w:p w14:paraId="14CDECD6" w14:textId="77777777" w:rsidR="008C2C95" w:rsidRDefault="008C2C95" w:rsidP="008C2C95"/>
    <w:p w14:paraId="5F382F85" w14:textId="034BFA4C" w:rsidR="008C2C95" w:rsidRDefault="008C2C95" w:rsidP="008C2C95">
      <w:pPr>
        <w:pStyle w:val="Heading3"/>
      </w:pPr>
      <w:r>
        <w:lastRenderedPageBreak/>
        <w:t>Short---Co2 Ag</w:t>
      </w:r>
    </w:p>
    <w:p w14:paraId="0983EBF1" w14:textId="77777777" w:rsidR="008C2C95" w:rsidRPr="003F7F6C" w:rsidRDefault="008C2C95" w:rsidP="008C2C95">
      <w:pPr>
        <w:pStyle w:val="Heading4"/>
        <w:rPr>
          <w:rFonts w:cs="Arial"/>
        </w:rPr>
      </w:pPr>
      <w:r w:rsidRPr="003F7F6C">
        <w:rPr>
          <w:rFonts w:cs="Arial"/>
        </w:rPr>
        <w:t>Climate change is key to food security, solve water scarcity, economic growth, and increased trade</w:t>
      </w:r>
    </w:p>
    <w:p w14:paraId="24FF423C" w14:textId="77777777" w:rsidR="008C2C95" w:rsidRPr="003F7F6C" w:rsidRDefault="008C2C95" w:rsidP="008C2C95">
      <w:r w:rsidRPr="003F7F6C">
        <w:t xml:space="preserve">Lamar </w:t>
      </w:r>
      <w:r w:rsidRPr="003F7F6C">
        <w:rPr>
          <w:rStyle w:val="Style13ptBold"/>
        </w:rPr>
        <w:t>Smith 17</w:t>
      </w:r>
      <w:r w:rsidRPr="003F7F6C">
        <w:t>, B.A. in American Studies from Yale University, J.D. from Southern Methodist University, a business and fi</w:t>
      </w:r>
      <w:r>
        <w:t>nancial writer for the CSM</w:t>
      </w:r>
      <w:r w:rsidRPr="003F7F6C">
        <w:t>, “Don’t Believe the Hysteria Over Carbon Dioxide”, https://www.dailysignal.com/2017/07/24/dont-believe-hysteria-carbon-dioxide/</w:t>
      </w:r>
    </w:p>
    <w:p w14:paraId="6F9CCEC9" w14:textId="77777777" w:rsidR="008C2C95" w:rsidRPr="001B652E" w:rsidRDefault="008C2C95" w:rsidP="008C2C95">
      <w:pPr>
        <w:rPr>
          <w:sz w:val="8"/>
        </w:rPr>
      </w:pPr>
      <w:r w:rsidRPr="001B652E">
        <w:rPr>
          <w:sz w:val="8"/>
        </w:rPr>
        <w:t xml:space="preserve">The benefits of a changing climate are often ignored and under-researched. Our climate is too complex and the consequences of misguided policies too harsh to discount the positive effects of carbon enrichment. </w:t>
      </w:r>
      <w:r w:rsidRPr="003F7F6C">
        <w:rPr>
          <w:rStyle w:val="StyleUnderline"/>
        </w:rPr>
        <w:t xml:space="preserve">A higher concentration of </w:t>
      </w:r>
      <w:r w:rsidRPr="006D3093">
        <w:rPr>
          <w:rStyle w:val="StyleUnderline"/>
          <w:highlight w:val="green"/>
        </w:rPr>
        <w:t>carbon dioxide</w:t>
      </w:r>
      <w:r w:rsidRPr="003F7F6C">
        <w:rPr>
          <w:rStyle w:val="StyleUnderline"/>
        </w:rPr>
        <w:t xml:space="preserve"> in our atmosphere would aid photosynthesis, which in turn contributes to </w:t>
      </w:r>
      <w:r w:rsidRPr="006D3093">
        <w:rPr>
          <w:rStyle w:val="Emphasis"/>
          <w:highlight w:val="green"/>
        </w:rPr>
        <w:t>increased plant growth</w:t>
      </w:r>
      <w:r w:rsidRPr="003F7F6C">
        <w:rPr>
          <w:rStyle w:val="StyleUnderline"/>
        </w:rPr>
        <w:t xml:space="preserve">. This correlates to </w:t>
      </w:r>
      <w:r w:rsidRPr="006D3093">
        <w:rPr>
          <w:rStyle w:val="StyleUnderline"/>
          <w:highlight w:val="green"/>
        </w:rPr>
        <w:t>a greater volume</w:t>
      </w:r>
      <w:r w:rsidRPr="001B652E">
        <w:rPr>
          <w:rStyle w:val="StyleUnderline"/>
        </w:rPr>
        <w:t xml:space="preserve"> of food</w:t>
      </w:r>
      <w:r w:rsidRPr="003F7F6C">
        <w:rPr>
          <w:rStyle w:val="StyleUnderline"/>
        </w:rPr>
        <w:t xml:space="preserve"> production </w:t>
      </w:r>
      <w:r w:rsidRPr="006D3093">
        <w:rPr>
          <w:rStyle w:val="StyleUnderline"/>
          <w:highlight w:val="green"/>
        </w:rPr>
        <w:t>and</w:t>
      </w:r>
      <w:r w:rsidRPr="003F7F6C">
        <w:rPr>
          <w:rStyle w:val="StyleUnderline"/>
        </w:rPr>
        <w:t xml:space="preserve"> </w:t>
      </w:r>
      <w:proofErr w:type="gramStart"/>
      <w:r w:rsidRPr="003F7F6C">
        <w:rPr>
          <w:rStyle w:val="StyleUnderline"/>
        </w:rPr>
        <w:t xml:space="preserve">better </w:t>
      </w:r>
      <w:r w:rsidRPr="006D3093">
        <w:rPr>
          <w:rStyle w:val="StyleUnderline"/>
          <w:highlight w:val="green"/>
        </w:rPr>
        <w:t>quality</w:t>
      </w:r>
      <w:proofErr w:type="gramEnd"/>
      <w:r w:rsidRPr="006D3093">
        <w:rPr>
          <w:rStyle w:val="StyleUnderline"/>
          <w:highlight w:val="green"/>
        </w:rPr>
        <w:t xml:space="preserve"> </w:t>
      </w:r>
      <w:r w:rsidRPr="003F7F6C">
        <w:rPr>
          <w:rStyle w:val="StyleUnderline"/>
        </w:rPr>
        <w:t xml:space="preserve">food. Studies indicate that </w:t>
      </w:r>
      <w:r w:rsidRPr="001B652E">
        <w:rPr>
          <w:rStyle w:val="StyleUnderline"/>
        </w:rPr>
        <w:t>crops</w:t>
      </w:r>
      <w:r w:rsidRPr="003F7F6C">
        <w:rPr>
          <w:rStyle w:val="StyleUnderline"/>
        </w:rPr>
        <w:t xml:space="preserve"> would </w:t>
      </w:r>
      <w:r w:rsidRPr="006D3093">
        <w:rPr>
          <w:rStyle w:val="StyleUnderline"/>
          <w:highlight w:val="green"/>
        </w:rPr>
        <w:t>utilize water more efficiently</w:t>
      </w:r>
      <w:r w:rsidRPr="003F7F6C">
        <w:rPr>
          <w:rStyle w:val="StyleUnderline"/>
        </w:rPr>
        <w:t xml:space="preserve">, requiring less water. And </w:t>
      </w:r>
      <w:r w:rsidRPr="001B652E">
        <w:rPr>
          <w:rStyle w:val="StyleUnderline"/>
        </w:rPr>
        <w:t xml:space="preserve">colder areas along the farm belt will experience </w:t>
      </w:r>
      <w:r w:rsidRPr="006D3093">
        <w:rPr>
          <w:rStyle w:val="StyleUnderline"/>
          <w:highlight w:val="green"/>
        </w:rPr>
        <w:t>longer growing seasons</w:t>
      </w:r>
      <w:r w:rsidRPr="001B652E">
        <w:rPr>
          <w:sz w:val="8"/>
        </w:rPr>
        <w:t>. While crops typically suffer from high heat and lack of rainfall, carbon enrichment helps produce</w:t>
      </w:r>
      <w:r w:rsidRPr="001B652E">
        <w:rPr>
          <w:rStyle w:val="StyleUnderline"/>
        </w:rPr>
        <w:t xml:space="preserve"> </w:t>
      </w:r>
      <w:r w:rsidRPr="006D3093">
        <w:rPr>
          <w:rStyle w:val="StyleUnderline"/>
          <w:highlight w:val="green"/>
        </w:rPr>
        <w:t xml:space="preserve">more resilient </w:t>
      </w:r>
      <w:r w:rsidRPr="001B652E">
        <w:rPr>
          <w:sz w:val="8"/>
        </w:rPr>
        <w:t>food</w:t>
      </w:r>
      <w:r w:rsidRPr="006D3093">
        <w:rPr>
          <w:rStyle w:val="StyleUnderline"/>
          <w:highlight w:val="green"/>
        </w:rPr>
        <w:t xml:space="preserve"> crops</w:t>
      </w:r>
      <w:r w:rsidRPr="003F7F6C">
        <w:rPr>
          <w:rStyle w:val="StyleUnderline"/>
        </w:rPr>
        <w:t xml:space="preserve">, </w:t>
      </w:r>
      <w:r w:rsidRPr="001B652E">
        <w:rPr>
          <w:sz w:val="8"/>
        </w:rPr>
        <w:t>such as maize, soybeans, wheat, and rice. In fact, atmospheric carbon dioxide is so important for plant health that greenhouses often use a carbon dioxide generator to increase production. Besides food production, another benefit of increased carbon dioxide in the atmosphere is the lush vegetation that results. The world’s vegetated areas are becoming 25-</w:t>
      </w:r>
      <w:r w:rsidRPr="006D3093">
        <w:rPr>
          <w:rStyle w:val="Emphasis"/>
          <w:highlight w:val="green"/>
        </w:rPr>
        <w:t>50 percent greener</w:t>
      </w:r>
      <w:r w:rsidRPr="001B652E">
        <w:rPr>
          <w:sz w:val="8"/>
        </w:rPr>
        <w:t xml:space="preserve">, according to satellite images. Seventy percent of this greening is due to a rise in atmospheric carbon dioxide. </w:t>
      </w:r>
      <w:r w:rsidRPr="003F7F6C">
        <w:rPr>
          <w:rStyle w:val="StyleUnderline"/>
        </w:rPr>
        <w:t xml:space="preserve">Greater </w:t>
      </w:r>
      <w:r w:rsidRPr="006D3093">
        <w:rPr>
          <w:rStyle w:val="StyleUnderline"/>
          <w:highlight w:val="green"/>
        </w:rPr>
        <w:t>vegetation assists in</w:t>
      </w:r>
      <w:r w:rsidRPr="003F7F6C">
        <w:rPr>
          <w:rStyle w:val="StyleUnderline"/>
        </w:rPr>
        <w:t xml:space="preserve"> controlling </w:t>
      </w:r>
      <w:r w:rsidRPr="006D3093">
        <w:rPr>
          <w:rStyle w:val="StyleUnderline"/>
          <w:highlight w:val="green"/>
        </w:rPr>
        <w:t>water runoff</w:t>
      </w:r>
      <w:r w:rsidRPr="003F7F6C">
        <w:rPr>
          <w:rStyle w:val="StyleUnderline"/>
        </w:rPr>
        <w:t xml:space="preserve">, </w:t>
      </w:r>
      <w:r w:rsidRPr="001B652E">
        <w:rPr>
          <w:rStyle w:val="StyleUnderline"/>
        </w:rPr>
        <w:t xml:space="preserve">provides </w:t>
      </w:r>
      <w:r w:rsidRPr="006D3093">
        <w:rPr>
          <w:rStyle w:val="StyleUnderline"/>
          <w:highlight w:val="green"/>
        </w:rPr>
        <w:t xml:space="preserve">more habitats </w:t>
      </w:r>
      <w:r w:rsidRPr="003F7F6C">
        <w:rPr>
          <w:rStyle w:val="StyleUnderline"/>
        </w:rPr>
        <w:t xml:space="preserve">for many animal species, and even </w:t>
      </w:r>
      <w:r w:rsidRPr="006D3093">
        <w:rPr>
          <w:rStyle w:val="StyleUnderline"/>
          <w:highlight w:val="green"/>
        </w:rPr>
        <w:t>aids</w:t>
      </w:r>
      <w:r w:rsidRPr="003F7F6C">
        <w:rPr>
          <w:rStyle w:val="StyleUnderline"/>
        </w:rPr>
        <w:t xml:space="preserve"> in </w:t>
      </w:r>
      <w:r w:rsidRPr="006D3093">
        <w:rPr>
          <w:rStyle w:val="Emphasis"/>
          <w:highlight w:val="green"/>
        </w:rPr>
        <w:t>climate stabilization</w:t>
      </w:r>
      <w:r w:rsidRPr="003F7F6C">
        <w:rPr>
          <w:rStyle w:val="StyleUnderline"/>
        </w:rPr>
        <w:t xml:space="preserve">, as more </w:t>
      </w:r>
      <w:r w:rsidRPr="006D3093">
        <w:rPr>
          <w:rStyle w:val="StyleUnderline"/>
          <w:highlight w:val="green"/>
        </w:rPr>
        <w:t>vegetation absorbs</w:t>
      </w:r>
      <w:r w:rsidRPr="003F7F6C">
        <w:rPr>
          <w:rStyle w:val="StyleUnderline"/>
        </w:rPr>
        <w:t xml:space="preserve"> more </w:t>
      </w:r>
      <w:r w:rsidRPr="006D3093">
        <w:rPr>
          <w:rStyle w:val="StyleUnderline"/>
          <w:highlight w:val="green"/>
        </w:rPr>
        <w:t>carbon dioxide</w:t>
      </w:r>
      <w:r w:rsidRPr="003F7F6C">
        <w:rPr>
          <w:rStyle w:val="StyleUnderline"/>
        </w:rPr>
        <w:t>.</w:t>
      </w:r>
      <w:r w:rsidRPr="001B652E">
        <w:rPr>
          <w:sz w:val="8"/>
        </w:rPr>
        <w:t xml:space="preserve"> When plant diversity increases, these vegetated areas can better eliminate carbon from the atmosphere. Also, as the Earth warms, we are seeing beneficial changes to the earth’s geography. </w:t>
      </w:r>
      <w:r w:rsidRPr="003F7F6C">
        <w:rPr>
          <w:rStyle w:val="StyleUnderline"/>
        </w:rPr>
        <w:t xml:space="preserve">For instance, </w:t>
      </w:r>
      <w:proofErr w:type="gramStart"/>
      <w:r w:rsidRPr="001B652E">
        <w:rPr>
          <w:rStyle w:val="StyleUnderline"/>
        </w:rPr>
        <w:t>Arctic sea</w:t>
      </w:r>
      <w:proofErr w:type="gramEnd"/>
      <w:r w:rsidRPr="001B652E">
        <w:rPr>
          <w:rStyle w:val="StyleUnderline"/>
        </w:rPr>
        <w:t xml:space="preserve"> </w:t>
      </w:r>
      <w:r w:rsidRPr="006D3093">
        <w:rPr>
          <w:rStyle w:val="StyleUnderline"/>
          <w:highlight w:val="green"/>
        </w:rPr>
        <w:t>ice is decreasing</w:t>
      </w:r>
      <w:r w:rsidRPr="003F7F6C">
        <w:rPr>
          <w:rStyle w:val="StyleUnderline"/>
        </w:rPr>
        <w:t xml:space="preserve">. This development will create </w:t>
      </w:r>
      <w:r w:rsidRPr="006D3093">
        <w:rPr>
          <w:rStyle w:val="Emphasis"/>
          <w:highlight w:val="green"/>
        </w:rPr>
        <w:t>new commercial shipping lanes</w:t>
      </w:r>
      <w:r w:rsidRPr="003F7F6C">
        <w:rPr>
          <w:rStyle w:val="StyleUnderline"/>
        </w:rPr>
        <w:t xml:space="preserve"> that provide faster, more convenient, and less costly routes between ports in Asia, Europe, and eastern North America. This will increase international trade and </w:t>
      </w:r>
      <w:r w:rsidRPr="006D3093">
        <w:rPr>
          <w:rStyle w:val="Emphasis"/>
          <w:highlight w:val="green"/>
        </w:rPr>
        <w:t>strengthen the world economy</w:t>
      </w:r>
      <w:r w:rsidRPr="003F7F6C">
        <w:rPr>
          <w:rStyle w:val="StyleUnderline"/>
        </w:rPr>
        <w:t xml:space="preserve">. </w:t>
      </w:r>
      <w:r w:rsidRPr="006D3093">
        <w:rPr>
          <w:rStyle w:val="StyleUnderline"/>
          <w:highlight w:val="green"/>
        </w:rPr>
        <w:t>Fossil fuels</w:t>
      </w:r>
      <w:r w:rsidRPr="003F7F6C">
        <w:rPr>
          <w:rStyle w:val="StyleUnderline"/>
        </w:rPr>
        <w:t xml:space="preserve"> have helped </w:t>
      </w:r>
      <w:r w:rsidRPr="006D3093">
        <w:rPr>
          <w:rStyle w:val="Emphasis"/>
          <w:highlight w:val="green"/>
        </w:rPr>
        <w:t>raise the standard of living for billions</w:t>
      </w:r>
      <w:r w:rsidRPr="003F7F6C">
        <w:rPr>
          <w:rStyle w:val="StyleUnderline"/>
        </w:rPr>
        <w:t xml:space="preserve"> of people. Furthermore, research has shown that regions that have enjoyed </w:t>
      </w:r>
      <w:r w:rsidRPr="006D3093">
        <w:rPr>
          <w:rStyle w:val="Emphasis"/>
          <w:highlight w:val="green"/>
        </w:rPr>
        <w:t>a major reduction in poverty</w:t>
      </w:r>
      <w:r w:rsidRPr="003F7F6C">
        <w:rPr>
          <w:rStyle w:val="StyleUnderline"/>
        </w:rPr>
        <w:t xml:space="preserve"> achieved these gains by expanding the use of fossil fuels for energy sources. </w:t>
      </w:r>
      <w:r w:rsidRPr="001B652E">
        <w:rPr>
          <w:sz w:val="8"/>
        </w:rPr>
        <w:t xml:space="preserve">For nations to progress, they need access to affordable energy. </w:t>
      </w:r>
      <w:r w:rsidRPr="003F7F6C">
        <w:rPr>
          <w:rStyle w:val="StyleUnderline"/>
        </w:rPr>
        <w:t xml:space="preserve">Fossil fuels </w:t>
      </w:r>
      <w:r w:rsidRPr="006D3093">
        <w:rPr>
          <w:rStyle w:val="StyleUnderline"/>
          <w:highlight w:val="green"/>
        </w:rPr>
        <w:t>provide</w:t>
      </w:r>
      <w:r w:rsidRPr="003F7F6C">
        <w:rPr>
          <w:rStyle w:val="StyleUnderline"/>
        </w:rPr>
        <w:t xml:space="preserve"> the </w:t>
      </w:r>
      <w:r w:rsidRPr="006D3093">
        <w:rPr>
          <w:rStyle w:val="StyleUnderline"/>
          <w:highlight w:val="green"/>
        </w:rPr>
        <w:t>energy</w:t>
      </w:r>
      <w:r w:rsidRPr="003F7F6C">
        <w:rPr>
          <w:rStyle w:val="StyleUnderline"/>
        </w:rPr>
        <w:t xml:space="preserve"> necessary </w:t>
      </w:r>
      <w:r w:rsidRPr="006D3093">
        <w:rPr>
          <w:rStyle w:val="Emphasis"/>
          <w:highlight w:val="green"/>
        </w:rPr>
        <w:t>to develop affordable food</w:t>
      </w:r>
      <w:r w:rsidRPr="003F7F6C">
        <w:rPr>
          <w:rStyle w:val="StyleUnderline"/>
        </w:rPr>
        <w:t xml:space="preserve">, safe drinking </w:t>
      </w:r>
      <w:r w:rsidRPr="006D3093">
        <w:rPr>
          <w:rStyle w:val="Emphasis"/>
          <w:highlight w:val="green"/>
        </w:rPr>
        <w:t>water, and</w:t>
      </w:r>
      <w:r w:rsidRPr="003F7F6C">
        <w:rPr>
          <w:rStyle w:val="StyleUnderline"/>
        </w:rPr>
        <w:t xml:space="preserve"> reliable </w:t>
      </w:r>
      <w:r w:rsidRPr="006D3093">
        <w:rPr>
          <w:rStyle w:val="Emphasis"/>
          <w:highlight w:val="green"/>
        </w:rPr>
        <w:t>housing</w:t>
      </w:r>
      <w:r w:rsidRPr="003F7F6C">
        <w:rPr>
          <w:rStyle w:val="StyleUnderline"/>
        </w:rPr>
        <w:t xml:space="preserve"> for those who have never had it before. Studies indicate that in the U.S. alone, the natural </w:t>
      </w:r>
      <w:r w:rsidRPr="006D3093">
        <w:rPr>
          <w:rStyle w:val="StyleUnderline"/>
          <w:highlight w:val="green"/>
        </w:rPr>
        <w:t>gas industry is responsible for millions of jobs</w:t>
      </w:r>
      <w:r w:rsidRPr="003F7F6C">
        <w:rPr>
          <w:rStyle w:val="StyleUnderline"/>
        </w:rPr>
        <w:t xml:space="preserve"> and has increased the wealth of Americans by an average of $1,337.</w:t>
      </w:r>
      <w:r w:rsidRPr="001B652E">
        <w:rPr>
          <w:sz w:val="8"/>
        </w:rPr>
        <w:t xml:space="preserve"> Economic growth as well as greater food production and increased vegetation are just some of the benefits that can result from our changing climate.</w:t>
      </w:r>
    </w:p>
    <w:p w14:paraId="6DB5F0CC" w14:textId="7AA66D51" w:rsidR="008C2C95" w:rsidRDefault="008C2C95" w:rsidP="008C2C95">
      <w:pPr>
        <w:pStyle w:val="Heading4"/>
      </w:pPr>
      <w:r>
        <w:t xml:space="preserve">TURN: </w:t>
      </w:r>
      <w:r>
        <w:t>Food shortages cause war and go nuclear.</w:t>
      </w:r>
    </w:p>
    <w:p w14:paraId="77E3C502" w14:textId="77777777" w:rsidR="008C2C95" w:rsidRPr="001C60F8" w:rsidRDefault="008C2C95" w:rsidP="008C2C95">
      <w:pPr>
        <w:rPr>
          <w:rFonts w:eastAsia="Calibri"/>
          <w:sz w:val="16"/>
          <w:szCs w:val="16"/>
        </w:rPr>
      </w:pPr>
      <w:r w:rsidRPr="005E65EF">
        <w:rPr>
          <w:rStyle w:val="Style13ptBold"/>
        </w:rPr>
        <w:t>FDI 12</w:t>
      </w:r>
      <w:r w:rsidRPr="005E65EF">
        <w:rPr>
          <w:rFonts w:eastAsia="Calibri"/>
        </w:rPr>
        <w:t xml:space="preserve"> </w:t>
      </w:r>
      <w:r w:rsidRPr="001C60F8">
        <w:rPr>
          <w:rFonts w:eastAsia="Calibri"/>
          <w:sz w:val="16"/>
          <w:szCs w:val="16"/>
        </w:rPr>
        <w:t xml:space="preserve">Future Directions International, a Research institute providing strategic analysis of Australia’s global interests; citing Lindsay </w:t>
      </w:r>
      <w:proofErr w:type="spellStart"/>
      <w:r w:rsidRPr="001C60F8">
        <w:rPr>
          <w:rFonts w:eastAsia="Calibri"/>
          <w:sz w:val="16"/>
          <w:szCs w:val="16"/>
        </w:rPr>
        <w:t>Falvery</w:t>
      </w:r>
      <w:proofErr w:type="spellEnd"/>
      <w:r w:rsidRPr="001C60F8">
        <w:rPr>
          <w:rFonts w:eastAsia="Calibri"/>
          <w:sz w:val="16"/>
          <w:szCs w:val="16"/>
        </w:rPr>
        <w:t>, PhD in Agricultural Science and former  Professor at the University of Melbourne’s Institute of Land and Environment, “Food and Water Insecurity: International Conflict Triggers &amp; Potential Conflict Points,” http://www.futuredirections.org.au/workshop-papers/537-international-conflict-triggers-and-potential-conflict-points-resulting-from-food-and-water-insecurity.html</w:t>
      </w:r>
    </w:p>
    <w:p w14:paraId="7809C427" w14:textId="77777777" w:rsidR="008C2C95" w:rsidRDefault="008C2C95" w:rsidP="008C2C95">
      <w:pPr>
        <w:rPr>
          <w:rStyle w:val="Emphasis"/>
          <w:bdr w:val="single" w:sz="18" w:space="0" w:color="auto"/>
        </w:rPr>
      </w:pPr>
      <w:r w:rsidRPr="00B468B8">
        <w:rPr>
          <w:rStyle w:val="Emphasis"/>
        </w:rPr>
        <w:t>There is a growing appreciation that</w:t>
      </w:r>
      <w:r w:rsidRPr="005C77AE">
        <w:rPr>
          <w:b/>
          <w:sz w:val="14"/>
          <w:u w:val="single"/>
        </w:rPr>
        <w:t xml:space="preserve"> </w:t>
      </w:r>
      <w:r w:rsidRPr="00863B37">
        <w:rPr>
          <w:sz w:val="14"/>
        </w:rPr>
        <w:t xml:space="preserve">the </w:t>
      </w:r>
      <w:r w:rsidRPr="006D3093">
        <w:rPr>
          <w:rStyle w:val="Emphasis"/>
          <w:highlight w:val="green"/>
        </w:rPr>
        <w:t xml:space="preserve">conflicts </w:t>
      </w:r>
      <w:r w:rsidRPr="00B468B8">
        <w:rPr>
          <w:rStyle w:val="Emphasis"/>
        </w:rPr>
        <w:t xml:space="preserve">in the next century </w:t>
      </w:r>
      <w:r w:rsidRPr="006D3093">
        <w:rPr>
          <w:rStyle w:val="Emphasis"/>
          <w:highlight w:val="green"/>
        </w:rPr>
        <w:t>will</w:t>
      </w:r>
      <w:r w:rsidRPr="006D3093">
        <w:rPr>
          <w:b/>
          <w:highlight w:val="green"/>
          <w:u w:val="single"/>
        </w:rPr>
        <w:t xml:space="preserve"> </w:t>
      </w:r>
      <w:r w:rsidRPr="006D3093">
        <w:rPr>
          <w:rStyle w:val="Emphasis"/>
          <w:highlight w:val="green"/>
          <w:bdr w:val="single" w:sz="18" w:space="0" w:color="auto"/>
        </w:rPr>
        <w:t>most likely</w:t>
      </w:r>
      <w:r w:rsidRPr="006D3093">
        <w:rPr>
          <w:b/>
          <w:highlight w:val="green"/>
          <w:u w:val="single"/>
        </w:rPr>
        <w:t xml:space="preserve"> </w:t>
      </w:r>
      <w:r w:rsidRPr="006D3093">
        <w:rPr>
          <w:rStyle w:val="Emphasis"/>
          <w:highlight w:val="green"/>
        </w:rPr>
        <w:t>be fought</w:t>
      </w:r>
      <w:r w:rsidRPr="00B468B8">
        <w:rPr>
          <w:rStyle w:val="Emphasis"/>
        </w:rPr>
        <w:t xml:space="preserve"> over a lack of resources.</w:t>
      </w:r>
      <w:r w:rsidRPr="00863B37">
        <w:rPr>
          <w:sz w:val="14"/>
        </w:rPr>
        <w:t xml:space="preserve"> Yet, in a sense, </w:t>
      </w:r>
      <w:r w:rsidRPr="00B468B8">
        <w:rPr>
          <w:rStyle w:val="Emphasis"/>
        </w:rPr>
        <w:t>this is not new. Researchers point to the French and Russian revolutions as conflicts induced by a lack of food</w:t>
      </w:r>
      <w:r w:rsidRPr="005C77AE">
        <w:rPr>
          <w:b/>
          <w:u w:val="single"/>
        </w:rPr>
        <w:t xml:space="preserve">. </w:t>
      </w:r>
      <w:r w:rsidRPr="00863B37">
        <w:rPr>
          <w:sz w:val="14"/>
        </w:rPr>
        <w:t xml:space="preserve">More recently, </w:t>
      </w:r>
      <w:r w:rsidRPr="006D3093">
        <w:rPr>
          <w:rStyle w:val="Emphasis"/>
          <w:highlight w:val="green"/>
          <w:bdr w:val="single" w:sz="18" w:space="0" w:color="auto"/>
        </w:rPr>
        <w:t>Germany’s World War Two</w:t>
      </w:r>
      <w:r w:rsidRPr="006D3093">
        <w:rPr>
          <w:highlight w:val="green"/>
          <w:u w:val="single"/>
        </w:rPr>
        <w:t xml:space="preserve"> </w:t>
      </w:r>
      <w:r w:rsidRPr="006D3093">
        <w:rPr>
          <w:rStyle w:val="Emphasis"/>
          <w:highlight w:val="green"/>
        </w:rPr>
        <w:t>efforts are</w:t>
      </w:r>
      <w:r w:rsidRPr="00B468B8">
        <w:rPr>
          <w:rStyle w:val="Emphasis"/>
        </w:rPr>
        <w:t xml:space="preserve"> said to have been </w:t>
      </w:r>
      <w:r w:rsidRPr="006D3093">
        <w:rPr>
          <w:rStyle w:val="Emphasis"/>
          <w:highlight w:val="green"/>
        </w:rPr>
        <w:t>inspired</w:t>
      </w:r>
      <w:r w:rsidRPr="00863B37">
        <w:rPr>
          <w:sz w:val="14"/>
        </w:rPr>
        <w:t xml:space="preserve">, at least in part, </w:t>
      </w:r>
      <w:r w:rsidRPr="006D3093">
        <w:rPr>
          <w:rStyle w:val="Emphasis"/>
          <w:highlight w:val="green"/>
        </w:rPr>
        <w:t>by</w:t>
      </w:r>
      <w:r w:rsidRPr="00B468B8">
        <w:rPr>
          <w:rStyle w:val="Emphasis"/>
        </w:rPr>
        <w:t xml:space="preserve"> its perceived </w:t>
      </w:r>
      <w:r w:rsidRPr="006D3093">
        <w:rPr>
          <w:rStyle w:val="Emphasis"/>
          <w:highlight w:val="green"/>
        </w:rPr>
        <w:t>need to gain</w:t>
      </w:r>
      <w:r w:rsidRPr="00B468B8">
        <w:rPr>
          <w:rStyle w:val="Emphasis"/>
        </w:rPr>
        <w:t xml:space="preserve"> access to more</w:t>
      </w:r>
      <w:r w:rsidRPr="005C77AE">
        <w:rPr>
          <w:b/>
          <w:u w:val="single"/>
        </w:rPr>
        <w:t xml:space="preserve"> </w:t>
      </w:r>
      <w:r w:rsidRPr="006D3093">
        <w:rPr>
          <w:b/>
          <w:highlight w:val="green"/>
          <w:u w:val="single"/>
        </w:rPr>
        <w:t>food</w:t>
      </w:r>
      <w:r w:rsidRPr="005C77AE">
        <w:rPr>
          <w:b/>
          <w:u w:val="single"/>
        </w:rPr>
        <w:t>.</w:t>
      </w:r>
      <w:r w:rsidRPr="005C77AE">
        <w:rPr>
          <w:b/>
          <w:sz w:val="14"/>
          <w:u w:val="single"/>
        </w:rPr>
        <w:t xml:space="preserve"> </w:t>
      </w:r>
      <w:r w:rsidRPr="00863B37">
        <w:rPr>
          <w:sz w:val="14"/>
        </w:rPr>
        <w:t xml:space="preserve">Yet the general sense among those that attended FDI’s recent workshops, was that </w:t>
      </w:r>
      <w:r w:rsidRPr="006D3093">
        <w:rPr>
          <w:b/>
          <w:highlight w:val="green"/>
          <w:u w:val="single"/>
        </w:rPr>
        <w:t>the scale</w:t>
      </w:r>
      <w:r w:rsidRPr="005C77AE">
        <w:rPr>
          <w:b/>
          <w:u w:val="single"/>
        </w:rPr>
        <w:t xml:space="preserve"> of the problem </w:t>
      </w:r>
      <w:r w:rsidRPr="006D3093">
        <w:rPr>
          <w:b/>
          <w:highlight w:val="green"/>
          <w:u w:val="single"/>
        </w:rPr>
        <w:t xml:space="preserve">in the future could be </w:t>
      </w:r>
      <w:r w:rsidRPr="006D3093">
        <w:rPr>
          <w:rStyle w:val="Emphasis"/>
          <w:highlight w:val="green"/>
          <w:bdr w:val="single" w:sz="18" w:space="0" w:color="auto"/>
        </w:rPr>
        <w:t>significantly greater</w:t>
      </w:r>
      <w:r w:rsidRPr="005C77AE">
        <w:rPr>
          <w:b/>
          <w:sz w:val="14"/>
          <w:u w:val="single"/>
        </w:rPr>
        <w:t xml:space="preserve"> </w:t>
      </w:r>
      <w:proofErr w:type="gramStart"/>
      <w:r w:rsidRPr="00863B37">
        <w:rPr>
          <w:sz w:val="14"/>
        </w:rPr>
        <w:t>as a result of</w:t>
      </w:r>
      <w:proofErr w:type="gramEnd"/>
      <w:r w:rsidRPr="00863B37">
        <w:rPr>
          <w:sz w:val="14"/>
        </w:rPr>
        <w:t xml:space="preserve"> population pressures, changing weather, </w:t>
      </w:r>
      <w:proofErr w:type="spellStart"/>
      <w:r w:rsidRPr="00863B37">
        <w:rPr>
          <w:sz w:val="14"/>
        </w:rPr>
        <w:t>urbanisation</w:t>
      </w:r>
      <w:proofErr w:type="spellEnd"/>
      <w:r w:rsidRPr="00863B37">
        <w:rPr>
          <w:sz w:val="14"/>
        </w:rPr>
        <w:t xml:space="preserve">, migration, loss of arable land and other farm inputs, and increased affluence in the developing world. In his book, Small Farmers Secure Food, </w:t>
      </w:r>
      <w:r w:rsidRPr="00B468B8">
        <w:rPr>
          <w:rStyle w:val="Emphasis"/>
        </w:rPr>
        <w:t>Lindsay Falvey</w:t>
      </w:r>
      <w:r w:rsidRPr="00863B37">
        <w:rPr>
          <w:sz w:val="14"/>
        </w:rPr>
        <w:t xml:space="preserve">, a participant in FDI’s March 2012 workshop on the issue of food and conflict, clearly </w:t>
      </w:r>
      <w:r w:rsidRPr="00B468B8">
        <w:rPr>
          <w:rStyle w:val="Emphasis"/>
        </w:rPr>
        <w:t>expresses the problem</w:t>
      </w:r>
      <w:r w:rsidRPr="00863B37">
        <w:rPr>
          <w:sz w:val="14"/>
        </w:rPr>
        <w:t xml:space="preserve"> and why countries across the globe are starting to take note. .He writes (p.36), “…</w:t>
      </w:r>
      <w:r w:rsidRPr="006D3093">
        <w:rPr>
          <w:rStyle w:val="Emphasis"/>
          <w:highlight w:val="green"/>
        </w:rPr>
        <w:t>if people are hungry</w:t>
      </w:r>
      <w:r w:rsidRPr="00863B37">
        <w:rPr>
          <w:sz w:val="14"/>
        </w:rPr>
        <w:t xml:space="preserve">, especially in cities, </w:t>
      </w:r>
      <w:r w:rsidRPr="006D3093">
        <w:rPr>
          <w:rStyle w:val="Emphasis"/>
          <w:highlight w:val="green"/>
          <w:bdr w:val="single" w:sz="18" w:space="0" w:color="auto"/>
        </w:rPr>
        <w:t>the state is not stable</w:t>
      </w:r>
      <w:r w:rsidRPr="00863B37">
        <w:rPr>
          <w:sz w:val="14"/>
          <w:u w:val="single"/>
        </w:rPr>
        <w:t xml:space="preserve"> </w:t>
      </w:r>
      <w:r w:rsidRPr="00863B37">
        <w:rPr>
          <w:sz w:val="14"/>
        </w:rPr>
        <w:t xml:space="preserve">– riots, violence, breakdown of </w:t>
      </w:r>
      <w:r w:rsidRPr="00863B37">
        <w:rPr>
          <w:sz w:val="14"/>
        </w:rPr>
        <w:lastRenderedPageBreak/>
        <w:t xml:space="preserve">law and order and migration result.”¶ “Hunger feeds anarchy.”¶ This view is also shared by </w:t>
      </w:r>
      <w:r w:rsidRPr="00B468B8">
        <w:rPr>
          <w:rStyle w:val="Emphasis"/>
        </w:rPr>
        <w:t>Julian Cribb</w:t>
      </w:r>
      <w:r w:rsidRPr="00863B37">
        <w:rPr>
          <w:sz w:val="14"/>
        </w:rPr>
        <w:t xml:space="preserve">, who in his book, The Coming Famine, </w:t>
      </w:r>
      <w:r w:rsidRPr="00B468B8">
        <w:rPr>
          <w:rStyle w:val="Emphasis"/>
        </w:rPr>
        <w:t xml:space="preserve">writes that </w:t>
      </w:r>
      <w:r w:rsidRPr="006D3093">
        <w:rPr>
          <w:rStyle w:val="Emphasis"/>
          <w:highlight w:val="green"/>
        </w:rPr>
        <w:t xml:space="preserve">if </w:t>
      </w:r>
      <w:r w:rsidRPr="00B468B8">
        <w:rPr>
          <w:rStyle w:val="Emphasis"/>
        </w:rPr>
        <w:t xml:space="preserve">“large </w:t>
      </w:r>
      <w:r w:rsidRPr="006D3093">
        <w:rPr>
          <w:rStyle w:val="Emphasis"/>
          <w:highlight w:val="green"/>
        </w:rPr>
        <w:t>regions</w:t>
      </w:r>
      <w:r w:rsidRPr="00B468B8">
        <w:rPr>
          <w:rStyle w:val="Emphasis"/>
        </w:rPr>
        <w:t xml:space="preserve"> of the world </w:t>
      </w:r>
      <w:r w:rsidRPr="006D3093">
        <w:rPr>
          <w:rStyle w:val="Emphasis"/>
          <w:highlight w:val="green"/>
        </w:rPr>
        <w:t>run short of food</w:t>
      </w:r>
      <w:r w:rsidRPr="00863B37">
        <w:rPr>
          <w:sz w:val="14"/>
        </w:rPr>
        <w:t xml:space="preserve">, land or water in the decades that lie ahead, then </w:t>
      </w:r>
      <w:r w:rsidRPr="006D3093">
        <w:rPr>
          <w:rStyle w:val="Emphasis"/>
          <w:highlight w:val="green"/>
          <w:bdr w:val="single" w:sz="18" w:space="0" w:color="auto"/>
        </w:rPr>
        <w:t>wholesale</w:t>
      </w:r>
      <w:r w:rsidRPr="005C77AE">
        <w:rPr>
          <w:rStyle w:val="Emphasis"/>
          <w:bdr w:val="single" w:sz="18" w:space="0" w:color="auto"/>
        </w:rPr>
        <w:t xml:space="preserve">, bloody </w:t>
      </w:r>
      <w:r w:rsidRPr="006D3093">
        <w:rPr>
          <w:rStyle w:val="Emphasis"/>
          <w:highlight w:val="green"/>
          <w:bdr w:val="single" w:sz="18" w:space="0" w:color="auto"/>
        </w:rPr>
        <w:t>wars</w:t>
      </w:r>
      <w:r w:rsidRPr="005C77AE">
        <w:rPr>
          <w:rStyle w:val="Emphasis"/>
          <w:bdr w:val="single" w:sz="18" w:space="0" w:color="auto"/>
        </w:rPr>
        <w:t xml:space="preserve"> are liable to </w:t>
      </w:r>
      <w:r w:rsidRPr="006D3093">
        <w:rPr>
          <w:rStyle w:val="Emphasis"/>
          <w:highlight w:val="green"/>
          <w:bdr w:val="single" w:sz="18" w:space="0" w:color="auto"/>
        </w:rPr>
        <w:t>follow</w:t>
      </w:r>
      <w:r w:rsidRPr="00930E71">
        <w:rPr>
          <w:rStyle w:val="Emphasis"/>
        </w:rPr>
        <w:t>.</w:t>
      </w:r>
      <w:r w:rsidRPr="00863B37">
        <w:rPr>
          <w:sz w:val="14"/>
        </w:rPr>
        <w:t>” He continues: “</w:t>
      </w:r>
      <w:r w:rsidRPr="006D3093">
        <w:rPr>
          <w:rStyle w:val="Emphasis"/>
          <w:highlight w:val="green"/>
        </w:rPr>
        <w:t>A</w:t>
      </w:r>
      <w:r w:rsidRPr="00B468B8">
        <w:rPr>
          <w:rStyle w:val="Emphasis"/>
        </w:rPr>
        <w:t xml:space="preserve">n increasingly </w:t>
      </w:r>
      <w:r w:rsidRPr="006D3093">
        <w:rPr>
          <w:rStyle w:val="Emphasis"/>
          <w:highlight w:val="green"/>
        </w:rPr>
        <w:t>credible scenario for World War 3 is</w:t>
      </w:r>
      <w:r w:rsidRPr="00B468B8">
        <w:rPr>
          <w:rStyle w:val="Emphasis"/>
        </w:rPr>
        <w:t xml:space="preserve"> </w:t>
      </w:r>
      <w:r w:rsidRPr="00863B37">
        <w:rPr>
          <w:sz w:val="14"/>
        </w:rPr>
        <w:t xml:space="preserve">not so much a confrontation of </w:t>
      </w:r>
      <w:proofErr w:type="gramStart"/>
      <w:r w:rsidRPr="00863B37">
        <w:rPr>
          <w:sz w:val="14"/>
        </w:rPr>
        <w:t>super powers</w:t>
      </w:r>
      <w:proofErr w:type="gramEnd"/>
      <w:r w:rsidRPr="00863B37">
        <w:rPr>
          <w:sz w:val="14"/>
        </w:rPr>
        <w:t xml:space="preserve"> and their allies, as </w:t>
      </w:r>
      <w:r w:rsidRPr="006D3093">
        <w:rPr>
          <w:rStyle w:val="Emphasis"/>
          <w:highlight w:val="green"/>
        </w:rPr>
        <w:t>a</w:t>
      </w:r>
      <w:r w:rsidRPr="006D3093">
        <w:rPr>
          <w:b/>
          <w:highlight w:val="green"/>
          <w:u w:val="single"/>
        </w:rPr>
        <w:t xml:space="preserve"> </w:t>
      </w:r>
      <w:r w:rsidRPr="006D3093">
        <w:rPr>
          <w:rStyle w:val="Emphasis"/>
          <w:highlight w:val="green"/>
          <w:bdr w:val="single" w:sz="18" w:space="0" w:color="auto"/>
        </w:rPr>
        <w:t>festering</w:t>
      </w:r>
      <w:r w:rsidRPr="005C77AE">
        <w:rPr>
          <w:b/>
          <w:u w:val="single"/>
        </w:rPr>
        <w:t xml:space="preserve">, </w:t>
      </w:r>
      <w:r w:rsidRPr="00B468B8">
        <w:rPr>
          <w:rStyle w:val="Emphasis"/>
        </w:rPr>
        <w:t>self-perpetuating</w:t>
      </w:r>
      <w:r w:rsidRPr="005C77AE">
        <w:rPr>
          <w:b/>
          <w:u w:val="single"/>
        </w:rPr>
        <w:t xml:space="preserve"> </w:t>
      </w:r>
      <w:r w:rsidRPr="006D3093">
        <w:rPr>
          <w:rStyle w:val="Emphasis"/>
          <w:highlight w:val="green"/>
          <w:bdr w:val="single" w:sz="18" w:space="0" w:color="auto"/>
        </w:rPr>
        <w:t>chain</w:t>
      </w:r>
      <w:r w:rsidRPr="006D3093">
        <w:rPr>
          <w:b/>
          <w:highlight w:val="green"/>
          <w:u w:val="single"/>
        </w:rPr>
        <w:t xml:space="preserve"> </w:t>
      </w:r>
      <w:r w:rsidRPr="006D3093">
        <w:rPr>
          <w:rStyle w:val="Emphasis"/>
          <w:highlight w:val="green"/>
        </w:rPr>
        <w:t>of resource conflicts</w:t>
      </w:r>
      <w:r w:rsidRPr="00863B37">
        <w:rPr>
          <w:sz w:val="14"/>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w:t>
      </w:r>
      <w:proofErr w:type="gramStart"/>
      <w:r w:rsidRPr="00863B37">
        <w:rPr>
          <w:sz w:val="14"/>
        </w:rPr>
        <w:t>hungry.¶</w:t>
      </w:r>
      <w:proofErr w:type="gramEnd"/>
      <w:r w:rsidRPr="00863B37">
        <w:rPr>
          <w:sz w:val="14"/>
        </w:rPr>
        <w:t xml:space="preserve"> </w:t>
      </w:r>
      <w:r w:rsidRPr="006D3093">
        <w:rPr>
          <w:rStyle w:val="Emphasis"/>
          <w:highlight w:val="green"/>
        </w:rPr>
        <w:t xml:space="preserve">A study </w:t>
      </w:r>
      <w:r w:rsidRPr="00B468B8">
        <w:rPr>
          <w:rStyle w:val="Emphasis"/>
        </w:rPr>
        <w:t xml:space="preserve">by the International Peace Research Institute </w:t>
      </w:r>
      <w:r w:rsidRPr="006D3093">
        <w:rPr>
          <w:rStyle w:val="Emphasis"/>
          <w:highlight w:val="green"/>
        </w:rPr>
        <w:t>indicates</w:t>
      </w:r>
      <w:r w:rsidRPr="00B468B8">
        <w:rPr>
          <w:rStyle w:val="Emphasis"/>
        </w:rPr>
        <w:t xml:space="preserve"> that </w:t>
      </w:r>
      <w:r w:rsidRPr="006D3093">
        <w:rPr>
          <w:rStyle w:val="Emphasis"/>
          <w:highlight w:val="green"/>
        </w:rPr>
        <w:t xml:space="preserve">where food security is an issue, it is </w:t>
      </w:r>
      <w:r w:rsidRPr="00B468B8">
        <w:rPr>
          <w:rStyle w:val="Emphasis"/>
        </w:rPr>
        <w:t xml:space="preserve">more </w:t>
      </w:r>
      <w:r w:rsidRPr="006D3093">
        <w:rPr>
          <w:rStyle w:val="Emphasis"/>
          <w:highlight w:val="green"/>
        </w:rPr>
        <w:t>likely to result in</w:t>
      </w:r>
      <w:r w:rsidRPr="00B468B8">
        <w:rPr>
          <w:rStyle w:val="Emphasis"/>
        </w:rPr>
        <w:t xml:space="preserve"> some form of </w:t>
      </w:r>
      <w:r w:rsidRPr="006D3093">
        <w:rPr>
          <w:rStyle w:val="Emphasis"/>
          <w:highlight w:val="green"/>
        </w:rPr>
        <w:t>conflict.</w:t>
      </w:r>
      <w:r w:rsidRPr="006D3093">
        <w:rPr>
          <w:b/>
          <w:highlight w:val="green"/>
          <w:u w:val="single"/>
        </w:rPr>
        <w:t xml:space="preserve"> </w:t>
      </w:r>
      <w:r w:rsidRPr="006D3093">
        <w:rPr>
          <w:rStyle w:val="Emphasis"/>
          <w:highlight w:val="green"/>
          <w:bdr w:val="single" w:sz="18" w:space="0" w:color="auto"/>
        </w:rPr>
        <w:t xml:space="preserve">Darfur, Rwanda, </w:t>
      </w:r>
      <w:proofErr w:type="gramStart"/>
      <w:r w:rsidRPr="006D3093">
        <w:rPr>
          <w:rStyle w:val="Emphasis"/>
          <w:highlight w:val="green"/>
          <w:bdr w:val="single" w:sz="18" w:space="0" w:color="auto"/>
        </w:rPr>
        <w:t>Eritrea</w:t>
      </w:r>
      <w:proofErr w:type="gramEnd"/>
      <w:r w:rsidRPr="006D3093">
        <w:rPr>
          <w:rStyle w:val="Emphasis"/>
          <w:highlight w:val="green"/>
          <w:bdr w:val="single" w:sz="18" w:space="0" w:color="auto"/>
        </w:rPr>
        <w:t xml:space="preserve"> and the Balkans</w:t>
      </w:r>
      <w:r w:rsidRPr="006D3093">
        <w:rPr>
          <w:b/>
          <w:highlight w:val="green"/>
          <w:u w:val="single"/>
        </w:rPr>
        <w:t xml:space="preserve"> </w:t>
      </w:r>
      <w:r w:rsidRPr="006D3093">
        <w:rPr>
          <w:rStyle w:val="Emphasis"/>
          <w:highlight w:val="green"/>
        </w:rPr>
        <w:t>experienced</w:t>
      </w:r>
      <w:r w:rsidRPr="00B468B8">
        <w:rPr>
          <w:rStyle w:val="Emphasis"/>
        </w:rPr>
        <w:t xml:space="preserve"> such </w:t>
      </w:r>
      <w:r w:rsidRPr="006D3093">
        <w:rPr>
          <w:rStyle w:val="Emphasis"/>
          <w:highlight w:val="green"/>
        </w:rPr>
        <w:t>wars</w:t>
      </w:r>
      <w:r w:rsidRPr="00863B37">
        <w:rPr>
          <w:sz w:val="14"/>
        </w:rPr>
        <w:t xml:space="preserve">. Governments, especially in developed countries, are increasingly aware of this </w:t>
      </w:r>
      <w:proofErr w:type="gramStart"/>
      <w:r w:rsidRPr="00863B37">
        <w:rPr>
          <w:sz w:val="14"/>
        </w:rPr>
        <w:t>phenomenon.¶</w:t>
      </w:r>
      <w:proofErr w:type="gramEnd"/>
      <w:r w:rsidRPr="00863B37">
        <w:rPr>
          <w:sz w:val="14"/>
        </w:rPr>
        <w:t xml:space="preserve"> </w:t>
      </w:r>
      <w:r w:rsidRPr="00B468B8">
        <w:rPr>
          <w:rStyle w:val="Emphasis"/>
        </w:rPr>
        <w:t xml:space="preserve">The </w:t>
      </w:r>
      <w:r w:rsidRPr="006D3093">
        <w:rPr>
          <w:rStyle w:val="Emphasis"/>
          <w:highlight w:val="green"/>
        </w:rPr>
        <w:t xml:space="preserve">UK Ministry of </w:t>
      </w:r>
      <w:proofErr w:type="spellStart"/>
      <w:r w:rsidRPr="006D3093">
        <w:rPr>
          <w:rStyle w:val="Emphasis"/>
          <w:highlight w:val="green"/>
        </w:rPr>
        <w:t>Defence</w:t>
      </w:r>
      <w:proofErr w:type="spellEnd"/>
      <w:r w:rsidRPr="006D3093">
        <w:rPr>
          <w:rStyle w:val="Emphasis"/>
          <w:highlight w:val="green"/>
        </w:rPr>
        <w:t xml:space="preserve">, </w:t>
      </w:r>
      <w:r w:rsidRPr="00B468B8">
        <w:rPr>
          <w:rStyle w:val="Emphasis"/>
        </w:rPr>
        <w:t xml:space="preserve">the </w:t>
      </w:r>
      <w:r w:rsidRPr="006D3093">
        <w:rPr>
          <w:rStyle w:val="Emphasis"/>
          <w:highlight w:val="green"/>
        </w:rPr>
        <w:t>CIA</w:t>
      </w:r>
      <w:r w:rsidRPr="00B468B8">
        <w:rPr>
          <w:rStyle w:val="Emphasis"/>
        </w:rPr>
        <w:t>, the</w:t>
      </w:r>
      <w:r w:rsidRPr="005C77AE">
        <w:rPr>
          <w:b/>
          <w:sz w:val="14"/>
          <w:u w:val="single"/>
        </w:rPr>
        <w:t xml:space="preserve"> </w:t>
      </w:r>
      <w:r w:rsidRPr="00863B37">
        <w:rPr>
          <w:sz w:val="14"/>
        </w:rPr>
        <w:t xml:space="preserve">US </w:t>
      </w:r>
      <w:r w:rsidRPr="006D3093">
        <w:rPr>
          <w:rStyle w:val="Emphasis"/>
          <w:highlight w:val="green"/>
          <w:bdr w:val="single" w:sz="18" w:space="0" w:color="auto"/>
        </w:rPr>
        <w:t>C</w:t>
      </w:r>
      <w:r w:rsidRPr="00863B37">
        <w:rPr>
          <w:sz w:val="14"/>
        </w:rPr>
        <w:t xml:space="preserve">enter for </w:t>
      </w:r>
      <w:r w:rsidRPr="006D3093">
        <w:rPr>
          <w:rStyle w:val="Emphasis"/>
          <w:highlight w:val="green"/>
          <w:bdr w:val="single" w:sz="18" w:space="0" w:color="auto"/>
        </w:rPr>
        <w:t>S</w:t>
      </w:r>
      <w:r w:rsidRPr="005C77AE">
        <w:rPr>
          <w:sz w:val="14"/>
          <w:u w:val="single"/>
        </w:rPr>
        <w:t>t</w:t>
      </w:r>
      <w:r w:rsidRPr="00863B37">
        <w:rPr>
          <w:sz w:val="14"/>
        </w:rPr>
        <w:t xml:space="preserve">rategic and </w:t>
      </w:r>
      <w:r w:rsidRPr="006D3093">
        <w:rPr>
          <w:rStyle w:val="Emphasis"/>
          <w:highlight w:val="green"/>
          <w:bdr w:val="single" w:sz="18" w:space="0" w:color="auto"/>
        </w:rPr>
        <w:t>I</w:t>
      </w:r>
      <w:r w:rsidRPr="00863B37">
        <w:rPr>
          <w:sz w:val="14"/>
        </w:rPr>
        <w:t xml:space="preserve">nternational </w:t>
      </w:r>
      <w:r w:rsidRPr="006D3093">
        <w:rPr>
          <w:rStyle w:val="Emphasis"/>
          <w:highlight w:val="green"/>
          <w:bdr w:val="single" w:sz="18" w:space="0" w:color="auto"/>
        </w:rPr>
        <w:t>S</w:t>
      </w:r>
      <w:r w:rsidRPr="00863B37">
        <w:rPr>
          <w:sz w:val="14"/>
        </w:rPr>
        <w:t xml:space="preserve">tudies </w:t>
      </w:r>
      <w:r w:rsidRPr="006D3093">
        <w:rPr>
          <w:rStyle w:val="Emphasis"/>
          <w:highlight w:val="green"/>
        </w:rPr>
        <w:t>and</w:t>
      </w:r>
      <w:r w:rsidRPr="00B468B8">
        <w:rPr>
          <w:rStyle w:val="Emphasis"/>
        </w:rPr>
        <w:t xml:space="preserve"> the </w:t>
      </w:r>
      <w:r w:rsidRPr="006D3093">
        <w:rPr>
          <w:rStyle w:val="Emphasis"/>
          <w:highlight w:val="green"/>
        </w:rPr>
        <w:t>Oslo</w:t>
      </w:r>
      <w:r w:rsidRPr="00B468B8">
        <w:rPr>
          <w:rStyle w:val="Emphasis"/>
        </w:rPr>
        <w:t xml:space="preserve"> Peace Research Institute, all </w:t>
      </w:r>
      <w:r w:rsidRPr="006D3093">
        <w:rPr>
          <w:rStyle w:val="Emphasis"/>
          <w:highlight w:val="green"/>
        </w:rPr>
        <w:t>identify famine as a</w:t>
      </w:r>
      <w:r w:rsidRPr="00B468B8">
        <w:rPr>
          <w:rStyle w:val="Emphasis"/>
        </w:rPr>
        <w:t xml:space="preserve"> potential </w:t>
      </w:r>
      <w:r w:rsidRPr="006D3093">
        <w:rPr>
          <w:rStyle w:val="Emphasis"/>
          <w:highlight w:val="green"/>
        </w:rPr>
        <w:t>trigger for</w:t>
      </w:r>
      <w:r w:rsidRPr="00B468B8">
        <w:rPr>
          <w:rStyle w:val="Emphasis"/>
        </w:rPr>
        <w:t xml:space="preserve"> </w:t>
      </w:r>
      <w:r w:rsidRPr="00863B37">
        <w:rPr>
          <w:sz w:val="14"/>
        </w:rPr>
        <w:t xml:space="preserve">conflicts and possibly even </w:t>
      </w:r>
      <w:r w:rsidRPr="006D3093">
        <w:rPr>
          <w:rStyle w:val="Emphasis"/>
          <w:highlight w:val="green"/>
          <w:bdr w:val="single" w:sz="18" w:space="0" w:color="auto"/>
        </w:rPr>
        <w:t>nuclear war</w:t>
      </w:r>
    </w:p>
    <w:p w14:paraId="29B6F1B3" w14:textId="77777777" w:rsidR="008C2C95" w:rsidRPr="005647C4" w:rsidRDefault="008C2C95" w:rsidP="008C2C95">
      <w:pPr>
        <w:pStyle w:val="Heading4"/>
        <w:tabs>
          <w:tab w:val="left" w:pos="2580"/>
        </w:tabs>
      </w:pPr>
      <w:r>
        <w:t>No extinction from warming</w:t>
      </w:r>
    </w:p>
    <w:p w14:paraId="6A63184C" w14:textId="77777777" w:rsidR="008C2C95" w:rsidRDefault="008C2C95" w:rsidP="008C2C95">
      <w:proofErr w:type="spellStart"/>
      <w:r w:rsidRPr="001A32C0">
        <w:rPr>
          <w:rStyle w:val="Style13ptBold"/>
        </w:rPr>
        <w:t>Seidov</w:t>
      </w:r>
      <w:proofErr w:type="spellEnd"/>
      <w:r w:rsidRPr="001A32C0">
        <w:rPr>
          <w:rStyle w:val="Style13ptBold"/>
        </w:rPr>
        <w:t xml:space="preserve"> 14</w:t>
      </w:r>
      <w:r>
        <w:t>—Researcher at NOAA and PhD in Geophysics, Fluid Dynamics, and Thermodynamics [</w:t>
      </w:r>
      <w:proofErr w:type="gramStart"/>
      <w:r>
        <w:t>Dan,  “</w:t>
      </w:r>
      <w:proofErr w:type="gramEnd"/>
      <w:r w:rsidRPr="006D3093">
        <w:rPr>
          <w:rStyle w:val="StyleUnderline"/>
          <w:highlight w:val="green"/>
        </w:rPr>
        <w:t xml:space="preserve">Are you aware of </w:t>
      </w:r>
      <w:r w:rsidRPr="006D3093">
        <w:rPr>
          <w:rStyle w:val="Emphasis"/>
          <w:highlight w:val="green"/>
        </w:rPr>
        <w:t>any peer-reviewed paper</w:t>
      </w:r>
      <w:r w:rsidRPr="006D3093">
        <w:rPr>
          <w:rStyle w:val="StyleUnderline"/>
          <w:highlight w:val="green"/>
        </w:rPr>
        <w:t xml:space="preserve"> that</w:t>
      </w:r>
      <w:r>
        <w:t xml:space="preserve"> explicitly </w:t>
      </w:r>
      <w:r w:rsidRPr="006D3093">
        <w:rPr>
          <w:rStyle w:val="StyleUnderline"/>
          <w:highlight w:val="green"/>
        </w:rPr>
        <w:t>classifies</w:t>
      </w:r>
      <w:r w:rsidRPr="005647C4">
        <w:rPr>
          <w:rStyle w:val="StyleUnderline"/>
        </w:rPr>
        <w:t xml:space="preserve"> current global </w:t>
      </w:r>
      <w:r w:rsidRPr="006D3093">
        <w:rPr>
          <w:rStyle w:val="StyleUnderline"/>
          <w:highlight w:val="green"/>
        </w:rPr>
        <w:t>climate change as</w:t>
      </w:r>
      <w:r w:rsidRPr="005647C4">
        <w:rPr>
          <w:rStyle w:val="StyleUnderline"/>
        </w:rPr>
        <w:t xml:space="preserve"> an </w:t>
      </w:r>
      <w:r w:rsidRPr="006D3093">
        <w:rPr>
          <w:rStyle w:val="Emphasis"/>
          <w:highlight w:val="green"/>
        </w:rPr>
        <w:t>existential</w:t>
      </w:r>
      <w:r w:rsidRPr="005647C4">
        <w:rPr>
          <w:rStyle w:val="Emphasis"/>
        </w:rPr>
        <w:t xml:space="preserve"> risk</w:t>
      </w:r>
      <w:r>
        <w:t xml:space="preserve"> (risk of human extinction)?” Research Gate, 4 Nov 2014, http://tinyurl.com/jrnfafu, accessed 6 Sep 2016] </w:t>
      </w:r>
    </w:p>
    <w:p w14:paraId="76A80541" w14:textId="77777777" w:rsidR="008C2C95" w:rsidRDefault="008C2C95" w:rsidP="008C2C95">
      <w:pPr>
        <w:tabs>
          <w:tab w:val="left" w:pos="3645"/>
          <w:tab w:val="left" w:pos="8498"/>
        </w:tabs>
      </w:pPr>
      <w:r>
        <w:tab/>
      </w:r>
      <w:r>
        <w:tab/>
      </w:r>
    </w:p>
    <w:p w14:paraId="26DE932A" w14:textId="77777777" w:rsidR="008C2C95" w:rsidRDefault="008C2C95" w:rsidP="008C2C95">
      <w:pPr>
        <w:rPr>
          <w:sz w:val="16"/>
        </w:rPr>
      </w:pPr>
      <w:r w:rsidRPr="001A32C0">
        <w:rPr>
          <w:sz w:val="16"/>
        </w:rPr>
        <w:t xml:space="preserve">The current global </w:t>
      </w:r>
      <w:r w:rsidRPr="006D3093">
        <w:rPr>
          <w:rStyle w:val="StyleUnderline"/>
          <w:highlight w:val="green"/>
        </w:rPr>
        <w:t xml:space="preserve">climate change </w:t>
      </w:r>
      <w:r w:rsidRPr="006D3093">
        <w:rPr>
          <w:rStyle w:val="Emphasis"/>
          <w:highlight w:val="green"/>
        </w:rPr>
        <w:t>does not have</w:t>
      </w:r>
      <w:r w:rsidRPr="006119B3">
        <w:rPr>
          <w:rStyle w:val="Emphasis"/>
        </w:rPr>
        <w:t xml:space="preserve"> a </w:t>
      </w:r>
      <w:r w:rsidRPr="006D3093">
        <w:rPr>
          <w:rStyle w:val="Emphasis"/>
          <w:highlight w:val="green"/>
        </w:rPr>
        <w:t>potential to cause</w:t>
      </w:r>
      <w:r w:rsidRPr="006119B3">
        <w:rPr>
          <w:rStyle w:val="Emphasis"/>
        </w:rPr>
        <w:t xml:space="preserve"> </w:t>
      </w:r>
      <w:r w:rsidRPr="008B3AA9">
        <w:rPr>
          <w:rStyle w:val="Emphasis"/>
        </w:rPr>
        <w:t xml:space="preserve">human </w:t>
      </w:r>
      <w:r w:rsidRPr="006D3093">
        <w:rPr>
          <w:rStyle w:val="Emphasis"/>
          <w:highlight w:val="green"/>
        </w:rPr>
        <w:t>extinction</w:t>
      </w:r>
      <w:r w:rsidRPr="001A32C0">
        <w:rPr>
          <w:sz w:val="16"/>
        </w:rPr>
        <w:t xml:space="preserve">. </w:t>
      </w:r>
      <w:r w:rsidRPr="005647C4">
        <w:rPr>
          <w:rStyle w:val="StyleUnderline"/>
        </w:rPr>
        <w:t>Past</w:t>
      </w:r>
      <w:r w:rsidRPr="001A32C0">
        <w:rPr>
          <w:sz w:val="16"/>
        </w:rPr>
        <w:t xml:space="preserve"> severe </w:t>
      </w:r>
      <w:r w:rsidRPr="00731789">
        <w:rPr>
          <w:rStyle w:val="StyleUnderline"/>
        </w:rPr>
        <w:t xml:space="preserve">climate </w:t>
      </w:r>
      <w:r w:rsidRPr="005647C4">
        <w:rPr>
          <w:rStyle w:val="StyleUnderline"/>
        </w:rPr>
        <w:t>changes</w:t>
      </w:r>
      <w:r w:rsidRPr="001A32C0">
        <w:rPr>
          <w:sz w:val="16"/>
        </w:rPr>
        <w:t xml:space="preserve"> were critical for many ancient civilizations, yet our existence proofs that they </w:t>
      </w:r>
      <w:r w:rsidRPr="005647C4">
        <w:rPr>
          <w:rStyle w:val="StyleUnderline"/>
        </w:rPr>
        <w:t>were not</w:t>
      </w:r>
      <w:r w:rsidRPr="006119B3">
        <w:rPr>
          <w:rStyle w:val="StyleUnderline"/>
        </w:rPr>
        <w:t xml:space="preserve"> potent </w:t>
      </w:r>
      <w:r w:rsidRPr="005647C4">
        <w:rPr>
          <w:rStyle w:val="StyleUnderline"/>
        </w:rPr>
        <w:t>enough to cause</w:t>
      </w:r>
      <w:r w:rsidRPr="001A32C0">
        <w:rPr>
          <w:rStyle w:val="StyleUnderline"/>
        </w:rPr>
        <w:t xml:space="preserve"> entire </w:t>
      </w:r>
      <w:r w:rsidRPr="005647C4">
        <w:rPr>
          <w:rStyle w:val="StyleUnderline"/>
        </w:rPr>
        <w:t>termination of</w:t>
      </w:r>
      <w:r w:rsidRPr="001A32C0">
        <w:rPr>
          <w:rStyle w:val="StyleUnderline"/>
        </w:rPr>
        <w:t xml:space="preserve"> the </w:t>
      </w:r>
      <w:r w:rsidRPr="005647C4">
        <w:rPr>
          <w:rStyle w:val="StyleUnderline"/>
        </w:rPr>
        <w:t>humankind</w:t>
      </w:r>
      <w:r w:rsidRPr="001A32C0">
        <w:rPr>
          <w:sz w:val="16"/>
        </w:rPr>
        <w:t xml:space="preserve">. </w:t>
      </w:r>
      <w:r w:rsidRPr="001A32C0">
        <w:rPr>
          <w:rStyle w:val="StyleUnderline"/>
        </w:rPr>
        <w:t xml:space="preserve">The projected changes, </w:t>
      </w:r>
      <w:r w:rsidRPr="006D3093">
        <w:rPr>
          <w:rStyle w:val="StyleUnderline"/>
          <w:highlight w:val="green"/>
        </w:rPr>
        <w:t>even</w:t>
      </w:r>
      <w:r w:rsidRPr="008B3AA9">
        <w:rPr>
          <w:rStyle w:val="StyleUnderline"/>
        </w:rPr>
        <w:t xml:space="preserve"> in the </w:t>
      </w:r>
      <w:proofErr w:type="gramStart"/>
      <w:r w:rsidRPr="006D3093">
        <w:rPr>
          <w:rStyle w:val="Emphasis"/>
          <w:highlight w:val="green"/>
        </w:rPr>
        <w:t>worst case</w:t>
      </w:r>
      <w:proofErr w:type="gramEnd"/>
      <w:r w:rsidRPr="005647C4">
        <w:rPr>
          <w:rStyle w:val="Emphasis"/>
        </w:rPr>
        <w:t xml:space="preserve"> scenarios</w:t>
      </w:r>
      <w:r>
        <w:rPr>
          <w:rStyle w:val="StyleUnderline"/>
        </w:rPr>
        <w:t xml:space="preserve">, can </w:t>
      </w:r>
      <w:r w:rsidRPr="001506FB">
        <w:rPr>
          <w:rStyle w:val="StyleUnderline"/>
        </w:rPr>
        <w:t>cause many dramatic local changes</w:t>
      </w:r>
      <w:r w:rsidRPr="001506FB">
        <w:rPr>
          <w:sz w:val="16"/>
        </w:rPr>
        <w:t xml:space="preserve">. For example, change in rainfall patterns in agricultural countries may lead to possible famine and other dramatic events. </w:t>
      </w:r>
      <w:r w:rsidRPr="001506FB">
        <w:rPr>
          <w:rStyle w:val="StyleUnderline"/>
        </w:rPr>
        <w:t>However, any imaginable</w:t>
      </w:r>
      <w:r w:rsidRPr="001A32C0">
        <w:rPr>
          <w:rStyle w:val="StyleUnderline"/>
        </w:rPr>
        <w:t xml:space="preserve"> </w:t>
      </w:r>
      <w:r w:rsidRPr="008B3AA9">
        <w:rPr>
          <w:rStyle w:val="StyleUnderline"/>
        </w:rPr>
        <w:t>climate changes</w:t>
      </w:r>
      <w:r w:rsidRPr="001A32C0">
        <w:rPr>
          <w:rStyle w:val="StyleUnderline"/>
        </w:rPr>
        <w:t xml:space="preserve"> base</w:t>
      </w:r>
      <w:r>
        <w:rPr>
          <w:rStyle w:val="StyleUnderline"/>
        </w:rPr>
        <w:t xml:space="preserve">d on modern climate science </w:t>
      </w:r>
      <w:r w:rsidRPr="005647C4">
        <w:rPr>
          <w:rStyle w:val="Emphasis"/>
        </w:rPr>
        <w:t>cannot generate existential risks</w:t>
      </w:r>
      <w:r w:rsidRPr="001A32C0">
        <w:rPr>
          <w:rStyle w:val="Emphasis"/>
        </w:rPr>
        <w:t xml:space="preserve"> </w:t>
      </w:r>
      <w:r w:rsidRPr="006D3093">
        <w:rPr>
          <w:rStyle w:val="Emphasis"/>
          <w:highlight w:val="green"/>
        </w:rPr>
        <w:t>for the entire</w:t>
      </w:r>
      <w:r w:rsidRPr="001A32C0">
        <w:rPr>
          <w:rStyle w:val="Emphasis"/>
        </w:rPr>
        <w:t xml:space="preserve"> human </w:t>
      </w:r>
      <w:r w:rsidRPr="006D3093">
        <w:rPr>
          <w:rStyle w:val="Emphasis"/>
          <w:highlight w:val="green"/>
        </w:rPr>
        <w:t>civilization</w:t>
      </w:r>
      <w:r w:rsidRPr="001A32C0">
        <w:rPr>
          <w:sz w:val="16"/>
        </w:rPr>
        <w:t xml:space="preserve">. In my view, </w:t>
      </w:r>
      <w:r w:rsidRPr="006D3093">
        <w:rPr>
          <w:rStyle w:val="StyleUnderline"/>
          <w:highlight w:val="green"/>
        </w:rPr>
        <w:t>a paper predicting such a catastrophe in</w:t>
      </w:r>
      <w:r w:rsidRPr="001A32C0">
        <w:rPr>
          <w:rStyle w:val="StyleUnderline"/>
        </w:rPr>
        <w:t xml:space="preserve"> any foreseeable future</w:t>
      </w:r>
      <w:r w:rsidRPr="001A32C0">
        <w:rPr>
          <w:sz w:val="16"/>
        </w:rPr>
        <w:t xml:space="preserve">, at least </w:t>
      </w:r>
      <w:r w:rsidRPr="001A32C0">
        <w:rPr>
          <w:rStyle w:val="StyleUnderline"/>
        </w:rPr>
        <w:t xml:space="preserve">on the time scale of human civilization, that is, </w:t>
      </w:r>
      <w:r w:rsidRPr="006D3093">
        <w:rPr>
          <w:rStyle w:val="Emphasis"/>
          <w:highlight w:val="green"/>
        </w:rPr>
        <w:t>thousands of years</w:t>
      </w:r>
      <w:r w:rsidRPr="006D3093">
        <w:rPr>
          <w:rStyle w:val="StyleUnderline"/>
          <w:highlight w:val="green"/>
        </w:rPr>
        <w:t xml:space="preserve">, has </w:t>
      </w:r>
      <w:r w:rsidRPr="006D3093">
        <w:rPr>
          <w:rStyle w:val="Emphasis"/>
          <w:highlight w:val="green"/>
        </w:rPr>
        <w:t>no chance of being published in any serious</w:t>
      </w:r>
      <w:r w:rsidRPr="005647C4">
        <w:rPr>
          <w:rStyle w:val="Emphasis"/>
        </w:rPr>
        <w:t xml:space="preserve"> research </w:t>
      </w:r>
      <w:r w:rsidRPr="006D3093">
        <w:rPr>
          <w:rStyle w:val="Emphasis"/>
          <w:highlight w:val="green"/>
        </w:rPr>
        <w:t>journal</w:t>
      </w:r>
      <w:r w:rsidRPr="001A32C0">
        <w:rPr>
          <w:sz w:val="16"/>
        </w:rPr>
        <w:t>.</w:t>
      </w:r>
    </w:p>
    <w:p w14:paraId="43C0722C" w14:textId="77777777" w:rsidR="008C2C95" w:rsidRDefault="008C2C95" w:rsidP="008C2C95">
      <w:pPr>
        <w:rPr>
          <w:sz w:val="16"/>
        </w:rPr>
      </w:pPr>
    </w:p>
    <w:p w14:paraId="7F782400" w14:textId="1935881D" w:rsidR="00E42E4C" w:rsidRDefault="008C2C95" w:rsidP="008C2C95">
      <w:pPr>
        <w:pStyle w:val="Heading2"/>
      </w:pPr>
      <w:r>
        <w:lastRenderedPageBreak/>
        <w:t>Access</w:t>
      </w:r>
    </w:p>
    <w:p w14:paraId="6FE74100" w14:textId="77777777" w:rsidR="008C2C95" w:rsidRDefault="008C2C95" w:rsidP="008C2C95">
      <w:pPr>
        <w:pStyle w:val="Heading3"/>
      </w:pPr>
      <w:r>
        <w:lastRenderedPageBreak/>
        <w:t>1NC – Pharma Companies</w:t>
      </w:r>
    </w:p>
    <w:p w14:paraId="15B59A48" w14:textId="77777777" w:rsidR="008C2C95" w:rsidRPr="00270717" w:rsidRDefault="008C2C95" w:rsidP="008C2C95">
      <w:pPr>
        <w:pStyle w:val="Heading4"/>
      </w:pPr>
      <w:r>
        <w:t xml:space="preserve">Big pharma companies are now turning to developing countries to distribute drugs for cheap – solvency in </w:t>
      </w:r>
      <w:proofErr w:type="spellStart"/>
      <w:r>
        <w:t>squo</w:t>
      </w:r>
      <w:proofErr w:type="spellEnd"/>
    </w:p>
    <w:p w14:paraId="72EC8A9A" w14:textId="77777777" w:rsidR="008C2C95" w:rsidRPr="00270717" w:rsidRDefault="008C2C95" w:rsidP="008C2C95">
      <w:pPr>
        <w:rPr>
          <w:sz w:val="16"/>
          <w:szCs w:val="16"/>
        </w:rPr>
      </w:pPr>
      <w:r w:rsidRPr="00270717">
        <w:rPr>
          <w:b/>
          <w:bCs/>
          <w:u w:val="single"/>
        </w:rPr>
        <w:t>McNeil Jr. 19</w:t>
      </w:r>
      <w:r w:rsidRPr="00270717">
        <w:rPr>
          <w:sz w:val="16"/>
          <w:szCs w:val="16"/>
        </w:rPr>
        <w:t xml:space="preserve">[science and health reporter specializing in plagues and pestilences. He covers diseases of the world’s poor and wider epidemics, The New York Times, “Drug Companies Are Focusing on the Poor After Decades of Ignoring Them”, June 24, 2019, </w:t>
      </w:r>
      <w:hyperlink r:id="rId12" w:history="1">
        <w:r w:rsidRPr="00270717">
          <w:rPr>
            <w:rStyle w:val="Hyperlink"/>
            <w:sz w:val="16"/>
            <w:szCs w:val="16"/>
          </w:rPr>
          <w:t>https://www.nytimes.com/2019/06/24/health/drugs-poor-countries-africa.html</w:t>
        </w:r>
      </w:hyperlink>
      <w:r w:rsidRPr="00270717">
        <w:rPr>
          <w:sz w:val="16"/>
          <w:szCs w:val="16"/>
        </w:rPr>
        <w:t>] DD MN</w:t>
      </w:r>
    </w:p>
    <w:p w14:paraId="778E3CF7" w14:textId="77777777" w:rsidR="008C2C95" w:rsidRPr="00F627C2" w:rsidRDefault="008C2C95" w:rsidP="008C2C95">
      <w:pPr>
        <w:pStyle w:val="css-axufdj"/>
        <w:shd w:val="clear" w:color="auto" w:fill="FFFFFF"/>
        <w:spacing w:before="0" w:after="0" w:line="276" w:lineRule="auto"/>
        <w:textAlignment w:val="baseline"/>
        <w:rPr>
          <w:color w:val="000000" w:themeColor="text1"/>
          <w:szCs w:val="26"/>
        </w:rPr>
      </w:pPr>
      <w:r w:rsidRPr="0048156E">
        <w:rPr>
          <w:color w:val="000000" w:themeColor="text1"/>
          <w:sz w:val="16"/>
          <w:szCs w:val="16"/>
        </w:rPr>
        <w:t>Nearly</w:t>
      </w:r>
      <w:r w:rsidRPr="00F627C2">
        <w:rPr>
          <w:color w:val="000000" w:themeColor="text1"/>
          <w:szCs w:val="26"/>
        </w:rPr>
        <w:t xml:space="preserve"> </w:t>
      </w:r>
      <w:r w:rsidRPr="0048156E">
        <w:rPr>
          <w:b/>
          <w:bCs/>
          <w:color w:val="000000" w:themeColor="text1"/>
          <w:szCs w:val="26"/>
          <w:highlight w:val="green"/>
          <w:u w:val="single"/>
        </w:rPr>
        <w:t>20 million Africans are now on H.I.V. treatment — for less than $100 a year. Top-quality drugs</w:t>
      </w:r>
      <w:r w:rsidRPr="0048156E">
        <w:rPr>
          <w:b/>
          <w:bCs/>
          <w:color w:val="000000" w:themeColor="text1"/>
          <w:szCs w:val="26"/>
          <w:u w:val="single"/>
        </w:rPr>
        <w:t xml:space="preserve"> for malaria, tuberculosis, </w:t>
      </w:r>
      <w:hyperlink r:id="rId13" w:history="1">
        <w:r w:rsidRPr="0048156E">
          <w:rPr>
            <w:rStyle w:val="Hyperlink"/>
            <w:rFonts w:eastAsiaTheme="majorEastAsia"/>
            <w:b/>
            <w:bCs/>
            <w:color w:val="000000" w:themeColor="text1"/>
            <w:szCs w:val="26"/>
            <w:u w:val="single"/>
            <w:bdr w:val="none" w:sz="0" w:space="0" w:color="auto" w:frame="1"/>
          </w:rPr>
          <w:t>hepatitis C</w:t>
        </w:r>
      </w:hyperlink>
      <w:r w:rsidRPr="0048156E">
        <w:rPr>
          <w:b/>
          <w:bCs/>
          <w:color w:val="000000" w:themeColor="text1"/>
          <w:szCs w:val="26"/>
          <w:u w:val="single"/>
        </w:rPr>
        <w:t> </w:t>
      </w:r>
      <w:hyperlink r:id="rId14" w:history="1">
        <w:r w:rsidRPr="0048156E">
          <w:rPr>
            <w:rStyle w:val="Hyperlink"/>
            <w:rFonts w:eastAsiaTheme="majorEastAsia"/>
            <w:b/>
            <w:bCs/>
            <w:color w:val="000000" w:themeColor="text1"/>
            <w:szCs w:val="26"/>
            <w:u w:val="single"/>
            <w:bdr w:val="none" w:sz="0" w:space="0" w:color="auto" w:frame="1"/>
          </w:rPr>
          <w:t>and some cancers</w:t>
        </w:r>
      </w:hyperlink>
      <w:r w:rsidRPr="0048156E">
        <w:rPr>
          <w:b/>
          <w:bCs/>
          <w:color w:val="000000" w:themeColor="text1"/>
          <w:szCs w:val="26"/>
          <w:u w:val="single"/>
        </w:rPr>
        <w:t> </w:t>
      </w:r>
      <w:r w:rsidRPr="0048156E">
        <w:rPr>
          <w:b/>
          <w:bCs/>
          <w:color w:val="000000" w:themeColor="text1"/>
          <w:szCs w:val="26"/>
          <w:highlight w:val="green"/>
          <w:u w:val="single"/>
        </w:rPr>
        <w:t>are now sold at rock-bottom prices in poor countries.</w:t>
      </w:r>
    </w:p>
    <w:p w14:paraId="26C5B5DC" w14:textId="77777777" w:rsidR="008C2C95" w:rsidRPr="0048156E" w:rsidRDefault="008C2C95" w:rsidP="008C2C95">
      <w:pPr>
        <w:pStyle w:val="css-axufdj"/>
        <w:shd w:val="clear" w:color="auto" w:fill="FFFFFF"/>
        <w:spacing w:before="0" w:beforeAutospacing="0" w:after="0" w:afterAutospacing="0" w:line="276" w:lineRule="auto"/>
        <w:textAlignment w:val="baseline"/>
        <w:rPr>
          <w:color w:val="000000" w:themeColor="text1"/>
          <w:sz w:val="16"/>
          <w:szCs w:val="16"/>
        </w:rPr>
      </w:pPr>
      <w:r w:rsidRPr="0048156E">
        <w:rPr>
          <w:color w:val="000000" w:themeColor="text1"/>
          <w:sz w:val="16"/>
          <w:szCs w:val="16"/>
        </w:rPr>
        <w:t>Once demonized as immoral profiteers, many of</w:t>
      </w:r>
      <w:r w:rsidRPr="00F627C2">
        <w:rPr>
          <w:color w:val="000000" w:themeColor="text1"/>
          <w:szCs w:val="26"/>
        </w:rPr>
        <w:t xml:space="preserve"> </w:t>
      </w:r>
      <w:r w:rsidRPr="0048156E">
        <w:rPr>
          <w:b/>
          <w:bCs/>
          <w:color w:val="000000" w:themeColor="text1"/>
          <w:szCs w:val="26"/>
          <w:highlight w:val="green"/>
          <w:u w:val="single"/>
        </w:rPr>
        <w:t>the world’s biggest 20 pharmaceutical companies now</w:t>
      </w:r>
      <w:r w:rsidRPr="00F627C2">
        <w:rPr>
          <w:color w:val="000000" w:themeColor="text1"/>
          <w:szCs w:val="26"/>
        </w:rPr>
        <w:t xml:space="preserve"> </w:t>
      </w:r>
      <w:r w:rsidRPr="0048156E">
        <w:rPr>
          <w:color w:val="000000" w:themeColor="text1"/>
          <w:sz w:val="16"/>
          <w:szCs w:val="16"/>
        </w:rPr>
        <w:t>boast about how they</w:t>
      </w:r>
      <w:r w:rsidRPr="00F627C2">
        <w:rPr>
          <w:color w:val="000000" w:themeColor="text1"/>
          <w:szCs w:val="26"/>
        </w:rPr>
        <w:t xml:space="preserve"> </w:t>
      </w:r>
      <w:r w:rsidRPr="0048156E">
        <w:rPr>
          <w:b/>
          <w:bCs/>
          <w:color w:val="000000" w:themeColor="text1"/>
          <w:szCs w:val="26"/>
          <w:highlight w:val="green"/>
          <w:u w:val="single"/>
        </w:rPr>
        <w:t>help poor countries and fight neglected diseases</w:t>
      </w:r>
      <w:r w:rsidRPr="00F627C2">
        <w:rPr>
          <w:color w:val="000000" w:themeColor="text1"/>
          <w:szCs w:val="26"/>
        </w:rPr>
        <w:t xml:space="preserve">. </w:t>
      </w:r>
      <w:r w:rsidRPr="0048156E">
        <w:rPr>
          <w:color w:val="000000" w:themeColor="text1"/>
          <w:sz w:val="16"/>
          <w:szCs w:val="16"/>
        </w:rPr>
        <w:t>They </w:t>
      </w:r>
      <w:hyperlink r:id="rId15" w:tgtFrame="_blank" w:history="1">
        <w:r w:rsidRPr="0048156E">
          <w:rPr>
            <w:rStyle w:val="Hyperlink"/>
            <w:rFonts w:eastAsiaTheme="majorEastAsia"/>
            <w:color w:val="000000" w:themeColor="text1"/>
            <w:sz w:val="16"/>
            <w:szCs w:val="16"/>
            <w:bdr w:val="none" w:sz="0" w:space="0" w:color="auto" w:frame="1"/>
          </w:rPr>
          <w:t>compete</w:t>
        </w:r>
      </w:hyperlink>
      <w:r w:rsidRPr="0048156E">
        <w:rPr>
          <w:color w:val="000000" w:themeColor="text1"/>
          <w:sz w:val="16"/>
          <w:szCs w:val="16"/>
        </w:rPr>
        <w:t> on the Access to Medicine Index,</w:t>
      </w:r>
      <w:hyperlink r:id="rId16" w:tgtFrame="_blank" w:history="1">
        <w:r w:rsidRPr="0048156E">
          <w:rPr>
            <w:rStyle w:val="Hyperlink"/>
            <w:rFonts w:eastAsiaTheme="majorEastAsia"/>
            <w:color w:val="000000" w:themeColor="text1"/>
            <w:sz w:val="16"/>
            <w:szCs w:val="16"/>
            <w:bdr w:val="none" w:sz="0" w:space="0" w:color="auto" w:frame="1"/>
          </w:rPr>
          <w:t> which scores their charitable efforts</w:t>
        </w:r>
      </w:hyperlink>
      <w:r w:rsidRPr="0048156E">
        <w:rPr>
          <w:color w:val="000000" w:themeColor="text1"/>
          <w:sz w:val="16"/>
          <w:szCs w:val="16"/>
        </w:rPr>
        <w:t>.</w:t>
      </w:r>
    </w:p>
    <w:p w14:paraId="09DE8294" w14:textId="77777777" w:rsidR="008C2C95" w:rsidRPr="00F627C2" w:rsidRDefault="008C2C95" w:rsidP="008C2C95">
      <w:pPr>
        <w:pStyle w:val="css-axufdj"/>
        <w:shd w:val="clear" w:color="auto" w:fill="FFFFFF"/>
        <w:spacing w:before="0" w:after="0" w:line="276" w:lineRule="auto"/>
        <w:textAlignment w:val="baseline"/>
        <w:rPr>
          <w:color w:val="000000" w:themeColor="text1"/>
          <w:szCs w:val="26"/>
        </w:rPr>
      </w:pPr>
      <w:r w:rsidRPr="0048156E">
        <w:rPr>
          <w:b/>
          <w:bCs/>
          <w:color w:val="000000" w:themeColor="text1"/>
          <w:szCs w:val="26"/>
          <w:highlight w:val="green"/>
          <w:u w:val="single"/>
        </w:rPr>
        <w:t>Several</w:t>
      </w:r>
      <w:r w:rsidRPr="00F627C2">
        <w:rPr>
          <w:color w:val="000000" w:themeColor="text1"/>
          <w:szCs w:val="26"/>
        </w:rPr>
        <w:t xml:space="preserve"> </w:t>
      </w:r>
      <w:r w:rsidRPr="0048156E">
        <w:rPr>
          <w:color w:val="000000" w:themeColor="text1"/>
          <w:sz w:val="16"/>
          <w:szCs w:val="16"/>
        </w:rPr>
        <w:t>of them even</w:t>
      </w:r>
      <w:r w:rsidRPr="00F627C2">
        <w:rPr>
          <w:color w:val="000000" w:themeColor="text1"/>
          <w:szCs w:val="26"/>
        </w:rPr>
        <w:t xml:space="preserve"> </w:t>
      </w:r>
      <w:r w:rsidRPr="0048156E">
        <w:rPr>
          <w:b/>
          <w:bCs/>
          <w:color w:val="000000" w:themeColor="text1"/>
          <w:szCs w:val="26"/>
          <w:highlight w:val="green"/>
          <w:u w:val="single"/>
        </w:rPr>
        <w:t>cooperate with the </w:t>
      </w:r>
      <w:r w:rsidRPr="0048156E">
        <w:rPr>
          <w:rFonts w:eastAsiaTheme="majorEastAsia"/>
          <w:b/>
          <w:bCs/>
          <w:color w:val="000000" w:themeColor="text1"/>
          <w:szCs w:val="26"/>
          <w:highlight w:val="green"/>
          <w:u w:val="single"/>
          <w:bdr w:val="none" w:sz="0" w:space="0" w:color="auto" w:frame="1"/>
        </w:rPr>
        <w:t>Indian generics companies</w:t>
      </w:r>
      <w:r w:rsidRPr="0048156E">
        <w:rPr>
          <w:rFonts w:eastAsiaTheme="majorEastAsia"/>
          <w:color w:val="000000" w:themeColor="text1"/>
          <w:szCs w:val="26"/>
          <w:bdr w:val="none" w:sz="0" w:space="0" w:color="auto" w:frame="1"/>
        </w:rPr>
        <w:t xml:space="preserve"> </w:t>
      </w:r>
      <w:r w:rsidRPr="0048156E">
        <w:rPr>
          <w:rFonts w:eastAsiaTheme="majorEastAsia"/>
          <w:color w:val="000000" w:themeColor="text1"/>
          <w:sz w:val="16"/>
          <w:szCs w:val="16"/>
          <w:bdr w:val="none" w:sz="0" w:space="0" w:color="auto" w:frame="1"/>
        </w:rPr>
        <w:t>they once dismissed as “pirates</w:t>
      </w:r>
      <w:r w:rsidRPr="0048156E">
        <w:rPr>
          <w:color w:val="000000" w:themeColor="text1"/>
          <w:sz w:val="16"/>
          <w:szCs w:val="16"/>
        </w:rPr>
        <w:t>”</w:t>
      </w:r>
      <w:r w:rsidRPr="00F627C2">
        <w:rPr>
          <w:color w:val="000000" w:themeColor="text1"/>
          <w:szCs w:val="26"/>
        </w:rPr>
        <w:t xml:space="preserve"> </w:t>
      </w:r>
      <w:r w:rsidRPr="0048156E">
        <w:rPr>
          <w:b/>
          <w:bCs/>
          <w:color w:val="000000" w:themeColor="text1"/>
          <w:szCs w:val="26"/>
          <w:highlight w:val="green"/>
          <w:u w:val="single"/>
        </w:rPr>
        <w:t xml:space="preserve">by sub-licensing patents so the generics makers can produce cheap drugs for Africa, </w:t>
      </w:r>
      <w:proofErr w:type="gramStart"/>
      <w:r w:rsidRPr="0048156E">
        <w:rPr>
          <w:b/>
          <w:bCs/>
          <w:color w:val="000000" w:themeColor="text1"/>
          <w:szCs w:val="26"/>
          <w:highlight w:val="green"/>
          <w:u w:val="single"/>
        </w:rPr>
        <w:t>Asia</w:t>
      </w:r>
      <w:proofErr w:type="gramEnd"/>
      <w:r w:rsidRPr="0048156E">
        <w:rPr>
          <w:b/>
          <w:bCs/>
          <w:color w:val="000000" w:themeColor="text1"/>
          <w:szCs w:val="26"/>
          <w:highlight w:val="green"/>
          <w:u w:val="single"/>
        </w:rPr>
        <w:t xml:space="preserve"> and Latin America.</w:t>
      </w:r>
    </w:p>
    <w:p w14:paraId="38443072" w14:textId="77777777" w:rsidR="008C2C95" w:rsidRDefault="008C2C95" w:rsidP="008C2C95">
      <w:pPr>
        <w:pStyle w:val="css-axufdj"/>
        <w:shd w:val="clear" w:color="auto" w:fill="FFFFFF"/>
        <w:spacing w:before="0" w:after="0" w:line="276" w:lineRule="auto"/>
        <w:textAlignment w:val="baseline"/>
        <w:rPr>
          <w:color w:val="000000" w:themeColor="text1"/>
          <w:sz w:val="16"/>
          <w:szCs w:val="16"/>
        </w:rPr>
      </w:pPr>
      <w:r w:rsidRPr="0048156E">
        <w:rPr>
          <w:color w:val="000000" w:themeColor="text1"/>
          <w:sz w:val="16"/>
          <w:szCs w:val="16"/>
        </w:rPr>
        <w:t>But there is still opportunity for growth. Most of the industry’s remarkable progress </w:t>
      </w:r>
      <w:hyperlink r:id="rId17" w:tgtFrame="_blank" w:history="1">
        <w:r w:rsidRPr="0048156E">
          <w:rPr>
            <w:rStyle w:val="Hyperlink"/>
            <w:rFonts w:eastAsiaTheme="majorEastAsia"/>
            <w:color w:val="000000" w:themeColor="text1"/>
            <w:sz w:val="16"/>
            <w:szCs w:val="16"/>
            <w:bdr w:val="none" w:sz="0" w:space="0" w:color="auto" w:frame="1"/>
          </w:rPr>
          <w:t>is limited to a few companies, and their efforts are too reliant on donor dollars</w:t>
        </w:r>
      </w:hyperlink>
      <w:r w:rsidRPr="0048156E">
        <w:rPr>
          <w:color w:val="000000" w:themeColor="text1"/>
          <w:sz w:val="16"/>
          <w:szCs w:val="16"/>
        </w:rPr>
        <w:t>, according to a report issued last month by the Access to Medicine Foundation, which publishes the index, and interviews with experts.</w:t>
      </w:r>
    </w:p>
    <w:p w14:paraId="35B37D27" w14:textId="0CD7D071" w:rsidR="008C2C95" w:rsidRDefault="008C2C95" w:rsidP="008C2C95">
      <w:pPr>
        <w:pStyle w:val="Heading2"/>
      </w:pPr>
      <w:r>
        <w:lastRenderedPageBreak/>
        <w:t>Biopiracy</w:t>
      </w:r>
    </w:p>
    <w:p w14:paraId="7374E7EA" w14:textId="77777777" w:rsidR="008C2C95" w:rsidRPr="00097125" w:rsidRDefault="008C2C95" w:rsidP="008C2C95">
      <w:pPr>
        <w:pStyle w:val="Heading4"/>
        <w:rPr>
          <w:rFonts w:cs="Times New Roman"/>
        </w:rPr>
      </w:pPr>
      <w:r w:rsidRPr="00097125">
        <w:rPr>
          <w:rFonts w:cs="Times New Roman"/>
        </w:rPr>
        <w:t xml:space="preserve">No environment impact – tipping points are </w:t>
      </w:r>
      <w:proofErr w:type="gramStart"/>
      <w:r w:rsidRPr="00097125">
        <w:rPr>
          <w:rFonts w:cs="Times New Roman"/>
          <w:u w:val="single"/>
        </w:rPr>
        <w:t>wrong</w:t>
      </w:r>
      <w:proofErr w:type="gramEnd"/>
      <w:r w:rsidRPr="00097125">
        <w:rPr>
          <w:rFonts w:cs="Times New Roman"/>
        </w:rPr>
        <w:t xml:space="preserve"> and </w:t>
      </w:r>
      <w:r w:rsidRPr="00097125">
        <w:rPr>
          <w:rFonts w:cs="Times New Roman"/>
          <w:u w:val="single"/>
        </w:rPr>
        <w:t>we don’t need biodiversity</w:t>
      </w:r>
      <w:r w:rsidRPr="00097125">
        <w:rPr>
          <w:rFonts w:cs="Times New Roman"/>
        </w:rPr>
        <w:t xml:space="preserve"> to survive</w:t>
      </w:r>
    </w:p>
    <w:p w14:paraId="66F1E069" w14:textId="77777777" w:rsidR="008C2C95" w:rsidRPr="00097125" w:rsidRDefault="008C2C95" w:rsidP="008C2C95">
      <w:pPr>
        <w:rPr>
          <w:rStyle w:val="Style13ptBold"/>
        </w:rPr>
      </w:pPr>
      <w:r w:rsidRPr="001E7FFD">
        <w:t>Barry</w:t>
      </w:r>
      <w:r>
        <w:rPr>
          <w:rStyle w:val="Style13ptBold"/>
        </w:rPr>
        <w:t xml:space="preserve"> </w:t>
      </w:r>
      <w:r w:rsidRPr="00097125">
        <w:rPr>
          <w:rStyle w:val="Style13ptBold"/>
        </w:rPr>
        <w:t xml:space="preserve">Brook </w:t>
      </w:r>
      <w:r>
        <w:rPr>
          <w:rStyle w:val="Style13ptBold"/>
        </w:rPr>
        <w:t xml:space="preserve">15, </w:t>
      </w:r>
      <w:r w:rsidRPr="00097125">
        <w:t>PhD in Population Viability Analysis and Conservation Biology @ Macquarie University, Australian Laureate Professor and Chair of Environmental Sustainability at the University of Tasmania, former Director of Climate Science at the Environment Institute, “The Limits of Planetary Boundaries 2.0,” 16 January 2015, https://bravenewclimate.com/2015/01/16/the-limits-of-planetary-boundaries-2-0/</w:t>
      </w:r>
    </w:p>
    <w:p w14:paraId="683B0544" w14:textId="77777777" w:rsidR="008C2C95" w:rsidRPr="001E7FFD" w:rsidRDefault="008C2C95" w:rsidP="008C2C95">
      <w:pPr>
        <w:rPr>
          <w:sz w:val="16"/>
        </w:rPr>
      </w:pPr>
      <w:r w:rsidRPr="001E7FFD">
        <w:rPr>
          <w:sz w:val="16"/>
        </w:rPr>
        <w:t xml:space="preserve">Steffen et al (2015) revise the “planetary boundaries framework” initially proposed in 2009 as the “safe limits” for human alteration of Earth </w:t>
      </w:r>
      <w:proofErr w:type="gramStart"/>
      <w:r w:rsidRPr="001E7FFD">
        <w:rPr>
          <w:sz w:val="16"/>
        </w:rPr>
        <w:t>processes(</w:t>
      </w:r>
      <w:proofErr w:type="spellStart"/>
      <w:proofErr w:type="gramEnd"/>
      <w:r w:rsidRPr="001E7FFD">
        <w:rPr>
          <w:sz w:val="16"/>
        </w:rPr>
        <w:t>Rockstrom</w:t>
      </w:r>
      <w:proofErr w:type="spellEnd"/>
      <w:r w:rsidRPr="001E7FFD">
        <w:rPr>
          <w:sz w:val="16"/>
        </w:rPr>
        <w:t xml:space="preserve"> et al 2009). Limiting human harm to environments is a major challenge and we applaud all efforts to increase the public utility of global-change science. Yet </w:t>
      </w:r>
      <w:r w:rsidRPr="00097125">
        <w:rPr>
          <w:rStyle w:val="StyleUnderline"/>
        </w:rPr>
        <w:t>the planetary boundaries</w:t>
      </w:r>
      <w:r w:rsidRPr="001E7FFD">
        <w:rPr>
          <w:sz w:val="16"/>
        </w:rPr>
        <w:t xml:space="preserve"> (PB) </w:t>
      </w:r>
      <w:r w:rsidRPr="00097125">
        <w:rPr>
          <w:rStyle w:val="StyleUnderline"/>
        </w:rPr>
        <w:t>framework</w:t>
      </w:r>
      <w:r w:rsidRPr="001E7FFD">
        <w:rPr>
          <w:sz w:val="16"/>
        </w:rPr>
        <w:t xml:space="preserve"> </w:t>
      </w:r>
      <w:r w:rsidRPr="00097125">
        <w:rPr>
          <w:rStyle w:val="StyleUnderline"/>
        </w:rPr>
        <w:t>– in its original form and as revised by Steffen et al</w:t>
      </w:r>
      <w:r w:rsidRPr="001E7FFD">
        <w:rPr>
          <w:sz w:val="16"/>
        </w:rPr>
        <w:t xml:space="preserve"> – </w:t>
      </w:r>
      <w:r w:rsidRPr="00097125">
        <w:rPr>
          <w:rStyle w:val="Emphasis"/>
        </w:rPr>
        <w:t>obscures</w:t>
      </w:r>
      <w:r w:rsidRPr="001E7FFD">
        <w:rPr>
          <w:sz w:val="16"/>
        </w:rPr>
        <w:t xml:space="preserve"> </w:t>
      </w:r>
      <w:r w:rsidRPr="00097125">
        <w:rPr>
          <w:rStyle w:val="StyleUnderline"/>
        </w:rPr>
        <w:t>rather than clarifies the environmental and sustainability challenges faced by humanity this century</w:t>
      </w:r>
      <w:r w:rsidRPr="001E7FFD">
        <w:rPr>
          <w:sz w:val="16"/>
        </w:rPr>
        <w:t>. Steffen et al concede that “</w:t>
      </w:r>
      <w:r w:rsidRPr="00F22002">
        <w:rPr>
          <w:rStyle w:val="StyleUnderline"/>
          <w:highlight w:val="green"/>
        </w:rPr>
        <w:t>not all Earth system processes</w:t>
      </w:r>
      <w:r w:rsidRPr="00097125">
        <w:rPr>
          <w:rStyle w:val="StyleUnderline"/>
        </w:rPr>
        <w:t xml:space="preserve"> included in the PB </w:t>
      </w:r>
      <w:r w:rsidRPr="00F22002">
        <w:rPr>
          <w:rStyle w:val="StyleUnderline"/>
          <w:highlight w:val="green"/>
        </w:rPr>
        <w:t>have</w:t>
      </w:r>
      <w:r w:rsidRPr="00097125">
        <w:rPr>
          <w:rStyle w:val="StyleUnderline"/>
        </w:rPr>
        <w:t xml:space="preserve"> </w:t>
      </w:r>
      <w:r w:rsidRPr="00F22002">
        <w:rPr>
          <w:rStyle w:val="Emphasis"/>
          <w:highlight w:val="green"/>
        </w:rPr>
        <w:t>singular thresholds</w:t>
      </w:r>
      <w:r w:rsidRPr="00097125">
        <w:rPr>
          <w:rStyle w:val="StyleUnderline"/>
        </w:rPr>
        <w:t xml:space="preserve"> at the global/continental/ocean basin level</w:t>
      </w:r>
      <w:r w:rsidRPr="001E7FFD">
        <w:rPr>
          <w:sz w:val="16"/>
        </w:rPr>
        <w:t xml:space="preserve">.” </w:t>
      </w:r>
      <w:r w:rsidRPr="00F22002">
        <w:rPr>
          <w:rStyle w:val="StyleUnderline"/>
          <w:highlight w:val="green"/>
        </w:rPr>
        <w:t>Such processes include</w:t>
      </w:r>
      <w:r w:rsidRPr="00097125">
        <w:rPr>
          <w:rStyle w:val="StyleUnderline"/>
        </w:rPr>
        <w:t xml:space="preserve"> </w:t>
      </w:r>
      <w:r w:rsidRPr="00F22002">
        <w:rPr>
          <w:rStyle w:val="Emphasis"/>
          <w:highlight w:val="green"/>
        </w:rPr>
        <w:t>biosphere integrity</w:t>
      </w:r>
      <w:r w:rsidRPr="001E7FFD">
        <w:rPr>
          <w:sz w:val="16"/>
        </w:rPr>
        <w:t xml:space="preserve"> (see Brook et al 2013), </w:t>
      </w:r>
      <w:r w:rsidRPr="00F22002">
        <w:rPr>
          <w:rStyle w:val="Emphasis"/>
          <w:highlight w:val="green"/>
        </w:rPr>
        <w:t>biogeochemical flows</w:t>
      </w:r>
      <w:r w:rsidRPr="001E7FFD">
        <w:rPr>
          <w:sz w:val="16"/>
        </w:rPr>
        <w:t xml:space="preserve">, </w:t>
      </w:r>
      <w:r w:rsidRPr="00F22002">
        <w:rPr>
          <w:rStyle w:val="Emphasis"/>
          <w:highlight w:val="green"/>
        </w:rPr>
        <w:t>freshwater use</w:t>
      </w:r>
      <w:r w:rsidRPr="001E7FFD">
        <w:rPr>
          <w:sz w:val="16"/>
        </w:rPr>
        <w:t xml:space="preserve">, </w:t>
      </w:r>
      <w:r w:rsidRPr="00F22002">
        <w:rPr>
          <w:rStyle w:val="StyleUnderline"/>
          <w:highlight w:val="green"/>
        </w:rPr>
        <w:t>and</w:t>
      </w:r>
      <w:r w:rsidRPr="001E7FFD">
        <w:rPr>
          <w:sz w:val="16"/>
        </w:rPr>
        <w:t xml:space="preserve"> </w:t>
      </w:r>
      <w:r w:rsidRPr="00F22002">
        <w:rPr>
          <w:rStyle w:val="Emphasis"/>
          <w:highlight w:val="green"/>
        </w:rPr>
        <w:t>land-system change</w:t>
      </w:r>
      <w:r w:rsidRPr="001E7FFD">
        <w:rPr>
          <w:sz w:val="16"/>
        </w:rPr>
        <w:t xml:space="preserve">. “Nevertheless,” they continue, “it is important that boundaries be established for these processes.” Why? </w:t>
      </w:r>
      <w:r w:rsidRPr="00097125">
        <w:rPr>
          <w:rStyle w:val="StyleUnderline"/>
        </w:rPr>
        <w:t xml:space="preserve">Where a global threshold is unknown or lacking, </w:t>
      </w:r>
      <w:r w:rsidRPr="00F22002">
        <w:rPr>
          <w:rStyle w:val="StyleUnderline"/>
          <w:highlight w:val="green"/>
        </w:rPr>
        <w:t>there is</w:t>
      </w:r>
      <w:r w:rsidRPr="00097125">
        <w:rPr>
          <w:rStyle w:val="StyleUnderline"/>
        </w:rPr>
        <w:t xml:space="preserve"> </w:t>
      </w:r>
      <w:r w:rsidRPr="00F22002">
        <w:rPr>
          <w:rStyle w:val="Emphasis"/>
          <w:highlight w:val="green"/>
        </w:rPr>
        <w:t>no scientifically robust way</w:t>
      </w:r>
      <w:r w:rsidRPr="00097125">
        <w:rPr>
          <w:rStyle w:val="StyleUnderline"/>
        </w:rPr>
        <w:t xml:space="preserve"> </w:t>
      </w:r>
      <w:r w:rsidRPr="00F22002">
        <w:rPr>
          <w:rStyle w:val="StyleUnderline"/>
          <w:highlight w:val="green"/>
        </w:rPr>
        <w:t>of specifying</w:t>
      </w:r>
      <w:r w:rsidRPr="00097125">
        <w:rPr>
          <w:rStyle w:val="StyleUnderline"/>
        </w:rPr>
        <w:t xml:space="preserve"> such </w:t>
      </w:r>
      <w:r w:rsidRPr="00F22002">
        <w:rPr>
          <w:rStyle w:val="StyleUnderline"/>
          <w:highlight w:val="green"/>
        </w:rPr>
        <w:t>a boundary</w:t>
      </w:r>
      <w:r w:rsidRPr="001E7FFD">
        <w:rPr>
          <w:sz w:val="16"/>
        </w:rPr>
        <w:t xml:space="preserve"> – </w:t>
      </w:r>
      <w:r w:rsidRPr="00F22002">
        <w:rPr>
          <w:rStyle w:val="StyleUnderline"/>
          <w:highlight w:val="green"/>
        </w:rPr>
        <w:t>determining a limit</w:t>
      </w:r>
      <w:r w:rsidRPr="00097125">
        <w:rPr>
          <w:rStyle w:val="StyleUnderline"/>
        </w:rPr>
        <w:t xml:space="preserve"> along a continuum of environmental change </w:t>
      </w:r>
      <w:r w:rsidRPr="00F22002">
        <w:rPr>
          <w:rStyle w:val="StyleUnderline"/>
          <w:highlight w:val="green"/>
        </w:rPr>
        <w:t>becomes a matter of</w:t>
      </w:r>
      <w:r w:rsidRPr="00097125">
        <w:rPr>
          <w:rStyle w:val="StyleUnderline"/>
        </w:rPr>
        <w:t xml:space="preserve"> </w:t>
      </w:r>
      <w:r w:rsidRPr="00F22002">
        <w:rPr>
          <w:rStyle w:val="Emphasis"/>
          <w:highlight w:val="green"/>
        </w:rPr>
        <w:t>guesswork</w:t>
      </w:r>
      <w:r w:rsidRPr="00097125">
        <w:rPr>
          <w:rStyle w:val="Emphasis"/>
        </w:rPr>
        <w:t xml:space="preserve"> or speculation</w:t>
      </w:r>
      <w:r w:rsidRPr="001E7FFD">
        <w:rPr>
          <w:sz w:val="16"/>
        </w:rPr>
        <w:t xml:space="preserve"> (see e.g. Bass </w:t>
      </w:r>
      <w:proofErr w:type="gramStart"/>
      <w:r w:rsidRPr="001E7FFD">
        <w:rPr>
          <w:sz w:val="16"/>
        </w:rPr>
        <w:t>2009;Nordhaus</w:t>
      </w:r>
      <w:proofErr w:type="gramEnd"/>
      <w:r w:rsidRPr="001E7FFD">
        <w:rPr>
          <w:sz w:val="16"/>
        </w:rPr>
        <w:t xml:space="preserve"> et al 2012). </w:t>
      </w:r>
      <w:r w:rsidRPr="00097125">
        <w:rPr>
          <w:rStyle w:val="StyleUnderline"/>
        </w:rPr>
        <w:t xml:space="preserve">For instance, the land-system boundary for temperate forest is set at 50% of forest cover remaining. There is </w:t>
      </w:r>
      <w:r w:rsidRPr="00097125">
        <w:rPr>
          <w:rStyle w:val="Emphasis"/>
        </w:rPr>
        <w:t>no robust justification</w:t>
      </w:r>
      <w:r w:rsidRPr="001E7FFD">
        <w:rPr>
          <w:sz w:val="16"/>
        </w:rPr>
        <w:t xml:space="preserve"> </w:t>
      </w:r>
      <w:r w:rsidRPr="00097125">
        <w:rPr>
          <w:rStyle w:val="StyleUnderline"/>
        </w:rPr>
        <w:t>for why this boundary should not be 40%, or 70%, or some other level.</w:t>
      </w:r>
      <w:r>
        <w:rPr>
          <w:rStyle w:val="StyleUnderline"/>
        </w:rPr>
        <w:t xml:space="preserve"> </w:t>
      </w:r>
      <w:r w:rsidRPr="001E7FFD">
        <w:rPr>
          <w:sz w:val="16"/>
        </w:rPr>
        <w:t xml:space="preserve">While the stated objective of </w:t>
      </w:r>
      <w:r w:rsidRPr="00F22002">
        <w:rPr>
          <w:rStyle w:val="StyleUnderline"/>
          <w:highlight w:val="green"/>
        </w:rPr>
        <w:t>the PB framework</w:t>
      </w:r>
      <w:r w:rsidRPr="001E7FFD">
        <w:rPr>
          <w:sz w:val="16"/>
        </w:rPr>
        <w:t xml:space="preserve"> is to “guide human societies” away from a state of the Earth system that is “less hospitable to the development of human societies”, it </w:t>
      </w:r>
      <w:r w:rsidRPr="00F22002">
        <w:rPr>
          <w:rStyle w:val="Emphasis"/>
          <w:highlight w:val="green"/>
        </w:rPr>
        <w:t>offers little scientific evidence</w:t>
      </w:r>
      <w:r w:rsidRPr="00097125">
        <w:rPr>
          <w:rStyle w:val="StyleUnderline"/>
        </w:rPr>
        <w:t xml:space="preserve"> </w:t>
      </w:r>
      <w:r w:rsidRPr="00F22002">
        <w:rPr>
          <w:rStyle w:val="StyleUnderline"/>
          <w:highlight w:val="green"/>
        </w:rPr>
        <w:t>to support the connection between the</w:t>
      </w:r>
      <w:r w:rsidRPr="00097125">
        <w:rPr>
          <w:rStyle w:val="StyleUnderline"/>
        </w:rPr>
        <w:t xml:space="preserve"> </w:t>
      </w:r>
      <w:r w:rsidRPr="00F22002">
        <w:rPr>
          <w:rStyle w:val="StyleUnderline"/>
          <w:highlight w:val="green"/>
        </w:rPr>
        <w:t>global state of</w:t>
      </w:r>
      <w:r w:rsidRPr="00097125">
        <w:rPr>
          <w:rStyle w:val="StyleUnderline"/>
        </w:rPr>
        <w:t xml:space="preserve"> specific Earth </w:t>
      </w:r>
      <w:r w:rsidRPr="00F22002">
        <w:rPr>
          <w:rStyle w:val="StyleUnderline"/>
          <w:highlight w:val="green"/>
        </w:rPr>
        <w:t>system processes and human well-being</w:t>
      </w:r>
      <w:r w:rsidRPr="001E7FFD">
        <w:rPr>
          <w:sz w:val="16"/>
        </w:rPr>
        <w:t xml:space="preserve">. </w:t>
      </w:r>
      <w:r w:rsidRPr="00097125">
        <w:rPr>
          <w:rStyle w:val="StyleUnderline"/>
        </w:rPr>
        <w:t xml:space="preserve">Instead, </w:t>
      </w:r>
      <w:r w:rsidRPr="00F22002">
        <w:rPr>
          <w:rStyle w:val="StyleUnderline"/>
          <w:highlight w:val="green"/>
        </w:rPr>
        <w:t>the Holocene environment</w:t>
      </w:r>
      <w:r w:rsidRPr="001E7FFD">
        <w:rPr>
          <w:sz w:val="16"/>
        </w:rPr>
        <w:t xml:space="preserve"> (the most recent 10,000 years) </w:t>
      </w:r>
      <w:r w:rsidRPr="00F22002">
        <w:rPr>
          <w:rStyle w:val="StyleUnderline"/>
          <w:highlight w:val="green"/>
        </w:rPr>
        <w:t>is</w:t>
      </w:r>
      <w:r w:rsidRPr="001E7FFD">
        <w:rPr>
          <w:sz w:val="16"/>
        </w:rPr>
        <w:t xml:space="preserve"> </w:t>
      </w:r>
      <w:r w:rsidRPr="00F22002">
        <w:rPr>
          <w:rStyle w:val="Emphasis"/>
          <w:highlight w:val="green"/>
        </w:rPr>
        <w:t>assumed to be ideal</w:t>
      </w:r>
      <w:r w:rsidRPr="001E7FFD">
        <w:rPr>
          <w:sz w:val="16"/>
        </w:rPr>
        <w:t xml:space="preserve">. </w:t>
      </w:r>
      <w:r w:rsidRPr="00F22002">
        <w:rPr>
          <w:rStyle w:val="Emphasis"/>
          <w:highlight w:val="green"/>
        </w:rPr>
        <w:t>Yet</w:t>
      </w:r>
      <w:r w:rsidRPr="00097125">
        <w:rPr>
          <w:rStyle w:val="StyleUnderline"/>
        </w:rPr>
        <w:t xml:space="preserve"> most species evolved before the Holocene and </w:t>
      </w:r>
      <w:r w:rsidRPr="00F22002">
        <w:rPr>
          <w:rStyle w:val="StyleUnderline"/>
          <w:highlight w:val="green"/>
        </w:rPr>
        <w:t>the</w:t>
      </w:r>
      <w:r w:rsidRPr="00097125">
        <w:rPr>
          <w:rStyle w:val="StyleUnderline"/>
        </w:rPr>
        <w:t xml:space="preserve"> contemporary </w:t>
      </w:r>
      <w:r w:rsidRPr="00F22002">
        <w:rPr>
          <w:rStyle w:val="StyleUnderline"/>
          <w:highlight w:val="green"/>
        </w:rPr>
        <w:t>ecosystems that sustain humanity are</w:t>
      </w:r>
      <w:r w:rsidRPr="00097125">
        <w:rPr>
          <w:rStyle w:val="StyleUnderline"/>
        </w:rPr>
        <w:t xml:space="preserve"> </w:t>
      </w:r>
      <w:r w:rsidRPr="00F22002">
        <w:rPr>
          <w:rStyle w:val="Emphasis"/>
          <w:highlight w:val="green"/>
        </w:rPr>
        <w:t>agroecosystems</w:t>
      </w:r>
      <w:r w:rsidRPr="001E7FFD">
        <w:rPr>
          <w:sz w:val="16"/>
        </w:rPr>
        <w:t xml:space="preserve">, </w:t>
      </w:r>
      <w:r w:rsidRPr="00F22002">
        <w:rPr>
          <w:rStyle w:val="Emphasis"/>
          <w:highlight w:val="green"/>
        </w:rPr>
        <w:t xml:space="preserve">urban </w:t>
      </w:r>
      <w:proofErr w:type="gramStart"/>
      <w:r w:rsidRPr="00F22002">
        <w:rPr>
          <w:rStyle w:val="Emphasis"/>
          <w:highlight w:val="green"/>
        </w:rPr>
        <w:t>ecosystems</w:t>
      </w:r>
      <w:proofErr w:type="gramEnd"/>
      <w:r w:rsidRPr="001E7FFD">
        <w:rPr>
          <w:sz w:val="16"/>
        </w:rPr>
        <w:t xml:space="preserve"> </w:t>
      </w:r>
      <w:r w:rsidRPr="00F22002">
        <w:rPr>
          <w:rStyle w:val="StyleUnderline"/>
          <w:highlight w:val="green"/>
        </w:rPr>
        <w:t>and other</w:t>
      </w:r>
      <w:r w:rsidRPr="001E7FFD">
        <w:rPr>
          <w:sz w:val="16"/>
        </w:rPr>
        <w:t xml:space="preserve"> </w:t>
      </w:r>
      <w:r w:rsidRPr="00F22002">
        <w:rPr>
          <w:rStyle w:val="Emphasis"/>
          <w:highlight w:val="green"/>
        </w:rPr>
        <w:t>human-altered ecosystems</w:t>
      </w:r>
      <w:r w:rsidRPr="001E7FFD">
        <w:rPr>
          <w:sz w:val="16"/>
        </w:rPr>
        <w:t xml:space="preserve"> </w:t>
      </w:r>
      <w:r w:rsidRPr="00097125">
        <w:rPr>
          <w:rStyle w:val="StyleUnderline"/>
        </w:rPr>
        <w:t>that in themselves represent some of the most important global and local environmental changes that characterize the Anthropocene</w:t>
      </w:r>
      <w:r w:rsidRPr="001E7FFD">
        <w:rPr>
          <w:sz w:val="16"/>
        </w:rPr>
        <w:t xml:space="preserve">. </w:t>
      </w:r>
      <w:r w:rsidRPr="00097125">
        <w:rPr>
          <w:rStyle w:val="StyleUnderline"/>
        </w:rPr>
        <w:t>Contrary to the authors’ claim that the Holocene is the “only state of the planet that we know for certain can support contemporary human societies,”</w:t>
      </w:r>
      <w:r w:rsidRPr="001E7FFD">
        <w:rPr>
          <w:sz w:val="16"/>
        </w:rPr>
        <w:t xml:space="preserve"> </w:t>
      </w:r>
      <w:r w:rsidRPr="00F22002">
        <w:rPr>
          <w:rStyle w:val="StyleUnderline"/>
          <w:highlight w:val="green"/>
        </w:rPr>
        <w:t>the</w:t>
      </w:r>
      <w:r w:rsidRPr="00097125">
        <w:rPr>
          <w:rStyle w:val="StyleUnderline"/>
        </w:rPr>
        <w:t xml:space="preserve"> </w:t>
      </w:r>
      <w:r w:rsidRPr="00F22002">
        <w:rPr>
          <w:rStyle w:val="Emphasis"/>
          <w:highlight w:val="green"/>
        </w:rPr>
        <w:t>human-altered ecosystems</w:t>
      </w:r>
      <w:r w:rsidRPr="00097125">
        <w:rPr>
          <w:rStyle w:val="StyleUnderline"/>
        </w:rPr>
        <w:t xml:space="preserve"> of the Anthropocene </w:t>
      </w:r>
      <w:r w:rsidRPr="00F22002">
        <w:rPr>
          <w:rStyle w:val="StyleUnderline"/>
          <w:highlight w:val="green"/>
        </w:rPr>
        <w:t>represent the only state of the planet that we know</w:t>
      </w:r>
      <w:r w:rsidRPr="00097125">
        <w:rPr>
          <w:rStyle w:val="StyleUnderline"/>
        </w:rPr>
        <w:t xml:space="preserve"> for certain </w:t>
      </w:r>
      <w:r w:rsidRPr="00F22002">
        <w:rPr>
          <w:rStyle w:val="StyleUnderline"/>
          <w:highlight w:val="green"/>
        </w:rPr>
        <w:t>can support contemporary civilization</w:t>
      </w:r>
      <w:r w:rsidRPr="001E7FFD">
        <w:rPr>
          <w:sz w:val="16"/>
        </w:rPr>
        <w:t xml:space="preserve">. Human alteration of environments produces multiple effects, some advantageous to societies, such as enhanced food production, and some detrimental, like environmental pollution with toxic chemicals, excess nutrients and carbon emissions from fossil fuels, and the loss of wildlife and their habitats. The key to better environmental outcomes is not in ending human alteration of environments but in anticipating and mitigating their negative consequences. These decisions and trade-offs should be guided by robust evidence, with global-change science investigating the connections and tradeoffs between the state of the environment and human well-being in the context of the local setting, rather than by framing and reframing environmental challenges in terms of untestable assumptions about the virtues of past environments. </w:t>
      </w:r>
      <w:r w:rsidRPr="00097125">
        <w:rPr>
          <w:rStyle w:val="StyleUnderline"/>
        </w:rPr>
        <w:t xml:space="preserve">Even without specifying exact global boundaries, global metrics can be </w:t>
      </w:r>
      <w:r w:rsidRPr="00097125">
        <w:rPr>
          <w:rStyle w:val="Emphasis"/>
        </w:rPr>
        <w:t>highly misleading for policy</w:t>
      </w:r>
      <w:r w:rsidRPr="001E7FFD">
        <w:rPr>
          <w:sz w:val="16"/>
        </w:rPr>
        <w:t xml:space="preserve">. </w:t>
      </w:r>
      <w:r w:rsidRPr="00097125">
        <w:rPr>
          <w:rStyle w:val="StyleUnderline"/>
        </w:rPr>
        <w:t xml:space="preserve">For example, with nitrogen, where </w:t>
      </w:r>
      <w:proofErr w:type="gramStart"/>
      <w:r w:rsidRPr="00097125">
        <w:rPr>
          <w:rStyle w:val="StyleUnderline"/>
        </w:rPr>
        <w:t>the majority of</w:t>
      </w:r>
      <w:proofErr w:type="gramEnd"/>
      <w:r w:rsidRPr="00097125">
        <w:rPr>
          <w:rStyle w:val="StyleUnderline"/>
        </w:rPr>
        <w:t xml:space="preserve"> human emissions come from synthetic fertilizers, the real-world challenge is to apply just the right amount of nitrogen to optimize crop yields while minimizing nitrogen losses that harm aquatic ecosystems</w:t>
      </w:r>
      <w:r w:rsidRPr="001E7FFD">
        <w:rPr>
          <w:sz w:val="16"/>
        </w:rPr>
        <w:t xml:space="preserve">. </w:t>
      </w:r>
      <w:r w:rsidRPr="00097125">
        <w:rPr>
          <w:rStyle w:val="StyleUnderline"/>
        </w:rPr>
        <w:t xml:space="preserve">Reducing fertilizer application in Africa might seem beneficial globally, yet the result in this region would be even poorer crop yields without any notable reduction in nitrogen pollution; Africa’s fertilizer </w:t>
      </w:r>
      <w:r w:rsidRPr="00097125">
        <w:rPr>
          <w:rStyle w:val="StyleUnderline"/>
        </w:rPr>
        <w:lastRenderedPageBreak/>
        <w:t xml:space="preserve">use is already suboptimal for crop yields. </w:t>
      </w:r>
      <w:r w:rsidRPr="00F22002">
        <w:rPr>
          <w:rStyle w:val="StyleUnderline"/>
          <w:highlight w:val="green"/>
        </w:rPr>
        <w:t xml:space="preserve">What can look like a </w:t>
      </w:r>
      <w:proofErr w:type="gramStart"/>
      <w:r w:rsidRPr="00F22002">
        <w:rPr>
          <w:rStyle w:val="StyleUnderline"/>
          <w:highlight w:val="green"/>
        </w:rPr>
        <w:t>good</w:t>
      </w:r>
      <w:proofErr w:type="gramEnd"/>
      <w:r w:rsidRPr="00F22002">
        <w:rPr>
          <w:rStyle w:val="StyleUnderline"/>
          <w:highlight w:val="green"/>
        </w:rPr>
        <w:t xml:space="preserve"> or a bad thing globally can</w:t>
      </w:r>
      <w:r w:rsidRPr="00097125">
        <w:rPr>
          <w:rStyle w:val="StyleUnderline"/>
        </w:rPr>
        <w:t xml:space="preserve"> </w:t>
      </w:r>
      <w:r w:rsidRPr="00F22002">
        <w:rPr>
          <w:rStyle w:val="Emphasis"/>
          <w:highlight w:val="green"/>
        </w:rPr>
        <w:t>prove exactly the opposite</w:t>
      </w:r>
      <w:r w:rsidRPr="00097125">
        <w:rPr>
          <w:rStyle w:val="StyleUnderline"/>
        </w:rPr>
        <w:t xml:space="preserve"> </w:t>
      </w:r>
      <w:r w:rsidRPr="00F22002">
        <w:rPr>
          <w:rStyle w:val="StyleUnderline"/>
          <w:highlight w:val="green"/>
        </w:rPr>
        <w:t>when viewed regionally and locally</w:t>
      </w:r>
      <w:r w:rsidRPr="001E7FFD">
        <w:rPr>
          <w:sz w:val="16"/>
        </w:rPr>
        <w:t>. What use is a global indicator for a local issue? As in real estate, location is everything.</w:t>
      </w:r>
    </w:p>
    <w:p w14:paraId="4E64288F" w14:textId="77777777" w:rsidR="008C2C95" w:rsidRPr="008C2C95" w:rsidRDefault="008C2C95" w:rsidP="008C2C95"/>
    <w:sectPr w:rsidR="008C2C95" w:rsidRPr="008C2C9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2C9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C95"/>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9F0D41"/>
  <w14:defaultImageDpi w14:val="300"/>
  <w15:docId w15:val="{D4AA85FB-FC06-C54D-A22D-9DA42C40D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2C9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C2C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C2C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C2C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1121,No Spacing111111,No Spacing211,No Spacing12,No Spacing2111,No Spacing11,No Spacing111,No Spacing112,tags,No Spacing11111,small space,Dont use,ta,Car,CD - Cite,t,Ta"/>
    <w:basedOn w:val="Normal"/>
    <w:next w:val="Normal"/>
    <w:link w:val="Heading4Char"/>
    <w:uiPriority w:val="9"/>
    <w:unhideWhenUsed/>
    <w:qFormat/>
    <w:rsid w:val="008C2C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C2C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2C95"/>
  </w:style>
  <w:style w:type="character" w:customStyle="1" w:styleId="Heading1Char">
    <w:name w:val="Heading 1 Char"/>
    <w:aliases w:val="Pocket Char"/>
    <w:basedOn w:val="DefaultParagraphFont"/>
    <w:link w:val="Heading1"/>
    <w:uiPriority w:val="9"/>
    <w:rsid w:val="008C2C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C2C9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C2C9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1121 Char,No Spacing111111 Char,No Spacing211 Char,No Spacing12 Char,No Spacing2111 Char,No Spacing11 Char,tags Char"/>
    <w:basedOn w:val="DefaultParagraphFont"/>
    <w:link w:val="Heading4"/>
    <w:uiPriority w:val="9"/>
    <w:rsid w:val="008C2C9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8C2C95"/>
    <w:rPr>
      <w:b/>
      <w:sz w:val="26"/>
      <w:u w:val="none"/>
    </w:rPr>
  </w:style>
  <w:style w:type="character" w:customStyle="1" w:styleId="StyleUnderline">
    <w:name w:val="Style Underline"/>
    <w:aliases w:val="Underline,Style Bold Underline,Intense Emphasis1,apple-style-span + 6 pt,Kern at 16 pt,Intense Emphasis11,Intense Emphasis2,HHeading 3 + 12 pt,Cards + Font: 12 pt Char,Citation Char Char Char,ci,Style,Intense Emphasis111,Bold,c,cite,B,Bo"/>
    <w:basedOn w:val="DefaultParagraphFont"/>
    <w:uiPriority w:val="1"/>
    <w:qFormat/>
    <w:rsid w:val="008C2C95"/>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Text 8,s"/>
    <w:basedOn w:val="DefaultParagraphFont"/>
    <w:link w:val="textbold"/>
    <w:uiPriority w:val="20"/>
    <w:qFormat/>
    <w:rsid w:val="008C2C9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C2C95"/>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heading 1 (block title),Important,Read,Card Text"/>
    <w:basedOn w:val="DefaultParagraphFont"/>
    <w:link w:val="NoSpacing"/>
    <w:uiPriority w:val="99"/>
    <w:unhideWhenUsed/>
    <w:rsid w:val="008C2C95"/>
    <w:rPr>
      <w:color w:val="auto"/>
      <w:u w:val="none"/>
    </w:rPr>
  </w:style>
  <w:style w:type="paragraph" w:styleId="DocumentMap">
    <w:name w:val="Document Map"/>
    <w:basedOn w:val="Normal"/>
    <w:link w:val="DocumentMapChar"/>
    <w:uiPriority w:val="99"/>
    <w:semiHidden/>
    <w:unhideWhenUsed/>
    <w:rsid w:val="008C2C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C2C95"/>
    <w:rPr>
      <w:rFonts w:ascii="Lucida Grande" w:hAnsi="Lucida Grande" w:cs="Lucida Grande"/>
    </w:rPr>
  </w:style>
  <w:style w:type="paragraph" w:customStyle="1" w:styleId="textbold">
    <w:name w:val="text bold"/>
    <w:basedOn w:val="Normal"/>
    <w:link w:val="Emphasis"/>
    <w:uiPriority w:val="20"/>
    <w:qFormat/>
    <w:rsid w:val="008C2C95"/>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paragraph" w:styleId="NoSpacing">
    <w:name w:val="No Spacing"/>
    <w:aliases w:val="Card Format,ClearFormatting,Clear,DDI Tag,Tag Title,No Spacing51,Tag and Cite,Very Small Text,Dont u,No Spacing311"/>
    <w:basedOn w:val="Heading1"/>
    <w:link w:val="Hyperlink"/>
    <w:autoRedefine/>
    <w:uiPriority w:val="99"/>
    <w:qFormat/>
    <w:rsid w:val="008C2C9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ss-axufdj">
    <w:name w:val="css-axufdj"/>
    <w:basedOn w:val="Normal"/>
    <w:rsid w:val="008C2C95"/>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times.com/2015/12/16/health/hepatitis-c-treatment-egypt.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2019/06/24/health/drugs-poor-countries-africa.html" TargetMode="External"/><Relationship Id="rId17" Type="http://schemas.openxmlformats.org/officeDocument/2006/relationships/hyperlink" Target="https://accesstomedicinefoundation.org/news/new-study-from-the-foundation-analyses-10-years-of-data-on-pharma-companies-and-access-to-medicine" TargetMode="External"/><Relationship Id="rId2" Type="http://schemas.openxmlformats.org/officeDocument/2006/relationships/customXml" Target="../customXml/item2.xml"/><Relationship Id="rId16" Type="http://schemas.openxmlformats.org/officeDocument/2006/relationships/hyperlink" Target="https://accesstomedicinefoundation.org/access-to-medicine-index/2018-rank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dependent.co.uk/voices/want-to-know-how-to-really-tackle-climate-change-pull-the-plug-on-the-world-trade-organisation-a6774391.html" TargetMode="External"/><Relationship Id="rId5" Type="http://schemas.openxmlformats.org/officeDocument/2006/relationships/numbering" Target="numbering.xml"/><Relationship Id="rId15" Type="http://schemas.openxmlformats.org/officeDocument/2006/relationships/hyperlink" Target="https://www.globenewswire.com/news-release/2018/11/20/1654460/0/en/Novartis-rises-to-second-place-in-2018-Access-to-Medicine-Index.html" TargetMode="External"/><Relationship Id="rId10" Type="http://schemas.openxmlformats.org/officeDocument/2006/relationships/hyperlink" Target="https://www.cato.org/free-trade-bulletin/unnecessary-proposal-wto-waiver-intellectual-property-rights-covid-19-vaccine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harma.elsevier.com/pharma-rd/mega-merger-big-bang/" TargetMode="External"/><Relationship Id="rId14" Type="http://schemas.openxmlformats.org/officeDocument/2006/relationships/hyperlink" Target="https://www.nytimes.com/2017/10/07/health/africa-cancer-drug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13</Pages>
  <Words>4469</Words>
  <Characters>25478</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29888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2021-09-19T15:48:00Z</dcterms:created>
  <dcterms:modified xsi:type="dcterms:W3CDTF">2021-09-19T16:08:00Z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