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6B65F" w14:textId="77777777" w:rsidR="001704C7" w:rsidRPr="001704C7" w:rsidRDefault="001704C7" w:rsidP="001704C7"/>
    <w:p w14:paraId="7B59998E" w14:textId="77777777" w:rsidR="0008205C" w:rsidRPr="00C864C6" w:rsidRDefault="0008205C" w:rsidP="0008205C">
      <w:pPr>
        <w:pStyle w:val="Heading2"/>
        <w:numPr>
          <w:ilvl w:val="0"/>
          <w:numId w:val="12"/>
        </w:numPr>
        <w:rPr>
          <w:rStyle w:val="Style13ptBold"/>
        </w:rPr>
      </w:pPr>
      <w:r>
        <w:rPr>
          <w:rStyle w:val="Style13ptBold"/>
        </w:rPr>
        <w:lastRenderedPageBreak/>
        <w:t>FW</w:t>
      </w:r>
    </w:p>
    <w:p w14:paraId="3764CF87" w14:textId="77777777" w:rsidR="0008205C" w:rsidRPr="00355308" w:rsidRDefault="0008205C" w:rsidP="0008205C">
      <w:pPr>
        <w:pStyle w:val="Heading4"/>
        <w:rPr>
          <w:rFonts w:cs="Calibri"/>
        </w:rPr>
      </w:pPr>
      <w:r w:rsidRPr="00355308">
        <w:rPr>
          <w:rFonts w:cs="Calibri"/>
        </w:rPr>
        <w:t xml:space="preserve">The standard is maximizing expected wellbeing. </w:t>
      </w:r>
    </w:p>
    <w:p w14:paraId="317A3A19" w14:textId="77777777" w:rsidR="0008205C" w:rsidRPr="00355308" w:rsidRDefault="0008205C" w:rsidP="0008205C">
      <w:pPr>
        <w:pStyle w:val="Heading4"/>
        <w:rPr>
          <w:rFonts w:cs="Calibri"/>
        </w:rPr>
      </w:pPr>
      <w:r w:rsidRPr="00355308">
        <w:rPr>
          <w:rFonts w:cs="Calibri"/>
        </w:rPr>
        <w:t>Prefer it:</w:t>
      </w:r>
    </w:p>
    <w:p w14:paraId="39139292" w14:textId="77777777" w:rsidR="0008205C" w:rsidRPr="00355308" w:rsidRDefault="0008205C" w:rsidP="0008205C">
      <w:pPr>
        <w:pStyle w:val="Heading4"/>
        <w:rPr>
          <w:rFonts w:cs="Calibri"/>
        </w:rPr>
      </w:pPr>
      <w:r w:rsidRPr="00355308">
        <w:rPr>
          <w:rFonts w:cs="Calibri"/>
        </w:rPr>
        <w:t>1] Actor specificity:</w:t>
      </w:r>
    </w:p>
    <w:p w14:paraId="3EEABB70" w14:textId="77777777" w:rsidR="0008205C" w:rsidRPr="00355308" w:rsidRDefault="0008205C" w:rsidP="0008205C">
      <w:pPr>
        <w:pStyle w:val="Heading4"/>
        <w:tabs>
          <w:tab w:val="left" w:pos="5490"/>
        </w:tabs>
        <w:rPr>
          <w:rFonts w:cs="Calibri"/>
        </w:rPr>
      </w:pPr>
      <w:r w:rsidRPr="00355308">
        <w:rPr>
          <w:rFonts w:cs="Calibri"/>
        </w:rPr>
        <w:t>A] Aggregation – every policy benefits some and harms others, which also means side constraints freeze action.</w:t>
      </w:r>
    </w:p>
    <w:p w14:paraId="4E258DB4" w14:textId="77777777" w:rsidR="0008205C" w:rsidRPr="00355308" w:rsidRDefault="0008205C" w:rsidP="0008205C">
      <w:pPr>
        <w:pStyle w:val="Heading4"/>
        <w:rPr>
          <w:rFonts w:cs="Calibri"/>
        </w:rPr>
      </w:pPr>
      <w:r w:rsidRPr="00355308">
        <w:rPr>
          <w:rFonts w:cs="Calibri"/>
        </w:rPr>
        <w:t xml:space="preserve">B] No act-omission distinction – choosing to omit is an act itself – governments decide not to act which means being presented with the </w:t>
      </w:r>
      <w:proofErr w:type="spellStart"/>
      <w:r w:rsidRPr="00355308">
        <w:rPr>
          <w:rFonts w:cs="Calibri"/>
        </w:rPr>
        <w:t>aff</w:t>
      </w:r>
      <w:proofErr w:type="spellEnd"/>
      <w:r w:rsidRPr="00355308">
        <w:rPr>
          <w:rFonts w:cs="Calibri"/>
        </w:rPr>
        <w:t xml:space="preserve"> creates a choice between two actions, neither of which is an omission</w:t>
      </w:r>
    </w:p>
    <w:p w14:paraId="11BA2050" w14:textId="77777777" w:rsidR="0008205C" w:rsidRPr="00355308" w:rsidRDefault="0008205C" w:rsidP="0008205C">
      <w:pPr>
        <w:pStyle w:val="Heading4"/>
        <w:rPr>
          <w:rFonts w:cs="Calibri"/>
        </w:rPr>
      </w:pPr>
      <w:r w:rsidRPr="00355308">
        <w:rPr>
          <w:rFonts w:cs="Calibri"/>
        </w:rPr>
        <w:t>C] No intent-foresight distinction – If we foresee a consequence, then it becomes part of our deliberation which makes it intrinsic to our action since we intend it to happen</w:t>
      </w:r>
    </w:p>
    <w:p w14:paraId="2C766273" w14:textId="77777777" w:rsidR="0008205C" w:rsidRPr="00355308" w:rsidRDefault="0008205C" w:rsidP="0008205C">
      <w:r w:rsidRPr="00355308">
        <w:t>o/w</w:t>
      </w:r>
    </w:p>
    <w:p w14:paraId="54AB90E5" w14:textId="77777777" w:rsidR="0008205C" w:rsidRPr="00355308" w:rsidRDefault="0008205C" w:rsidP="0008205C"/>
    <w:p w14:paraId="54E28718" w14:textId="77777777" w:rsidR="0008205C" w:rsidRPr="00355308" w:rsidRDefault="0008205C" w:rsidP="0008205C">
      <w:pPr>
        <w:pStyle w:val="Heading4"/>
        <w:tabs>
          <w:tab w:val="left" w:pos="2250"/>
        </w:tabs>
        <w:spacing w:line="276" w:lineRule="auto"/>
        <w:rPr>
          <w:rFonts w:cs="Calibri"/>
        </w:rPr>
      </w:pPr>
      <w:r w:rsidRPr="00355308">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11657EC3" w14:textId="77777777" w:rsidR="0008205C" w:rsidRPr="00355308" w:rsidRDefault="0008205C" w:rsidP="0008205C"/>
    <w:p w14:paraId="7DBCA68C" w14:textId="77777777" w:rsidR="0008205C" w:rsidRPr="00355308" w:rsidRDefault="0008205C" w:rsidP="0008205C">
      <w:pPr>
        <w:pStyle w:val="Heading4"/>
        <w:rPr>
          <w:rFonts w:cs="Calibri"/>
        </w:rPr>
      </w:pPr>
      <w:bookmarkStart w:id="0" w:name="_heading=h.1fob9te" w:colFirst="0" w:colLast="0"/>
      <w:bookmarkEnd w:id="0"/>
      <w:r w:rsidRPr="00355308">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94E5367" w14:textId="77777777" w:rsidR="0008205C" w:rsidRPr="00355308" w:rsidRDefault="0008205C" w:rsidP="0008205C"/>
    <w:p w14:paraId="0FFA2927" w14:textId="28ED767C" w:rsidR="001A5888" w:rsidRDefault="00402BE3" w:rsidP="001A5888">
      <w:pPr>
        <w:pStyle w:val="Heading2"/>
      </w:pPr>
      <w:r>
        <w:lastRenderedPageBreak/>
        <w:t>1</w:t>
      </w:r>
    </w:p>
    <w:p w14:paraId="0B0971C5" w14:textId="77777777" w:rsidR="001A5888" w:rsidRPr="00251F49" w:rsidRDefault="001A5888" w:rsidP="001A5888">
      <w:pPr>
        <w:pStyle w:val="Heading4"/>
      </w:pPr>
      <w:r>
        <w:t>Private sector innovation in the commercial space industry is high and rising.</w:t>
      </w:r>
    </w:p>
    <w:p w14:paraId="045E59AD" w14:textId="77777777" w:rsidR="001A5888" w:rsidRPr="008D4744" w:rsidRDefault="001A5888" w:rsidP="001A5888">
      <w:r w:rsidRPr="008D4744">
        <w:rPr>
          <w:b/>
          <w:bCs/>
          <w:szCs w:val="26"/>
        </w:rPr>
        <w:t>Smith 18</w:t>
      </w:r>
      <w:r>
        <w:t xml:space="preserve"> [Matthew Smith</w:t>
      </w:r>
      <w:r w:rsidRPr="008D4744">
        <w:t>, 6-11-2018, "Commercialized Space and You," Science in the News, https://sitn.hms.harvard.edu/flash/2018/commercialized-space-and-you/</w:t>
      </w:r>
      <w:r>
        <w:t>]//DDPT</w:t>
      </w:r>
    </w:p>
    <w:p w14:paraId="32A303C9" w14:textId="77777777" w:rsidR="001A5888" w:rsidRDefault="001A5888" w:rsidP="001A5888">
      <w:r w:rsidRPr="00A325AF">
        <w:rPr>
          <w:rStyle w:val="StyleUnderline"/>
        </w:rPr>
        <w:t>Step aside, NASA</w:t>
      </w:r>
      <w:r w:rsidRPr="00C71417">
        <w:t>. The 20th</w:t>
      </w:r>
      <w:r>
        <w:t xml:space="preserve"> </w:t>
      </w:r>
      <w:r w:rsidRPr="00C71417">
        <w:t xml:space="preserve">century model of space exploration is running out of fuel, and </w:t>
      </w:r>
      <w:r w:rsidRPr="005E5121">
        <w:rPr>
          <w:rStyle w:val="Emphasis"/>
          <w:highlight w:val="green"/>
        </w:rPr>
        <w:t>private companies</w:t>
      </w:r>
      <w:r w:rsidRPr="008662AA">
        <w:rPr>
          <w:rStyle w:val="Emphasis"/>
        </w:rPr>
        <w:t xml:space="preserve"> are now </w:t>
      </w:r>
      <w:r w:rsidRPr="005E5121">
        <w:rPr>
          <w:rStyle w:val="Emphasis"/>
          <w:highlight w:val="green"/>
        </w:rPr>
        <w:t>leading the race for human expansion across the galaxy</w:t>
      </w:r>
      <w:r w:rsidRPr="00C71417">
        <w:t xml:space="preserve">. </w:t>
      </w:r>
      <w:r w:rsidRPr="00A325AF">
        <w:rPr>
          <w:rStyle w:val="StyleUnderline"/>
        </w:rPr>
        <w:t>Elon Musk, Richard Branson, and Jeff Bezos are three of the billionaires leading this extraterrestrial adventure</w:t>
      </w:r>
      <w:r w:rsidRPr="00C71417">
        <w:t xml:space="preserve"> with their respective companies, </w:t>
      </w:r>
      <w:r w:rsidRPr="005E5121">
        <w:rPr>
          <w:rStyle w:val="StyleUnderline"/>
          <w:highlight w:val="green"/>
        </w:rPr>
        <w:t>SpaceX</w:t>
      </w:r>
      <w:r w:rsidRPr="00F36306">
        <w:rPr>
          <w:rStyle w:val="StyleUnderline"/>
        </w:rPr>
        <w:t xml:space="preserve">, </w:t>
      </w:r>
      <w:r w:rsidRPr="005E5121">
        <w:rPr>
          <w:rStyle w:val="StyleUnderline"/>
          <w:highlight w:val="green"/>
        </w:rPr>
        <w:t>Virgin Galactic</w:t>
      </w:r>
      <w:r w:rsidRPr="00F36306">
        <w:rPr>
          <w:rStyle w:val="StyleUnderline"/>
        </w:rPr>
        <w:t xml:space="preserve">, and </w:t>
      </w:r>
      <w:r w:rsidRPr="005E5121">
        <w:rPr>
          <w:rStyle w:val="StyleUnderline"/>
          <w:highlight w:val="green"/>
        </w:rPr>
        <w:t>Blue Origin</w:t>
      </w:r>
      <w:r w:rsidRPr="00C71417">
        <w:t xml:space="preserve">. Bezos, the founder of Amazon and currently the wealthiest person in the world, has a vision of sending autonomous rovers to the Moon and helping to eventually create a Moon Village. He has explained that </w:t>
      </w:r>
      <w:r w:rsidRPr="005E5121">
        <w:rPr>
          <w:rStyle w:val="Emphasis"/>
          <w:highlight w:val="green"/>
        </w:rPr>
        <w:t>collaborations with</w:t>
      </w:r>
      <w:r w:rsidRPr="00C71417">
        <w:t xml:space="preserve"> the National Aeronautics and Space Administration (</w:t>
      </w:r>
      <w:r w:rsidRPr="005E5121">
        <w:rPr>
          <w:rStyle w:val="Emphasis"/>
          <w:highlight w:val="green"/>
        </w:rPr>
        <w:t>NASA</w:t>
      </w:r>
      <w:r w:rsidRPr="00C71417">
        <w:t xml:space="preserve">) </w:t>
      </w:r>
      <w:r w:rsidRPr="008662AA">
        <w:rPr>
          <w:rStyle w:val="Emphasis"/>
        </w:rPr>
        <w:t xml:space="preserve">and other government agencies </w:t>
      </w:r>
      <w:r w:rsidRPr="002D2A82">
        <w:rPr>
          <w:rStyle w:val="Emphasis"/>
        </w:rPr>
        <w:t>are</w:t>
      </w:r>
      <w:r w:rsidRPr="002D2A82">
        <w:rPr>
          <w:rStyle w:val="StyleUnderline"/>
        </w:rPr>
        <w:t xml:space="preserve"> encouraged and </w:t>
      </w:r>
      <w:proofErr w:type="gramStart"/>
      <w:r w:rsidRPr="002D2A82">
        <w:rPr>
          <w:rStyle w:val="StyleUnderline"/>
        </w:rPr>
        <w:t>appreciated</w:t>
      </w:r>
      <w:r w:rsidRPr="00C71417">
        <w:t xml:space="preserve">, </w:t>
      </w:r>
      <w:r w:rsidRPr="002D2A82">
        <w:t>but</w:t>
      </w:r>
      <w:proofErr w:type="gramEnd"/>
      <w:r w:rsidRPr="00C71417">
        <w:t xml:space="preserve"> </w:t>
      </w:r>
      <w:r w:rsidRPr="00A325AF">
        <w:rPr>
          <w:rStyle w:val="StyleUnderline"/>
        </w:rPr>
        <w:t xml:space="preserve">are </w:t>
      </w:r>
      <w:r w:rsidRPr="005E5121">
        <w:rPr>
          <w:rStyle w:val="Emphasis"/>
          <w:highlight w:val="green"/>
        </w:rPr>
        <w:t>no longer essential</w:t>
      </w:r>
      <w:r w:rsidRPr="00A325AF">
        <w:rPr>
          <w:rStyle w:val="StyleUnderline"/>
        </w:rPr>
        <w:t xml:space="preserve"> to achieve his goal</w:t>
      </w:r>
      <w:r w:rsidRPr="002D2A82">
        <w:t xml:space="preserve">. </w:t>
      </w:r>
      <w:hyperlink r:id="rId9" w:history="1">
        <w:r w:rsidRPr="002D2A82">
          <w:rPr>
            <w:rStyle w:val="StyleUnderline"/>
          </w:rPr>
          <w:t>Musk</w:t>
        </w:r>
      </w:hyperlink>
      <w:r w:rsidRPr="002D2A82">
        <w:t xml:space="preserve">, who co-founded Tesla, has </w:t>
      </w:r>
      <w:r w:rsidRPr="002D2A82">
        <w:rPr>
          <w:rStyle w:val="StyleUnderline"/>
        </w:rPr>
        <w:t>already launched nine rockets</w:t>
      </w:r>
      <w:r w:rsidRPr="002D2A82">
        <w:t xml:space="preserve"> w</w:t>
      </w:r>
      <w:r w:rsidRPr="00C71417">
        <w:t>ithin the first five months of 2018, one of which was the most powerful private spacecraft</w:t>
      </w:r>
      <w:r>
        <w:t xml:space="preserve"> </w:t>
      </w:r>
      <w:hyperlink r:id="rId10" w:history="1">
        <w:r w:rsidRPr="00C71417">
          <w:rPr>
            <w:rStyle w:val="Hyperlink"/>
          </w:rPr>
          <w:t>ever sent into orbit</w:t>
        </w:r>
      </w:hyperlink>
      <w:r w:rsidRPr="00C71417">
        <w:t xml:space="preserve">. Looking forward, </w:t>
      </w:r>
      <w:r w:rsidRPr="00F36306">
        <w:rPr>
          <w:rStyle w:val="StyleUnderline"/>
        </w:rPr>
        <w:t>SpaceX aims to complete its first manned mission to Mars in 2024</w:t>
      </w:r>
      <w:r w:rsidRPr="00C71417">
        <w:t xml:space="preserve">, almost a decade earlier than NASA’s projections. Even the </w:t>
      </w:r>
      <w:r w:rsidRPr="005E5121">
        <w:rPr>
          <w:rStyle w:val="StyleUnderline"/>
          <w:highlight w:val="green"/>
        </w:rPr>
        <w:t>current</w:t>
      </w:r>
      <w:r w:rsidRPr="00F36306">
        <w:rPr>
          <w:rStyle w:val="StyleUnderline"/>
        </w:rPr>
        <w:t xml:space="preserve"> </w:t>
      </w:r>
      <w:r w:rsidRPr="008662AA">
        <w:rPr>
          <w:rStyle w:val="Emphasis"/>
        </w:rPr>
        <w:t xml:space="preserve">US </w:t>
      </w:r>
      <w:r w:rsidRPr="005E5121">
        <w:rPr>
          <w:rStyle w:val="Emphasis"/>
          <w:highlight w:val="green"/>
        </w:rPr>
        <w:t>president</w:t>
      </w:r>
      <w:r w:rsidRPr="008662AA">
        <w:rPr>
          <w:rStyle w:val="Emphasis"/>
        </w:rPr>
        <w:t xml:space="preserve"> is </w:t>
      </w:r>
      <w:r w:rsidRPr="005E5121">
        <w:rPr>
          <w:rStyle w:val="Emphasis"/>
          <w:highlight w:val="green"/>
        </w:rPr>
        <w:t>encouraging</w:t>
      </w:r>
      <w:r w:rsidRPr="008662AA">
        <w:rPr>
          <w:rStyle w:val="Emphasis"/>
        </w:rPr>
        <w:t xml:space="preserve"> this </w:t>
      </w:r>
      <w:r w:rsidRPr="005E5121">
        <w:rPr>
          <w:rStyle w:val="Emphasis"/>
          <w:highlight w:val="green"/>
        </w:rPr>
        <w:t>shift to private companies</w:t>
      </w:r>
      <w:r w:rsidRPr="005E5121">
        <w:rPr>
          <w:rStyle w:val="StyleUnderline"/>
          <w:highlight w:val="green"/>
        </w:rPr>
        <w:t xml:space="preserve"> driving </w:t>
      </w:r>
      <w:hyperlink r:id="rId11" w:history="1">
        <w:r w:rsidRPr="005E5121">
          <w:rPr>
            <w:rStyle w:val="StyleUnderline"/>
            <w:highlight w:val="green"/>
          </w:rPr>
          <w:t>innovation in space</w:t>
        </w:r>
      </w:hyperlink>
      <w:r w:rsidRPr="00C71417">
        <w:t xml:space="preserve">. With </w:t>
      </w:r>
      <w:r w:rsidRPr="005E5121">
        <w:rPr>
          <w:rStyle w:val="StyleUnderline"/>
          <w:highlight w:val="green"/>
        </w:rPr>
        <w:t xml:space="preserve">almost </w:t>
      </w:r>
      <w:hyperlink r:id="rId12" w:anchor="5fdd019b285c" w:history="1">
        <w:r w:rsidRPr="005E5121">
          <w:rPr>
            <w:rStyle w:val="StyleUnderline"/>
            <w:highlight w:val="green"/>
          </w:rPr>
          <w:t>$1 billion</w:t>
        </w:r>
      </w:hyperlink>
      <w:r w:rsidRPr="005E5121">
        <w:rPr>
          <w:rStyle w:val="StyleUnderline"/>
          <w:highlight w:val="green"/>
        </w:rPr>
        <w:t xml:space="preserve"> invested in space-focused startups</w:t>
      </w:r>
      <w:r w:rsidRPr="00C71417">
        <w:t xml:space="preserve"> in the first quarter of 2018, the commercialized </w:t>
      </w:r>
      <w:r w:rsidRPr="005E5121">
        <w:rPr>
          <w:rStyle w:val="Emphasis"/>
          <w:highlight w:val="green"/>
        </w:rPr>
        <w:t>space industry shows no sign of slowing down</w:t>
      </w:r>
      <w:r w:rsidRPr="00C71417">
        <w:t>.</w:t>
      </w:r>
    </w:p>
    <w:p w14:paraId="32D509DE" w14:textId="77777777" w:rsidR="001A5888" w:rsidRPr="002D2A82" w:rsidRDefault="001A5888" w:rsidP="001A5888"/>
    <w:p w14:paraId="31E846F1" w14:textId="77777777" w:rsidR="001A5888" w:rsidRPr="00F45AB6" w:rsidRDefault="001A5888" w:rsidP="001A5888">
      <w:pPr>
        <w:pStyle w:val="Heading4"/>
      </w:pPr>
      <w:r>
        <w:t xml:space="preserve">There is a massive flood of investment pouring into the commercial space sector because of a </w:t>
      </w:r>
      <w:r>
        <w:rPr>
          <w:u w:val="single"/>
        </w:rPr>
        <w:t>signal</w:t>
      </w:r>
      <w:r>
        <w:t xml:space="preserve"> of stable large company support AND lack of government interference – plan reverses that </w:t>
      </w:r>
    </w:p>
    <w:p w14:paraId="36F6555B" w14:textId="77777777" w:rsidR="001A5888" w:rsidRDefault="001A5888" w:rsidP="001A5888">
      <w:r w:rsidRPr="00B430C5">
        <w:rPr>
          <w:rStyle w:val="Style13ptBold"/>
        </w:rPr>
        <w:t>Wharton 19</w:t>
      </w:r>
      <w:r>
        <w:t xml:space="preserve"> (Wharton Editorial Board of University of Pennsylvania, business analysis journal online run through U Penn, "Why Big Business Is Making a Giant Leap Into Space,"  6/4/2019 </w:t>
      </w:r>
      <w:hyperlink r:id="rId13" w:history="1">
        <w:r w:rsidRPr="00E97E6D">
          <w:rPr>
            <w:rStyle w:val="Hyperlink"/>
          </w:rPr>
          <w:t>https://knowledge.wharton.upenn.edu/article/commercial-space-economy/</w:t>
        </w:r>
      </w:hyperlink>
      <w:r>
        <w:t xml:space="preserve"> DD) </w:t>
      </w:r>
    </w:p>
    <w:p w14:paraId="23355AAE" w14:textId="77777777" w:rsidR="001A5888" w:rsidRDefault="001A5888" w:rsidP="001A5888">
      <w:r>
        <w:t xml:space="preserve">For decades, </w:t>
      </w:r>
      <w:r w:rsidRPr="004E60C1">
        <w:rPr>
          <w:rStyle w:val="StyleUnderline"/>
        </w:rPr>
        <w:t>relatively easy access to space and the big profits to go with it have dangled elusively just over the horizon. With a little more R&amp;D money and a few more advances in the technology,</w:t>
      </w:r>
      <w:r>
        <w:t xml:space="preserve"> the thinking went, </w:t>
      </w:r>
      <w:r w:rsidRPr="004E60C1">
        <w:rPr>
          <w:rStyle w:val="StyleUnderline"/>
        </w:rPr>
        <w:t>space would be ours.</w:t>
      </w:r>
      <w:r>
        <w:t xml:space="preserve"> Are we there yet? </w:t>
      </w:r>
      <w:r w:rsidRPr="004E60C1">
        <w:rPr>
          <w:rStyle w:val="StyleUnderline"/>
        </w:rPr>
        <w:t xml:space="preserve">More than a few </w:t>
      </w:r>
      <w:r w:rsidRPr="00282B91">
        <w:rPr>
          <w:rStyle w:val="StyleUnderline"/>
        </w:rPr>
        <w:t>signs are pointing in the direction of a robust, varied space age of viable commercialization</w:t>
      </w:r>
      <w:r>
        <w:t xml:space="preserve"> — as well as more audacious goals than we’ve seen in generations. On the practical side, </w:t>
      </w:r>
      <w:r w:rsidRPr="004E60C1">
        <w:rPr>
          <w:rStyle w:val="StyleUnderline"/>
        </w:rPr>
        <w:t xml:space="preserve">advances in reusable rockets, lowered per-launch costs and miniaturization of satellites are </w:t>
      </w:r>
      <w:proofErr w:type="gramStart"/>
      <w:r w:rsidRPr="004E60C1">
        <w:rPr>
          <w:rStyle w:val="StyleUnderline"/>
        </w:rPr>
        <w:t>opening up</w:t>
      </w:r>
      <w:proofErr w:type="gramEnd"/>
      <w:r w:rsidRPr="004E60C1">
        <w:rPr>
          <w:rStyle w:val="StyleUnderline"/>
        </w:rPr>
        <w:t xml:space="preserve"> business opportunities well beyond aerospace and defense</w:t>
      </w:r>
      <w:r>
        <w:t xml:space="preserve">, </w:t>
      </w:r>
      <w:r w:rsidRPr="004E60C1">
        <w:rPr>
          <w:rStyle w:val="StyleUnderline"/>
        </w:rPr>
        <w:t>and into IT hardware and telecom</w:t>
      </w:r>
      <w:r>
        <w:t xml:space="preserve">, according to Morgan Stanley. </w:t>
      </w:r>
      <w:r w:rsidRPr="00DC3D81">
        <w:rPr>
          <w:rStyle w:val="Emphasis"/>
        </w:rPr>
        <w:t>The global space industry is expected to generate revenue of $1.1 trillion or more in 2040,</w:t>
      </w:r>
      <w:r w:rsidRPr="00DC3D81">
        <w:t xml:space="preserve"> up from the current $350 billion, according to a recent report by the firm. On the dream side, </w:t>
      </w:r>
      <w:r w:rsidRPr="00DC3D81">
        <w:rPr>
          <w:rStyle w:val="StyleUnderline"/>
        </w:rPr>
        <w:t>Amazon founder Jeff Bezos recently outlined a long-term vision for putting a trillion people in space colonies</w:t>
      </w:r>
      <w:r>
        <w:t xml:space="preserve"> with one small step coming soon: an infrastructure starting with lunar lander Blue Moon. “</w:t>
      </w:r>
      <w:r w:rsidRPr="004E60C1">
        <w:rPr>
          <w:rStyle w:val="StyleUnderline"/>
        </w:rPr>
        <w:t>We are going to build a road to space,” Bezos said at a May unveiling of his plans, “and then amazing things will happen</w:t>
      </w:r>
      <w:r>
        <w:t xml:space="preserve">.” Amazing things already are. </w:t>
      </w:r>
      <w:r w:rsidRPr="00282B91">
        <w:rPr>
          <w:rStyle w:val="StyleUnderline"/>
        </w:rPr>
        <w:t xml:space="preserve">One indication that </w:t>
      </w:r>
      <w:r w:rsidRPr="005E5121">
        <w:rPr>
          <w:rStyle w:val="StyleUnderline"/>
          <w:highlight w:val="green"/>
        </w:rPr>
        <w:t xml:space="preserve">big </w:t>
      </w:r>
      <w:r w:rsidRPr="00282B91">
        <w:rPr>
          <w:rStyle w:val="StyleUnderline"/>
          <w:highlight w:val="green"/>
        </w:rPr>
        <w:t>business</w:t>
      </w:r>
      <w:r w:rsidRPr="00282B91">
        <w:rPr>
          <w:rStyle w:val="StyleUnderline"/>
        </w:rPr>
        <w:t xml:space="preserve"> </w:t>
      </w:r>
      <w:r w:rsidRPr="005E5121">
        <w:rPr>
          <w:rStyle w:val="StyleUnderline"/>
          <w:highlight w:val="green"/>
        </w:rPr>
        <w:t xml:space="preserve">is taking space more seriously </w:t>
      </w:r>
      <w:r w:rsidRPr="00282B91">
        <w:rPr>
          <w:rStyle w:val="StyleUnderline"/>
        </w:rPr>
        <w:t xml:space="preserve">is that </w:t>
      </w:r>
      <w:r w:rsidRPr="005E5121">
        <w:rPr>
          <w:rStyle w:val="StyleUnderline"/>
          <w:highlight w:val="green"/>
        </w:rPr>
        <w:t xml:space="preserve">interest has moved </w:t>
      </w:r>
      <w:r w:rsidRPr="00282B91">
        <w:rPr>
          <w:rStyle w:val="StyleUnderline"/>
        </w:rPr>
        <w:t xml:space="preserve">from </w:t>
      </w:r>
      <w:r w:rsidRPr="00282B91">
        <w:rPr>
          <w:rStyle w:val="StyleUnderline"/>
        </w:rPr>
        <w:lastRenderedPageBreak/>
        <w:t xml:space="preserve">the </w:t>
      </w:r>
      <w:r w:rsidRPr="00282B91">
        <w:rPr>
          <w:rStyle w:val="Emphasis"/>
        </w:rPr>
        <w:t xml:space="preserve">fringe </w:t>
      </w:r>
      <w:r w:rsidRPr="005E5121">
        <w:rPr>
          <w:rStyle w:val="Emphasis"/>
          <w:highlight w:val="green"/>
        </w:rPr>
        <w:t>to the mainstream</w:t>
      </w:r>
      <w:r>
        <w:t xml:space="preserve">, says Wharton management professor Anoop Menon. While space retains an undeniably speculative aspect, especially around development of business models, </w:t>
      </w:r>
      <w:proofErr w:type="gramStart"/>
      <w:r w:rsidRPr="004E60C1">
        <w:rPr>
          <w:rStyle w:val="StyleUnderline"/>
        </w:rPr>
        <w:t>a number of</w:t>
      </w:r>
      <w:proofErr w:type="gramEnd"/>
      <w:r w:rsidRPr="004E60C1">
        <w:rPr>
          <w:rStyle w:val="StyleUnderline"/>
        </w:rPr>
        <w:t xml:space="preserve"> </w:t>
      </w:r>
      <w:r w:rsidRPr="00282B91">
        <w:rPr>
          <w:rStyle w:val="StyleUnderline"/>
        </w:rPr>
        <w:t>factors are coming together now to suggest that big business’s foray into space is here.</w:t>
      </w:r>
      <w:r w:rsidRPr="00282B91">
        <w:t xml:space="preserve"> “I don’t think we are necessarily a long way away </w:t>
      </w:r>
      <w:r w:rsidRPr="00282B91">
        <w:rPr>
          <w:rStyle w:val="StyleUnderline"/>
        </w:rPr>
        <w:t>— it’s a matter of being creative</w:t>
      </w:r>
      <w:r w:rsidRPr="00282B91">
        <w:t xml:space="preserve">,” said Menon, co-author with Laura Huang and </w:t>
      </w:r>
      <w:proofErr w:type="spellStart"/>
      <w:r w:rsidRPr="00282B91">
        <w:t>Tiona</w:t>
      </w:r>
      <w:proofErr w:type="spellEnd"/>
      <w:r w:rsidRPr="00282B91">
        <w:t xml:space="preserve"> </w:t>
      </w:r>
      <w:proofErr w:type="spellStart"/>
      <w:r w:rsidRPr="00282B91">
        <w:t>Zuzul</w:t>
      </w:r>
      <w:proofErr w:type="spellEnd"/>
      <w:r w:rsidRPr="00282B91">
        <w:t xml:space="preserve"> of “Watershed Moments</w:t>
      </w:r>
      <w:r>
        <w:t xml:space="preserve">, Cognitive Discontinuities, and Entrepreneurial Entry: The Case of New Space.” </w:t>
      </w:r>
      <w:r w:rsidRPr="005E5121">
        <w:rPr>
          <w:rStyle w:val="StyleUnderline"/>
          <w:highlight w:val="green"/>
        </w:rPr>
        <w:t xml:space="preserve">Satellites that capture geospatial data are </w:t>
      </w:r>
      <w:r w:rsidRPr="00282B91">
        <w:rPr>
          <w:rStyle w:val="StyleUnderline"/>
        </w:rPr>
        <w:t xml:space="preserve">potentially quite </w:t>
      </w:r>
      <w:r w:rsidRPr="005E5121">
        <w:rPr>
          <w:rStyle w:val="StyleUnderline"/>
          <w:highlight w:val="green"/>
        </w:rPr>
        <w:t>lucrative</w:t>
      </w:r>
      <w:r>
        <w:t xml:space="preserve">, he says, </w:t>
      </w:r>
      <w:r w:rsidRPr="005E5121">
        <w:rPr>
          <w:rStyle w:val="StyleUnderline"/>
          <w:highlight w:val="green"/>
        </w:rPr>
        <w:t xml:space="preserve">tracking shipping movements, </w:t>
      </w:r>
      <w:proofErr w:type="gramStart"/>
      <w:r w:rsidRPr="005E5121">
        <w:rPr>
          <w:rStyle w:val="StyleUnderline"/>
          <w:highlight w:val="green"/>
        </w:rPr>
        <w:t>deforestation</w:t>
      </w:r>
      <w:proofErr w:type="gramEnd"/>
      <w:r w:rsidRPr="005E5121">
        <w:rPr>
          <w:rStyle w:val="StyleUnderline"/>
          <w:highlight w:val="green"/>
        </w:rPr>
        <w:t xml:space="preserve"> or </w:t>
      </w:r>
      <w:r w:rsidRPr="00282B91">
        <w:rPr>
          <w:rStyle w:val="StyleUnderline"/>
        </w:rPr>
        <w:t xml:space="preserve">the </w:t>
      </w:r>
      <w:r w:rsidRPr="005E5121">
        <w:rPr>
          <w:rStyle w:val="StyleUnderline"/>
          <w:highlight w:val="green"/>
        </w:rPr>
        <w:t>location of mining deposits</w:t>
      </w:r>
      <w:r>
        <w:t>. “This is an interesting one,” says Menon of another idea: “</w:t>
      </w:r>
      <w:r w:rsidRPr="00282B91">
        <w:rPr>
          <w:rStyle w:val="StyleUnderline"/>
        </w:rPr>
        <w:t>Taking pictures of parking lots at Wal-Mart and Target and selling that to hedge funds</w:t>
      </w:r>
      <w:r w:rsidRPr="005E5121">
        <w:rPr>
          <w:rStyle w:val="StyleUnderline"/>
          <w:highlight w:val="green"/>
        </w:rPr>
        <w:t>,</w:t>
      </w:r>
      <w:r w:rsidRPr="004E60C1">
        <w:rPr>
          <w:rStyle w:val="StyleUnderline"/>
        </w:rPr>
        <w:t xml:space="preserve"> since traffic is a pretty good leading indicator of economic activity</w:t>
      </w:r>
      <w:r>
        <w:t xml:space="preserve">.” </w:t>
      </w:r>
      <w:r w:rsidRPr="005E5121">
        <w:rPr>
          <w:rStyle w:val="Emphasis"/>
          <w:highlight w:val="green"/>
        </w:rPr>
        <w:t>A sustainable business model for many is clearly the goal</w:t>
      </w:r>
      <w:r>
        <w:t xml:space="preserve">. </w:t>
      </w:r>
      <w:r w:rsidRPr="00DC3D81">
        <w:rPr>
          <w:rStyle w:val="StyleUnderline"/>
        </w:rPr>
        <w:t>For others</w:t>
      </w:r>
      <w:r>
        <w:t xml:space="preserve">, though, </w:t>
      </w:r>
      <w:r w:rsidRPr="004E60C1">
        <w:rPr>
          <w:rStyle w:val="StyleUnderline"/>
        </w:rPr>
        <w:t xml:space="preserve">sustaining losses is a small price to pay for the pursuit of something larger and potentially more </w:t>
      </w:r>
      <w:r w:rsidRPr="0073102E">
        <w:rPr>
          <w:rStyle w:val="StyleUnderline"/>
        </w:rPr>
        <w:t>meaningful</w:t>
      </w:r>
      <w:r w:rsidRPr="0073102E">
        <w:t xml:space="preserve">. </w:t>
      </w:r>
      <w:r w:rsidRPr="0073102E">
        <w:rPr>
          <w:rStyle w:val="StyleUnderline"/>
        </w:rPr>
        <w:t>Bezos</w:t>
      </w:r>
      <w:r w:rsidRPr="0073102E">
        <w:t xml:space="preserve">, for instance, </w:t>
      </w:r>
      <w:r w:rsidRPr="0073102E">
        <w:rPr>
          <w:rStyle w:val="StyleUnderline"/>
        </w:rPr>
        <w:t>has said he is willing to sell a billion dollars of Amazon stock per year in exchange for adventure and knowledge in space.</w:t>
      </w:r>
      <w:r>
        <w:rPr>
          <w:rStyle w:val="StyleUnderline"/>
        </w:rPr>
        <w:t xml:space="preserve"> </w:t>
      </w:r>
      <w:r>
        <w:t xml:space="preserve">Says </w:t>
      </w:r>
      <w:proofErr w:type="spellStart"/>
      <w:r>
        <w:t>Nicolaj</w:t>
      </w:r>
      <w:proofErr w:type="spellEnd"/>
      <w:r>
        <w:t xml:space="preserve"> </w:t>
      </w:r>
      <w:proofErr w:type="spellStart"/>
      <w:r>
        <w:t>Siggelkow</w:t>
      </w:r>
      <w:proofErr w:type="spellEnd"/>
      <w:r>
        <w:t>, Wharton management professor and co-director of the Mack Institute for Innovation Management: “</w:t>
      </w:r>
      <w:r w:rsidRPr="00282B91">
        <w:rPr>
          <w:rStyle w:val="StyleUnderline"/>
        </w:rPr>
        <w:t>The main driver for these people I think is much more an aspirational goal</w:t>
      </w:r>
      <w:r w:rsidRPr="004E60C1">
        <w:rPr>
          <w:rStyle w:val="StyleUnderline"/>
        </w:rPr>
        <w:t>. Here we are clinging to this speck of dust moving through the universe and there is this idea that we might be able to escape that. That is ultimately what drives their wanting to succeed</w:t>
      </w:r>
      <w:r>
        <w:t xml:space="preserve">.” Space: Province of Billionaires </w:t>
      </w:r>
      <w:r w:rsidRPr="004E60C1">
        <w:rPr>
          <w:rStyle w:val="StyleUnderline"/>
        </w:rPr>
        <w:t>Three individualistic billionaires</w:t>
      </w:r>
      <w:r>
        <w:t xml:space="preserve"> </w:t>
      </w:r>
      <w:r w:rsidRPr="00282B91">
        <w:t xml:space="preserve">— </w:t>
      </w:r>
      <w:r w:rsidRPr="00282B91">
        <w:rPr>
          <w:rStyle w:val="StyleUnderline"/>
        </w:rPr>
        <w:t>Bezos, Elon Musk and Richard Branson</w:t>
      </w:r>
      <w:r w:rsidRPr="00282B91">
        <w:t xml:space="preserve"> — </w:t>
      </w:r>
      <w:r w:rsidRPr="00282B91">
        <w:rPr>
          <w:rStyle w:val="StyleUnderline"/>
        </w:rPr>
        <w:t>have increasingly turned their attention in the last two decades to space</w:t>
      </w:r>
      <w:r w:rsidRPr="004E60C1">
        <w:rPr>
          <w:rStyle w:val="StyleUnderline"/>
        </w:rPr>
        <w:t>,</w:t>
      </w:r>
      <w:r>
        <w:t xml:space="preserve"> which is defined by NASA and other Earthlings as beginning at 50 miles above sea level. Last month, Musk’s SpaceX launched a rocket that released 60 500-pound satellites into or</w:t>
      </w:r>
      <w:r w:rsidRPr="00282B91">
        <w:t>bi</w:t>
      </w:r>
      <w:r>
        <w:t xml:space="preserve">t. </w:t>
      </w:r>
      <w:r w:rsidRPr="005E5121">
        <w:rPr>
          <w:rStyle w:val="StyleUnderline"/>
          <w:highlight w:val="green"/>
        </w:rPr>
        <w:t xml:space="preserve">SpaceX intends to launch </w:t>
      </w:r>
      <w:r w:rsidRPr="00282B91">
        <w:rPr>
          <w:rStyle w:val="StyleUnderline"/>
        </w:rPr>
        <w:t xml:space="preserve">others, creating </w:t>
      </w:r>
      <w:proofErr w:type="spellStart"/>
      <w:r w:rsidRPr="005E5121">
        <w:rPr>
          <w:rStyle w:val="StyleUnderline"/>
          <w:highlight w:val="green"/>
        </w:rPr>
        <w:t>Starlink</w:t>
      </w:r>
      <w:proofErr w:type="spellEnd"/>
      <w:r w:rsidRPr="005E5121">
        <w:rPr>
          <w:rStyle w:val="StyleUnderline"/>
          <w:highlight w:val="green"/>
        </w:rPr>
        <w:t xml:space="preserve">, </w:t>
      </w:r>
      <w:r w:rsidRPr="00282B91">
        <w:rPr>
          <w:rStyle w:val="StyleUnderline"/>
        </w:rPr>
        <w:t xml:space="preserve">a web of satellites supporting a global </w:t>
      </w:r>
      <w:r w:rsidRPr="0073102E">
        <w:rPr>
          <w:rStyle w:val="StyleUnderline"/>
        </w:rPr>
        <w:t>internet</w:t>
      </w:r>
      <w:r w:rsidRPr="00282B91">
        <w:rPr>
          <w:rStyle w:val="StyleUnderline"/>
        </w:rPr>
        <w:t xml:space="preserve"> service.</w:t>
      </w:r>
      <w:r>
        <w:rPr>
          <w:rStyle w:val="StyleUnderline"/>
        </w:rPr>
        <w:t xml:space="preserve"> </w:t>
      </w:r>
      <w:r>
        <w:t>“</w:t>
      </w:r>
      <w:r w:rsidRPr="0073102E">
        <w:rPr>
          <w:rStyle w:val="StyleUnderline"/>
        </w:rPr>
        <w:t xml:space="preserve">This </w:t>
      </w:r>
      <w:r w:rsidRPr="005E5121">
        <w:rPr>
          <w:rStyle w:val="StyleUnderline"/>
          <w:highlight w:val="green"/>
        </w:rPr>
        <w:t xml:space="preserve">‘data-driven’ aspect </w:t>
      </w:r>
      <w:r w:rsidRPr="00282B91">
        <w:rPr>
          <w:rStyle w:val="StyleUnderline"/>
        </w:rPr>
        <w:t xml:space="preserve">when coupled with the rest of the space-industry ecosystem </w:t>
      </w:r>
      <w:r w:rsidRPr="005E5121">
        <w:rPr>
          <w:rStyle w:val="StyleUnderline"/>
          <w:highlight w:val="green"/>
        </w:rPr>
        <w:t>could make it more robust</w:t>
      </w:r>
      <w:r>
        <w:t xml:space="preserve">.”–Anoop Menon </w:t>
      </w:r>
      <w:r w:rsidRPr="005E5121">
        <w:rPr>
          <w:rStyle w:val="StyleUnderline"/>
          <w:highlight w:val="green"/>
        </w:rPr>
        <w:t xml:space="preserve">Thousands more satellites are being readied. </w:t>
      </w:r>
      <w:proofErr w:type="spellStart"/>
      <w:r w:rsidRPr="0073102E">
        <w:rPr>
          <w:rStyle w:val="StyleUnderline"/>
          <w:highlight w:val="green"/>
        </w:rPr>
        <w:t>Telesat</w:t>
      </w:r>
      <w:proofErr w:type="spellEnd"/>
      <w:r>
        <w:t xml:space="preserve"> LEO (low-earth orbit) </w:t>
      </w:r>
      <w:r w:rsidRPr="0073102E">
        <w:rPr>
          <w:rStyle w:val="StyleUnderline"/>
        </w:rPr>
        <w:t>will</w:t>
      </w:r>
      <w:r w:rsidRPr="0073102E">
        <w:t xml:space="preserve"> </w:t>
      </w:r>
      <w:r w:rsidRPr="00282B91">
        <w:rPr>
          <w:rStyle w:val="StyleUnderline"/>
        </w:rPr>
        <w:t>launch a “constellation of highly advanced satellites</w:t>
      </w:r>
      <w:r w:rsidRPr="004E60C1">
        <w:rPr>
          <w:rStyle w:val="StyleUnderline"/>
        </w:rPr>
        <w:t xml:space="preserve"> [to] seamlessly integrate with terrestrial networks,” trumpets the company’s promotional literature. “The global network will deliver fiber quality throughput anywhere on earth.”</w:t>
      </w:r>
      <w:r>
        <w:rPr>
          <w:rStyle w:val="StyleUnderline"/>
        </w:rPr>
        <w:t xml:space="preserve"> </w:t>
      </w:r>
      <w:r w:rsidRPr="004E60C1">
        <w:rPr>
          <w:rStyle w:val="StyleUnderline"/>
        </w:rPr>
        <w:t xml:space="preserve">A partnership of </w:t>
      </w:r>
      <w:proofErr w:type="spellStart"/>
      <w:r w:rsidRPr="005E5121">
        <w:rPr>
          <w:rStyle w:val="StyleUnderline"/>
          <w:highlight w:val="green"/>
        </w:rPr>
        <w:t>OneWeb</w:t>
      </w:r>
      <w:proofErr w:type="spellEnd"/>
      <w:r w:rsidRPr="005E5121">
        <w:rPr>
          <w:rStyle w:val="StyleUnderline"/>
          <w:highlight w:val="green"/>
        </w:rPr>
        <w:t xml:space="preserve"> Satellites </w:t>
      </w:r>
      <w:r w:rsidRPr="00282B91">
        <w:rPr>
          <w:rStyle w:val="StyleUnderline"/>
        </w:rPr>
        <w:t xml:space="preserve">and </w:t>
      </w:r>
      <w:r w:rsidRPr="005E5121">
        <w:rPr>
          <w:rStyle w:val="StyleUnderline"/>
          <w:highlight w:val="green"/>
        </w:rPr>
        <w:t xml:space="preserve">Airbus </w:t>
      </w:r>
      <w:r w:rsidRPr="00282B91">
        <w:rPr>
          <w:rStyle w:val="StyleUnderline"/>
        </w:rPr>
        <w:t>will begin launching 900 satellites into low orbit</w:t>
      </w:r>
      <w:r>
        <w:t xml:space="preserve"> in 2019 to deliver affordable global internet access. Amazon’s </w:t>
      </w:r>
      <w:r w:rsidRPr="004E60C1">
        <w:rPr>
          <w:rStyle w:val="StyleUnderline"/>
        </w:rPr>
        <w:t xml:space="preserve">Project </w:t>
      </w:r>
      <w:r w:rsidRPr="005E5121">
        <w:rPr>
          <w:rStyle w:val="StyleUnderline"/>
          <w:highlight w:val="green"/>
        </w:rPr>
        <w:t xml:space="preserve">Kuiper </w:t>
      </w:r>
      <w:r w:rsidRPr="0073102E">
        <w:rPr>
          <w:rStyle w:val="StyleUnderline"/>
        </w:rPr>
        <w:t xml:space="preserve">will place 3,236 satellites into orbit </w:t>
      </w:r>
      <w:r w:rsidRPr="00282B91">
        <w:rPr>
          <w:rStyle w:val="StyleUnderline"/>
        </w:rPr>
        <w:t xml:space="preserve">with the stated intention of providing </w:t>
      </w:r>
      <w:r w:rsidRPr="005E5121">
        <w:rPr>
          <w:rStyle w:val="StyleUnderline"/>
          <w:highlight w:val="green"/>
        </w:rPr>
        <w:t>“low-latency, high-speed broadband connectivity</w:t>
      </w:r>
      <w:r w:rsidRPr="004E60C1">
        <w:rPr>
          <w:rStyle w:val="StyleUnderline"/>
        </w:rPr>
        <w:t xml:space="preserve"> to unserved and underserved communities around the world,”</w:t>
      </w:r>
      <w:r>
        <w:t xml:space="preserve"> Amazon said in a statement to </w:t>
      </w:r>
      <w:proofErr w:type="spellStart"/>
      <w:r>
        <w:t>GeekWire</w:t>
      </w:r>
      <w:proofErr w:type="spellEnd"/>
      <w:r>
        <w:t>. “</w:t>
      </w:r>
      <w:r w:rsidRPr="004E60C1">
        <w:rPr>
          <w:rStyle w:val="Emphasis"/>
        </w:rPr>
        <w:t>Data is everything</w:t>
      </w:r>
      <w:r>
        <w:t xml:space="preserve"> these days,” says Menon. “There are data companies whose business models are about processing the data that comes out of the satellites, and there is this whole set of companies coming up around this idea,” which is one reason he believes that the new space race is here to stay. “</w:t>
      </w:r>
      <w:r w:rsidRPr="004E60C1">
        <w:rPr>
          <w:rStyle w:val="StyleUnderline"/>
        </w:rPr>
        <w:t>This ‘data-driven’ aspect when coupled with the rest of the space-industry ecosystem could make it more robust</w:t>
      </w:r>
      <w:r>
        <w:t xml:space="preserve">.” Back on Earth, </w:t>
      </w:r>
      <w:r w:rsidRPr="004E60C1">
        <w:rPr>
          <w:rStyle w:val="StyleUnderline"/>
        </w:rPr>
        <w:t xml:space="preserve">demand for data only promises to increase with the proliferation of AI, development of self-driving vehicles, virtual </w:t>
      </w:r>
      <w:proofErr w:type="gramStart"/>
      <w:r w:rsidRPr="004E60C1">
        <w:rPr>
          <w:rStyle w:val="StyleUnderline"/>
        </w:rPr>
        <w:t>reality</w:t>
      </w:r>
      <w:proofErr w:type="gramEnd"/>
      <w:r w:rsidRPr="004E60C1">
        <w:rPr>
          <w:rStyle w:val="StyleUnderline"/>
        </w:rPr>
        <w:t xml:space="preserve"> and video</w:t>
      </w:r>
      <w:r>
        <w:t xml:space="preserve">. At the same time, </w:t>
      </w:r>
      <w:r w:rsidRPr="004E60C1">
        <w:rPr>
          <w:rStyle w:val="StyleUnderline"/>
        </w:rPr>
        <w:t xml:space="preserve">costs for commercial applications are dropping for just about everything — hardware components, software development — enabled by using commercial technology and standard architectures, says Ellen Chang, co-founder of LightSpeed Innovations. “When costs have dropped by about 60% to 80% in whatever industry, I would say you have an opportunity. It started with the inception of the </w:t>
      </w:r>
      <w:proofErr w:type="gramStart"/>
      <w:r w:rsidRPr="004E60C1">
        <w:rPr>
          <w:rStyle w:val="StyleUnderline"/>
        </w:rPr>
        <w:t>CubeSat, when</w:t>
      </w:r>
      <w:proofErr w:type="gramEnd"/>
      <w:r w:rsidRPr="004E60C1">
        <w:rPr>
          <w:rStyle w:val="StyleUnderline"/>
        </w:rPr>
        <w:t xml:space="preserve"> different commercial off-the-shelf components were used instead of space-qualified components. Over time, more and more engineers </w:t>
      </w:r>
      <w:r w:rsidRPr="004E60C1">
        <w:rPr>
          <w:rStyle w:val="StyleUnderline"/>
        </w:rPr>
        <w:lastRenderedPageBreak/>
        <w:t>adopted the form factor</w:t>
      </w:r>
      <w:r>
        <w:t>.” “Here we are clinging to this speck of dust moving through the universe and there is this idea that we might be able to escape that. That is ultimately what drives their wanting to succeed.”–</w:t>
      </w:r>
      <w:proofErr w:type="spellStart"/>
      <w:r>
        <w:t>Nicolaj</w:t>
      </w:r>
      <w:proofErr w:type="spellEnd"/>
      <w:r>
        <w:t xml:space="preserve"> </w:t>
      </w:r>
      <w:proofErr w:type="spellStart"/>
      <w:r>
        <w:t>Siggelkow</w:t>
      </w:r>
      <w:proofErr w:type="spellEnd"/>
      <w:r>
        <w:t xml:space="preserve"> Recently, </w:t>
      </w:r>
      <w:r w:rsidRPr="0073102E">
        <w:rPr>
          <w:rStyle w:val="StyleUnderline"/>
        </w:rPr>
        <w:t xml:space="preserve">the </w:t>
      </w:r>
      <w:r w:rsidRPr="005E5121">
        <w:rPr>
          <w:rStyle w:val="StyleUnderline"/>
          <w:highlight w:val="green"/>
        </w:rPr>
        <w:t xml:space="preserve">cost of launching </w:t>
      </w:r>
      <w:r w:rsidRPr="0064154F">
        <w:rPr>
          <w:rStyle w:val="StyleUnderline"/>
        </w:rPr>
        <w:t xml:space="preserve">a satellite has </w:t>
      </w:r>
      <w:r w:rsidRPr="005E5121">
        <w:rPr>
          <w:rStyle w:val="StyleUnderline"/>
          <w:highlight w:val="green"/>
        </w:rPr>
        <w:t xml:space="preserve">declined </w:t>
      </w:r>
      <w:r w:rsidRPr="0064154F">
        <w:rPr>
          <w:rStyle w:val="StyleUnderline"/>
        </w:rPr>
        <w:t>to about $60 million from $200 million because of reusable rockets, reports Morgan Stanley, with a potential drop to as low as $5 million. Satellite mas</w:t>
      </w:r>
      <w:r w:rsidRPr="004E60C1">
        <w:rPr>
          <w:rStyle w:val="StyleUnderline"/>
        </w:rPr>
        <w:t xml:space="preserve">s </w:t>
      </w:r>
      <w:r w:rsidRPr="0064154F">
        <w:rPr>
          <w:rStyle w:val="StyleUnderline"/>
        </w:rPr>
        <w:t xml:space="preserve">production </w:t>
      </w:r>
      <w:r w:rsidRPr="005E5121">
        <w:rPr>
          <w:rStyle w:val="StyleUnderline"/>
          <w:highlight w:val="green"/>
        </w:rPr>
        <w:t xml:space="preserve">could decrease </w:t>
      </w:r>
      <w:r w:rsidRPr="0064154F">
        <w:rPr>
          <w:rStyle w:val="StyleUnderline"/>
        </w:rPr>
        <w:t xml:space="preserve">the cost </w:t>
      </w:r>
      <w:r w:rsidRPr="005E5121">
        <w:rPr>
          <w:rStyle w:val="StyleUnderline"/>
          <w:highlight w:val="green"/>
        </w:rPr>
        <w:t xml:space="preserve">from $500 million </w:t>
      </w:r>
      <w:r w:rsidRPr="00DC3D81">
        <w:rPr>
          <w:rStyle w:val="StyleUnderline"/>
        </w:rPr>
        <w:t xml:space="preserve">per satellite </w:t>
      </w:r>
      <w:r w:rsidRPr="005E5121">
        <w:rPr>
          <w:rStyle w:val="StyleUnderline"/>
          <w:highlight w:val="green"/>
        </w:rPr>
        <w:t>to $500,000</w:t>
      </w:r>
      <w:r>
        <w:t xml:space="preserve">. But more data and better internet service are just the beginning. </w:t>
      </w:r>
      <w:r w:rsidRPr="0073102E">
        <w:rPr>
          <w:rStyle w:val="StyleUnderline"/>
        </w:rPr>
        <w:t>Companies like Bigelow Aerospace are</w:t>
      </w:r>
      <w:r w:rsidRPr="0064154F">
        <w:rPr>
          <w:rStyle w:val="StyleUnderline"/>
        </w:rPr>
        <w:t xml:space="preserve"> </w:t>
      </w:r>
      <w:r w:rsidRPr="005E5121">
        <w:rPr>
          <w:rStyle w:val="StyleUnderline"/>
          <w:highlight w:val="green"/>
        </w:rPr>
        <w:t>developing orbital space stations</w:t>
      </w:r>
      <w:r w:rsidRPr="004E60C1">
        <w:rPr>
          <w:rStyle w:val="StyleUnderline"/>
        </w:rPr>
        <w:t>. Axiom Space has staked out plans to build the first international commercial space station</w:t>
      </w:r>
      <w:r>
        <w:t xml:space="preserve"> — with a Philippe </w:t>
      </w:r>
      <w:proofErr w:type="spellStart"/>
      <w:r>
        <w:t>Starck</w:t>
      </w:r>
      <w:proofErr w:type="spellEnd"/>
      <w:r>
        <w:t xml:space="preserve">-designed interior — </w:t>
      </w:r>
      <w:r w:rsidRPr="0064154F">
        <w:rPr>
          <w:rStyle w:val="StyleUnderline"/>
        </w:rPr>
        <w:t xml:space="preserve">that </w:t>
      </w:r>
      <w:r w:rsidRPr="005E5121">
        <w:rPr>
          <w:rStyle w:val="StyleUnderline"/>
          <w:highlight w:val="green"/>
        </w:rPr>
        <w:t xml:space="preserve">aims to be </w:t>
      </w:r>
      <w:r w:rsidRPr="0064154F">
        <w:rPr>
          <w:rStyle w:val="StyleUnderline"/>
        </w:rPr>
        <w:t xml:space="preserve">a </w:t>
      </w:r>
      <w:r w:rsidRPr="005E5121">
        <w:rPr>
          <w:rStyle w:val="StyleUnderline"/>
          <w:highlight w:val="green"/>
        </w:rPr>
        <w:t>“microgravity lab</w:t>
      </w:r>
      <w:r w:rsidRPr="0064154F">
        <w:rPr>
          <w:rStyle w:val="StyleUnderline"/>
        </w:rPr>
        <w:t>oratory</w:t>
      </w:r>
      <w:r w:rsidRPr="005E5121">
        <w:rPr>
          <w:rStyle w:val="StyleUnderline"/>
          <w:highlight w:val="green"/>
        </w:rPr>
        <w:t xml:space="preserve"> where </w:t>
      </w:r>
      <w:r w:rsidRPr="0064154F">
        <w:rPr>
          <w:rStyle w:val="StyleUnderline"/>
        </w:rPr>
        <w:t xml:space="preserve">educators, scientists and </w:t>
      </w:r>
      <w:r w:rsidRPr="005E5121">
        <w:rPr>
          <w:rStyle w:val="StyleUnderline"/>
          <w:highlight w:val="green"/>
        </w:rPr>
        <w:t>researchers conduct life-improving research</w:t>
      </w:r>
      <w:r>
        <w:t xml:space="preserve">.” </w:t>
      </w:r>
      <w:r w:rsidRPr="0064154F">
        <w:rPr>
          <w:rStyle w:val="StyleUnderline"/>
        </w:rPr>
        <w:t xml:space="preserve">Other firms are </w:t>
      </w:r>
      <w:r w:rsidRPr="0073102E">
        <w:rPr>
          <w:rStyle w:val="StyleUnderline"/>
        </w:rPr>
        <w:t xml:space="preserve">chasing </w:t>
      </w:r>
      <w:r w:rsidRPr="005E5121">
        <w:rPr>
          <w:rStyle w:val="StyleUnderline"/>
          <w:highlight w:val="green"/>
        </w:rPr>
        <w:t>space tourism or mining asteroids</w:t>
      </w:r>
      <w:r w:rsidRPr="00431325">
        <w:rPr>
          <w:rStyle w:val="StyleUnderline"/>
        </w:rPr>
        <w:t xml:space="preserve"> for rare minerals</w:t>
      </w:r>
      <w:r>
        <w:t xml:space="preserve">. Morgan Stanley notes that </w:t>
      </w:r>
      <w:r w:rsidRPr="00431325">
        <w:rPr>
          <w:rStyle w:val="StyleUnderline"/>
        </w:rPr>
        <w:t xml:space="preserve">privately </w:t>
      </w:r>
      <w:r w:rsidRPr="0064154F">
        <w:rPr>
          <w:rStyle w:val="StyleUnderline"/>
        </w:rPr>
        <w:t>held space exploration firms are pursuing goals like landing humans on the moon, as well as airplane-borne rocket launchers that could put small telecommunications satellites into low Earth orbit at a far lower cost, and with far greater responsiveness, than ground-based systems.</w:t>
      </w:r>
      <w:r w:rsidRPr="0064154F">
        <w:t xml:space="preserve"> “</w:t>
      </w:r>
      <w:r w:rsidRPr="0064154F">
        <w:rPr>
          <w:rStyle w:val="StyleUnderline"/>
        </w:rPr>
        <w:t xml:space="preserve">It used to be a space race between countries, and </w:t>
      </w:r>
      <w:r w:rsidRPr="0064154F">
        <w:rPr>
          <w:rStyle w:val="Emphasis"/>
        </w:rPr>
        <w:t>now it’s a space race between billionaires</w:t>
      </w:r>
      <w:r w:rsidRPr="0064154F">
        <w:t>,” says Menon. “</w:t>
      </w:r>
      <w:r w:rsidRPr="0064154F">
        <w:rPr>
          <w:rStyle w:val="StyleUnderline"/>
        </w:rPr>
        <w:t>Musk is running</w:t>
      </w:r>
      <w:r w:rsidRPr="00431325">
        <w:rPr>
          <w:rStyle w:val="StyleUnderline"/>
        </w:rPr>
        <w:t xml:space="preserve"> SpaceX with the goal of colonizing Mars and making humanity a multi-planetary species. Bezos, with </w:t>
      </w:r>
      <w:proofErr w:type="gramStart"/>
      <w:r w:rsidRPr="00431325">
        <w:rPr>
          <w:rStyle w:val="StyleUnderline"/>
        </w:rPr>
        <w:t>all of</w:t>
      </w:r>
      <w:proofErr w:type="gramEnd"/>
      <w:r w:rsidRPr="00431325">
        <w:rPr>
          <w:rStyle w:val="StyleUnderline"/>
        </w:rPr>
        <w:t xml:space="preserve"> the might of Amazon behind him, is doing it with Blue Origin. He sees it very differently, a space-based civilization rather than colonizing planets, building space stations, and moving heavy industry off-planet, and he is slowly building the pieces for it.</w:t>
      </w:r>
      <w:r>
        <w:t>” “</w:t>
      </w:r>
      <w:r w:rsidRPr="005E5121">
        <w:rPr>
          <w:rStyle w:val="StyleUnderline"/>
          <w:highlight w:val="green"/>
        </w:rPr>
        <w:t>These far-out ideas</w:t>
      </w:r>
      <w:r>
        <w:t xml:space="preserve"> — ‘let’s mine water on the moon, let’s build these big colonies out there’ — that to me I find fascinating and inspirational and aspirational,” says </w:t>
      </w:r>
      <w:proofErr w:type="spellStart"/>
      <w:r>
        <w:t>Siggelkow</w:t>
      </w:r>
      <w:proofErr w:type="spellEnd"/>
      <w:r>
        <w:t xml:space="preserve">. “And I think that </w:t>
      </w:r>
      <w:r w:rsidRPr="0064154F">
        <w:rPr>
          <w:rStyle w:val="StyleUnderline"/>
        </w:rPr>
        <w:t xml:space="preserve">is what </w:t>
      </w:r>
      <w:r w:rsidRPr="005E5121">
        <w:rPr>
          <w:rStyle w:val="StyleUnderline"/>
          <w:highlight w:val="green"/>
        </w:rPr>
        <w:t>allow</w:t>
      </w:r>
      <w:r w:rsidRPr="0064154F">
        <w:rPr>
          <w:rStyle w:val="StyleUnderline"/>
        </w:rPr>
        <w:t xml:space="preserve">s these </w:t>
      </w:r>
      <w:r w:rsidRPr="005E5121">
        <w:rPr>
          <w:rStyle w:val="StyleUnderline"/>
          <w:highlight w:val="green"/>
        </w:rPr>
        <w:t>firms to attract really good people</w:t>
      </w:r>
      <w:r>
        <w:t xml:space="preserve">. </w:t>
      </w:r>
      <w:r w:rsidRPr="00431325">
        <w:rPr>
          <w:rStyle w:val="StyleUnderline"/>
        </w:rPr>
        <w:t xml:space="preserve">It is </w:t>
      </w:r>
      <w:proofErr w:type="gramStart"/>
      <w:r w:rsidRPr="00431325">
        <w:rPr>
          <w:rStyle w:val="StyleUnderline"/>
        </w:rPr>
        <w:t>really cool</w:t>
      </w:r>
      <w:proofErr w:type="gramEnd"/>
      <w:r w:rsidRPr="00431325">
        <w:rPr>
          <w:rStyle w:val="StyleUnderline"/>
        </w:rPr>
        <w:t xml:space="preserve"> to be working on something amazing, it’s how you attract great talent</w:t>
      </w:r>
      <w:r>
        <w:t>. Whether these big projects will become commercially attractive and at what point is another question, but that might be secondary to most people working on these projects.” “It used to be a space race between countries, and now it’s a space race between billionaires.”–Anoop Menon There are other reasons for pushing ahead with ideas that may seem pie-in-the-sky, says Wharton management professor David Hsu. “</w:t>
      </w:r>
      <w:r w:rsidRPr="0064154F">
        <w:rPr>
          <w:rStyle w:val="StyleUnderline"/>
        </w:rPr>
        <w:t>It’s like Google funding big science projects</w:t>
      </w:r>
      <w:r w:rsidRPr="00431325">
        <w:rPr>
          <w:rStyle w:val="StyleUnderline"/>
        </w:rPr>
        <w:t xml:space="preserve"> and trying to push the technology frontier</w:t>
      </w:r>
      <w:r>
        <w:t>,” he says. “</w:t>
      </w:r>
      <w:r w:rsidRPr="0064154F">
        <w:rPr>
          <w:rStyle w:val="Emphasis"/>
          <w:highlight w:val="green"/>
        </w:rPr>
        <w:t>That</w:t>
      </w:r>
      <w:r w:rsidRPr="0064154F">
        <w:rPr>
          <w:rStyle w:val="Emphasis"/>
        </w:rPr>
        <w:t xml:space="preserve"> </w:t>
      </w:r>
      <w:r w:rsidRPr="005E5121">
        <w:rPr>
          <w:rStyle w:val="Emphasis"/>
          <w:highlight w:val="green"/>
        </w:rPr>
        <w:t>has a signaling purpose in the marketplace</w:t>
      </w:r>
      <w:r>
        <w:t xml:space="preserve"> — ‘</w:t>
      </w:r>
      <w:r w:rsidRPr="00431325">
        <w:rPr>
          <w:rStyle w:val="StyleUnderline"/>
        </w:rPr>
        <w:t xml:space="preserve">we may be making 99% of our money from your searches, but </w:t>
      </w:r>
      <w:r w:rsidRPr="0064154F">
        <w:rPr>
          <w:rStyle w:val="StyleUnderline"/>
        </w:rPr>
        <w:t xml:space="preserve">we are </w:t>
      </w:r>
      <w:r w:rsidRPr="005E5121">
        <w:rPr>
          <w:rStyle w:val="StyleUnderline"/>
          <w:highlight w:val="green"/>
        </w:rPr>
        <w:t>thinking about the future and pushing the frontier a bit</w:t>
      </w:r>
      <w:r>
        <w:t xml:space="preserve">.’ </w:t>
      </w:r>
      <w:r w:rsidRPr="00431325">
        <w:rPr>
          <w:rStyle w:val="StyleUnderline"/>
        </w:rPr>
        <w:t xml:space="preserve">They are really trying to work on the harder problems, and maybe we haven’t thought of </w:t>
      </w:r>
      <w:proofErr w:type="gramStart"/>
      <w:r w:rsidRPr="00431325">
        <w:rPr>
          <w:rStyle w:val="StyleUnderline"/>
        </w:rPr>
        <w:t>all of</w:t>
      </w:r>
      <w:proofErr w:type="gramEnd"/>
      <w:r w:rsidRPr="00431325">
        <w:rPr>
          <w:rStyle w:val="StyleUnderline"/>
        </w:rPr>
        <w:t xml:space="preserve"> the uses for a particular technology in all cases</w:t>
      </w:r>
      <w:r>
        <w:t xml:space="preserve">. </w:t>
      </w:r>
      <w:r w:rsidRPr="0064154F">
        <w:rPr>
          <w:rStyle w:val="Emphasis"/>
        </w:rPr>
        <w:t>They are on the road toward that</w:t>
      </w:r>
      <w:r w:rsidRPr="005E5121">
        <w:rPr>
          <w:highlight w:val="green"/>
        </w:rPr>
        <w:t xml:space="preserve">. </w:t>
      </w:r>
      <w:r w:rsidRPr="005E5121">
        <w:rPr>
          <w:rStyle w:val="StyleUnderline"/>
          <w:highlight w:val="green"/>
        </w:rPr>
        <w:t xml:space="preserve">You want to </w:t>
      </w:r>
      <w:r w:rsidRPr="0064154F">
        <w:rPr>
          <w:rStyle w:val="StyleUnderline"/>
        </w:rPr>
        <w:t xml:space="preserve">be able to </w:t>
      </w:r>
      <w:r w:rsidRPr="005E5121">
        <w:rPr>
          <w:rStyle w:val="StyleUnderline"/>
          <w:highlight w:val="green"/>
        </w:rPr>
        <w:t>show tech</w:t>
      </w:r>
      <w:r w:rsidRPr="0064154F">
        <w:rPr>
          <w:rStyle w:val="StyleUnderline"/>
        </w:rPr>
        <w:t xml:space="preserve">nological </w:t>
      </w:r>
      <w:r w:rsidRPr="005E5121">
        <w:rPr>
          <w:rStyle w:val="StyleUnderline"/>
          <w:highlight w:val="green"/>
        </w:rPr>
        <w:t xml:space="preserve">things </w:t>
      </w:r>
      <w:r w:rsidRPr="0073102E">
        <w:rPr>
          <w:rStyle w:val="StyleUnderline"/>
        </w:rPr>
        <w:t xml:space="preserve">that </w:t>
      </w:r>
      <w:r w:rsidRPr="005E5121">
        <w:rPr>
          <w:rStyle w:val="StyleUnderline"/>
          <w:highlight w:val="green"/>
        </w:rPr>
        <w:t xml:space="preserve">people didn’t </w:t>
      </w:r>
      <w:r w:rsidRPr="0064154F">
        <w:rPr>
          <w:rStyle w:val="StyleUnderline"/>
        </w:rPr>
        <w:t xml:space="preserve">necessarily </w:t>
      </w:r>
      <w:r w:rsidRPr="0073102E">
        <w:rPr>
          <w:rStyle w:val="StyleUnderline"/>
          <w:highlight w:val="green"/>
        </w:rPr>
        <w:t>understand</w:t>
      </w:r>
      <w:r w:rsidRPr="0064154F">
        <w:rPr>
          <w:rStyle w:val="StyleUnderline"/>
        </w:rPr>
        <w:t xml:space="preserve"> </w:t>
      </w:r>
      <w:r w:rsidRPr="0073102E">
        <w:rPr>
          <w:rStyle w:val="StyleUnderline"/>
          <w:highlight w:val="green"/>
        </w:rPr>
        <w:t>were</w:t>
      </w:r>
      <w:r w:rsidRPr="0064154F">
        <w:rPr>
          <w:rStyle w:val="StyleUnderline"/>
        </w:rPr>
        <w:t xml:space="preserve"> feasible or </w:t>
      </w:r>
      <w:r w:rsidRPr="0073102E">
        <w:rPr>
          <w:rStyle w:val="StyleUnderline"/>
          <w:highlight w:val="green"/>
        </w:rPr>
        <w:t>possible</w:t>
      </w:r>
      <w:r w:rsidRPr="0064154F">
        <w:rPr>
          <w:rStyle w:val="StyleUnderline"/>
        </w:rPr>
        <w:t>.”</w:t>
      </w:r>
      <w:r>
        <w:rPr>
          <w:rStyle w:val="StyleUnderline"/>
        </w:rPr>
        <w:t xml:space="preserve"> </w:t>
      </w:r>
      <w:r w:rsidRPr="0064154F">
        <w:rPr>
          <w:rStyle w:val="StyleUnderline"/>
        </w:rPr>
        <w:t xml:space="preserve">A certain amount of </w:t>
      </w:r>
      <w:r w:rsidRPr="005E5121">
        <w:rPr>
          <w:rStyle w:val="Emphasis"/>
          <w:highlight w:val="green"/>
        </w:rPr>
        <w:t>momentum for ideas hinges on perception</w:t>
      </w:r>
      <w:r>
        <w:t xml:space="preserve">, especially regarding a future for the space-tourism industry, </w:t>
      </w:r>
      <w:proofErr w:type="spellStart"/>
      <w:r>
        <w:t>Siggelkow</w:t>
      </w:r>
      <w:proofErr w:type="spellEnd"/>
      <w:r>
        <w:t xml:space="preserve"> notes. “</w:t>
      </w:r>
      <w:r w:rsidRPr="0064154F">
        <w:rPr>
          <w:rStyle w:val="StyleUnderline"/>
        </w:rPr>
        <w:t>We know this is a really complicated and to a certain extent dangerous endeavor, and the general public’s risk appetite is very low</w:t>
      </w:r>
      <w:r w:rsidRPr="0064154F">
        <w:t>. Think about self-driving vehicles and accidents. At what po</w:t>
      </w:r>
      <w:r>
        <w:t xml:space="preserve">int do we feel they are safe? There is something similar here. If something happens, I am afraid it will slow down space tourism quite a bit.” Branson’s Virgin Galactic has already suffered a visible tragedy. One pilot was killed and another injured in 2014 when experimental spaceflight vehicle VSS Enterprise broke up during a test flight and crashed in the Mojave Desert. Several other initiatives have failed, such as Israel’s </w:t>
      </w:r>
      <w:proofErr w:type="spellStart"/>
      <w:r>
        <w:t>Beresheet</w:t>
      </w:r>
      <w:proofErr w:type="spellEnd"/>
      <w:r>
        <w:t xml:space="preserve"> Spacecraft, which in April crashed into the moon. </w:t>
      </w:r>
      <w:r w:rsidRPr="00DC3D81">
        <w:rPr>
          <w:rStyle w:val="StyleUnderline"/>
        </w:rPr>
        <w:t xml:space="preserve">For now, </w:t>
      </w:r>
      <w:r w:rsidRPr="0073102E">
        <w:rPr>
          <w:rStyle w:val="StyleUnderline"/>
        </w:rPr>
        <w:t>investors are taking</w:t>
      </w:r>
      <w:r w:rsidRPr="00F40C97">
        <w:rPr>
          <w:rStyle w:val="StyleUnderline"/>
        </w:rPr>
        <w:t xml:space="preserve"> a relatively rosy view of the prospect of making money in space. In the first quarter of 2019, </w:t>
      </w:r>
      <w:r w:rsidRPr="005E5121">
        <w:rPr>
          <w:rStyle w:val="StyleUnderline"/>
          <w:highlight w:val="green"/>
        </w:rPr>
        <w:t xml:space="preserve">$1.7 billion </w:t>
      </w:r>
      <w:r w:rsidRPr="00F40C97">
        <w:rPr>
          <w:rStyle w:val="StyleUnderline"/>
        </w:rPr>
        <w:t xml:space="preserve">in equity </w:t>
      </w:r>
      <w:r w:rsidRPr="005E5121">
        <w:rPr>
          <w:rStyle w:val="StyleUnderline"/>
          <w:highlight w:val="green"/>
        </w:rPr>
        <w:t xml:space="preserve">was invested into space </w:t>
      </w:r>
      <w:r w:rsidRPr="0073102E">
        <w:rPr>
          <w:rStyle w:val="StyleUnderline"/>
        </w:rPr>
        <w:t>companies</w:t>
      </w:r>
      <w:r>
        <w:t xml:space="preserve"> — </w:t>
      </w:r>
      <w:r w:rsidRPr="00431325">
        <w:rPr>
          <w:rStyle w:val="StyleUnderline"/>
        </w:rPr>
        <w:lastRenderedPageBreak/>
        <w:t>nearly the double the amount invested in the last quarter of 2018,</w:t>
      </w:r>
      <w:r>
        <w:t xml:space="preserve"> according to Space Investment Quarterly, published by Space Angels. Total funding since 2009 exceeds $20 billion invested in 435 companies, the space-centric financial services firm says. “With SpaceX, Boeing, Virgin Galactic, and Blue Origin all inching closer to making history as the first privately funded companies to launch commercial passengers into space, we believe that 2019 will most certainly be the Year of Commercial Space Travel,” the report said. Rekindled Ambition In terms of the march of progress</w:t>
      </w:r>
      <w:r w:rsidRPr="005E5121">
        <w:rPr>
          <w:highlight w:val="green"/>
        </w:rPr>
        <w:t xml:space="preserve">, </w:t>
      </w:r>
      <w:r w:rsidRPr="005E5121">
        <w:rPr>
          <w:rStyle w:val="Emphasis"/>
          <w:highlight w:val="green"/>
        </w:rPr>
        <w:t>mindset matters</w:t>
      </w:r>
      <w:r w:rsidRPr="00431325">
        <w:rPr>
          <w:rStyle w:val="Emphasis"/>
        </w:rPr>
        <w:t>.</w:t>
      </w:r>
      <w:r>
        <w:t xml:space="preserve"> In their research paper, Menon and his co-authors proposed that </w:t>
      </w:r>
      <w:r w:rsidRPr="005E5121">
        <w:rPr>
          <w:rStyle w:val="StyleUnderline"/>
          <w:highlight w:val="green"/>
        </w:rPr>
        <w:t xml:space="preserve">the </w:t>
      </w:r>
      <w:r w:rsidRPr="00F40C97">
        <w:rPr>
          <w:rStyle w:val="StyleUnderline"/>
        </w:rPr>
        <w:t xml:space="preserve">New Space </w:t>
      </w:r>
      <w:r w:rsidRPr="005E5121">
        <w:rPr>
          <w:rStyle w:val="StyleUnderline"/>
          <w:highlight w:val="green"/>
        </w:rPr>
        <w:t xml:space="preserve">market was catalyzed by </w:t>
      </w:r>
      <w:r w:rsidRPr="0073102E">
        <w:rPr>
          <w:rStyle w:val="StyleUnderline"/>
        </w:rPr>
        <w:t xml:space="preserve">a set of </w:t>
      </w:r>
      <w:r w:rsidRPr="005E5121">
        <w:rPr>
          <w:rStyle w:val="StyleUnderline"/>
          <w:highlight w:val="green"/>
        </w:rPr>
        <w:t>“emotionally resonant” events</w:t>
      </w:r>
      <w:r w:rsidRPr="00431325">
        <w:rPr>
          <w:rStyle w:val="StyleUnderline"/>
        </w:rPr>
        <w:t>.</w:t>
      </w:r>
      <w:r>
        <w:t xml:space="preserve"> These moments — </w:t>
      </w:r>
      <w:r w:rsidRPr="00431325">
        <w:rPr>
          <w:rStyle w:val="StyleUnderline"/>
        </w:rPr>
        <w:t>events</w:t>
      </w:r>
      <w:r>
        <w:t xml:space="preserve"> like the 2003 Space Shuttle Columbia disaster, or when SpaceShipOne in 2004 became the first privately developed spacecraft to take a pilot into space twice within a two-week period — </w:t>
      </w:r>
      <w:r w:rsidRPr="00431325">
        <w:rPr>
          <w:rStyle w:val="StyleUnderline"/>
        </w:rPr>
        <w:t xml:space="preserve">challenged or reinforced existing </w:t>
      </w:r>
      <w:proofErr w:type="gramStart"/>
      <w:r w:rsidRPr="00431325">
        <w:rPr>
          <w:rStyle w:val="StyleUnderline"/>
        </w:rPr>
        <w:t>notions, and</w:t>
      </w:r>
      <w:proofErr w:type="gramEnd"/>
      <w:r w:rsidRPr="00431325">
        <w:rPr>
          <w:rStyle w:val="StyleUnderline"/>
        </w:rPr>
        <w:t xml:space="preserve"> led to new solutions</w:t>
      </w:r>
      <w:r>
        <w:t>. “</w:t>
      </w:r>
      <w:r w:rsidRPr="005E5121">
        <w:rPr>
          <w:rStyle w:val="StyleUnderline"/>
          <w:highlight w:val="green"/>
        </w:rPr>
        <w:t>This</w:t>
      </w:r>
      <w:r w:rsidRPr="00F40C97">
        <w:rPr>
          <w:rStyle w:val="StyleUnderline"/>
        </w:rPr>
        <w:t xml:space="preserve">, in turn, </w:t>
      </w:r>
      <w:r w:rsidRPr="005E5121">
        <w:rPr>
          <w:rStyle w:val="StyleUnderline"/>
          <w:highlight w:val="green"/>
        </w:rPr>
        <w:t xml:space="preserve">drove </w:t>
      </w:r>
      <w:r w:rsidRPr="00F40C97">
        <w:rPr>
          <w:rStyle w:val="StyleUnderline"/>
        </w:rPr>
        <w:t xml:space="preserve">the </w:t>
      </w:r>
      <w:r w:rsidRPr="005E5121">
        <w:rPr>
          <w:rStyle w:val="StyleUnderline"/>
          <w:highlight w:val="green"/>
        </w:rPr>
        <w:t xml:space="preserve">emergence of </w:t>
      </w:r>
      <w:r w:rsidRPr="00F40C97">
        <w:rPr>
          <w:rStyle w:val="StyleUnderline"/>
        </w:rPr>
        <w:t xml:space="preserve">a previously </w:t>
      </w:r>
      <w:r w:rsidRPr="005E5121">
        <w:rPr>
          <w:rStyle w:val="StyleUnderline"/>
          <w:highlight w:val="green"/>
        </w:rPr>
        <w:t>unimaginable market in aerospace</w:t>
      </w:r>
      <w:r>
        <w:t xml:space="preserve">,” they wrote. “It’s really relevant with the 50th anniversary of Apollo 11 to remember that it’s not easy to throw some resources at a problem and expect that it’s a given you will have success.”–David Hsu Menon says what </w:t>
      </w:r>
      <w:r w:rsidRPr="00431325">
        <w:rPr>
          <w:rStyle w:val="StyleUnderline"/>
        </w:rPr>
        <w:t>while momentum lagged in recent years</w:t>
      </w:r>
      <w:r>
        <w:t xml:space="preserve">, </w:t>
      </w:r>
      <w:r w:rsidRPr="00F40C97">
        <w:rPr>
          <w:rStyle w:val="StyleUnderline"/>
        </w:rPr>
        <w:t xml:space="preserve">the </w:t>
      </w:r>
      <w:r w:rsidRPr="0073102E">
        <w:rPr>
          <w:rStyle w:val="StyleUnderline"/>
        </w:rPr>
        <w:t>pace has now picked up</w:t>
      </w:r>
      <w:r>
        <w:t xml:space="preserve"> — at NASA as well as in other countries. “</w:t>
      </w:r>
      <w:r w:rsidRPr="00431325">
        <w:rPr>
          <w:rStyle w:val="StyleUnderline"/>
        </w:rPr>
        <w:t>The European Space Agency was in crisis mode because of the launch cost savings</w:t>
      </w:r>
      <w:r>
        <w:t xml:space="preserve"> </w:t>
      </w:r>
      <w:r w:rsidRPr="00431325">
        <w:rPr>
          <w:rStyle w:val="StyleUnderline"/>
        </w:rPr>
        <w:t>Musk achieved and the market share he was able to carve out so rapidly.</w:t>
      </w:r>
      <w:r>
        <w:t xml:space="preserve"> In England, there is Reaction Engines. They have a very interesting concept, the </w:t>
      </w:r>
      <w:proofErr w:type="spellStart"/>
      <w:r>
        <w:t>Skylon</w:t>
      </w:r>
      <w:proofErr w:type="spellEnd"/>
      <w:r>
        <w:t xml:space="preserve"> Spaceplane, a single-stage-to-orbit plane that goes to space directly. India is interesting because they’ve been able to do a fair bit on a much lower budget. They got to Mars at a fraction of the price it took us to get there. The Chinese space program is a big part of their national prestige right now.” </w:t>
      </w:r>
    </w:p>
    <w:p w14:paraId="50E477C9" w14:textId="77777777" w:rsidR="001A5888" w:rsidRDefault="001A5888" w:rsidP="001A5888">
      <w:pPr>
        <w:pStyle w:val="Heading4"/>
      </w:pPr>
      <w:r>
        <w:t>Without that mass investment, all necessary space infrastructure is chilled – technology is all seen as linked to eventual deep space exploration</w:t>
      </w:r>
    </w:p>
    <w:p w14:paraId="67D44B29" w14:textId="77777777" w:rsidR="001A5888" w:rsidRPr="00016D7A" w:rsidRDefault="001A5888" w:rsidP="001A5888">
      <w:proofErr w:type="spellStart"/>
      <w:r w:rsidRPr="00016D7A">
        <w:rPr>
          <w:rStyle w:val="Style13ptBold"/>
        </w:rPr>
        <w:t>Sommariva</w:t>
      </w:r>
      <w:proofErr w:type="spellEnd"/>
      <w:r w:rsidRPr="00016D7A">
        <w:rPr>
          <w:rStyle w:val="Style13ptBold"/>
        </w:rPr>
        <w:t xml:space="preserve"> 20</w:t>
      </w:r>
      <w:r>
        <w:t xml:space="preserve"> (Andrea, Italian Institute for International Political Studies, "The Evolution of Space Economy: The Role of the Private Sector and the Challenges for Europe," 12/11, </w:t>
      </w:r>
      <w:hyperlink r:id="rId14" w:history="1">
        <w:r w:rsidRPr="005F4168">
          <w:rPr>
            <w:rStyle w:val="Hyperlink"/>
          </w:rPr>
          <w:t>https://www.ispionline.it/en/pubblicazione/evolution-space-economy-role-private-sector-and-challenges-europe-28604</w:t>
        </w:r>
      </w:hyperlink>
      <w:r>
        <w:rPr>
          <w:rStyle w:val="Hyperlink"/>
        </w:rPr>
        <w:t xml:space="preserve"> DD</w:t>
      </w:r>
      <w:r>
        <w:t xml:space="preserve">) </w:t>
      </w:r>
    </w:p>
    <w:p w14:paraId="5654485F" w14:textId="77777777" w:rsidR="001A5888" w:rsidRDefault="001A5888" w:rsidP="001A5888">
      <w:r>
        <w:t xml:space="preserve">The second factor focuses on spacecraft and space-access costs. </w:t>
      </w:r>
      <w:r w:rsidRPr="00E461A0">
        <w:rPr>
          <w:rStyle w:val="StyleUnderline"/>
        </w:rPr>
        <w:t xml:space="preserve">NASA has moved from a government-run International Space Station access system to one where the transportation of goods and people </w:t>
      </w:r>
      <w:proofErr w:type="gramStart"/>
      <w:r w:rsidRPr="00E461A0">
        <w:rPr>
          <w:rStyle w:val="StyleUnderline"/>
        </w:rPr>
        <w:t>relies</w:t>
      </w:r>
      <w:proofErr w:type="gramEnd"/>
      <w:r w:rsidRPr="00E461A0">
        <w:rPr>
          <w:rStyle w:val="StyleUnderline"/>
        </w:rPr>
        <w:t xml:space="preserve"> on private companies</w:t>
      </w:r>
      <w:r>
        <w:t xml:space="preserve">, obviously under contract and control of NASA, thus eliminating the monopoly of Lockheed Martin and Boeing. As a result, </w:t>
      </w:r>
      <w:r w:rsidRPr="005E5121">
        <w:rPr>
          <w:rStyle w:val="StyleUnderline"/>
          <w:highlight w:val="green"/>
        </w:rPr>
        <w:t xml:space="preserve">significant progress has been made in </w:t>
      </w:r>
      <w:r w:rsidRPr="00F40C97">
        <w:rPr>
          <w:rStyle w:val="StyleUnderline"/>
        </w:rPr>
        <w:t xml:space="preserve">the </w:t>
      </w:r>
      <w:r w:rsidRPr="0073102E">
        <w:rPr>
          <w:rStyle w:val="StyleUnderline"/>
        </w:rPr>
        <w:t xml:space="preserve">design and development of </w:t>
      </w:r>
      <w:r w:rsidRPr="005E5121">
        <w:rPr>
          <w:rStyle w:val="StyleUnderline"/>
          <w:highlight w:val="green"/>
        </w:rPr>
        <w:t>cost-effective launch vehicles</w:t>
      </w:r>
      <w:r w:rsidRPr="00E461A0">
        <w:rPr>
          <w:rStyle w:val="StyleUnderline"/>
        </w:rPr>
        <w:t>.</w:t>
      </w:r>
      <w:r>
        <w:t xml:space="preserve"> Currently, </w:t>
      </w:r>
      <w:r w:rsidRPr="00F40C97">
        <w:rPr>
          <w:rStyle w:val="StyleUnderline"/>
        </w:rPr>
        <w:t>SpaceX</w:t>
      </w:r>
      <w:r w:rsidRPr="00F40C97">
        <w:t xml:space="preserve"> </w:t>
      </w:r>
      <w:r w:rsidRPr="00F40C97">
        <w:rPr>
          <w:rStyle w:val="StyleUnderline"/>
        </w:rPr>
        <w:t>has developed a system to reuse the first stage of rockets</w:t>
      </w:r>
      <w:r w:rsidRPr="00F40C97">
        <w:t xml:space="preserve">, </w:t>
      </w:r>
      <w:r w:rsidRPr="00F40C97">
        <w:rPr>
          <w:rStyle w:val="StyleUnderline"/>
        </w:rPr>
        <w:t>which serves to give the initial thrust necessary to</w:t>
      </w:r>
      <w:r w:rsidRPr="00E461A0">
        <w:rPr>
          <w:rStyle w:val="StyleUnderline"/>
        </w:rPr>
        <w:t xml:space="preserve"> overcome Earth's </w:t>
      </w:r>
      <w:r w:rsidRPr="00BF0B97">
        <w:rPr>
          <w:rStyle w:val="StyleUnderline"/>
        </w:rPr>
        <w:t>atmosphere</w:t>
      </w:r>
      <w:r>
        <w:t xml:space="preserve">. </w:t>
      </w:r>
      <w:r w:rsidRPr="00E461A0">
        <w:rPr>
          <w:rStyle w:val="StyleUnderline"/>
        </w:rPr>
        <w:t>Normally</w:t>
      </w:r>
      <w:r>
        <w:t xml:space="preserve">, after doing its job, </w:t>
      </w:r>
      <w:r w:rsidRPr="00E461A0">
        <w:rPr>
          <w:rStyle w:val="StyleUnderline"/>
        </w:rPr>
        <w:t>the first stage came off and fell into the ocean as waste.</w:t>
      </w:r>
      <w:r>
        <w:t xml:space="preserve"> </w:t>
      </w:r>
      <w:r w:rsidRPr="00F40C97">
        <w:rPr>
          <w:rStyle w:val="StyleUnderline"/>
        </w:rPr>
        <w:t xml:space="preserve">SpaceX has </w:t>
      </w:r>
      <w:r w:rsidRPr="005E5121">
        <w:rPr>
          <w:rStyle w:val="StyleUnderline"/>
          <w:highlight w:val="green"/>
        </w:rPr>
        <w:t xml:space="preserve">successfully developed </w:t>
      </w:r>
      <w:r w:rsidRPr="00F40C97">
        <w:rPr>
          <w:rStyle w:val="StyleUnderline"/>
        </w:rPr>
        <w:t xml:space="preserve">the </w:t>
      </w:r>
      <w:r w:rsidRPr="005E5121">
        <w:rPr>
          <w:rStyle w:val="StyleUnderline"/>
          <w:highlight w:val="green"/>
        </w:rPr>
        <w:t xml:space="preserve">recovery and reuse of </w:t>
      </w:r>
      <w:r w:rsidRPr="00F40C97">
        <w:rPr>
          <w:rStyle w:val="StyleUnderline"/>
        </w:rPr>
        <w:t xml:space="preserve">the </w:t>
      </w:r>
      <w:r w:rsidRPr="005E5121">
        <w:rPr>
          <w:rStyle w:val="StyleUnderline"/>
          <w:highlight w:val="green"/>
        </w:rPr>
        <w:t>first stage</w:t>
      </w:r>
      <w:r w:rsidRPr="00F40C97">
        <w:rPr>
          <w:rStyle w:val="StyleUnderline"/>
        </w:rPr>
        <w:t xml:space="preserve">s </w:t>
      </w:r>
      <w:r w:rsidRPr="005E5121">
        <w:rPr>
          <w:rStyle w:val="StyleUnderline"/>
          <w:highlight w:val="green"/>
        </w:rPr>
        <w:t>of rockets</w:t>
      </w:r>
      <w:r w:rsidRPr="00E461A0">
        <w:rPr>
          <w:rStyle w:val="StyleUnderline"/>
        </w:rPr>
        <w:t xml:space="preserve">, </w:t>
      </w:r>
      <w:r w:rsidRPr="005E5121">
        <w:rPr>
          <w:rStyle w:val="StyleUnderline"/>
          <w:highlight w:val="green"/>
        </w:rPr>
        <w:t xml:space="preserve">reducing </w:t>
      </w:r>
      <w:r w:rsidRPr="001E61CA">
        <w:rPr>
          <w:rStyle w:val="StyleUnderline"/>
        </w:rPr>
        <w:t xml:space="preserve">the </w:t>
      </w:r>
      <w:r w:rsidRPr="005E5121">
        <w:rPr>
          <w:rStyle w:val="StyleUnderline"/>
          <w:highlight w:val="green"/>
        </w:rPr>
        <w:t xml:space="preserve">cost </w:t>
      </w:r>
      <w:r w:rsidRPr="001E61CA">
        <w:rPr>
          <w:rStyle w:val="StyleUnderline"/>
        </w:rPr>
        <w:t>per kilogram of payload</w:t>
      </w:r>
      <w:r w:rsidRPr="005E5121">
        <w:rPr>
          <w:rStyle w:val="StyleUnderline"/>
          <w:highlight w:val="green"/>
        </w:rPr>
        <w:t xml:space="preserve"> by more than 50 percent</w:t>
      </w:r>
      <w:r w:rsidRPr="00E461A0">
        <w:rPr>
          <w:rStyle w:val="StyleUnderline"/>
        </w:rPr>
        <w:t>.</w:t>
      </w:r>
      <w:r>
        <w:t xml:space="preserve"> </w:t>
      </w:r>
      <w:r w:rsidRPr="001E61CA">
        <w:rPr>
          <w:rStyle w:val="StyleUnderline"/>
        </w:rPr>
        <w:t xml:space="preserve">These developments provide access to space for many small and medium-sized companies, </w:t>
      </w:r>
      <w:r w:rsidRPr="001E61CA">
        <w:rPr>
          <w:rStyle w:val="Emphasis"/>
        </w:rPr>
        <w:t>as well as educational and research institutions</w:t>
      </w:r>
      <w:r w:rsidRPr="001E61CA">
        <w:t xml:space="preserve">. </w:t>
      </w:r>
      <w:proofErr w:type="gramStart"/>
      <w:r w:rsidRPr="001E61CA">
        <w:t>In the near future</w:t>
      </w:r>
      <w:proofErr w:type="gramEnd"/>
      <w:r w:rsidRPr="001E61CA">
        <w:t xml:space="preserve">, </w:t>
      </w:r>
      <w:r w:rsidRPr="001E61CA">
        <w:rPr>
          <w:rStyle w:val="StyleUnderline"/>
        </w:rPr>
        <w:t>the development of the satellite Internet</w:t>
      </w:r>
      <w:r w:rsidRPr="00016D7A">
        <w:rPr>
          <w:rStyle w:val="StyleUnderline"/>
        </w:rPr>
        <w:t xml:space="preserve"> will allow people and companies to connect wherever they are</w:t>
      </w:r>
      <w:r>
        <w:t xml:space="preserve"> - an effective alternative when terrestrial networks are absent or of poor quality. In addition, </w:t>
      </w:r>
      <w:r w:rsidRPr="005E5121">
        <w:rPr>
          <w:rStyle w:val="StyleUnderline"/>
          <w:highlight w:val="green"/>
        </w:rPr>
        <w:t>satellite tech</w:t>
      </w:r>
      <w:r w:rsidRPr="001E61CA">
        <w:rPr>
          <w:rStyle w:val="StyleUnderline"/>
        </w:rPr>
        <w:t>nology</w:t>
      </w:r>
      <w:r w:rsidRPr="005E5121">
        <w:rPr>
          <w:rStyle w:val="StyleUnderline"/>
          <w:highlight w:val="green"/>
        </w:rPr>
        <w:t xml:space="preserve"> gives rise to </w:t>
      </w:r>
      <w:r w:rsidRPr="00BF0B97">
        <w:rPr>
          <w:rStyle w:val="StyleUnderline"/>
        </w:rPr>
        <w:t>a growing stream of uses, including</w:t>
      </w:r>
      <w:r w:rsidRPr="001E61CA">
        <w:rPr>
          <w:rStyle w:val="StyleUnderline"/>
        </w:rPr>
        <w:t xml:space="preserve"> </w:t>
      </w:r>
      <w:r w:rsidRPr="005E5121">
        <w:rPr>
          <w:rStyle w:val="StyleUnderline"/>
          <w:highlight w:val="green"/>
        </w:rPr>
        <w:t xml:space="preserve">transportation </w:t>
      </w:r>
      <w:r w:rsidRPr="001E61CA">
        <w:rPr>
          <w:rStyle w:val="StyleUnderline"/>
        </w:rPr>
        <w:t xml:space="preserve">and </w:t>
      </w:r>
      <w:r w:rsidRPr="005E5121">
        <w:rPr>
          <w:rStyle w:val="StyleUnderline"/>
          <w:highlight w:val="green"/>
        </w:rPr>
        <w:t xml:space="preserve">logistics efficiency, natural resource management, precision agriculture, </w:t>
      </w:r>
      <w:proofErr w:type="gramStart"/>
      <w:r w:rsidRPr="005E5121">
        <w:rPr>
          <w:rStyle w:val="StyleUnderline"/>
          <w:highlight w:val="green"/>
        </w:rPr>
        <w:t>environment</w:t>
      </w:r>
      <w:proofErr w:type="gramEnd"/>
      <w:r w:rsidRPr="005E5121">
        <w:rPr>
          <w:rStyle w:val="StyleUnderline"/>
          <w:highlight w:val="green"/>
        </w:rPr>
        <w:t xml:space="preserve"> and climate </w:t>
      </w:r>
      <w:r w:rsidRPr="005E5121">
        <w:rPr>
          <w:rStyle w:val="StyleUnderline"/>
          <w:highlight w:val="green"/>
        </w:rPr>
        <w:lastRenderedPageBreak/>
        <w:t>change monitoring</w:t>
      </w:r>
      <w:r w:rsidRPr="00016D7A">
        <w:rPr>
          <w:rStyle w:val="StyleUnderline"/>
        </w:rPr>
        <w:t>, and makes it a potential source of economic growth, social well-being, and sustainable development.</w:t>
      </w:r>
      <w:r>
        <w:rPr>
          <w:rStyle w:val="StyleUnderline"/>
        </w:rPr>
        <w:t xml:space="preserve"> </w:t>
      </w:r>
      <w:r>
        <w:t xml:space="preserve">As for the exploration programs, </w:t>
      </w:r>
      <w:r w:rsidRPr="00016D7A">
        <w:rPr>
          <w:rStyle w:val="StyleUnderline"/>
        </w:rPr>
        <w:t>the return to the Moon is now days on the agendas of the major space agencies, such as NASA and ESA</w:t>
      </w:r>
      <w:r>
        <w:t xml:space="preserve">. Over the next ten to fifteen years, </w:t>
      </w:r>
      <w:r w:rsidRPr="00BF0B97">
        <w:rPr>
          <w:rStyle w:val="StyleUnderline"/>
        </w:rPr>
        <w:t xml:space="preserve">the </w:t>
      </w:r>
      <w:r w:rsidRPr="005E5121">
        <w:rPr>
          <w:rStyle w:val="StyleUnderline"/>
          <w:highlight w:val="green"/>
        </w:rPr>
        <w:t xml:space="preserve">use of space resources will be crucial </w:t>
      </w:r>
      <w:r w:rsidRPr="00BF0B97">
        <w:rPr>
          <w:rStyle w:val="StyleUnderline"/>
        </w:rPr>
        <w:t>for the success of expeditions to the Moon and other planets</w:t>
      </w:r>
      <w:r w:rsidRPr="00BF0B97">
        <w:t xml:space="preserve">. </w:t>
      </w:r>
      <w:r w:rsidRPr="00BF0B97">
        <w:rPr>
          <w:rStyle w:val="StyleUnderline"/>
        </w:rPr>
        <w:t>The Moon's resources provide propellant for the in-orbit refueling of spacecraft,</w:t>
      </w:r>
      <w:r w:rsidRPr="00BF0B97">
        <w:t xml:space="preserve"> </w:t>
      </w:r>
      <w:r w:rsidRPr="00BF0B97">
        <w:rPr>
          <w:rStyle w:val="StyleUnderline"/>
        </w:rPr>
        <w:t xml:space="preserve">reducing their </w:t>
      </w:r>
      <w:proofErr w:type="gramStart"/>
      <w:r w:rsidRPr="00BF0B97">
        <w:rPr>
          <w:rStyle w:val="StyleUnderline"/>
        </w:rPr>
        <w:t>costs</w:t>
      </w:r>
      <w:r w:rsidRPr="00BF0B97">
        <w:t>[</w:t>
      </w:r>
      <w:proofErr w:type="gramEnd"/>
      <w:r w:rsidRPr="00BF0B97">
        <w:t>1]</w:t>
      </w:r>
      <w:r w:rsidRPr="00BF0B97">
        <w:rPr>
          <w:rStyle w:val="StyleUnderline"/>
        </w:rPr>
        <w:t>, and oxygen and water for suppor</w:t>
      </w:r>
      <w:r w:rsidRPr="00016D7A">
        <w:rPr>
          <w:rStyle w:val="StyleUnderline"/>
        </w:rPr>
        <w:t>t systems of the future space station around the Moon</w:t>
      </w:r>
      <w: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BF0B97">
        <w:rPr>
          <w:rStyle w:val="StyleUnderline"/>
        </w:rPr>
        <w:t xml:space="preserve">The </w:t>
      </w:r>
      <w:r w:rsidRPr="005E5121">
        <w:rPr>
          <w:rStyle w:val="StyleUnderline"/>
          <w:highlight w:val="green"/>
        </w:rPr>
        <w:t xml:space="preserve">private sector would </w:t>
      </w:r>
      <w:r w:rsidRPr="00BF0B97">
        <w:rPr>
          <w:rStyle w:val="StyleUnderline"/>
        </w:rPr>
        <w:t xml:space="preserve">then </w:t>
      </w:r>
      <w:r w:rsidRPr="001E61CA">
        <w:rPr>
          <w:rStyle w:val="StyleUnderline"/>
        </w:rPr>
        <w:t xml:space="preserve">take the lead in </w:t>
      </w:r>
      <w:r w:rsidRPr="005E5121">
        <w:rPr>
          <w:rStyle w:val="StyleUnderline"/>
          <w:highlight w:val="green"/>
        </w:rPr>
        <w:t>creat</w:t>
      </w:r>
      <w:r w:rsidRPr="001E61CA">
        <w:rPr>
          <w:rStyle w:val="StyleUnderline"/>
        </w:rPr>
        <w:t>ing</w:t>
      </w:r>
      <w:r w:rsidRPr="005E5121">
        <w:rPr>
          <w:rStyle w:val="StyleUnderline"/>
          <w:highlight w:val="green"/>
        </w:rPr>
        <w:t xml:space="preserve"> new markets and expand</w:t>
      </w:r>
      <w:r w:rsidRPr="001E61CA">
        <w:rPr>
          <w:rStyle w:val="StyleUnderline"/>
        </w:rPr>
        <w:t>ing</w:t>
      </w:r>
      <w:r w:rsidRPr="005E5121">
        <w:rPr>
          <w:rStyle w:val="StyleUnderline"/>
          <w:highlight w:val="green"/>
        </w:rPr>
        <w:t xml:space="preserve"> the presence of </w:t>
      </w:r>
      <w:r w:rsidRPr="00BF0B97">
        <w:rPr>
          <w:rStyle w:val="StyleUnderline"/>
          <w:highlight w:val="green"/>
        </w:rPr>
        <w:t>humanity</w:t>
      </w:r>
      <w:r w:rsidRPr="001E61CA">
        <w:rPr>
          <w:rStyle w:val="StyleUnderline"/>
        </w:rPr>
        <w:t xml:space="preserve"> in </w:t>
      </w:r>
      <w:r w:rsidRPr="001E61CA">
        <w:rPr>
          <w:rStyle w:val="StyleUnderline"/>
          <w:highlight w:val="green"/>
        </w:rPr>
        <w:t>space</w:t>
      </w:r>
      <w:r w:rsidRPr="00016D7A">
        <w:rPr>
          <w:rStyle w:val="StyleUnderline"/>
        </w:rPr>
        <w:t>.</w:t>
      </w:r>
      <w:r>
        <w:rPr>
          <w:rStyle w:val="StyleUnderline"/>
        </w:rPr>
        <w:t xml:space="preserve"> </w:t>
      </w:r>
      <w:r>
        <w:t xml:space="preserve">SpaceX is developing a vehicle, Starship, for missions to the Moon and beyond. The Starship is a fully reusable launch vehicle. It consists of two stages, the </w:t>
      </w:r>
      <w:proofErr w:type="gramStart"/>
      <w:r>
        <w:t>booster</w:t>
      </w:r>
      <w:proofErr w:type="gramEnd"/>
      <w:r>
        <w:t xml:space="preserve">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016D7A">
        <w:rPr>
          <w:rStyle w:val="StyleUnderline"/>
        </w:rPr>
        <w:t>. The spacecraft alone is designed to be used, in a first phase, without a booster for both freight and passenger transport. In April 2020, NASA selected a modified version of the Starship as one of three landing systems for the Artemis Program.</w:t>
      </w:r>
      <w:r>
        <w:rPr>
          <w:rStyle w:val="StyleUnderline"/>
        </w:rPr>
        <w:t xml:space="preserve"> </w:t>
      </w:r>
      <w:r w:rsidRPr="001E61CA">
        <w:rPr>
          <w:rStyle w:val="StyleUnderline"/>
        </w:rPr>
        <w:t xml:space="preserve">Moon mining will </w:t>
      </w:r>
      <w:proofErr w:type="gramStart"/>
      <w:r w:rsidRPr="001E61CA">
        <w:rPr>
          <w:rStyle w:val="StyleUnderline"/>
        </w:rPr>
        <w:t>present also</w:t>
      </w:r>
      <w:proofErr w:type="gramEnd"/>
      <w:r w:rsidRPr="001E61CA">
        <w:rPr>
          <w:rStyle w:val="StyleUnderline"/>
        </w:rPr>
        <w:t xml:space="preserve"> </w:t>
      </w:r>
      <w:r w:rsidRPr="005E5121">
        <w:rPr>
          <w:rStyle w:val="StyleUnderline"/>
          <w:highlight w:val="green"/>
        </w:rPr>
        <w:t xml:space="preserve">an opportunity to make space based solar power </w:t>
      </w:r>
      <w:r w:rsidRPr="001E61CA">
        <w:rPr>
          <w:rStyle w:val="StyleUnderline"/>
        </w:rPr>
        <w:t xml:space="preserve">(SBSP) </w:t>
      </w:r>
      <w:r w:rsidRPr="001E61CA">
        <w:rPr>
          <w:rStyle w:val="StyleUnderline"/>
          <w:highlight w:val="green"/>
        </w:rPr>
        <w:t>economically feasible</w:t>
      </w:r>
      <w:r w:rsidRPr="001E61CA">
        <w:t xml:space="preserve">. </w:t>
      </w:r>
      <w:r w:rsidRPr="001E61CA">
        <w:rPr>
          <w:rStyle w:val="StyleUnderline"/>
        </w:rPr>
        <w:t>SBSP has been studied for decades</w:t>
      </w:r>
      <w:r>
        <w:t xml:space="preserve">. However, </w:t>
      </w:r>
      <w:r w:rsidRPr="00016D7A">
        <w:rPr>
          <w:rStyle w:val="StyleUnderline"/>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t xml:space="preserve">. Its costs are comparable to a large-scale nuclear power plant. If preliminary results are confirmed by the completion of the study, space based solar power can transform the energy markets of </w:t>
      </w:r>
      <w:proofErr w:type="gramStart"/>
      <w:r>
        <w:t>Earth[</w:t>
      </w:r>
      <w:proofErr w:type="gramEnd"/>
      <w:r>
        <w:t>2], and can give an important contribution to the climate change’s mitigation.</w:t>
      </w:r>
    </w:p>
    <w:p w14:paraId="7A69549A" w14:textId="77777777" w:rsidR="001A5888" w:rsidRPr="005351C3" w:rsidRDefault="001A5888" w:rsidP="001A5888"/>
    <w:p w14:paraId="35DF8DF5" w14:textId="77777777" w:rsidR="001A5888" w:rsidRDefault="001A5888" w:rsidP="001A5888"/>
    <w:p w14:paraId="5C55CD23" w14:textId="77777777" w:rsidR="001A5888" w:rsidRDefault="001A5888" w:rsidP="001A5888">
      <w:pPr>
        <w:pStyle w:val="Heading4"/>
      </w:pPr>
      <w:r>
        <w:t>Strong commercial space industry catalyzes tech innovation – progress at the margins and spinoff tech change global information networks.</w:t>
      </w:r>
    </w:p>
    <w:p w14:paraId="62ABAF73" w14:textId="77777777" w:rsidR="001A5888" w:rsidRDefault="001A5888" w:rsidP="001A5888">
      <w:r w:rsidRPr="00ED5B3E">
        <w:rPr>
          <w:b/>
          <w:bCs/>
          <w:sz w:val="26"/>
          <w:szCs w:val="26"/>
        </w:rPr>
        <w:t>Hampson 17</w:t>
      </w:r>
      <w:r>
        <w:t xml:space="preserve"> [</w:t>
      </w:r>
      <w:r w:rsidRPr="00ED5B3E">
        <w:t xml:space="preserve">Joshua Hampson, 1-27-2017, "The Future of Space Commercialization," </w:t>
      </w:r>
      <w:proofErr w:type="spellStart"/>
      <w:r w:rsidRPr="00ED5B3E">
        <w:t>Niskanen</w:t>
      </w:r>
      <w:proofErr w:type="spellEnd"/>
      <w:r w:rsidRPr="00ED5B3E">
        <w:t xml:space="preserve"> Center, </w:t>
      </w:r>
      <w:hyperlink r:id="rId15" w:history="1">
        <w:r w:rsidRPr="005B1C0F">
          <w:rPr>
            <w:rStyle w:val="Hyperlink"/>
          </w:rPr>
          <w:t>https://www.niskanencenter.org/wp-content/uploads/old_uploads/2017/01/TheFutureofSpaceCommercializationFinal.pdf</w:t>
        </w:r>
      </w:hyperlink>
      <w:r>
        <w:t>]//DDPT</w:t>
      </w:r>
    </w:p>
    <w:p w14:paraId="6F76B2A7" w14:textId="77777777" w:rsidR="001A5888" w:rsidRPr="002E5B44" w:rsidRDefault="001A5888" w:rsidP="001A5888">
      <w:pPr>
        <w:rPr>
          <w:rStyle w:val="StyleUnderline"/>
        </w:rPr>
      </w:pPr>
      <w:r w:rsidRPr="002E5B44">
        <w:t>Innovation is generally hard to predict</w:t>
      </w:r>
      <w:r>
        <w:t xml:space="preserve">; some </w:t>
      </w:r>
      <w:r w:rsidRPr="002E5B44">
        <w:rPr>
          <w:rStyle w:val="StyleUnderline"/>
        </w:rPr>
        <w:t>new technologies seem to come out of nowhere</w:t>
      </w:r>
      <w:r>
        <w:t xml:space="preserve"> and others only take off when paired with a new </w:t>
      </w:r>
      <w:r w:rsidRPr="00FD1804">
        <w:t>application. It is</w:t>
      </w:r>
      <w:r>
        <w:t xml:space="preserve"> difficult to predict the future, but </w:t>
      </w:r>
      <w:r w:rsidRPr="002E5B44">
        <w:rPr>
          <w:rStyle w:val="StyleUnderline"/>
        </w:rPr>
        <w:t xml:space="preserve">it is reasonable to expect that </w:t>
      </w:r>
      <w:r w:rsidRPr="00FD1804">
        <w:rPr>
          <w:rStyle w:val="Emphasis"/>
        </w:rPr>
        <w:t>a</w:t>
      </w:r>
      <w:r w:rsidRPr="002E5B44">
        <w:rPr>
          <w:rStyle w:val="Emphasis"/>
        </w:rPr>
        <w:t xml:space="preserve"> growing </w:t>
      </w:r>
      <w:r w:rsidRPr="005E5121">
        <w:rPr>
          <w:rStyle w:val="Emphasis"/>
          <w:highlight w:val="green"/>
        </w:rPr>
        <w:t>space</w:t>
      </w:r>
      <w:r w:rsidRPr="002E5B44">
        <w:rPr>
          <w:rStyle w:val="Emphasis"/>
        </w:rPr>
        <w:t xml:space="preserve"> economy</w:t>
      </w:r>
      <w:r w:rsidRPr="002E5B44">
        <w:rPr>
          <w:rStyle w:val="StyleUnderline"/>
        </w:rPr>
        <w:t xml:space="preserve"> would </w:t>
      </w:r>
      <w:r w:rsidRPr="005E5121">
        <w:rPr>
          <w:rStyle w:val="Emphasis"/>
          <w:highlight w:val="green"/>
        </w:rPr>
        <w:t>open opportunities for</w:t>
      </w:r>
      <w:r w:rsidRPr="002E5B44">
        <w:rPr>
          <w:rStyle w:val="Emphasis"/>
        </w:rPr>
        <w:t xml:space="preserve"> </w:t>
      </w:r>
      <w:r w:rsidRPr="005E5121">
        <w:rPr>
          <w:rStyle w:val="Emphasis"/>
          <w:highlight w:val="green"/>
        </w:rPr>
        <w:t>tech</w:t>
      </w:r>
      <w:r w:rsidRPr="002E5B44">
        <w:rPr>
          <w:rStyle w:val="Emphasis"/>
        </w:rPr>
        <w:t>nological</w:t>
      </w:r>
      <w:r w:rsidRPr="002E5B44">
        <w:rPr>
          <w:rStyle w:val="StyleUnderline"/>
        </w:rPr>
        <w:t xml:space="preserve"> and organizational </w:t>
      </w:r>
      <w:r w:rsidRPr="005E5121">
        <w:rPr>
          <w:rStyle w:val="Emphasis"/>
          <w:highlight w:val="green"/>
        </w:rPr>
        <w:t>innovation</w:t>
      </w:r>
      <w:r w:rsidRPr="002E5B44">
        <w:rPr>
          <w:rStyle w:val="StyleUnderline"/>
        </w:rPr>
        <w:t xml:space="preserve">. </w:t>
      </w:r>
    </w:p>
    <w:p w14:paraId="37B0B5BE" w14:textId="77777777" w:rsidR="001A5888" w:rsidRDefault="001A5888" w:rsidP="001A5888">
      <w:r>
        <w:t xml:space="preserve">In terms of technology, </w:t>
      </w:r>
      <w:r w:rsidRPr="002E5B44">
        <w:rPr>
          <w:rStyle w:val="StyleUnderline"/>
        </w:rPr>
        <w:t xml:space="preserve">the </w:t>
      </w:r>
      <w:r w:rsidRPr="005E5121">
        <w:rPr>
          <w:rStyle w:val="StyleUnderline"/>
          <w:highlight w:val="green"/>
        </w:rPr>
        <w:t xml:space="preserve">difficult environment </w:t>
      </w:r>
      <w:r w:rsidRPr="00BF0B97">
        <w:rPr>
          <w:rStyle w:val="StyleUnderline"/>
        </w:rPr>
        <w:t>of</w:t>
      </w:r>
      <w:r w:rsidRPr="002E5B44">
        <w:rPr>
          <w:rStyle w:val="StyleUnderline"/>
        </w:rPr>
        <w:t xml:space="preserve"> </w:t>
      </w:r>
      <w:r w:rsidRPr="002E5B44">
        <w:rPr>
          <w:rStyle w:val="Emphasis"/>
        </w:rPr>
        <w:t xml:space="preserve">outer </w:t>
      </w:r>
      <w:r w:rsidRPr="00BF0B97">
        <w:rPr>
          <w:rStyle w:val="Emphasis"/>
        </w:rPr>
        <w:t>space</w:t>
      </w:r>
      <w:r w:rsidRPr="002E5B44">
        <w:rPr>
          <w:rStyle w:val="Emphasis"/>
        </w:rPr>
        <w:t xml:space="preserve"> helps </w:t>
      </w:r>
      <w:r w:rsidRPr="005E5121">
        <w:rPr>
          <w:rStyle w:val="Emphasis"/>
          <w:highlight w:val="green"/>
        </w:rPr>
        <w:t>incentivize progress</w:t>
      </w:r>
      <w:r w:rsidRPr="002E5B44">
        <w:rPr>
          <w:rStyle w:val="StyleUnderline"/>
        </w:rPr>
        <w:t xml:space="preserve"> along the margins</w:t>
      </w:r>
      <w:r>
        <w:t xml:space="preserve">. Because </w:t>
      </w:r>
      <w:r w:rsidRPr="002E5B44">
        <w:rPr>
          <w:rStyle w:val="Emphasis"/>
        </w:rPr>
        <w:t xml:space="preserve">each object </w:t>
      </w:r>
      <w:r w:rsidRPr="00BF0B97">
        <w:rPr>
          <w:rStyle w:val="Emphasis"/>
          <w:highlight w:val="green"/>
        </w:rPr>
        <w:t>launch</w:t>
      </w:r>
      <w:r w:rsidRPr="00BF0B97">
        <w:rPr>
          <w:rStyle w:val="Emphasis"/>
        </w:rPr>
        <w:t>ed</w:t>
      </w:r>
      <w:r w:rsidRPr="00BF0B97">
        <w:rPr>
          <w:rStyle w:val="StyleUnderline"/>
        </w:rPr>
        <w:t xml:space="preserve"> into orbit </w:t>
      </w:r>
      <w:r w:rsidRPr="00BF0B97">
        <w:rPr>
          <w:rStyle w:val="Emphasis"/>
          <w:highlight w:val="green"/>
        </w:rPr>
        <w:t>costs</w:t>
      </w:r>
      <w:r w:rsidRPr="00BF0B97">
        <w:rPr>
          <w:rStyle w:val="StyleUnderline"/>
        </w:rPr>
        <w:t xml:space="preserve"> a </w:t>
      </w:r>
      <w:r w:rsidRPr="00BF0B97">
        <w:rPr>
          <w:rStyle w:val="Emphasis"/>
        </w:rPr>
        <w:t>significant</w:t>
      </w:r>
      <w:r w:rsidRPr="00BF0B97">
        <w:rPr>
          <w:rStyle w:val="StyleUnderline"/>
        </w:rPr>
        <w:t xml:space="preserve"> amount of </w:t>
      </w:r>
      <w:r w:rsidRPr="00BF0B97">
        <w:rPr>
          <w:rStyle w:val="Emphasis"/>
        </w:rPr>
        <w:lastRenderedPageBreak/>
        <w:t>money</w:t>
      </w:r>
      <w:r>
        <w:t>—at the moment between $27,000 and $43,000 per pound, though that will likely drop in the future —</w:t>
      </w:r>
      <w:r w:rsidRPr="002E5B44">
        <w:rPr>
          <w:rStyle w:val="StyleUnderline"/>
        </w:rPr>
        <w:t>each</w:t>
      </w:r>
      <w:r>
        <w:t xml:space="preserve"> 19 </w:t>
      </w:r>
      <w:proofErr w:type="gramStart"/>
      <w:r w:rsidRPr="002E5B44">
        <w:rPr>
          <w:rStyle w:val="StyleUnderline"/>
        </w:rPr>
        <w:t>reduction</w:t>
      </w:r>
      <w:proofErr w:type="gramEnd"/>
      <w:r w:rsidRPr="002E5B44">
        <w:rPr>
          <w:rStyle w:val="StyleUnderline"/>
        </w:rPr>
        <w:t xml:space="preserve"> in payload size saves money</w:t>
      </w:r>
      <w:r>
        <w:t xml:space="preserve"> or means more can be launched. At the same time, </w:t>
      </w:r>
      <w:r w:rsidRPr="002E5B44">
        <w:rPr>
          <w:rStyle w:val="Emphasis"/>
        </w:rPr>
        <w:t>the ability to fit more capability</w:t>
      </w:r>
      <w:r>
        <w:t xml:space="preserve"> into a smaller satellite </w:t>
      </w:r>
      <w:r w:rsidRPr="002E5B44">
        <w:rPr>
          <w:rStyle w:val="Emphasis"/>
        </w:rPr>
        <w:t>opens outer space to actors</w:t>
      </w:r>
      <w:r>
        <w:t xml:space="preserve"> that </w:t>
      </w:r>
      <w:r w:rsidRPr="002E5B44">
        <w:rPr>
          <w:rStyle w:val="Emphasis"/>
        </w:rPr>
        <w:t>previously</w:t>
      </w:r>
      <w:r>
        <w:t xml:space="preserve"> were </w:t>
      </w:r>
      <w:r w:rsidRPr="002E5B44">
        <w:rPr>
          <w:rStyle w:val="Emphasis"/>
        </w:rPr>
        <w:t>priced out</w:t>
      </w:r>
      <w:r>
        <w:t xml:space="preserve"> of the market. This is one of the reasons why </w:t>
      </w:r>
      <w:r w:rsidRPr="002E5B44">
        <w:rPr>
          <w:rStyle w:val="StyleUnderline"/>
        </w:rPr>
        <w:t xml:space="preserve">small, </w:t>
      </w:r>
      <w:r w:rsidRPr="002E5B44">
        <w:rPr>
          <w:rStyle w:val="Emphasis"/>
        </w:rPr>
        <w:t>affordable satellites</w:t>
      </w:r>
      <w:r w:rsidRPr="002E5B44">
        <w:rPr>
          <w:rStyle w:val="StyleUnderline"/>
        </w:rPr>
        <w:t xml:space="preserve"> are </w:t>
      </w:r>
      <w:r w:rsidRPr="002E5B44">
        <w:rPr>
          <w:rStyle w:val="Emphasis"/>
        </w:rPr>
        <w:t>increasingly</w:t>
      </w:r>
      <w:r w:rsidRPr="002E5B44">
        <w:rPr>
          <w:rStyle w:val="StyleUnderline"/>
        </w:rPr>
        <w:t xml:space="preserve"> </w:t>
      </w:r>
      <w:r w:rsidRPr="002E5B44">
        <w:rPr>
          <w:rStyle w:val="Emphasis"/>
        </w:rPr>
        <w:t>pursued</w:t>
      </w:r>
      <w:r w:rsidRPr="002E5B44">
        <w:rPr>
          <w:rStyle w:val="StyleUnderline"/>
        </w:rPr>
        <w:t xml:space="preserve"> by companies</w:t>
      </w:r>
      <w:r>
        <w:t xml:space="preserve"> or organizations </w:t>
      </w:r>
      <w:r w:rsidRPr="002E5B44">
        <w:rPr>
          <w:rStyle w:val="StyleUnderline"/>
        </w:rPr>
        <w:t>that cannot afford to launch larger traditional satellites</w:t>
      </w:r>
      <w:r>
        <w:t xml:space="preserve">. These small 20 satellites also provide non-traditional launchers, such as engineering students or </w:t>
      </w:r>
      <w:proofErr w:type="spellStart"/>
      <w:r>
        <w:t>prototypers</w:t>
      </w:r>
      <w:proofErr w:type="spellEnd"/>
      <w:r>
        <w:t xml:space="preserve">, the opportunity to learn about satellite production and test new technologies before working on a full-sized satellite. That </w:t>
      </w:r>
      <w:r w:rsidRPr="005E5121">
        <w:rPr>
          <w:rStyle w:val="Emphasis"/>
          <w:highlight w:val="green"/>
        </w:rPr>
        <w:t>expansion of developers</w:t>
      </w:r>
      <w:r>
        <w:t xml:space="preserve">, experimenters, and testers cannot but help </w:t>
      </w:r>
      <w:r w:rsidRPr="005E5121">
        <w:rPr>
          <w:rStyle w:val="Emphasis"/>
          <w:highlight w:val="green"/>
        </w:rPr>
        <w:t>increase innovation</w:t>
      </w:r>
      <w:r w:rsidRPr="005E5121">
        <w:rPr>
          <w:rStyle w:val="StyleUnderline"/>
          <w:highlight w:val="green"/>
        </w:rPr>
        <w:t xml:space="preserve"> opportunities</w:t>
      </w:r>
      <w:r>
        <w:t xml:space="preserve">. </w:t>
      </w:r>
    </w:p>
    <w:p w14:paraId="11390448" w14:textId="77777777" w:rsidR="001A5888" w:rsidRPr="002E5B44" w:rsidRDefault="001A5888" w:rsidP="001A5888">
      <w:pPr>
        <w:rPr>
          <w:rStyle w:val="Emphasis"/>
        </w:rPr>
      </w:pPr>
      <w:r w:rsidRPr="005E5121">
        <w:rPr>
          <w:rStyle w:val="Emphasis"/>
          <w:highlight w:val="green"/>
        </w:rPr>
        <w:t>Tech</w:t>
      </w:r>
      <w:r w:rsidRPr="002E5B44">
        <w:rPr>
          <w:rStyle w:val="Emphasis"/>
        </w:rPr>
        <w:t xml:space="preserve">nological </w:t>
      </w:r>
      <w:r w:rsidRPr="005E5121">
        <w:rPr>
          <w:rStyle w:val="Emphasis"/>
          <w:highlight w:val="green"/>
        </w:rPr>
        <w:t>developments from</w:t>
      </w:r>
      <w:r w:rsidRPr="002E5B44">
        <w:rPr>
          <w:rStyle w:val="StyleUnderline"/>
        </w:rPr>
        <w:t xml:space="preserve"> outer </w:t>
      </w:r>
      <w:r w:rsidRPr="005E5121">
        <w:rPr>
          <w:rStyle w:val="Emphasis"/>
          <w:highlight w:val="green"/>
        </w:rPr>
        <w:t>space</w:t>
      </w:r>
      <w:r w:rsidRPr="002E5B44">
        <w:rPr>
          <w:rStyle w:val="StyleUnderline"/>
        </w:rPr>
        <w:t xml:space="preserve"> </w:t>
      </w:r>
      <w:r w:rsidRPr="002E5B44">
        <w:rPr>
          <w:rStyle w:val="Emphasis"/>
        </w:rPr>
        <w:t>have</w:t>
      </w:r>
      <w:r w:rsidRPr="002E5B44">
        <w:rPr>
          <w:rStyle w:val="StyleUnderline"/>
        </w:rPr>
        <w:t xml:space="preserve"> been </w:t>
      </w:r>
      <w:r w:rsidRPr="005E5121">
        <w:rPr>
          <w:rStyle w:val="Emphasis"/>
          <w:highlight w:val="green"/>
        </w:rPr>
        <w:t>applied to terrestrial life</w:t>
      </w:r>
      <w:r w:rsidRPr="002E5B44">
        <w:rPr>
          <w:rStyle w:val="StyleUnderline"/>
        </w:rPr>
        <w:t xml:space="preserve"> since the earliest days of space exploration</w:t>
      </w:r>
      <w:r>
        <w:t>. The National Aeronautics and Space Administration (</w:t>
      </w:r>
      <w:r w:rsidRPr="002E5B44">
        <w:rPr>
          <w:rStyle w:val="Emphasis"/>
        </w:rPr>
        <w:t>NASA</w:t>
      </w:r>
      <w:r>
        <w:t xml:space="preserve">) </w:t>
      </w:r>
      <w:r w:rsidRPr="002E5B44">
        <w:rPr>
          <w:rStyle w:val="Emphasis"/>
        </w:rPr>
        <w:t>maintains a</w:t>
      </w:r>
      <w:r w:rsidRPr="002E5B44">
        <w:rPr>
          <w:rStyle w:val="StyleUnderline"/>
        </w:rPr>
        <w:t xml:space="preserve"> </w:t>
      </w:r>
      <w:r w:rsidRPr="002E5B44">
        <w:rPr>
          <w:rStyle w:val="Emphasis"/>
        </w:rPr>
        <w:t>website that lists technologies</w:t>
      </w:r>
      <w:r>
        <w:t xml:space="preserve"> that have </w:t>
      </w:r>
      <w:r w:rsidRPr="002E5B44">
        <w:rPr>
          <w:rStyle w:val="Emphasis"/>
        </w:rPr>
        <w:t>spun off from</w:t>
      </w:r>
      <w:r w:rsidRPr="002E5B44">
        <w:rPr>
          <w:rStyle w:val="StyleUnderline"/>
        </w:rPr>
        <w:t xml:space="preserve"> such </w:t>
      </w:r>
      <w:r w:rsidRPr="002E5B44">
        <w:rPr>
          <w:rStyle w:val="Emphasis"/>
        </w:rPr>
        <w:t>research projects</w:t>
      </w:r>
      <w:r>
        <w:t xml:space="preserve">. Lightweight 21 nanotubes, useful in protecting astronauts during space exploration, are now being tested for applications in emergency response gear and electrical insulation. </w:t>
      </w:r>
      <w:r w:rsidRPr="002E5B44">
        <w:rPr>
          <w:rStyle w:val="StyleUnderline"/>
        </w:rPr>
        <w:t xml:space="preserve">The </w:t>
      </w:r>
      <w:r w:rsidRPr="005E5121">
        <w:rPr>
          <w:rStyle w:val="StyleUnderline"/>
          <w:highlight w:val="green"/>
        </w:rPr>
        <w:t xml:space="preserve">need for certainty </w:t>
      </w:r>
      <w:r w:rsidRPr="00BF0B97">
        <w:rPr>
          <w:rStyle w:val="StyleUnderline"/>
        </w:rPr>
        <w:t>about</w:t>
      </w:r>
      <w:r w:rsidRPr="002E5B44">
        <w:rPr>
          <w:rStyle w:val="StyleUnderline"/>
        </w:rPr>
        <w:t xml:space="preserve"> the resiliency of </w:t>
      </w:r>
      <w:r w:rsidRPr="00BF0B97">
        <w:rPr>
          <w:rStyle w:val="StyleUnderline"/>
        </w:rPr>
        <w:t>materials</w:t>
      </w:r>
      <w:r w:rsidRPr="002E5B44">
        <w:rPr>
          <w:rStyle w:val="StyleUnderline"/>
        </w:rPr>
        <w:t xml:space="preserve"> used in space </w:t>
      </w:r>
      <w:r w:rsidRPr="005E5121">
        <w:rPr>
          <w:rStyle w:val="StyleUnderline"/>
          <w:highlight w:val="green"/>
        </w:rPr>
        <w:t>led to</w:t>
      </w:r>
      <w:r w:rsidRPr="002E5B44">
        <w:rPr>
          <w:rStyle w:val="StyleUnderline"/>
        </w:rPr>
        <w:t xml:space="preserve"> the </w:t>
      </w:r>
      <w:r w:rsidRPr="005E5121">
        <w:rPr>
          <w:rStyle w:val="StyleUnderline"/>
          <w:highlight w:val="green"/>
        </w:rPr>
        <w:t xml:space="preserve">development </w:t>
      </w:r>
      <w:r w:rsidRPr="00BF0B97">
        <w:rPr>
          <w:rStyle w:val="StyleUnderline"/>
        </w:rPr>
        <w:t xml:space="preserve">of an </w:t>
      </w:r>
      <w:r w:rsidRPr="005E5121">
        <w:rPr>
          <w:rStyle w:val="StyleUnderline"/>
          <w:highlight w:val="green"/>
        </w:rPr>
        <w:t xml:space="preserve">analytics </w:t>
      </w:r>
      <w:r w:rsidRPr="00BF0B97">
        <w:rPr>
          <w:rStyle w:val="StyleUnderline"/>
        </w:rPr>
        <w:t>tool</w:t>
      </w:r>
      <w:r w:rsidRPr="002E5B44">
        <w:rPr>
          <w:rStyle w:val="StyleUnderline"/>
        </w:rPr>
        <w:t xml:space="preserve"> useful </w:t>
      </w:r>
      <w:r w:rsidRPr="005E5121">
        <w:rPr>
          <w:rStyle w:val="StyleUnderline"/>
          <w:highlight w:val="green"/>
        </w:rPr>
        <w:t>across</w:t>
      </w:r>
      <w:r w:rsidRPr="002E5B44">
        <w:rPr>
          <w:rStyle w:val="StyleUnderline"/>
        </w:rPr>
        <w:t xml:space="preserve"> a range of </w:t>
      </w:r>
      <w:r w:rsidRPr="005E5121">
        <w:rPr>
          <w:rStyle w:val="StyleUnderline"/>
          <w:highlight w:val="green"/>
        </w:rPr>
        <w:t>industries</w:t>
      </w:r>
      <w:r>
        <w:t xml:space="preserve">. </w:t>
      </w:r>
      <w:r w:rsidRPr="00BF0B97">
        <w:rPr>
          <w:rStyle w:val="Emphasis"/>
        </w:rPr>
        <w:t>Temper foam</w:t>
      </w:r>
      <w:r w:rsidRPr="00BF0B97">
        <w:t xml:space="preserve">, the material used in memory-foam pillows, was </w:t>
      </w:r>
      <w:r w:rsidRPr="00BF0B97">
        <w:rPr>
          <w:rStyle w:val="Emphasis"/>
        </w:rPr>
        <w:t>developed</w:t>
      </w:r>
      <w:r w:rsidRPr="00BF0B97">
        <w:rPr>
          <w:rStyle w:val="StyleUnderline"/>
        </w:rPr>
        <w:t xml:space="preserve"> for NASA</w:t>
      </w:r>
      <w:r w:rsidRPr="002E5B44">
        <w:rPr>
          <w:rStyle w:val="StyleUnderline"/>
        </w:rPr>
        <w:t xml:space="preserve"> for seat covers</w:t>
      </w:r>
      <w:r>
        <w:t xml:space="preserve">. </w:t>
      </w:r>
      <w:r w:rsidRPr="00BF0B97">
        <w:rPr>
          <w:rStyle w:val="StyleUnderline"/>
        </w:rPr>
        <w:t>As</w:t>
      </w:r>
      <w:r w:rsidRPr="002E5B44">
        <w:rPr>
          <w:rStyle w:val="StyleUnderline"/>
        </w:rPr>
        <w:t xml:space="preserve"> more </w:t>
      </w:r>
      <w:r w:rsidRPr="005E5121">
        <w:rPr>
          <w:rStyle w:val="Emphasis"/>
          <w:highlight w:val="green"/>
        </w:rPr>
        <w:t>companies pursue</w:t>
      </w:r>
      <w:r w:rsidRPr="002E5B44">
        <w:rPr>
          <w:rStyle w:val="Emphasis"/>
        </w:rPr>
        <w:t xml:space="preserve"> their own space </w:t>
      </w:r>
      <w:r w:rsidRPr="005E5121">
        <w:rPr>
          <w:rStyle w:val="Emphasis"/>
          <w:highlight w:val="green"/>
        </w:rPr>
        <w:t>goals</w:t>
      </w:r>
      <w:r>
        <w:t xml:space="preserve">, more </w:t>
      </w:r>
      <w:r w:rsidRPr="005E5121">
        <w:rPr>
          <w:rStyle w:val="Emphasis"/>
          <w:highlight w:val="green"/>
        </w:rPr>
        <w:t>innovations will</w:t>
      </w:r>
      <w:r w:rsidRPr="002E5B44">
        <w:rPr>
          <w:rStyle w:val="Emphasis"/>
        </w:rPr>
        <w:t xml:space="preserve"> likely </w:t>
      </w:r>
      <w:r w:rsidRPr="005E5121">
        <w:rPr>
          <w:rStyle w:val="Emphasis"/>
          <w:highlight w:val="green"/>
        </w:rPr>
        <w:t>come from the commercial sector</w:t>
      </w:r>
      <w:r w:rsidRPr="002E5B44">
        <w:rPr>
          <w:rStyle w:val="Emphasis"/>
        </w:rPr>
        <w:t xml:space="preserve">. </w:t>
      </w:r>
    </w:p>
    <w:p w14:paraId="5365F1DB" w14:textId="77777777" w:rsidR="001A5888" w:rsidRDefault="001A5888" w:rsidP="001A5888">
      <w:r>
        <w:t xml:space="preserve">Outer space is not just a catalyst for technological development. Satellite constellations and their unique line-of-sight vantage point can provide new perspectives to old industries. </w:t>
      </w:r>
      <w:r w:rsidRPr="005E5121">
        <w:rPr>
          <w:rStyle w:val="Emphasis"/>
          <w:highlight w:val="green"/>
        </w:rPr>
        <w:t>Deploying sat</w:t>
      </w:r>
      <w:r w:rsidRPr="00BF0B97">
        <w:rPr>
          <w:rStyle w:val="Emphasis"/>
        </w:rPr>
        <w:t>ellite</w:t>
      </w:r>
      <w:r w:rsidRPr="005E5121">
        <w:rPr>
          <w:rStyle w:val="Emphasis"/>
          <w:highlight w:val="green"/>
        </w:rPr>
        <w:t>s into</w:t>
      </w:r>
      <w:r w:rsidRPr="00F3325D">
        <w:rPr>
          <w:rStyle w:val="Emphasis"/>
        </w:rPr>
        <w:t xml:space="preserve"> </w:t>
      </w:r>
      <w:r w:rsidRPr="005E5121">
        <w:rPr>
          <w:rStyle w:val="Emphasis"/>
          <w:highlight w:val="green"/>
        </w:rPr>
        <w:t>l</w:t>
      </w:r>
      <w:r w:rsidRPr="00F3325D">
        <w:rPr>
          <w:rStyle w:val="Emphasis"/>
        </w:rPr>
        <w:t>ow-</w:t>
      </w:r>
      <w:r w:rsidRPr="005E5121">
        <w:rPr>
          <w:rStyle w:val="Emphasis"/>
          <w:highlight w:val="green"/>
        </w:rPr>
        <w:t>E</w:t>
      </w:r>
      <w:r w:rsidRPr="00F3325D">
        <w:rPr>
          <w:rStyle w:val="Emphasis"/>
        </w:rPr>
        <w:t xml:space="preserve">arth </w:t>
      </w:r>
      <w:r w:rsidRPr="005E5121">
        <w:rPr>
          <w:rStyle w:val="Emphasis"/>
          <w:highlight w:val="green"/>
        </w:rPr>
        <w:t>o</w:t>
      </w:r>
      <w:r w:rsidRPr="00F3325D">
        <w:rPr>
          <w:rStyle w:val="Emphasis"/>
        </w:rPr>
        <w:t>rbit</w:t>
      </w:r>
      <w:r>
        <w:t xml:space="preserve">, as Facebook wants to do, </w:t>
      </w:r>
      <w:r w:rsidRPr="00F3325D">
        <w:rPr>
          <w:rStyle w:val="Emphasis"/>
        </w:rPr>
        <w:t xml:space="preserve">can </w:t>
      </w:r>
      <w:r w:rsidRPr="005E5121">
        <w:rPr>
          <w:rStyle w:val="Emphasis"/>
          <w:highlight w:val="green"/>
        </w:rPr>
        <w:t>connect</w:t>
      </w:r>
      <w:r w:rsidRPr="00FD1804">
        <w:rPr>
          <w:rStyle w:val="Emphasis"/>
        </w:rPr>
        <w:t xml:space="preserve"> large</w:t>
      </w:r>
      <w:r>
        <w:t xml:space="preserve">, </w:t>
      </w:r>
      <w:proofErr w:type="gramStart"/>
      <w:r>
        <w:t>previously-unreached</w:t>
      </w:r>
      <w:proofErr w:type="gramEnd"/>
      <w:r>
        <w:t xml:space="preserve"> </w:t>
      </w:r>
      <w:r w:rsidRPr="00F3325D">
        <w:rPr>
          <w:rStyle w:val="Emphasis"/>
        </w:rPr>
        <w:t>swathes of</w:t>
      </w:r>
      <w:r>
        <w:t xml:space="preserve"> 22 </w:t>
      </w:r>
      <w:r w:rsidRPr="005E5121">
        <w:rPr>
          <w:rStyle w:val="Emphasis"/>
          <w:highlight w:val="green"/>
        </w:rPr>
        <w:t>humanity</w:t>
      </w:r>
      <w:r>
        <w:t xml:space="preserve"> </w:t>
      </w:r>
      <w:r w:rsidRPr="002E5B44">
        <w:rPr>
          <w:rStyle w:val="StyleUnderline"/>
        </w:rPr>
        <w:t>to the Internet</w:t>
      </w:r>
      <w:r>
        <w:t xml:space="preserve">. </w:t>
      </w:r>
      <w:r w:rsidRPr="005E5121">
        <w:rPr>
          <w:rStyle w:val="Emphasis"/>
          <w:highlight w:val="green"/>
        </w:rPr>
        <w:t>Remote sensing</w:t>
      </w:r>
      <w:r w:rsidRPr="00F3325D">
        <w:rPr>
          <w:rStyle w:val="Emphasis"/>
        </w:rPr>
        <w:t xml:space="preserve"> </w:t>
      </w:r>
      <w:r w:rsidRPr="005E5121">
        <w:rPr>
          <w:rStyle w:val="Emphasis"/>
          <w:highlight w:val="green"/>
        </w:rPr>
        <w:t>tech</w:t>
      </w:r>
      <w:r w:rsidRPr="00F3325D">
        <w:rPr>
          <w:rStyle w:val="Emphasis"/>
        </w:rPr>
        <w:t>nology</w:t>
      </w:r>
      <w:r w:rsidRPr="002E5B44">
        <w:rPr>
          <w:rStyle w:val="StyleUnderline"/>
        </w:rPr>
        <w:t xml:space="preserve"> could </w:t>
      </w:r>
      <w:r w:rsidRPr="005E5121">
        <w:rPr>
          <w:rStyle w:val="Emphasis"/>
          <w:highlight w:val="green"/>
        </w:rPr>
        <w:t xml:space="preserve">change </w:t>
      </w:r>
      <w:r w:rsidRPr="00BF0B97">
        <w:rPr>
          <w:rStyle w:val="Emphasis"/>
          <w:highlight w:val="green"/>
        </w:rPr>
        <w:t>how</w:t>
      </w:r>
      <w:r w:rsidRPr="00F3325D">
        <w:rPr>
          <w:rStyle w:val="Emphasis"/>
        </w:rPr>
        <w:t xml:space="preserve"> </w:t>
      </w:r>
      <w:r w:rsidRPr="00BF0B97">
        <w:rPr>
          <w:rStyle w:val="Emphasis"/>
          <w:highlight w:val="green"/>
        </w:rPr>
        <w:t>whole</w:t>
      </w:r>
      <w:r w:rsidRPr="00F3325D">
        <w:rPr>
          <w:rStyle w:val="Emphasis"/>
        </w:rPr>
        <w:t xml:space="preserve"> </w:t>
      </w:r>
      <w:r w:rsidRPr="005E5121">
        <w:rPr>
          <w:rStyle w:val="Emphasis"/>
          <w:highlight w:val="green"/>
        </w:rPr>
        <w:t>industries operate</w:t>
      </w:r>
      <w:r>
        <w:t xml:space="preserve">, such as </w:t>
      </w:r>
      <w:r w:rsidRPr="005E5121">
        <w:rPr>
          <w:rStyle w:val="Emphasis"/>
          <w:highlight w:val="green"/>
        </w:rPr>
        <w:t>crop</w:t>
      </w:r>
      <w:r w:rsidRPr="005E5121">
        <w:rPr>
          <w:rStyle w:val="StyleUnderline"/>
          <w:highlight w:val="green"/>
        </w:rPr>
        <w:t xml:space="preserve"> </w:t>
      </w:r>
      <w:r w:rsidRPr="005E5121">
        <w:rPr>
          <w:rStyle w:val="Emphasis"/>
          <w:highlight w:val="green"/>
        </w:rPr>
        <w:t>monitoring</w:t>
      </w:r>
      <w:r w:rsidRPr="002E5B44">
        <w:rPr>
          <w:rStyle w:val="StyleUnderline"/>
        </w:rPr>
        <w:t xml:space="preserve">, </w:t>
      </w:r>
      <w:r w:rsidRPr="005E5121">
        <w:rPr>
          <w:rStyle w:val="Emphasis"/>
          <w:highlight w:val="green"/>
        </w:rPr>
        <w:t>herd management</w:t>
      </w:r>
      <w:r w:rsidRPr="00FD1804">
        <w:rPr>
          <w:rStyle w:val="StyleUnderline"/>
        </w:rPr>
        <w:t>,</w:t>
      </w:r>
      <w:r w:rsidRPr="002E5B44">
        <w:rPr>
          <w:rStyle w:val="StyleUnderline"/>
        </w:rPr>
        <w:t xml:space="preserve"> </w:t>
      </w:r>
      <w:r w:rsidRPr="005E5121">
        <w:rPr>
          <w:rStyle w:val="Emphasis"/>
          <w:highlight w:val="green"/>
        </w:rPr>
        <w:t>crisis response</w:t>
      </w:r>
      <w:r w:rsidRPr="002E5B44">
        <w:rPr>
          <w:rStyle w:val="StyleUnderline"/>
        </w:rPr>
        <w:t xml:space="preserve">, and </w:t>
      </w:r>
      <w:r w:rsidRPr="005E5121">
        <w:rPr>
          <w:rStyle w:val="Emphasis"/>
          <w:highlight w:val="green"/>
        </w:rPr>
        <w:t>land evaluation</w:t>
      </w:r>
      <w:r>
        <w:t xml:space="preserve">, among others. 23 While </w:t>
      </w:r>
      <w:r w:rsidRPr="00F3325D">
        <w:rPr>
          <w:rStyle w:val="Emphasis"/>
        </w:rPr>
        <w:t>satellites</w:t>
      </w:r>
      <w:r>
        <w:t xml:space="preserve"> cannot provide all essential information for some of these industries, they can </w:t>
      </w:r>
      <w:r w:rsidRPr="00F3325D">
        <w:rPr>
          <w:rStyle w:val="Emphasis"/>
        </w:rPr>
        <w:t>fill in</w:t>
      </w:r>
      <w:r w:rsidRPr="002E5B44">
        <w:rPr>
          <w:rStyle w:val="StyleUnderline"/>
        </w:rPr>
        <w:t xml:space="preserve"> some </w:t>
      </w:r>
      <w:r w:rsidRPr="00F3325D">
        <w:rPr>
          <w:rStyle w:val="Emphasis"/>
        </w:rPr>
        <w:t>useful gaps</w:t>
      </w:r>
      <w:r w:rsidRPr="002E5B44">
        <w:rPr>
          <w:rStyle w:val="StyleUnderline"/>
        </w:rPr>
        <w:t xml:space="preserve"> and work as part of a wider system of tools</w:t>
      </w:r>
      <w:r>
        <w:t xml:space="preserve">. </w:t>
      </w:r>
      <w:r w:rsidRPr="005E5121">
        <w:rPr>
          <w:rStyle w:val="Emphasis"/>
          <w:highlight w:val="green"/>
        </w:rPr>
        <w:t>Space</w:t>
      </w:r>
      <w:r w:rsidRPr="005E5121">
        <w:rPr>
          <w:rStyle w:val="StyleUnderline"/>
          <w:highlight w:val="green"/>
        </w:rPr>
        <w:t xml:space="preserve"> infrastructure</w:t>
      </w:r>
      <w:r>
        <w:t xml:space="preserve">, in helping to change how people connect and perceive Earth, could help </w:t>
      </w:r>
      <w:r w:rsidRPr="005E5121">
        <w:rPr>
          <w:rStyle w:val="Emphasis"/>
          <w:highlight w:val="green"/>
        </w:rPr>
        <w:t>spark innovations</w:t>
      </w:r>
      <w:r w:rsidRPr="002E5B44">
        <w:rPr>
          <w:rStyle w:val="StyleUnderline"/>
        </w:rPr>
        <w:t xml:space="preserve"> on the ground as well</w:t>
      </w:r>
      <w:r>
        <w:t xml:space="preserve">. These </w:t>
      </w:r>
      <w:r w:rsidRPr="002E5B44">
        <w:rPr>
          <w:rStyle w:val="StyleUnderline"/>
        </w:rPr>
        <w:t>innovations</w:t>
      </w:r>
      <w:r>
        <w:t xml:space="preserve">, changes to global networks, and new opportunities could </w:t>
      </w:r>
      <w:r w:rsidRPr="005E5121">
        <w:rPr>
          <w:rStyle w:val="Emphasis"/>
          <w:highlight w:val="green"/>
        </w:rPr>
        <w:t>lead to</w:t>
      </w:r>
      <w:r w:rsidRPr="002E5B44">
        <w:rPr>
          <w:rStyle w:val="StyleUnderline"/>
        </w:rPr>
        <w:t xml:space="preserve"> wider </w:t>
      </w:r>
      <w:r w:rsidRPr="005E5121">
        <w:rPr>
          <w:rStyle w:val="Emphasis"/>
          <w:highlight w:val="green"/>
        </w:rPr>
        <w:t>economic growth</w:t>
      </w:r>
      <w:r>
        <w:t>.</w:t>
      </w:r>
    </w:p>
    <w:p w14:paraId="08FC4524" w14:textId="77777777" w:rsidR="001A5888" w:rsidRDefault="001A5888" w:rsidP="001A5888"/>
    <w:p w14:paraId="50F51CBE" w14:textId="77777777" w:rsidR="001A5888" w:rsidRDefault="001A5888" w:rsidP="001A5888">
      <w:pPr>
        <w:pStyle w:val="Heading4"/>
      </w:pPr>
      <w:r>
        <w:t xml:space="preserve">Tech innovation solves every existential threat – cumulative extinction events outweigh the </w:t>
      </w:r>
      <w:proofErr w:type="spellStart"/>
      <w:r>
        <w:t>aff</w:t>
      </w:r>
      <w:proofErr w:type="spellEnd"/>
      <w:r>
        <w:t xml:space="preserve"> </w:t>
      </w:r>
    </w:p>
    <w:p w14:paraId="665C745F" w14:textId="77777777" w:rsidR="001A5888" w:rsidRDefault="001A5888" w:rsidP="001A5888">
      <w:r w:rsidRPr="00C11CBC">
        <w:rPr>
          <w:b/>
          <w:bCs/>
          <w:sz w:val="26"/>
          <w:szCs w:val="26"/>
        </w:rPr>
        <w:t>Matthews 18</w:t>
      </w:r>
      <w:r>
        <w:t xml:space="preserve"> [</w:t>
      </w:r>
      <w:r w:rsidRPr="00875E56">
        <w:t xml:space="preserve">Dylan Matthews, 10-26-2018, "How to help people millions of years from now," Vox, </w:t>
      </w:r>
      <w:hyperlink r:id="rId16" w:history="1">
        <w:r w:rsidRPr="005B1C0F">
          <w:rPr>
            <w:rStyle w:val="Hyperlink"/>
          </w:rPr>
          <w:t>https://www.vox.com/future-perfect/2018/10/26/18023366/far-future-effective-altruism-existential-risk-doing-good</w:t>
        </w:r>
      </w:hyperlink>
      <w:r>
        <w:t>]</w:t>
      </w:r>
    </w:p>
    <w:p w14:paraId="03E94811" w14:textId="77777777" w:rsidR="001A5888" w:rsidRPr="001E2FFF" w:rsidRDefault="001A5888" w:rsidP="001A5888">
      <w:r w:rsidRPr="001E2FFF">
        <w:t xml:space="preserve">If you care about improving human lives, </w:t>
      </w:r>
      <w:r w:rsidRPr="001E2FFF">
        <w:rPr>
          <w:rStyle w:val="StyleUnderline"/>
        </w:rPr>
        <w:t>you should overwhelmingly care about those quadrillions of lives rather than the comparatively small number of people alive today</w:t>
      </w:r>
      <w:r w:rsidRPr="001E2FFF">
        <w:t xml:space="preserve">. The </w:t>
      </w:r>
      <w:r w:rsidRPr="00502312">
        <w:rPr>
          <w:rStyle w:val="Emphasis"/>
        </w:rPr>
        <w:t>7.6 billion people now</w:t>
      </w:r>
      <w:r w:rsidRPr="001E2FFF">
        <w:rPr>
          <w:rStyle w:val="StyleUnderline"/>
        </w:rPr>
        <w:t xml:space="preserve"> living</w:t>
      </w:r>
      <w:r w:rsidRPr="001E2FFF">
        <w:t xml:space="preserve">, after all, </w:t>
      </w:r>
      <w:r w:rsidRPr="001E2FFF">
        <w:rPr>
          <w:rStyle w:val="Emphasis"/>
        </w:rPr>
        <w:t xml:space="preserve">amount to </w:t>
      </w:r>
      <w:r w:rsidRPr="00502312">
        <w:rPr>
          <w:rStyle w:val="Emphasis"/>
        </w:rPr>
        <w:t>less</w:t>
      </w:r>
      <w:r w:rsidRPr="001E2FFF">
        <w:rPr>
          <w:rStyle w:val="Emphasis"/>
        </w:rPr>
        <w:t xml:space="preserve"> than 0.003 percent of the population</w:t>
      </w:r>
      <w:r w:rsidRPr="001E2FFF">
        <w:rPr>
          <w:rStyle w:val="StyleUnderline"/>
        </w:rPr>
        <w:t xml:space="preserve"> that will live </w:t>
      </w:r>
      <w:r w:rsidRPr="001E2FFF">
        <w:rPr>
          <w:rStyle w:val="Emphasis"/>
        </w:rPr>
        <w:t>in the future</w:t>
      </w:r>
      <w:r w:rsidRPr="001E2FFF">
        <w:t xml:space="preserve">. It’s reasonable to suggest that </w:t>
      </w:r>
      <w:r w:rsidRPr="001E2FFF">
        <w:rPr>
          <w:rStyle w:val="StyleUnderline"/>
        </w:rPr>
        <w:t xml:space="preserve">those quadrillions of </w:t>
      </w:r>
      <w:r w:rsidRPr="005E5121">
        <w:rPr>
          <w:rStyle w:val="Emphasis"/>
          <w:highlight w:val="green"/>
        </w:rPr>
        <w:t>future people have</w:t>
      </w:r>
      <w:r w:rsidRPr="001E2FFF">
        <w:t xml:space="preserve">, accordingly, </w:t>
      </w:r>
      <w:r w:rsidRPr="001E2FFF">
        <w:rPr>
          <w:rStyle w:val="StyleUnderline"/>
        </w:rPr>
        <w:t xml:space="preserve">hundreds of thousands of times </w:t>
      </w:r>
      <w:r w:rsidRPr="005E5121">
        <w:rPr>
          <w:rStyle w:val="Emphasis"/>
          <w:highlight w:val="green"/>
        </w:rPr>
        <w:t>more moral weight</w:t>
      </w:r>
      <w:r w:rsidRPr="001E2FFF">
        <w:t xml:space="preserve"> than those of us living here today do.</w:t>
      </w:r>
    </w:p>
    <w:p w14:paraId="277E68B4" w14:textId="77777777" w:rsidR="001A5888" w:rsidRPr="001E2FFF" w:rsidRDefault="001A5888" w:rsidP="001A5888">
      <w:r w:rsidRPr="001E2FFF">
        <w:lastRenderedPageBreak/>
        <w:t xml:space="preserve">That’s the basic argument behind Nick </w:t>
      </w:r>
      <w:proofErr w:type="spellStart"/>
      <w:r w:rsidRPr="001E2FFF">
        <w:t>Beckstead’s</w:t>
      </w:r>
      <w:proofErr w:type="spellEnd"/>
      <w:r w:rsidRPr="001E2FFF">
        <w:t xml:space="preserve"> 2013 Rutgers philosophy dissertation, “</w:t>
      </w:r>
      <w:hyperlink r:id="rId17" w:history="1">
        <w:r w:rsidRPr="001E2FFF">
          <w:rPr>
            <w:rStyle w:val="Hyperlink"/>
          </w:rPr>
          <w:t>On the overwhelming importance of shaping the far future</w:t>
        </w:r>
      </w:hyperlink>
      <w:r w:rsidRPr="001E2FFF">
        <w:t xml:space="preserve">.” It’s a glorious mindfuck of a thesis, not least because </w:t>
      </w:r>
      <w:proofErr w:type="spellStart"/>
      <w:r w:rsidRPr="001E2FFF">
        <w:t>Beckstead</w:t>
      </w:r>
      <w:proofErr w:type="spellEnd"/>
      <w:r w:rsidRPr="001E2FFF">
        <w:t xml:space="preserve"> shows very convincingly that this is a conclusion any plausible moral view would reach. It’s not just something that </w:t>
      </w:r>
      <w:hyperlink r:id="rId18" w:history="1">
        <w:r w:rsidRPr="001E2FFF">
          <w:rPr>
            <w:rStyle w:val="Hyperlink"/>
          </w:rPr>
          <w:t xml:space="preserve">weird </w:t>
        </w:r>
        <w:proofErr w:type="spellStart"/>
        <w:r w:rsidRPr="001E2FFF">
          <w:rPr>
            <w:rStyle w:val="Hyperlink"/>
          </w:rPr>
          <w:t>utilitarians</w:t>
        </w:r>
        <w:proofErr w:type="spellEnd"/>
      </w:hyperlink>
      <w:r w:rsidRPr="001E2FFF">
        <w:t> </w:t>
      </w:r>
      <w:proofErr w:type="gramStart"/>
      <w:r w:rsidRPr="001E2FFF">
        <w:t>have to</w:t>
      </w:r>
      <w:proofErr w:type="gramEnd"/>
      <w:r w:rsidRPr="001E2FFF">
        <w:t xml:space="preserve"> deal with.</w:t>
      </w:r>
    </w:p>
    <w:p w14:paraId="37838188" w14:textId="77777777" w:rsidR="001A5888" w:rsidRPr="001E2FFF" w:rsidRDefault="001A5888" w:rsidP="001A5888">
      <w:r w:rsidRPr="001E2FFF">
        <w:t xml:space="preserve">And </w:t>
      </w:r>
      <w:proofErr w:type="spellStart"/>
      <w:r w:rsidRPr="001E2FFF">
        <w:t>Beckstead</w:t>
      </w:r>
      <w:proofErr w:type="spellEnd"/>
      <w:r w:rsidRPr="001E2FFF">
        <w:t>, to his considerable credit, walks the walk on this. He works at the Open Philanthropy Project on grants relating to the far future and runs a </w:t>
      </w:r>
      <w:hyperlink r:id="rId19" w:history="1">
        <w:r w:rsidRPr="001E2FFF">
          <w:rPr>
            <w:rStyle w:val="Hyperlink"/>
          </w:rPr>
          <w:t>charitable fund</w:t>
        </w:r>
      </w:hyperlink>
      <w:r w:rsidRPr="001E2FFF">
        <w:t> for donors who want to prioritize the far future. And arguments from him and others have turned “long-termism” into a very vibrant, important strand of the effective altruism community.</w:t>
      </w:r>
    </w:p>
    <w:p w14:paraId="4B0D0477" w14:textId="77777777" w:rsidR="001A5888" w:rsidRPr="001E2FFF" w:rsidRDefault="001A5888" w:rsidP="001A5888">
      <w:pPr>
        <w:rPr>
          <w:rStyle w:val="Emphasis"/>
        </w:rPr>
      </w:pPr>
      <w:r w:rsidRPr="001E2FFF">
        <w:t xml:space="preserve">But </w:t>
      </w:r>
      <w:r w:rsidRPr="001E2FFF">
        <w:rPr>
          <w:rStyle w:val="Emphasis"/>
        </w:rPr>
        <w:t xml:space="preserve">what does </w:t>
      </w:r>
      <w:r w:rsidRPr="009B0287">
        <w:rPr>
          <w:rStyle w:val="Emphasis"/>
          <w:highlight w:val="green"/>
        </w:rPr>
        <w:t>prioritizing the far future</w:t>
      </w:r>
      <w:r w:rsidRPr="00502312">
        <w:rPr>
          <w:rStyle w:val="Emphasis"/>
        </w:rPr>
        <w:t xml:space="preserve"> even</w:t>
      </w:r>
      <w:r w:rsidRPr="001E2FFF">
        <w:rPr>
          <w:rStyle w:val="Emphasis"/>
        </w:rPr>
        <w:t xml:space="preserve"> mean?</w:t>
      </w:r>
    </w:p>
    <w:p w14:paraId="4D711CB3" w14:textId="77777777" w:rsidR="001A5888" w:rsidRPr="001E2FFF" w:rsidRDefault="001A5888" w:rsidP="001A5888">
      <w:r w:rsidRPr="001E2FFF">
        <w:t>The most literal thing it could mean is </w:t>
      </w:r>
      <w:r w:rsidRPr="001E2FFF">
        <w:rPr>
          <w:rStyle w:val="Emphasis"/>
        </w:rPr>
        <w:t>preventing human extinction</w:t>
      </w:r>
      <w:r w:rsidRPr="001E2FFF">
        <w:rPr>
          <w:rStyle w:val="StyleUnderline"/>
        </w:rPr>
        <w:t xml:space="preserve">, to ensure that the species persists </w:t>
      </w:r>
      <w:proofErr w:type="gramStart"/>
      <w:r w:rsidRPr="001E2FFF">
        <w:rPr>
          <w:rStyle w:val="StyleUnderline"/>
        </w:rPr>
        <w:t>as long as</w:t>
      </w:r>
      <w:proofErr w:type="gramEnd"/>
      <w:r w:rsidRPr="001E2FFF">
        <w:rPr>
          <w:rStyle w:val="StyleUnderline"/>
        </w:rPr>
        <w:t xml:space="preserve"> possible</w:t>
      </w:r>
      <w:r w:rsidRPr="001E2FFF">
        <w:t xml:space="preserve">. For the long-term-focused effective altruists I know, that typically means </w:t>
      </w:r>
      <w:r w:rsidRPr="005E5121">
        <w:rPr>
          <w:rStyle w:val="Emphasis"/>
          <w:highlight w:val="green"/>
        </w:rPr>
        <w:t>identifying</w:t>
      </w:r>
      <w:r w:rsidRPr="001E2FFF">
        <w:rPr>
          <w:rStyle w:val="Emphasis"/>
        </w:rPr>
        <w:t xml:space="preserve"> concrete </w:t>
      </w:r>
      <w:r w:rsidRPr="005E5121">
        <w:rPr>
          <w:rStyle w:val="Emphasis"/>
          <w:highlight w:val="green"/>
        </w:rPr>
        <w:t>threats to</w:t>
      </w:r>
      <w:r w:rsidRPr="001E2FFF">
        <w:rPr>
          <w:rStyle w:val="Emphasis"/>
        </w:rPr>
        <w:t xml:space="preserve"> humanity’s continued </w:t>
      </w:r>
      <w:r w:rsidRPr="005E5121">
        <w:rPr>
          <w:rStyle w:val="Emphasis"/>
          <w:highlight w:val="green"/>
        </w:rPr>
        <w:t>existence</w:t>
      </w:r>
      <w:r w:rsidRPr="001E2FFF">
        <w:t xml:space="preserve"> — like </w:t>
      </w:r>
      <w:r w:rsidRPr="005E5121">
        <w:rPr>
          <w:rStyle w:val="Emphasis"/>
          <w:highlight w:val="green"/>
        </w:rPr>
        <w:t>unfriendly</w:t>
      </w:r>
      <w:r w:rsidRPr="001E2FFF">
        <w:rPr>
          <w:rStyle w:val="Emphasis"/>
        </w:rPr>
        <w:t xml:space="preserve"> </w:t>
      </w:r>
      <w:r w:rsidRPr="005E5121">
        <w:rPr>
          <w:rStyle w:val="Emphasis"/>
          <w:highlight w:val="green"/>
        </w:rPr>
        <w:t>a</w:t>
      </w:r>
      <w:r w:rsidRPr="001E2FFF">
        <w:rPr>
          <w:rStyle w:val="Emphasis"/>
        </w:rPr>
        <w:t xml:space="preserve">rtificial </w:t>
      </w:r>
      <w:r w:rsidRPr="005E5121">
        <w:rPr>
          <w:rStyle w:val="Emphasis"/>
          <w:highlight w:val="green"/>
        </w:rPr>
        <w:t>i</w:t>
      </w:r>
      <w:r w:rsidRPr="001E2FFF">
        <w:rPr>
          <w:rStyle w:val="Emphasis"/>
        </w:rPr>
        <w:t>ntelligence</w:t>
      </w:r>
      <w:r w:rsidRPr="001E2FFF">
        <w:rPr>
          <w:rStyle w:val="StyleUnderline"/>
        </w:rPr>
        <w:t>, or a </w:t>
      </w:r>
      <w:hyperlink r:id="rId20" w:history="1">
        <w:r w:rsidRPr="005E5121">
          <w:rPr>
            <w:rStyle w:val="Emphasis"/>
            <w:highlight w:val="green"/>
          </w:rPr>
          <w:t>pandemic</w:t>
        </w:r>
      </w:hyperlink>
      <w:r w:rsidRPr="001E2FFF">
        <w:rPr>
          <w:rStyle w:val="StyleUnderline"/>
        </w:rPr>
        <w:t>, or </w:t>
      </w:r>
      <w:r w:rsidRPr="001E2FFF">
        <w:rPr>
          <w:rStyle w:val="Emphasis"/>
        </w:rPr>
        <w:t xml:space="preserve">global </w:t>
      </w:r>
      <w:r w:rsidRPr="005E5121">
        <w:rPr>
          <w:rStyle w:val="Emphasis"/>
          <w:highlight w:val="green"/>
        </w:rPr>
        <w:t>warming</w:t>
      </w:r>
      <w:r w:rsidRPr="001E2FFF">
        <w:rPr>
          <w:rStyle w:val="Emphasis"/>
        </w:rPr>
        <w:t xml:space="preserve">/out of control </w:t>
      </w:r>
      <w:r w:rsidRPr="005E5121">
        <w:rPr>
          <w:rStyle w:val="Emphasis"/>
          <w:highlight w:val="green"/>
        </w:rPr>
        <w:t>geoengineering</w:t>
      </w:r>
      <w:r w:rsidRPr="001E2FFF">
        <w:rPr>
          <w:rStyle w:val="StyleUnderline"/>
        </w:rPr>
        <w:t> </w:t>
      </w:r>
      <w:r w:rsidRPr="001E2FFF">
        <w:t xml:space="preserve">— and </w:t>
      </w:r>
      <w:r w:rsidRPr="001E2FFF">
        <w:rPr>
          <w:rStyle w:val="Emphasis"/>
        </w:rPr>
        <w:t>engaging in activities to prevent that specific eventuality</w:t>
      </w:r>
      <w:r w:rsidRPr="001E2FFF">
        <w:t>.</w:t>
      </w:r>
    </w:p>
    <w:p w14:paraId="0766E635" w14:textId="77777777" w:rsidR="001A5888" w:rsidRPr="001E2FFF" w:rsidRDefault="001A5888" w:rsidP="001A5888">
      <w:r w:rsidRPr="001E2FFF">
        <w:t>But in a </w:t>
      </w:r>
      <w:hyperlink r:id="rId21" w:history="1">
        <w:r w:rsidRPr="001E2FFF">
          <w:rPr>
            <w:rStyle w:val="Hyperlink"/>
          </w:rPr>
          <w:t>set of slides</w:t>
        </w:r>
      </w:hyperlink>
      <w:r w:rsidRPr="001E2FFF">
        <w:t xml:space="preserve"> he made in 2013, </w:t>
      </w:r>
      <w:proofErr w:type="spellStart"/>
      <w:r w:rsidRPr="001E2FFF">
        <w:t>Beckstead</w:t>
      </w:r>
      <w:proofErr w:type="spellEnd"/>
      <w:r w:rsidRPr="001E2FFF">
        <w:t xml:space="preserve"> makes a compelling case that while that’s certainly part of what caring about the far future entails, </w:t>
      </w:r>
      <w:r w:rsidRPr="009B0287">
        <w:rPr>
          <w:rStyle w:val="Emphasis"/>
        </w:rPr>
        <w:t>approaches that address specific threats</w:t>
      </w:r>
      <w:r w:rsidRPr="001E2FFF">
        <w:rPr>
          <w:rStyle w:val="Emphasis"/>
        </w:rPr>
        <w:t xml:space="preserve"> to humanity</w:t>
      </w:r>
      <w:r w:rsidRPr="001E2FFF">
        <w:t xml:space="preserve"> (which he calls “targeted” approaches to the far future) </w:t>
      </w:r>
      <w:r w:rsidRPr="009B0287">
        <w:rPr>
          <w:rStyle w:val="Emphasis"/>
        </w:rPr>
        <w:t xml:space="preserve">have to complement </w:t>
      </w:r>
      <w:r w:rsidRPr="005E5121">
        <w:rPr>
          <w:rStyle w:val="Emphasis"/>
          <w:highlight w:val="green"/>
        </w:rPr>
        <w:t>“broad” approaches</w:t>
      </w:r>
      <w:r w:rsidRPr="00502312">
        <w:t>,</w:t>
      </w:r>
      <w:r w:rsidRPr="001E2FFF">
        <w:t xml:space="preserve"> where </w:t>
      </w:r>
      <w:r w:rsidRPr="001E2FFF">
        <w:rPr>
          <w:rStyle w:val="StyleUnderline"/>
        </w:rPr>
        <w:t>instead of trying to predict what’s going to kill us all</w:t>
      </w:r>
      <w:r w:rsidRPr="001E2FFF">
        <w:t xml:space="preserve">, </w:t>
      </w:r>
      <w:r w:rsidRPr="001E2FFF">
        <w:rPr>
          <w:rStyle w:val="StyleUnderline"/>
        </w:rPr>
        <w:t xml:space="preserve">you just generally try </w:t>
      </w:r>
      <w:r w:rsidRPr="005E5121">
        <w:rPr>
          <w:rStyle w:val="StyleUnderline"/>
          <w:highlight w:val="green"/>
        </w:rPr>
        <w:t xml:space="preserve">to </w:t>
      </w:r>
      <w:r w:rsidRPr="005E5121">
        <w:rPr>
          <w:rStyle w:val="Emphasis"/>
          <w:highlight w:val="green"/>
        </w:rPr>
        <w:t>keep civilization running</w:t>
      </w:r>
      <w:r w:rsidRPr="001E2FFF">
        <w:rPr>
          <w:rStyle w:val="Emphasis"/>
        </w:rPr>
        <w:t xml:space="preserve"> as best it can</w:t>
      </w:r>
      <w:r w:rsidRPr="001E2FFF">
        <w:t xml:space="preserve">, so that it is, as a whole, </w:t>
      </w:r>
      <w:r w:rsidRPr="005E5121">
        <w:rPr>
          <w:rStyle w:val="StyleUnderline"/>
          <w:highlight w:val="green"/>
        </w:rPr>
        <w:t>well-</w:t>
      </w:r>
      <w:r w:rsidRPr="005E5121">
        <w:rPr>
          <w:rStyle w:val="Emphasis"/>
          <w:highlight w:val="green"/>
        </w:rPr>
        <w:t xml:space="preserve">equipped to deal with </w:t>
      </w:r>
      <w:r w:rsidRPr="009B0287">
        <w:rPr>
          <w:rStyle w:val="Emphasis"/>
        </w:rPr>
        <w:t xml:space="preserve">potential </w:t>
      </w:r>
      <w:r w:rsidRPr="005E5121">
        <w:rPr>
          <w:rStyle w:val="Emphasis"/>
          <w:highlight w:val="green"/>
        </w:rPr>
        <w:t>extinction events</w:t>
      </w:r>
      <w:r w:rsidRPr="001E2FFF">
        <w:rPr>
          <w:rStyle w:val="StyleUnderline"/>
        </w:rPr>
        <w:t xml:space="preserve"> in the future</w:t>
      </w:r>
      <w:r w:rsidRPr="001E2FFF">
        <w:t>, not just in 2030 or 2040 but in 3500 or 95000 or even 37 million.</w:t>
      </w:r>
    </w:p>
    <w:p w14:paraId="119A374E" w14:textId="77777777" w:rsidR="001A5888" w:rsidRPr="001E2FFF" w:rsidRDefault="001A5888" w:rsidP="001A5888">
      <w:pPr>
        <w:rPr>
          <w:rStyle w:val="Emphasis"/>
        </w:rPr>
      </w:pPr>
      <w:r w:rsidRPr="001E2FFF">
        <w:t xml:space="preserve">In other words, </w:t>
      </w:r>
      <w:r w:rsidRPr="005E5121">
        <w:rPr>
          <w:rStyle w:val="Emphasis"/>
          <w:highlight w:val="green"/>
        </w:rPr>
        <w:t>caring about the</w:t>
      </w:r>
      <w:r w:rsidRPr="001E2FFF">
        <w:rPr>
          <w:rStyle w:val="Emphasis"/>
        </w:rPr>
        <w:t xml:space="preserve"> far </w:t>
      </w:r>
      <w:r w:rsidRPr="005E5121">
        <w:rPr>
          <w:rStyle w:val="Emphasis"/>
          <w:highlight w:val="green"/>
        </w:rPr>
        <w:t>future</w:t>
      </w:r>
      <w:r w:rsidRPr="001E2FFF">
        <w:rPr>
          <w:rStyle w:val="StyleUnderline"/>
        </w:rPr>
        <w:t xml:space="preserve"> </w:t>
      </w:r>
      <w:r w:rsidRPr="005E5121">
        <w:rPr>
          <w:rStyle w:val="StyleUnderline"/>
          <w:highlight w:val="green"/>
        </w:rPr>
        <w:t xml:space="preserve">doesn’t mean </w:t>
      </w:r>
      <w:r w:rsidRPr="009B0287">
        <w:rPr>
          <w:rStyle w:val="StyleUnderline"/>
        </w:rPr>
        <w:t xml:space="preserve">just paying attention to </w:t>
      </w:r>
      <w:r w:rsidRPr="005E5121">
        <w:rPr>
          <w:rStyle w:val="StyleUnderline"/>
          <w:highlight w:val="green"/>
        </w:rPr>
        <w:t>low-probability risks</w:t>
      </w:r>
      <w:r w:rsidRPr="001E2FFF">
        <w:rPr>
          <w:rStyle w:val="StyleUnderline"/>
        </w:rPr>
        <w:t xml:space="preserve"> of total annihilation</w:t>
      </w:r>
      <w:r w:rsidRPr="001E2FFF">
        <w:t xml:space="preserve">; </w:t>
      </w:r>
      <w:r w:rsidRPr="005E5121">
        <w:rPr>
          <w:rStyle w:val="StyleUnderline"/>
          <w:highlight w:val="green"/>
        </w:rPr>
        <w:t xml:space="preserve">it </w:t>
      </w:r>
      <w:r w:rsidRPr="009B0287">
        <w:rPr>
          <w:rStyle w:val="StyleUnderline"/>
        </w:rPr>
        <w:t xml:space="preserve">also </w:t>
      </w:r>
      <w:r w:rsidRPr="005E5121">
        <w:rPr>
          <w:rStyle w:val="Emphasis"/>
          <w:highlight w:val="green"/>
        </w:rPr>
        <w:t xml:space="preserve">means acting </w:t>
      </w:r>
      <w:r w:rsidRPr="009B0287">
        <w:rPr>
          <w:rStyle w:val="Emphasis"/>
        </w:rPr>
        <w:t xml:space="preserve">on pressing needs </w:t>
      </w:r>
      <w:r w:rsidRPr="005E5121">
        <w:rPr>
          <w:rStyle w:val="Emphasis"/>
          <w:highlight w:val="green"/>
        </w:rPr>
        <w:t>now.</w:t>
      </w:r>
    </w:p>
    <w:p w14:paraId="644859B7" w14:textId="77777777" w:rsidR="001A5888" w:rsidRPr="001E2FFF" w:rsidRDefault="001A5888" w:rsidP="001A5888">
      <w:r w:rsidRPr="001E2FFF">
        <w:t xml:space="preserve">For example: </w:t>
      </w:r>
      <w:r w:rsidRPr="00502312">
        <w:rPr>
          <w:rStyle w:val="Emphasis"/>
        </w:rPr>
        <w:t xml:space="preserve">We’re going to be </w:t>
      </w:r>
      <w:r w:rsidRPr="009B0287">
        <w:rPr>
          <w:rStyle w:val="Emphasis"/>
        </w:rPr>
        <w:t xml:space="preserve">better </w:t>
      </w:r>
      <w:r w:rsidRPr="005E5121">
        <w:rPr>
          <w:rStyle w:val="Emphasis"/>
          <w:highlight w:val="green"/>
        </w:rPr>
        <w:t>prepared to prevent extinction</w:t>
      </w:r>
      <w:r w:rsidRPr="00502312">
        <w:rPr>
          <w:rStyle w:val="Emphasis"/>
        </w:rPr>
        <w:t xml:space="preserve"> from AI or a </w:t>
      </w:r>
      <w:proofErr w:type="spellStart"/>
      <w:r w:rsidRPr="00502312">
        <w:rPr>
          <w:rStyle w:val="Emphasis"/>
        </w:rPr>
        <w:t>supervirus</w:t>
      </w:r>
      <w:proofErr w:type="spellEnd"/>
      <w:r w:rsidRPr="00502312">
        <w:rPr>
          <w:rStyle w:val="Emphasis"/>
        </w:rPr>
        <w:t xml:space="preserve"> or global warming </w:t>
      </w:r>
      <w:r w:rsidRPr="005E5121">
        <w:rPr>
          <w:rStyle w:val="Emphasis"/>
          <w:highlight w:val="green"/>
        </w:rPr>
        <w:t>if society</w:t>
      </w:r>
      <w:r w:rsidRPr="001E2FFF">
        <w:rPr>
          <w:rStyle w:val="StyleUnderline"/>
        </w:rPr>
        <w:t xml:space="preserve"> </w:t>
      </w:r>
      <w:proofErr w:type="gramStart"/>
      <w:r w:rsidRPr="001E2FFF">
        <w:rPr>
          <w:rStyle w:val="StyleUnderline"/>
        </w:rPr>
        <w:t xml:space="preserve">as a whole </w:t>
      </w:r>
      <w:r w:rsidRPr="005E5121">
        <w:rPr>
          <w:rStyle w:val="Emphasis"/>
          <w:highlight w:val="green"/>
        </w:rPr>
        <w:t>makes</w:t>
      </w:r>
      <w:proofErr w:type="gramEnd"/>
      <w:r w:rsidRPr="00502312">
        <w:rPr>
          <w:rStyle w:val="Emphasis"/>
        </w:rPr>
        <w:t xml:space="preserve"> a lot of </w:t>
      </w:r>
      <w:r w:rsidRPr="005E5121">
        <w:rPr>
          <w:rStyle w:val="Emphasis"/>
          <w:highlight w:val="green"/>
        </w:rPr>
        <w:t>scientific</w:t>
      </w:r>
      <w:r w:rsidRPr="00502312">
        <w:rPr>
          <w:rStyle w:val="Emphasis"/>
        </w:rPr>
        <w:t xml:space="preserve"> </w:t>
      </w:r>
      <w:r w:rsidRPr="005E5121">
        <w:rPr>
          <w:rStyle w:val="Emphasis"/>
          <w:highlight w:val="green"/>
        </w:rPr>
        <w:t>progress</w:t>
      </w:r>
      <w:r w:rsidRPr="001E2FFF">
        <w:t xml:space="preserve">. And a significant bottleneck there is that </w:t>
      </w:r>
      <w:proofErr w:type="gramStart"/>
      <w:r w:rsidRPr="001E2FFF">
        <w:rPr>
          <w:rStyle w:val="StyleUnderline"/>
        </w:rPr>
        <w:t xml:space="preserve">the vast </w:t>
      </w:r>
      <w:r w:rsidRPr="009B0287">
        <w:rPr>
          <w:rStyle w:val="Emphasis"/>
        </w:rPr>
        <w:t>majority of</w:t>
      </w:r>
      <w:proofErr w:type="gramEnd"/>
      <w:r w:rsidRPr="009B0287">
        <w:rPr>
          <w:rStyle w:val="Emphasis"/>
        </w:rPr>
        <w:t xml:space="preserve"> humanity doesn’t get</w:t>
      </w:r>
      <w:r w:rsidRPr="009B0287">
        <w:rPr>
          <w:rStyle w:val="StyleUnderline"/>
        </w:rPr>
        <w:t xml:space="preserve"> high-enough-quality </w:t>
      </w:r>
      <w:r w:rsidRPr="009B0287">
        <w:rPr>
          <w:rStyle w:val="Emphasis"/>
        </w:rPr>
        <w:t>education</w:t>
      </w:r>
      <w:r w:rsidRPr="00502312">
        <w:rPr>
          <w:rStyle w:val="Emphasis"/>
        </w:rPr>
        <w:t xml:space="preserve"> to engage in scientific research</w:t>
      </w:r>
      <w:r w:rsidRPr="001E2FFF">
        <w:t xml:space="preserve">, if they want to, </w:t>
      </w:r>
      <w:r w:rsidRPr="001E2FFF">
        <w:rPr>
          <w:rStyle w:val="StyleUnderline"/>
        </w:rPr>
        <w:t>which reduces the odds that we have enough trained scientists to come up with the breakthroughs</w:t>
      </w:r>
      <w:r w:rsidRPr="001E2FFF">
        <w:t xml:space="preserve"> we need as a civilization to survive and thrive.</w:t>
      </w:r>
    </w:p>
    <w:p w14:paraId="46A6AC07" w14:textId="77777777" w:rsidR="001A5888" w:rsidRPr="001E2FFF" w:rsidRDefault="001A5888" w:rsidP="001A5888">
      <w:r w:rsidRPr="001E2FFF">
        <w:t>So maybe one of the best things we can do for the far future is to improve school systems — here and now — to harness the group economist Raj Chetty calls </w:t>
      </w:r>
      <w:hyperlink r:id="rId22" w:history="1">
        <w:r w:rsidRPr="001E2FFF">
          <w:rPr>
            <w:rStyle w:val="Hyperlink"/>
          </w:rPr>
          <w:t xml:space="preserve">“lost </w:t>
        </w:r>
        <w:proofErr w:type="spellStart"/>
        <w:r w:rsidRPr="001E2FFF">
          <w:rPr>
            <w:rStyle w:val="Hyperlink"/>
          </w:rPr>
          <w:t>Einsteins</w:t>
        </w:r>
        <w:proofErr w:type="spellEnd"/>
        <w:r w:rsidRPr="001E2FFF">
          <w:rPr>
            <w:rStyle w:val="Hyperlink"/>
          </w:rPr>
          <w:t>”</w:t>
        </w:r>
      </w:hyperlink>
      <w:r w:rsidRPr="001E2FFF">
        <w:t> (potential innovators who are thwarted by poverty and inequality in rich countries) and, more importantly, the hundreds of millions of kids in developing countries dealing with even worse education systems than those in depressed communities in the rich world.</w:t>
      </w:r>
    </w:p>
    <w:p w14:paraId="03226DA0" w14:textId="77777777" w:rsidR="001A5888" w:rsidRPr="001E2FFF" w:rsidRDefault="001A5888" w:rsidP="001A5888">
      <w:r w:rsidRPr="001E2FFF">
        <w:t>What if living ethically for the far future means living ethically now?</w:t>
      </w:r>
    </w:p>
    <w:p w14:paraId="5AD447E0" w14:textId="77777777" w:rsidR="001A5888" w:rsidRPr="001E2FFF" w:rsidRDefault="001A5888" w:rsidP="001A5888">
      <w:proofErr w:type="spellStart"/>
      <w:r w:rsidRPr="001E2FFF">
        <w:t>Beckstead</w:t>
      </w:r>
      <w:proofErr w:type="spellEnd"/>
      <w:r w:rsidRPr="001E2FFF">
        <w:t xml:space="preserve"> mentions some other broad, or very broad, ideas (these are all his descriptions):</w:t>
      </w:r>
    </w:p>
    <w:p w14:paraId="1CD6316C" w14:textId="77777777" w:rsidR="001A5888" w:rsidRPr="001E2FFF" w:rsidRDefault="001A5888" w:rsidP="001A5888">
      <w:r w:rsidRPr="001E2FFF">
        <w:t>Help make computers faster so that people everywhere can work more efficiently</w:t>
      </w:r>
    </w:p>
    <w:p w14:paraId="6032CCEE" w14:textId="77777777" w:rsidR="001A5888" w:rsidRPr="001E2FFF" w:rsidRDefault="001A5888" w:rsidP="001A5888">
      <w:r w:rsidRPr="001E2FFF">
        <w:t>Change intellectual property law so that technological innovation can happen more quickly</w:t>
      </w:r>
    </w:p>
    <w:p w14:paraId="17ECB85B" w14:textId="77777777" w:rsidR="001A5888" w:rsidRPr="001E2FFF" w:rsidRDefault="001A5888" w:rsidP="001A5888">
      <w:r w:rsidRPr="001E2FFF">
        <w:lastRenderedPageBreak/>
        <w:t>Advocate for open borders so that people from poorly governed countries can move to better-governed countries and be more productive</w:t>
      </w:r>
    </w:p>
    <w:p w14:paraId="6F693221" w14:textId="77777777" w:rsidR="001A5888" w:rsidRPr="001E2FFF" w:rsidRDefault="001A5888" w:rsidP="001A5888">
      <w:r w:rsidRPr="001E2FFF">
        <w:t>Meta-research: improve incentives and norms in academic work to better advance human knowledge</w:t>
      </w:r>
    </w:p>
    <w:p w14:paraId="31B5093C" w14:textId="77777777" w:rsidR="001A5888" w:rsidRPr="001E2FFF" w:rsidRDefault="001A5888" w:rsidP="001A5888">
      <w:r w:rsidRPr="001E2FFF">
        <w:t>Improve education</w:t>
      </w:r>
    </w:p>
    <w:p w14:paraId="09301658" w14:textId="77777777" w:rsidR="001A5888" w:rsidRPr="001E2FFF" w:rsidRDefault="001A5888" w:rsidP="001A5888">
      <w:r w:rsidRPr="001E2FFF">
        <w:t>Advocate for political party X to make future people have values more like political party X</w:t>
      </w:r>
    </w:p>
    <w:p w14:paraId="14D5F5C1" w14:textId="77777777" w:rsidR="001A5888" w:rsidRPr="001E2FFF" w:rsidRDefault="001A5888" w:rsidP="001A5888">
      <w:proofErr w:type="gramStart"/>
      <w:r w:rsidRPr="001E2FFF">
        <w:t>”If</w:t>
      </w:r>
      <w:proofErr w:type="gramEnd"/>
      <w:r w:rsidRPr="001E2FFF">
        <w:t xml:space="preserve"> you look at these areas (</w:t>
      </w:r>
      <w:r w:rsidRPr="005E5121">
        <w:rPr>
          <w:rStyle w:val="Emphasis"/>
          <w:highlight w:val="green"/>
        </w:rPr>
        <w:t>econ</w:t>
      </w:r>
      <w:r w:rsidRPr="009B0287">
        <w:rPr>
          <w:rStyle w:val="Emphasis"/>
        </w:rPr>
        <w:t xml:space="preserve">omic </w:t>
      </w:r>
      <w:r w:rsidRPr="005E5121">
        <w:rPr>
          <w:rStyle w:val="Emphasis"/>
          <w:highlight w:val="green"/>
        </w:rPr>
        <w:t>growth</w:t>
      </w:r>
      <w:r w:rsidRPr="00502312">
        <w:rPr>
          <w:rStyle w:val="Emphasis"/>
        </w:rPr>
        <w:t xml:space="preserve"> and </w:t>
      </w:r>
      <w:r w:rsidRPr="005E5121">
        <w:rPr>
          <w:rStyle w:val="Emphasis"/>
          <w:highlight w:val="green"/>
        </w:rPr>
        <w:t>tech</w:t>
      </w:r>
      <w:r w:rsidRPr="00502312">
        <w:rPr>
          <w:rStyle w:val="Emphasis"/>
        </w:rPr>
        <w:t xml:space="preserve">nological </w:t>
      </w:r>
      <w:r w:rsidRPr="005E5121">
        <w:rPr>
          <w:rStyle w:val="Emphasis"/>
          <w:highlight w:val="green"/>
        </w:rPr>
        <w:t>progress</w:t>
      </w:r>
      <w:r w:rsidRPr="001E2FFF">
        <w:rPr>
          <w:rStyle w:val="StyleUnderline"/>
        </w:rPr>
        <w:t xml:space="preserve">, access to </w:t>
      </w:r>
      <w:r w:rsidRPr="009B0287">
        <w:rPr>
          <w:rStyle w:val="StyleUnderline"/>
          <w:highlight w:val="green"/>
        </w:rPr>
        <w:t>information</w:t>
      </w:r>
      <w:r w:rsidRPr="001E2FFF">
        <w:rPr>
          <w:rStyle w:val="StyleUnderline"/>
        </w:rPr>
        <w:t xml:space="preserve">, individual capability, social </w:t>
      </w:r>
      <w:r w:rsidRPr="009B0287">
        <w:rPr>
          <w:rStyle w:val="StyleUnderline"/>
        </w:rPr>
        <w:t>coordination</w:t>
      </w:r>
      <w:r w:rsidRPr="001E2FFF">
        <w:rPr>
          <w:rStyle w:val="StyleUnderline"/>
        </w:rPr>
        <w:t>, motives</w:t>
      </w:r>
      <w:r w:rsidRPr="001E2FFF">
        <w:t xml:space="preserve">) a lot of everyday good works contribute,” </w:t>
      </w:r>
      <w:proofErr w:type="spellStart"/>
      <w:r w:rsidRPr="001E2FFF">
        <w:t>Beckstead</w:t>
      </w:r>
      <w:proofErr w:type="spellEnd"/>
      <w:r w:rsidRPr="001E2FFF">
        <w:t xml:space="preserve"> writes. “An implication of this is that a lot of everyday good works are good from a broad perspective, even though hardly anyone thinks explicitly in terms of far future standards.”</w:t>
      </w:r>
    </w:p>
    <w:p w14:paraId="6F41A109" w14:textId="77777777" w:rsidR="001A5888" w:rsidRPr="001E2FFF" w:rsidRDefault="001A5888" w:rsidP="001A5888">
      <w:pPr>
        <w:rPr>
          <w:rStyle w:val="StyleUnderline"/>
        </w:rPr>
      </w:pPr>
      <w:r w:rsidRPr="001E2FFF">
        <w:t xml:space="preserve">Look at those examples again: It’s </w:t>
      </w:r>
      <w:r w:rsidRPr="009B0287">
        <w:t xml:space="preserve">just a list of what normal altruistically motivated people, not effective altruism folks, generally do. </w:t>
      </w:r>
      <w:r w:rsidRPr="009B0287">
        <w:rPr>
          <w:rStyle w:val="StyleUnderline"/>
        </w:rPr>
        <w:t>Charities in the US love talking about the lost opportunities for innovation that poverty creates</w:t>
      </w:r>
      <w:r w:rsidRPr="009B0287">
        <w:t xml:space="preserve">. </w:t>
      </w:r>
      <w:r w:rsidRPr="009B0287">
        <w:rPr>
          <w:rStyle w:val="Emphasis"/>
        </w:rPr>
        <w:t xml:space="preserve">Lots of </w:t>
      </w:r>
      <w:r w:rsidRPr="005E5121">
        <w:rPr>
          <w:rStyle w:val="Emphasis"/>
          <w:highlight w:val="green"/>
        </w:rPr>
        <w:t xml:space="preserve">smart people who want to make a difference become </w:t>
      </w:r>
      <w:proofErr w:type="gramStart"/>
      <w:r w:rsidRPr="005E5121">
        <w:rPr>
          <w:rStyle w:val="Emphasis"/>
          <w:highlight w:val="green"/>
        </w:rPr>
        <w:t>scientists</w:t>
      </w:r>
      <w:r w:rsidRPr="001E2FFF">
        <w:t>, or</w:t>
      </w:r>
      <w:proofErr w:type="gramEnd"/>
      <w:r w:rsidRPr="001E2FFF">
        <w:t xml:space="preserve"> try to work as teachers or on improving education policy, </w:t>
      </w:r>
      <w:r w:rsidRPr="001E2FFF">
        <w:rPr>
          <w:rStyle w:val="StyleUnderline"/>
        </w:rPr>
        <w:t>and lord knows there are plenty of people who become political party operatives out of a conviction that the moral consequences of the party’s platform are good.</w:t>
      </w:r>
    </w:p>
    <w:p w14:paraId="43CBD1C0" w14:textId="31AE36B6" w:rsidR="001A5888" w:rsidRDefault="001A5888" w:rsidP="001A5888">
      <w:r w:rsidRPr="001E2FFF">
        <w:t xml:space="preserve">All of which is to say: Maybe effective altruists aren’t that special, or at least maybe we don’t have access to that many specific and weird conclusions about how best to help the world. If the far future is what matters, and generally trying to make the world work better is among the best ways to help the far future, then effective altruism just becomes plain </w:t>
      </w:r>
      <w:proofErr w:type="spellStart"/>
      <w:r w:rsidRPr="001E2FFF">
        <w:t>ol</w:t>
      </w:r>
      <w:proofErr w:type="spellEnd"/>
      <w:r w:rsidRPr="001E2FFF">
        <w:t>’ do-</w:t>
      </w:r>
      <w:proofErr w:type="gramStart"/>
      <w:r w:rsidRPr="001E2FFF">
        <w:t>goodery.*</w:t>
      </w:r>
      <w:proofErr w:type="gramEnd"/>
    </w:p>
    <w:p w14:paraId="0375A755" w14:textId="260E1DBF" w:rsidR="008E2CD3" w:rsidRDefault="00402BE3" w:rsidP="006822C9">
      <w:pPr>
        <w:pStyle w:val="Heading2"/>
      </w:pPr>
      <w:r>
        <w:lastRenderedPageBreak/>
        <w:t>2</w:t>
      </w:r>
    </w:p>
    <w:p w14:paraId="25AA6758" w14:textId="77777777" w:rsidR="006822C9" w:rsidRDefault="006822C9" w:rsidP="006822C9"/>
    <w:p w14:paraId="154B5B56" w14:textId="77777777" w:rsidR="006822C9" w:rsidRPr="00A22B0A" w:rsidRDefault="006822C9" w:rsidP="006822C9">
      <w:pPr>
        <w:pStyle w:val="Heading4"/>
        <w:rPr>
          <w:rFonts w:cs="Arial"/>
        </w:rPr>
      </w:pPr>
      <w:proofErr w:type="spellStart"/>
      <w:r>
        <w:rPr>
          <w:rFonts w:cs="Arial"/>
        </w:rPr>
        <w:t>Squo</w:t>
      </w:r>
      <w:proofErr w:type="spellEnd"/>
      <w:r>
        <w:rPr>
          <w:rFonts w:cs="Arial"/>
        </w:rPr>
        <w:t xml:space="preserve"> private companies are willing to invest, but the plan crosses a </w:t>
      </w:r>
      <w:r>
        <w:rPr>
          <w:rFonts w:cs="Arial"/>
          <w:u w:val="single"/>
        </w:rPr>
        <w:t>perception barrier</w:t>
      </w:r>
      <w:r>
        <w:rPr>
          <w:rFonts w:cs="Arial"/>
        </w:rPr>
        <w:t xml:space="preserve"> which destroys investment</w:t>
      </w:r>
    </w:p>
    <w:p w14:paraId="06FBA6D8" w14:textId="77777777" w:rsidR="006822C9" w:rsidRPr="00C435A1" w:rsidRDefault="006822C9" w:rsidP="006822C9">
      <w:r w:rsidRPr="00C435A1">
        <w:rPr>
          <w:rStyle w:val="Style13ptBold"/>
        </w:rPr>
        <w:t>Shaw 13</w:t>
      </w:r>
      <w:r w:rsidRPr="00C435A1">
        <w:t xml:space="preserve"> - </w:t>
      </w:r>
      <w:r w:rsidRPr="00FB3F77">
        <w:rPr>
          <w:sz w:val="16"/>
          <w:szCs w:val="16"/>
        </w:rPr>
        <w:t xml:space="preserve">Lauren E, J.D. from Chapman University School of Law, ”Asteroids, the New Western Frontier: Applying Principles of the General Mining Law of 1872 to Incentive Asteroid Mining”, JOURNAL OF AIR LAW AND COMMERCE, Volume 78, Issue 1, Article 2, </w:t>
      </w:r>
      <w:hyperlink r:id="rId23" w:history="1">
        <w:r w:rsidRPr="00FB3F77">
          <w:rPr>
            <w:rStyle w:val="Hyperlink"/>
            <w:sz w:val="16"/>
            <w:szCs w:val="16"/>
          </w:rPr>
          <w:t>https://scholar.smu.edu/cgi/viewcontent.cgi?article=1307&amp;context=jalc</w:t>
        </w:r>
      </w:hyperlink>
      <w:r w:rsidRPr="00FB3F77">
        <w:rPr>
          <w:sz w:val="16"/>
          <w:szCs w:val="16"/>
        </w:rPr>
        <w:t xml:space="preserve">  // recut MNHS NL</w:t>
      </w:r>
    </w:p>
    <w:p w14:paraId="7F3C7392" w14:textId="77777777" w:rsidR="006822C9" w:rsidRDefault="006822C9" w:rsidP="006822C9">
      <w:pPr>
        <w:rPr>
          <w:sz w:val="10"/>
        </w:rPr>
      </w:pPr>
      <w:r w:rsidRPr="009436A4">
        <w:rPr>
          <w:sz w:val="10"/>
        </w:rPr>
        <w:t xml:space="preserve">To some, </w:t>
      </w:r>
      <w:r w:rsidRPr="009436A4">
        <w:rPr>
          <w:rStyle w:val="StyleUnderline"/>
        </w:rPr>
        <w:t xml:space="preserve">the </w:t>
      </w:r>
      <w:r w:rsidRPr="009436A4">
        <w:rPr>
          <w:rStyle w:val="StyleUnderline"/>
          <w:highlight w:val="green"/>
        </w:rPr>
        <w:t>mining</w:t>
      </w:r>
      <w:r w:rsidRPr="009436A4">
        <w:rPr>
          <w:rStyle w:val="StyleUnderline"/>
        </w:rPr>
        <w:t xml:space="preserve"> of asteroids</w:t>
      </w:r>
      <w:r w:rsidRPr="009436A4">
        <w:rPr>
          <w:sz w:val="10"/>
        </w:rPr>
        <w:t xml:space="preserve"> might sound like the premise of a science fiction novel' or the solution to the </w:t>
      </w:r>
      <w:proofErr w:type="spellStart"/>
      <w:r w:rsidRPr="009436A4">
        <w:rPr>
          <w:sz w:val="10"/>
        </w:rPr>
        <w:t>heartwrenching</w:t>
      </w:r>
      <w:proofErr w:type="spellEnd"/>
      <w:r w:rsidRPr="009436A4">
        <w:rPr>
          <w:sz w:val="10"/>
        </w:rPr>
        <w:t xml:space="preserve">, fictional scenario depicted in the film Armageddon.2 To others, it </w:t>
      </w:r>
      <w:r w:rsidRPr="009436A4">
        <w:rPr>
          <w:rStyle w:val="StyleUnderline"/>
          <w:highlight w:val="green"/>
        </w:rPr>
        <w:t>evokes a fantastical idea</w:t>
      </w:r>
      <w:r w:rsidRPr="009436A4">
        <w:rPr>
          <w:rStyle w:val="StyleUnderline"/>
        </w:rPr>
        <w:t xml:space="preserve"> that may come to fruition</w:t>
      </w:r>
      <w:r w:rsidRPr="009436A4">
        <w:rPr>
          <w:sz w:val="10"/>
        </w:rPr>
        <w:t xml:space="preserve"> in a distant reality. </w:t>
      </w:r>
      <w:r w:rsidRPr="009436A4">
        <w:rPr>
          <w:rStyle w:val="Emphasis"/>
        </w:rPr>
        <w:t>However</w:t>
      </w:r>
      <w:r w:rsidRPr="009436A4">
        <w:rPr>
          <w:sz w:val="10"/>
        </w:rPr>
        <w:t xml:space="preserve">, </w:t>
      </w:r>
      <w:r w:rsidRPr="009436A4">
        <w:rPr>
          <w:rStyle w:val="StyleUnderline"/>
        </w:rPr>
        <w:t xml:space="preserve">impressively funded </w:t>
      </w:r>
      <w:r w:rsidRPr="009436A4">
        <w:rPr>
          <w:rStyle w:val="StyleUnderline"/>
          <w:highlight w:val="green"/>
        </w:rPr>
        <w:t>companies have plans to</w:t>
      </w:r>
      <w:r w:rsidRPr="009436A4">
        <w:rPr>
          <w:rStyle w:val="StyleUnderline"/>
        </w:rPr>
        <w:t xml:space="preserve"> send spacecraft to </w:t>
      </w:r>
      <w:r w:rsidRPr="009436A4">
        <w:rPr>
          <w:rStyle w:val="StyleUnderline"/>
          <w:highlight w:val="green"/>
        </w:rPr>
        <w:t>begin prospecting</w:t>
      </w:r>
      <w:r w:rsidRPr="009436A4">
        <w:rPr>
          <w:rStyle w:val="StyleUnderline"/>
        </w:rPr>
        <w:t xml:space="preserve"> on asteroids</w:t>
      </w:r>
      <w:r w:rsidRPr="009436A4">
        <w:rPr>
          <w:sz w:val="10"/>
        </w:rPr>
        <w:t xml:space="preserve"> within the next two years.' </w:t>
      </w:r>
      <w:r w:rsidRPr="009436A4">
        <w:rPr>
          <w:rStyle w:val="StyleUnderline"/>
        </w:rPr>
        <w:t xml:space="preserve">The </w:t>
      </w:r>
      <w:r w:rsidRPr="009436A4">
        <w:rPr>
          <w:rStyle w:val="StyleUnderline"/>
          <w:highlight w:val="green"/>
        </w:rPr>
        <w:t>issues associated with the mining</w:t>
      </w:r>
      <w:r w:rsidRPr="009436A4">
        <w:rPr>
          <w:rStyle w:val="StyleUnderline"/>
        </w:rPr>
        <w:t xml:space="preserve"> of asteroids </w:t>
      </w:r>
      <w:r w:rsidRPr="009436A4">
        <w:rPr>
          <w:rStyle w:val="StyleUnderline"/>
          <w:highlight w:val="green"/>
        </w:rPr>
        <w:t>should be addressed</w:t>
      </w:r>
      <w:r w:rsidRPr="009436A4">
        <w:rPr>
          <w:rStyle w:val="StyleUnderline"/>
        </w:rPr>
        <w:t xml:space="preserve"> </w:t>
      </w:r>
      <w:r w:rsidRPr="009436A4">
        <w:rPr>
          <w:rStyle w:val="Emphasis"/>
        </w:rPr>
        <w:t>before these plans are set in motion</w:t>
      </w:r>
      <w:r w:rsidRPr="009436A4">
        <w:rPr>
          <w:sz w:val="10"/>
        </w:rPr>
        <w:t xml:space="preserve">. Much has been written about the issues that might arise from allowing nations to own these space bodies and the minerals they contain; one such issue is the impact on international treaties.4 However, little has been written about the applicability of preexisting mining laws-which provide a basic property right scheme for the private sector-such as the General Mining Law of 1872 (Mining Law) to the management of asteroid mining.' The literature to date on how to legally address asteroid mining is minimal.' The </w:t>
      </w:r>
      <w:r w:rsidRPr="009436A4">
        <w:rPr>
          <w:rStyle w:val="StyleUnderline"/>
        </w:rPr>
        <w:t>articles</w:t>
      </w:r>
      <w:r w:rsidRPr="009436A4">
        <w:rPr>
          <w:sz w:val="10"/>
        </w:rPr>
        <w:t xml:space="preserve"> that do address it </w:t>
      </w:r>
      <w:r w:rsidRPr="009436A4">
        <w:rPr>
          <w:rStyle w:val="StyleUnderline"/>
        </w:rPr>
        <w:t>propose</w:t>
      </w:r>
      <w:r w:rsidRPr="009436A4">
        <w:rPr>
          <w:sz w:val="10"/>
        </w:rPr>
        <w:t xml:space="preserve"> the creation of different systems, such as a "property rights-based system that relies on the doctrine of first possession"7 or </w:t>
      </w:r>
      <w:r w:rsidRPr="009436A4">
        <w:rPr>
          <w:rStyle w:val="StyleUnderline"/>
        </w:rPr>
        <w:t>an international authority that would regulate mining operations</w:t>
      </w:r>
      <w:r w:rsidRPr="009436A4">
        <w:rPr>
          <w:sz w:val="10"/>
        </w:rPr>
        <w:t xml:space="preserve">.' </w:t>
      </w:r>
      <w:r w:rsidRPr="009436A4">
        <w:rPr>
          <w:rStyle w:val="StyleUnderline"/>
        </w:rPr>
        <w:t xml:space="preserve">Implementing </w:t>
      </w:r>
      <w:r w:rsidRPr="009436A4">
        <w:rPr>
          <w:rStyle w:val="StyleUnderline"/>
          <w:highlight w:val="green"/>
        </w:rPr>
        <w:t>a scheme that offers ownership of extracted resources</w:t>
      </w:r>
      <w:r w:rsidRPr="009436A4">
        <w:rPr>
          <w:sz w:val="10"/>
        </w:rPr>
        <w:t xml:space="preserve"> without bestowing complete sovereignty </w:t>
      </w:r>
      <w:r w:rsidRPr="009436A4">
        <w:rPr>
          <w:rStyle w:val="StyleUnderline"/>
          <w:highlight w:val="green"/>
        </w:rPr>
        <w:t>is necessary to avoid</w:t>
      </w:r>
      <w:r w:rsidRPr="009436A4">
        <w:rPr>
          <w:rStyle w:val="StyleUnderline"/>
        </w:rPr>
        <w:t xml:space="preserve"> an </w:t>
      </w:r>
      <w:r w:rsidRPr="009436A4">
        <w:rPr>
          <w:rStyle w:val="Emphasis"/>
        </w:rPr>
        <w:t xml:space="preserve">impending </w:t>
      </w:r>
      <w:r w:rsidRPr="009436A4">
        <w:rPr>
          <w:rStyle w:val="Emphasis"/>
          <w:highlight w:val="green"/>
        </w:rPr>
        <w:t>legal limbo</w:t>
      </w:r>
      <w:r w:rsidRPr="009436A4">
        <w:rPr>
          <w:rStyle w:val="StyleUnderline"/>
        </w:rPr>
        <w:t xml:space="preserve">-that is, an outer space "Wild West" equivalent where </w:t>
      </w:r>
      <w:r w:rsidRPr="009436A4">
        <w:rPr>
          <w:rStyle w:val="StyleUnderline"/>
          <w:highlight w:val="green"/>
        </w:rPr>
        <w:t xml:space="preserve">there is </w:t>
      </w:r>
      <w:r w:rsidRPr="009436A4">
        <w:rPr>
          <w:rStyle w:val="Emphasis"/>
          <w:highlight w:val="green"/>
        </w:rPr>
        <w:t>neither certainty nor security</w:t>
      </w:r>
      <w:r w:rsidRPr="009436A4">
        <w:rPr>
          <w:rStyle w:val="Emphasis"/>
        </w:rPr>
        <w:t xml:space="preserve"> in who owns what</w:t>
      </w:r>
      <w:r w:rsidRPr="009436A4">
        <w:rPr>
          <w:sz w:val="10"/>
        </w:rPr>
        <w:t xml:space="preserve">.9 </w:t>
      </w:r>
      <w:r w:rsidRPr="009436A4">
        <w:rPr>
          <w:rStyle w:val="Emphasis"/>
        </w:rPr>
        <w:t>I</w:t>
      </w:r>
      <w:r w:rsidRPr="009436A4">
        <w:rPr>
          <w:rStyle w:val="Emphasis"/>
          <w:highlight w:val="green"/>
        </w:rPr>
        <w:t>f private sector miners</w:t>
      </w:r>
      <w:r w:rsidRPr="009436A4">
        <w:rPr>
          <w:rStyle w:val="Emphasis"/>
        </w:rPr>
        <w:t xml:space="preserve"> of asteroids </w:t>
      </w:r>
      <w:r w:rsidRPr="009436A4">
        <w:rPr>
          <w:rStyle w:val="Emphasis"/>
          <w:highlight w:val="green"/>
        </w:rPr>
        <w:t>know this right</w:t>
      </w:r>
      <w:r w:rsidRPr="009436A4">
        <w:rPr>
          <w:rStyle w:val="Emphasis"/>
        </w:rPr>
        <w:t xml:space="preserve"> </w:t>
      </w:r>
      <w:r w:rsidRPr="009436A4">
        <w:rPr>
          <w:sz w:val="10"/>
        </w:rPr>
        <w:t>already</w:t>
      </w:r>
      <w:r w:rsidRPr="009436A4">
        <w:rPr>
          <w:rStyle w:val="Emphasis"/>
        </w:rPr>
        <w:t xml:space="preserve"> </w:t>
      </w:r>
      <w:r w:rsidRPr="009436A4">
        <w:rPr>
          <w:rStyle w:val="Emphasis"/>
          <w:highlight w:val="green"/>
        </w:rPr>
        <w:t>exists, they will have more incentive to extract resources</w:t>
      </w:r>
      <w:r w:rsidRPr="009436A4">
        <w:rPr>
          <w:sz w:val="10"/>
        </w:rPr>
        <w:t xml:space="preserve">.' 0 </w:t>
      </w:r>
      <w:r w:rsidRPr="009436A4">
        <w:rPr>
          <w:rStyle w:val="StyleUnderline"/>
        </w:rPr>
        <w:t>This</w:t>
      </w:r>
      <w:r w:rsidRPr="009436A4">
        <w:rPr>
          <w:sz w:val="10"/>
        </w:rPr>
        <w:t xml:space="preserve">, in turn, </w:t>
      </w:r>
      <w:r w:rsidRPr="009436A4">
        <w:rPr>
          <w:rStyle w:val="StyleUnderline"/>
        </w:rPr>
        <w:t xml:space="preserve">would </w:t>
      </w:r>
      <w:r w:rsidRPr="009436A4">
        <w:rPr>
          <w:rStyle w:val="Emphasis"/>
          <w:highlight w:val="green"/>
        </w:rPr>
        <w:t>increase the chances of successful missions</w:t>
      </w:r>
      <w:r w:rsidRPr="009436A4">
        <w:rPr>
          <w:sz w:val="10"/>
        </w:rPr>
        <w:t xml:space="preserve">, </w:t>
      </w:r>
      <w:r w:rsidRPr="009436A4">
        <w:rPr>
          <w:rStyle w:val="StyleUnderline"/>
        </w:rPr>
        <w:t xml:space="preserve">resulting in </w:t>
      </w:r>
      <w:r w:rsidRPr="009436A4">
        <w:rPr>
          <w:rStyle w:val="Emphasis"/>
        </w:rPr>
        <w:t>numerous scientific and explorative benefits</w:t>
      </w:r>
      <w:r w:rsidRPr="009436A4">
        <w:rPr>
          <w:sz w:val="10"/>
        </w:rPr>
        <w:t xml:space="preserve">, </w:t>
      </w:r>
      <w:r w:rsidRPr="009436A4">
        <w:rPr>
          <w:rStyle w:val="StyleUnderline"/>
        </w:rPr>
        <w:t xml:space="preserve">along with the potential replenishment of </w:t>
      </w:r>
      <w:r w:rsidRPr="009436A4">
        <w:rPr>
          <w:rStyle w:val="Emphasis"/>
        </w:rPr>
        <w:t>key elements that are becoming increasingly depleted on Earth</w:t>
      </w:r>
      <w:r w:rsidRPr="009436A4">
        <w:rPr>
          <w:rStyle w:val="StyleUnderline"/>
        </w:rPr>
        <w:t xml:space="preserve"> yet are still needed for modern industry</w:t>
      </w:r>
      <w:r w:rsidRPr="009436A4">
        <w:rPr>
          <w:sz w:val="10"/>
        </w:rPr>
        <w:t xml:space="preserve">. Scientists speculate that </w:t>
      </w:r>
      <w:r w:rsidRPr="009436A4">
        <w:rPr>
          <w:rStyle w:val="StyleUnderline"/>
        </w:rPr>
        <w:t xml:space="preserve">key elements needed for modern industry, including </w:t>
      </w:r>
      <w:r w:rsidRPr="009436A4">
        <w:rPr>
          <w:rStyle w:val="Emphasis"/>
        </w:rPr>
        <w:t>platinum</w:t>
      </w:r>
      <w:r w:rsidRPr="009436A4">
        <w:rPr>
          <w:rStyle w:val="StyleUnderline"/>
        </w:rPr>
        <w:t xml:space="preserve">, </w:t>
      </w:r>
      <w:r w:rsidRPr="009436A4">
        <w:rPr>
          <w:rStyle w:val="Emphasis"/>
        </w:rPr>
        <w:t>zinc</w:t>
      </w:r>
      <w:r w:rsidRPr="009436A4">
        <w:rPr>
          <w:rStyle w:val="StyleUnderline"/>
        </w:rPr>
        <w:t xml:space="preserve">, </w:t>
      </w:r>
      <w:r w:rsidRPr="009436A4">
        <w:rPr>
          <w:rStyle w:val="Emphasis"/>
        </w:rPr>
        <w:t>copper</w:t>
      </w:r>
      <w:r w:rsidRPr="009436A4">
        <w:rPr>
          <w:rStyle w:val="StyleUnderline"/>
        </w:rPr>
        <w:t xml:space="preserve">, </w:t>
      </w:r>
      <w:r w:rsidRPr="009436A4">
        <w:rPr>
          <w:rStyle w:val="Emphasis"/>
        </w:rPr>
        <w:t>phosphorus</w:t>
      </w:r>
      <w:r w:rsidRPr="009436A4">
        <w:rPr>
          <w:rStyle w:val="StyleUnderline"/>
        </w:rPr>
        <w:t xml:space="preserve">, </w:t>
      </w:r>
      <w:r w:rsidRPr="009436A4">
        <w:rPr>
          <w:rStyle w:val="Emphasis"/>
        </w:rPr>
        <w:t>lead</w:t>
      </w:r>
      <w:r w:rsidRPr="009436A4">
        <w:rPr>
          <w:rStyle w:val="StyleUnderline"/>
        </w:rPr>
        <w:t xml:space="preserve">, </w:t>
      </w:r>
      <w:r w:rsidRPr="009436A4">
        <w:rPr>
          <w:rStyle w:val="Emphasis"/>
        </w:rPr>
        <w:t>gold</w:t>
      </w:r>
      <w:r w:rsidRPr="009436A4">
        <w:rPr>
          <w:rStyle w:val="StyleUnderline"/>
        </w:rPr>
        <w:t xml:space="preserve">, and </w:t>
      </w:r>
      <w:r w:rsidRPr="009436A4">
        <w:rPr>
          <w:rStyle w:val="Emphasis"/>
        </w:rPr>
        <w:t>indium</w:t>
      </w:r>
      <w:r w:rsidRPr="009436A4">
        <w:rPr>
          <w:rStyle w:val="StyleUnderline"/>
        </w:rPr>
        <w:t>, could become depleted on Earth within the next fifty to sixty years</w:t>
      </w:r>
      <w:r w:rsidRPr="009436A4">
        <w:rPr>
          <w:sz w:val="10"/>
        </w:rPr>
        <w:t xml:space="preserve">." </w:t>
      </w:r>
      <w:r w:rsidRPr="009436A4">
        <w:rPr>
          <w:rStyle w:val="StyleUnderline"/>
        </w:rPr>
        <w:t>Many of these</w:t>
      </w:r>
      <w:r w:rsidRPr="009436A4">
        <w:rPr>
          <w:sz w:val="10"/>
        </w:rPr>
        <w:t xml:space="preserve"> metals, such as platinum, are chemical elements that, unlike oil or diamonds, </w:t>
      </w:r>
      <w:r w:rsidRPr="009436A4">
        <w:rPr>
          <w:rStyle w:val="StyleUnderline"/>
        </w:rPr>
        <w:t xml:space="preserve">have </w:t>
      </w:r>
      <w:r w:rsidRPr="009436A4">
        <w:rPr>
          <w:rStyle w:val="Emphasis"/>
        </w:rPr>
        <w:t>no</w:t>
      </w:r>
      <w:r w:rsidRPr="009436A4">
        <w:rPr>
          <w:rStyle w:val="StyleUnderline"/>
        </w:rPr>
        <w:t xml:space="preserve"> synthetic </w:t>
      </w:r>
      <w:r w:rsidRPr="009436A4">
        <w:rPr>
          <w:rStyle w:val="Emphasis"/>
        </w:rPr>
        <w:t>alternative</w:t>
      </w:r>
      <w:r w:rsidRPr="009436A4">
        <w:rPr>
          <w:sz w:val="10"/>
        </w:rPr>
        <w:t xml:space="preserve">.12 Once the reserves on Earth are mined to complete depletion, </w:t>
      </w:r>
      <w:r w:rsidRPr="009436A4">
        <w:rPr>
          <w:rStyle w:val="StyleUnderline"/>
        </w:rPr>
        <w:t xml:space="preserve">industries will be forced to recycle the existing supply of minerals, which will result in </w:t>
      </w:r>
      <w:r w:rsidRPr="009436A4">
        <w:rPr>
          <w:rStyle w:val="Emphasis"/>
        </w:rPr>
        <w:t>increased costs</w:t>
      </w:r>
      <w:r w:rsidRPr="009436A4">
        <w:rPr>
          <w:rStyle w:val="StyleUnderline"/>
        </w:rPr>
        <w:t xml:space="preserve"> due to increased scarcity</w:t>
      </w:r>
      <w:r w:rsidRPr="009436A4">
        <w:rPr>
          <w:sz w:val="10"/>
        </w:rPr>
        <w:t xml:space="preserve">.' 3 However, evidence is accumulating that </w:t>
      </w:r>
      <w:r w:rsidRPr="009436A4">
        <w:rPr>
          <w:rStyle w:val="StyleUnderline"/>
        </w:rPr>
        <w:t>asteroids only a few hundred thousand miles away from Earth may be composed of an abundance of natural resources-including many of the minerals being mined to depletion on Earth-that could lead to vast profits</w:t>
      </w:r>
      <w:r w:rsidRPr="009436A4">
        <w:rPr>
          <w:sz w:val="10"/>
        </w:rPr>
        <w:t>." Most of the minerals being mined on Earth, including gold, iron, platinum, and palladium, originally came from the many asteroids that hit the Earth after the crust cooled during the planet's formation.'</w:t>
      </w:r>
      <w:r w:rsidRPr="00C435A1">
        <w:rPr>
          <w:sz w:val="10"/>
        </w:rPr>
        <w:t xml:space="preserve"> </w:t>
      </w:r>
    </w:p>
    <w:p w14:paraId="4D2AB6B4" w14:textId="77777777" w:rsidR="006822C9" w:rsidRDefault="006822C9" w:rsidP="006822C9"/>
    <w:p w14:paraId="7AAFEB3B" w14:textId="77777777" w:rsidR="006822C9" w:rsidRDefault="006822C9" w:rsidP="006822C9">
      <w:pPr>
        <w:pStyle w:val="Heading4"/>
      </w:pPr>
      <w:r>
        <w:t>Space mining is the only way to solve climate change</w:t>
      </w:r>
    </w:p>
    <w:p w14:paraId="49E04074" w14:textId="77777777" w:rsidR="006822C9" w:rsidRPr="00CF428C" w:rsidRDefault="006822C9" w:rsidP="006822C9">
      <w:pPr>
        <w:pStyle w:val="NormalWeb"/>
        <w:shd w:val="clear" w:color="auto" w:fill="FFFFFF"/>
        <w:spacing w:before="0" w:beforeAutospacing="0" w:after="0" w:afterAutospacing="0"/>
        <w:textAlignment w:val="baseline"/>
        <w:rPr>
          <w:rStyle w:val="Style13ptBold"/>
          <w:b w:val="0"/>
          <w:sz w:val="22"/>
        </w:rPr>
      </w:pPr>
      <w:r>
        <w:rPr>
          <w:rStyle w:val="Style13ptBold"/>
        </w:rPr>
        <w:t xml:space="preserve">Duran 21, </w:t>
      </w:r>
      <w:r>
        <w:rPr>
          <w:rStyle w:val="Style13ptBold"/>
          <w:b w:val="0"/>
          <w:sz w:val="16"/>
          <w:szCs w:val="16"/>
        </w:rPr>
        <w:t xml:space="preserve">(Paloma Duran is a journalist and industry analyst at Mexico Business News, “Is Space Mining the Best Option to Face Climate Change?”), 11-03-21, Mexico Business News, </w:t>
      </w:r>
      <w:r w:rsidRPr="00CF428C">
        <w:rPr>
          <w:rStyle w:val="StyleUnderline"/>
          <w:sz w:val="16"/>
          <w:szCs w:val="16"/>
          <w:u w:val="none"/>
        </w:rPr>
        <w:t>https://mexicobusiness.news/mining/news/space-mining-best-option-face-climate-change //</w:t>
      </w:r>
      <w:r>
        <w:rPr>
          <w:rStyle w:val="StyleUnderline"/>
          <w:sz w:val="16"/>
          <w:szCs w:val="16"/>
          <w:u w:val="none"/>
        </w:rPr>
        <w:t xml:space="preserve"> MNHS NL</w:t>
      </w:r>
    </w:p>
    <w:p w14:paraId="3B156C18" w14:textId="77777777" w:rsidR="006822C9" w:rsidRPr="00E638ED" w:rsidRDefault="006822C9" w:rsidP="006822C9">
      <w:pPr>
        <w:pStyle w:val="NormalWeb"/>
        <w:shd w:val="clear" w:color="auto" w:fill="FFFFFF"/>
        <w:spacing w:before="0" w:beforeAutospacing="0" w:after="0" w:afterAutospacing="0"/>
        <w:textAlignment w:val="baseline"/>
        <w:rPr>
          <w:rStyle w:val="StyleUnderline"/>
          <w:u w:val="none"/>
        </w:rPr>
      </w:pPr>
    </w:p>
    <w:p w14:paraId="3FE0B946" w14:textId="77777777" w:rsidR="006822C9" w:rsidRPr="00927FAF" w:rsidRDefault="006822C9" w:rsidP="006822C9">
      <w:pPr>
        <w:pStyle w:val="NormalWeb"/>
        <w:shd w:val="clear" w:color="auto" w:fill="FFFFFF"/>
        <w:spacing w:before="0" w:beforeAutospacing="0" w:after="0" w:afterAutospacing="0"/>
        <w:textAlignment w:val="baseline"/>
        <w:rPr>
          <w:color w:val="333333"/>
          <w:sz w:val="22"/>
        </w:rPr>
      </w:pPr>
      <w:r w:rsidRPr="00E638ED">
        <w:rPr>
          <w:rStyle w:val="StyleUnderline"/>
          <w:highlight w:val="green"/>
        </w:rPr>
        <w:t>Going to net zero means that more</w:t>
      </w:r>
      <w:r w:rsidRPr="00260670">
        <w:rPr>
          <w:rStyle w:val="StyleUnderline"/>
          <w:bCs/>
          <w:highlight w:val="green"/>
        </w:rPr>
        <w:t xml:space="preserve"> mining is needed</w:t>
      </w:r>
      <w:r w:rsidRPr="00E638ED">
        <w:rPr>
          <w:rStyle w:val="StyleUnderline"/>
        </w:rPr>
        <w:t xml:space="preserve">. Experts have said that </w:t>
      </w:r>
      <w:r w:rsidRPr="00E638ED">
        <w:rPr>
          <w:rStyle w:val="StyleUnderline"/>
          <w:highlight w:val="green"/>
        </w:rPr>
        <w:t>the current supply cannot support the</w:t>
      </w:r>
      <w:r w:rsidRPr="00E638ED">
        <w:rPr>
          <w:rStyle w:val="StyleUnderline"/>
        </w:rPr>
        <w:t xml:space="preserve"> necessary </w:t>
      </w:r>
      <w:r w:rsidRPr="00E638ED">
        <w:rPr>
          <w:rStyle w:val="StyleUnderline"/>
          <w:highlight w:val="green"/>
        </w:rPr>
        <w:t>metals</w:t>
      </w:r>
      <w:r w:rsidRPr="00E638ED">
        <w:rPr>
          <w:rStyle w:val="StyleUnderline"/>
        </w:rPr>
        <w:t xml:space="preserve"> demand </w:t>
      </w:r>
      <w:r w:rsidRPr="00E638ED">
        <w:rPr>
          <w:rStyle w:val="StyleUnderline"/>
          <w:highlight w:val="green"/>
        </w:rPr>
        <w:t>for the green transition</w:t>
      </w:r>
      <w:r w:rsidRPr="00E638ED">
        <w:rPr>
          <w:rStyle w:val="StyleUnderline"/>
        </w:rPr>
        <w:t xml:space="preserve">. As a result, </w:t>
      </w:r>
      <w:r w:rsidRPr="00E638ED">
        <w:rPr>
          <w:rStyle w:val="StyleUnderline"/>
          <w:highlight w:val="green"/>
        </w:rPr>
        <w:t>new mining alternatives have gained</w:t>
      </w:r>
      <w:r w:rsidRPr="00E638ED">
        <w:rPr>
          <w:rStyle w:val="StyleUnderline"/>
        </w:rPr>
        <w:t xml:space="preserve"> greater </w:t>
      </w:r>
      <w:r w:rsidRPr="00E638ED">
        <w:rPr>
          <w:rStyle w:val="StyleUnderline"/>
          <w:highlight w:val="green"/>
        </w:rPr>
        <w:t>relevance</w:t>
      </w:r>
      <w:r w:rsidRPr="00E638ED">
        <w:rPr>
          <w:rStyle w:val="StyleUnderline"/>
        </w:rPr>
        <w:t xml:space="preserve">, among them is </w:t>
      </w:r>
      <w:r w:rsidRPr="00260670">
        <w:rPr>
          <w:rStyle w:val="StyleUnderline"/>
          <w:bCs/>
          <w:highlight w:val="green"/>
        </w:rPr>
        <w:t>space mining</w:t>
      </w:r>
      <w:r w:rsidRPr="00E638ED">
        <w:rPr>
          <w:color w:val="333333"/>
          <w:sz w:val="22"/>
          <w:bdr w:val="none" w:sz="0" w:space="0" w:color="auto" w:frame="1"/>
        </w:rPr>
        <w:t>. Several countries, including Mexico, have shown their interest in this alternative, creating a new space race.</w:t>
      </w:r>
      <w:r w:rsidRPr="00E638ED">
        <w:rPr>
          <w:color w:val="333333"/>
          <w:sz w:val="22"/>
        </w:rPr>
        <w:t xml:space="preserve"> </w:t>
      </w:r>
      <w:r w:rsidRPr="00E638ED">
        <w:rPr>
          <w:color w:val="333333"/>
          <w:sz w:val="22"/>
          <w:bdr w:val="none" w:sz="0" w:space="0" w:color="auto" w:frame="1"/>
        </w:rPr>
        <w:t>“</w:t>
      </w:r>
      <w:r w:rsidRPr="00E638ED">
        <w:rPr>
          <w:rStyle w:val="StyleUnderline"/>
        </w:rPr>
        <w:t xml:space="preserve">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E638ED">
        <w:rPr>
          <w:rStyle w:val="StyleUnderline"/>
        </w:rPr>
        <w:t>at the same time that</w:t>
      </w:r>
      <w:proofErr w:type="gramEnd"/>
      <w:r w:rsidRPr="00E638ED">
        <w:rPr>
          <w:rStyle w:val="StyleUnderline"/>
        </w:rPr>
        <w:t xml:space="preserve"> we would be reducing the environmental </w:t>
      </w:r>
      <w:r w:rsidRPr="00E638ED">
        <w:rPr>
          <w:rStyle w:val="StyleUnderline"/>
        </w:rPr>
        <w:lastRenderedPageBreak/>
        <w:t>burden on the Earth,</w:t>
      </w:r>
      <w:r w:rsidRPr="00E638ED">
        <w:rPr>
          <w:color w:val="333333"/>
          <w:sz w:val="22"/>
          <w:bdr w:val="none" w:sz="0" w:space="0" w:color="auto" w:frame="1"/>
        </w:rPr>
        <w:t>” said Dr. Phil Metzger, Planetary Scientist at the University of Central Florida.</w:t>
      </w:r>
      <w:r w:rsidRPr="00E638ED">
        <w:rPr>
          <w:color w:val="333333"/>
          <w:sz w:val="22"/>
        </w:rPr>
        <w:t xml:space="preserve"> </w:t>
      </w:r>
      <w:r w:rsidRPr="00E638ED">
        <w:rPr>
          <w:rStyle w:val="StyleUnderline"/>
        </w:rPr>
        <w:t xml:space="preserve">Currently, there are several attempts to address global warming and transition to a net zero carbon economy. There has been an increasing interest in </w:t>
      </w:r>
      <w:r w:rsidRPr="00E638ED">
        <w:rPr>
          <w:rStyle w:val="StyleUnderline"/>
          <w:highlight w:val="green"/>
        </w:rPr>
        <w:t>renewable energy and infrastructure</w:t>
      </w:r>
      <w:r w:rsidRPr="00E638ED">
        <w:rPr>
          <w:rStyle w:val="StyleUnderline"/>
        </w:rPr>
        <w:t xml:space="preserve">, which </w:t>
      </w:r>
      <w:r w:rsidRPr="00E638ED">
        <w:rPr>
          <w:rStyle w:val="StyleUnderline"/>
          <w:highlight w:val="green"/>
        </w:rPr>
        <w:t>has increased demand for</w:t>
      </w:r>
      <w:r w:rsidRPr="00E638ED">
        <w:rPr>
          <w:rStyle w:val="StyleUnderline"/>
        </w:rPr>
        <w:t xml:space="preserve"> various minerals, especially lithium, cobalt, nickel, </w:t>
      </w:r>
      <w:proofErr w:type="gramStart"/>
      <w:r w:rsidRPr="00E638ED">
        <w:rPr>
          <w:rStyle w:val="StyleUnderline"/>
        </w:rPr>
        <w:t>copper</w:t>
      </w:r>
      <w:proofErr w:type="gramEnd"/>
      <w:r w:rsidRPr="00E638ED">
        <w:rPr>
          <w:rStyle w:val="StyleUnderline"/>
        </w:rPr>
        <w:t xml:space="preserve"> and </w:t>
      </w:r>
      <w:r w:rsidRPr="00260670">
        <w:rPr>
          <w:rStyle w:val="StyleUnderline"/>
          <w:bCs/>
          <w:highlight w:val="green"/>
        </w:rPr>
        <w:t>rare earth elements</w:t>
      </w:r>
      <w:r w:rsidRPr="00E638ED">
        <w:rPr>
          <w:rStyle w:val="StyleUnderline"/>
        </w:rPr>
        <w:t>.</w:t>
      </w:r>
      <w:r w:rsidRPr="00E638ED">
        <w:rPr>
          <w:color w:val="333333"/>
          <w:sz w:val="22"/>
          <w:bdr w:val="none" w:sz="0" w:space="0" w:color="auto" w:frame="1"/>
        </w:rPr>
        <w:t xml:space="preserve"> However, according to experts, </w:t>
      </w:r>
      <w:r w:rsidRPr="00E638ED">
        <w:rPr>
          <w:rStyle w:val="StyleUnderline"/>
          <w:highlight w:val="green"/>
        </w:rPr>
        <w:t>the world</w:t>
      </w:r>
      <w:r w:rsidRPr="00E638ED">
        <w:rPr>
          <w:rStyle w:val="StyleUnderline"/>
        </w:rPr>
        <w:t xml:space="preserve"> is close to </w:t>
      </w:r>
      <w:r w:rsidRPr="00E638ED">
        <w:rPr>
          <w:rStyle w:val="StyleUnderline"/>
          <w:highlight w:val="green"/>
        </w:rPr>
        <w:t xml:space="preserve">entering a </w:t>
      </w:r>
      <w:r w:rsidRPr="00260670">
        <w:rPr>
          <w:rStyle w:val="StyleUnderline"/>
          <w:bCs/>
          <w:highlight w:val="green"/>
        </w:rPr>
        <w:t xml:space="preserve">metals </w:t>
      </w:r>
      <w:proofErr w:type="spellStart"/>
      <w:r w:rsidRPr="00260670">
        <w:rPr>
          <w:rStyle w:val="StyleUnderline"/>
          <w:bCs/>
          <w:highlight w:val="green"/>
        </w:rPr>
        <w:t>supercycle</w:t>
      </w:r>
      <w:proofErr w:type="spellEnd"/>
      <w:r w:rsidRPr="00260670">
        <w:rPr>
          <w:rStyle w:val="StyleUnderline"/>
          <w:bCs/>
        </w:rPr>
        <w:t>,</w:t>
      </w:r>
      <w:r w:rsidRPr="00E638ED">
        <w:rPr>
          <w:rStyle w:val="StyleUnderline"/>
        </w:rPr>
        <w:t xml:space="preserve"> where demand will exceed available supply, causing prices to skyrocket. Consequently, the mining industry has sought alternatives to achieve the required supply</w:t>
      </w:r>
      <w:r w:rsidRPr="00E638ED">
        <w:rPr>
          <w:color w:val="333333"/>
          <w:sz w:val="22"/>
          <w:bdr w:val="none" w:sz="0" w:space="0" w:color="auto" w:frame="1"/>
        </w:rPr>
        <w:t>. Options include recycling and improved mine waste management, sea mining and space mining. The latter is considered one of the alternatives with the greatest potential. However, a regulatory framework is still lacking and there is almost no experience in this regard.</w:t>
      </w:r>
      <w:r w:rsidRPr="00E638ED">
        <w:rPr>
          <w:color w:val="333333"/>
          <w:sz w:val="22"/>
        </w:rPr>
        <w:t xml:space="preserve"> </w:t>
      </w:r>
      <w:r w:rsidRPr="00E638ED">
        <w:rPr>
          <w:color w:val="333333"/>
          <w:sz w:val="22"/>
          <w:bdr w:val="none" w:sz="0" w:space="0" w:color="auto" w:frame="1"/>
        </w:rPr>
        <w:t xml:space="preserve">Despite the lack of knowledge regarding </w:t>
      </w:r>
      <w:r w:rsidRPr="00E638ED">
        <w:rPr>
          <w:rStyle w:val="StyleUnderline"/>
        </w:rPr>
        <w:t xml:space="preserve">space mining, it has become a very attractive option since the planet is running out of resources. While some people believe that land-based mining is cheaper than space mining, experts believe this may change in the long term. Furthermore, </w:t>
      </w:r>
      <w:r w:rsidRPr="00E638ED">
        <w:rPr>
          <w:rStyle w:val="StyleUnderline"/>
          <w:highlight w:val="green"/>
        </w:rPr>
        <w:t>within the solar system there are</w:t>
      </w:r>
      <w:r w:rsidRPr="00E638ED">
        <w:rPr>
          <w:rStyle w:val="StyleUnderline"/>
        </w:rPr>
        <w:t xml:space="preserve"> countless </w:t>
      </w:r>
      <w:r w:rsidRPr="00E638ED">
        <w:rPr>
          <w:rStyle w:val="StyleUnderline"/>
          <w:highlight w:val="green"/>
        </w:rPr>
        <w:t>bodies rich in</w:t>
      </w:r>
      <w:r w:rsidRPr="00E638ED">
        <w:rPr>
          <w:rStyle w:val="StyleUnderline"/>
        </w:rPr>
        <w:t xml:space="preserve"> minerals, ores and </w:t>
      </w:r>
      <w:r w:rsidRPr="00E638ED">
        <w:rPr>
          <w:rStyle w:val="StyleUnderline"/>
          <w:highlight w:val="green"/>
        </w:rPr>
        <w:t>elements</w:t>
      </w:r>
      <w:r w:rsidRPr="00E638ED">
        <w:rPr>
          <w:rStyle w:val="StyleUnderline"/>
        </w:rPr>
        <w:t xml:space="preserve"> </w:t>
      </w:r>
      <w:r w:rsidRPr="00E638ED">
        <w:rPr>
          <w:rStyle w:val="StyleUnderline"/>
          <w:highlight w:val="green"/>
        </w:rPr>
        <w:t>that will</w:t>
      </w:r>
      <w:r w:rsidRPr="00E638ED">
        <w:rPr>
          <w:rStyle w:val="StyleUnderline"/>
        </w:rPr>
        <w:t xml:space="preserve"> accelerate the </w:t>
      </w:r>
      <w:r w:rsidRPr="00260670">
        <w:rPr>
          <w:rStyle w:val="StyleUnderline"/>
          <w:bCs/>
          <w:highlight w:val="green"/>
        </w:rPr>
        <w:t>fight</w:t>
      </w:r>
      <w:r w:rsidRPr="00E638ED">
        <w:rPr>
          <w:rStyle w:val="StyleUnderline"/>
        </w:rPr>
        <w:t xml:space="preserve"> against </w:t>
      </w:r>
      <w:r w:rsidRPr="00260670">
        <w:rPr>
          <w:rStyle w:val="StyleUnderline"/>
          <w:bCs/>
          <w:highlight w:val="green"/>
        </w:rPr>
        <w:t>climate</w:t>
      </w:r>
      <w:r w:rsidRPr="00E638ED">
        <w:rPr>
          <w:rStyle w:val="StyleUnderline"/>
          <w:highlight w:val="green"/>
        </w:rPr>
        <w:t xml:space="preserve"> </w:t>
      </w:r>
      <w:r w:rsidRPr="00260670">
        <w:rPr>
          <w:rStyle w:val="StyleUnderline"/>
          <w:bCs/>
          <w:highlight w:val="green"/>
        </w:rPr>
        <w:t>change</w:t>
      </w:r>
      <w:r w:rsidRPr="00E638ED">
        <w:rPr>
          <w:rStyle w:val="StyleUnderline"/>
        </w:rPr>
        <w:t>.</w:t>
      </w:r>
      <w:r w:rsidRPr="00E638ED">
        <w:rPr>
          <w:color w:val="333333"/>
          <w:sz w:val="22"/>
        </w:rPr>
        <w:t xml:space="preserve"> </w:t>
      </w:r>
      <w:r w:rsidRPr="00E638ED">
        <w:rPr>
          <w:rStyle w:val="StyleUnderline"/>
        </w:rPr>
        <w:t xml:space="preserve">“There will come a point when there is nothing left to mine on the surface, prompting mines to reach even further below. But even those </w:t>
      </w:r>
      <w:r w:rsidRPr="00260670">
        <w:rPr>
          <w:rStyle w:val="StyleUnderline"/>
          <w:bCs/>
          <w:highlight w:val="green"/>
        </w:rPr>
        <w:t>resources are destined to run out</w:t>
      </w:r>
      <w:r w:rsidRPr="00E638ED">
        <w:rPr>
          <w:rStyle w:val="StyleUnderline"/>
        </w:rPr>
        <w:t xml:space="preserve"> and so we will aim toward ocean mining, which already has specific technologies that are being developed.</w:t>
      </w:r>
      <w:r w:rsidRPr="00E638ED">
        <w:rPr>
          <w:color w:val="333333"/>
          <w:sz w:val="22"/>
          <w:bdr w:val="none" w:sz="0" w:space="0" w:color="auto" w:frame="1"/>
        </w:rPr>
        <w:t xml:space="preserve"> Nevertheless, even those mines are limited as well. The mine of the future, which today may seem unlikely, will no longer be on our planet. </w:t>
      </w:r>
      <w:r w:rsidRPr="00A0086F">
        <w:rPr>
          <w:rStyle w:val="StyleUnderline"/>
        </w:rPr>
        <w:t xml:space="preserve">There will be a time when </w:t>
      </w:r>
      <w:r w:rsidRPr="00A0086F">
        <w:rPr>
          <w:rStyle w:val="StyleUnderline"/>
          <w:highlight w:val="green"/>
        </w:rPr>
        <w:t>space mining</w:t>
      </w:r>
      <w:r w:rsidRPr="00A0086F">
        <w:rPr>
          <w:rStyle w:val="StyleUnderline"/>
        </w:rPr>
        <w:t xml:space="preserve"> </w:t>
      </w:r>
      <w:r w:rsidRPr="00A0086F">
        <w:rPr>
          <w:rStyle w:val="StyleUnderline"/>
          <w:highlight w:val="green"/>
        </w:rPr>
        <w:t>will be</w:t>
      </w:r>
      <w:r w:rsidRPr="00A0086F">
        <w:rPr>
          <w:rStyle w:val="StyleUnderline"/>
        </w:rPr>
        <w:t xml:space="preserve"> as </w:t>
      </w:r>
      <w:r w:rsidRPr="00A0086F">
        <w:rPr>
          <w:rStyle w:val="StyleUnderline"/>
          <w:highlight w:val="green"/>
        </w:rPr>
        <w:t>common</w:t>
      </w:r>
      <w:r w:rsidRPr="00A0086F">
        <w:rPr>
          <w:rStyle w:val="StyleUnderline"/>
        </w:rPr>
        <w:t xml:space="preserve"> as an open leach mine,</w:t>
      </w:r>
      <w:r w:rsidRPr="00E638ED">
        <w:rPr>
          <w:color w:val="333333"/>
          <w:sz w:val="22"/>
          <w:bdr w:val="none" w:sz="0" w:space="0" w:color="auto" w:frame="1"/>
        </w:rPr>
        <w:t>” Eder Lugo, Minerals Head at Siemens, told MBN.</w:t>
      </w:r>
      <w:r w:rsidRPr="00E638ED">
        <w:rPr>
          <w:color w:val="333333"/>
          <w:sz w:val="22"/>
        </w:rPr>
        <w:t xml:space="preserve"> </w:t>
      </w:r>
      <w:r w:rsidRPr="00E638ED">
        <w:rPr>
          <w:color w:val="333333"/>
          <w:sz w:val="22"/>
          <w:bdr w:val="none" w:sz="0" w:space="0" w:color="auto" w:frame="1"/>
        </w:rPr>
        <w:t xml:space="preserve">More than 150 million asteroids measuring approximately 100m are believed to be in the inner solar system alone. </w:t>
      </w:r>
      <w:r w:rsidRPr="00E638ED">
        <w:rPr>
          <w:rStyle w:val="StyleUnderline"/>
        </w:rPr>
        <w:t xml:space="preserve">In addition, </w:t>
      </w:r>
      <w:r w:rsidRPr="00260670">
        <w:rPr>
          <w:rStyle w:val="StyleUnderline"/>
          <w:highlight w:val="green"/>
        </w:rPr>
        <w:t>astronomers have</w:t>
      </w:r>
      <w:r w:rsidRPr="00E638ED">
        <w:rPr>
          <w:rStyle w:val="StyleUnderline"/>
        </w:rPr>
        <w:t xml:space="preserve"> also </w:t>
      </w:r>
      <w:r w:rsidRPr="00260670">
        <w:rPr>
          <w:rStyle w:val="StyleUnderline"/>
          <w:highlight w:val="green"/>
        </w:rPr>
        <w:t>identified abundant minerals near the Earth’s space</w:t>
      </w:r>
      <w:r w:rsidRPr="00E638ED">
        <w:rPr>
          <w:rStyle w:val="StyleUnderline"/>
        </w:rPr>
        <w:t xml:space="preserve"> and the Main Asteroid Belt.</w:t>
      </w:r>
      <w:r w:rsidRPr="00E638ED">
        <w:rPr>
          <w:color w:val="333333"/>
          <w:sz w:val="22"/>
          <w:bdr w:val="none" w:sz="0" w:space="0" w:color="auto" w:frame="1"/>
        </w:rPr>
        <w:t xml:space="preserve"> There are three main groups into which asteroids are divided: C- type, S- type, and M- type. </w:t>
      </w:r>
      <w:r w:rsidRPr="00E638ED">
        <w:rPr>
          <w:rStyle w:val="StyleUnderline"/>
        </w:rPr>
        <w:t xml:space="preserve">The last two groups are the most abundant in minerals such as gold, platinum, cobalt, zinc, tin, lead, indium, silver, </w:t>
      </w:r>
      <w:proofErr w:type="gramStart"/>
      <w:r w:rsidRPr="00E638ED">
        <w:rPr>
          <w:rStyle w:val="StyleUnderline"/>
        </w:rPr>
        <w:t>copper</w:t>
      </w:r>
      <w:proofErr w:type="gramEnd"/>
      <w:r w:rsidRPr="00E638ED">
        <w:rPr>
          <w:rStyle w:val="StyleUnderline"/>
        </w:rPr>
        <w:t xml:space="preserve"> and rare earth metals. "Energy is limited here.</w:t>
      </w:r>
      <w:r w:rsidRPr="00E638ED">
        <w:rPr>
          <w:color w:val="333333"/>
          <w:sz w:val="22"/>
          <w:bdr w:val="none" w:sz="0" w:space="0" w:color="auto" w:frame="1"/>
        </w:rPr>
        <w:t xml:space="preserve"> Within just a few hundred years, you will have to cover </w:t>
      </w:r>
      <w:proofErr w:type="gramStart"/>
      <w:r w:rsidRPr="00E638ED">
        <w:rPr>
          <w:color w:val="333333"/>
          <w:sz w:val="22"/>
          <w:bdr w:val="none" w:sz="0" w:space="0" w:color="auto" w:frame="1"/>
        </w:rPr>
        <w:t>all of</w:t>
      </w:r>
      <w:proofErr w:type="gramEnd"/>
      <w:r w:rsidRPr="00E638ED">
        <w:rPr>
          <w:color w:val="333333"/>
          <w:sz w:val="22"/>
          <w:bdr w:val="none" w:sz="0" w:space="0" w:color="auto" w:frame="1"/>
        </w:rPr>
        <w:t xml:space="preserve"> the landmass of Earth in solar cells. So, what are you going to do? Well, what I think you are going to do is you are going to move out in space … all of our heavy industry will be moved off-planet and Earth will be zoned residential and light-industrial,” said Jeff Bezos, Founder of Amazon and the Space Launch Provider Blue Origin.</w:t>
      </w:r>
    </w:p>
    <w:p w14:paraId="2B308321" w14:textId="77777777" w:rsidR="006822C9" w:rsidRPr="00FC7448" w:rsidRDefault="006822C9" w:rsidP="006822C9">
      <w:pPr>
        <w:pStyle w:val="Heading4"/>
        <w:rPr>
          <w:rFonts w:cs="Times New Roman"/>
        </w:rPr>
      </w:pPr>
      <w:r w:rsidRPr="00FC7448">
        <w:rPr>
          <w:rFonts w:cs="Times New Roman"/>
        </w:rPr>
        <w:t>Anthropogenic warming causes extinction --- mitigation efforts now are key</w:t>
      </w:r>
    </w:p>
    <w:p w14:paraId="7F235483" w14:textId="77777777" w:rsidR="006822C9" w:rsidRPr="00FC7448" w:rsidRDefault="006822C9" w:rsidP="006822C9">
      <w:pPr>
        <w:rPr>
          <w:b/>
          <w:sz w:val="16"/>
        </w:rPr>
      </w:pPr>
      <w:r w:rsidRPr="00FC7448">
        <w:rPr>
          <w:rStyle w:val="Style13ptBold"/>
        </w:rPr>
        <w:t>Griffin, 2015</w:t>
      </w:r>
      <w:r w:rsidRPr="00FC7448">
        <w:rPr>
          <w:rStyle w:val="Style13ptBold"/>
          <w:sz w:val="16"/>
        </w:rPr>
        <w:t xml:space="preserve"> </w:t>
      </w:r>
      <w:r w:rsidRPr="00FC7448">
        <w:rPr>
          <w:sz w:val="16"/>
        </w:rPr>
        <w:t xml:space="preserve">(David, Professor of Philosophy at Claremont, “The climate is ruined. So can civilization even survive?”, CNN, 4/14/2015, </w:t>
      </w:r>
      <w:hyperlink r:id="rId24" w:history="1">
        <w:r w:rsidRPr="00FC7448">
          <w:rPr>
            <w:rStyle w:val="Hyperlink"/>
            <w:sz w:val="16"/>
          </w:rPr>
          <w:t>http://www.cnn.com/2015/01/14/opinion/co2-crisis-griffin/</w:t>
        </w:r>
      </w:hyperlink>
      <w:r w:rsidRPr="00FC7448">
        <w:rPr>
          <w:sz w:val="16"/>
        </w:rPr>
        <w:t xml:space="preserve"> )</w:t>
      </w:r>
    </w:p>
    <w:p w14:paraId="096E2964" w14:textId="77777777" w:rsidR="006822C9" w:rsidRPr="00FC7448" w:rsidRDefault="006822C9" w:rsidP="006822C9">
      <w:pPr>
        <w:rPr>
          <w:rStyle w:val="Emphasis"/>
        </w:rPr>
      </w:pPr>
      <w:r w:rsidRPr="00FC7448">
        <w:rPr>
          <w:sz w:val="16"/>
        </w:rPr>
        <w:t xml:space="preserve">Although most of us worry about other things, </w:t>
      </w:r>
      <w:r w:rsidRPr="00FC7448">
        <w:rPr>
          <w:rStyle w:val="StyleUnderline"/>
        </w:rPr>
        <w:t>climate scientists have become increasingly worried about the survival of civilization. For</w:t>
      </w:r>
      <w:r w:rsidRPr="00FC7448">
        <w:rPr>
          <w:sz w:val="16"/>
        </w:rPr>
        <w:t xml:space="preserve"> example, Lonnie Thompson, who received the U.S. National Medal of Science in 2010, said that </w:t>
      </w:r>
      <w:r w:rsidRPr="00296F74">
        <w:rPr>
          <w:rStyle w:val="Emphasis"/>
          <w:highlight w:val="green"/>
        </w:rPr>
        <w:t>virtually all climatologists "are</w:t>
      </w:r>
      <w:r w:rsidRPr="00FC7448">
        <w:rPr>
          <w:rStyle w:val="Emphasis"/>
        </w:rPr>
        <w:t xml:space="preserve"> now </w:t>
      </w:r>
      <w:r w:rsidRPr="00296F74">
        <w:rPr>
          <w:rStyle w:val="Emphasis"/>
          <w:highlight w:val="green"/>
        </w:rPr>
        <w:t>convinced</w:t>
      </w:r>
      <w:r w:rsidRPr="00FC7448">
        <w:rPr>
          <w:rStyle w:val="Emphasis"/>
        </w:rPr>
        <w:t xml:space="preserve"> that global </w:t>
      </w:r>
      <w:r w:rsidRPr="00296F74">
        <w:rPr>
          <w:rStyle w:val="Emphasis"/>
          <w:highlight w:val="green"/>
        </w:rPr>
        <w:t xml:space="preserve">warming poses a clear and present danger </w:t>
      </w:r>
      <w:r w:rsidRPr="00FC7448">
        <w:rPr>
          <w:rStyle w:val="Emphasis"/>
        </w:rPr>
        <w:t xml:space="preserve">to civilization." </w:t>
      </w:r>
      <w:r w:rsidRPr="00FC7448">
        <w:rPr>
          <w:sz w:val="16"/>
        </w:rPr>
        <w:t xml:space="preserve">Informed journalists share this concern. </w:t>
      </w:r>
      <w:r w:rsidRPr="00FC7448">
        <w:rPr>
          <w:rStyle w:val="StyleUnderline"/>
        </w:rPr>
        <w:t xml:space="preserve">The climate crisis "threatens the survival of our civilization," said Pulitzer Prize-winner Ross </w:t>
      </w:r>
      <w:proofErr w:type="spellStart"/>
      <w:r w:rsidRPr="00FC7448">
        <w:rPr>
          <w:rStyle w:val="StyleUnderline"/>
        </w:rPr>
        <w:t>Gelbspan</w:t>
      </w:r>
      <w:proofErr w:type="spellEnd"/>
      <w:r w:rsidRPr="00FC7448">
        <w:rPr>
          <w:rStyle w:val="StyleUnderline"/>
        </w:rPr>
        <w:t xml:space="preserve">. Mark </w:t>
      </w:r>
      <w:proofErr w:type="spellStart"/>
      <w:r w:rsidRPr="00FC7448">
        <w:rPr>
          <w:rStyle w:val="StyleUnderline"/>
        </w:rPr>
        <w:t>Hertsgaard</w:t>
      </w:r>
      <w:proofErr w:type="spellEnd"/>
      <w:r w:rsidRPr="00FC7448">
        <w:rPr>
          <w:rStyle w:val="StyleUnderline"/>
        </w:rPr>
        <w:t xml:space="preserve"> agrees</w:t>
      </w:r>
      <w:r w:rsidRPr="00FC7448">
        <w:rPr>
          <w:sz w:val="16"/>
        </w:rPr>
        <w:t xml:space="preserve">, </w:t>
      </w:r>
      <w:r w:rsidRPr="00FC7448">
        <w:rPr>
          <w:rStyle w:val="Emphasis"/>
        </w:rPr>
        <w:t xml:space="preserve">saying that the </w:t>
      </w:r>
      <w:r w:rsidRPr="00296F74">
        <w:rPr>
          <w:rStyle w:val="Emphasis"/>
          <w:highlight w:val="green"/>
        </w:rPr>
        <w:t>continuation</w:t>
      </w:r>
      <w:r w:rsidRPr="00FC7448">
        <w:rPr>
          <w:rStyle w:val="Emphasis"/>
        </w:rPr>
        <w:t xml:space="preserve"> of global warming </w:t>
      </w:r>
      <w:r w:rsidRPr="00296F74">
        <w:rPr>
          <w:rStyle w:val="Emphasis"/>
          <w:highlight w:val="green"/>
        </w:rPr>
        <w:t>"would create planetary conditions all but certain to end civilization</w:t>
      </w:r>
      <w:r w:rsidRPr="00FC7448">
        <w:rPr>
          <w:rStyle w:val="Emphasis"/>
        </w:rPr>
        <w:t xml:space="preserve"> as we know it." </w:t>
      </w:r>
      <w:r w:rsidRPr="00FC7448">
        <w:rPr>
          <w:sz w:val="16"/>
        </w:rPr>
        <w:t xml:space="preserve">These scientists and journalists, moreover, are worried not only about the distant future but about the condition of the planet for their own children and grandchildren. James Hansen, often considered the world's leading climate scientist, entitled his book "Storms of My Grandchildren." </w:t>
      </w:r>
      <w:r w:rsidRPr="00FC7448">
        <w:rPr>
          <w:rStyle w:val="StyleUnderline"/>
        </w:rPr>
        <w:t>The threat to civilization comes primarily from the increase of the level of carbon dioxide (CO2) in the atmosphere</w:t>
      </w:r>
      <w:r w:rsidRPr="00FC7448">
        <w:rPr>
          <w:sz w:val="16"/>
        </w:rPr>
        <w:t xml:space="preserve">, due largely to the burning of fossil fuels. Before the rise of the industrial age, CO2 constituted only 275 ppm (parts per million) of the atmosphere. But it is now above 400 and rising about 2.5 ppm per year. </w:t>
      </w:r>
      <w:r w:rsidRPr="00FC7448">
        <w:rPr>
          <w:rStyle w:val="StyleUnderline"/>
        </w:rPr>
        <w:t xml:space="preserve">Because of the CO2 increase, the planet's average temperature has increased 0.85 degrees Celsius (1.5 degrees Fahrenheit). Although this increase may not seem much, it has already brought about serious changes. </w:t>
      </w:r>
      <w:r w:rsidRPr="00FC7448">
        <w:rPr>
          <w:sz w:val="16"/>
        </w:rPr>
        <w:t xml:space="preserve">The idea that we will be safe from "dangerous climate change" if we do not exceed a temperature rise of 2C (3.6F) has been widely accepted. But many informed people have rejected this </w:t>
      </w:r>
      <w:r w:rsidRPr="00FC7448">
        <w:rPr>
          <w:sz w:val="16"/>
        </w:rPr>
        <w:lastRenderedPageBreak/>
        <w:t xml:space="preserve">assumption. In the opinion of journalist-turned-activist Bill McKibben, "the one degree we've raised the temperature already has melted the Arctic, so we're fools to find out what two will do." His warning is supported by James Hansen, who declared that "a target of two degrees (Celsius) is actually a prescription for long-term disaster." </w:t>
      </w:r>
      <w:r w:rsidRPr="00FC7448">
        <w:rPr>
          <w:rStyle w:val="StyleUnderline"/>
        </w:rPr>
        <w:t xml:space="preserve">The burning of coal, oil, and natural gas has made the planet warmer than it had been since the rise of civilization 10,000 years ago. Civilization was made possible by the emergence about 12,000 years ago of the "Holocene" epoch, which turned out to be the Goldilocks zone - not too hot, not too cold. </w:t>
      </w:r>
      <w:r w:rsidRPr="00FC7448">
        <w:rPr>
          <w:sz w:val="16"/>
        </w:rPr>
        <w:t xml:space="preserve">But now, says physicist Stefan </w:t>
      </w:r>
      <w:proofErr w:type="spellStart"/>
      <w:r w:rsidRPr="00FC7448">
        <w:rPr>
          <w:sz w:val="16"/>
        </w:rPr>
        <w:t>Rahmstorf</w:t>
      </w:r>
      <w:proofErr w:type="spellEnd"/>
      <w:r w:rsidRPr="00FC7448">
        <w:rPr>
          <w:sz w:val="16"/>
        </w:rPr>
        <w:t xml:space="preserve">, "We are catapulting ourselves way out of the Holocene." </w:t>
      </w:r>
      <w:r w:rsidRPr="00296F74">
        <w:rPr>
          <w:rStyle w:val="Emphasis"/>
          <w:highlight w:val="green"/>
        </w:rPr>
        <w:t>This catapult is dangerous</w:t>
      </w:r>
      <w:r w:rsidRPr="00FC7448">
        <w:rPr>
          <w:rStyle w:val="Emphasis"/>
        </w:rPr>
        <w:t>, because we have no evidence civilization can long survive with significantly higher temperatures</w:t>
      </w:r>
      <w:r w:rsidRPr="00FC7448">
        <w:rPr>
          <w:sz w:val="16"/>
        </w:rPr>
        <w:t xml:space="preserve">. And yet, the world is on a trajectory that would lead to an increase of 4C (7F) in this century. In the opinion of many scientists and the World Bank, this could happen as early as the 2060s. </w:t>
      </w:r>
      <w:r w:rsidRPr="00FC7448">
        <w:rPr>
          <w:rStyle w:val="StyleUnderline"/>
        </w:rPr>
        <w:t xml:space="preserve">What would "a 4C world" be like? According to Kevin Anderson of the Tyndall Centre for Climate Change Research (at the University of East Anglia), "during New York's summer heat waves the warmest days would be around 10-12C (18-21.6F) hotter [than today's]." Moreover, he has said, </w:t>
      </w:r>
      <w:r w:rsidRPr="00296F74">
        <w:rPr>
          <w:rStyle w:val="StyleUnderline"/>
          <w:highlight w:val="green"/>
        </w:rPr>
        <w:t xml:space="preserve">above an increase of 4C only </w:t>
      </w:r>
      <w:r w:rsidRPr="00296F74">
        <w:rPr>
          <w:rStyle w:val="Emphasis"/>
          <w:highlight w:val="green"/>
        </w:rPr>
        <w:t>about 10% of the human population will survive.</w:t>
      </w:r>
      <w:r w:rsidRPr="00FC7448">
        <w:rPr>
          <w:rStyle w:val="Emphasis"/>
        </w:rPr>
        <w:t xml:space="preserve"> </w:t>
      </w:r>
      <w:r w:rsidRPr="00FC7448">
        <w:rPr>
          <w:sz w:val="16"/>
        </w:rPr>
        <w:t xml:space="preserve">Believe it or not, </w:t>
      </w:r>
      <w:r w:rsidRPr="00296F74">
        <w:rPr>
          <w:rStyle w:val="StyleUnderline"/>
          <w:highlight w:val="green"/>
        </w:rPr>
        <w:t>some scientists consider Anderson overly optimistic</w:t>
      </w:r>
      <w:r w:rsidRPr="00FC7448">
        <w:rPr>
          <w:sz w:val="16"/>
        </w:rPr>
        <w:t xml:space="preserve">. </w:t>
      </w:r>
      <w:r w:rsidRPr="00FC7448">
        <w:rPr>
          <w:rStyle w:val="StyleUnderline"/>
        </w:rPr>
        <w:t xml:space="preserve">The main reason for pessimism is the fear that the planet's temperature may be close to a tipping point that would initiate a "low-end runaway greenhouse," involving </w:t>
      </w:r>
      <w:r w:rsidRPr="00296F74">
        <w:rPr>
          <w:rStyle w:val="StyleUnderline"/>
          <w:highlight w:val="green"/>
        </w:rPr>
        <w:t xml:space="preserve">"out-of-control amplifying feedbacks." </w:t>
      </w:r>
      <w:r w:rsidRPr="00FC7448">
        <w:rPr>
          <w:rStyle w:val="StyleUnderline"/>
        </w:rPr>
        <w:t>This</w:t>
      </w:r>
      <w:r w:rsidRPr="00FC7448">
        <w:rPr>
          <w:sz w:val="16"/>
        </w:rPr>
        <w:t xml:space="preserve"> condition would result, says Hansen, if all fossil fuels are burned (which is the intention of all fossil-fuel corporations and many governments). </w:t>
      </w:r>
      <w:r w:rsidRPr="00FC7448">
        <w:rPr>
          <w:rStyle w:val="Emphasis"/>
        </w:rPr>
        <w:t xml:space="preserve">This result "would </w:t>
      </w:r>
      <w:r w:rsidRPr="00296F74">
        <w:rPr>
          <w:rStyle w:val="Emphasis"/>
          <w:highlight w:val="green"/>
        </w:rPr>
        <w:t xml:space="preserve">make </w:t>
      </w:r>
      <w:r w:rsidRPr="00FC7448">
        <w:rPr>
          <w:rStyle w:val="Emphasis"/>
        </w:rPr>
        <w:t xml:space="preserve">most of </w:t>
      </w:r>
      <w:r w:rsidRPr="00296F74">
        <w:rPr>
          <w:rStyle w:val="Emphasis"/>
          <w:highlight w:val="green"/>
        </w:rPr>
        <w:t xml:space="preserve">the planet uninhabitable </w:t>
      </w:r>
      <w:r w:rsidRPr="00FC7448">
        <w:rPr>
          <w:rStyle w:val="Emphasis"/>
        </w:rPr>
        <w:t>by humans."</w:t>
      </w:r>
      <w:r w:rsidRPr="00FC7448">
        <w:rPr>
          <w:sz w:val="16"/>
        </w:rPr>
        <w:t xml:space="preserve"> </w:t>
      </w:r>
      <w:r w:rsidRPr="00FC7448">
        <w:rPr>
          <w:rStyle w:val="StyleUnderline"/>
        </w:rPr>
        <w:t xml:space="preserve">Moreover, many scientists believe that runaway global warming could occur much more quickly, because the </w:t>
      </w:r>
      <w:r w:rsidRPr="00296F74">
        <w:rPr>
          <w:rStyle w:val="StyleUnderline"/>
          <w:highlight w:val="green"/>
        </w:rPr>
        <w:t xml:space="preserve">rising temperature caused by CO2 could release </w:t>
      </w:r>
      <w:r w:rsidRPr="00FC7448">
        <w:rPr>
          <w:rStyle w:val="StyleUnderline"/>
        </w:rPr>
        <w:t xml:space="preserve">massive amounts of </w:t>
      </w:r>
      <w:r w:rsidRPr="00296F74">
        <w:rPr>
          <w:rStyle w:val="StyleUnderline"/>
          <w:highlight w:val="green"/>
        </w:rPr>
        <w:t xml:space="preserve">methane </w:t>
      </w:r>
      <w:r w:rsidRPr="00FC7448">
        <w:rPr>
          <w:rStyle w:val="StyleUnderline"/>
        </w:rPr>
        <w:t xml:space="preserve">(CH4), </w:t>
      </w:r>
      <w:r w:rsidRPr="00296F74">
        <w:rPr>
          <w:rStyle w:val="StyleUnderline"/>
          <w:highlight w:val="green"/>
        </w:rPr>
        <w:t xml:space="preserve">which is, </w:t>
      </w:r>
      <w:r w:rsidRPr="00FC7448">
        <w:rPr>
          <w:rStyle w:val="StyleUnderline"/>
        </w:rPr>
        <w:t xml:space="preserve">during its first 20 years, </w:t>
      </w:r>
      <w:r w:rsidRPr="00296F74">
        <w:rPr>
          <w:rStyle w:val="StyleUnderline"/>
          <w:highlight w:val="green"/>
        </w:rPr>
        <w:t xml:space="preserve">86 times more powerful </w:t>
      </w:r>
      <w:r w:rsidRPr="00FC7448">
        <w:rPr>
          <w:rStyle w:val="StyleUnderline"/>
        </w:rPr>
        <w:t>than CO2</w:t>
      </w:r>
      <w:r w:rsidRPr="00FC7448">
        <w:rPr>
          <w:sz w:val="16"/>
        </w:rPr>
        <w:t xml:space="preserve">. Warmer weather induces this release from carbon that has been stored in methane hydrates, in which enormous amounts of carbon -- four times as much as that emitted from fossil fuels since 1850 -- has been frozen in the Arctic's permafrost. And yet now the Arctic's temperature is warmer than it had been for 120,000 years -- in other words, more than 10 times longer than civilization has existed. According to Joe </w:t>
      </w:r>
      <w:proofErr w:type="spellStart"/>
      <w:r w:rsidRPr="00FC7448">
        <w:rPr>
          <w:sz w:val="16"/>
        </w:rPr>
        <w:t>Romm</w:t>
      </w:r>
      <w:proofErr w:type="spellEnd"/>
      <w:r w:rsidRPr="00FC7448">
        <w:rPr>
          <w:sz w:val="16"/>
        </w:rPr>
        <w:t xml:space="preserve">, a physicist who created the Climate Progress website, methane release from thawing permafrost in the Arctic "is the most dangerous amplifying feedback in the entire carbon cycle." The amplifying feedback works like this: The warmer temperature releases millions of tons of methane, which then further raise the temperature, which in turn releases more methane. </w:t>
      </w:r>
      <w:r w:rsidRPr="00FC7448">
        <w:rPr>
          <w:rStyle w:val="StyleUnderline"/>
        </w:rPr>
        <w:t xml:space="preserve">The resulting threat of runaway global warming may not be merely theoretical. Scientists have long been convinced that methane was central to the fastest period of global warming in geological history, which occurred 55 million years ago. Now a group of scientists have accumulated evidence that methane was also central to the greatest extinction of life thus far: the end-Permian extinction about 252 million years ago. </w:t>
      </w:r>
      <w:r w:rsidRPr="00FC7448">
        <w:rPr>
          <w:sz w:val="16"/>
        </w:rPr>
        <w:t xml:space="preserve">Worse yet, whereas it was previously thought that significant amounts of permafrost would not melt, releasing its methane, until the planet's temperature has risen several degrees Celsius, recent studies indicate that a rise of 1.5 degrees would be enough to start the melting. </w:t>
      </w:r>
      <w:r w:rsidRPr="00FC7448">
        <w:rPr>
          <w:rStyle w:val="StyleUnderline"/>
        </w:rPr>
        <w:t xml:space="preserve">What can be done then? Given the failure of political leaders to deal with the CO2 problem, it is now too late to prevent terrible developments. </w:t>
      </w:r>
      <w:r w:rsidRPr="00296F74">
        <w:rPr>
          <w:rStyle w:val="Emphasis"/>
          <w:highlight w:val="green"/>
        </w:rPr>
        <w:t>But it may</w:t>
      </w:r>
      <w:r w:rsidRPr="00FC7448">
        <w:rPr>
          <w:rStyle w:val="Emphasis"/>
        </w:rPr>
        <w:t xml:space="preserve"> -- just may -- </w:t>
      </w:r>
      <w:r w:rsidRPr="00296F74">
        <w:rPr>
          <w:rStyle w:val="Emphasis"/>
          <w:highlight w:val="green"/>
        </w:rPr>
        <w:t>be possible to keep</w:t>
      </w:r>
      <w:r w:rsidRPr="00FC7448">
        <w:rPr>
          <w:rStyle w:val="Emphasis"/>
        </w:rPr>
        <w:t xml:space="preserve"> global </w:t>
      </w:r>
      <w:r w:rsidRPr="00296F74">
        <w:rPr>
          <w:rStyle w:val="Emphasis"/>
          <w:highlight w:val="green"/>
        </w:rPr>
        <w:t>warming from bringing about</w:t>
      </w:r>
      <w:r w:rsidRPr="00FC7448">
        <w:rPr>
          <w:rStyle w:val="Emphasis"/>
        </w:rPr>
        <w:t xml:space="preserve"> the </w:t>
      </w:r>
      <w:r w:rsidRPr="00296F74">
        <w:rPr>
          <w:rStyle w:val="Emphasis"/>
          <w:highlight w:val="green"/>
        </w:rPr>
        <w:t>destruction</w:t>
      </w:r>
      <w:r w:rsidRPr="00FC7448">
        <w:rPr>
          <w:rStyle w:val="Emphasis"/>
        </w:rPr>
        <w:t xml:space="preserve"> of civilization. To have a chance, </w:t>
      </w:r>
      <w:r w:rsidRPr="00296F74">
        <w:rPr>
          <w:rStyle w:val="Emphasis"/>
          <w:highlight w:val="green"/>
        </w:rPr>
        <w:t>we must</w:t>
      </w:r>
      <w:r w:rsidRPr="00FC7448">
        <w:rPr>
          <w:rStyle w:val="Emphasis"/>
        </w:rPr>
        <w:t xml:space="preserve">, as Hansen says, </w:t>
      </w:r>
      <w:r w:rsidRPr="00296F74">
        <w:rPr>
          <w:rStyle w:val="Emphasis"/>
          <w:highlight w:val="green"/>
        </w:rPr>
        <w:t>do everything</w:t>
      </w:r>
      <w:r w:rsidRPr="00FC7448">
        <w:rPr>
          <w:rStyle w:val="Emphasis"/>
        </w:rPr>
        <w:t xml:space="preserve"> possible </w:t>
      </w:r>
      <w:r w:rsidRPr="00296F74">
        <w:rPr>
          <w:rStyle w:val="Emphasis"/>
          <w:highlight w:val="green"/>
        </w:rPr>
        <w:t>to "keep climate close to the Holocene range"</w:t>
      </w:r>
      <w:r w:rsidRPr="00FC7448">
        <w:rPr>
          <w:rStyle w:val="Emphasis"/>
        </w:rPr>
        <w:t xml:space="preserve"> -- which means, mobilize the whole world to replace dirty energy with clean as soon as possible.</w:t>
      </w:r>
    </w:p>
    <w:p w14:paraId="6236A849" w14:textId="77777777" w:rsidR="006822C9" w:rsidRPr="00ED43C9" w:rsidRDefault="006822C9" w:rsidP="006822C9"/>
    <w:p w14:paraId="7AE34717" w14:textId="494DFFC9" w:rsidR="008E2CD3" w:rsidRDefault="008E2CD3" w:rsidP="008E2CD3">
      <w:pPr>
        <w:pStyle w:val="Heading2"/>
      </w:pPr>
      <w:r>
        <w:lastRenderedPageBreak/>
        <w:t>CASE</w:t>
      </w:r>
    </w:p>
    <w:p w14:paraId="3CE0F233" w14:textId="7599D455" w:rsidR="00402BE3" w:rsidRPr="00355308" w:rsidRDefault="00402BE3" w:rsidP="00402BE3">
      <w:pPr>
        <w:pStyle w:val="Heading4"/>
        <w:rPr>
          <w:rFonts w:cs="Calibri"/>
        </w:rPr>
      </w:pPr>
      <w:bookmarkStart w:id="1" w:name="_Hlk90597525"/>
      <w:r w:rsidRPr="00355308">
        <w:rPr>
          <w:rFonts w:cs="Calibri"/>
        </w:rPr>
        <w:t xml:space="preserve">“Appropriation” means to take as property which includes mining </w:t>
      </w:r>
    </w:p>
    <w:p w14:paraId="1CB87242" w14:textId="77777777" w:rsidR="00402BE3" w:rsidRPr="00355308" w:rsidRDefault="00402BE3" w:rsidP="00402BE3">
      <w:r w:rsidRPr="00355308">
        <w:t>This definition is 100x better than any neg evidence – it’s contextual to space mining and the OST. It also conducts a common-use analysis of the word and a historical analysis of the OST’s writing and concludes that both support that appropriation includes mining</w:t>
      </w:r>
    </w:p>
    <w:p w14:paraId="6B041EBF" w14:textId="77777777" w:rsidR="00402BE3" w:rsidRPr="00355308" w:rsidRDefault="00402BE3" w:rsidP="00402BE3">
      <w:r w:rsidRPr="00355308">
        <w:rPr>
          <w:rStyle w:val="Style13ptBold"/>
        </w:rPr>
        <w:t>Leon 18</w:t>
      </w:r>
      <w:r w:rsidRPr="00355308">
        <w:t xml:space="preserve"> (Amanda M., Associate, Caplin &amp; Drysdale, JD UVA Law) "Mining for Meaning: An Examination of the Legality of Property Rights in Space Resources." Virginia Law Review, vol. 104, no. 3, May 2018, p. 497-547. </w:t>
      </w:r>
      <w:proofErr w:type="spellStart"/>
      <w:r w:rsidRPr="00355308">
        <w:t>HeinOnline</w:t>
      </w:r>
      <w:proofErr w:type="spellEnd"/>
      <w:r w:rsidRPr="00355308">
        <w:t>.</w:t>
      </w:r>
    </w:p>
    <w:p w14:paraId="181C7E40" w14:textId="77777777" w:rsidR="00402BE3" w:rsidRPr="00355308" w:rsidRDefault="00402BE3" w:rsidP="00402BE3">
      <w:r w:rsidRPr="00355308">
        <w:rPr>
          <w:rStyle w:val="StyleUnderline"/>
          <w:highlight w:val="green"/>
        </w:rPr>
        <w:t>Appropriation</w:t>
      </w:r>
      <w:r w:rsidRPr="00355308">
        <w:t xml:space="preserve">. The term "appropriation" also remains ambiguous. </w:t>
      </w:r>
      <w:r w:rsidRPr="00355308">
        <w:rPr>
          <w:rStyle w:val="StyleUnderline"/>
        </w:rPr>
        <w:t>Webster's defines</w:t>
      </w:r>
      <w:r w:rsidRPr="00355308">
        <w:t xml:space="preserve"> the verb "</w:t>
      </w:r>
      <w:r w:rsidRPr="00355308">
        <w:rPr>
          <w:rStyle w:val="StyleUnderline"/>
        </w:rPr>
        <w:t>appropriate</w:t>
      </w:r>
      <w:r w:rsidRPr="00355308">
        <w:t xml:space="preserve">" </w:t>
      </w:r>
      <w:r w:rsidRPr="00355308">
        <w:rPr>
          <w:rStyle w:val="StyleUnderline"/>
        </w:rPr>
        <w:t>as</w:t>
      </w:r>
      <w:r w:rsidRPr="00355308">
        <w:t xml:space="preserve"> "</w:t>
      </w:r>
      <w:r w:rsidRPr="00355308">
        <w:rPr>
          <w:rStyle w:val="StyleUnderline"/>
          <w:highlight w:val="green"/>
        </w:rPr>
        <w:t>to take to oneself in exclusion of others</w:t>
      </w:r>
      <w:r w:rsidRPr="00355308">
        <w:t xml:space="preserve">; </w:t>
      </w:r>
      <w:r w:rsidRPr="00355308">
        <w:rPr>
          <w:rStyle w:val="StyleUnderline"/>
        </w:rPr>
        <w:t>to</w:t>
      </w:r>
      <w:r w:rsidRPr="00355308">
        <w:t xml:space="preserve"> claim or </w:t>
      </w:r>
      <w:r w:rsidRPr="00355308">
        <w:rPr>
          <w:rStyle w:val="StyleUnderline"/>
        </w:rPr>
        <w:t>use as by an exclusive or pre-eminent right</w:t>
      </w:r>
      <w:r w:rsidRPr="00355308">
        <w:t xml:space="preserve">; as, let no man appropriate a common benefit."16 5 Similarly, </w:t>
      </w:r>
      <w:r w:rsidRPr="00355308">
        <w:rPr>
          <w:rStyle w:val="StyleUnderline"/>
        </w:rPr>
        <w:t>Black's</w:t>
      </w:r>
      <w:r w:rsidRPr="00355308">
        <w:t xml:space="preserve"> Law Dictionary </w:t>
      </w:r>
      <w:r w:rsidRPr="00355308">
        <w:rPr>
          <w:rStyle w:val="StyleUnderline"/>
        </w:rPr>
        <w:t>describes "appropriate" as an act "[t]o make a thing one's own; to make a thing the subject of property</w:t>
      </w:r>
      <w:r w:rsidRPr="00355308">
        <w:t xml:space="preserve">; to exercise dominion over an object to the extent, and for the purpose, of making it subserve one's own proper use or pleasure."166 Oftentimes, </w:t>
      </w:r>
      <w:r w:rsidRPr="00355308">
        <w:rPr>
          <w:rStyle w:val="StyleUnderline"/>
        </w:rPr>
        <w:t>appropriation refers to the setting aside of government funds, the taking of land for public purposes, or a tort of wrongfully taking another's property as one's own</w:t>
      </w:r>
      <w:r w:rsidRPr="00355308">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355308">
        <w:rPr>
          <w:rStyle w:val="Emphasis"/>
        </w:rPr>
        <w:t>common use</w:t>
      </w:r>
      <w:r w:rsidRPr="00355308">
        <w:rPr>
          <w:rStyle w:val="StyleUnderline"/>
        </w:rPr>
        <w:t xml:space="preserve"> </w:t>
      </w:r>
      <w:r w:rsidRPr="00355308">
        <w:t xml:space="preserve">of the term "appropriation" with respect to water </w:t>
      </w:r>
      <w:r w:rsidRPr="00355308">
        <w:rPr>
          <w:rStyle w:val="Emphasis"/>
        </w:rPr>
        <w:t>illustrates</w:t>
      </w:r>
      <w:r w:rsidRPr="00355308">
        <w:t xml:space="preserve"> two key points: (1) </w:t>
      </w:r>
      <w:r w:rsidRPr="00355308">
        <w:rPr>
          <w:rStyle w:val="Emphasis"/>
          <w:highlight w:val="green"/>
        </w:rPr>
        <w:t>the term applies to natural resources-e.g., water or minerals</w:t>
      </w:r>
      <w:r w:rsidRPr="00355308">
        <w:rPr>
          <w:rStyle w:val="StyleUnderline"/>
        </w:rPr>
        <w:t>-not just real property</w:t>
      </w:r>
      <w:r w:rsidRPr="00355308">
        <w:t xml:space="preserve">, </w:t>
      </w:r>
      <w:r w:rsidRPr="00355308">
        <w:rPr>
          <w:rStyle w:val="StyleUnderline"/>
          <w:highlight w:val="green"/>
        </w:rPr>
        <w:t>and</w:t>
      </w:r>
      <w:r w:rsidRPr="00355308">
        <w:t xml:space="preserve"> (2) </w:t>
      </w:r>
      <w:r w:rsidRPr="00355308">
        <w:rPr>
          <w:rStyle w:val="Emphasis"/>
          <w:highlight w:val="green"/>
        </w:rPr>
        <w:t>mining space resources</w:t>
      </w:r>
      <w:r w:rsidRPr="00355308">
        <w:rPr>
          <w:rStyle w:val="StyleUnderline"/>
        </w:rPr>
        <w:t xml:space="preserve"> and putting them to beneficial use</w:t>
      </w:r>
      <w:r w:rsidRPr="00355308">
        <w:t xml:space="preserve">-e.g., selling or manufacturing the mined resources </w:t>
      </w:r>
      <w:r w:rsidRPr="00355308">
        <w:rPr>
          <w:rStyle w:val="Emphasis"/>
          <w:highlight w:val="green"/>
        </w:rPr>
        <w:t>could reasonably be interpreted as</w:t>
      </w:r>
      <w:r w:rsidRPr="00355308">
        <w:rPr>
          <w:rStyle w:val="Emphasis"/>
        </w:rPr>
        <w:t xml:space="preserve"> an "</w:t>
      </w:r>
      <w:r w:rsidRPr="00355308">
        <w:rPr>
          <w:rStyle w:val="Emphasis"/>
          <w:highlight w:val="green"/>
        </w:rPr>
        <w:t>appropriation</w:t>
      </w:r>
      <w:r w:rsidRPr="00355308">
        <w:rPr>
          <w:rStyle w:val="Emphasis"/>
        </w:rPr>
        <w:t xml:space="preserve">" </w:t>
      </w:r>
      <w:r w:rsidRPr="00355308">
        <w:rPr>
          <w:rStyle w:val="Emphasis"/>
          <w:highlight w:val="green"/>
        </w:rPr>
        <w:t>of outer space</w:t>
      </w:r>
      <w:r w:rsidRPr="00355308">
        <w:t xml:space="preserve">. While </w:t>
      </w:r>
      <w:r w:rsidRPr="00355308">
        <w:rPr>
          <w:rStyle w:val="StyleUnderline"/>
        </w:rPr>
        <w:t>the ordinary meaning of "appropriation"</w:t>
      </w:r>
      <w:r w:rsidRPr="00355308">
        <w:t xml:space="preserve"> reasonably</w:t>
      </w:r>
      <w:r w:rsidRPr="00355308">
        <w:rPr>
          <w:rStyle w:val="StyleUnderline"/>
        </w:rPr>
        <w:t xml:space="preserve"> includes the taking of natural resources as well as land</w:t>
      </w:r>
      <w:r w:rsidRPr="00355308">
        <w:t xml:space="preserve">, whether the drafters and parties to the OST envisioned such a broad meaning of the term remains difficult to determine with any certainty. </w:t>
      </w:r>
      <w:r w:rsidRPr="00355308">
        <w:rPr>
          <w:rStyle w:val="StyleUnderline"/>
        </w:rPr>
        <w:t>The prohibition against appropriation "by any other means" supports such a reading</w:t>
      </w:r>
      <w:r w:rsidRPr="00355308">
        <w:t>, though</w:t>
      </w:r>
      <w:r w:rsidRPr="00355308">
        <w:rPr>
          <w:rStyle w:val="StyleUnderline"/>
        </w:rPr>
        <w:t>, by expanding the prohibition to other types not explicitly described</w:t>
      </w:r>
      <w:r w:rsidRPr="00355308">
        <w:t xml:space="preserve">.168 </w:t>
      </w:r>
    </w:p>
    <w:p w14:paraId="18241047" w14:textId="77777777" w:rsidR="00402BE3" w:rsidRPr="00355308" w:rsidRDefault="00402BE3" w:rsidP="00402BE3">
      <w:pPr>
        <w:rPr>
          <w:sz w:val="12"/>
          <w:szCs w:val="12"/>
        </w:rPr>
      </w:pPr>
      <w:r w:rsidRPr="00355308">
        <w:rPr>
          <w:sz w:val="12"/>
          <w:szCs w:val="12"/>
        </w:rPr>
        <w:t xml:space="preserve">As illustrated by this analysis, considerable ambiguity remains after this ordinary-meaning analysis and thus, the question of Treaty obligations and property rights remains unresolved. </w:t>
      </w:r>
      <w:proofErr w:type="gramStart"/>
      <w:r w:rsidRPr="00355308">
        <w:rPr>
          <w:sz w:val="12"/>
          <w:szCs w:val="12"/>
        </w:rPr>
        <w:t>In order to</w:t>
      </w:r>
      <w:proofErr w:type="gramEnd"/>
      <w:r w:rsidRPr="00355308">
        <w:rPr>
          <w:sz w:val="12"/>
          <w:szCs w:val="12"/>
        </w:rPr>
        <w:t xml:space="preserve"> resolve these ambiguities, an analysis of preparatory materials, historical context, and state practice follows.</w:t>
      </w:r>
    </w:p>
    <w:p w14:paraId="3A914205" w14:textId="77777777" w:rsidR="00402BE3" w:rsidRPr="00355308" w:rsidRDefault="00402BE3" w:rsidP="00402BE3">
      <w:pPr>
        <w:rPr>
          <w:sz w:val="12"/>
          <w:szCs w:val="12"/>
        </w:rPr>
      </w:pPr>
      <w:r w:rsidRPr="00355308">
        <w:rPr>
          <w:sz w:val="12"/>
          <w:szCs w:val="12"/>
        </w:rPr>
        <w:t xml:space="preserve">2. Preparatory Materials </w:t>
      </w:r>
    </w:p>
    <w:p w14:paraId="719E8591" w14:textId="77777777" w:rsidR="00402BE3" w:rsidRPr="00355308" w:rsidRDefault="00402BE3" w:rsidP="00402BE3">
      <w:pPr>
        <w:rPr>
          <w:sz w:val="12"/>
          <w:szCs w:val="12"/>
        </w:rPr>
      </w:pPr>
      <w:r w:rsidRPr="00355308">
        <w:rPr>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w:t>
      </w:r>
      <w:proofErr w:type="gramStart"/>
      <w:r w:rsidRPr="00355308">
        <w:rPr>
          <w:sz w:val="12"/>
          <w:szCs w:val="12"/>
        </w:rPr>
        <w:t>occurred</w:t>
      </w:r>
      <w:proofErr w:type="gramEnd"/>
      <w:r w:rsidRPr="00355308">
        <w:rPr>
          <w:sz w:val="12"/>
          <w:szCs w:val="12"/>
        </w:rPr>
        <w:t xml:space="preserve">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w:t>
      </w:r>
      <w:proofErr w:type="spellStart"/>
      <w:r w:rsidRPr="00355308">
        <w:rPr>
          <w:sz w:val="12"/>
          <w:szCs w:val="12"/>
        </w:rPr>
        <w:t>i</w:t>
      </w:r>
      <w:proofErr w:type="spellEnd"/>
      <w:r w:rsidRPr="00355308">
        <w:rPr>
          <w:sz w:val="12"/>
          <w:szCs w:val="12"/>
        </w:rPr>
        <w:t xml:space="preserve">]t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6976FE04" w14:textId="77777777" w:rsidR="00402BE3" w:rsidRPr="00355308" w:rsidRDefault="00402BE3" w:rsidP="00402BE3">
      <w:pPr>
        <w:ind w:left="720"/>
        <w:rPr>
          <w:sz w:val="12"/>
          <w:szCs w:val="12"/>
        </w:rPr>
      </w:pPr>
      <w:r w:rsidRPr="00355308">
        <w:rPr>
          <w:sz w:val="12"/>
          <w:szCs w:val="12"/>
        </w:rPr>
        <w:t>[A]</w:t>
      </w:r>
      <w:proofErr w:type="spellStart"/>
      <w:r w:rsidRPr="00355308">
        <w:rPr>
          <w:sz w:val="12"/>
          <w:szCs w:val="12"/>
        </w:rPr>
        <w:t>dequate</w:t>
      </w:r>
      <w:proofErr w:type="spellEnd"/>
      <w:r w:rsidRPr="00355308">
        <w:rPr>
          <w:sz w:val="12"/>
          <w:szCs w:val="12"/>
        </w:rPr>
        <w:t xml:space="preserve"> clarification was to be found in article II of the USSR draft, which specified that outer space and celestial bodies should not be subject to national appropriation by means of use or occupation, or by any other means. In other </w:t>
      </w:r>
      <w:proofErr w:type="gramStart"/>
      <w:r w:rsidRPr="00355308">
        <w:rPr>
          <w:sz w:val="12"/>
          <w:szCs w:val="12"/>
        </w:rPr>
        <w:t>words</w:t>
      </w:r>
      <w:proofErr w:type="gramEnd"/>
      <w:r w:rsidRPr="00355308">
        <w:rPr>
          <w:sz w:val="12"/>
          <w:szCs w:val="12"/>
        </w:rPr>
        <w:t xml:space="preserve"> no human activity on the moon or any other celestial body could be taken as justification for national appropriation. 174</w:t>
      </w:r>
    </w:p>
    <w:p w14:paraId="14FBC07D" w14:textId="77777777" w:rsidR="00402BE3" w:rsidRPr="00355308" w:rsidRDefault="00402BE3" w:rsidP="00402BE3">
      <w:pPr>
        <w:rPr>
          <w:sz w:val="12"/>
          <w:szCs w:val="12"/>
        </w:rPr>
      </w:pPr>
      <w:r w:rsidRPr="00355308">
        <w:rPr>
          <w:sz w:val="12"/>
          <w:szCs w:val="12"/>
        </w:rPr>
        <w:t xml:space="preserve">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w:t>
      </w:r>
      <w:r w:rsidRPr="00355308">
        <w:rPr>
          <w:sz w:val="12"/>
          <w:szCs w:val="12"/>
        </w:rPr>
        <w:lastRenderedPageBreak/>
        <w:t xml:space="preserve">representative of the Soviet Union, one of the two main drafting parties, does, however, help push back on the interpretation of some academics that the </w:t>
      </w:r>
      <w:proofErr w:type="spellStart"/>
      <w:r w:rsidRPr="00355308">
        <w:rPr>
          <w:sz w:val="12"/>
          <w:szCs w:val="12"/>
        </w:rPr>
        <w:t>nonappropriation</w:t>
      </w:r>
      <w:proofErr w:type="spellEnd"/>
      <w:r w:rsidRPr="00355308">
        <w:rPr>
          <w:sz w:val="12"/>
          <w:szCs w:val="12"/>
        </w:rPr>
        <w:t xml:space="preserve"> principle fails to overcome the presumption of freedom of use.7</w:t>
      </w:r>
    </w:p>
    <w:p w14:paraId="19143781" w14:textId="77777777" w:rsidR="00402BE3" w:rsidRPr="00355308" w:rsidRDefault="00402BE3" w:rsidP="00402BE3">
      <w:pPr>
        <w:rPr>
          <w:rStyle w:val="Emphasis"/>
        </w:rPr>
      </w:pPr>
      <w:r w:rsidRPr="00355308">
        <w:rPr>
          <w:rStyle w:val="Emphasis"/>
        </w:rPr>
        <w:t xml:space="preserve">3. Historical Context </w:t>
      </w:r>
    </w:p>
    <w:p w14:paraId="37A21D44" w14:textId="77777777" w:rsidR="00402BE3" w:rsidRPr="00355308" w:rsidRDefault="00402BE3" w:rsidP="00402BE3">
      <w:r w:rsidRPr="00355308">
        <w:rPr>
          <w:rStyle w:val="StyleUnderline"/>
        </w:rPr>
        <w:t>Two interrelated, major historical events cannot be ignored when considering the meaning of the OST: (1) the Cold War and (2) the Space Race</w:t>
      </w:r>
      <w:r w:rsidRPr="00355308">
        <w:t xml:space="preserve">. The success of Sputnik I in 1957 showed space travel and exploration no longer to be a dream, but a reality.7 While exciting, this news also brought fear </w:t>
      </w:r>
      <w:proofErr w:type="gramStart"/>
      <w:r w:rsidRPr="00355308">
        <w:t>in light of</w:t>
      </w:r>
      <w:proofErr w:type="gramEnd"/>
      <w:r w:rsidRPr="00355308">
        <w:t xml:space="preserve">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sidRPr="00355308">
        <w:rPr>
          <w:rStyle w:val="StyleUnderline"/>
        </w:rPr>
        <w:t>When viewed as a response to this perilous era, the OST begins to look much more like a nuclear arms treaty and an attempt to ease Cold War tensions than a treaty concerned with the issue of property rights in space</w:t>
      </w:r>
      <w:r w:rsidRPr="00355308">
        <w:t xml:space="preserve">."' </w:t>
      </w:r>
      <w:r w:rsidRPr="00355308">
        <w:rPr>
          <w:rStyle w:val="StyleUnderline"/>
        </w:rPr>
        <w:t>The Treaty's emphasis on "peaceful purposes" supports this contextual interpretation</w:t>
      </w:r>
      <w:r w:rsidRPr="00355308">
        <w:t>. 1 82</w:t>
      </w:r>
    </w:p>
    <w:p w14:paraId="61498587" w14:textId="77777777" w:rsidR="00402BE3" w:rsidRPr="00355308" w:rsidRDefault="00402BE3" w:rsidP="00402BE3">
      <w:pPr>
        <w:rPr>
          <w:rStyle w:val="StyleUnderline"/>
        </w:rPr>
      </w:pPr>
      <w:r w:rsidRPr="00355308">
        <w:t xml:space="preserve">On the one hand, as many suggest, this context leads to the conclusion that the vague </w:t>
      </w:r>
      <w:proofErr w:type="spellStart"/>
      <w:r w:rsidRPr="00355308">
        <w:t>nonappropriation</w:t>
      </w:r>
      <w:proofErr w:type="spellEnd"/>
      <w:r w:rsidRPr="00355308">
        <w:t xml:space="preserve">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sidRPr="00355308">
        <w:rPr>
          <w:rStyle w:val="StyleUnderline"/>
        </w:rPr>
        <w:t>the context surrounding the treaty's drafting does not necessarily lead to this conclusion</w:t>
      </w:r>
      <w:r w:rsidRPr="00355308">
        <w:t xml:space="preserve">. In fact, </w:t>
      </w:r>
      <w:r w:rsidRPr="00355308">
        <w:rPr>
          <w:rStyle w:val="Emphasis"/>
          <w:highlight w:val="green"/>
        </w:rPr>
        <w:t>the emphasis on</w:t>
      </w:r>
      <w:r w:rsidRPr="00355308">
        <w:rPr>
          <w:rStyle w:val="StyleUnderline"/>
        </w:rPr>
        <w:t xml:space="preserve"> "</w:t>
      </w:r>
      <w:r w:rsidRPr="00355308">
        <w:rPr>
          <w:rStyle w:val="Emphasis"/>
        </w:rPr>
        <w:t>peaceful purposes</w:t>
      </w:r>
      <w:r w:rsidRPr="00355308">
        <w:rPr>
          <w:rStyle w:val="StyleUnderline"/>
        </w:rPr>
        <w:t xml:space="preserve">" and </w:t>
      </w:r>
      <w:r w:rsidRPr="00355308">
        <w:rPr>
          <w:rStyle w:val="Emphasis"/>
          <w:highlight w:val="green"/>
        </w:rPr>
        <w:t>reducing international tension might</w:t>
      </w:r>
      <w:r w:rsidRPr="00355308">
        <w:rPr>
          <w:rStyle w:val="StyleUnderline"/>
        </w:rPr>
        <w:t xml:space="preserve"> instead </w:t>
      </w:r>
      <w:r w:rsidRPr="00355308">
        <w:rPr>
          <w:rStyle w:val="Emphasis"/>
          <w:highlight w:val="green"/>
        </w:rPr>
        <w:t>suggest a stricter reading</w:t>
      </w:r>
      <w:r w:rsidRPr="00355308">
        <w:rPr>
          <w:rStyle w:val="StyleUnderline"/>
        </w:rPr>
        <w:t xml:space="preserve"> of Articles I and II</w:t>
      </w:r>
      <w:r w:rsidRPr="00355308">
        <w:t xml:space="preserve">. </w:t>
      </w:r>
      <w:r w:rsidRPr="00355308">
        <w:rPr>
          <w:rStyle w:val="Emphasis"/>
        </w:rPr>
        <w:t>If things were so unstable</w:t>
      </w:r>
      <w:r w:rsidRPr="00355308">
        <w:t xml:space="preserve"> and tense </w:t>
      </w:r>
      <w:r w:rsidRPr="00355308">
        <w:rPr>
          <w:rStyle w:val="StyleUnderline"/>
        </w:rPr>
        <w:t xml:space="preserve">on Earth, </w:t>
      </w:r>
      <w:r w:rsidRPr="00355308">
        <w:rPr>
          <w:rStyle w:val="Emphasis"/>
        </w:rPr>
        <w:t>the drafters may have instead intended Article II as a qualification on the general right to explore and use outer space in Article</w:t>
      </w:r>
      <w:r w:rsidRPr="00355308">
        <w:rPr>
          <w:rStyle w:val="StyleUnderline"/>
        </w:rPr>
        <w:t xml:space="preserve"> I, recognizing the simple fact that disputes over property, both land and minerals, have sparked some of history's bloodiest conflicts.</w:t>
      </w:r>
    </w:p>
    <w:p w14:paraId="5C94855A" w14:textId="77777777" w:rsidR="00402BE3" w:rsidRPr="00355308" w:rsidRDefault="00402BE3" w:rsidP="00402BE3">
      <w:pPr>
        <w:rPr>
          <w:sz w:val="8"/>
          <w:szCs w:val="8"/>
        </w:rPr>
      </w:pPr>
      <w:r w:rsidRPr="00355308">
        <w:rPr>
          <w:sz w:val="8"/>
          <w:szCs w:val="8"/>
        </w:rPr>
        <w:t xml:space="preserve">The Antarctic treaty experience </w:t>
      </w:r>
      <w:proofErr w:type="gramStart"/>
      <w:r w:rsidRPr="00355308">
        <w:rPr>
          <w:sz w:val="8"/>
          <w:szCs w:val="8"/>
        </w:rPr>
        <w:t>evidences</w:t>
      </w:r>
      <w:proofErr w:type="gramEnd"/>
      <w:r w:rsidRPr="00355308">
        <w:rPr>
          <w:sz w:val="8"/>
          <w:szCs w:val="8"/>
        </w:rPr>
        <w:t xml:space="preserve">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w:t>
      </w:r>
      <w:proofErr w:type="spellStart"/>
      <w:r w:rsidRPr="00355308">
        <w:rPr>
          <w:sz w:val="8"/>
          <w:szCs w:val="8"/>
        </w:rPr>
        <w:t>reedom</w:t>
      </w:r>
      <w:proofErr w:type="spellEnd"/>
      <w:r w:rsidRPr="00355308">
        <w:rPr>
          <w:sz w:val="8"/>
          <w:szCs w:val="8"/>
        </w:rPr>
        <w:t xml:space="preserve">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w:t>
      </w:r>
      <w:proofErr w:type="spellStart"/>
      <w:r w:rsidRPr="00355308">
        <w:rPr>
          <w:sz w:val="8"/>
          <w:szCs w:val="8"/>
        </w:rPr>
        <w:t>simplystates</w:t>
      </w:r>
      <w:proofErr w:type="spellEnd"/>
      <w:r w:rsidRPr="00355308">
        <w:rPr>
          <w:sz w:val="8"/>
          <w:szCs w:val="8"/>
        </w:rPr>
        <w:t xml:space="preserve"> "[a]</w:t>
      </w:r>
      <w:proofErr w:type="spellStart"/>
      <w:r w:rsidRPr="00355308">
        <w:rPr>
          <w:sz w:val="8"/>
          <w:szCs w:val="8"/>
        </w:rPr>
        <w:t>ny</w:t>
      </w:r>
      <w:proofErr w:type="spellEnd"/>
      <w:r w:rsidRPr="00355308">
        <w:rPr>
          <w:sz w:val="8"/>
          <w:szCs w:val="8"/>
        </w:rPr>
        <w:t xml:space="preserve">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48CCAA75" w14:textId="77777777" w:rsidR="00402BE3" w:rsidRPr="00355308" w:rsidRDefault="00402BE3" w:rsidP="00402BE3">
      <w:pPr>
        <w:rPr>
          <w:sz w:val="8"/>
          <w:szCs w:val="8"/>
        </w:rPr>
      </w:pPr>
      <w:r w:rsidRPr="00355308">
        <w:rPr>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6EB41F65" w14:textId="77777777" w:rsidR="00402BE3" w:rsidRPr="00355308" w:rsidRDefault="00402BE3" w:rsidP="00402BE3">
      <w:pPr>
        <w:rPr>
          <w:sz w:val="8"/>
          <w:szCs w:val="8"/>
        </w:rPr>
      </w:pPr>
      <w:r w:rsidRPr="00355308">
        <w:rPr>
          <w:sz w:val="8"/>
          <w:szCs w:val="8"/>
        </w:rPr>
        <w:t xml:space="preserve">4. State Practice </w:t>
      </w:r>
    </w:p>
    <w:p w14:paraId="0F255E2E" w14:textId="77777777" w:rsidR="00402BE3" w:rsidRPr="00355308" w:rsidRDefault="00402BE3" w:rsidP="00402BE3">
      <w:pPr>
        <w:rPr>
          <w:sz w:val="8"/>
          <w:szCs w:val="8"/>
        </w:rPr>
      </w:pPr>
      <w:r w:rsidRPr="00355308">
        <w:rPr>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w:t>
      </w:r>
      <w:proofErr w:type="spellStart"/>
      <w:r w:rsidRPr="00355308">
        <w:rPr>
          <w:sz w:val="8"/>
          <w:szCs w:val="8"/>
        </w:rPr>
        <w:t>ongressional</w:t>
      </w:r>
      <w:proofErr w:type="spellEnd"/>
      <w:r w:rsidRPr="00355308">
        <w:rPr>
          <w:sz w:val="8"/>
          <w:szCs w:val="8"/>
        </w:rPr>
        <w:t xml:space="preserve">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279AC130" w14:textId="77777777" w:rsidR="00402BE3" w:rsidRPr="00355308" w:rsidRDefault="00402BE3" w:rsidP="00402BE3">
      <w:pPr>
        <w:rPr>
          <w:sz w:val="8"/>
          <w:szCs w:val="8"/>
        </w:rPr>
      </w:pPr>
      <w:r w:rsidRPr="00355308">
        <w:rPr>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76F203EF" w14:textId="77777777" w:rsidR="00402BE3" w:rsidRPr="00355308" w:rsidRDefault="00402BE3" w:rsidP="00402BE3">
      <w:pPr>
        <w:rPr>
          <w:sz w:val="8"/>
          <w:szCs w:val="8"/>
        </w:rPr>
      </w:pPr>
      <w:r w:rsidRPr="00355308">
        <w:rPr>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w:t>
      </w:r>
      <w:proofErr w:type="spellStart"/>
      <w:r w:rsidRPr="00355308">
        <w:rPr>
          <w:sz w:val="8"/>
          <w:szCs w:val="8"/>
        </w:rPr>
        <w:t>Tronchetti</w:t>
      </w:r>
      <w:proofErr w:type="spellEnd"/>
      <w:r w:rsidRPr="00355308">
        <w:rPr>
          <w:sz w:val="8"/>
          <w:szCs w:val="8"/>
        </w:rPr>
        <w:t xml:space="preserve">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w:t>
      </w:r>
      <w:proofErr w:type="spellStart"/>
      <w:r w:rsidRPr="00355308">
        <w:rPr>
          <w:sz w:val="8"/>
          <w:szCs w:val="8"/>
        </w:rPr>
        <w:t>nonappropriation</w:t>
      </w:r>
      <w:proofErr w:type="spellEnd"/>
      <w:r w:rsidRPr="00355308">
        <w:rPr>
          <w:sz w:val="8"/>
          <w:szCs w:val="8"/>
        </w:rPr>
        <w:t xml:space="preserve"> principles of the OST. Though there is no consensus regarding whether the </w:t>
      </w:r>
      <w:proofErr w:type="spellStart"/>
      <w:r w:rsidRPr="00355308">
        <w:rPr>
          <w:sz w:val="8"/>
          <w:szCs w:val="8"/>
        </w:rPr>
        <w:t>nonappropriation</w:t>
      </w:r>
      <w:proofErr w:type="spellEnd"/>
      <w:r w:rsidRPr="00355308">
        <w:rPr>
          <w:sz w:val="8"/>
          <w:szCs w:val="8"/>
        </w:rPr>
        <w:t xml:space="preserve">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w:t>
      </w:r>
      <w:proofErr w:type="spellStart"/>
      <w:r w:rsidRPr="00355308">
        <w:rPr>
          <w:sz w:val="8"/>
          <w:szCs w:val="8"/>
        </w:rPr>
        <w:t>nonappropriation</w:t>
      </w:r>
      <w:proofErr w:type="spellEnd"/>
      <w:r w:rsidRPr="00355308">
        <w:rPr>
          <w:sz w:val="8"/>
          <w:szCs w:val="8"/>
        </w:rPr>
        <w:t xml:space="preserve">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3D8DDC30" w14:textId="77777777" w:rsidR="00402BE3" w:rsidRPr="00355308" w:rsidRDefault="00402BE3" w:rsidP="00402BE3">
      <w:pPr>
        <w:rPr>
          <w:sz w:val="8"/>
          <w:szCs w:val="8"/>
        </w:rPr>
      </w:pPr>
      <w:r w:rsidRPr="00355308">
        <w:rPr>
          <w:sz w:val="8"/>
          <w:szCs w:val="8"/>
        </w:rPr>
        <w:t xml:space="preserve">A final piece of evidence, however, again inserts ambiguity into the interpretation: the sweeping rejection of the Moon Agreement and its limitations on property rights by the international community discussed </w:t>
      </w:r>
      <w:proofErr w:type="gramStart"/>
      <w:r w:rsidRPr="00355308">
        <w:rPr>
          <w:sz w:val="8"/>
          <w:szCs w:val="8"/>
        </w:rPr>
        <w:t>supra Part</w:t>
      </w:r>
      <w:proofErr w:type="gramEnd"/>
      <w:r w:rsidRPr="00355308">
        <w:rPr>
          <w:sz w:val="8"/>
          <w:szCs w:val="8"/>
        </w:rPr>
        <w:t xml:space="preserve">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w:t>
      </w:r>
      <w:proofErr w:type="gramStart"/>
      <w:r w:rsidRPr="00355308">
        <w:rPr>
          <w:sz w:val="8"/>
          <w:szCs w:val="8"/>
        </w:rPr>
        <w:t>actually surrounded</w:t>
      </w:r>
      <w:proofErr w:type="gramEnd"/>
      <w:r w:rsidRPr="00355308">
        <w:rPr>
          <w:sz w:val="8"/>
          <w:szCs w:val="8"/>
        </w:rPr>
        <w:t xml:space="preserve"> the Agreement's proclamation of the Moon and celestial bodies and their natural resources as the "common heritage of mankind" in Article 11.1,221 rather than the Agreement's general property-right provisions. Many believed the invocation of the </w:t>
      </w:r>
      <w:r w:rsidRPr="00355308">
        <w:rPr>
          <w:sz w:val="8"/>
          <w:szCs w:val="8"/>
        </w:rPr>
        <w:lastRenderedPageBreak/>
        <w:t xml:space="preserve">"common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0644FABA" w14:textId="77777777" w:rsidR="00402BE3" w:rsidRPr="00355308" w:rsidRDefault="00402BE3" w:rsidP="00402BE3">
      <w:pPr>
        <w:rPr>
          <w:sz w:val="8"/>
          <w:szCs w:val="8"/>
        </w:rPr>
      </w:pPr>
      <w:r w:rsidRPr="00355308">
        <w:rPr>
          <w:sz w:val="8"/>
          <w:szCs w:val="8"/>
        </w:rPr>
        <w:t xml:space="preserve">5. State Interpretations </w:t>
      </w:r>
    </w:p>
    <w:p w14:paraId="1F536A85" w14:textId="77777777" w:rsidR="00402BE3" w:rsidRPr="00355308" w:rsidRDefault="00402BE3" w:rsidP="00402BE3">
      <w:pPr>
        <w:rPr>
          <w:sz w:val="8"/>
          <w:szCs w:val="8"/>
        </w:rPr>
      </w:pPr>
      <w:r w:rsidRPr="00355308">
        <w:rPr>
          <w:sz w:val="8"/>
          <w:szCs w:val="8"/>
        </w:rPr>
        <w:t xml:space="preserve">Much like the preparatory materials discussed </w:t>
      </w:r>
      <w:proofErr w:type="gramStart"/>
      <w:r w:rsidRPr="00355308">
        <w:rPr>
          <w:sz w:val="8"/>
          <w:szCs w:val="8"/>
        </w:rPr>
        <w:t>supra Part IV</w:t>
      </w:r>
      <w:proofErr w:type="gramEnd"/>
      <w:r w:rsidRPr="00355308">
        <w:rPr>
          <w:sz w:val="8"/>
          <w:szCs w:val="8"/>
        </w:rPr>
        <w:t xml:space="preserve">.A.1,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w:t>
      </w:r>
      <w:proofErr w:type="spellStart"/>
      <w:r w:rsidRPr="00355308">
        <w:rPr>
          <w:sz w:val="8"/>
          <w:szCs w:val="8"/>
        </w:rPr>
        <w:t>nonappropriation</w:t>
      </w:r>
      <w:proofErr w:type="spellEnd"/>
      <w:r w:rsidRPr="00355308">
        <w:rPr>
          <w:sz w:val="8"/>
          <w:szCs w:val="8"/>
        </w:rPr>
        <w:t xml:space="preserve">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w:t>
      </w:r>
      <w:proofErr w:type="spellStart"/>
      <w:r w:rsidRPr="00355308">
        <w:rPr>
          <w:sz w:val="8"/>
          <w:szCs w:val="8"/>
        </w:rPr>
        <w:t>cnot</w:t>
      </w:r>
      <w:proofErr w:type="spellEnd"/>
      <w:r w:rsidRPr="00355308">
        <w:rPr>
          <w:sz w:val="8"/>
          <w:szCs w:val="8"/>
        </w:rPr>
        <w:t xml:space="preserve"> subject space to exclusive appropriation by any particular power." 227 Nevertheless, this statement fails to resolve whether natural resources may be exploited, as such exploitation could be carried out in an inclusive manner. </w:t>
      </w:r>
    </w:p>
    <w:p w14:paraId="5E2A2597" w14:textId="77777777" w:rsidR="00402BE3" w:rsidRPr="00355308" w:rsidRDefault="00402BE3" w:rsidP="00402BE3">
      <w:pPr>
        <w:rPr>
          <w:sz w:val="8"/>
          <w:szCs w:val="8"/>
        </w:rPr>
      </w:pPr>
      <w:r w:rsidRPr="00355308">
        <w:rPr>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11F0F151" w14:textId="77777777" w:rsidR="00402BE3" w:rsidRPr="00355308" w:rsidRDefault="00402BE3" w:rsidP="00402BE3">
      <w:pPr>
        <w:rPr>
          <w:sz w:val="8"/>
          <w:szCs w:val="8"/>
        </w:rPr>
      </w:pPr>
      <w:r w:rsidRPr="00355308">
        <w:rPr>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636673A2" w14:textId="77777777" w:rsidR="00402BE3" w:rsidRPr="00355308" w:rsidRDefault="00402BE3" w:rsidP="00402BE3">
      <w:pPr>
        <w:rPr>
          <w:sz w:val="8"/>
          <w:szCs w:val="8"/>
        </w:rPr>
      </w:pPr>
      <w:r w:rsidRPr="00355308">
        <w:rPr>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6C6F0B6E" w14:textId="77777777" w:rsidR="00402BE3" w:rsidRPr="00355308" w:rsidRDefault="00402BE3" w:rsidP="00402BE3">
      <w:pPr>
        <w:rPr>
          <w:sz w:val="8"/>
          <w:szCs w:val="8"/>
        </w:rPr>
      </w:pPr>
      <w:r w:rsidRPr="00355308">
        <w:rPr>
          <w:sz w:val="8"/>
          <w:szCs w:val="8"/>
        </w:rPr>
        <w:t xml:space="preserve">B. Compatibility </w:t>
      </w:r>
    </w:p>
    <w:p w14:paraId="7B166548" w14:textId="77777777" w:rsidR="00402BE3" w:rsidRPr="00355308" w:rsidRDefault="00402BE3" w:rsidP="00402BE3">
      <w:pPr>
        <w:rPr>
          <w:sz w:val="8"/>
          <w:szCs w:val="8"/>
        </w:rPr>
      </w:pPr>
      <w:r w:rsidRPr="00355308">
        <w:rPr>
          <w:sz w:val="8"/>
          <w:szCs w:val="8"/>
        </w:rPr>
        <w:t xml:space="preserve">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w:t>
      </w:r>
      <w:proofErr w:type="spellStart"/>
      <w:r w:rsidRPr="00355308">
        <w:rPr>
          <w:sz w:val="8"/>
          <w:szCs w:val="8"/>
        </w:rPr>
        <w:t>privateventure</w:t>
      </w:r>
      <w:proofErr w:type="spellEnd"/>
      <w:r w:rsidRPr="00355308">
        <w:rPr>
          <w:sz w:val="8"/>
          <w:szCs w:val="8"/>
        </w:rPr>
        <w:t xml:space="preserve"> space mining and extraterrestrial resource extraction remained far off and futuristic at the time of the Treaty's negotiation, making drawing legal conclusions about the legality of these revolutionary activities extremely difficult.</w:t>
      </w:r>
    </w:p>
    <w:p w14:paraId="253871C5" w14:textId="77777777" w:rsidR="00402BE3" w:rsidRPr="00355308" w:rsidRDefault="00402BE3" w:rsidP="00402BE3">
      <w:r w:rsidRPr="00355308">
        <w:rPr>
          <w:rStyle w:val="StyleUnderline"/>
        </w:rPr>
        <w:t>Overall</w:t>
      </w:r>
      <w:r w:rsidRPr="00355308">
        <w:t xml:space="preserve">, however, </w:t>
      </w:r>
      <w:r w:rsidRPr="00355308">
        <w:rPr>
          <w:rStyle w:val="StyleUnderline"/>
        </w:rPr>
        <w:t>the Treaty's structure and its purposes</w:t>
      </w:r>
      <w:r w:rsidRPr="00355308">
        <w:t xml:space="preserve"> (</w:t>
      </w:r>
      <w:r w:rsidRPr="00355308">
        <w:rPr>
          <w:rStyle w:val="StyleUnderline"/>
        </w:rPr>
        <w:t>preserving peace and avoiding international conflict in outer space</w:t>
      </w:r>
      <w:r w:rsidRPr="00355308">
        <w:t xml:space="preserve">) </w:t>
      </w:r>
      <w:r w:rsidRPr="00355308">
        <w:rPr>
          <w:rStyle w:val="StyleUnderline"/>
        </w:rPr>
        <w:t xml:space="preserve">ultimately indicate that </w:t>
      </w:r>
      <w:r w:rsidRPr="00355308">
        <w:rPr>
          <w:rStyle w:val="StyleUnderline"/>
          <w:highlight w:val="green"/>
        </w:rPr>
        <w:t>private property rights in space resources</w:t>
      </w:r>
      <w:r w:rsidRPr="00355308">
        <w:rPr>
          <w:rStyle w:val="StyleUnderline"/>
        </w:rPr>
        <w:t xml:space="preserve"> </w:t>
      </w:r>
      <w:r w:rsidRPr="00355308">
        <w:rPr>
          <w:rStyle w:val="StyleUnderline"/>
          <w:highlight w:val="green"/>
        </w:rPr>
        <w:t>are prohibited by</w:t>
      </w:r>
      <w:r w:rsidRPr="00355308">
        <w:rPr>
          <w:rStyle w:val="StyleUnderline"/>
        </w:rPr>
        <w:t xml:space="preserve"> </w:t>
      </w:r>
      <w:r w:rsidRPr="00355308">
        <w:rPr>
          <w:rStyle w:val="StyleUnderline"/>
          <w:highlight w:val="green"/>
        </w:rPr>
        <w:t>Article II's non-appropriation principle</w:t>
      </w:r>
      <w:r w:rsidRPr="00355308">
        <w:t xml:space="preserve">, </w:t>
      </w:r>
      <w:r w:rsidRPr="00355308">
        <w:rPr>
          <w:rStyle w:val="StyleUnderline"/>
        </w:rPr>
        <w:t>at least until future international delegation determines otherwise</w:t>
      </w:r>
      <w:r w:rsidRPr="00355308">
        <w:t xml:space="preserve"> (</w:t>
      </w:r>
      <w:r w:rsidRPr="00355308">
        <w:rPr>
          <w:rStyle w:val="StyleUnderline"/>
        </w:rPr>
        <w:t>like in the Antarctic</w:t>
      </w:r>
      <w:r w:rsidRPr="00355308">
        <w:t xml:space="preserve">). </w:t>
      </w:r>
      <w:r w:rsidRPr="00355308">
        <w:rPr>
          <w:rStyle w:val="StyleUnderline"/>
        </w:rPr>
        <w:t>The Treaty's structure confirms this interpretation</w:t>
      </w:r>
      <w:r w:rsidRPr="00355308">
        <w:t xml:space="preserve">. </w:t>
      </w:r>
      <w:r w:rsidRPr="00355308">
        <w:rPr>
          <w:rStyle w:val="StyleUnderline"/>
        </w:rPr>
        <w:t xml:space="preserve">Article I </w:t>
      </w:r>
      <w:proofErr w:type="gramStart"/>
      <w:r w:rsidRPr="00355308">
        <w:rPr>
          <w:rStyle w:val="StyleUnderline"/>
        </w:rPr>
        <w:t>lays</w:t>
      </w:r>
      <w:proofErr w:type="gramEnd"/>
      <w:r w:rsidRPr="00355308">
        <w:rPr>
          <w:rStyle w:val="StyleUnderline"/>
        </w:rPr>
        <w:t xml:space="preserve"> down a general rule for activity in space</w:t>
      </w:r>
      <w:r w:rsidRPr="00355308">
        <w:t xml:space="preserve">. </w:t>
      </w:r>
      <w:r w:rsidRPr="00355308">
        <w:rPr>
          <w:rStyle w:val="StyleUnderline"/>
        </w:rPr>
        <w:t>Subsequent</w:t>
      </w:r>
      <w:r w:rsidRPr="00355308">
        <w:t xml:space="preserve"> </w:t>
      </w:r>
      <w:r w:rsidRPr="00355308">
        <w:rPr>
          <w:rStyle w:val="StyleUnderline"/>
        </w:rPr>
        <w:t>articles</w:t>
      </w:r>
      <w:r w:rsidRPr="00355308">
        <w:t xml:space="preserve"> of the Treaty </w:t>
      </w:r>
      <w:r w:rsidRPr="00355308">
        <w:rPr>
          <w:rStyle w:val="StyleUnderline"/>
        </w:rPr>
        <w:t>then lay out more specific requirements of and qualifications</w:t>
      </w:r>
      <w:r w:rsidRPr="00355308">
        <w:t xml:space="preserve"> to this general rule. Much like Article IV restricts the use of nuclear weapons in space, </w:t>
      </w:r>
      <w:r w:rsidRPr="00355308">
        <w:rPr>
          <w:rStyle w:val="StyleUnderline"/>
          <w:highlight w:val="green"/>
        </w:rPr>
        <w:t>Article II restricts the use of space in ways that might result in</w:t>
      </w:r>
      <w:r w:rsidRPr="00355308">
        <w:rPr>
          <w:rStyle w:val="StyleUnderline"/>
        </w:rPr>
        <w:t xml:space="preserve"> potentially </w:t>
      </w:r>
      <w:r w:rsidRPr="00355308">
        <w:rPr>
          <w:rStyle w:val="StyleUnderline"/>
          <w:highlight w:val="green"/>
        </w:rPr>
        <w:t>controversial property claims</w:t>
      </w:r>
      <w:r w:rsidRPr="00355308">
        <w:t xml:space="preserve">. </w:t>
      </w:r>
      <w:r w:rsidRPr="00355308">
        <w:rPr>
          <w:rStyle w:val="StyleUnderline"/>
          <w:highlight w:val="green"/>
        </w:rPr>
        <w:t>Historically</w:t>
      </w:r>
      <w:r w:rsidRPr="00355308">
        <w:rPr>
          <w:rStyle w:val="StyleUnderline"/>
        </w:rPr>
        <w:t xml:space="preserve">, </w:t>
      </w:r>
      <w:r w:rsidRPr="00355308">
        <w:rPr>
          <w:rStyle w:val="StyleUnderline"/>
          <w:highlight w:val="green"/>
        </w:rPr>
        <w:t>claims to mineral rights have resulted in</w:t>
      </w:r>
      <w:r w:rsidRPr="00355308">
        <w:rPr>
          <w:rStyle w:val="StyleUnderline"/>
        </w:rPr>
        <w:t xml:space="preserve"> just as </w:t>
      </w:r>
      <w:r w:rsidRPr="00355308">
        <w:rPr>
          <w:rStyle w:val="StyleUnderline"/>
          <w:highlight w:val="green"/>
        </w:rPr>
        <w:t>contentious conflict</w:t>
      </w:r>
      <w:r w:rsidRPr="00355308">
        <w:rPr>
          <w:rStyle w:val="StyleUnderline"/>
        </w:rPr>
        <w:t xml:space="preserve"> as those over sovereign lands</w:t>
      </w:r>
      <w:r w:rsidRPr="00355308">
        <w:t xml:space="preserve">. </w:t>
      </w:r>
      <w:r w:rsidRPr="00355308">
        <w:rPr>
          <w:rStyle w:val="StyleUnderline"/>
        </w:rPr>
        <w:t>Treaty efforts to avoid conflicts in Antarctica and the high seas reflect similar sentiments</w:t>
      </w:r>
      <w:r w:rsidRPr="00355308">
        <w:t xml:space="preserve">. </w:t>
      </w:r>
      <w:r w:rsidRPr="00355308">
        <w:rPr>
          <w:rStyle w:val="StyleUnderline"/>
        </w:rPr>
        <w:t>The Soviet Union's representative even hinted at this structural relationship between Articles I and II during Treaty S1 232 negotiations.</w:t>
      </w:r>
      <w:r w:rsidRPr="00355308">
        <w:t xml:space="preserve">22 </w:t>
      </w:r>
      <w:r w:rsidRPr="00355308">
        <w:rPr>
          <w:rStyle w:val="StyleUnderline"/>
        </w:rPr>
        <w:t>In light of the imminent need to ease Cold War tensions</w:t>
      </w:r>
      <w:r w:rsidRPr="00355308">
        <w:t xml:space="preserve">, </w:t>
      </w:r>
      <w:r w:rsidRPr="00355308">
        <w:rPr>
          <w:rStyle w:val="StyleUnderline"/>
        </w:rPr>
        <w:t>the potential for conflict over property, and the final structure of the Treaty, this Note concludes that the large-scale extraction of space resources is incompatible with the non-appropriation principle of Article II of the OST</w:t>
      </w:r>
      <w:r w:rsidRPr="00355308">
        <w:t>.23 3 As a result, the United States' provision of property rights to its citizens to possess, own, transport, use, and sell space and asteroid resources extracted through the SREU Act contravenes its international obligations established by the OST.</w:t>
      </w:r>
      <w:bookmarkEnd w:id="1"/>
    </w:p>
    <w:p w14:paraId="505A8D06" w14:textId="77777777" w:rsidR="00402BE3" w:rsidRDefault="00402BE3" w:rsidP="008E2CD3">
      <w:pPr>
        <w:pStyle w:val="Heading2"/>
      </w:pPr>
    </w:p>
    <w:p w14:paraId="6814CCA2" w14:textId="77777777" w:rsidR="001704C7" w:rsidRPr="001704C7" w:rsidRDefault="001704C7" w:rsidP="001704C7"/>
    <w:sectPr w:rsidR="001704C7" w:rsidRPr="001704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887B8A"/>
    <w:multiLevelType w:val="hybridMultilevel"/>
    <w:tmpl w:val="0C5A5222"/>
    <w:lvl w:ilvl="0" w:tplc="F57E9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21E3"/>
    <w:rsid w:val="000029E3"/>
    <w:rsid w:val="000029E8"/>
    <w:rsid w:val="00004225"/>
    <w:rsid w:val="000066CA"/>
    <w:rsid w:val="00007264"/>
    <w:rsid w:val="000076A9"/>
    <w:rsid w:val="000112B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05C"/>
    <w:rsid w:val="0008785F"/>
    <w:rsid w:val="00090CBE"/>
    <w:rsid w:val="00094DEC"/>
    <w:rsid w:val="000A2D8A"/>
    <w:rsid w:val="000D26A6"/>
    <w:rsid w:val="000D2B90"/>
    <w:rsid w:val="000D6ED8"/>
    <w:rsid w:val="000D717B"/>
    <w:rsid w:val="00100B28"/>
    <w:rsid w:val="00102627"/>
    <w:rsid w:val="00117316"/>
    <w:rsid w:val="001209B4"/>
    <w:rsid w:val="001704C7"/>
    <w:rsid w:val="001761FC"/>
    <w:rsid w:val="00182655"/>
    <w:rsid w:val="001840F2"/>
    <w:rsid w:val="00185134"/>
    <w:rsid w:val="001856C6"/>
    <w:rsid w:val="00191B5F"/>
    <w:rsid w:val="00192487"/>
    <w:rsid w:val="00193416"/>
    <w:rsid w:val="00195073"/>
    <w:rsid w:val="0019668D"/>
    <w:rsid w:val="001A25FD"/>
    <w:rsid w:val="001A5371"/>
    <w:rsid w:val="001A5888"/>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BE3"/>
    <w:rsid w:val="004039AF"/>
    <w:rsid w:val="00407AFF"/>
    <w:rsid w:val="0041155D"/>
    <w:rsid w:val="004121E3"/>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2C9"/>
    <w:rsid w:val="00696A16"/>
    <w:rsid w:val="006A4840"/>
    <w:rsid w:val="006A52A0"/>
    <w:rsid w:val="006A7E1D"/>
    <w:rsid w:val="006C3198"/>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81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CD3"/>
    <w:rsid w:val="008E7A3E"/>
    <w:rsid w:val="008F41FD"/>
    <w:rsid w:val="008F4479"/>
    <w:rsid w:val="008F4BA0"/>
    <w:rsid w:val="00901726"/>
    <w:rsid w:val="00920E6A"/>
    <w:rsid w:val="00931816"/>
    <w:rsid w:val="00932C71"/>
    <w:rsid w:val="00947924"/>
    <w:rsid w:val="009509D5"/>
    <w:rsid w:val="009538F5"/>
    <w:rsid w:val="00957187"/>
    <w:rsid w:val="00960255"/>
    <w:rsid w:val="009603E1"/>
    <w:rsid w:val="00961C9D"/>
    <w:rsid w:val="00963065"/>
    <w:rsid w:val="0097151F"/>
    <w:rsid w:val="00973777"/>
    <w:rsid w:val="009758F1"/>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D6F"/>
    <w:rsid w:val="00C3164F"/>
    <w:rsid w:val="00C31B5E"/>
    <w:rsid w:val="00C34D3E"/>
    <w:rsid w:val="00C35B37"/>
    <w:rsid w:val="00C3747A"/>
    <w:rsid w:val="00C37F29"/>
    <w:rsid w:val="00C56DCC"/>
    <w:rsid w:val="00C57075"/>
    <w:rsid w:val="00C72AFE"/>
    <w:rsid w:val="00C81619"/>
    <w:rsid w:val="00CA013C"/>
    <w:rsid w:val="00CA6D6D"/>
    <w:rsid w:val="00CC4AC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A05BFC"/>
  <w14:defaultImageDpi w14:val="300"/>
  <w15:docId w15:val="{3A99BE1C-6AA6-4B4A-B4C9-0C3D1DE5B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7D6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7D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C27D6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C27D6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TAG,Ch,no read,No Spacing211,No Spacing12,No Spacing2111,No Spacing111111,No Spacing11111,No Spacing4,ta,No Spacing5,No Spacing21,tags,Ta,Card,No Spacing2,No Spacing112,T"/>
    <w:basedOn w:val="Normal"/>
    <w:next w:val="Normal"/>
    <w:link w:val="Heading4Char"/>
    <w:uiPriority w:val="9"/>
    <w:unhideWhenUsed/>
    <w:qFormat/>
    <w:rsid w:val="00C27D6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7D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D6F"/>
  </w:style>
  <w:style w:type="character" w:customStyle="1" w:styleId="Heading1Char">
    <w:name w:val="Heading 1 Char"/>
    <w:aliases w:val="Pocket Char"/>
    <w:basedOn w:val="DefaultParagraphFont"/>
    <w:link w:val="Heading1"/>
    <w:uiPriority w:val="9"/>
    <w:rsid w:val="00C27D6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C27D6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C27D6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TAG Char,Ch Char,no read Char,No Spacing211 Char,No Spacing12 Char,No Spacing2111 Char,No Spacing111111 Char,ta Char,Ta Char"/>
    <w:basedOn w:val="DefaultParagraphFont"/>
    <w:link w:val="Heading4"/>
    <w:uiPriority w:val="9"/>
    <w:rsid w:val="00C27D6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7D6F"/>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ci"/>
    <w:basedOn w:val="DefaultParagraphFont"/>
    <w:uiPriority w:val="1"/>
    <w:qFormat/>
    <w:rsid w:val="00C27D6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Text 8,s"/>
    <w:basedOn w:val="DefaultParagraphFont"/>
    <w:link w:val="textbold"/>
    <w:uiPriority w:val="20"/>
    <w:qFormat/>
    <w:rsid w:val="00C27D6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7D6F"/>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C27D6F"/>
    <w:rPr>
      <w:color w:val="auto"/>
      <w:u w:val="none"/>
    </w:rPr>
  </w:style>
  <w:style w:type="paragraph" w:styleId="DocumentMap">
    <w:name w:val="Document Map"/>
    <w:basedOn w:val="Normal"/>
    <w:link w:val="DocumentMapChar"/>
    <w:uiPriority w:val="99"/>
    <w:semiHidden/>
    <w:unhideWhenUsed/>
    <w:rsid w:val="00C27D6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7D6F"/>
    <w:rPr>
      <w:rFonts w:ascii="Lucida Grande" w:hAnsi="Lucida Grande" w:cs="Lucida Grande"/>
    </w:rPr>
  </w:style>
  <w:style w:type="paragraph" w:customStyle="1" w:styleId="textbold">
    <w:name w:val="text bold"/>
    <w:basedOn w:val="Normal"/>
    <w:link w:val="Emphasis"/>
    <w:uiPriority w:val="20"/>
    <w:qFormat/>
    <w:rsid w:val="001A588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tag"/>
    <w:basedOn w:val="Heading1"/>
    <w:link w:val="Hyperlink"/>
    <w:autoRedefine/>
    <w:uiPriority w:val="99"/>
    <w:qFormat/>
    <w:rsid w:val="001A588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C27D6F"/>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562286">
      <w:bodyDiv w:val="1"/>
      <w:marLeft w:val="0"/>
      <w:marRight w:val="0"/>
      <w:marTop w:val="0"/>
      <w:marBottom w:val="0"/>
      <w:divBdr>
        <w:top w:val="none" w:sz="0" w:space="0" w:color="auto"/>
        <w:left w:val="none" w:sz="0" w:space="0" w:color="auto"/>
        <w:bottom w:val="none" w:sz="0" w:space="0" w:color="auto"/>
        <w:right w:val="none" w:sz="0" w:space="0" w:color="auto"/>
      </w:divBdr>
    </w:div>
    <w:div w:id="21211482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nowledge.wharton.upenn.edu/article/commercial-space-economy/" TargetMode="External"/><Relationship Id="rId18" Type="http://schemas.openxmlformats.org/officeDocument/2006/relationships/hyperlink" Target="https://plato.stanford.edu/entries/consequentialis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ntelligence.org/wp-content/uploads/2013/07/Beckstead-Evaluating-Options-Using-Far-Future-Standards.pdf" TargetMode="External"/><Relationship Id="rId7" Type="http://schemas.openxmlformats.org/officeDocument/2006/relationships/settings" Target="settings.xml"/><Relationship Id="rId12" Type="http://schemas.openxmlformats.org/officeDocument/2006/relationships/hyperlink" Target="https://www.forbes.com/sites/alexknapp/2018/04/10/nearly-1-billion-was-invested-in-space-startups-in-1q2018-new-report-says/" TargetMode="External"/><Relationship Id="rId17" Type="http://schemas.openxmlformats.org/officeDocument/2006/relationships/hyperlink" Target="https://docs.google.com/viewer?a=v&amp;pid=sites&amp;srcid=ZGVmYXVsdGRvbWFpbnxuYmVja3N0ZWFkfGd4OjExNDBjZTcwNjMxMzRmZG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vox.com/future-perfect/2018/10/26/18023366/far-future-effective-altruism-existential-risk-doing-good" TargetMode="External"/><Relationship Id="rId20" Type="http://schemas.openxmlformats.org/officeDocument/2006/relationships/hyperlink" Target="https://www.vox.com/future-perfect/2018/10/15/17948062/pandemic-flu-ebola-h1n1-outbreak-infectious-disea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the-switch/wp/2018/02/11/the-trump-administration-wants-to-turn-the-international-space-station-into-a-commercially-run-venture/?noredirect=on&amp;utm_term=.d2c1eccab4ca" TargetMode="External"/><Relationship Id="rId24" Type="http://schemas.openxmlformats.org/officeDocument/2006/relationships/hyperlink" Target="http://www.cnn.com/2015/01/14/opinion/co2-crisis-griffin/" TargetMode="External"/><Relationship Id="rId5" Type="http://schemas.openxmlformats.org/officeDocument/2006/relationships/numbering" Target="numbering.xml"/><Relationship Id="rId15" Type="http://schemas.openxmlformats.org/officeDocument/2006/relationships/hyperlink" Target="https://www.niskanencenter.org/wp-content/uploads/old_uploads/2017/01/TheFutureofSpaceCommercializationFinal.pdf" TargetMode="External"/><Relationship Id="rId23" Type="http://schemas.openxmlformats.org/officeDocument/2006/relationships/hyperlink" Target="https://scholar.smu.edu/cgi/viewcontent.cgi?article=1307&amp;context=jalc" TargetMode="External"/><Relationship Id="rId10" Type="http://schemas.openxmlformats.org/officeDocument/2006/relationships/hyperlink" Target="http://sitn.hms.harvard.edu/flash/2018/spacex-launches-falcon-heavy-rocket-successfully/" TargetMode="External"/><Relationship Id="rId19" Type="http://schemas.openxmlformats.org/officeDocument/2006/relationships/hyperlink" Target="https://app.effectivealtruism.org/funds/far-future" TargetMode="External"/><Relationship Id="rId4" Type="http://schemas.openxmlformats.org/officeDocument/2006/relationships/customXml" Target="../customXml/item4.xml"/><Relationship Id="rId9" Type="http://schemas.openxmlformats.org/officeDocument/2006/relationships/hyperlink" Target="https://www.geekwire.com/2018/jeff-bezos-blue-origin-space-venture-go-moon-settlements/" TargetMode="External"/><Relationship Id="rId14" Type="http://schemas.openxmlformats.org/officeDocument/2006/relationships/hyperlink" Target="https://www.ispionline.it/en/pubblicazione/evolution-space-economy-role-private-sector-and-challenges-europe-28604" TargetMode="External"/><Relationship Id="rId22" Type="http://schemas.openxmlformats.org/officeDocument/2006/relationships/hyperlink" Target="https://www.nytimes.com/2017/12/03/opinion/lost-einsteins-innovation-inequali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10169</Words>
  <Characters>57966</Characters>
  <Application>Microsoft Office Word</Application>
  <DocSecurity>0</DocSecurity>
  <Lines>483</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6</cp:revision>
  <dcterms:created xsi:type="dcterms:W3CDTF">2022-02-19T15:05:00Z</dcterms:created>
  <dcterms:modified xsi:type="dcterms:W3CDTF">2022-02-19T22:54:00Z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