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B5799" w14:textId="557D1343" w:rsidR="00D37011" w:rsidRDefault="00D37011" w:rsidP="00D37011">
      <w:pPr>
        <w:pStyle w:val="Heading1"/>
        <w:rPr>
          <w:rFonts w:cs="Calibri"/>
          <w:color w:val="000000" w:themeColor="text1"/>
        </w:rPr>
      </w:pPr>
      <w:r w:rsidRPr="00355308">
        <w:rPr>
          <w:rFonts w:cs="Calibri"/>
          <w:color w:val="000000" w:themeColor="text1"/>
        </w:rPr>
        <w:t xml:space="preserve">1AC </w:t>
      </w:r>
    </w:p>
    <w:p w14:paraId="65200644" w14:textId="77777777" w:rsidR="00CB0AFA" w:rsidRDefault="00CB0AFA" w:rsidP="00CB0AFA">
      <w:pPr>
        <w:pStyle w:val="Heading2"/>
        <w:spacing w:before="360" w:after="80"/>
        <w:rPr>
          <w:rFonts w:ascii="Times New Roman" w:hAnsi="Times New Roman"/>
          <w:sz w:val="36"/>
        </w:rPr>
      </w:pPr>
      <w:r>
        <w:rPr>
          <w:rFonts w:cs="Calibri"/>
          <w:color w:val="000000"/>
          <w:u w:val="single"/>
        </w:rPr>
        <w:lastRenderedPageBreak/>
        <w:t>Framing</w:t>
      </w:r>
    </w:p>
    <w:p w14:paraId="189D4DD3" w14:textId="77777777" w:rsidR="00CB0AFA" w:rsidRDefault="00CB0AFA" w:rsidP="00CB0AFA">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65BF5970" w14:textId="77777777" w:rsidR="00CB0AFA" w:rsidRDefault="00CB0AFA" w:rsidP="00CB0AFA">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78D709F5" w14:textId="77777777" w:rsidR="00CB0AFA" w:rsidRDefault="00CB0AFA" w:rsidP="00CB0AFA">
      <w:pPr>
        <w:pStyle w:val="NormalWeb"/>
        <w:spacing w:before="0" w:beforeAutospacing="0" w:after="160" w:afterAutospacing="0"/>
      </w:pPr>
      <w:r>
        <w:rPr>
          <w:rFonts w:ascii="Calibri" w:hAnsi="Calibri" w:cs="Calibri"/>
          <w:color w:val="000000"/>
          <w:sz w:val="22"/>
          <w:szCs w:val="22"/>
        </w:rPr>
        <w:t> </w:t>
      </w:r>
    </w:p>
    <w:p w14:paraId="6CA5E7E6" w14:textId="77777777" w:rsidR="00CB0AFA" w:rsidRDefault="00CB0AFA" w:rsidP="00CB0AFA">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33BE51F9" w14:textId="77777777" w:rsidR="00CB0AFA" w:rsidRDefault="00CB0AFA" w:rsidP="00CB0AFA">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275B9B32" w14:textId="77777777" w:rsidR="00CB0AFA" w:rsidRDefault="00CB0AFA" w:rsidP="00CB0AFA">
      <w:pPr>
        <w:pStyle w:val="NormalWeb"/>
        <w:spacing w:before="40" w:beforeAutospacing="0" w:after="160" w:afterAutospacing="0"/>
      </w:pPr>
      <w:r>
        <w:rPr>
          <w:rFonts w:ascii="Calibri" w:hAnsi="Calibri" w:cs="Calibri"/>
          <w:b/>
          <w:bCs/>
          <w:color w:val="000000"/>
          <w:sz w:val="26"/>
          <w:szCs w:val="26"/>
        </w:rPr>
        <w:t>3] Default to util if there’s any uncertainty</w:t>
      </w:r>
    </w:p>
    <w:p w14:paraId="005D898F" w14:textId="77777777" w:rsidR="00CB0AFA" w:rsidRDefault="00CB0AFA" w:rsidP="00CB0AFA">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1F72F5DD" w14:textId="77777777" w:rsidR="00CB0AFA" w:rsidRDefault="00CB0AFA" w:rsidP="00CB0AFA">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184EDAA2" w14:textId="77777777" w:rsidR="00CB0AFA" w:rsidRDefault="00CB0AFA" w:rsidP="00CB0AFA">
      <w:pPr>
        <w:pStyle w:val="NormalWeb"/>
        <w:spacing w:before="240" w:beforeAutospacing="0" w:after="40" w:afterAutospacing="0"/>
      </w:pPr>
      <w:r>
        <w:rPr>
          <w:rFonts w:ascii="Calibri" w:hAnsi="Calibri" w:cs="Calibri"/>
          <w:b/>
          <w:bCs/>
          <w:color w:val="000000"/>
          <w:sz w:val="26"/>
          <w:szCs w:val="26"/>
        </w:rPr>
        <w:t>4] Extinction comes first under any framework</w:t>
      </w:r>
    </w:p>
    <w:p w14:paraId="24263552" w14:textId="77777777" w:rsidR="00CB0AFA" w:rsidRDefault="00CB0AFA" w:rsidP="00CB0AFA">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68D854AB" w14:textId="77777777" w:rsidR="00CB0AFA" w:rsidRDefault="00CB0AFA" w:rsidP="00CB0AFA">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w:t>
      </w:r>
      <w:r>
        <w:rPr>
          <w:rFonts w:ascii="Calibri" w:hAnsi="Calibri" w:cs="Calibri"/>
          <w:color w:val="000000"/>
          <w:sz w:val="22"/>
          <w:szCs w:val="22"/>
          <w:u w:val="single"/>
        </w:rPr>
        <w:lastRenderedPageBreak/>
        <w:t xml:space="preserve">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w:t>
      </w:r>
      <w:r>
        <w:rPr>
          <w:rFonts w:ascii="Calibri" w:hAnsi="Calibri" w:cs="Calibri"/>
          <w:color w:val="000000"/>
          <w:sz w:val="16"/>
          <w:szCs w:val="16"/>
        </w:rPr>
        <w:lastRenderedPageBreak/>
        <w:t xml:space="preserve">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E3501B5" w14:textId="77777777" w:rsidR="00CB0AFA" w:rsidRDefault="00CB0AFA" w:rsidP="00CB0AFA">
      <w:pPr>
        <w:pStyle w:val="NormalWeb"/>
        <w:spacing w:before="0" w:beforeAutospacing="0" w:after="160" w:afterAutospacing="0"/>
      </w:pPr>
      <w:r>
        <w:rPr>
          <w:rFonts w:ascii="Calibri" w:hAnsi="Calibri" w:cs="Calibri"/>
          <w:color w:val="000000"/>
          <w:sz w:val="22"/>
          <w:szCs w:val="22"/>
        </w:rPr>
        <w:t> </w:t>
      </w:r>
    </w:p>
    <w:p w14:paraId="3A58E328" w14:textId="77777777" w:rsidR="00D37011" w:rsidRPr="00355308" w:rsidRDefault="00D37011" w:rsidP="00CB0AFA"/>
    <w:p w14:paraId="56CC7C7F" w14:textId="77777777" w:rsidR="00D37011" w:rsidRPr="00355308" w:rsidRDefault="00D37011" w:rsidP="00D37011">
      <w:pPr>
        <w:pStyle w:val="Heading2"/>
        <w:rPr>
          <w:rFonts w:cs="Calibri"/>
          <w:color w:val="000000" w:themeColor="text1"/>
          <w:sz w:val="32"/>
          <w:szCs w:val="32"/>
          <w:u w:val="single"/>
        </w:rPr>
      </w:pPr>
      <w:r w:rsidRPr="00355308">
        <w:rPr>
          <w:rFonts w:cs="Calibri"/>
          <w:color w:val="000000" w:themeColor="text1"/>
        </w:rPr>
        <w:lastRenderedPageBreak/>
        <w:t>1AC—Plan</w:t>
      </w:r>
    </w:p>
    <w:p w14:paraId="7DD0EDE6" w14:textId="77777777" w:rsidR="00D37011" w:rsidRPr="00355308" w:rsidRDefault="00D37011" w:rsidP="00D37011"/>
    <w:p w14:paraId="5343819F" w14:textId="77777777" w:rsidR="00D37011" w:rsidRPr="00355308" w:rsidRDefault="00D37011" w:rsidP="00D37011">
      <w:pPr>
        <w:pStyle w:val="Heading4"/>
        <w:rPr>
          <w:rFonts w:cs="Calibri"/>
        </w:rPr>
      </w:pPr>
      <w:r w:rsidRPr="00355308">
        <w:rPr>
          <w:rFonts w:cs="Calibri"/>
        </w:rPr>
        <w:t>Plan: The appropriation of outer space through asteroid mining by private entities should be banned.</w:t>
      </w:r>
    </w:p>
    <w:p w14:paraId="5FD08E58" w14:textId="77777777" w:rsidR="00D37011" w:rsidRPr="00355308" w:rsidRDefault="00D37011" w:rsidP="00D37011"/>
    <w:p w14:paraId="03C7C9E1" w14:textId="2298759C" w:rsidR="00D37011" w:rsidRPr="00D37011" w:rsidRDefault="00D37011" w:rsidP="00D37011">
      <w:pPr>
        <w:pStyle w:val="Heading2"/>
        <w:rPr>
          <w:rFonts w:cs="Calibri"/>
        </w:rPr>
      </w:pPr>
      <w:r w:rsidRPr="00355308">
        <w:rPr>
          <w:rFonts w:cs="Calibri"/>
        </w:rPr>
        <w:lastRenderedPageBreak/>
        <w:t>1AC—Advantages</w:t>
      </w:r>
    </w:p>
    <w:p w14:paraId="4DE4B657" w14:textId="77777777" w:rsidR="00D37011" w:rsidRPr="00355308" w:rsidRDefault="00D37011" w:rsidP="00D37011">
      <w:pPr>
        <w:pStyle w:val="Heading3"/>
        <w:rPr>
          <w:rFonts w:cs="Calibri"/>
        </w:rPr>
      </w:pPr>
      <w:r w:rsidRPr="00355308">
        <w:rPr>
          <w:rFonts w:cs="Calibri"/>
        </w:rPr>
        <w:lastRenderedPageBreak/>
        <w:t>Advantage – Collisions</w:t>
      </w:r>
    </w:p>
    <w:p w14:paraId="5A340B2F" w14:textId="65083D52" w:rsidR="00D37011" w:rsidRPr="00355308" w:rsidRDefault="00D37011" w:rsidP="00D37011">
      <w:pPr>
        <w:pStyle w:val="Heading4"/>
        <w:rPr>
          <w:rFonts w:cs="Calibri"/>
          <w:color w:val="000000" w:themeColor="text1"/>
        </w:rPr>
      </w:pPr>
      <w:r w:rsidRPr="00355308">
        <w:rPr>
          <w:rFonts w:cs="Calibri"/>
          <w:color w:val="000000" w:themeColor="text1"/>
        </w:rPr>
        <w:t>mining is existential and causes collisions – multiple scenarios</w:t>
      </w:r>
    </w:p>
    <w:p w14:paraId="199DF347" w14:textId="77777777" w:rsidR="00D37011" w:rsidRPr="00355308" w:rsidRDefault="00D37011" w:rsidP="00D37011">
      <w:pPr>
        <w:pStyle w:val="Heading4"/>
        <w:rPr>
          <w:rFonts w:cs="Calibri"/>
        </w:rPr>
      </w:pPr>
      <w:r>
        <w:rPr>
          <w:rFonts w:cs="Calibri"/>
        </w:rPr>
        <w:t>‘</w:t>
      </w:r>
      <w:r w:rsidRPr="00355308">
        <w:rPr>
          <w:rFonts w:cs="Calibri"/>
        </w:rPr>
        <w:t>Scenario 1 is deflection</w:t>
      </w:r>
    </w:p>
    <w:p w14:paraId="5B8A9F2B" w14:textId="08254EF4" w:rsidR="00D37011" w:rsidRPr="00355308" w:rsidRDefault="00D37011" w:rsidP="00D37011">
      <w:pPr>
        <w:pStyle w:val="Heading4"/>
        <w:rPr>
          <w:rFonts w:cs="Calibri"/>
          <w:color w:val="000000" w:themeColor="text1"/>
        </w:rPr>
      </w:pPr>
      <w:r w:rsidRPr="00355308">
        <w:rPr>
          <w:rFonts w:cs="Calibri"/>
          <w:color w:val="000000" w:themeColor="text1"/>
        </w:rPr>
        <w:t xml:space="preserve">mining causes asteroid deflection and </w:t>
      </w:r>
      <w:proofErr w:type="spellStart"/>
      <w:r w:rsidRPr="00355308">
        <w:rPr>
          <w:rFonts w:cs="Calibri"/>
          <w:color w:val="000000" w:themeColor="text1"/>
        </w:rPr>
        <w:t>astroterror</w:t>
      </w:r>
      <w:proofErr w:type="spellEnd"/>
    </w:p>
    <w:p w14:paraId="70090D2F" w14:textId="77777777" w:rsidR="00D37011" w:rsidRPr="00355308" w:rsidRDefault="00D37011" w:rsidP="00D37011">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264BB8BD" w14:textId="77777777" w:rsidR="00D37011" w:rsidRPr="00355308" w:rsidRDefault="00D37011" w:rsidP="00D37011">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future.●</w:t>
      </w:r>
    </w:p>
    <w:p w14:paraId="41FAFD75" w14:textId="77777777" w:rsidR="00D37011" w:rsidRPr="00355308" w:rsidRDefault="00D37011" w:rsidP="00D37011">
      <w:pPr>
        <w:pStyle w:val="Heading4"/>
        <w:rPr>
          <w:rFonts w:cs="Calibri"/>
          <w:color w:val="000000" w:themeColor="text1"/>
        </w:rPr>
      </w:pPr>
      <w:r w:rsidRPr="00355308">
        <w:rPr>
          <w:rFonts w:cs="Calibri"/>
          <w:color w:val="000000" w:themeColor="text1"/>
        </w:rPr>
        <w:t>Major collisions cause extinction</w:t>
      </w:r>
    </w:p>
    <w:p w14:paraId="54DA4054" w14:textId="77777777" w:rsidR="00D37011" w:rsidRPr="00355308" w:rsidRDefault="00D37011" w:rsidP="00D37011">
      <w:r w:rsidRPr="00355308">
        <w:rPr>
          <w:rStyle w:val="Style13ptBold"/>
        </w:rPr>
        <w:t xml:space="preserve">Baum ’19 </w:t>
      </w:r>
      <w:r w:rsidRPr="00355308">
        <w:t xml:space="preserve">- executive director of the Global Catastrophic Risk Institute, </w:t>
      </w:r>
      <w:proofErr w:type="spellStart"/>
      <w:r w:rsidRPr="00355308">
        <w:t>Ph.D</w:t>
      </w:r>
      <w:proofErr w:type="spellEnd"/>
      <w:r w:rsidRPr="00355308">
        <w:t xml:space="preserve"> in Geography</w:t>
      </w:r>
    </w:p>
    <w:p w14:paraId="53E2B3A7" w14:textId="77777777" w:rsidR="00D37011" w:rsidRPr="00355308" w:rsidRDefault="00D37011" w:rsidP="00D37011">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14:paraId="3B12DF0A" w14:textId="77777777" w:rsidR="00D37011" w:rsidRPr="00355308" w:rsidRDefault="00D37011" w:rsidP="00D37011">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5E036683" w14:textId="77777777" w:rsidR="00D37011" w:rsidRPr="00355308" w:rsidRDefault="00D37011" w:rsidP="00D37011">
      <w:pPr>
        <w:pStyle w:val="Heading4"/>
        <w:rPr>
          <w:rFonts w:cs="Calibri"/>
        </w:rPr>
      </w:pPr>
      <w:r w:rsidRPr="00355308">
        <w:rPr>
          <w:rFonts w:cs="Calibri"/>
        </w:rPr>
        <w:t>Scenario 2 is satellite collisions</w:t>
      </w:r>
    </w:p>
    <w:p w14:paraId="43808E4D" w14:textId="77777777" w:rsidR="00D37011" w:rsidRDefault="00D37011" w:rsidP="00D37011">
      <w:pPr>
        <w:pStyle w:val="Heading4"/>
      </w:pPr>
      <w:r>
        <w:t>Mining creates space debris</w:t>
      </w:r>
    </w:p>
    <w:p w14:paraId="35DFEA3A" w14:textId="77777777" w:rsidR="00D37011" w:rsidRDefault="00D37011" w:rsidP="00D37011">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6A298D22" w14:textId="77777777" w:rsidR="00D37011" w:rsidRPr="00AD3BF1" w:rsidRDefault="00D37011" w:rsidP="00D3701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71837ED" w14:textId="77777777" w:rsidR="00D37011" w:rsidRDefault="00D37011" w:rsidP="00D3701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726727C" w14:textId="77777777" w:rsidR="00D37011" w:rsidRDefault="00D37011" w:rsidP="00D3701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902F4C2" w14:textId="77777777" w:rsidR="00D37011" w:rsidRDefault="00D37011" w:rsidP="00D37011"/>
    <w:p w14:paraId="01749E08" w14:textId="77777777" w:rsidR="00D37011" w:rsidRPr="00100A2B" w:rsidRDefault="00D37011" w:rsidP="00D37011">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1DF4D94" w14:textId="77777777" w:rsidR="00D37011" w:rsidRPr="00100A2B" w:rsidRDefault="00D37011" w:rsidP="00D37011">
      <w:proofErr w:type="spellStart"/>
      <w:r w:rsidRPr="00163857">
        <w:rPr>
          <w:rStyle w:val="StyleUnderline"/>
          <w:bCs/>
          <w:szCs w:val="26"/>
          <w:u w:val="none"/>
        </w:rPr>
        <w:t>Intagliata</w:t>
      </w:r>
      <w:proofErr w:type="spellEnd"/>
      <w:r w:rsidRPr="00163857">
        <w:rPr>
          <w:rStyle w:val="StyleUnderline"/>
          <w:bCs/>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1EB01B35" w14:textId="77777777" w:rsidR="00D37011" w:rsidRPr="00100A2B" w:rsidRDefault="00D37011" w:rsidP="00D37011">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6510899B" w14:textId="77777777" w:rsidR="00D37011" w:rsidRPr="00100A2B" w:rsidRDefault="00D37011" w:rsidP="00D37011">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67BF8D8" w14:textId="77777777" w:rsidR="00D37011" w:rsidRPr="00100A2B" w:rsidRDefault="00D37011" w:rsidP="00D37011">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1D0641C6" w14:textId="77777777" w:rsidR="00D37011" w:rsidRPr="00100A2B" w:rsidRDefault="00D37011" w:rsidP="00D37011">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4161177" w14:textId="77777777" w:rsidR="00D37011" w:rsidRPr="00100A2B" w:rsidRDefault="00D37011" w:rsidP="00D37011">
      <w:r w:rsidRPr="00100A2B">
        <w:t>"We also think this phenomenon can be attributed to some of the failures and anomalies we see on orbit, that right now are basically tagged as 'unknown cause.'"</w:t>
      </w:r>
    </w:p>
    <w:p w14:paraId="2DA8AF1D" w14:textId="77777777" w:rsidR="00D37011" w:rsidRPr="00100A2B" w:rsidRDefault="00D37011" w:rsidP="00D37011">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B52BDCF" w14:textId="77777777" w:rsidR="00D37011" w:rsidRDefault="00D37011" w:rsidP="00D37011">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7048729B" w14:textId="77777777" w:rsidR="00D37011" w:rsidRPr="00355308" w:rsidRDefault="00D37011" w:rsidP="00D37011"/>
    <w:p w14:paraId="26619E4B" w14:textId="77777777" w:rsidR="00D37011" w:rsidRPr="00355308" w:rsidRDefault="00D37011" w:rsidP="00D37011">
      <w:pPr>
        <w:pStyle w:val="Heading4"/>
        <w:rPr>
          <w:rFonts w:cs="Calibri"/>
        </w:rPr>
      </w:pPr>
      <w:r w:rsidRPr="00355308">
        <w:rPr>
          <w:rFonts w:cs="Calibri"/>
        </w:rPr>
        <w:t xml:space="preserve">An increase in space debris and dust from mining collides with key defense satellites </w:t>
      </w:r>
    </w:p>
    <w:p w14:paraId="0A027200" w14:textId="77777777" w:rsidR="00D37011" w:rsidRPr="00355308" w:rsidRDefault="00D37011" w:rsidP="00D37011">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1ADC19CF" w14:textId="77777777" w:rsidR="00D37011" w:rsidRPr="00355308" w:rsidRDefault="00D37011" w:rsidP="00D3701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8D6C955" w14:textId="77777777" w:rsidR="00D37011" w:rsidRPr="00355308" w:rsidRDefault="00D37011" w:rsidP="00D37011">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32F67F06" w14:textId="77777777" w:rsidR="00D37011" w:rsidRPr="00355308" w:rsidRDefault="00D37011" w:rsidP="00D3701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573C50C" w14:textId="77777777" w:rsidR="00D37011" w:rsidRPr="00355308" w:rsidRDefault="00D37011" w:rsidP="00D37011">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55B3C38" w14:textId="77777777" w:rsidR="00D37011" w:rsidRPr="00355308" w:rsidRDefault="00D37011" w:rsidP="00D37011">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822088A" w14:textId="77777777" w:rsidR="00D37011" w:rsidRDefault="00D37011" w:rsidP="00D3701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1CAE4198" w14:textId="77777777" w:rsidR="00D37011" w:rsidRDefault="00D37011" w:rsidP="00D37011"/>
    <w:p w14:paraId="6417252E" w14:textId="77777777" w:rsidR="00D37011" w:rsidRPr="00355308" w:rsidRDefault="00D37011" w:rsidP="00D37011">
      <w:pPr>
        <w:pStyle w:val="Heading4"/>
        <w:rPr>
          <w:rFonts w:cs="Calibri"/>
        </w:rPr>
      </w:pPr>
      <w:r w:rsidRPr="00355308">
        <w:rPr>
          <w:rFonts w:cs="Calibri"/>
        </w:rPr>
        <w:t>Laundry list of impacts – compromised communication, loss of military capability and more</w:t>
      </w:r>
    </w:p>
    <w:p w14:paraId="66FA420E" w14:textId="77777777" w:rsidR="00D37011" w:rsidRPr="00355308" w:rsidRDefault="00D37011" w:rsidP="00D37011">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transhumanist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29C505F4" w14:textId="77777777" w:rsidR="00D37011" w:rsidRPr="00355308" w:rsidRDefault="00D37011" w:rsidP="00D3701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6822694" w14:textId="77777777" w:rsidR="00D37011" w:rsidRPr="00355308" w:rsidRDefault="00D37011" w:rsidP="00D37011">
      <w:pPr>
        <w:rPr>
          <w:sz w:val="16"/>
        </w:rPr>
      </w:pPr>
      <w:r w:rsidRPr="00355308">
        <w:rPr>
          <w:sz w:val="16"/>
        </w:rPr>
        <w:t>Compromised Communications</w:t>
      </w:r>
    </w:p>
    <w:p w14:paraId="4A0EB370" w14:textId="77777777" w:rsidR="00D37011" w:rsidRPr="00355308" w:rsidRDefault="00D37011" w:rsidP="00D37011">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3106A7F4" w14:textId="77777777" w:rsidR="00D37011" w:rsidRPr="00355308" w:rsidRDefault="00D37011" w:rsidP="00D3701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6766146E" w14:textId="77777777" w:rsidR="00D37011" w:rsidRPr="00355308" w:rsidRDefault="00D37011" w:rsidP="00D3701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22AA32A" w14:textId="77777777" w:rsidR="00D37011" w:rsidRPr="00355308" w:rsidRDefault="00D37011" w:rsidP="00D37011">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48C26EFB" w14:textId="77777777" w:rsidR="00D37011" w:rsidRPr="00355308" w:rsidRDefault="00D37011" w:rsidP="00D37011">
      <w:pPr>
        <w:rPr>
          <w:sz w:val="16"/>
        </w:rPr>
      </w:pPr>
      <w:r w:rsidRPr="00355308">
        <w:rPr>
          <w:sz w:val="16"/>
        </w:rPr>
        <w:t>“Indeed, a lot of television would suddenly disappear,” says McDowell. “A sizable portion of TV comes from cable whose companies relay programming from satellites to their hubs.”</w:t>
      </w:r>
    </w:p>
    <w:p w14:paraId="66285C29" w14:textId="77777777" w:rsidR="00D37011" w:rsidRPr="00355308" w:rsidRDefault="00D37011" w:rsidP="00D37011">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35648DF3" w14:textId="77777777" w:rsidR="00D37011" w:rsidRPr="00355308" w:rsidRDefault="00D37011" w:rsidP="00D37011">
      <w:pPr>
        <w:rPr>
          <w:sz w:val="16"/>
        </w:rPr>
      </w:pPr>
      <w:r w:rsidRPr="00355308">
        <w:rPr>
          <w:sz w:val="16"/>
        </w:rPr>
        <w:t>The sudden loss of satellite capability would have a profound effect on the military.</w:t>
      </w:r>
    </w:p>
    <w:p w14:paraId="6DA6832F" w14:textId="77777777" w:rsidR="00D37011" w:rsidRPr="00355308" w:rsidRDefault="00D37011" w:rsidP="00D37011">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28038F19" w14:textId="77777777" w:rsidR="00D37011" w:rsidRPr="00355308" w:rsidRDefault="00D37011" w:rsidP="00D3701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2B9570A6" w14:textId="77777777" w:rsidR="00D37011" w:rsidRPr="00355308" w:rsidRDefault="00D37011" w:rsidP="00D37011">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F0F5D7C" w14:textId="77777777" w:rsidR="00D37011" w:rsidRPr="00355308" w:rsidRDefault="00D37011" w:rsidP="00D37011">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B8214F9" w14:textId="77777777" w:rsidR="00D37011" w:rsidRPr="00355308" w:rsidRDefault="00D37011" w:rsidP="00D37011">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386B4D67" w14:textId="77777777" w:rsidR="00D37011" w:rsidRPr="00355308" w:rsidRDefault="00D37011" w:rsidP="00D37011">
      <w:pPr>
        <w:rPr>
          <w:sz w:val="16"/>
        </w:rPr>
      </w:pPr>
      <w:r w:rsidRPr="00355308">
        <w:rPr>
          <w:sz w:val="16"/>
        </w:rPr>
        <w:t>There’s also the effect on science to consider. Much of what we know about climate change comes from satellites.</w:t>
      </w:r>
    </w:p>
    <w:p w14:paraId="0785440F" w14:textId="77777777" w:rsidR="00D37011" w:rsidRDefault="00D37011" w:rsidP="00D37011">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1E90AC8C" w14:textId="77777777" w:rsidR="00D37011" w:rsidRPr="00355308" w:rsidRDefault="00D37011" w:rsidP="00D37011">
      <w:pPr>
        <w:rPr>
          <w:sz w:val="16"/>
        </w:rPr>
      </w:pPr>
    </w:p>
    <w:p w14:paraId="185EF5C1" w14:textId="77777777" w:rsidR="00CB0AFA" w:rsidRPr="00355308" w:rsidRDefault="00CB0AFA" w:rsidP="00CB0AFA">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0E06B56C" w14:textId="77777777" w:rsidR="00CB0AFA" w:rsidRPr="00355308" w:rsidRDefault="00CB0AFA" w:rsidP="00CB0AFA">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326AAE93" w14:textId="77777777" w:rsidR="00CB0AFA" w:rsidRPr="00355308" w:rsidRDefault="00CB0AFA" w:rsidP="00CB0AFA">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1B81C09" w14:textId="77777777" w:rsidR="00CB0AFA" w:rsidRPr="00100A2B" w:rsidRDefault="00CB0AFA" w:rsidP="00CB0AFA">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4F186EEB" w14:textId="77777777" w:rsidR="00CB0AFA" w:rsidRPr="00100A2B" w:rsidRDefault="00CB0AFA" w:rsidP="00CB0AFA">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9"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77640B8E" w14:textId="77777777" w:rsidR="00CB0AFA" w:rsidRPr="00100A2B" w:rsidRDefault="00CB0AFA" w:rsidP="00CB0AFA">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541C2CCA" w14:textId="77777777" w:rsidR="00CB0AFA" w:rsidRPr="00100A2B" w:rsidRDefault="00CB0AFA" w:rsidP="00CB0AFA">
      <w:r w:rsidRPr="00100A2B">
        <w:lastRenderedPageBreak/>
        <w:t>Scientists estimate that anywhere from 500,000 to 600,000 pieces of human-made space debris between 0.4 and 4 inches in size are currently orbiting the Earth and traveling at speeds over 17,000 miles per hour.</w:t>
      </w:r>
    </w:p>
    <w:p w14:paraId="57EF11EE" w14:textId="77777777" w:rsidR="00CB0AFA" w:rsidRPr="00100A2B" w:rsidRDefault="00CB0AFA" w:rsidP="00CB0AFA">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98FBB6B" w14:textId="77777777" w:rsidR="00CB0AFA" w:rsidRPr="00100A2B" w:rsidRDefault="00CB0AFA" w:rsidP="00CB0AFA">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6A15B72F" w14:textId="77777777" w:rsidR="00CB0AFA" w:rsidRPr="00100A2B" w:rsidRDefault="00CB0AFA" w:rsidP="00CB0AFA">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5E217292" w14:textId="77777777" w:rsidR="00CB0AFA" w:rsidRPr="00100A2B" w:rsidRDefault="00CB0AFA" w:rsidP="00CB0AFA">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435257A" w14:textId="77777777" w:rsidR="00CB0AFA" w:rsidRPr="00100A2B" w:rsidRDefault="00CB0AFA" w:rsidP="00CB0AFA">
      <w:r w:rsidRPr="00100A2B">
        <w:t>A politically dangerous dilemma</w:t>
      </w:r>
    </w:p>
    <w:p w14:paraId="45EB9C60" w14:textId="77777777" w:rsidR="00CB0AFA" w:rsidRPr="00100A2B" w:rsidRDefault="00CB0AFA" w:rsidP="00CB0AFA">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ADAEDA8" w14:textId="77777777" w:rsidR="00CB0AFA" w:rsidRPr="00100A2B" w:rsidRDefault="00CB0AFA" w:rsidP="00CB0AF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BDC3D9E" w14:textId="77777777" w:rsidR="00CB0AFA" w:rsidRPr="00100A2B" w:rsidRDefault="00CB0AFA" w:rsidP="00CB0AFA">
      <w:r w:rsidRPr="00100A2B">
        <w:t>"</w:t>
      </w:r>
      <w:r w:rsidRPr="00100A2B">
        <w:rPr>
          <w:rStyle w:val="StyleUnderline"/>
        </w:rPr>
        <w:t>This is a politically dangerous dilemma</w:t>
      </w:r>
      <w:r w:rsidRPr="00100A2B">
        <w:t xml:space="preserve">," he added. </w:t>
      </w:r>
    </w:p>
    <w:p w14:paraId="0B34AC58" w14:textId="77777777" w:rsidR="00CB0AFA" w:rsidRPr="00100A2B" w:rsidRDefault="00CB0AFA" w:rsidP="00CB0AFA">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7EC46C8E" w14:textId="77777777" w:rsidR="00CB0AFA" w:rsidRPr="00100A2B" w:rsidRDefault="00CB0AFA" w:rsidP="00CB0AFA">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50857374" w14:textId="77777777" w:rsidR="00CB0AFA" w:rsidRPr="00100A2B" w:rsidRDefault="00CB0AFA" w:rsidP="00CB0AFA">
      <w:pPr>
        <w:rPr>
          <w:rStyle w:val="StyleUnderline"/>
        </w:rPr>
      </w:pPr>
      <w:r w:rsidRPr="00054EA8">
        <w:rPr>
          <w:rStyle w:val="StyleUnderline"/>
          <w:highlight w:val="green"/>
        </w:rPr>
        <w:t>The Kessler Syndrome</w:t>
      </w:r>
    </w:p>
    <w:p w14:paraId="2AAB0A53" w14:textId="77777777" w:rsidR="00CB0AFA" w:rsidRPr="00100A2B" w:rsidRDefault="00CB0AFA" w:rsidP="00CB0AFA">
      <w:r w:rsidRPr="00100A2B">
        <w:t xml:space="preserve">In 1978, American astrophysicist Donald Kessler predicted that the amount of space debris around Earth would begin to grow exponentially after the turn of the millennium. </w:t>
      </w:r>
    </w:p>
    <w:p w14:paraId="7EB7DC2E" w14:textId="77777777" w:rsidR="00CB0AFA" w:rsidRPr="00100A2B" w:rsidRDefault="00CB0AFA" w:rsidP="00CB0AFA">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6E86BC3B" w14:textId="77777777" w:rsidR="00CB0AFA" w:rsidRPr="00100A2B" w:rsidRDefault="00CB0AFA" w:rsidP="00CB0AFA">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41F01673" w14:textId="77777777" w:rsidR="00CB0AFA" w:rsidRPr="00100A2B" w:rsidRDefault="00CB0AFA" w:rsidP="00CB0AFA">
      <w:r w:rsidRPr="00100A2B">
        <w:t xml:space="preserve">For Kessler, this is a problem because it would "create small debris faster than it can be removed," Kessler said last year. And this cloud of junk could eventually make missions to space too dangerous. </w:t>
      </w:r>
    </w:p>
    <w:p w14:paraId="329A0CB9" w14:textId="77777777" w:rsidR="00CB0AFA" w:rsidRPr="00100A2B" w:rsidRDefault="00CB0AFA" w:rsidP="00CB0AFA">
      <w:pPr>
        <w:rPr>
          <w:rStyle w:val="StyleUnderline"/>
        </w:rPr>
      </w:pPr>
      <w:r w:rsidRPr="00100A2B">
        <w:rPr>
          <w:rStyle w:val="StyleUnderline"/>
        </w:rPr>
        <w:lastRenderedPageBreak/>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AE6F1F8" w14:textId="77777777" w:rsidR="00CB0AFA" w:rsidRPr="00100A2B" w:rsidRDefault="00CB0AFA" w:rsidP="00CB0AFA">
      <w:r w:rsidRPr="00100A2B">
        <w:t xml:space="preserve">The future </w:t>
      </w:r>
    </w:p>
    <w:p w14:paraId="68DD8BFC" w14:textId="77777777" w:rsidR="00CB0AFA" w:rsidRPr="00100A2B" w:rsidRDefault="00CB0AFA" w:rsidP="00CB0AFA">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16503B09" w14:textId="77777777" w:rsidR="00CB0AFA" w:rsidRPr="00100A2B" w:rsidRDefault="00CB0AFA" w:rsidP="00CB0AFA">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1EF57EBF" w14:textId="77777777" w:rsidR="00CB0AFA" w:rsidRPr="00100A2B" w:rsidRDefault="00CB0AFA" w:rsidP="00CB0AFA">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4B0C1AE3" w14:textId="77777777" w:rsidR="00CB0AFA" w:rsidRPr="00100A2B" w:rsidRDefault="00CB0AFA" w:rsidP="00CB0AFA">
      <w:r w:rsidRPr="00100A2B">
        <w:t xml:space="preserve">1.5 times more fragments greater than 8 inches across </w:t>
      </w:r>
    </w:p>
    <w:p w14:paraId="2A704478" w14:textId="77777777" w:rsidR="00CB0AFA" w:rsidRPr="00100A2B" w:rsidRDefault="00CB0AFA" w:rsidP="00CB0AFA">
      <w:r w:rsidRPr="00100A2B">
        <w:t xml:space="preserve">3.2 times more fragments between 4 and 8 inches across </w:t>
      </w:r>
    </w:p>
    <w:p w14:paraId="2FFF6671" w14:textId="77777777" w:rsidR="00CB0AFA" w:rsidRPr="00100A2B" w:rsidRDefault="00CB0AFA" w:rsidP="00CB0AFA">
      <w:r w:rsidRPr="00100A2B">
        <w:t>13-20 times more smaller-sized fragments less than 4 inches across</w:t>
      </w:r>
    </w:p>
    <w:p w14:paraId="7409D563" w14:textId="77777777" w:rsidR="00CB0AFA" w:rsidRPr="00100A2B" w:rsidRDefault="00CB0AFA" w:rsidP="00CB0AFA">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6618CB11" w14:textId="77777777" w:rsidR="00CB0AFA" w:rsidRPr="00355308" w:rsidRDefault="00CB0AFA" w:rsidP="00CB0AFA">
      <w:pPr>
        <w:pStyle w:val="Heading3"/>
        <w:rPr>
          <w:rFonts w:cs="Calibri"/>
          <w:color w:val="000000" w:themeColor="text1"/>
        </w:rPr>
      </w:pPr>
      <w:r w:rsidRPr="00355308">
        <w:rPr>
          <w:rFonts w:cs="Calibri"/>
          <w:color w:val="000000" w:themeColor="text1"/>
        </w:rPr>
        <w:lastRenderedPageBreak/>
        <w:t>Inherency</w:t>
      </w:r>
    </w:p>
    <w:p w14:paraId="60333CFD" w14:textId="77777777" w:rsidR="00CB0AFA" w:rsidRPr="00355308" w:rsidRDefault="00CB0AFA" w:rsidP="00CB0AFA">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28B7B2BE" w14:textId="77777777" w:rsidR="00CB0AFA" w:rsidRPr="00355308" w:rsidRDefault="00CB0AFA" w:rsidP="00CB0AFA">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A50EE07" w14:textId="6E6D0404" w:rsidR="00CB0AFA" w:rsidRPr="00355308" w:rsidRDefault="00CB0AFA" w:rsidP="00CB0AFA">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w:t>
      </w:r>
    </w:p>
    <w:p w14:paraId="0B9D311E" w14:textId="3FF66A6E" w:rsidR="00E42E4C" w:rsidRPr="00F601E6" w:rsidRDefault="00E42E4C" w:rsidP="00D37011"/>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70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A27"/>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3E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32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AF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011"/>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3689E"/>
  <w14:defaultImageDpi w14:val="300"/>
  <w15:docId w15:val="{0DE0A24D-948B-024D-8630-320D6A62D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1A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D1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D1A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D1A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D1A2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D3701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4D1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1A27"/>
  </w:style>
  <w:style w:type="character" w:customStyle="1" w:styleId="Heading1Char">
    <w:name w:val="Heading 1 Char"/>
    <w:aliases w:val="Pocket Char"/>
    <w:basedOn w:val="DefaultParagraphFont"/>
    <w:link w:val="Heading1"/>
    <w:uiPriority w:val="9"/>
    <w:rsid w:val="004D1A2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D1A2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D1A2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D1A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D1A27"/>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D1A27"/>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D1A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D1A2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D1A27"/>
    <w:rPr>
      <w:color w:val="auto"/>
      <w:u w:val="none"/>
    </w:rPr>
  </w:style>
  <w:style w:type="paragraph" w:styleId="DocumentMap">
    <w:name w:val="Document Map"/>
    <w:basedOn w:val="Normal"/>
    <w:link w:val="DocumentMapChar"/>
    <w:uiPriority w:val="99"/>
    <w:semiHidden/>
    <w:unhideWhenUsed/>
    <w:rsid w:val="004D1A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1A27"/>
    <w:rPr>
      <w:rFonts w:ascii="Lucida Grande" w:hAnsi="Lucida Grande" w:cs="Lucida Grande"/>
    </w:rPr>
  </w:style>
  <w:style w:type="character" w:customStyle="1" w:styleId="Heading5Char">
    <w:name w:val="Heading 5 Char"/>
    <w:basedOn w:val="DefaultParagraphFont"/>
    <w:link w:val="Heading5"/>
    <w:uiPriority w:val="9"/>
    <w:rsid w:val="00D37011"/>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D3701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370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CB0AFA"/>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6F6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5" Type="http://schemas.openxmlformats.org/officeDocument/2006/relationships/numbering" Target="numbering.xml"/><Relationship Id="rId15" Type="http://schemas.openxmlformats.org/officeDocument/2006/relationships/hyperlink" Target="http://aip.scitation.org/doi/full/10.1063/1.4980833" TargetMode="External"/><Relationship Id="rId10" Type="http://schemas.openxmlformats.org/officeDocument/2006/relationships/hyperlink" Target="https://papers.ssrn.com/abstract=3397559" TargetMode="External"/><Relationship Id="rId19"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academic.oup.com/astrogeo/article/56/5/5.15/235650" TargetMode="External"/><Relationship Id="rId14" Type="http://schemas.openxmlformats.org/officeDocument/2006/relationships/hyperlink" Target="https://www.orbitaldebris.jsc.nasa.gov/faq.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7882</Words>
  <Characters>44934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6</cp:revision>
  <dcterms:created xsi:type="dcterms:W3CDTF">2022-01-15T16:35:00Z</dcterms:created>
  <dcterms:modified xsi:type="dcterms:W3CDTF">2022-02-13T23:26:00Z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