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A836D7" w14:textId="77777777" w:rsidR="00F22637" w:rsidRDefault="00F22637" w:rsidP="00713752">
      <w:pPr>
        <w:pStyle w:val="Heading4"/>
        <w:spacing w:before="0" w:line="240" w:lineRule="auto"/>
      </w:pPr>
      <w:r>
        <w:t>Anti-blackness exists as a totality that explains the world but not the Black world. Black life has always existed both underground and in outer space; always seen as the outsider or proverbial alien. Modes of black resistance have been used time and time again to revel in Blackness in spite of anti-black violence. What comes of the Black debater when they exist outside of the question posed by the resolution?!?!? Davies, 21</w:t>
      </w:r>
    </w:p>
    <w:p w14:paraId="7E4C8FB9" w14:textId="77777777" w:rsidR="00F22637" w:rsidRDefault="00F22637" w:rsidP="00713752">
      <w:pPr>
        <w:spacing w:after="0" w:line="240" w:lineRule="auto"/>
        <w:rPr>
          <w:rFonts w:cs="Calibri"/>
        </w:rPr>
      </w:pPr>
      <w:r w:rsidRPr="00EF7BD1">
        <w:rPr>
          <w:rFonts w:cs="Calibri"/>
          <w:sz w:val="12"/>
          <w:szCs w:val="12"/>
        </w:rPr>
        <w:t xml:space="preserve">[Elizabeth Jordie Davies is a doctoral student in Political Science and Ford Foundation Dissertation Fellow at the University of Chicago. Her research interests lie at the intersection of race studies and American political </w:t>
      </w:r>
      <w:proofErr w:type="spellStart"/>
      <w:r w:rsidRPr="00EF7BD1">
        <w:rPr>
          <w:rFonts w:cs="Calibri"/>
          <w:sz w:val="12"/>
          <w:szCs w:val="12"/>
        </w:rPr>
        <w:t>behaviour</w:t>
      </w:r>
      <w:proofErr w:type="spellEnd"/>
      <w:r w:rsidRPr="00EF7BD1">
        <w:rPr>
          <w:rFonts w:cs="Calibri"/>
          <w:sz w:val="12"/>
          <w:szCs w:val="12"/>
        </w:rPr>
        <w:t xml:space="preserve">, focusing on progressive and racial justice movement activism, Black politics and social movements, participation, communication, political attitudes, and new media. “After </w:t>
      </w:r>
      <w:proofErr w:type="spellStart"/>
      <w:r w:rsidRPr="00EF7BD1">
        <w:rPr>
          <w:rFonts w:cs="Calibri"/>
          <w:sz w:val="12"/>
          <w:szCs w:val="12"/>
        </w:rPr>
        <w:t>Afropessimism</w:t>
      </w:r>
      <w:proofErr w:type="spellEnd"/>
      <w:r w:rsidRPr="00EF7BD1">
        <w:rPr>
          <w:rFonts w:cs="Calibri"/>
          <w:sz w:val="12"/>
          <w:szCs w:val="12"/>
        </w:rPr>
        <w:t>,” 31 May 2021, Ideology Theory Practice, https://www.ideology-theory-practice.org/blog/after-afropessimism]</w:t>
      </w:r>
      <w:r>
        <w:rPr>
          <w:rFonts w:cs="Calibri"/>
        </w:rPr>
        <w:t xml:space="preserve"> </w:t>
      </w:r>
      <w:proofErr w:type="spellStart"/>
      <w:r>
        <w:rPr>
          <w:rFonts w:cs="Calibri"/>
        </w:rPr>
        <w:t>Cgilbert</w:t>
      </w:r>
      <w:proofErr w:type="spellEnd"/>
    </w:p>
    <w:p w14:paraId="5A32A032" w14:textId="77777777" w:rsidR="00F22637" w:rsidRDefault="00F22637" w:rsidP="00713752">
      <w:pPr>
        <w:spacing w:after="0" w:line="240" w:lineRule="auto"/>
        <w:rPr>
          <w:rFonts w:cs="Calibri"/>
        </w:rPr>
      </w:pPr>
    </w:p>
    <w:p w14:paraId="63387EE5" w14:textId="77777777" w:rsidR="00F22637" w:rsidRPr="00356EFC" w:rsidRDefault="00F22637" w:rsidP="00713752">
      <w:pPr>
        <w:spacing w:after="0" w:line="240" w:lineRule="auto"/>
        <w:rPr>
          <w:rFonts w:cs="Calibri"/>
          <w:sz w:val="16"/>
        </w:rPr>
      </w:pPr>
      <w:r w:rsidRPr="00356EFC">
        <w:rPr>
          <w:rFonts w:cs="Calibri"/>
          <w:sz w:val="16"/>
        </w:rPr>
        <w:t xml:space="preserve">While </w:t>
      </w:r>
      <w:proofErr w:type="spellStart"/>
      <w:r w:rsidRPr="00356EFC">
        <w:rPr>
          <w:sz w:val="16"/>
        </w:rPr>
        <w:t>Afropess</w:t>
      </w:r>
      <w:r w:rsidRPr="00356EFC">
        <w:rPr>
          <w:rFonts w:cs="Calibri"/>
          <w:sz w:val="16"/>
        </w:rPr>
        <w:t>imism</w:t>
      </w:r>
      <w:proofErr w:type="spellEnd"/>
      <w:r w:rsidRPr="00356EFC">
        <w:rPr>
          <w:rFonts w:cs="Calibri"/>
          <w:sz w:val="16"/>
        </w:rPr>
        <w:t xml:space="preserve"> offers an intellectual path away from this world, it does not fully revel in the pleasurable cultural experiences of being Black. This includes the continuum of common experiences, language, and culture through which Black people are able to </w:t>
      </w:r>
      <w:proofErr w:type="spellStart"/>
      <w:r w:rsidRPr="00356EFC">
        <w:rPr>
          <w:rFonts w:cs="Calibri"/>
          <w:sz w:val="16"/>
        </w:rPr>
        <w:t>recognise</w:t>
      </w:r>
      <w:proofErr w:type="spellEnd"/>
      <w:r w:rsidRPr="00356EFC">
        <w:rPr>
          <w:rFonts w:cs="Calibri"/>
          <w:sz w:val="16"/>
        </w:rPr>
        <w:t xml:space="preserve">, know and acknowledge each other. Thus, </w:t>
      </w:r>
      <w:r w:rsidRPr="00FF29A5">
        <w:rPr>
          <w:rStyle w:val="StyleUnderline"/>
          <w:highlight w:val="green"/>
        </w:rPr>
        <w:t>the path</w:t>
      </w:r>
      <w:r w:rsidRPr="00E406C5">
        <w:rPr>
          <w:rStyle w:val="StyleUnderline"/>
        </w:rPr>
        <w:t xml:space="preserve">way forward </w:t>
      </w:r>
      <w:r w:rsidRPr="00FF29A5">
        <w:rPr>
          <w:rStyle w:val="StyleUnderline"/>
          <w:highlight w:val="green"/>
        </w:rPr>
        <w:t xml:space="preserve">after </w:t>
      </w:r>
      <w:proofErr w:type="spellStart"/>
      <w:r w:rsidRPr="00FF29A5">
        <w:rPr>
          <w:rStyle w:val="StyleUnderline"/>
          <w:highlight w:val="green"/>
        </w:rPr>
        <w:t>Afropess</w:t>
      </w:r>
      <w:r w:rsidRPr="00356EFC">
        <w:rPr>
          <w:rFonts w:cs="Calibri"/>
          <w:sz w:val="16"/>
        </w:rPr>
        <w:t>imism</w:t>
      </w:r>
      <w:proofErr w:type="spellEnd"/>
      <w:r w:rsidRPr="00356EFC">
        <w:rPr>
          <w:rFonts w:cs="Calibri"/>
          <w:sz w:val="16"/>
        </w:rPr>
        <w:t xml:space="preserve"> </w:t>
      </w:r>
      <w:r w:rsidRPr="00FF29A5">
        <w:rPr>
          <w:rStyle w:val="Emphasis"/>
          <w:highlight w:val="green"/>
        </w:rPr>
        <w:t>must be sought</w:t>
      </w:r>
      <w:r w:rsidRPr="00E406C5">
        <w:rPr>
          <w:rStyle w:val="Emphasis"/>
        </w:rPr>
        <w:t xml:space="preserve"> elsewhere</w:t>
      </w:r>
      <w:r w:rsidRPr="00356EFC">
        <w:rPr>
          <w:rFonts w:cs="Calibri"/>
          <w:sz w:val="16"/>
        </w:rPr>
        <w:t xml:space="preserve">. Sexton argues that “Nothing in afro-pessimism suggests that there is no black (social) life, only that </w:t>
      </w:r>
      <w:r w:rsidRPr="00FF29A5">
        <w:rPr>
          <w:rStyle w:val="StyleUnderline"/>
          <w:highlight w:val="green"/>
        </w:rPr>
        <w:t>black life is not social life</w:t>
      </w:r>
      <w:r w:rsidRPr="00E406C5">
        <w:rPr>
          <w:rStyle w:val="StyleUnderline"/>
        </w:rPr>
        <w:t xml:space="preserve"> in the universe </w:t>
      </w:r>
      <w:r w:rsidRPr="00FF29A5">
        <w:rPr>
          <w:rStyle w:val="StyleUnderline"/>
          <w:highlight w:val="green"/>
        </w:rPr>
        <w:t>formed by the codes of</w:t>
      </w:r>
      <w:r w:rsidRPr="00E406C5">
        <w:rPr>
          <w:rStyle w:val="StyleUnderline"/>
        </w:rPr>
        <w:t xml:space="preserve"> state and </w:t>
      </w:r>
      <w:r w:rsidRPr="00FF29A5">
        <w:rPr>
          <w:rStyle w:val="StyleUnderline"/>
          <w:highlight w:val="green"/>
        </w:rPr>
        <w:t>civil society</w:t>
      </w:r>
      <w:r w:rsidRPr="00356EFC">
        <w:rPr>
          <w:rFonts w:cs="Calibri"/>
          <w:sz w:val="16"/>
        </w:rPr>
        <w:t xml:space="preserve">, of citizen and subject, of nation and culture, of people and place, of history and heritage, of all the things that colonial society has in common with the </w:t>
      </w:r>
      <w:proofErr w:type="spellStart"/>
      <w:r w:rsidRPr="00356EFC">
        <w:rPr>
          <w:rFonts w:cs="Calibri"/>
          <w:sz w:val="16"/>
        </w:rPr>
        <w:t>colonised</w:t>
      </w:r>
      <w:proofErr w:type="spellEnd"/>
      <w:r w:rsidRPr="00356EFC">
        <w:rPr>
          <w:rFonts w:cs="Calibri"/>
          <w:sz w:val="16"/>
        </w:rPr>
        <w:t xml:space="preserve">, </w:t>
      </w:r>
      <w:r w:rsidRPr="00E406C5">
        <w:rPr>
          <w:rStyle w:val="StyleUnderline"/>
        </w:rPr>
        <w:t xml:space="preserve">of all that capital has in common with </w:t>
      </w:r>
      <w:proofErr w:type="spellStart"/>
      <w:r w:rsidRPr="00E406C5">
        <w:rPr>
          <w:rStyle w:val="StyleUnderline"/>
        </w:rPr>
        <w:t>labour</w:t>
      </w:r>
      <w:proofErr w:type="spellEnd"/>
      <w:r w:rsidRPr="00E406C5">
        <w:rPr>
          <w:rStyle w:val="StyleUnderline"/>
        </w:rPr>
        <w:t xml:space="preserve">—the modern world system. </w:t>
      </w:r>
      <w:r w:rsidRPr="00FF29A5">
        <w:rPr>
          <w:rStyle w:val="StyleUnderline"/>
          <w:highlight w:val="green"/>
        </w:rPr>
        <w:t>Black life is not lived in the world</w:t>
      </w:r>
      <w:r w:rsidRPr="00E406C5">
        <w:rPr>
          <w:rStyle w:val="StyleUnderline"/>
        </w:rPr>
        <w:t xml:space="preserve"> that the world lives in</w:t>
      </w:r>
      <w:r w:rsidRPr="00356EFC">
        <w:rPr>
          <w:rFonts w:cs="Calibri"/>
          <w:sz w:val="16"/>
        </w:rPr>
        <w:t xml:space="preserve">, but </w:t>
      </w:r>
      <w:r w:rsidRPr="00FF29A5">
        <w:rPr>
          <w:rStyle w:val="Emphasis"/>
          <w:highlight w:val="green"/>
        </w:rPr>
        <w:t>it is lived underground, in outer space</w:t>
      </w:r>
      <w:proofErr w:type="gramStart"/>
      <w:r w:rsidRPr="00356EFC">
        <w:rPr>
          <w:rFonts w:cs="Calibri"/>
          <w:sz w:val="16"/>
        </w:rPr>
        <w:t>.”[</w:t>
      </w:r>
      <w:proofErr w:type="gramEnd"/>
      <w:r w:rsidRPr="00356EFC">
        <w:rPr>
          <w:rFonts w:cs="Calibri"/>
          <w:sz w:val="16"/>
        </w:rPr>
        <w:t xml:space="preserve">13] It may be the case that Black social life is lived outside of civil society. But even so, </w:t>
      </w:r>
      <w:r w:rsidRPr="00FF29A5">
        <w:rPr>
          <w:rStyle w:val="StyleUnderline"/>
          <w:highlight w:val="green"/>
        </w:rPr>
        <w:t>Black social life and culture deserves a central place in the condition of Blackness</w:t>
      </w:r>
      <w:r w:rsidRPr="00E406C5">
        <w:rPr>
          <w:rStyle w:val="StyleUnderline"/>
        </w:rPr>
        <w:t xml:space="preserve"> as it has always been there, </w:t>
      </w:r>
      <w:r w:rsidRPr="00FF29A5">
        <w:rPr>
          <w:rStyle w:val="StyleUnderline"/>
          <w:highlight w:val="green"/>
        </w:rPr>
        <w:t>moving Black people</w:t>
      </w:r>
      <w:r w:rsidRPr="00356EFC">
        <w:rPr>
          <w:rFonts w:cs="Calibri"/>
          <w:sz w:val="16"/>
        </w:rPr>
        <w:t xml:space="preserve"> through and forward. </w:t>
      </w:r>
      <w:r w:rsidRPr="00E406C5">
        <w:rPr>
          <w:rStyle w:val="StyleUnderline"/>
        </w:rPr>
        <w:t xml:space="preserve">New and old </w:t>
      </w:r>
      <w:r w:rsidRPr="00600045">
        <w:rPr>
          <w:rStyle w:val="StyleUnderline"/>
          <w:highlight w:val="green"/>
        </w:rPr>
        <w:t>Black feminisms and Black queer politics provide</w:t>
      </w:r>
      <w:r w:rsidRPr="00356EFC">
        <w:rPr>
          <w:rFonts w:cs="Calibri"/>
          <w:sz w:val="16"/>
        </w:rPr>
        <w:t xml:space="preserve"> rich, grounding traditions of </w:t>
      </w:r>
      <w:r w:rsidRPr="00600045">
        <w:rPr>
          <w:rStyle w:val="Emphasis"/>
          <w:highlight w:val="green"/>
        </w:rPr>
        <w:t>expansive togetherness</w:t>
      </w:r>
      <w:r w:rsidRPr="00356EFC">
        <w:rPr>
          <w:rFonts w:cs="Calibri"/>
          <w:sz w:val="16"/>
        </w:rPr>
        <w:t xml:space="preserve">, inclusion and </w:t>
      </w:r>
      <w:r w:rsidRPr="00600045">
        <w:rPr>
          <w:rStyle w:val="Emphasis"/>
          <w:highlight w:val="green"/>
        </w:rPr>
        <w:t>safety for all Black people</w:t>
      </w:r>
      <w:r w:rsidRPr="00356EFC">
        <w:rPr>
          <w:rFonts w:cs="Calibri"/>
          <w:sz w:val="16"/>
        </w:rPr>
        <w:t xml:space="preserve">, even as these were and are </w:t>
      </w:r>
      <w:r w:rsidRPr="00E406C5">
        <w:rPr>
          <w:rStyle w:val="Emphasis"/>
        </w:rPr>
        <w:t xml:space="preserve">located </w:t>
      </w:r>
      <w:r w:rsidRPr="00600045">
        <w:rPr>
          <w:rStyle w:val="Emphasis"/>
          <w:highlight w:val="green"/>
        </w:rPr>
        <w:t>outside of mainstream feminist and queer movements</w:t>
      </w:r>
      <w:r w:rsidRPr="00356EFC">
        <w:rPr>
          <w:rFonts w:cs="Calibri"/>
          <w:sz w:val="16"/>
        </w:rPr>
        <w:t xml:space="preserve">. Though </w:t>
      </w:r>
      <w:r w:rsidRPr="00E406C5">
        <w:rPr>
          <w:rStyle w:val="StyleUnderline"/>
        </w:rPr>
        <w:t>the world is predicated on Black death</w:t>
      </w:r>
      <w:r w:rsidRPr="00356EFC">
        <w:rPr>
          <w:rFonts w:cs="Calibri"/>
          <w:sz w:val="16"/>
        </w:rPr>
        <w:t xml:space="preserve">, </w:t>
      </w:r>
      <w:r w:rsidRPr="00600045">
        <w:rPr>
          <w:rStyle w:val="Emphasis"/>
          <w:highlight w:val="green"/>
        </w:rPr>
        <w:t>Black people can be revived through Black collectivity</w:t>
      </w:r>
      <w:r w:rsidRPr="00356EFC">
        <w:rPr>
          <w:rFonts w:cs="Calibri"/>
          <w:sz w:val="16"/>
        </w:rPr>
        <w:t xml:space="preserve">. As Kevin Quashie writes, “Antiblackness is part of blackness but not all of how or what blackness is. </w:t>
      </w:r>
      <w:r w:rsidRPr="00600045">
        <w:rPr>
          <w:rStyle w:val="Emphasis"/>
          <w:highlight w:val="green"/>
        </w:rPr>
        <w:t>Antiblackness is total in the world but not total in the black world</w:t>
      </w:r>
      <w:proofErr w:type="gramStart"/>
      <w:r w:rsidRPr="00356EFC">
        <w:rPr>
          <w:rFonts w:cs="Calibri"/>
          <w:sz w:val="16"/>
        </w:rPr>
        <w:t>.”[</w:t>
      </w:r>
      <w:proofErr w:type="gramEnd"/>
      <w:r w:rsidRPr="00356EFC">
        <w:rPr>
          <w:rFonts w:cs="Calibri"/>
          <w:sz w:val="16"/>
        </w:rPr>
        <w:t xml:space="preserve">14] </w:t>
      </w:r>
      <w:r w:rsidRPr="00600045">
        <w:rPr>
          <w:rStyle w:val="StyleUnderline"/>
          <w:highlight w:val="green"/>
        </w:rPr>
        <w:t>Black art and literature, Black music, call and response traditions</w:t>
      </w:r>
      <w:r w:rsidRPr="00E406C5">
        <w:rPr>
          <w:rStyle w:val="StyleUnderline"/>
        </w:rPr>
        <w:t>, the Black church</w:t>
      </w:r>
      <w:r w:rsidRPr="00356EFC">
        <w:rPr>
          <w:rFonts w:cs="Calibri"/>
          <w:sz w:val="16"/>
        </w:rPr>
        <w:t xml:space="preserve">: there is so much we give for and to us that </w:t>
      </w:r>
      <w:r w:rsidRPr="00600045">
        <w:rPr>
          <w:rStyle w:val="StyleUnderline"/>
          <w:highlight w:val="green"/>
        </w:rPr>
        <w:t>gives cause and reason to carry on</w:t>
      </w:r>
      <w:r w:rsidRPr="00E406C5">
        <w:rPr>
          <w:rStyle w:val="StyleUnderline"/>
        </w:rPr>
        <w:t xml:space="preserve">, to </w:t>
      </w:r>
      <w:r w:rsidRPr="00600045">
        <w:rPr>
          <w:rStyle w:val="StyleUnderline"/>
          <w:highlight w:val="green"/>
        </w:rPr>
        <w:t>not despair</w:t>
      </w:r>
      <w:r w:rsidRPr="00356EFC">
        <w:rPr>
          <w:rFonts w:cs="Calibri"/>
          <w:sz w:val="16"/>
        </w:rPr>
        <w:t xml:space="preserve">, and to </w:t>
      </w:r>
      <w:r w:rsidRPr="00600045">
        <w:rPr>
          <w:rStyle w:val="Emphasis"/>
          <w:highlight w:val="green"/>
        </w:rPr>
        <w:t>fight</w:t>
      </w:r>
      <w:r w:rsidRPr="00E406C5">
        <w:rPr>
          <w:rStyle w:val="Emphasis"/>
        </w:rPr>
        <w:t xml:space="preserve"> at least </w:t>
      </w:r>
      <w:r w:rsidRPr="00600045">
        <w:rPr>
          <w:rStyle w:val="Emphasis"/>
          <w:highlight w:val="green"/>
        </w:rPr>
        <w:t>for</w:t>
      </w:r>
      <w:r w:rsidRPr="00E406C5">
        <w:rPr>
          <w:rStyle w:val="Emphasis"/>
        </w:rPr>
        <w:t xml:space="preserve"> the </w:t>
      </w:r>
      <w:r w:rsidRPr="00600045">
        <w:rPr>
          <w:rStyle w:val="Emphasis"/>
          <w:highlight w:val="green"/>
        </w:rPr>
        <w:t>space where we can be us</w:t>
      </w:r>
      <w:r w:rsidRPr="00356EFC">
        <w:rPr>
          <w:rFonts w:cs="Calibri"/>
          <w:sz w:val="16"/>
        </w:rPr>
        <w:t xml:space="preserve">, </w:t>
      </w:r>
      <w:r w:rsidRPr="00E406C5">
        <w:rPr>
          <w:rStyle w:val="StyleUnderline"/>
        </w:rPr>
        <w:t>even if that space is outside of the social world</w:t>
      </w:r>
      <w:r w:rsidRPr="00356EFC">
        <w:rPr>
          <w:rFonts w:cs="Calibri"/>
          <w:sz w:val="16"/>
        </w:rPr>
        <w:t xml:space="preserve">. </w:t>
      </w:r>
      <w:r w:rsidRPr="00614E6F">
        <w:rPr>
          <w:rStyle w:val="StyleUnderline"/>
          <w:highlight w:val="green"/>
        </w:rPr>
        <w:t>Traditions seen as errant</w:t>
      </w:r>
      <w:r w:rsidRPr="00E406C5">
        <w:rPr>
          <w:rStyle w:val="StyleUnderline"/>
        </w:rPr>
        <w:t xml:space="preserve"> and often </w:t>
      </w:r>
      <w:proofErr w:type="spellStart"/>
      <w:r w:rsidRPr="00614E6F">
        <w:rPr>
          <w:rStyle w:val="StyleUnderline"/>
          <w:highlight w:val="green"/>
        </w:rPr>
        <w:t>unrecognised</w:t>
      </w:r>
      <w:proofErr w:type="spellEnd"/>
      <w:r w:rsidRPr="00614E6F">
        <w:rPr>
          <w:rStyle w:val="StyleUnderline"/>
          <w:highlight w:val="green"/>
        </w:rPr>
        <w:t xml:space="preserve"> for their artistic contributions mean something to Black people</w:t>
      </w:r>
      <w:r w:rsidRPr="00E406C5">
        <w:rPr>
          <w:rStyle w:val="StyleUnderline"/>
        </w:rPr>
        <w:t xml:space="preserve"> and </w:t>
      </w:r>
      <w:r w:rsidRPr="00614E6F">
        <w:rPr>
          <w:rStyle w:val="StyleUnderline"/>
          <w:highlight w:val="green"/>
        </w:rPr>
        <w:t>demonstrate</w:t>
      </w:r>
      <w:r w:rsidRPr="00E406C5">
        <w:rPr>
          <w:rStyle w:val="StyleUnderline"/>
        </w:rPr>
        <w:t xml:space="preserve"> that </w:t>
      </w:r>
      <w:r w:rsidRPr="00614E6F">
        <w:rPr>
          <w:rStyle w:val="StyleUnderline"/>
          <w:highlight w:val="green"/>
        </w:rPr>
        <w:t>Black existence is more than</w:t>
      </w:r>
      <w:r w:rsidRPr="00356EFC">
        <w:rPr>
          <w:rFonts w:cs="Calibri"/>
          <w:sz w:val="16"/>
        </w:rPr>
        <w:t xml:space="preserve"> just a condition of </w:t>
      </w:r>
      <w:r w:rsidRPr="00614E6F">
        <w:rPr>
          <w:rStyle w:val="StyleUnderline"/>
          <w:highlight w:val="green"/>
        </w:rPr>
        <w:t>slavery</w:t>
      </w:r>
      <w:r w:rsidRPr="00356EFC">
        <w:rPr>
          <w:rFonts w:cs="Calibri"/>
          <w:sz w:val="16"/>
        </w:rPr>
        <w:t xml:space="preserve">. We should </w:t>
      </w:r>
      <w:r w:rsidRPr="00614E6F">
        <w:rPr>
          <w:rStyle w:val="Emphasis"/>
          <w:highlight w:val="green"/>
        </w:rPr>
        <w:t>revel in who Black people are in spite of anti-Blackness</w:t>
      </w:r>
      <w:r w:rsidRPr="00E406C5">
        <w:rPr>
          <w:rStyle w:val="Emphasis"/>
        </w:rPr>
        <w:t>, not to ignore its persistence</w:t>
      </w:r>
      <w:r w:rsidRPr="00356EFC">
        <w:rPr>
          <w:rFonts w:cs="Calibri"/>
          <w:sz w:val="16"/>
        </w:rPr>
        <w:t xml:space="preserve"> but to </w:t>
      </w:r>
      <w:proofErr w:type="spellStart"/>
      <w:r w:rsidRPr="00356EFC">
        <w:rPr>
          <w:rFonts w:cs="Calibri"/>
          <w:sz w:val="16"/>
        </w:rPr>
        <w:t>honour</w:t>
      </w:r>
      <w:proofErr w:type="spellEnd"/>
      <w:r w:rsidRPr="00356EFC">
        <w:rPr>
          <w:rFonts w:cs="Calibri"/>
          <w:sz w:val="16"/>
        </w:rPr>
        <w:t xml:space="preserve"> those who came before. While we must take care not to, as Hartman warns, “fill in the void” with political projects that are ultimately integrationist, nor reclaim struggles against anti-Black violence as some demonstration of otherworldly strength or endurance.[15] I think, however, </w:t>
      </w:r>
      <w:r w:rsidRPr="00E406C5">
        <w:rPr>
          <w:rStyle w:val="StyleUnderline"/>
        </w:rPr>
        <w:t xml:space="preserve">there are </w:t>
      </w:r>
      <w:r w:rsidRPr="00614E6F">
        <w:rPr>
          <w:rStyle w:val="StyleUnderline"/>
          <w:highlight w:val="green"/>
        </w:rPr>
        <w:t>ways to revel in Blackness that exists outside of what are typically seen as justice-bent goals</w:t>
      </w:r>
      <w:r w:rsidRPr="00E406C5">
        <w:rPr>
          <w:rStyle w:val="StyleUnderline"/>
        </w:rPr>
        <w:t xml:space="preserve"> or characteristics</w:t>
      </w:r>
      <w:r w:rsidRPr="00356EFC">
        <w:rPr>
          <w:rFonts w:cs="Calibri"/>
          <w:sz w:val="16"/>
        </w:rPr>
        <w:t xml:space="preserve">, like integration or endurance. </w:t>
      </w:r>
      <w:r w:rsidRPr="00614E6F">
        <w:rPr>
          <w:rStyle w:val="StyleUnderline"/>
          <w:highlight w:val="green"/>
        </w:rPr>
        <w:t>Black people</w:t>
      </w:r>
      <w:r w:rsidRPr="00356EFC">
        <w:rPr>
          <w:rFonts w:cs="Calibri"/>
          <w:sz w:val="16"/>
        </w:rPr>
        <w:t xml:space="preserve"> can, in fact, </w:t>
      </w:r>
      <w:r w:rsidRPr="00614E6F">
        <w:rPr>
          <w:rStyle w:val="Emphasis"/>
          <w:highlight w:val="green"/>
        </w:rPr>
        <w:t>revel in their outsider status</w:t>
      </w:r>
      <w:r w:rsidRPr="00356EFC">
        <w:rPr>
          <w:rFonts w:cs="Calibri"/>
          <w:sz w:val="16"/>
        </w:rPr>
        <w:t xml:space="preserve">, as Hartman demonstrates in her book Wayward Lives, </w:t>
      </w:r>
      <w:r w:rsidRPr="00614E6F">
        <w:rPr>
          <w:rStyle w:val="Emphasis"/>
          <w:highlight w:val="green"/>
        </w:rPr>
        <w:t>and build a “transformational politics from below</w:t>
      </w:r>
      <w:r w:rsidRPr="00356EFC">
        <w:rPr>
          <w:rFonts w:cs="Calibri"/>
          <w:sz w:val="16"/>
        </w:rPr>
        <w:t>,” as Cohen discusses in her essay, “</w:t>
      </w:r>
      <w:r w:rsidRPr="00614E6F">
        <w:rPr>
          <w:rStyle w:val="Emphasis"/>
          <w:highlight w:val="green"/>
        </w:rPr>
        <w:t>Deviance as Resistance</w:t>
      </w:r>
      <w:proofErr w:type="gramStart"/>
      <w:r w:rsidRPr="00356EFC">
        <w:rPr>
          <w:rFonts w:cs="Calibri"/>
          <w:sz w:val="16"/>
        </w:rPr>
        <w:t>.”[</w:t>
      </w:r>
      <w:proofErr w:type="gramEnd"/>
      <w:r w:rsidRPr="00356EFC">
        <w:rPr>
          <w:rFonts w:cs="Calibri"/>
          <w:sz w:val="16"/>
        </w:rPr>
        <w:t>16]</w:t>
      </w:r>
    </w:p>
    <w:p w14:paraId="678389DC" w14:textId="77777777" w:rsidR="00F27FAE" w:rsidRDefault="00F27FAE" w:rsidP="00713752">
      <w:pPr>
        <w:spacing w:after="0" w:line="240" w:lineRule="auto"/>
        <w:rPr>
          <w:rFonts w:cs="Calibri"/>
        </w:rPr>
      </w:pPr>
    </w:p>
    <w:p w14:paraId="4C37539F" w14:textId="20518C4E" w:rsidR="00D47F9E" w:rsidRDefault="00D47F9E" w:rsidP="00713752">
      <w:pPr>
        <w:pStyle w:val="Heading4"/>
        <w:spacing w:before="0" w:line="240" w:lineRule="auto"/>
        <w:rPr>
          <w:rFonts w:cs="Calibri"/>
        </w:rPr>
      </w:pPr>
      <w:r>
        <w:rPr>
          <w:rFonts w:cs="Calibri"/>
        </w:rPr>
        <w:t xml:space="preserve">Where have all the Black judges gone? Why aren’t they judging deep </w:t>
      </w:r>
      <w:proofErr w:type="spellStart"/>
      <w:r>
        <w:rPr>
          <w:rFonts w:cs="Calibri"/>
        </w:rPr>
        <w:t>outrounds</w:t>
      </w:r>
      <w:proofErr w:type="spellEnd"/>
      <w:r>
        <w:rPr>
          <w:rFonts w:cs="Calibri"/>
        </w:rPr>
        <w:t xml:space="preserve"> of big tournaments? Why is it SO much harder for Black students to justify why their “style” of argumentation is valid and should be accepted practice in the community? </w:t>
      </w:r>
      <w:r w:rsidR="00181B6C">
        <w:rPr>
          <w:rFonts w:cs="Calibri"/>
        </w:rPr>
        <w:t>While Black debaters will always be seen as the proverbial “alien” we thrive in spite of. Anti-blackness doesn’t explain the totality of blackness in debate but it does explain why the community fetishizes black thought just NOT from Black people.</w:t>
      </w:r>
    </w:p>
    <w:p w14:paraId="3551351A" w14:textId="77777777" w:rsidR="00D47F9E" w:rsidRPr="00D47F9E" w:rsidRDefault="00D47F9E" w:rsidP="00713752">
      <w:pPr>
        <w:spacing w:after="0" w:line="240" w:lineRule="auto"/>
      </w:pPr>
    </w:p>
    <w:p w14:paraId="58089268" w14:textId="603A8D10" w:rsidR="00C24E70" w:rsidRPr="00874392" w:rsidRDefault="00D04388" w:rsidP="00713752">
      <w:pPr>
        <w:pStyle w:val="Heading4"/>
        <w:spacing w:before="0" w:line="240" w:lineRule="auto"/>
        <w:rPr>
          <w:rFonts w:cs="Calibri"/>
        </w:rPr>
      </w:pPr>
      <w:r>
        <w:rPr>
          <w:rFonts w:cs="Calibri"/>
        </w:rPr>
        <w:lastRenderedPageBreak/>
        <w:t>H</w:t>
      </w:r>
      <w:r w:rsidR="00C24E70" w:rsidRPr="00874392">
        <w:rPr>
          <w:rFonts w:cs="Calibri"/>
        </w:rPr>
        <w:t>igh school LD uniquely excludes students of color</w:t>
      </w:r>
      <w:r w:rsidR="003C411E">
        <w:rPr>
          <w:rFonts w:cs="Calibri"/>
        </w:rPr>
        <w:t xml:space="preserve">. </w:t>
      </w:r>
      <w:r w:rsidR="00C24E70" w:rsidRPr="00874392">
        <w:rPr>
          <w:rFonts w:cs="Calibri"/>
        </w:rPr>
        <w:t xml:space="preserve"> “</w:t>
      </w:r>
      <w:r w:rsidR="003C411E">
        <w:rPr>
          <w:rFonts w:cs="Calibri"/>
        </w:rPr>
        <w:t>N</w:t>
      </w:r>
      <w:r w:rsidR="00C24E70" w:rsidRPr="00874392">
        <w:rPr>
          <w:rFonts w:cs="Calibri"/>
        </w:rPr>
        <w:t xml:space="preserve">eutrality in arguments” </w:t>
      </w:r>
      <w:r w:rsidR="00C24E70">
        <w:rPr>
          <w:rFonts w:cs="Calibri"/>
        </w:rPr>
        <w:t>ensures</w:t>
      </w:r>
      <w:r w:rsidR="00C24E70" w:rsidRPr="00874392">
        <w:rPr>
          <w:rFonts w:cs="Calibri"/>
        </w:rPr>
        <w:t xml:space="preserve"> black debaters hate speech </w:t>
      </w:r>
      <w:r w:rsidR="003C411E">
        <w:rPr>
          <w:rFonts w:cs="Calibri"/>
        </w:rPr>
        <w:t>similar to what’s spoken</w:t>
      </w:r>
      <w:r w:rsidR="00C24E70" w:rsidRPr="00874392">
        <w:rPr>
          <w:rFonts w:cs="Calibri"/>
        </w:rPr>
        <w:t xml:space="preserve"> at Klan rallies </w:t>
      </w:r>
      <w:r w:rsidR="003C411E">
        <w:rPr>
          <w:rFonts w:cs="Calibri"/>
        </w:rPr>
        <w:t>except it’s</w:t>
      </w:r>
      <w:r w:rsidR="00C24E70" w:rsidRPr="00874392">
        <w:rPr>
          <w:rFonts w:cs="Calibri"/>
        </w:rPr>
        <w:t xml:space="preserve"> the halls</w:t>
      </w:r>
      <w:r w:rsidR="00C24E70">
        <w:rPr>
          <w:rFonts w:cs="Calibri"/>
        </w:rPr>
        <w:t xml:space="preserve"> and zoom rooms</w:t>
      </w:r>
      <w:r w:rsidR="00C24E70" w:rsidRPr="00874392">
        <w:rPr>
          <w:rFonts w:cs="Calibri"/>
        </w:rPr>
        <w:t xml:space="preserve"> of debate tournaments.  Smith, 13 </w:t>
      </w:r>
    </w:p>
    <w:p w14:paraId="5BE57C17" w14:textId="77777777" w:rsidR="00C24E70" w:rsidRPr="002D5579" w:rsidRDefault="00C24E70" w:rsidP="00713752">
      <w:pPr>
        <w:spacing w:after="0" w:line="240" w:lineRule="auto"/>
        <w:rPr>
          <w:rFonts w:cs="Calibri"/>
        </w:rPr>
      </w:pPr>
      <w:r w:rsidRPr="002D5579">
        <w:rPr>
          <w:rFonts w:cs="Calibri"/>
          <w:sz w:val="12"/>
          <w:szCs w:val="12"/>
        </w:rPr>
        <w:t>[Elijah J Smith is the Director of the Rutgers University-Newark Debate Team. Elijah held debate coaching and programming positions throughout the world, including at Wake Forest University and the University of California, Berkley, and in programs in Shanghai, China. Smith has been one of debate's shining stars as he progressed from high school and collegiate debate competition to coaching. A Newark native, Smith began debating as a student at University High School. In spring 2013, Smith helped make history in the collegiate debate world when he and his debate partner, Ryan Wash, won that year’s national Cross Examination Debate Association (CEDA) championship title and garnered the championship title for the National Debate Tournament (NDT), a stunning achievement unparalleled by any team in the history of the two tournaments. Moreover, Smith and Wash were the first African-American team to win the NDT and the second African-American team to win the CEDA tournament. “A Conversation in Ruins: Race and Black Participation in Lincoln Douglas Debate,” 4 September 2013, https://www.vbriefly.com/2013/09/06/20139a-conversation-in-ruins-race-and-black-participation-in-lincoln-douglas-debate/]</w:t>
      </w:r>
      <w:r w:rsidRPr="002D5579">
        <w:rPr>
          <w:rFonts w:cs="Calibri"/>
        </w:rPr>
        <w:t xml:space="preserve"> </w:t>
      </w:r>
      <w:proofErr w:type="spellStart"/>
      <w:r w:rsidRPr="002D5579">
        <w:rPr>
          <w:rFonts w:cs="Calibri"/>
        </w:rPr>
        <w:t>Cgilbert</w:t>
      </w:r>
      <w:proofErr w:type="spellEnd"/>
    </w:p>
    <w:p w14:paraId="0DD6762B" w14:textId="77777777" w:rsidR="00C24E70" w:rsidRPr="002D5579" w:rsidRDefault="00C24E70" w:rsidP="00713752">
      <w:pPr>
        <w:spacing w:after="0" w:line="240" w:lineRule="auto"/>
        <w:rPr>
          <w:rFonts w:cs="Calibri"/>
        </w:rPr>
      </w:pPr>
    </w:p>
    <w:p w14:paraId="7780141A" w14:textId="77777777" w:rsidR="00C24E70" w:rsidRPr="002D5579" w:rsidRDefault="00C24E70" w:rsidP="00713752">
      <w:pPr>
        <w:spacing w:after="0" w:line="240" w:lineRule="auto"/>
        <w:rPr>
          <w:rFonts w:cs="Calibri"/>
          <w:sz w:val="16"/>
        </w:rPr>
      </w:pPr>
      <w:r w:rsidRPr="002D5579">
        <w:rPr>
          <w:rFonts w:cs="Calibri"/>
          <w:sz w:val="16"/>
        </w:rPr>
        <w:t xml:space="preserve">At every tournament you attend this year look around the cafeteria and take note of which students are not sitting amongst you and your peers. Despite being some of the best and the brightest in the nation, many students are alienated from and choose to not participate in an activity I like to think of as homeplace. In addition to the heavy financial burden associated with national competition, </w:t>
      </w:r>
      <w:r w:rsidRPr="002D5579">
        <w:rPr>
          <w:rFonts w:cs="Calibri"/>
          <w:b/>
          <w:iCs/>
          <w:highlight w:val="green"/>
          <w:u w:val="single"/>
        </w:rPr>
        <w:t>the</w:t>
      </w:r>
      <w:r w:rsidRPr="002D5579">
        <w:rPr>
          <w:rFonts w:cs="Calibri"/>
          <w:b/>
          <w:iCs/>
          <w:u w:val="single"/>
        </w:rPr>
        <w:t xml:space="preserve"> exclusionary </w:t>
      </w:r>
      <w:r w:rsidRPr="002D5579">
        <w:rPr>
          <w:rFonts w:cs="Calibri"/>
          <w:b/>
          <w:iCs/>
          <w:highlight w:val="green"/>
          <w:u w:val="single"/>
        </w:rPr>
        <w:t>atmosphere</w:t>
      </w:r>
      <w:r w:rsidRPr="002D5579">
        <w:rPr>
          <w:rFonts w:cs="Calibri"/>
          <w:b/>
          <w:iCs/>
          <w:u w:val="single"/>
        </w:rPr>
        <w:t xml:space="preserve"> of a </w:t>
      </w:r>
      <w:r w:rsidRPr="002D5579">
        <w:rPr>
          <w:rFonts w:cs="Calibri"/>
          <w:b/>
          <w:iCs/>
          <w:highlight w:val="green"/>
          <w:u w:val="single"/>
        </w:rPr>
        <w:t>debate</w:t>
      </w:r>
      <w:r w:rsidRPr="002D5579">
        <w:rPr>
          <w:rFonts w:cs="Calibri"/>
          <w:b/>
          <w:iCs/>
          <w:u w:val="single"/>
        </w:rPr>
        <w:t xml:space="preserve"> tournament </w:t>
      </w:r>
      <w:r w:rsidRPr="002D5579">
        <w:rPr>
          <w:rFonts w:cs="Calibri"/>
          <w:b/>
          <w:iCs/>
          <w:highlight w:val="green"/>
          <w:u w:val="single"/>
        </w:rPr>
        <w:t xml:space="preserve">discourages black students </w:t>
      </w:r>
      <w:r w:rsidRPr="00FD3D50">
        <w:rPr>
          <w:rFonts w:cs="Calibri"/>
          <w:b/>
          <w:iCs/>
          <w:u w:val="single"/>
        </w:rPr>
        <w:t>from participating</w:t>
      </w:r>
      <w:r w:rsidRPr="00FD3D50">
        <w:rPr>
          <w:rFonts w:cs="Calibri"/>
          <w:sz w:val="16"/>
        </w:rPr>
        <w:t xml:space="preserve">. </w:t>
      </w:r>
      <w:r w:rsidRPr="00FD3D50">
        <w:rPr>
          <w:rFonts w:cs="Calibri"/>
          <w:u w:val="single"/>
        </w:rPr>
        <w:t xml:space="preserve">Widespread </w:t>
      </w:r>
      <w:r w:rsidRPr="002D5579">
        <w:rPr>
          <w:rFonts w:cs="Calibri"/>
          <w:highlight w:val="green"/>
          <w:u w:val="single"/>
        </w:rPr>
        <w:t>awareness of</w:t>
      </w:r>
      <w:r w:rsidRPr="002D5579">
        <w:rPr>
          <w:rFonts w:cs="Calibri"/>
          <w:u w:val="single"/>
        </w:rPr>
        <w:t xml:space="preserve"> the same </w:t>
      </w:r>
      <w:r w:rsidRPr="002D5579">
        <w:rPr>
          <w:rFonts w:cs="Calibri"/>
          <w:highlight w:val="green"/>
          <w:u w:val="single"/>
        </w:rPr>
        <w:t xml:space="preserve">lack of participation </w:t>
      </w:r>
      <w:r w:rsidRPr="002D5579">
        <w:rPr>
          <w:rFonts w:cs="Calibri"/>
          <w:u w:val="single"/>
        </w:rPr>
        <w:t xml:space="preserve">in policy debate has </w:t>
      </w:r>
      <w:r w:rsidRPr="002D5579">
        <w:rPr>
          <w:rFonts w:cs="Calibri"/>
          <w:highlight w:val="green"/>
          <w:u w:val="single"/>
        </w:rPr>
        <w:t xml:space="preserve">led to </w:t>
      </w:r>
      <w:r w:rsidRPr="002D5579">
        <w:rPr>
          <w:rFonts w:cs="Calibri"/>
          <w:u w:val="single"/>
        </w:rPr>
        <w:t xml:space="preserve">a growing movement towards </w:t>
      </w:r>
      <w:r w:rsidRPr="002D5579">
        <w:rPr>
          <w:rFonts w:cs="Calibri"/>
          <w:highlight w:val="green"/>
          <w:u w:val="single"/>
        </w:rPr>
        <w:t>alternative styles and methods</w:t>
      </w:r>
      <w:r w:rsidRPr="002D5579">
        <w:rPr>
          <w:rFonts w:cs="Calibri"/>
          <w:u w:val="single"/>
        </w:rPr>
        <w:t xml:space="preserve"> of engaging the gatekeepers of</w:t>
      </w:r>
      <w:r w:rsidRPr="002D5579">
        <w:rPr>
          <w:rFonts w:cs="Calibri"/>
          <w:sz w:val="16"/>
        </w:rPr>
        <w:t xml:space="preserve"> the </w:t>
      </w:r>
      <w:r w:rsidRPr="002D5579">
        <w:rPr>
          <w:rFonts w:cs="Calibri"/>
          <w:u w:val="single"/>
        </w:rPr>
        <w:t>policy</w:t>
      </w:r>
      <w:r w:rsidRPr="002D5579">
        <w:rPr>
          <w:rFonts w:cs="Calibri"/>
          <w:sz w:val="16"/>
        </w:rPr>
        <w:t xml:space="preserve"> community, (Reid-Brinkley 08) </w:t>
      </w:r>
      <w:r w:rsidRPr="002D5579">
        <w:rPr>
          <w:rFonts w:cs="Calibri"/>
          <w:b/>
          <w:iCs/>
          <w:u w:val="single"/>
        </w:rPr>
        <w:t xml:space="preserve">while </w:t>
      </w:r>
      <w:r w:rsidRPr="002D5579">
        <w:rPr>
          <w:rFonts w:cs="Calibri"/>
          <w:b/>
          <w:iCs/>
          <w:highlight w:val="green"/>
          <w:u w:val="single"/>
        </w:rPr>
        <w:t>little work has been done to address or</w:t>
      </w:r>
      <w:r w:rsidRPr="00FD3D50">
        <w:rPr>
          <w:rFonts w:cs="Calibri"/>
          <w:b/>
          <w:iCs/>
          <w:u w:val="single"/>
        </w:rPr>
        <w:t xml:space="preserve"> even </w:t>
      </w:r>
      <w:r w:rsidRPr="002D5579">
        <w:rPr>
          <w:rFonts w:cs="Calibri"/>
          <w:b/>
          <w:iCs/>
          <w:highlight w:val="green"/>
          <w:u w:val="single"/>
        </w:rPr>
        <w:t xml:space="preserve">acknowledge the same </w:t>
      </w:r>
      <w:r w:rsidRPr="00FD3D50">
        <w:rPr>
          <w:rFonts w:cs="Calibri"/>
          <w:b/>
          <w:iCs/>
          <w:u w:val="single"/>
        </w:rPr>
        <w:t xml:space="preserve">concern </w:t>
      </w:r>
      <w:r w:rsidRPr="002D5579">
        <w:rPr>
          <w:rFonts w:cs="Calibri"/>
          <w:b/>
          <w:iCs/>
          <w:highlight w:val="green"/>
          <w:u w:val="single"/>
        </w:rPr>
        <w:t>in L</w:t>
      </w:r>
      <w:r w:rsidRPr="002D5579">
        <w:rPr>
          <w:rFonts w:cs="Calibri"/>
          <w:sz w:val="16"/>
        </w:rPr>
        <w:t xml:space="preserve">incoln </w:t>
      </w:r>
      <w:r w:rsidRPr="002D5579">
        <w:rPr>
          <w:rFonts w:cs="Calibri"/>
          <w:b/>
          <w:iCs/>
          <w:highlight w:val="green"/>
          <w:u w:val="single"/>
        </w:rPr>
        <w:t>D</w:t>
      </w:r>
      <w:r w:rsidRPr="002D5579">
        <w:rPr>
          <w:rFonts w:cs="Calibri"/>
          <w:sz w:val="16"/>
        </w:rPr>
        <w:t xml:space="preserve">ouglas debate. </w:t>
      </w:r>
      <w:proofErr w:type="gramStart"/>
      <w:r w:rsidRPr="002D5579">
        <w:rPr>
          <w:rFonts w:cs="Calibri"/>
          <w:sz w:val="16"/>
        </w:rPr>
        <w:t>Unfortunately</w:t>
      </w:r>
      <w:proofErr w:type="gramEnd"/>
      <w:r w:rsidRPr="002D5579">
        <w:rPr>
          <w:rFonts w:cs="Calibri"/>
          <w:sz w:val="16"/>
        </w:rPr>
        <w:t xml:space="preserve"> </w:t>
      </w:r>
      <w:r w:rsidRPr="002D5579">
        <w:rPr>
          <w:rFonts w:cs="Calibri"/>
          <w:b/>
          <w:iCs/>
          <w:highlight w:val="green"/>
          <w:u w:val="single"/>
        </w:rPr>
        <w:t xml:space="preserve">students of color are </w:t>
      </w:r>
      <w:r w:rsidRPr="002D5579">
        <w:rPr>
          <w:rFonts w:cs="Calibri"/>
          <w:b/>
          <w:iCs/>
          <w:u w:val="single"/>
        </w:rPr>
        <w:t xml:space="preserve">not only </w:t>
      </w:r>
      <w:r w:rsidRPr="002D5579">
        <w:rPr>
          <w:rFonts w:cs="Calibri"/>
          <w:b/>
          <w:iCs/>
          <w:highlight w:val="green"/>
          <w:u w:val="single"/>
        </w:rPr>
        <w:t>forced to cope with</w:t>
      </w:r>
      <w:r w:rsidRPr="002D5579">
        <w:rPr>
          <w:rFonts w:cs="Calibri"/>
          <w:b/>
          <w:iCs/>
          <w:u w:val="single"/>
        </w:rPr>
        <w:t xml:space="preserve"> a reality of </w:t>
      </w:r>
      <w:r w:rsidRPr="002D5579">
        <w:rPr>
          <w:rFonts w:cs="Calibri"/>
          <w:b/>
          <w:iCs/>
          <w:highlight w:val="green"/>
          <w:u w:val="single"/>
        </w:rPr>
        <w:t>structural violence outside</w:t>
      </w:r>
      <w:r w:rsidRPr="00400F1A">
        <w:rPr>
          <w:rFonts w:cs="Calibri"/>
          <w:b/>
          <w:iCs/>
          <w:u w:val="single"/>
        </w:rPr>
        <w:t xml:space="preserve"> of </w:t>
      </w:r>
      <w:r w:rsidRPr="002D5579">
        <w:rPr>
          <w:rFonts w:cs="Calibri"/>
          <w:b/>
          <w:iCs/>
          <w:highlight w:val="green"/>
          <w:u w:val="single"/>
        </w:rPr>
        <w:t xml:space="preserve">debate, </w:t>
      </w:r>
      <w:r w:rsidRPr="002D5579">
        <w:rPr>
          <w:rFonts w:cs="Calibri"/>
          <w:b/>
          <w:iCs/>
          <w:u w:val="single"/>
        </w:rPr>
        <w:t xml:space="preserve">but </w:t>
      </w:r>
      <w:r w:rsidRPr="002D5579">
        <w:rPr>
          <w:rFonts w:cs="Calibri"/>
          <w:b/>
          <w:iCs/>
          <w:highlight w:val="green"/>
          <w:u w:val="single"/>
        </w:rPr>
        <w:t xml:space="preserve">within an activity they </w:t>
      </w:r>
      <w:r w:rsidRPr="002D5579">
        <w:rPr>
          <w:rFonts w:cs="Calibri"/>
          <w:b/>
          <w:iCs/>
          <w:u w:val="single"/>
        </w:rPr>
        <w:t xml:space="preserve">may have </w:t>
      </w:r>
      <w:r w:rsidRPr="002D5579">
        <w:rPr>
          <w:rFonts w:cs="Calibri"/>
          <w:b/>
          <w:iCs/>
          <w:highlight w:val="green"/>
          <w:u w:val="single"/>
        </w:rPr>
        <w:t xml:space="preserve">joined to escape it </w:t>
      </w:r>
      <w:r w:rsidRPr="002D5579">
        <w:rPr>
          <w:rFonts w:cs="Calibri"/>
          <w:b/>
          <w:iCs/>
          <w:u w:val="single"/>
        </w:rPr>
        <w:t>in the first place</w:t>
      </w:r>
      <w:r w:rsidRPr="002D5579">
        <w:rPr>
          <w:rFonts w:cs="Calibri"/>
          <w:sz w:val="16"/>
        </w:rPr>
        <w:t xml:space="preserve">. </w:t>
      </w:r>
      <w:r w:rsidRPr="002D5579">
        <w:rPr>
          <w:rFonts w:cs="Calibri"/>
          <w:b/>
          <w:iCs/>
          <w:u w:val="single"/>
        </w:rPr>
        <w:t xml:space="preserve">We are </w:t>
      </w:r>
      <w:r w:rsidRPr="002D5579">
        <w:rPr>
          <w:rFonts w:cs="Calibri"/>
          <w:b/>
          <w:iCs/>
          <w:highlight w:val="green"/>
          <w:u w:val="single"/>
        </w:rPr>
        <w:t xml:space="preserve">facing </w:t>
      </w:r>
      <w:r w:rsidRPr="00356B0A">
        <w:rPr>
          <w:rFonts w:cs="Calibri"/>
          <w:b/>
          <w:iCs/>
          <w:u w:val="single"/>
        </w:rPr>
        <w:t>more than a simple trend towards marginalization occurring in L</w:t>
      </w:r>
      <w:r w:rsidRPr="00356B0A">
        <w:rPr>
          <w:rFonts w:cs="Calibri"/>
          <w:sz w:val="16"/>
        </w:rPr>
        <w:t xml:space="preserve">incoln </w:t>
      </w:r>
      <w:r w:rsidRPr="00356B0A">
        <w:rPr>
          <w:rFonts w:cs="Calibri"/>
          <w:b/>
          <w:iCs/>
          <w:u w:val="single"/>
        </w:rPr>
        <w:t>D</w:t>
      </w:r>
      <w:r w:rsidRPr="00356B0A">
        <w:rPr>
          <w:rFonts w:cs="Calibri"/>
          <w:sz w:val="16"/>
        </w:rPr>
        <w:t xml:space="preserve">ouglas, </w:t>
      </w:r>
      <w:r w:rsidRPr="00356B0A">
        <w:rPr>
          <w:rFonts w:cs="Calibri"/>
          <w:b/>
          <w:iCs/>
          <w:u w:val="single"/>
        </w:rPr>
        <w:t xml:space="preserve">but </w:t>
      </w:r>
      <w:r w:rsidRPr="00356B0A">
        <w:rPr>
          <w:rFonts w:cs="Calibri"/>
          <w:b/>
          <w:iCs/>
          <w:highlight w:val="green"/>
          <w:u w:val="single"/>
        </w:rPr>
        <w:t>a c</w:t>
      </w:r>
      <w:r w:rsidRPr="002D5579">
        <w:rPr>
          <w:rFonts w:cs="Calibri"/>
          <w:b/>
          <w:iCs/>
          <w:highlight w:val="green"/>
          <w:u w:val="single"/>
        </w:rPr>
        <w:t xml:space="preserve">ulture of exclusion that locks minority participants out of </w:t>
      </w:r>
      <w:r w:rsidRPr="00356B0A">
        <w:rPr>
          <w:rFonts w:cs="Calibri"/>
          <w:b/>
          <w:iCs/>
          <w:u w:val="single"/>
        </w:rPr>
        <w:t xml:space="preserve">the ranks of </w:t>
      </w:r>
      <w:r w:rsidRPr="002D5579">
        <w:rPr>
          <w:rFonts w:cs="Calibri"/>
          <w:b/>
          <w:iCs/>
          <w:highlight w:val="green"/>
          <w:u w:val="single"/>
        </w:rPr>
        <w:t>competition</w:t>
      </w:r>
      <w:r w:rsidRPr="002D5579">
        <w:rPr>
          <w:rFonts w:cs="Calibri"/>
          <w:sz w:val="16"/>
        </w:rPr>
        <w:t xml:space="preserve">. It will be uncomfortable, it will be hard, and it will require continued effort but the necessary step in fixing this problem, like all problems, is the community as a whole admitting that such a problem with many “socially acceptable” choices exists in the first place. Like all systems of social control, </w:t>
      </w:r>
      <w:r w:rsidRPr="002D5579">
        <w:rPr>
          <w:rFonts w:cs="Calibri"/>
          <w:u w:val="single"/>
        </w:rPr>
        <w:t xml:space="preserve">the reality of </w:t>
      </w:r>
      <w:r w:rsidRPr="002D5579">
        <w:rPr>
          <w:rFonts w:cs="Calibri"/>
          <w:highlight w:val="green"/>
          <w:u w:val="single"/>
        </w:rPr>
        <w:t>racism in debate is constituted by</w:t>
      </w:r>
      <w:r w:rsidRPr="002D5579">
        <w:rPr>
          <w:rFonts w:cs="Calibri"/>
          <w:u w:val="single"/>
        </w:rPr>
        <w:t xml:space="preserve"> the </w:t>
      </w:r>
      <w:r w:rsidRPr="002D5579">
        <w:rPr>
          <w:rFonts w:cs="Calibri"/>
          <w:highlight w:val="green"/>
          <w:u w:val="single"/>
        </w:rPr>
        <w:t xml:space="preserve">singular choices </w:t>
      </w:r>
      <w:r w:rsidRPr="002D5579">
        <w:rPr>
          <w:rFonts w:cs="Calibri"/>
          <w:u w:val="single"/>
        </w:rPr>
        <w:t xml:space="preserve">that </w:t>
      </w:r>
      <w:r w:rsidRPr="002D5579">
        <w:rPr>
          <w:rFonts w:cs="Calibri"/>
          <w:highlight w:val="green"/>
          <w:u w:val="single"/>
        </w:rPr>
        <w:t>institutions, coaches, and students make</w:t>
      </w:r>
      <w:r w:rsidRPr="002D5579">
        <w:rPr>
          <w:rFonts w:cs="Calibri"/>
          <w:u w:val="single"/>
        </w:rPr>
        <w:t xml:space="preserve"> on a weekly basis</w:t>
      </w:r>
      <w:r w:rsidRPr="002D5579">
        <w:rPr>
          <w:rFonts w:cs="Calibri"/>
          <w:sz w:val="16"/>
        </w:rPr>
        <w:t xml:space="preserve">. I have watched countless rounds where </w:t>
      </w:r>
      <w:r w:rsidRPr="002D5579">
        <w:rPr>
          <w:rFonts w:cs="Calibri"/>
          <w:highlight w:val="green"/>
          <w:u w:val="single"/>
        </w:rPr>
        <w:t xml:space="preserve">competitors </w:t>
      </w:r>
      <w:r w:rsidRPr="002E34F0">
        <w:rPr>
          <w:rFonts w:cs="Calibri"/>
          <w:u w:val="single"/>
        </w:rPr>
        <w:t xml:space="preserve">attempt to </w:t>
      </w:r>
      <w:r w:rsidRPr="002D5579">
        <w:rPr>
          <w:rFonts w:cs="Calibri"/>
          <w:highlight w:val="green"/>
          <w:u w:val="single"/>
        </w:rPr>
        <w:t xml:space="preserve">win by rushing to </w:t>
      </w:r>
      <w:r w:rsidRPr="002D5579">
        <w:rPr>
          <w:rFonts w:cs="Calibri"/>
          <w:u w:val="single"/>
        </w:rPr>
        <w:t xml:space="preserve">abstractions to </w:t>
      </w:r>
      <w:r w:rsidRPr="002D5579">
        <w:rPr>
          <w:rFonts w:cs="Calibri"/>
          <w:highlight w:val="green"/>
          <w:u w:val="single"/>
        </w:rPr>
        <w:t xml:space="preserve">distance the conversation from the </w:t>
      </w:r>
      <w:r w:rsidRPr="005E6490">
        <w:rPr>
          <w:rFonts w:cs="Calibri"/>
          <w:b/>
          <w:bCs/>
          <w:highlight w:val="green"/>
          <w:u w:val="single"/>
        </w:rPr>
        <w:t>material reality</w:t>
      </w:r>
      <w:r w:rsidRPr="002D5579">
        <w:rPr>
          <w:rFonts w:cs="Calibri"/>
          <w:highlight w:val="green"/>
          <w:u w:val="single"/>
        </w:rPr>
        <w:t xml:space="preserve"> </w:t>
      </w:r>
      <w:r w:rsidRPr="00841C51">
        <w:rPr>
          <w:rFonts w:cs="Calibri"/>
          <w:u w:val="single"/>
        </w:rPr>
        <w:t xml:space="preserve">that </w:t>
      </w:r>
      <w:r w:rsidRPr="002D5579">
        <w:rPr>
          <w:rFonts w:cs="Calibri"/>
          <w:highlight w:val="green"/>
          <w:u w:val="single"/>
        </w:rPr>
        <w:t xml:space="preserve">black debaters </w:t>
      </w:r>
      <w:r w:rsidRPr="00841C51">
        <w:rPr>
          <w:rFonts w:cs="Calibri"/>
          <w:u w:val="single"/>
        </w:rPr>
        <w:t xml:space="preserve">are forced to </w:t>
      </w:r>
      <w:r w:rsidRPr="00841C51">
        <w:rPr>
          <w:rFonts w:cs="Calibri"/>
          <w:highlight w:val="green"/>
          <w:u w:val="single"/>
        </w:rPr>
        <w:t>deal with</w:t>
      </w:r>
      <w:r w:rsidRPr="002D5579">
        <w:rPr>
          <w:rFonts w:cs="Calibri"/>
          <w:u w:val="single"/>
        </w:rPr>
        <w:t xml:space="preserve"> every day</w:t>
      </w:r>
      <w:r w:rsidRPr="002D5579">
        <w:rPr>
          <w:rFonts w:cs="Calibri"/>
          <w:sz w:val="16"/>
        </w:rPr>
        <w:t xml:space="preserve">. One of the students I coached, who has since graduated after leaving debate, had an adult judge write out a ballot that concluded by “hypothetically” defending my student being lynched at the tournament. </w:t>
      </w:r>
      <w:r w:rsidRPr="002D5579">
        <w:rPr>
          <w:rFonts w:cs="Calibri"/>
          <w:highlight w:val="green"/>
          <w:u w:val="single"/>
        </w:rPr>
        <w:t>A</w:t>
      </w:r>
      <w:r w:rsidRPr="002D5579">
        <w:rPr>
          <w:rFonts w:cs="Calibri"/>
          <w:sz w:val="16"/>
        </w:rPr>
        <w:t xml:space="preserve">nother </w:t>
      </w:r>
      <w:r w:rsidRPr="002D5579">
        <w:rPr>
          <w:rFonts w:cs="Calibri"/>
          <w:highlight w:val="green"/>
          <w:u w:val="single"/>
        </w:rPr>
        <w:t xml:space="preserve">debate concluded with a young man defending </w:t>
      </w:r>
      <w:r w:rsidRPr="002D5579">
        <w:rPr>
          <w:rFonts w:cs="Calibri"/>
          <w:u w:val="single"/>
        </w:rPr>
        <w:t xml:space="preserve">that </w:t>
      </w:r>
      <w:r w:rsidRPr="002D5579">
        <w:rPr>
          <w:rFonts w:cs="Calibri"/>
          <w:highlight w:val="green"/>
          <w:u w:val="single"/>
        </w:rPr>
        <w:t>we can kill animals humanely, “just like we did that guy Troy Davis</w:t>
      </w:r>
      <w:r w:rsidRPr="002D5579">
        <w:rPr>
          <w:rFonts w:cs="Calibri"/>
          <w:sz w:val="16"/>
        </w:rPr>
        <w:t xml:space="preserve">”. Community norms would have competitors do intellectual gymnastics or make up rules to accuse black debaters of breaking to escape hard conversations but as someone who understands that experience, the only constructive strategy is to acknowledge the reality of the oppressed, engage the discussion from the perspective of authors who are black and brown, and then find strategies to deal with the issues at hand. </w:t>
      </w:r>
      <w:r w:rsidRPr="002D5579">
        <w:rPr>
          <w:rFonts w:cs="Calibri"/>
          <w:u w:val="single"/>
        </w:rPr>
        <w:t xml:space="preserve">It hurts to see competitive seasons come and go and have high school </w:t>
      </w:r>
      <w:r w:rsidRPr="002D5579">
        <w:rPr>
          <w:rFonts w:cs="Calibri"/>
          <w:highlight w:val="green"/>
          <w:u w:val="single"/>
        </w:rPr>
        <w:t xml:space="preserve">students and judges spew </w:t>
      </w:r>
      <w:r w:rsidRPr="002D5579">
        <w:rPr>
          <w:rFonts w:cs="Calibri"/>
          <w:u w:val="single"/>
        </w:rPr>
        <w:t xml:space="preserve">the same </w:t>
      </w:r>
      <w:r w:rsidRPr="002D5579">
        <w:rPr>
          <w:rFonts w:cs="Calibri"/>
          <w:highlight w:val="green"/>
          <w:u w:val="single"/>
        </w:rPr>
        <w:t xml:space="preserve">hateful things you </w:t>
      </w:r>
      <w:r w:rsidRPr="00BE3AB3">
        <w:rPr>
          <w:rFonts w:cs="Calibri"/>
          <w:u w:val="single"/>
        </w:rPr>
        <w:t xml:space="preserve">expect to </w:t>
      </w:r>
      <w:r w:rsidRPr="002D5579">
        <w:rPr>
          <w:rFonts w:cs="Calibri"/>
          <w:highlight w:val="green"/>
          <w:u w:val="single"/>
        </w:rPr>
        <w:t xml:space="preserve">hear </w:t>
      </w:r>
      <w:r w:rsidRPr="008F3EB1">
        <w:rPr>
          <w:rFonts w:cs="Calibri"/>
          <w:highlight w:val="green"/>
          <w:u w:val="single"/>
        </w:rPr>
        <w:t>at a</w:t>
      </w:r>
      <w:r w:rsidRPr="00BE3AB3">
        <w:rPr>
          <w:rFonts w:cs="Calibri"/>
          <w:u w:val="single"/>
        </w:rPr>
        <w:t xml:space="preserve"> </w:t>
      </w:r>
      <w:r w:rsidRPr="002D5579">
        <w:rPr>
          <w:rFonts w:cs="Calibri"/>
          <w:highlight w:val="green"/>
          <w:u w:val="single"/>
        </w:rPr>
        <w:t>Klan rally</w:t>
      </w:r>
      <w:r w:rsidRPr="002D5579">
        <w:rPr>
          <w:rFonts w:cs="Calibri"/>
          <w:b/>
          <w:iCs/>
          <w:highlight w:val="green"/>
          <w:u w:val="single"/>
        </w:rPr>
        <w:t>. A student should not</w:t>
      </w:r>
      <w:r w:rsidRPr="002D5579">
        <w:rPr>
          <w:rFonts w:cs="Calibri"/>
          <w:sz w:val="16"/>
        </w:rPr>
        <w:t xml:space="preserve">, when presenting an advocacy that aligns them with the oppressed, </w:t>
      </w:r>
      <w:r w:rsidRPr="002D5579">
        <w:rPr>
          <w:rFonts w:cs="Calibri"/>
          <w:b/>
          <w:iCs/>
          <w:highlight w:val="green"/>
          <w:u w:val="single"/>
        </w:rPr>
        <w:t>have to justify why oppression is bad</w:t>
      </w:r>
      <w:r w:rsidRPr="002D5579">
        <w:rPr>
          <w:rFonts w:cs="Calibri"/>
          <w:sz w:val="16"/>
        </w:rPr>
        <w:t xml:space="preserve">. </w:t>
      </w:r>
      <w:r w:rsidRPr="00810828">
        <w:rPr>
          <w:rFonts w:cs="Calibri"/>
          <w:highlight w:val="green"/>
          <w:u w:val="single"/>
        </w:rPr>
        <w:t>Debate is not just a game</w:t>
      </w:r>
      <w:r w:rsidRPr="002D5579">
        <w:rPr>
          <w:rFonts w:cs="Calibri"/>
          <w:u w:val="single"/>
        </w:rPr>
        <w:t>, but a learning environment with liberatory potential</w:t>
      </w:r>
      <w:r w:rsidRPr="002D5579">
        <w:rPr>
          <w:rFonts w:cs="Calibri"/>
          <w:sz w:val="16"/>
        </w:rPr>
        <w:t xml:space="preserve">. Even if the form debate gives to a conversation is not the same you would use to discuss race in general conversation with Bayard Rustin or Fannie Lou Hamer, that is not a reason we have to strip that conversation of its connection to a reality that black students cannot escape. </w:t>
      </w:r>
      <w:r w:rsidRPr="002D5579">
        <w:rPr>
          <w:rFonts w:cs="Calibri"/>
          <w:u w:val="single"/>
        </w:rPr>
        <w:t xml:space="preserve">Current </w:t>
      </w:r>
      <w:r w:rsidRPr="002D5579">
        <w:rPr>
          <w:rFonts w:cs="Calibri"/>
          <w:highlight w:val="green"/>
          <w:u w:val="single"/>
        </w:rPr>
        <w:t>coaches and competitors</w:t>
      </w:r>
      <w:r w:rsidRPr="002D5579">
        <w:rPr>
          <w:rFonts w:cs="Calibri"/>
          <w:sz w:val="16"/>
        </w:rPr>
        <w:t xml:space="preserve"> alike </w:t>
      </w:r>
      <w:r w:rsidRPr="002D5579">
        <w:rPr>
          <w:rFonts w:cs="Calibri"/>
          <w:highlight w:val="green"/>
          <w:u w:val="single"/>
        </w:rPr>
        <w:t>dismiss concerns of racism and exclusion, won’t teach</w:t>
      </w:r>
      <w:r w:rsidRPr="002D5579">
        <w:rPr>
          <w:rFonts w:cs="Calibri"/>
          <w:u w:val="single"/>
        </w:rPr>
        <w:t xml:space="preserve"> other students anything </w:t>
      </w:r>
      <w:r w:rsidRPr="002D5579">
        <w:rPr>
          <w:rFonts w:cs="Calibri"/>
          <w:highlight w:val="green"/>
          <w:u w:val="single"/>
        </w:rPr>
        <w:t>about identity in debate</w:t>
      </w:r>
      <w:r w:rsidRPr="002D5579">
        <w:rPr>
          <w:rFonts w:cs="Calibri"/>
          <w:u w:val="single"/>
        </w:rPr>
        <w:t xml:space="preserve"> other than how to shut down competitors who engage in alternative styles and discourses, </w:t>
      </w:r>
      <w:r w:rsidRPr="002D5579">
        <w:rPr>
          <w:rFonts w:cs="Calibri"/>
          <w:highlight w:val="green"/>
          <w:u w:val="single"/>
        </w:rPr>
        <w:t>and refuse to engage in</w:t>
      </w:r>
      <w:r w:rsidRPr="002D5579">
        <w:rPr>
          <w:rFonts w:cs="Calibri"/>
          <w:u w:val="single"/>
        </w:rPr>
        <w:t xml:space="preserve"> those </w:t>
      </w:r>
      <w:r w:rsidRPr="002D5579">
        <w:rPr>
          <w:rFonts w:cs="Calibri"/>
          <w:highlight w:val="green"/>
          <w:u w:val="single"/>
        </w:rPr>
        <w:t>discussions</w:t>
      </w:r>
      <w:r w:rsidRPr="002D5579">
        <w:rPr>
          <w:rFonts w:cs="Calibri"/>
          <w:u w:val="single"/>
        </w:rPr>
        <w:t xml:space="preserve"> even </w:t>
      </w:r>
      <w:r w:rsidRPr="002D5579">
        <w:rPr>
          <w:rFonts w:cs="Calibri"/>
          <w:b/>
          <w:iCs/>
          <w:highlight w:val="green"/>
          <w:u w:val="single"/>
        </w:rPr>
        <w:t>outside of a tournament</w:t>
      </w:r>
      <w:r w:rsidRPr="002D5579">
        <w:rPr>
          <w:rFonts w:cs="Calibri"/>
          <w:u w:val="single"/>
        </w:rPr>
        <w:t xml:space="preserve"> </w:t>
      </w:r>
      <w:r w:rsidRPr="002D5579">
        <w:rPr>
          <w:rFonts w:cs="Calibri"/>
          <w:sz w:val="16"/>
        </w:rPr>
        <w:t xml:space="preserve">setting. A conversation on privilege and identity was held at a debate institute I worked at this summer and just as any theorist of privilege would predict it was the heterosexual, white, male staff members that either failed to make an appearance or stay for the entire discussion. No matter how talented they are, we have to remember that the students we work with are still just high school aged children. If those </w:t>
      </w:r>
      <w:r w:rsidRPr="002D5579">
        <w:rPr>
          <w:rFonts w:cs="Calibri"/>
          <w:b/>
          <w:iCs/>
          <w:u w:val="single"/>
        </w:rPr>
        <w:t>who are responsible for participants and the creation of accessible norms won’t risk a better future for our community</w:t>
      </w:r>
      <w:r w:rsidRPr="002D5579">
        <w:rPr>
          <w:rFonts w:cs="Calibri"/>
          <w:b/>
          <w:iCs/>
          <w:highlight w:val="green"/>
          <w:u w:val="single"/>
        </w:rPr>
        <w:t>, it becomes harder to explain to students who look up to them why risking such an endeavor is necessary</w:t>
      </w:r>
      <w:r w:rsidRPr="002D5579">
        <w:rPr>
          <w:rFonts w:cs="Calibri"/>
          <w:sz w:val="16"/>
        </w:rPr>
        <w:t xml:space="preserve">. As a student provided with the opportunity and privilege of participation by the Jersey Urban Debate League, I can remember plenty of tournaments in high school where the only black students at the tournament were individuals from my high school. It was a </w:t>
      </w:r>
      <w:proofErr w:type="gramStart"/>
      <w:r w:rsidRPr="002D5579">
        <w:rPr>
          <w:rFonts w:cs="Calibri"/>
          <w:sz w:val="16"/>
        </w:rPr>
        <w:t>world shattering</w:t>
      </w:r>
      <w:proofErr w:type="gramEnd"/>
      <w:r w:rsidRPr="002D5579">
        <w:rPr>
          <w:rFonts w:cs="Calibri"/>
          <w:sz w:val="16"/>
        </w:rPr>
        <w:t xml:space="preserve"> experience; no one spoke to us first and those we did approach didn’t have to acknowledge the fact that, every weekend, our failures and successes made us the representatives of black America in the minds of </w:t>
      </w:r>
      <w:r w:rsidRPr="002D5579">
        <w:rPr>
          <w:rFonts w:cs="Calibri"/>
          <w:sz w:val="16"/>
        </w:rPr>
        <w:lastRenderedPageBreak/>
        <w:t xml:space="preserve">students and judges that never had to freely associate with black people. The irony of participation for black students is that to understand your existence in an academic, usually white, space throws that very space into question. They are both told that joining debate will make you smarter, more personable, and better able to communicate; </w:t>
      </w:r>
      <w:proofErr w:type="gramStart"/>
      <w:r w:rsidRPr="002D5579">
        <w:rPr>
          <w:rFonts w:cs="Calibri"/>
          <w:sz w:val="16"/>
        </w:rPr>
        <w:t>however</w:t>
      </w:r>
      <w:proofErr w:type="gramEnd"/>
      <w:r w:rsidRPr="002D5579">
        <w:rPr>
          <w:rFonts w:cs="Calibri"/>
          <w:sz w:val="16"/>
        </w:rPr>
        <w:t xml:space="preserve"> those who are already there don’t speak to them, they don’t vote for them, and they don’t associate with them. The unanswered question, then, is “For which bodies does LD exist?” </w:t>
      </w:r>
      <w:r w:rsidRPr="002D5579">
        <w:rPr>
          <w:rFonts w:cs="Calibri"/>
          <w:b/>
          <w:iCs/>
          <w:highlight w:val="green"/>
          <w:u w:val="single"/>
        </w:rPr>
        <w:t xml:space="preserve">Continuing to parade LD under </w:t>
      </w:r>
      <w:r w:rsidRPr="008D1D4B">
        <w:rPr>
          <w:rFonts w:cs="Calibri"/>
          <w:b/>
          <w:iCs/>
          <w:u w:val="single"/>
        </w:rPr>
        <w:t xml:space="preserve">the guise of </w:t>
      </w:r>
      <w:r w:rsidRPr="002D5579">
        <w:rPr>
          <w:rFonts w:cs="Calibri"/>
          <w:b/>
          <w:iCs/>
          <w:highlight w:val="green"/>
          <w:u w:val="single"/>
        </w:rPr>
        <w:t>neutrality will reproduce the problem</w:t>
      </w:r>
      <w:r w:rsidRPr="002D5579">
        <w:rPr>
          <w:rFonts w:cs="Calibri"/>
          <w:b/>
          <w:iCs/>
          <w:u w:val="single"/>
        </w:rPr>
        <w:t xml:space="preserve"> at hand. </w:t>
      </w:r>
      <w:r w:rsidRPr="002D5579">
        <w:rPr>
          <w:rFonts w:cs="Calibri"/>
          <w:b/>
          <w:iCs/>
          <w:highlight w:val="green"/>
          <w:u w:val="single"/>
        </w:rPr>
        <w:t>Hiring practices, Judge Pref</w:t>
      </w:r>
      <w:r w:rsidRPr="002D5579">
        <w:rPr>
          <w:rFonts w:cs="Calibri"/>
          <w:b/>
          <w:iCs/>
          <w:u w:val="single"/>
        </w:rPr>
        <w:t xml:space="preserve">erences /Strike Sheets, </w:t>
      </w:r>
      <w:r w:rsidRPr="00B123EE">
        <w:rPr>
          <w:rFonts w:cs="Calibri"/>
          <w:b/>
          <w:iCs/>
          <w:u w:val="single"/>
        </w:rPr>
        <w:t xml:space="preserve">invitations to </w:t>
      </w:r>
      <w:r w:rsidRPr="002D5579">
        <w:rPr>
          <w:rFonts w:cs="Calibri"/>
          <w:b/>
          <w:iCs/>
          <w:highlight w:val="green"/>
          <w:u w:val="single"/>
        </w:rPr>
        <w:t xml:space="preserve">Round Robins, and who coaches don’t require their students to associate with all contribute </w:t>
      </w:r>
      <w:r w:rsidRPr="002D5579">
        <w:rPr>
          <w:rFonts w:cs="Calibri"/>
          <w:b/>
          <w:iCs/>
          <w:u w:val="single"/>
        </w:rPr>
        <w:t xml:space="preserve">to the problem at hand </w:t>
      </w:r>
      <w:r w:rsidRPr="002D5579">
        <w:rPr>
          <w:rFonts w:cs="Calibri"/>
          <w:b/>
          <w:iCs/>
          <w:highlight w:val="green"/>
          <w:u w:val="single"/>
        </w:rPr>
        <w:t>because they “accidentally” forget to include p</w:t>
      </w:r>
      <w:r w:rsidRPr="002D5579">
        <w:rPr>
          <w:rFonts w:cs="Calibri"/>
          <w:b/>
          <w:iCs/>
          <w:u w:val="single"/>
        </w:rPr>
        <w:t xml:space="preserve">eople </w:t>
      </w:r>
      <w:r w:rsidRPr="002D5579">
        <w:rPr>
          <w:rFonts w:cs="Calibri"/>
          <w:b/>
          <w:iCs/>
          <w:highlight w:val="green"/>
          <w:u w:val="single"/>
        </w:rPr>
        <w:t>o</w:t>
      </w:r>
      <w:r w:rsidRPr="002D5579">
        <w:rPr>
          <w:rFonts w:cs="Calibri"/>
          <w:b/>
          <w:iCs/>
          <w:u w:val="single"/>
        </w:rPr>
        <w:t xml:space="preserve">f </w:t>
      </w:r>
      <w:r w:rsidRPr="002D5579">
        <w:rPr>
          <w:rFonts w:cs="Calibri"/>
          <w:b/>
          <w:iCs/>
          <w:highlight w:val="green"/>
          <w:u w:val="single"/>
        </w:rPr>
        <w:t>c</w:t>
      </w:r>
      <w:r w:rsidRPr="002D5579">
        <w:rPr>
          <w:rFonts w:cs="Calibri"/>
          <w:b/>
          <w:iCs/>
          <w:u w:val="single"/>
        </w:rPr>
        <w:t>olor</w:t>
      </w:r>
      <w:r w:rsidRPr="002D5579">
        <w:rPr>
          <w:rFonts w:cs="Calibri"/>
          <w:sz w:val="16"/>
        </w:rPr>
        <w:t xml:space="preserve">. When only two major debate workshops bothered to hire anyone black to work with their students this summer it spoke to the reality of which bodies are seen as being competent enough to teach. </w:t>
      </w:r>
      <w:r w:rsidRPr="002D5579">
        <w:rPr>
          <w:rFonts w:cs="Calibri"/>
          <w:highlight w:val="green"/>
          <w:u w:val="single"/>
        </w:rPr>
        <w:t>Their skills as pedagogues</w:t>
      </w:r>
      <w:r w:rsidRPr="002D5579">
        <w:rPr>
          <w:rFonts w:cs="Calibri"/>
          <w:u w:val="single"/>
        </w:rPr>
        <w:t xml:space="preserve"> weren’t </w:t>
      </w:r>
      <w:r w:rsidRPr="002D5579">
        <w:rPr>
          <w:rFonts w:cs="Calibri"/>
          <w:highlight w:val="green"/>
          <w:u w:val="single"/>
        </w:rPr>
        <w:t>dismissed</w:t>
      </w:r>
      <w:r w:rsidRPr="002D5579">
        <w:rPr>
          <w:rFonts w:cs="Calibri"/>
          <w:u w:val="single"/>
        </w:rPr>
        <w:t xml:space="preserve"> because they aren’t qualified, but </w:t>
      </w:r>
      <w:r w:rsidRPr="002D5579">
        <w:rPr>
          <w:rFonts w:cs="Calibri"/>
          <w:highlight w:val="green"/>
          <w:u w:val="single"/>
        </w:rPr>
        <w:t xml:space="preserve">because they are </w:t>
      </w:r>
      <w:proofErr w:type="gramStart"/>
      <w:r w:rsidRPr="002D5579">
        <w:rPr>
          <w:rFonts w:cs="Calibri"/>
          <w:highlight w:val="green"/>
          <w:u w:val="single"/>
        </w:rPr>
        <w:t>black</w:t>
      </w:r>
      <w:r w:rsidRPr="002D5579">
        <w:rPr>
          <w:rFonts w:cs="Calibri"/>
          <w:sz w:val="16"/>
          <w:highlight w:val="green"/>
        </w:rPr>
        <w:t xml:space="preserve"> .</w:t>
      </w:r>
      <w:r w:rsidRPr="00BA633E">
        <w:rPr>
          <w:rFonts w:cs="Calibri"/>
          <w:b/>
          <w:iCs/>
          <w:u w:val="single"/>
        </w:rPr>
        <w:t>If</w:t>
      </w:r>
      <w:proofErr w:type="gramEnd"/>
      <w:r w:rsidRPr="00BA633E">
        <w:rPr>
          <w:rFonts w:cs="Calibri"/>
          <w:b/>
          <w:iCs/>
          <w:u w:val="single"/>
        </w:rPr>
        <w:t xml:space="preserve"> we are </w:t>
      </w:r>
      <w:r w:rsidRPr="002D5579">
        <w:rPr>
          <w:rFonts w:cs="Calibri"/>
          <w:b/>
          <w:iCs/>
          <w:highlight w:val="green"/>
          <w:u w:val="single"/>
        </w:rPr>
        <w:t>to confront structural discrimination against the black community, we can’t retreat to a defense of neutrality</w:t>
      </w:r>
      <w:r w:rsidRPr="002D5579">
        <w:rPr>
          <w:rFonts w:cs="Calibri"/>
          <w:sz w:val="16"/>
        </w:rPr>
        <w:t xml:space="preserve"> but have to </w:t>
      </w:r>
      <w:r w:rsidRPr="002D5579">
        <w:rPr>
          <w:rFonts w:cs="Calibri"/>
          <w:u w:val="single"/>
        </w:rPr>
        <w:t>take strides in addressing and ending the cycle of exclusion</w:t>
      </w:r>
      <w:r w:rsidRPr="002D5579">
        <w:rPr>
          <w:rFonts w:cs="Calibri"/>
          <w:sz w:val="16"/>
        </w:rPr>
        <w:t xml:space="preserve">. </w:t>
      </w:r>
      <w:r w:rsidRPr="00B364D1">
        <w:rPr>
          <w:rFonts w:cs="Calibri"/>
          <w:u w:val="single"/>
        </w:rPr>
        <w:t xml:space="preserve">If black students do not feel comfortable participating in </w:t>
      </w:r>
      <w:proofErr w:type="gramStart"/>
      <w:r w:rsidRPr="00B364D1">
        <w:rPr>
          <w:rFonts w:cs="Calibri"/>
          <w:u w:val="single"/>
        </w:rPr>
        <w:t>LD</w:t>
      </w:r>
      <w:proofErr w:type="gramEnd"/>
      <w:r w:rsidRPr="00B364D1">
        <w:rPr>
          <w:rFonts w:cs="Calibri"/>
          <w:u w:val="single"/>
        </w:rPr>
        <w:t xml:space="preserve"> they will lose out on the ability to judge, coach, or to force debate to deal with the truth of their perspectives</w:t>
      </w:r>
      <w:r w:rsidRPr="002D5579">
        <w:rPr>
          <w:rFonts w:cs="Calibri"/>
          <w:sz w:val="16"/>
        </w:rPr>
        <w:t>.</w:t>
      </w:r>
    </w:p>
    <w:p w14:paraId="07902A67" w14:textId="020F54E4" w:rsidR="00C24E70" w:rsidRDefault="00C24E70" w:rsidP="00713752">
      <w:pPr>
        <w:spacing w:after="0" w:line="240" w:lineRule="auto"/>
        <w:rPr>
          <w:rFonts w:cs="Calibri"/>
        </w:rPr>
      </w:pPr>
    </w:p>
    <w:p w14:paraId="1FB1C238" w14:textId="790E419F" w:rsidR="00C4361C" w:rsidRDefault="00C4361C" w:rsidP="00713752">
      <w:pPr>
        <w:pStyle w:val="Heading4"/>
        <w:spacing w:before="0" w:line="240" w:lineRule="auto"/>
        <w:rPr>
          <w:rFonts w:cs="Calibri"/>
        </w:rPr>
      </w:pPr>
      <w:r>
        <w:rPr>
          <w:rFonts w:cs="Calibri"/>
        </w:rPr>
        <w:t xml:space="preserve">It’s not just “out of round” it’s also in rounds. Anti-blackness is a lit base that has been in debate for 12-15 years now. </w:t>
      </w:r>
      <w:r w:rsidR="004C2B4D">
        <w:rPr>
          <w:rFonts w:cs="Calibri"/>
        </w:rPr>
        <w:t xml:space="preserve">People approach us a one homogenous blob but let me attempt to explain why reading </w:t>
      </w:r>
      <w:proofErr w:type="spellStart"/>
      <w:r w:rsidR="004C2B4D">
        <w:rPr>
          <w:rFonts w:cs="Calibri"/>
        </w:rPr>
        <w:t>Wilderson</w:t>
      </w:r>
      <w:proofErr w:type="spellEnd"/>
      <w:r w:rsidR="004C2B4D">
        <w:rPr>
          <w:rFonts w:cs="Calibri"/>
        </w:rPr>
        <w:t xml:space="preserve"> and Warren in the same 1nc might be kosher and I’m told I’m gatekeeping arguments. Let’s not get on the subject of k </w:t>
      </w:r>
      <w:proofErr w:type="spellStart"/>
      <w:r w:rsidR="004C2B4D">
        <w:rPr>
          <w:rFonts w:cs="Calibri"/>
        </w:rPr>
        <w:t>affs</w:t>
      </w:r>
      <w:proofErr w:type="spellEnd"/>
      <w:r w:rsidR="004C2B4D">
        <w:rPr>
          <w:rFonts w:cs="Calibri"/>
        </w:rPr>
        <w:t>; after all these years the best that people can come up with is “procedural fairness,” which is a not-so-nice way of saying “don’t vote for the Black alien.”</w:t>
      </w:r>
    </w:p>
    <w:p w14:paraId="0BF1B9D7" w14:textId="77777777" w:rsidR="00C4361C" w:rsidRPr="00C4361C" w:rsidRDefault="00C4361C" w:rsidP="00713752">
      <w:pPr>
        <w:spacing w:after="0" w:line="240" w:lineRule="auto"/>
      </w:pPr>
    </w:p>
    <w:p w14:paraId="6ED05129" w14:textId="2B5EECC1" w:rsidR="00AB6E77" w:rsidRDefault="0009009E" w:rsidP="00713752">
      <w:pPr>
        <w:pStyle w:val="Heading4"/>
        <w:spacing w:before="0" w:line="240" w:lineRule="auto"/>
        <w:rPr>
          <w:rFonts w:cs="Calibri"/>
        </w:rPr>
      </w:pPr>
      <w:r>
        <w:rPr>
          <w:rFonts w:cs="Calibri"/>
        </w:rPr>
        <w:t>In spite of it all we exist</w:t>
      </w:r>
      <w:r w:rsidR="00AB6E77">
        <w:rPr>
          <w:rFonts w:cs="Calibri"/>
        </w:rPr>
        <w:t>.</w:t>
      </w:r>
      <w:r>
        <w:rPr>
          <w:rFonts w:cs="Calibri"/>
        </w:rPr>
        <w:t xml:space="preserve"> Debaters like Q Robinson, a Black woman who won the NDT, and the team of Murphy/Nave who united the crown, both NDT and CEDA championships</w:t>
      </w:r>
      <w:r w:rsidR="00215CA0">
        <w:rPr>
          <w:rFonts w:cs="Calibri"/>
        </w:rPr>
        <w:t>, are the ones who paved the way for the current generation. Now some of the best LD minds in the country exist of Black people like Eli Smith and Chris Randall; both Black men who excel at debate IN SPITE OF the anti-blackness that permeates it.</w:t>
      </w:r>
    </w:p>
    <w:p w14:paraId="30ED5C6F" w14:textId="77777777" w:rsidR="00AB6E77" w:rsidRPr="00AB6E77" w:rsidRDefault="00AB6E77" w:rsidP="00713752">
      <w:pPr>
        <w:spacing w:after="0" w:line="240" w:lineRule="auto"/>
      </w:pPr>
    </w:p>
    <w:p w14:paraId="40B755C2" w14:textId="4DA945BD" w:rsidR="00C24E70" w:rsidRPr="00874392" w:rsidRDefault="008A1E2D" w:rsidP="00713752">
      <w:pPr>
        <w:pStyle w:val="Heading4"/>
        <w:spacing w:before="0" w:line="240" w:lineRule="auto"/>
        <w:rPr>
          <w:rFonts w:cs="Calibri"/>
        </w:rPr>
      </w:pPr>
      <w:r>
        <w:rPr>
          <w:rFonts w:cs="Calibri"/>
        </w:rPr>
        <w:t>Black</w:t>
      </w:r>
      <w:r w:rsidR="00C24E70" w:rsidRPr="00874392">
        <w:rPr>
          <w:rFonts w:cs="Calibri"/>
        </w:rPr>
        <w:t xml:space="preserve"> death is the premium that </w:t>
      </w:r>
      <w:r w:rsidR="00C24E70">
        <w:rPr>
          <w:rFonts w:cs="Calibri"/>
        </w:rPr>
        <w:t>e</w:t>
      </w:r>
      <w:r w:rsidR="00C24E70" w:rsidRPr="00874392">
        <w:rPr>
          <w:rFonts w:cs="Calibri"/>
        </w:rPr>
        <w:t>nsures white humanity</w:t>
      </w:r>
      <w:r w:rsidR="00EA710A">
        <w:rPr>
          <w:rFonts w:cs="Calibri"/>
        </w:rPr>
        <w:t xml:space="preserve">, and debate itself, </w:t>
      </w:r>
      <w:r w:rsidR="00C24E70" w:rsidRPr="00874392">
        <w:rPr>
          <w:rFonts w:cs="Calibri"/>
        </w:rPr>
        <w:t>—putting faith in institutional reformism is a</w:t>
      </w:r>
      <w:r w:rsidR="00C24E70">
        <w:rPr>
          <w:rFonts w:cs="Calibri"/>
        </w:rPr>
        <w:t xml:space="preserve"> </w:t>
      </w:r>
      <w:r w:rsidR="00C24E70" w:rsidRPr="00874392">
        <w:rPr>
          <w:rFonts w:cs="Calibri"/>
        </w:rPr>
        <w:t>dream narrative that legitimizes broader health crises for black people—state sanctioned violence is a constant threat to the existence of blackness</w:t>
      </w:r>
    </w:p>
    <w:p w14:paraId="5461D0FC" w14:textId="77777777" w:rsidR="00C24E70" w:rsidRPr="00874392" w:rsidRDefault="00C24E70" w:rsidP="00713752">
      <w:pPr>
        <w:spacing w:after="0" w:line="240" w:lineRule="auto"/>
        <w:rPr>
          <w:rFonts w:cs="Calibri"/>
          <w:sz w:val="18"/>
        </w:rPr>
      </w:pPr>
      <w:r w:rsidRPr="00874392">
        <w:rPr>
          <w:rStyle w:val="Style13ptBold"/>
          <w:rFonts w:cs="Calibri"/>
        </w:rPr>
        <w:t>Sharpe</w:t>
      </w:r>
      <w:r w:rsidRPr="00874392">
        <w:rPr>
          <w:rFonts w:cs="Calibri"/>
        </w:rPr>
        <w:t xml:space="preserve"> 20</w:t>
      </w:r>
      <w:r w:rsidRPr="00874392">
        <w:rPr>
          <w:rStyle w:val="Style13ptBold"/>
          <w:rFonts w:cs="Calibri"/>
        </w:rPr>
        <w:t>16</w:t>
      </w:r>
      <w:r w:rsidRPr="00874392">
        <w:rPr>
          <w:rFonts w:cs="Calibri"/>
        </w:rPr>
        <w:t xml:space="preserve"> </w:t>
      </w:r>
      <w:r w:rsidRPr="00874392">
        <w:rPr>
          <w:rFonts w:cs="Calibri"/>
          <w:sz w:val="18"/>
        </w:rPr>
        <w:t>– Christina Sharpe is Associate Professor of English at Tufts University (</w:t>
      </w:r>
      <w:r w:rsidRPr="00874392">
        <w:rPr>
          <w:rFonts w:cs="Calibri"/>
          <w:i/>
          <w:sz w:val="18"/>
        </w:rPr>
        <w:t>In the Wake: On Blackness and Being</w:t>
      </w:r>
      <w:r w:rsidRPr="00874392">
        <w:rPr>
          <w:rFonts w:cs="Calibri"/>
          <w:sz w:val="18"/>
        </w:rPr>
        <w:t xml:space="preserve"> pp 213-218) </w:t>
      </w:r>
      <w:proofErr w:type="spellStart"/>
      <w:r w:rsidRPr="00874392">
        <w:rPr>
          <w:rFonts w:cs="Calibri"/>
          <w:sz w:val="18"/>
        </w:rPr>
        <w:t>bhb</w:t>
      </w:r>
      <w:proofErr w:type="spellEnd"/>
    </w:p>
    <w:p w14:paraId="479B47C3" w14:textId="77777777" w:rsidR="00C24E70" w:rsidRPr="00874392" w:rsidRDefault="00C24E70" w:rsidP="00713752">
      <w:pPr>
        <w:spacing w:after="0" w:line="240" w:lineRule="auto"/>
        <w:rPr>
          <w:rFonts w:cs="Calibri"/>
          <w:sz w:val="18"/>
        </w:rPr>
      </w:pPr>
    </w:p>
    <w:p w14:paraId="2B1CD31E" w14:textId="77777777" w:rsidR="00C24E70" w:rsidRPr="00874392" w:rsidRDefault="00C24E70" w:rsidP="00713752">
      <w:pPr>
        <w:spacing w:after="0" w:line="240" w:lineRule="auto"/>
        <w:rPr>
          <w:rFonts w:cs="Calibri"/>
          <w:sz w:val="16"/>
        </w:rPr>
      </w:pPr>
      <w:r w:rsidRPr="00874392">
        <w:rPr>
          <w:rFonts w:cs="Calibri"/>
          <w:sz w:val="16"/>
        </w:rPr>
        <w:t xml:space="preserve">Again, when </w:t>
      </w:r>
      <w:proofErr w:type="spellStart"/>
      <w:r w:rsidRPr="00874392">
        <w:rPr>
          <w:rFonts w:cs="Calibri"/>
          <w:sz w:val="16"/>
        </w:rPr>
        <w:t>NourbeSe</w:t>
      </w:r>
      <w:proofErr w:type="spellEnd"/>
      <w:r w:rsidRPr="00874392">
        <w:rPr>
          <w:rFonts w:cs="Calibri"/>
          <w:sz w:val="16"/>
        </w:rPr>
        <w:t xml:space="preserve"> Philip asks in the Notanda to </w:t>
      </w:r>
      <w:proofErr w:type="spellStart"/>
      <w:r w:rsidRPr="00874392">
        <w:rPr>
          <w:rFonts w:cs="Calibri"/>
          <w:sz w:val="16"/>
        </w:rPr>
        <w:t>Zong</w:t>
      </w:r>
      <w:proofErr w:type="spellEnd"/>
      <w:r w:rsidRPr="00874392">
        <w:rPr>
          <w:rFonts w:cs="Calibri"/>
          <w:sz w:val="16"/>
        </w:rPr>
        <w:t xml:space="preserve">! “What is the word for bringing bodies back from water? From a ‘liquid grave’?” (Philip 2008, 202), the word she arrives at is </w:t>
      </w:r>
      <w:proofErr w:type="spellStart"/>
      <w:r w:rsidRPr="00874392">
        <w:rPr>
          <w:rFonts w:cs="Calibri"/>
          <w:sz w:val="16"/>
        </w:rPr>
        <w:t>exaqua</w:t>
      </w:r>
      <w:proofErr w:type="spellEnd"/>
      <w:r w:rsidRPr="00874392">
        <w:rPr>
          <w:rFonts w:cs="Calibri"/>
          <w:sz w:val="16"/>
        </w:rPr>
        <w:t xml:space="preserve">. And </w:t>
      </w:r>
      <w:proofErr w:type="gramStart"/>
      <w:r w:rsidRPr="00874392">
        <w:rPr>
          <w:rFonts w:cs="Calibri"/>
          <w:sz w:val="16"/>
        </w:rPr>
        <w:t>so</w:t>
      </w:r>
      <w:proofErr w:type="gramEnd"/>
      <w:r w:rsidRPr="00874392">
        <w:rPr>
          <w:rFonts w:cs="Calibri"/>
          <w:sz w:val="16"/>
        </w:rPr>
        <w:t xml:space="preserve"> we ask yet again: </w:t>
      </w:r>
      <w:r w:rsidRPr="00874392">
        <w:rPr>
          <w:rStyle w:val="StyleUnderline"/>
          <w:rFonts w:cs="Calibri"/>
          <w:highlight w:val="green"/>
        </w:rPr>
        <w:t>What would it mean to</w:t>
      </w:r>
      <w:r w:rsidRPr="00874392">
        <w:rPr>
          <w:rStyle w:val="StyleUnderline"/>
          <w:rFonts w:cs="Calibri"/>
        </w:rPr>
        <w:t xml:space="preserve"> stay safe and to </w:t>
      </w:r>
      <w:r w:rsidRPr="00874392">
        <w:rPr>
          <w:rStyle w:val="StyleUnderline"/>
          <w:rFonts w:cs="Calibri"/>
          <w:highlight w:val="green"/>
        </w:rPr>
        <w:t>defend the dead</w:t>
      </w:r>
      <w:r w:rsidRPr="00874392">
        <w:rPr>
          <w:rStyle w:val="StyleUnderline"/>
          <w:rFonts w:cs="Calibri"/>
        </w:rPr>
        <w:t>—our “</w:t>
      </w:r>
      <w:proofErr w:type="spellStart"/>
      <w:r w:rsidRPr="00874392">
        <w:rPr>
          <w:rStyle w:val="StyleUnderline"/>
          <w:rFonts w:cs="Calibri"/>
        </w:rPr>
        <w:t>impenitential</w:t>
      </w:r>
      <w:proofErr w:type="spellEnd"/>
      <w:r w:rsidRPr="00874392">
        <w:rPr>
          <w:rStyle w:val="StyleUnderline"/>
          <w:rFonts w:cs="Calibri"/>
        </w:rPr>
        <w:t xml:space="preserve"> ancestors”; </w:t>
      </w:r>
      <w:r w:rsidRPr="00874392">
        <w:rPr>
          <w:rStyle w:val="StyleUnderline"/>
          <w:rFonts w:cs="Calibri"/>
          <w:highlight w:val="green"/>
        </w:rPr>
        <w:t xml:space="preserve">those who are </w:t>
      </w:r>
      <w:r w:rsidRPr="00874392">
        <w:rPr>
          <w:rStyle w:val="Emphasis"/>
          <w:rFonts w:cs="Calibri"/>
          <w:highlight w:val="green"/>
        </w:rPr>
        <w:t xml:space="preserve">actually dead </w:t>
      </w:r>
      <w:r w:rsidRPr="00874392">
        <w:rPr>
          <w:rStyle w:val="StyleUnderline"/>
          <w:rFonts w:cs="Calibri"/>
          <w:highlight w:val="green"/>
        </w:rPr>
        <w:t xml:space="preserve">and those whom the </w:t>
      </w:r>
      <w:r w:rsidRPr="00874392">
        <w:rPr>
          <w:rStyle w:val="Emphasis"/>
          <w:rFonts w:cs="Calibri"/>
          <w:highlight w:val="green"/>
        </w:rPr>
        <w:t>state refuses to grant life</w:t>
      </w:r>
      <w:r w:rsidRPr="00874392">
        <w:rPr>
          <w:rStyle w:val="StyleUnderline"/>
          <w:rFonts w:cs="Calibri"/>
          <w:highlight w:val="green"/>
        </w:rPr>
        <w:t xml:space="preserve">; those whom the </w:t>
      </w:r>
      <w:r w:rsidRPr="00874392">
        <w:rPr>
          <w:rStyle w:val="Emphasis"/>
          <w:rFonts w:cs="Calibri"/>
          <w:highlight w:val="green"/>
        </w:rPr>
        <w:t>state persists in choking the life out of?</w:t>
      </w:r>
      <w:r w:rsidRPr="00874392">
        <w:rPr>
          <w:rStyle w:val="StyleUnderline"/>
          <w:rFonts w:cs="Calibri"/>
        </w:rPr>
        <w:t xml:space="preserve"> I’ve been thinking a lot about </w:t>
      </w:r>
      <w:r w:rsidRPr="00874392">
        <w:rPr>
          <w:rStyle w:val="Emphasis"/>
          <w:rFonts w:cs="Calibri"/>
        </w:rPr>
        <w:t>aspiration</w:t>
      </w:r>
      <w:r w:rsidRPr="00874392">
        <w:rPr>
          <w:rStyle w:val="StyleUnderline"/>
          <w:rFonts w:cs="Calibri"/>
        </w:rPr>
        <w:t>. Not in the conventional sense</w:t>
      </w:r>
      <w:r w:rsidRPr="00874392">
        <w:rPr>
          <w:rFonts w:cs="Calibri"/>
          <w:sz w:val="16"/>
        </w:rPr>
        <w:t xml:space="preserve">. Or at least not in the sense that may most readily come to mind in which aspiration is </w:t>
      </w:r>
      <w:r w:rsidRPr="00874392">
        <w:rPr>
          <w:rStyle w:val="StyleUnderline"/>
          <w:rFonts w:cs="Calibri"/>
        </w:rPr>
        <w:t>tied to opportunity</w:t>
      </w:r>
      <w:r w:rsidRPr="00874392">
        <w:rPr>
          <w:rFonts w:cs="Calibri"/>
          <w:sz w:val="16"/>
        </w:rPr>
        <w:t xml:space="preserve">—that connection to the door of no return and the ship and the shipping is never far away— and tied to class movement. Tied as well, </w:t>
      </w:r>
      <w:r w:rsidRPr="00874392">
        <w:rPr>
          <w:rStyle w:val="StyleUnderline"/>
          <w:rFonts w:cs="Calibri"/>
        </w:rPr>
        <w:t xml:space="preserve">in the United States to some articulation of that deadly occlusion that is continually reanimated and called the American </w:t>
      </w:r>
      <w:r w:rsidRPr="00874392">
        <w:rPr>
          <w:rStyle w:val="StyleUnderline"/>
          <w:rFonts w:cs="Calibri"/>
        </w:rPr>
        <w:lastRenderedPageBreak/>
        <w:t>Dream. (</w:t>
      </w:r>
      <w:r w:rsidRPr="00874392">
        <w:rPr>
          <w:rStyle w:val="StyleUnderline"/>
          <w:rFonts w:cs="Calibri"/>
          <w:highlight w:val="green"/>
        </w:rPr>
        <w:t>This American Dream stands counterpoised to</w:t>
      </w:r>
      <w:r w:rsidRPr="00874392">
        <w:rPr>
          <w:rStyle w:val="StyleUnderline"/>
          <w:rFonts w:cs="Calibri"/>
        </w:rPr>
        <w:t xml:space="preserve"> </w:t>
      </w:r>
      <w:r w:rsidRPr="00874392">
        <w:rPr>
          <w:rFonts w:cs="Calibri"/>
          <w:sz w:val="16"/>
        </w:rPr>
        <w:t xml:space="preserve">the dream of and in Brathwaite’s Dream Stories and </w:t>
      </w:r>
      <w:r w:rsidRPr="00874392">
        <w:rPr>
          <w:rStyle w:val="StyleUnderline"/>
          <w:rFonts w:cs="Calibri"/>
        </w:rPr>
        <w:t>“</w:t>
      </w:r>
      <w:r w:rsidRPr="00874392">
        <w:rPr>
          <w:rStyle w:val="StyleUnderline"/>
          <w:rFonts w:cs="Calibri"/>
          <w:highlight w:val="green"/>
        </w:rPr>
        <w:t>Dream Haiti.” To dream Haiti</w:t>
      </w:r>
      <w:r w:rsidRPr="00874392">
        <w:rPr>
          <w:rStyle w:val="StyleUnderline"/>
          <w:rFonts w:cs="Calibri"/>
        </w:rPr>
        <w:t xml:space="preserve"> is an entirely different enterprise all together. It </w:t>
      </w:r>
      <w:r w:rsidRPr="00874392">
        <w:rPr>
          <w:rStyle w:val="StyleUnderline"/>
          <w:rFonts w:cs="Calibri"/>
          <w:highlight w:val="green"/>
        </w:rPr>
        <w:t xml:space="preserve">is to </w:t>
      </w:r>
      <w:r w:rsidRPr="00874392">
        <w:rPr>
          <w:rStyle w:val="Emphasis"/>
          <w:rFonts w:cs="Calibri"/>
          <w:highlight w:val="green"/>
        </w:rPr>
        <w:t>enter and inhabit the dream and reality of revolution</w:t>
      </w:r>
      <w:r w:rsidRPr="00874392">
        <w:rPr>
          <w:rStyle w:val="Emphasis"/>
          <w:rFonts w:cs="Calibri"/>
        </w:rPr>
        <w:t>.</w:t>
      </w:r>
      <w:r w:rsidRPr="00874392">
        <w:rPr>
          <w:rStyle w:val="StyleUnderline"/>
          <w:rFonts w:cs="Calibri"/>
        </w:rPr>
        <w:t>) I’ve been thinking about what it takes</w:t>
      </w:r>
      <w:r w:rsidRPr="00874392">
        <w:rPr>
          <w:rFonts w:cs="Calibri"/>
          <w:sz w:val="16"/>
        </w:rPr>
        <w:t xml:space="preserve">, in the midst of the singularity, </w:t>
      </w:r>
      <w:r w:rsidRPr="00874392">
        <w:rPr>
          <w:rStyle w:val="StyleUnderline"/>
          <w:rFonts w:cs="Calibri"/>
        </w:rPr>
        <w:t>the virulent antiblackness everywhere and always remotivated, to keep breath in the Black body. What ruttier, internalized, is necessary now to do what I am calling wake work as aspiration, that keeping breath in the Black body?</w:t>
      </w:r>
      <w:r w:rsidRPr="00874392">
        <w:rPr>
          <w:rFonts w:cs="Calibri"/>
          <w:sz w:val="16"/>
        </w:rPr>
        <w:t xml:space="preserve"> I’ve been thinking aspiration in the complementary senses of the word: the withdrawal of fluid from the body and the taking in of foreign matter (usually fluid) into the lungs with the respiratory current, and as audible breath that accompanies or comprises a speech sound. Aspiration here, doubles, trebles in the same way that with the addition of an exclamation point, Philip transforms and breaks </w:t>
      </w:r>
      <w:proofErr w:type="spellStart"/>
      <w:r w:rsidRPr="00874392">
        <w:rPr>
          <w:rFonts w:cs="Calibri"/>
          <w:sz w:val="16"/>
        </w:rPr>
        <w:t>Zong</w:t>
      </w:r>
      <w:proofErr w:type="spellEnd"/>
      <w:r w:rsidRPr="00874392">
        <w:rPr>
          <w:rFonts w:cs="Calibri"/>
          <w:sz w:val="16"/>
        </w:rPr>
        <w:t xml:space="preserve"> from a proper name into </w:t>
      </w:r>
      <w:proofErr w:type="spellStart"/>
      <w:r w:rsidRPr="00874392">
        <w:rPr>
          <w:rFonts w:cs="Calibri"/>
          <w:sz w:val="16"/>
        </w:rPr>
        <w:t>Zong</w:t>
      </w:r>
      <w:proofErr w:type="spellEnd"/>
      <w:r w:rsidRPr="00874392">
        <w:rPr>
          <w:rFonts w:cs="Calibri"/>
          <w:sz w:val="16"/>
        </w:rPr>
        <w:t xml:space="preserve">! That exclamation point breaks the word into song/moan/chant/shout/breath. </w:t>
      </w:r>
      <w:r w:rsidRPr="00874392">
        <w:rPr>
          <w:rStyle w:val="StyleUnderline"/>
          <w:rFonts w:cs="Calibri"/>
        </w:rPr>
        <w:t xml:space="preserve">It is to the breath that I want to turn now. To the necessity of breath, to breathing space, to the </w:t>
      </w:r>
      <w:r w:rsidRPr="00874392">
        <w:rPr>
          <w:rStyle w:val="Emphasis"/>
          <w:rFonts w:cs="Calibri"/>
        </w:rPr>
        <w:t>breathtaking spaces in the wake in which we live</w:t>
      </w:r>
      <w:r w:rsidRPr="00874392">
        <w:rPr>
          <w:rFonts w:cs="Calibri"/>
          <w:sz w:val="16"/>
        </w:rPr>
        <w:t xml:space="preserve">; and to the ways we respond, “with wonder and admiration, you are still alive, like hydrogen, like oxygen” (Brand 2015). As Philip says, the pause in the poem, the breath, “is totally subversive in the face of the kind of broad-brush brutalizing where people just get reduced to Negro man, Negro woman, and ditto, ditto, ditto. You pay attention to one, and it is such an amazing act—and one that spills over to all the other dittos—paying attention and taking care with just the one. Because that’s all we can do is care one by one by one. And that’s why it was so important for me to name these lost souls in the footnotes to the early poems” (Saunders 2008a, 78). </w:t>
      </w:r>
      <w:r w:rsidRPr="00874392">
        <w:rPr>
          <w:rStyle w:val="StyleUnderline"/>
          <w:rFonts w:cs="Calibri"/>
        </w:rPr>
        <w:t xml:space="preserve">Breathlessness and the archive: the archives of breathlessness. The details accumulate in </w:t>
      </w:r>
      <w:proofErr w:type="spellStart"/>
      <w:r w:rsidRPr="00874392">
        <w:rPr>
          <w:rStyle w:val="StyleUnderline"/>
          <w:rFonts w:cs="Calibri"/>
        </w:rPr>
        <w:t>Zong</w:t>
      </w:r>
      <w:proofErr w:type="spellEnd"/>
      <w:r w:rsidRPr="00874392">
        <w:rPr>
          <w:rStyle w:val="StyleUnderline"/>
          <w:rFonts w:cs="Calibri"/>
        </w:rPr>
        <w:t xml:space="preserve">! and for us, what might it mean to </w:t>
      </w:r>
      <w:r w:rsidRPr="00874392">
        <w:rPr>
          <w:rStyle w:val="Emphasis"/>
          <w:rFonts w:cs="Calibri"/>
        </w:rPr>
        <w:t xml:space="preserve">attend to these archives? </w:t>
      </w:r>
      <w:r w:rsidRPr="00874392">
        <w:rPr>
          <w:rStyle w:val="StyleUnderline"/>
          <w:rFonts w:cs="Calibri"/>
        </w:rPr>
        <w:t xml:space="preserve">What might we </w:t>
      </w:r>
      <w:r w:rsidRPr="00874392">
        <w:rPr>
          <w:rStyle w:val="Emphasis"/>
          <w:rFonts w:cs="Calibri"/>
        </w:rPr>
        <w:t>discover in them?</w:t>
      </w:r>
      <w:r w:rsidRPr="00874392">
        <w:rPr>
          <w:rFonts w:cs="Calibri"/>
          <w:sz w:val="16"/>
        </w:rPr>
        <w:t xml:space="preserve"> </w:t>
      </w:r>
      <w:r w:rsidRPr="00874392">
        <w:rPr>
          <w:rStyle w:val="StyleUnderline"/>
          <w:rFonts w:cs="Calibri"/>
        </w:rPr>
        <w:t>In 1982, L</w:t>
      </w:r>
      <w:r w:rsidRPr="00874392">
        <w:rPr>
          <w:rFonts w:cs="Calibri"/>
          <w:sz w:val="16"/>
        </w:rPr>
        <w:t xml:space="preserve">os </w:t>
      </w:r>
      <w:r w:rsidRPr="00874392">
        <w:rPr>
          <w:rStyle w:val="StyleUnderline"/>
          <w:rFonts w:cs="Calibri"/>
        </w:rPr>
        <w:t>A</w:t>
      </w:r>
      <w:r w:rsidRPr="00874392">
        <w:rPr>
          <w:rFonts w:cs="Calibri"/>
          <w:sz w:val="16"/>
        </w:rPr>
        <w:t xml:space="preserve">ngeles </w:t>
      </w:r>
      <w:r w:rsidRPr="00874392">
        <w:rPr>
          <w:rStyle w:val="StyleUnderline"/>
          <w:rFonts w:cs="Calibri"/>
        </w:rPr>
        <w:t xml:space="preserve">police chief Daryl </w:t>
      </w:r>
      <w:r w:rsidRPr="00874392">
        <w:rPr>
          <w:rStyle w:val="StyleUnderline"/>
          <w:rFonts w:cs="Calibri"/>
          <w:highlight w:val="green"/>
        </w:rPr>
        <w:t xml:space="preserve">Gates </w:t>
      </w:r>
      <w:r w:rsidRPr="00874392">
        <w:rPr>
          <w:rStyle w:val="StyleUnderline"/>
          <w:rFonts w:cs="Calibri"/>
        </w:rPr>
        <w:t>“provoked an outcry</w:t>
      </w:r>
      <w:r w:rsidRPr="00874392">
        <w:rPr>
          <w:rFonts w:cs="Calibri"/>
          <w:sz w:val="16"/>
        </w:rPr>
        <w:t xml:space="preserve"> from civil rights advocates </w:t>
      </w:r>
      <w:r w:rsidRPr="00874392">
        <w:rPr>
          <w:rStyle w:val="StyleUnderline"/>
          <w:rFonts w:cs="Calibri"/>
        </w:rPr>
        <w:t xml:space="preserve">when he </w:t>
      </w:r>
      <w:r w:rsidRPr="00874392">
        <w:rPr>
          <w:rStyle w:val="StyleUnderline"/>
          <w:rFonts w:cs="Calibri"/>
          <w:highlight w:val="green"/>
        </w:rPr>
        <w:t>said</w:t>
      </w:r>
      <w:r w:rsidRPr="00874392">
        <w:rPr>
          <w:rStyle w:val="StyleUnderline"/>
          <w:rFonts w:cs="Calibri"/>
        </w:rPr>
        <w:t xml:space="preserve"> that </w:t>
      </w:r>
      <w:r w:rsidRPr="00874392">
        <w:rPr>
          <w:rStyle w:val="StyleUnderline"/>
          <w:rFonts w:cs="Calibri"/>
          <w:highlight w:val="green"/>
        </w:rPr>
        <w:t xml:space="preserve">blacks might be more likely to die from choke holds because their </w:t>
      </w:r>
      <w:r w:rsidRPr="00874392">
        <w:rPr>
          <w:rStyle w:val="Emphasis"/>
          <w:rFonts w:cs="Calibri"/>
          <w:highlight w:val="green"/>
        </w:rPr>
        <w:t>arteries do not open as fast</w:t>
      </w:r>
      <w:r w:rsidRPr="00874392">
        <w:rPr>
          <w:rStyle w:val="StyleUnderline"/>
          <w:rFonts w:cs="Calibri"/>
          <w:highlight w:val="green"/>
        </w:rPr>
        <w:t xml:space="preserve"> as arteries do on </w:t>
      </w:r>
      <w:r w:rsidRPr="00874392">
        <w:rPr>
          <w:rStyle w:val="Emphasis"/>
          <w:rFonts w:cs="Calibri"/>
          <w:highlight w:val="green"/>
        </w:rPr>
        <w:t>‘normal people.’</w:t>
      </w:r>
      <w:r w:rsidRPr="00874392">
        <w:rPr>
          <w:rStyle w:val="StyleUnderline"/>
          <w:rFonts w:cs="Calibri"/>
        </w:rPr>
        <w:t>”</w:t>
      </w:r>
      <w:r w:rsidRPr="00874392">
        <w:rPr>
          <w:rFonts w:cs="Calibri"/>
          <w:sz w:val="16"/>
        </w:rPr>
        <w:t xml:space="preserve">5 Nine years later, but only seven months </w:t>
      </w:r>
      <w:r w:rsidRPr="00874392">
        <w:rPr>
          <w:rStyle w:val="StyleUnderline"/>
          <w:rFonts w:cs="Calibri"/>
        </w:rPr>
        <w:t>after the</w:t>
      </w:r>
      <w:r w:rsidRPr="00874392">
        <w:rPr>
          <w:rFonts w:cs="Calibri"/>
          <w:sz w:val="16"/>
        </w:rPr>
        <w:t xml:space="preserve"> March 3, 1991, </w:t>
      </w:r>
      <w:r w:rsidRPr="00874392">
        <w:rPr>
          <w:rStyle w:val="StyleUnderline"/>
          <w:rFonts w:cs="Calibri"/>
        </w:rPr>
        <w:t>beating-almost-to-death of Rodney King</w:t>
      </w:r>
      <w:r w:rsidRPr="00874392">
        <w:rPr>
          <w:rFonts w:cs="Calibri"/>
          <w:sz w:val="16"/>
        </w:rPr>
        <w:t xml:space="preserve"> in which we marveled that he was still alive (“like hydrogen, like oxygen”), “some </w:t>
      </w:r>
      <w:r w:rsidRPr="00874392">
        <w:rPr>
          <w:rStyle w:val="StyleUnderline"/>
          <w:rFonts w:cs="Calibri"/>
        </w:rPr>
        <w:t>Police Department tactical experts</w:t>
      </w:r>
      <w:r w:rsidRPr="00874392">
        <w:rPr>
          <w:rFonts w:cs="Calibri"/>
          <w:sz w:val="16"/>
        </w:rPr>
        <w:t xml:space="preserve"> now </w:t>
      </w:r>
      <w:r w:rsidRPr="00874392">
        <w:rPr>
          <w:rStyle w:val="StyleUnderline"/>
          <w:rFonts w:cs="Calibri"/>
        </w:rPr>
        <w:t xml:space="preserve">see the videotape of officers striking Mr. King 56 times as an opportunity to convince the public the choke hold is actually </w:t>
      </w:r>
      <w:r w:rsidRPr="00874392">
        <w:rPr>
          <w:rStyle w:val="Emphasis"/>
          <w:rFonts w:cs="Calibri"/>
        </w:rPr>
        <w:t>safer</w:t>
      </w:r>
      <w:r w:rsidRPr="00874392">
        <w:rPr>
          <w:rStyle w:val="StyleUnderline"/>
          <w:rFonts w:cs="Calibri"/>
        </w:rPr>
        <w:t xml:space="preserve"> and a </w:t>
      </w:r>
      <w:r w:rsidRPr="00874392">
        <w:rPr>
          <w:rStyle w:val="Emphasis"/>
          <w:rFonts w:cs="Calibri"/>
        </w:rPr>
        <w:t>more humane</w:t>
      </w:r>
      <w:r w:rsidRPr="00874392">
        <w:rPr>
          <w:rStyle w:val="StyleUnderline"/>
          <w:rFonts w:cs="Calibri"/>
        </w:rPr>
        <w:t xml:space="preserve"> way to subdue suspects.”</w:t>
      </w:r>
      <w:r w:rsidRPr="00874392">
        <w:rPr>
          <w:rFonts w:cs="Calibri"/>
          <w:sz w:val="16"/>
        </w:rPr>
        <w:t>6 In New York City, though police chokeholds were banned for over two decades, “the Civilian Complaint Review Board has seen 1,128 chokehold cases over the last five-and-a-half years, and complaints about the practice ‘persist and appear to be increasing.’”7 I can’t breathe.” On July 17, 2014, Eric Garner was on the street in Staten Island when he was approached and stopped by an NYPD officer “on suspicion of selling loose, untaxed cigarettes.” Mr. Garner is (and I am reading/hearing echoes of Margaret Garner in all of this) approached by the NYPD, and he responds to the stop by saying, “For what? Every time you see me you want to mess with me. I’m tired of it. This stops today. What are you bothering me for</w:t>
      </w:r>
      <w:proofErr w:type="gramStart"/>
      <w:r w:rsidRPr="00874392">
        <w:rPr>
          <w:rFonts w:cs="Calibri"/>
          <w:sz w:val="16"/>
        </w:rPr>
        <w:t>. . . .</w:t>
      </w:r>
      <w:proofErr w:type="gramEnd"/>
      <w:r w:rsidRPr="00874392">
        <w:rPr>
          <w:rFonts w:cs="Calibri"/>
          <w:sz w:val="16"/>
        </w:rPr>
        <w:t xml:space="preserve"> I didn’t do nothing</w:t>
      </w:r>
      <w:proofErr w:type="gramStart"/>
      <w:r w:rsidRPr="00874392">
        <w:rPr>
          <w:rFonts w:cs="Calibri"/>
          <w:sz w:val="16"/>
        </w:rPr>
        <w:t>. . . .</w:t>
      </w:r>
      <w:proofErr w:type="gramEnd"/>
      <w:r w:rsidRPr="00874392">
        <w:rPr>
          <w:rFonts w:cs="Calibri"/>
          <w:sz w:val="16"/>
        </w:rPr>
        <w:t xml:space="preserve"> I’m just standing here. I did not sell nothing. Because every time you see me, you want to stop me, you harass me</w:t>
      </w:r>
      <w:proofErr w:type="gramStart"/>
      <w:r w:rsidRPr="00874392">
        <w:rPr>
          <w:rFonts w:cs="Calibri"/>
          <w:sz w:val="16"/>
        </w:rPr>
        <w:t>. . . .</w:t>
      </w:r>
      <w:proofErr w:type="gramEnd"/>
      <w:r w:rsidRPr="00874392">
        <w:rPr>
          <w:rFonts w:cs="Calibri"/>
          <w:sz w:val="16"/>
        </w:rPr>
        <w:t xml:space="preserve"> I’m minding my business, officer. I’m minding my business; please just leave me alone. I told you the last time, please just leave me alone.”8 Then two other officers approach Mr. Garner and he repeats his pleas not to be touched: “Don’t touch me, don’t touch me, please.” And then the first officer, Pantaleo, puts Mr. Garner in a chokehold and takes him down to the ground. </w:t>
      </w:r>
      <w:r w:rsidRPr="00874392">
        <w:rPr>
          <w:rStyle w:val="StyleUnderline"/>
          <w:rFonts w:cs="Calibri"/>
          <w:highlight w:val="green"/>
        </w:rPr>
        <w:t>Eleven times</w:t>
      </w:r>
      <w:r w:rsidRPr="00874392">
        <w:rPr>
          <w:rFonts w:cs="Calibri"/>
        </w:rPr>
        <w:t xml:space="preserve"> </w:t>
      </w:r>
      <w:r w:rsidRPr="00874392">
        <w:rPr>
          <w:rFonts w:cs="Calibri"/>
          <w:sz w:val="16"/>
        </w:rPr>
        <w:t xml:space="preserve">during this assault Mr. </w:t>
      </w:r>
      <w:r w:rsidRPr="00874392">
        <w:rPr>
          <w:rStyle w:val="StyleUnderline"/>
          <w:rFonts w:cs="Calibri"/>
          <w:highlight w:val="green"/>
        </w:rPr>
        <w:t>Garner says, “I can’t breathe</w:t>
      </w:r>
      <w:r w:rsidRPr="00874392">
        <w:rPr>
          <w:rStyle w:val="StyleUnderline"/>
          <w:rFonts w:cs="Calibri"/>
        </w:rPr>
        <w:t>,</w:t>
      </w:r>
      <w:r w:rsidRPr="00874392">
        <w:rPr>
          <w:rFonts w:cs="Calibri"/>
          <w:sz w:val="16"/>
        </w:rPr>
        <w:t xml:space="preserve"> I can’t breathe, I can’t breathe, I can’t breathe, I can’t breathe, I can’t breathe, I can’t breathe, I can’t breathe, I can’t breathe, I can’t breathe, I can’t breathe” </w:t>
      </w:r>
      <w:r w:rsidRPr="00874392">
        <w:rPr>
          <w:rStyle w:val="StyleUnderline"/>
          <w:rFonts w:cs="Calibri"/>
          <w:highlight w:val="green"/>
        </w:rPr>
        <w:t xml:space="preserve">until he stops </w:t>
      </w:r>
      <w:r w:rsidRPr="001C2D05">
        <w:rPr>
          <w:rStyle w:val="StyleUnderline"/>
          <w:rFonts w:cs="Calibri"/>
        </w:rPr>
        <w:t xml:space="preserve">breathing. And </w:t>
      </w:r>
      <w:r w:rsidRPr="00874392">
        <w:rPr>
          <w:rStyle w:val="StyleUnderline"/>
          <w:rFonts w:cs="Calibri"/>
          <w:highlight w:val="green"/>
        </w:rPr>
        <w:t xml:space="preserve">though paramedics </w:t>
      </w:r>
      <w:r w:rsidRPr="001C2D05">
        <w:rPr>
          <w:rStyle w:val="StyleUnderline"/>
          <w:rFonts w:cs="Calibri"/>
        </w:rPr>
        <w:t xml:space="preserve">have </w:t>
      </w:r>
      <w:r w:rsidRPr="00874392">
        <w:rPr>
          <w:rStyle w:val="StyleUnderline"/>
          <w:rFonts w:cs="Calibri"/>
          <w:highlight w:val="green"/>
        </w:rPr>
        <w:t xml:space="preserve">arrived </w:t>
      </w:r>
      <w:r w:rsidRPr="001C2D05">
        <w:rPr>
          <w:rStyle w:val="StyleUnderline"/>
          <w:rFonts w:cs="Calibri"/>
        </w:rPr>
        <w:t xml:space="preserve">on the scene, </w:t>
      </w:r>
      <w:r w:rsidRPr="00874392">
        <w:rPr>
          <w:rStyle w:val="StyleUnderline"/>
          <w:rFonts w:cs="Calibri"/>
          <w:highlight w:val="green"/>
        </w:rPr>
        <w:t xml:space="preserve">they </w:t>
      </w:r>
      <w:r w:rsidRPr="00874392">
        <w:rPr>
          <w:rStyle w:val="Emphasis"/>
          <w:rFonts w:cs="Calibri"/>
          <w:highlight w:val="green"/>
        </w:rPr>
        <w:t>give him no assistance.</w:t>
      </w:r>
      <w:r w:rsidRPr="00874392">
        <w:rPr>
          <w:rFonts w:cs="Calibri"/>
          <w:sz w:val="16"/>
          <w:highlight w:val="green"/>
        </w:rPr>
        <w:t xml:space="preserve"> </w:t>
      </w:r>
      <w:r w:rsidRPr="00874392">
        <w:rPr>
          <w:rStyle w:val="Emphasis"/>
          <w:rFonts w:cs="Calibri"/>
          <w:highlight w:val="green"/>
        </w:rPr>
        <w:t>No aspiration</w:t>
      </w:r>
      <w:r w:rsidRPr="00874392">
        <w:rPr>
          <w:rStyle w:val="Emphasis"/>
          <w:rFonts w:cs="Calibri"/>
        </w:rPr>
        <w:t>.</w:t>
      </w:r>
      <w:r w:rsidRPr="00874392">
        <w:rPr>
          <w:rFonts w:cs="Calibri"/>
        </w:rPr>
        <w:t xml:space="preserve"> </w:t>
      </w:r>
      <w:r w:rsidRPr="00874392">
        <w:rPr>
          <w:rStyle w:val="StyleUnderline"/>
          <w:rFonts w:cs="Calibri"/>
        </w:rPr>
        <w:t>The city medical examiner ruled Mr. Garner’s death a homicide, and</w:t>
      </w:r>
      <w:r w:rsidRPr="00874392">
        <w:rPr>
          <w:rFonts w:cs="Calibri"/>
        </w:rPr>
        <w:t xml:space="preserve"> </w:t>
      </w:r>
      <w:r w:rsidRPr="00874392">
        <w:rPr>
          <w:rFonts w:cs="Calibri"/>
          <w:sz w:val="16"/>
        </w:rPr>
        <w:t xml:space="preserve">despite audio and visual evidence, </w:t>
      </w:r>
      <w:r w:rsidRPr="00874392">
        <w:rPr>
          <w:rStyle w:val="StyleUnderline"/>
          <w:rFonts w:cs="Calibri"/>
        </w:rPr>
        <w:t xml:space="preserve">the NYPD maintains its claim that the cause of this murder </w:t>
      </w:r>
      <w:r w:rsidRPr="00874392">
        <w:rPr>
          <w:rFonts w:cs="Calibri"/>
          <w:sz w:val="16"/>
        </w:rPr>
        <w:t xml:space="preserve">(for which they will find no one, save Mr. Garner, responsible) </w:t>
      </w:r>
      <w:r w:rsidRPr="00874392">
        <w:rPr>
          <w:rStyle w:val="StyleUnderline"/>
          <w:rFonts w:cs="Calibri"/>
        </w:rPr>
        <w:t>was not a chokehold</w:t>
      </w:r>
      <w:r w:rsidRPr="00874392">
        <w:rPr>
          <w:rFonts w:cs="Calibri"/>
          <w:sz w:val="16"/>
        </w:rPr>
        <w:t xml:space="preserve">, and once again, Mr. Garner’s murderer was not indicted. </w:t>
      </w:r>
      <w:r w:rsidRPr="00874392">
        <w:rPr>
          <w:rStyle w:val="StyleUnderline"/>
          <w:rFonts w:cs="Calibri"/>
          <w:highlight w:val="green"/>
        </w:rPr>
        <w:t xml:space="preserve">The list of </w:t>
      </w:r>
      <w:proofErr w:type="spellStart"/>
      <w:r w:rsidRPr="00874392">
        <w:rPr>
          <w:rStyle w:val="StyleUnderline"/>
          <w:rFonts w:cs="Calibri"/>
          <w:highlight w:val="green"/>
        </w:rPr>
        <w:t>nonindictments</w:t>
      </w:r>
      <w:proofErr w:type="spellEnd"/>
      <w:r w:rsidRPr="00874392">
        <w:rPr>
          <w:rStyle w:val="StyleUnderline"/>
          <w:rFonts w:cs="Calibri"/>
          <w:highlight w:val="green"/>
        </w:rPr>
        <w:t xml:space="preserve"> in the wake of state murders of Black people continues to grow</w:t>
      </w:r>
      <w:r w:rsidRPr="00874392">
        <w:rPr>
          <w:rStyle w:val="StyleUnderline"/>
          <w:rFonts w:cs="Calibri"/>
        </w:rPr>
        <w:t xml:space="preserve">: Michael Brown, John Crawford, Aiyana Stanley-Jones, Sandra Bland, Jonathan Ferrell, Miriam Carey, Tamir Rice, </w:t>
      </w:r>
      <w:proofErr w:type="spellStart"/>
      <w:r w:rsidRPr="00874392">
        <w:rPr>
          <w:rStyle w:val="StyleUnderline"/>
          <w:rFonts w:cs="Calibri"/>
        </w:rPr>
        <w:t>Rekia</w:t>
      </w:r>
      <w:proofErr w:type="spellEnd"/>
      <w:r w:rsidRPr="00874392">
        <w:rPr>
          <w:rStyle w:val="StyleUnderline"/>
          <w:rFonts w:cs="Calibri"/>
        </w:rPr>
        <w:t xml:space="preserve"> Boyd, *.</w:t>
      </w:r>
      <w:r w:rsidRPr="00874392">
        <w:rPr>
          <w:rFonts w:cs="Calibri"/>
          <w:sz w:val="16"/>
        </w:rPr>
        <w:t xml:space="preserve"> Again, </w:t>
      </w:r>
      <w:r w:rsidRPr="00874392">
        <w:rPr>
          <w:rStyle w:val="StyleUnderline"/>
          <w:rFonts w:cs="Calibri"/>
          <w:highlight w:val="green"/>
        </w:rPr>
        <w:t xml:space="preserve">Black being appears in the space of the asterisked human as the </w:t>
      </w:r>
      <w:r w:rsidRPr="00874392">
        <w:rPr>
          <w:rStyle w:val="Emphasis"/>
          <w:rFonts w:cs="Calibri"/>
          <w:highlight w:val="green"/>
        </w:rPr>
        <w:t>insurance</w:t>
      </w:r>
      <w:r w:rsidRPr="00874392">
        <w:rPr>
          <w:rStyle w:val="StyleUnderline"/>
          <w:rFonts w:cs="Calibri"/>
          <w:highlight w:val="green"/>
        </w:rPr>
        <w:t xml:space="preserve"> for, as that which </w:t>
      </w:r>
      <w:r w:rsidRPr="00874392">
        <w:rPr>
          <w:rStyle w:val="Emphasis"/>
          <w:rFonts w:cs="Calibri"/>
          <w:highlight w:val="green"/>
        </w:rPr>
        <w:t>underwrites, white circulation as the human</w:t>
      </w:r>
      <w:r w:rsidRPr="00874392">
        <w:rPr>
          <w:rStyle w:val="StyleUnderline"/>
          <w:rFonts w:cs="Calibri"/>
          <w:highlight w:val="green"/>
        </w:rPr>
        <w:t>.</w:t>
      </w:r>
      <w:r w:rsidRPr="00874392">
        <w:rPr>
          <w:rFonts w:cs="Calibri"/>
          <w:sz w:val="16"/>
        </w:rPr>
        <w:t xml:space="preserve"> Always, </w:t>
      </w:r>
      <w:r w:rsidRPr="00874392">
        <w:rPr>
          <w:rStyle w:val="StyleUnderline"/>
          <w:rFonts w:cs="Calibri"/>
          <w:highlight w:val="green"/>
        </w:rPr>
        <w:t xml:space="preserve">Black being seems lodged between cargo and being. </w:t>
      </w:r>
      <w:r w:rsidRPr="00874392">
        <w:rPr>
          <w:rStyle w:val="Emphasis"/>
          <w:rFonts w:cs="Calibri"/>
        </w:rPr>
        <w:t>Wake: in the line of recoil of (a gun).</w:t>
      </w:r>
      <w:r w:rsidRPr="00874392">
        <w:rPr>
          <w:rFonts w:cs="Calibri"/>
        </w:rPr>
        <w:t xml:space="preserve"> </w:t>
      </w:r>
      <w:r w:rsidRPr="00874392">
        <w:rPr>
          <w:rStyle w:val="Emphasis"/>
          <w:rFonts w:cs="Calibri"/>
        </w:rPr>
        <w:t>Wake: the track left on the water’s surface by a ship.</w:t>
      </w:r>
      <w:r w:rsidRPr="00874392">
        <w:rPr>
          <w:rFonts w:cs="Calibri"/>
        </w:rPr>
        <w:t xml:space="preserve"> </w:t>
      </w:r>
      <w:r w:rsidRPr="00874392">
        <w:rPr>
          <w:rStyle w:val="Emphasis"/>
          <w:rFonts w:cs="Calibri"/>
        </w:rPr>
        <w:t xml:space="preserve">Wake: the watching of relatives and friends beside the body of the dead person. </w:t>
      </w:r>
      <w:r w:rsidRPr="00874392">
        <w:rPr>
          <w:rFonts w:cs="Calibri"/>
          <w:sz w:val="16"/>
        </w:rPr>
        <w:t xml:space="preserve">It was soon after Eric Garner’s murder on July 17, 2014, that the jury in the trial of Ted Wafer returned a verdict of guilty in the case of his murder of nineteen-year-old </w:t>
      </w:r>
      <w:proofErr w:type="spellStart"/>
      <w:r w:rsidRPr="00874392">
        <w:rPr>
          <w:rFonts w:cs="Calibri"/>
          <w:sz w:val="16"/>
        </w:rPr>
        <w:t>Renisha</w:t>
      </w:r>
      <w:proofErr w:type="spellEnd"/>
      <w:r w:rsidRPr="00874392">
        <w:rPr>
          <w:rFonts w:cs="Calibri"/>
          <w:sz w:val="16"/>
        </w:rPr>
        <w:t xml:space="preserve"> McBride.9 The previous July had seen the all-(</w:t>
      </w:r>
      <w:proofErr w:type="spellStart"/>
      <w:r w:rsidRPr="00874392">
        <w:rPr>
          <w:rFonts w:cs="Calibri"/>
          <w:sz w:val="16"/>
        </w:rPr>
        <w:t xml:space="preserve">non </w:t>
      </w:r>
      <w:proofErr w:type="gramStart"/>
      <w:r w:rsidRPr="00874392">
        <w:rPr>
          <w:rFonts w:cs="Calibri"/>
          <w:sz w:val="16"/>
        </w:rPr>
        <w:t>Black</w:t>
      </w:r>
      <w:proofErr w:type="spellEnd"/>
      <w:r w:rsidRPr="00874392">
        <w:rPr>
          <w:rFonts w:cs="Calibri"/>
          <w:sz w:val="16"/>
        </w:rPr>
        <w:t>)woman</w:t>
      </w:r>
      <w:proofErr w:type="gramEnd"/>
      <w:r w:rsidRPr="00874392">
        <w:rPr>
          <w:rFonts w:cs="Calibri"/>
          <w:sz w:val="16"/>
        </w:rPr>
        <w:t xml:space="preserve"> jury return a verdict of not guilty for George Zimmerman, the murderer of seventeen-year-old Trayvon Martin.10 The verdict in the Wafer trial brought, perhaps, a little breathing room before the next onslaught, the next intake of air, the held breath. In the weather of the wake, one cannot trust, support, or condone the state’s application of something they call justice, but one can only hold one’s breath for so long. </w:t>
      </w:r>
      <w:proofErr w:type="gramStart"/>
      <w:r w:rsidRPr="00874392">
        <w:rPr>
          <w:rFonts w:cs="Calibri"/>
          <w:sz w:val="16"/>
        </w:rPr>
        <w:t>“ ‘</w:t>
      </w:r>
      <w:proofErr w:type="gramEnd"/>
      <w:r w:rsidRPr="00874392">
        <w:rPr>
          <w:rFonts w:cs="Calibri"/>
          <w:sz w:val="16"/>
        </w:rPr>
        <w:t xml:space="preserve">We revolt simply because, for a variety of reasons, we can no longer breathe’” (Fanon [1970] 1994, 50). Day after day the stories arrive. Fifty people suffocated in the hold of a ship;11 three people suffocated in prison over the course of a weekend in the United States. To explicate Fanon, it is not the specifics of any one event or </w:t>
      </w:r>
      <w:r w:rsidRPr="00874392">
        <w:rPr>
          <w:rFonts w:cs="Calibri"/>
          <w:sz w:val="16"/>
        </w:rPr>
        <w:lastRenderedPageBreak/>
        <w:t xml:space="preserve">set of events that are endlessly repeatable and repeated, but the totality of the environments in which we struggle; the machines in which we live; what I am calling the weather. In an interview in the Atlantic about Breathing Race into the Machine, her book on racial science and the invention and use of the spirometer, the instrument that measures lung capacity, Lundy Braun says, </w:t>
      </w:r>
      <w:proofErr w:type="gramStart"/>
      <w:r w:rsidRPr="00874392">
        <w:rPr>
          <w:rStyle w:val="StyleUnderline"/>
          <w:rFonts w:cs="Calibri"/>
        </w:rPr>
        <w:t>In</w:t>
      </w:r>
      <w:proofErr w:type="gramEnd"/>
      <w:r w:rsidRPr="00874392">
        <w:rPr>
          <w:rStyle w:val="StyleUnderline"/>
          <w:rFonts w:cs="Calibri"/>
        </w:rPr>
        <w:t xml:space="preserve"> 1864</w:t>
      </w:r>
      <w:r w:rsidRPr="00874392">
        <w:rPr>
          <w:rFonts w:cs="Calibri"/>
          <w:sz w:val="16"/>
        </w:rPr>
        <w:t xml:space="preserve">, the year before the Civil War ended, </w:t>
      </w:r>
      <w:r w:rsidRPr="00874392">
        <w:rPr>
          <w:rStyle w:val="StyleUnderline"/>
          <w:rFonts w:cs="Calibri"/>
        </w:rPr>
        <w:t xml:space="preserve">a massive study was launched to quantify the bodies of Union soldiers. One key finding </w:t>
      </w:r>
      <w:r w:rsidRPr="00874392">
        <w:rPr>
          <w:rFonts w:cs="Calibri"/>
          <w:sz w:val="16"/>
        </w:rPr>
        <w:t xml:space="preserve">in what would become a 613-page report </w:t>
      </w:r>
      <w:r w:rsidRPr="00874392">
        <w:rPr>
          <w:rStyle w:val="StyleUnderline"/>
          <w:rFonts w:cs="Calibri"/>
        </w:rPr>
        <w:t>was that soldiers classified as “White” had a higher lung capacity than those labeled “Full Blacks” or “Mulattoes.” The study relied on the spirometer—a medical instrument that measures lung capacity. This device was previously used by plantation physicians to show that black slaves had weaker lungs than white citizens.</w:t>
      </w:r>
      <w:r w:rsidRPr="00874392">
        <w:rPr>
          <w:rFonts w:cs="Calibri"/>
          <w:sz w:val="16"/>
        </w:rPr>
        <w:t xml:space="preserve"> The Civil War study seemed to validate this view</w:t>
      </w:r>
      <w:r w:rsidRPr="00874392">
        <w:rPr>
          <w:rFonts w:cs="Calibri"/>
        </w:rPr>
        <w:t xml:space="preserve">. </w:t>
      </w:r>
      <w:r w:rsidRPr="00874392">
        <w:rPr>
          <w:rStyle w:val="StyleUnderline"/>
          <w:rFonts w:cs="Calibri"/>
        </w:rPr>
        <w:t xml:space="preserve">As early as </w:t>
      </w:r>
      <w:r w:rsidRPr="008B403F">
        <w:rPr>
          <w:rStyle w:val="StyleUnderline"/>
          <w:rFonts w:cs="Calibri"/>
          <w:highlight w:val="green"/>
        </w:rPr>
        <w:t>Thomas Jefferson’s Notes</w:t>
      </w:r>
      <w:r w:rsidRPr="00874392">
        <w:rPr>
          <w:rStyle w:val="StyleUnderline"/>
          <w:rFonts w:cs="Calibri"/>
        </w:rPr>
        <w:t xml:space="preserve"> on the State of Virginia, in which he </w:t>
      </w:r>
      <w:r w:rsidRPr="008B403F">
        <w:rPr>
          <w:rStyle w:val="StyleUnderline"/>
          <w:rFonts w:cs="Calibri"/>
          <w:highlight w:val="green"/>
        </w:rPr>
        <w:t>remarked on the dysfunction of</w:t>
      </w:r>
      <w:r w:rsidRPr="00874392">
        <w:rPr>
          <w:rStyle w:val="StyleUnderline"/>
          <w:rFonts w:cs="Calibri"/>
        </w:rPr>
        <w:t xml:space="preserve"> the “</w:t>
      </w:r>
      <w:r w:rsidRPr="008B403F">
        <w:rPr>
          <w:rStyle w:val="StyleUnderline"/>
          <w:rFonts w:cs="Calibri"/>
          <w:highlight w:val="green"/>
        </w:rPr>
        <w:t>pulmonary apparatus” of blacks</w:t>
      </w:r>
      <w:r w:rsidRPr="00874392">
        <w:rPr>
          <w:rStyle w:val="StyleUnderline"/>
          <w:rFonts w:cs="Calibri"/>
        </w:rPr>
        <w:t xml:space="preserve">, lungs were used as a marker of difference, </w:t>
      </w:r>
      <w:r w:rsidRPr="008B403F">
        <w:rPr>
          <w:rStyle w:val="StyleUnderline"/>
          <w:rFonts w:cs="Calibri"/>
          <w:highlight w:val="green"/>
        </w:rPr>
        <w:t>a sign that black bodies were fit for the field</w:t>
      </w:r>
      <w:r w:rsidRPr="00874392">
        <w:rPr>
          <w:rStyle w:val="StyleUnderline"/>
          <w:rFonts w:cs="Calibri"/>
        </w:rPr>
        <w:t xml:space="preserve"> and little else. (</w:t>
      </w:r>
      <w:r w:rsidRPr="008B403F">
        <w:rPr>
          <w:rStyle w:val="StyleUnderline"/>
          <w:rFonts w:cs="Calibri"/>
          <w:highlight w:val="green"/>
        </w:rPr>
        <w:t>Forced labor was</w:t>
      </w:r>
      <w:r w:rsidRPr="00874392">
        <w:rPr>
          <w:rStyle w:val="StyleUnderline"/>
          <w:rFonts w:cs="Calibri"/>
        </w:rPr>
        <w:t xml:space="preserve"> seen as </w:t>
      </w:r>
      <w:r w:rsidRPr="008B403F">
        <w:rPr>
          <w:rStyle w:val="StyleUnderline"/>
          <w:rFonts w:cs="Calibri"/>
          <w:highlight w:val="green"/>
        </w:rPr>
        <w:t>a way to “vitalize the blood</w:t>
      </w:r>
      <w:r w:rsidRPr="00874392">
        <w:rPr>
          <w:rStyle w:val="StyleUnderline"/>
          <w:rFonts w:cs="Calibri"/>
        </w:rPr>
        <w:t xml:space="preserve">” of flawed black physiology. By this logic, </w:t>
      </w:r>
      <w:r w:rsidRPr="008B403F">
        <w:rPr>
          <w:rStyle w:val="StyleUnderline"/>
          <w:rFonts w:cs="Calibri"/>
          <w:b/>
          <w:bCs/>
          <w:highlight w:val="green"/>
        </w:rPr>
        <w:t>slavery is what kept black bodies alive</w:t>
      </w:r>
      <w:r w:rsidRPr="00874392">
        <w:rPr>
          <w:rStyle w:val="StyleUnderline"/>
          <w:rFonts w:cs="Calibri"/>
        </w:rPr>
        <w:t>.)</w:t>
      </w:r>
      <w:r w:rsidRPr="00874392">
        <w:rPr>
          <w:rFonts w:cs="Calibri"/>
          <w:sz w:val="16"/>
        </w:rPr>
        <w:t xml:space="preserve"> (Braun and Shaban 2014) </w:t>
      </w:r>
      <w:r w:rsidRPr="00874392">
        <w:rPr>
          <w:rStyle w:val="StyleUnderline"/>
          <w:rFonts w:cs="Calibri"/>
        </w:rPr>
        <w:t>Daryl Gates and contemporary policing practices are the inheritors of the history of the spirometer that produced Black bodies as defective and monstrous</w:t>
      </w:r>
      <w:r w:rsidRPr="00874392">
        <w:rPr>
          <w:rFonts w:cs="Calibri"/>
          <w:sz w:val="16"/>
        </w:rPr>
        <w:t xml:space="preserve">. There is, too, a connection between the lungs and the weather: the supposedly transformative properties of breathing free air—that which throws off the mantle of slavery—and the transformative properties of being “free” to breathe fresh air. These discourses run through freedom narratives habitually. </w:t>
      </w:r>
      <w:r w:rsidRPr="00874392">
        <w:rPr>
          <w:rStyle w:val="StyleUnderline"/>
          <w:rFonts w:cs="Calibri"/>
        </w:rPr>
        <w:t xml:space="preserve">But who has access to freedom? Who can breathe free? Those narratives do not ameliorate this lack; </w:t>
      </w:r>
      <w:r w:rsidRPr="00816204">
        <w:rPr>
          <w:rStyle w:val="Emphasis"/>
          <w:rFonts w:cs="Calibri"/>
          <w:highlight w:val="green"/>
        </w:rPr>
        <w:t>this lack is the atmosphere of antiblackness</w:t>
      </w:r>
      <w:r w:rsidRPr="00874392">
        <w:rPr>
          <w:rStyle w:val="Emphasis"/>
          <w:rFonts w:cs="Calibri"/>
        </w:rPr>
        <w:t>.</w:t>
      </w:r>
      <w:r w:rsidRPr="00874392">
        <w:rPr>
          <w:rFonts w:cs="Calibri"/>
          <w:sz w:val="16"/>
        </w:rPr>
        <w:t xml:space="preserve"> Recall, too, that captive Africans were brought out of the hold, weather permitting, to put fresh air in their lungs and to be exercised. (Of course, this was about their value as cargo and not about the health of the captive Africans for themselves. This is being, property, for the other.) Weather monitoring was a major part of plantation management. Awareness of the ecological systems was necessary for the growth and cultivation of certain crops (growing seasons, yield, etc.) and for the life expectancy (or lack of) of the captive laboring population. We read, “Planters consistently recorded the weather in their work logs as part of the revolution in plantation accounting techniques” (Roberts 2013, 195). Weather determined local practices of working enslaved people, and those practices differed from plantation to plantation and from region to region. Some slave owners believed in working enslaved people harder in the rain, while under the same conditions other slave owners assigned the enslaved “lighter” tasks. Overall, though, enslaved people had very little respite from work even when plantation managers believed that work in the rain produced a miasma or “bad air.” One Jamaican planter reports “not a single day of work lost to weather over the course of two years” (Roberts 2013, 196). Regardless of the particular practices, relentless hard labor in the rain, in the sun, in damp and in dry, cutting cane, laying dung, hoeing, and weeding, all had deleterious and often deadly effects on the lungs and bodies of the enslaved. </w:t>
      </w:r>
      <w:r w:rsidRPr="00874392">
        <w:rPr>
          <w:rStyle w:val="StyleUnderline"/>
          <w:rFonts w:cs="Calibri"/>
        </w:rPr>
        <w:t xml:space="preserve">Slavery, then, simultaneously exhausted the lungs and bodies of the enslaved even as it was imagined and operationalized as that which kept breath in and vitalized the Black body. </w:t>
      </w:r>
      <w:r w:rsidRPr="00874392">
        <w:rPr>
          <w:rStyle w:val="StyleUnderline"/>
          <w:rFonts w:cs="Calibri"/>
          <w:highlight w:val="green"/>
        </w:rPr>
        <w:t>We</w:t>
      </w:r>
      <w:r w:rsidRPr="00874392">
        <w:rPr>
          <w:rStyle w:val="StyleUnderline"/>
          <w:rFonts w:cs="Calibri"/>
        </w:rPr>
        <w:t xml:space="preserve">, now, </w:t>
      </w:r>
      <w:r w:rsidRPr="00874392">
        <w:rPr>
          <w:rStyle w:val="StyleUnderline"/>
          <w:rFonts w:cs="Calibri"/>
          <w:highlight w:val="green"/>
        </w:rPr>
        <w:t>are</w:t>
      </w:r>
      <w:r w:rsidRPr="00874392">
        <w:rPr>
          <w:rStyle w:val="StyleUnderline"/>
          <w:rFonts w:cs="Calibri"/>
        </w:rPr>
        <w:t xml:space="preserve"> </w:t>
      </w:r>
      <w:r w:rsidRPr="00874392">
        <w:rPr>
          <w:rStyle w:val="Emphasis"/>
          <w:rFonts w:cs="Calibri"/>
          <w:highlight w:val="green"/>
        </w:rPr>
        <w:t>living in the wake of such pseudoscience</w:t>
      </w:r>
      <w:r w:rsidRPr="00874392">
        <w:rPr>
          <w:rStyle w:val="StyleUnderline"/>
          <w:rFonts w:cs="Calibri"/>
          <w:highlight w:val="green"/>
        </w:rPr>
        <w:t xml:space="preserve">, living the time when our labor is no longer necessary but </w:t>
      </w:r>
      <w:r w:rsidRPr="00874392">
        <w:rPr>
          <w:rStyle w:val="Emphasis"/>
          <w:rFonts w:cs="Calibri"/>
          <w:highlight w:val="green"/>
        </w:rPr>
        <w:t>our flesh</w:t>
      </w:r>
      <w:r w:rsidRPr="00874392">
        <w:rPr>
          <w:rStyle w:val="StyleUnderline"/>
          <w:rFonts w:cs="Calibri"/>
          <w:highlight w:val="green"/>
        </w:rPr>
        <w:t xml:space="preserve">, </w:t>
      </w:r>
      <w:r w:rsidRPr="00874392">
        <w:rPr>
          <w:rStyle w:val="Emphasis"/>
          <w:rFonts w:cs="Calibri"/>
          <w:highlight w:val="green"/>
        </w:rPr>
        <w:t>our bodies</w:t>
      </w:r>
      <w:r w:rsidRPr="00874392">
        <w:rPr>
          <w:rStyle w:val="StyleUnderline"/>
          <w:rFonts w:cs="Calibri"/>
          <w:highlight w:val="green"/>
        </w:rPr>
        <w:t xml:space="preserve">, are still the </w:t>
      </w:r>
      <w:r w:rsidRPr="00874392">
        <w:rPr>
          <w:rStyle w:val="Emphasis"/>
          <w:rFonts w:cs="Calibri"/>
          <w:highlight w:val="green"/>
        </w:rPr>
        <w:t>stuff out of which “democracy” is produced</w:t>
      </w:r>
      <w:r w:rsidRPr="00874392">
        <w:rPr>
          <w:rStyle w:val="Emphasis"/>
          <w:rFonts w:cs="Calibri"/>
        </w:rPr>
        <w:t>.</w:t>
      </w:r>
      <w:r w:rsidRPr="00874392">
        <w:rPr>
          <w:rFonts w:cs="Calibri"/>
        </w:rPr>
        <w:t xml:space="preserve"> </w:t>
      </w:r>
      <w:r w:rsidRPr="00874392">
        <w:rPr>
          <w:rFonts w:cs="Calibri"/>
          <w:sz w:val="16"/>
        </w:rPr>
        <w:t xml:space="preserve">Back to Fanon ([1970]1994, 50), who wrote in Toward the African Revolution, “There is not occupation of territory, on the one hand, and independence of persons on the other. It is the country as a whole, its history, its daily pulsation that are contested, disfigured . . . under these conditions; the individual’s breathing is an observed breathing. It is a combat breathing.” What is the word for keeping and putting breath back in the body? </w:t>
      </w:r>
      <w:r w:rsidRPr="00874392">
        <w:rPr>
          <w:rStyle w:val="StyleUnderline"/>
          <w:rFonts w:cs="Calibri"/>
        </w:rPr>
        <w:t>What is the word for how we must approach the archives of slavery</w:t>
      </w:r>
      <w:r w:rsidRPr="00874392">
        <w:rPr>
          <w:rFonts w:cs="Calibri"/>
          <w:sz w:val="16"/>
        </w:rPr>
        <w:t xml:space="preserve"> (to “tell the story that cannot be told”) </w:t>
      </w:r>
      <w:r w:rsidRPr="00874392">
        <w:rPr>
          <w:rStyle w:val="StyleUnderline"/>
          <w:rFonts w:cs="Calibri"/>
        </w:rPr>
        <w:t>and the histories and presents of violent extraction in slavery and incarceration; the calamities and catastrophes that sometimes answer to the names of occupation, colonialism</w:t>
      </w:r>
      <w:r w:rsidRPr="00874392">
        <w:rPr>
          <w:rFonts w:cs="Calibri"/>
          <w:sz w:val="16"/>
        </w:rPr>
        <w:t xml:space="preserve">, imperialism, tourism, militarism, </w:t>
      </w:r>
      <w:r w:rsidRPr="00874392">
        <w:rPr>
          <w:rStyle w:val="StyleUnderline"/>
          <w:rFonts w:cs="Calibri"/>
        </w:rPr>
        <w:t xml:space="preserve">or humanitarian aid and intervention? </w:t>
      </w:r>
      <w:r w:rsidRPr="00874392">
        <w:rPr>
          <w:rStyle w:val="StyleUnderline"/>
          <w:rFonts w:cs="Calibri"/>
          <w:highlight w:val="green"/>
        </w:rPr>
        <w:t xml:space="preserve">What are the words and forms for the ways we must continue to think and </w:t>
      </w:r>
      <w:r w:rsidRPr="00874392">
        <w:rPr>
          <w:rStyle w:val="Emphasis"/>
          <w:rFonts w:cs="Calibri"/>
          <w:highlight w:val="green"/>
        </w:rPr>
        <w:t>imagine laterally</w:t>
      </w:r>
      <w:r w:rsidRPr="00874392">
        <w:rPr>
          <w:rStyle w:val="StyleUnderline"/>
          <w:rFonts w:cs="Calibri"/>
          <w:highlight w:val="green"/>
        </w:rPr>
        <w:t xml:space="preserve">, across a </w:t>
      </w:r>
      <w:r w:rsidRPr="00874392">
        <w:rPr>
          <w:rStyle w:val="Emphasis"/>
          <w:rFonts w:cs="Calibri"/>
          <w:highlight w:val="green"/>
        </w:rPr>
        <w:t>series of relations in the hold</w:t>
      </w:r>
      <w:r w:rsidRPr="00874392">
        <w:rPr>
          <w:rStyle w:val="StyleUnderline"/>
          <w:rFonts w:cs="Calibri"/>
          <w:highlight w:val="green"/>
        </w:rPr>
        <w:t xml:space="preserve">, in </w:t>
      </w:r>
      <w:r w:rsidRPr="00874392">
        <w:rPr>
          <w:rStyle w:val="Emphasis"/>
          <w:rFonts w:cs="Calibri"/>
          <w:highlight w:val="green"/>
        </w:rPr>
        <w:t xml:space="preserve">multiple Black </w:t>
      </w:r>
      <w:proofErr w:type="spellStart"/>
      <w:r w:rsidRPr="00874392">
        <w:rPr>
          <w:rStyle w:val="Emphasis"/>
          <w:rFonts w:cs="Calibri"/>
          <w:highlight w:val="green"/>
        </w:rPr>
        <w:t>everydays</w:t>
      </w:r>
      <w:proofErr w:type="spellEnd"/>
      <w:r w:rsidRPr="00874392">
        <w:rPr>
          <w:rStyle w:val="Emphasis"/>
          <w:rFonts w:cs="Calibri"/>
          <w:highlight w:val="green"/>
        </w:rPr>
        <w:t xml:space="preserve"> of the wake?</w:t>
      </w:r>
      <w:r w:rsidRPr="00874392">
        <w:rPr>
          <w:rStyle w:val="StyleUnderline"/>
          <w:rFonts w:cs="Calibri"/>
        </w:rPr>
        <w:t xml:space="preserve"> The word</w:t>
      </w:r>
      <w:r w:rsidRPr="00874392">
        <w:rPr>
          <w:rFonts w:cs="Calibri"/>
          <w:sz w:val="16"/>
        </w:rPr>
        <w:t xml:space="preserve"> that I arrived at </w:t>
      </w:r>
      <w:r w:rsidRPr="00874392">
        <w:rPr>
          <w:rStyle w:val="StyleUnderline"/>
          <w:rFonts w:cs="Calibri"/>
        </w:rPr>
        <w:t xml:space="preserve">for such </w:t>
      </w:r>
      <w:r w:rsidRPr="00874392">
        <w:rPr>
          <w:rStyle w:val="Emphasis"/>
          <w:rFonts w:cs="Calibri"/>
        </w:rPr>
        <w:t>imagining</w:t>
      </w:r>
      <w:r w:rsidRPr="00874392">
        <w:rPr>
          <w:rStyle w:val="StyleUnderline"/>
          <w:rFonts w:cs="Calibri"/>
        </w:rPr>
        <w:t xml:space="preserve"> and for keeping and putting breath back in the Black body in hostile weather is aspiration (and aspiration is violent and life-saving).</w:t>
      </w:r>
      <w:r w:rsidRPr="00874392">
        <w:rPr>
          <w:rFonts w:cs="Calibri"/>
          <w:sz w:val="16"/>
        </w:rPr>
        <w:t xml:space="preserve"> Two additional forms of wake work as a praxis for imagining, arrive in the registers of Black annotation and Black redaction.</w:t>
      </w:r>
    </w:p>
    <w:p w14:paraId="0BDBE01F" w14:textId="77777777" w:rsidR="00C24E70" w:rsidRPr="00874392" w:rsidRDefault="00C24E70" w:rsidP="00713752">
      <w:pPr>
        <w:spacing w:after="0" w:line="240" w:lineRule="auto"/>
        <w:rPr>
          <w:rFonts w:cs="Calibri"/>
        </w:rPr>
      </w:pPr>
    </w:p>
    <w:p w14:paraId="0DA9AB93" w14:textId="1247B595" w:rsidR="00485423" w:rsidRPr="00874D41" w:rsidRDefault="00874D41" w:rsidP="00713752">
      <w:pPr>
        <w:pStyle w:val="Heading4"/>
        <w:spacing w:before="0" w:line="240" w:lineRule="auto"/>
        <w:rPr>
          <w:rFonts w:cs="Calibri"/>
        </w:rPr>
      </w:pPr>
      <w:r>
        <w:rPr>
          <w:rFonts w:cs="Calibri"/>
        </w:rPr>
        <w:lastRenderedPageBreak/>
        <w:t>Debates about space appropriation</w:t>
      </w:r>
      <w:r w:rsidR="00223F78">
        <w:rPr>
          <w:rFonts w:cs="Calibri"/>
        </w:rPr>
        <w:t xml:space="preserve"> have NO explanatory power</w:t>
      </w:r>
      <w:r w:rsidR="009B554F">
        <w:rPr>
          <w:rFonts w:cs="Calibri"/>
        </w:rPr>
        <w:t xml:space="preserve"> for Black people</w:t>
      </w:r>
      <w:r w:rsidR="00223F78">
        <w:rPr>
          <w:rFonts w:cs="Calibri"/>
        </w:rPr>
        <w:t>. We love debate, the research, the skills, but we hate how it treats us. We come here for refuge from our daily lives for a moment of escape. We love the activity; instead of leaving we offer another method.</w:t>
      </w:r>
      <w:r>
        <w:rPr>
          <w:rFonts w:cs="Calibri"/>
        </w:rPr>
        <w:t xml:space="preserve"> WE control the uniqueness question so it’s only a question of what do we do in the face of anti-blackness?</w:t>
      </w:r>
    </w:p>
    <w:p w14:paraId="34483719" w14:textId="77777777" w:rsidR="00485423" w:rsidRPr="00874392" w:rsidRDefault="00485423" w:rsidP="00713752">
      <w:pPr>
        <w:spacing w:after="0" w:line="240" w:lineRule="auto"/>
        <w:rPr>
          <w:rFonts w:cs="Calibri"/>
          <w:sz w:val="16"/>
        </w:rPr>
      </w:pPr>
    </w:p>
    <w:p w14:paraId="1A4BEDF1" w14:textId="56BDA86E" w:rsidR="00382CF7" w:rsidRPr="00223F78" w:rsidRDefault="00382CF7" w:rsidP="00713752">
      <w:pPr>
        <w:pStyle w:val="Heading4"/>
        <w:spacing w:before="0" w:line="240" w:lineRule="auto"/>
        <w:rPr>
          <w:rStyle w:val="Style13ptBold"/>
          <w:rFonts w:cs="Calibri"/>
        </w:rPr>
      </w:pPr>
      <w:r w:rsidRPr="00223F78">
        <w:t xml:space="preserve">Vote </w:t>
      </w:r>
      <w:proofErr w:type="spellStart"/>
      <w:r w:rsidRPr="00223F78">
        <w:t>aff</w:t>
      </w:r>
      <w:proofErr w:type="spellEnd"/>
      <w:r w:rsidRPr="00223F78">
        <w:t xml:space="preserve"> to endorse </w:t>
      </w:r>
      <w:r w:rsidR="00FC51CC">
        <w:t xml:space="preserve">a method of </w:t>
      </w:r>
      <w:r w:rsidRPr="00223F78">
        <w:t>epistemic disobedienc</w:t>
      </w:r>
      <w:r w:rsidR="00FC51CC">
        <w:t>e</w:t>
      </w:r>
      <w:r w:rsidRPr="00223F78">
        <w:t xml:space="preserve">; this requires unlearning preconceived notions of </w:t>
      </w:r>
      <w:r w:rsidR="00FC51CC">
        <w:t>space appropriation</w:t>
      </w:r>
      <w:r w:rsidRPr="00223F78">
        <w:t xml:space="preserve"> but also normative </w:t>
      </w:r>
      <w:proofErr w:type="spellStart"/>
      <w:r w:rsidRPr="00223F78">
        <w:t>interps</w:t>
      </w:r>
      <w:proofErr w:type="spellEnd"/>
      <w:r w:rsidRPr="00223F78">
        <w:t xml:space="preserve"> of debate. Habits of interpretation lock out liberatory alternatives.</w:t>
      </w:r>
      <w:r>
        <w:t xml:space="preserve"> </w:t>
      </w:r>
      <w:proofErr w:type="spellStart"/>
      <w:r w:rsidRPr="00223F78">
        <w:rPr>
          <w:rStyle w:val="Style13ptBold"/>
          <w:rFonts w:cs="Calibri"/>
          <w:b/>
          <w:bCs w:val="0"/>
        </w:rPr>
        <w:t>Amsler</w:t>
      </w:r>
      <w:proofErr w:type="spellEnd"/>
      <w:r w:rsidRPr="00223F78">
        <w:rPr>
          <w:rStyle w:val="Style13ptBold"/>
          <w:rFonts w:cs="Calibri"/>
          <w:b/>
          <w:bCs w:val="0"/>
        </w:rPr>
        <w:t xml:space="preserve"> &amp; Facer</w:t>
      </w:r>
      <w:r>
        <w:rPr>
          <w:rStyle w:val="Style13ptBold"/>
          <w:rFonts w:cs="Calibri"/>
          <w:b/>
          <w:bCs w:val="0"/>
        </w:rPr>
        <w:t xml:space="preserve">, </w:t>
      </w:r>
      <w:r w:rsidRPr="00223F78">
        <w:rPr>
          <w:rStyle w:val="Style13ptBold"/>
          <w:rFonts w:cs="Calibri"/>
          <w:b/>
          <w:bCs w:val="0"/>
        </w:rPr>
        <w:t>17</w:t>
      </w:r>
      <w:r w:rsidRPr="00223F78">
        <w:rPr>
          <w:rStyle w:val="Style13ptBold"/>
          <w:rFonts w:cs="Calibri"/>
        </w:rPr>
        <w:t xml:space="preserve"> </w:t>
      </w:r>
    </w:p>
    <w:p w14:paraId="6DF3ED52" w14:textId="77777777" w:rsidR="00382CF7" w:rsidRPr="00874392" w:rsidRDefault="00382CF7" w:rsidP="00713752">
      <w:pPr>
        <w:spacing w:after="0" w:line="240" w:lineRule="auto"/>
        <w:rPr>
          <w:rFonts w:cs="Calibri"/>
        </w:rPr>
      </w:pPr>
      <w:r w:rsidRPr="00874392">
        <w:rPr>
          <w:rStyle w:val="Style13ptBold"/>
          <w:rFonts w:cs="Calibri"/>
          <w:b w:val="0"/>
          <w:bCs/>
          <w:sz w:val="12"/>
          <w:szCs w:val="12"/>
        </w:rPr>
        <w:t>[</w:t>
      </w:r>
      <w:r w:rsidRPr="00874392">
        <w:rPr>
          <w:rFonts w:cs="Calibri"/>
          <w:sz w:val="12"/>
          <w:szCs w:val="12"/>
        </w:rPr>
        <w:t xml:space="preserve">Sarah </w:t>
      </w:r>
      <w:proofErr w:type="spellStart"/>
      <w:r w:rsidRPr="00874392">
        <w:rPr>
          <w:rFonts w:cs="Calibri"/>
          <w:sz w:val="12"/>
          <w:szCs w:val="12"/>
        </w:rPr>
        <w:t>Amsler</w:t>
      </w:r>
      <w:proofErr w:type="spellEnd"/>
      <w:r w:rsidRPr="00874392">
        <w:rPr>
          <w:rFonts w:cs="Calibri"/>
          <w:sz w:val="12"/>
          <w:szCs w:val="12"/>
        </w:rPr>
        <w:t xml:space="preserve"> Associate Professor in Education, University of </w:t>
      </w:r>
      <w:proofErr w:type="gramStart"/>
      <w:r w:rsidRPr="00874392">
        <w:rPr>
          <w:rFonts w:cs="Calibri"/>
          <w:sz w:val="12"/>
          <w:szCs w:val="12"/>
        </w:rPr>
        <w:t>Nottingham,,</w:t>
      </w:r>
      <w:proofErr w:type="gramEnd"/>
      <w:r w:rsidRPr="00874392">
        <w:rPr>
          <w:rFonts w:cs="Calibri"/>
          <w:sz w:val="12"/>
          <w:szCs w:val="12"/>
        </w:rPr>
        <w:t xml:space="preserve"> Keri Facer Graduate School of Education, Futures </w:t>
      </w:r>
      <w:proofErr w:type="spellStart"/>
      <w:r w:rsidRPr="00874392">
        <w:rPr>
          <w:rFonts w:cs="Calibri"/>
          <w:sz w:val="12"/>
          <w:szCs w:val="12"/>
        </w:rPr>
        <w:t>UniversityContesting</w:t>
      </w:r>
      <w:proofErr w:type="spellEnd"/>
      <w:r w:rsidRPr="00874392">
        <w:rPr>
          <w:rFonts w:cs="Calibri"/>
          <w:sz w:val="12"/>
          <w:szCs w:val="12"/>
        </w:rPr>
        <w:t xml:space="preserve"> anticipatory regimes in education: exploring alternative educational orientations to the future</w:t>
      </w:r>
      <w:r w:rsidRPr="00874392">
        <w:rPr>
          <w:rFonts w:cs="Calibri"/>
          <w:b/>
          <w:bCs/>
          <w:sz w:val="12"/>
          <w:szCs w:val="12"/>
        </w:rPr>
        <w:t xml:space="preserve"> </w:t>
      </w:r>
      <w:r w:rsidRPr="00874392">
        <w:rPr>
          <w:rFonts w:cs="Calibri"/>
          <w:sz w:val="12"/>
          <w:szCs w:val="12"/>
        </w:rPr>
        <w:t xml:space="preserve">Volume 94, November 2017, Pages 6-14] </w:t>
      </w:r>
      <w:r w:rsidRPr="00874392">
        <w:rPr>
          <w:rFonts w:cs="Calibri"/>
        </w:rPr>
        <w:t>Kansas KR</w:t>
      </w:r>
    </w:p>
    <w:p w14:paraId="41E45A86" w14:textId="77777777" w:rsidR="00382CF7" w:rsidRPr="00874392" w:rsidRDefault="00382CF7" w:rsidP="00713752">
      <w:pPr>
        <w:spacing w:after="0" w:line="240" w:lineRule="auto"/>
        <w:rPr>
          <w:rFonts w:cs="Calibri"/>
        </w:rPr>
      </w:pPr>
    </w:p>
    <w:p w14:paraId="7071AAB5" w14:textId="77777777" w:rsidR="00382CF7" w:rsidRPr="00874392" w:rsidRDefault="00382CF7" w:rsidP="00713752">
      <w:pPr>
        <w:spacing w:after="0" w:line="240" w:lineRule="auto"/>
        <w:rPr>
          <w:rFonts w:cs="Calibri"/>
          <w:sz w:val="16"/>
        </w:rPr>
      </w:pPr>
      <w:r w:rsidRPr="00874392">
        <w:rPr>
          <w:rFonts w:cs="Calibri"/>
          <w:sz w:val="16"/>
        </w:rPr>
        <w:t xml:space="preserve">In the theories and practices made public by these projects, we find neither a desire to colonize the future through its algorithmic induction nor a resignation to abandoning it to power or chance, but </w:t>
      </w:r>
      <w:r w:rsidRPr="00874392">
        <w:rPr>
          <w:rStyle w:val="StyleUnderline"/>
          <w:rFonts w:cs="Calibri"/>
        </w:rPr>
        <w:t>pedagogies, curricula</w:t>
      </w:r>
      <w:r w:rsidRPr="00874392">
        <w:rPr>
          <w:rFonts w:cs="Calibri"/>
          <w:sz w:val="16"/>
        </w:rPr>
        <w:t xml:space="preserve"> and modes of governance which </w:t>
      </w:r>
      <w:r w:rsidRPr="00874392">
        <w:rPr>
          <w:rStyle w:val="StyleUnderline"/>
          <w:rFonts w:cs="Calibri"/>
        </w:rPr>
        <w:t>are designed to enlarge spaces of possibility</w:t>
      </w:r>
      <w:r w:rsidRPr="00874392">
        <w:rPr>
          <w:rFonts w:cs="Calibri"/>
          <w:sz w:val="16"/>
        </w:rPr>
        <w:t xml:space="preserve"> to participate in autonomous and common forms of life. </w:t>
      </w:r>
      <w:r w:rsidRPr="00874392">
        <w:rPr>
          <w:rStyle w:val="StyleUnderline"/>
          <w:rFonts w:cs="Calibri"/>
          <w:highlight w:val="green"/>
        </w:rPr>
        <w:t>Here there is a refusal to play the game of the anticipatory regime</w:t>
      </w:r>
      <w:r w:rsidRPr="00874392">
        <w:rPr>
          <w:rFonts w:cs="Calibri"/>
          <w:sz w:val="16"/>
        </w:rPr>
        <w:t xml:space="preserve"> − no </w:t>
      </w:r>
      <w:proofErr w:type="spellStart"/>
      <w:r w:rsidRPr="00874392">
        <w:rPr>
          <w:rFonts w:cs="Calibri"/>
          <w:sz w:val="16"/>
        </w:rPr>
        <w:t>individualised</w:t>
      </w:r>
      <w:proofErr w:type="spellEnd"/>
      <w:r w:rsidRPr="00874392">
        <w:rPr>
          <w:rFonts w:cs="Calibri"/>
          <w:sz w:val="16"/>
        </w:rPr>
        <w:t xml:space="preserve"> target-setting, strategic planning or algorithmic risk assessments − and a commitment to ‘delink’ from such regimes of epistemic and social control </w:t>
      </w:r>
      <w:r w:rsidRPr="00874392">
        <w:rPr>
          <w:rStyle w:val="StyleUnderline"/>
          <w:rFonts w:cs="Calibri"/>
          <w:highlight w:val="green"/>
        </w:rPr>
        <w:t>in order to enlarge the space of emergence for liberatory alternatives</w:t>
      </w:r>
      <w:r w:rsidRPr="00874392">
        <w:rPr>
          <w:rFonts w:cs="Calibri"/>
          <w:sz w:val="16"/>
        </w:rPr>
        <w:t>. While each of these un/learning projects is singular to its own social and historical context, educational researchers who traverse between them suggest that all are distinguished by how they engage with learning and the future in ways that are ‘not tamed, reduced, abstracted or detached’ but rather through methods that start ‘from our whole being and within our network of relationships with others, humans, non-human beings and things’, and how they articulate an ‘existential, embodied and non-future-oriented understanding and experience of hope’ (Mandell, 2014). This mode of critical anticipation is positioned geopolitically in the margins and exteriorities of a world system that is otherwise represented as the only possible horizon of global knowledge politics. Here, abstract concepts of time and ‘universal’ criteria of value co-exist with many others, including those which are invisible and unrealized (</w:t>
      </w:r>
      <w:proofErr w:type="spellStart"/>
      <w:r w:rsidRPr="00874392">
        <w:rPr>
          <w:rFonts w:cs="Calibri"/>
          <w:sz w:val="16"/>
        </w:rPr>
        <w:t>Grosfoguel</w:t>
      </w:r>
      <w:proofErr w:type="spellEnd"/>
      <w:r w:rsidRPr="00874392">
        <w:rPr>
          <w:rFonts w:cs="Calibri"/>
          <w:sz w:val="16"/>
        </w:rPr>
        <w:t xml:space="preserve">, 2012). This perspective discloses the historical and geopolitical specificity − and interrupts the </w:t>
      </w:r>
      <w:proofErr w:type="spellStart"/>
      <w:r w:rsidRPr="00874392">
        <w:rPr>
          <w:rFonts w:cs="Calibri"/>
          <w:sz w:val="16"/>
        </w:rPr>
        <w:t>normalisation − of the repressive</w:t>
      </w:r>
      <w:proofErr w:type="spellEnd"/>
      <w:r w:rsidRPr="00874392">
        <w:rPr>
          <w:rFonts w:cs="Calibri"/>
          <w:sz w:val="16"/>
        </w:rPr>
        <w:t xml:space="preserve"> anticipatory regimes which are active in British education today. As Raymundo Sánchez Barraza, General Co-</w:t>
      </w:r>
      <w:proofErr w:type="spellStart"/>
      <w:r w:rsidRPr="00874392">
        <w:rPr>
          <w:rFonts w:cs="Calibri"/>
          <w:sz w:val="16"/>
        </w:rPr>
        <w:t>ordinator</w:t>
      </w:r>
      <w:proofErr w:type="spellEnd"/>
      <w:r w:rsidRPr="00874392">
        <w:rPr>
          <w:rFonts w:cs="Calibri"/>
          <w:sz w:val="16"/>
        </w:rPr>
        <w:t xml:space="preserve"> of the Fray Bartolomé de Las Casas Comprehensive Indigenous Training Center (CIDECI Las Casas) in Mexico, explained: ‘we positioned ourselves from the beginning on the margins of prophetic critique, vis-à-vis history, vis-à-vis the world, vis-à-vis the demands of the minorities, the despised, conquered peoples…’. It is a ‘shoeless university just from below’ (2005). The starting point for this critical anticipation emerges from the experience of violence. It starts from the impossibility of rational ‘anticipation’, as experienced by those who have historically been denied possibilities for self-determination through the interweaving of epistemic technologies with colonial oppression (</w:t>
      </w:r>
      <w:proofErr w:type="spellStart"/>
      <w:r w:rsidRPr="00874392">
        <w:rPr>
          <w:rFonts w:cs="Calibri"/>
          <w:sz w:val="16"/>
        </w:rPr>
        <w:t>Grosfoguel</w:t>
      </w:r>
      <w:proofErr w:type="spellEnd"/>
      <w:r w:rsidRPr="00874392">
        <w:rPr>
          <w:rFonts w:cs="Calibri"/>
          <w:sz w:val="16"/>
        </w:rPr>
        <w:t xml:space="preserve">, 2013; </w:t>
      </w:r>
      <w:proofErr w:type="spellStart"/>
      <w:r w:rsidRPr="00874392">
        <w:rPr>
          <w:rFonts w:cs="Calibri"/>
          <w:sz w:val="16"/>
        </w:rPr>
        <w:t>Mignolo</w:t>
      </w:r>
      <w:proofErr w:type="spellEnd"/>
      <w:r w:rsidRPr="00874392">
        <w:rPr>
          <w:rFonts w:cs="Calibri"/>
          <w:sz w:val="16"/>
        </w:rPr>
        <w:t xml:space="preserve">, 2000). </w:t>
      </w:r>
      <w:r w:rsidRPr="00874392">
        <w:rPr>
          <w:rStyle w:val="StyleUnderline"/>
          <w:rFonts w:cs="Calibri"/>
        </w:rPr>
        <w:t>The ambition of learners here is not to optimize their capacities to fulfil a predetermined future</w:t>
      </w:r>
      <w:r w:rsidRPr="00874392">
        <w:rPr>
          <w:rFonts w:cs="Calibri"/>
          <w:sz w:val="16"/>
        </w:rPr>
        <w:t xml:space="preserve">, particularly that </w:t>
      </w:r>
      <w:r w:rsidRPr="00874392">
        <w:rPr>
          <w:rStyle w:val="StyleUnderline"/>
          <w:rFonts w:cs="Calibri"/>
        </w:rPr>
        <w:t xml:space="preserve">of colonizing ‘progress’ which has annihilated indigenous people, lands, languages, knowledges and ways of life. Rather, </w:t>
      </w:r>
      <w:r w:rsidRPr="00874392">
        <w:rPr>
          <w:rStyle w:val="StyleUnderline"/>
          <w:rFonts w:cs="Calibri"/>
          <w:highlight w:val="green"/>
        </w:rPr>
        <w:t>it demands</w:t>
      </w:r>
      <w:r w:rsidRPr="00874392">
        <w:rPr>
          <w:rStyle w:val="StyleUnderline"/>
          <w:rFonts w:cs="Calibri"/>
        </w:rPr>
        <w:t xml:space="preserve"> a kind of</w:t>
      </w:r>
      <w:r w:rsidRPr="00874392">
        <w:rPr>
          <w:rFonts w:cs="Calibri"/>
          <w:sz w:val="16"/>
        </w:rPr>
        <w:t xml:space="preserve"> radical critique that the Argentine decolonial semiotician Walter </w:t>
      </w:r>
      <w:proofErr w:type="spellStart"/>
      <w:r w:rsidRPr="00874392">
        <w:rPr>
          <w:rFonts w:cs="Calibri"/>
          <w:sz w:val="16"/>
        </w:rPr>
        <w:t>Mignolo</w:t>
      </w:r>
      <w:proofErr w:type="spellEnd"/>
      <w:r w:rsidRPr="00874392">
        <w:rPr>
          <w:rFonts w:cs="Calibri"/>
          <w:sz w:val="16"/>
        </w:rPr>
        <w:t xml:space="preserve"> calls ‘</w:t>
      </w:r>
      <w:r w:rsidRPr="00874392">
        <w:rPr>
          <w:rStyle w:val="Emphasis"/>
          <w:rFonts w:cs="Calibri"/>
          <w:highlight w:val="green"/>
        </w:rPr>
        <w:t>epistemic disobedience’</w:t>
      </w:r>
      <w:r w:rsidRPr="00874392">
        <w:rPr>
          <w:rFonts w:cs="Calibri"/>
          <w:sz w:val="16"/>
          <w:highlight w:val="green"/>
        </w:rPr>
        <w:t xml:space="preserve">. </w:t>
      </w:r>
      <w:r w:rsidRPr="00874392">
        <w:rPr>
          <w:rStyle w:val="StyleUnderline"/>
          <w:rFonts w:cs="Calibri"/>
          <w:highlight w:val="green"/>
        </w:rPr>
        <w:t>This is not a skill that can be learned through demonstrating ‘progress’ in learning against</w:t>
      </w:r>
      <w:r w:rsidRPr="00874392">
        <w:rPr>
          <w:rStyle w:val="StyleUnderline"/>
          <w:rFonts w:cs="Calibri"/>
        </w:rPr>
        <w:t xml:space="preserve"> nationally </w:t>
      </w:r>
      <w:r w:rsidRPr="00874392">
        <w:rPr>
          <w:rStyle w:val="StyleUnderline"/>
          <w:rFonts w:cs="Calibri"/>
          <w:highlight w:val="green"/>
        </w:rPr>
        <w:t>standardized learning</w:t>
      </w:r>
      <w:r w:rsidRPr="00874392">
        <w:rPr>
          <w:rStyle w:val="StyleUnderline"/>
          <w:rFonts w:cs="Calibri"/>
        </w:rPr>
        <w:t xml:space="preserve"> targets and outcomes; </w:t>
      </w:r>
      <w:r w:rsidRPr="00874392">
        <w:rPr>
          <w:rStyle w:val="Emphasis"/>
          <w:rFonts w:cs="Calibri"/>
          <w:highlight w:val="green"/>
        </w:rPr>
        <w:t>it requires the unlearning of what is presently required for inclusion and success in this system</w:t>
      </w:r>
      <w:r w:rsidRPr="00874392">
        <w:rPr>
          <w:rFonts w:cs="Calibri"/>
          <w:sz w:val="16"/>
          <w:highlight w:val="green"/>
        </w:rPr>
        <w:t xml:space="preserve">. </w:t>
      </w:r>
      <w:r w:rsidRPr="00874392">
        <w:rPr>
          <w:rStyle w:val="StyleUnderline"/>
          <w:rFonts w:cs="Calibri"/>
          <w:highlight w:val="green"/>
        </w:rPr>
        <w:t>Epistemic disobedience is</w:t>
      </w:r>
      <w:r w:rsidRPr="00874392">
        <w:rPr>
          <w:rStyle w:val="StyleUnderline"/>
          <w:rFonts w:cs="Calibri"/>
        </w:rPr>
        <w:t xml:space="preserve"> </w:t>
      </w:r>
      <w:r w:rsidRPr="00874392">
        <w:rPr>
          <w:rFonts w:cs="Calibri"/>
          <w:sz w:val="16"/>
        </w:rPr>
        <w:t xml:space="preserve">not a method for more of the recognition or competitive advantage that promises fleeting future securities in a marketized anticipatory regime, but </w:t>
      </w:r>
      <w:r w:rsidRPr="00874392">
        <w:rPr>
          <w:rStyle w:val="StyleUnderline"/>
          <w:rFonts w:cs="Calibri"/>
          <w:highlight w:val="green"/>
        </w:rPr>
        <w:t>a ‘definitive rejection of “being told” from the epistemic</w:t>
      </w:r>
      <w:r w:rsidRPr="00874392">
        <w:rPr>
          <w:rStyle w:val="StyleUnderline"/>
          <w:rFonts w:cs="Calibri"/>
        </w:rPr>
        <w:t xml:space="preserve"> </w:t>
      </w:r>
      <w:r w:rsidRPr="00874392">
        <w:rPr>
          <w:rStyle w:val="StyleUnderline"/>
          <w:rFonts w:cs="Calibri"/>
          <w:highlight w:val="green"/>
        </w:rPr>
        <w:t>privileges of the zero point what “we” are</w:t>
      </w:r>
      <w:r w:rsidRPr="00874392">
        <w:rPr>
          <w:rFonts w:cs="Calibri"/>
          <w:sz w:val="16"/>
        </w:rPr>
        <w:t xml:space="preserve">, what our ranking is in relation to the ideal of </w:t>
      </w:r>
      <w:proofErr w:type="spellStart"/>
      <w:r w:rsidRPr="00874392">
        <w:rPr>
          <w:rFonts w:cs="Calibri"/>
          <w:sz w:val="16"/>
        </w:rPr>
        <w:t>humanitas</w:t>
      </w:r>
      <w:proofErr w:type="spellEnd"/>
      <w:r w:rsidRPr="00874392">
        <w:rPr>
          <w:rFonts w:cs="Calibri"/>
          <w:sz w:val="16"/>
        </w:rPr>
        <w:t xml:space="preserve"> </w:t>
      </w:r>
      <w:r w:rsidRPr="00874392">
        <w:rPr>
          <w:rStyle w:val="StyleUnderline"/>
          <w:rFonts w:cs="Calibri"/>
          <w:highlight w:val="green"/>
        </w:rPr>
        <w:t>and what we have to do to be recognized as such’</w:t>
      </w:r>
      <w:r w:rsidRPr="00874392">
        <w:rPr>
          <w:rFonts w:cs="Calibri"/>
          <w:sz w:val="16"/>
        </w:rPr>
        <w:t xml:space="preserve"> (</w:t>
      </w:r>
      <w:proofErr w:type="spellStart"/>
      <w:r w:rsidRPr="00874392">
        <w:rPr>
          <w:rFonts w:cs="Calibri"/>
          <w:sz w:val="16"/>
        </w:rPr>
        <w:t>Mignolo</w:t>
      </w:r>
      <w:proofErr w:type="spellEnd"/>
      <w:r w:rsidRPr="00874392">
        <w:rPr>
          <w:rFonts w:cs="Calibri"/>
          <w:sz w:val="16"/>
        </w:rPr>
        <w:t xml:space="preserve">, 2009). The epistemologies and technologies of the neoliberal anticipatory regime described earlier in this paper are excellent examples of the violence of a ‘naturalized grammar of colonial modernity’ which promotes certainty and linear causality, universal reason, teleology and linear time, the coherence of the Cartesian subject, the historical progression of a single humanity which can be reduced to standardized measures of evaluation, and the salvation of ontological, economic and political security within a framework of domination (Andreotti, 2015). The pressing question for educators working against the colonization of the future by dominating social systems, however, is not how to minimize future risks to the advancement of these logics, but ‘whether the world is going to survive’ despite them and how to resist and survive the destruction of worlds in the present. From this point of departure, Barraza (2005) remarked, ‘we’re going by another path, not by this world’s path with its model of profits, marketing, exploitation, greed, control, contempt for the different’. It is a path of learning and </w:t>
      </w:r>
      <w:r w:rsidRPr="00874392">
        <w:rPr>
          <w:rFonts w:cs="Calibri"/>
          <w:sz w:val="16"/>
        </w:rPr>
        <w:lastRenderedPageBreak/>
        <w:t xml:space="preserve">organizing autonomy and democracy, and creating conditions for new possibilities even − or especially − when these remain unknown and as yet unhoped for. Co-founder of the associated University of the Earth, Gustavo </w:t>
      </w:r>
      <w:proofErr w:type="spellStart"/>
      <w:r w:rsidRPr="00874392">
        <w:rPr>
          <w:rFonts w:cs="Calibri"/>
          <w:sz w:val="16"/>
        </w:rPr>
        <w:t>Esteva</w:t>
      </w:r>
      <w:proofErr w:type="spellEnd"/>
      <w:r w:rsidRPr="00874392">
        <w:rPr>
          <w:rFonts w:cs="Calibri"/>
          <w:sz w:val="16"/>
        </w:rPr>
        <w:t xml:space="preserve">, elaborates this anti-instrumental relationship between learning and the future through the words of the dissident novelist and former Czech president Vaclav Havel, not as ‘joy when things are going well or willingness to invest in enterprises that are obviously headed for early success, but rather an ability to work for something to succeed’ and to value this process ‘regardless of how it turns out’, because it is this process, less so than the outcome, which ‘gives us strength to live and to continually try new things, even in conditions that seem as hopeless as ours do, here and now’ (Havel, cited by </w:t>
      </w:r>
      <w:proofErr w:type="spellStart"/>
      <w:r w:rsidRPr="00874392">
        <w:rPr>
          <w:rFonts w:cs="Calibri"/>
          <w:sz w:val="16"/>
        </w:rPr>
        <w:t>Esteva</w:t>
      </w:r>
      <w:proofErr w:type="spellEnd"/>
      <w:r w:rsidRPr="00874392">
        <w:rPr>
          <w:rFonts w:cs="Calibri"/>
          <w:sz w:val="16"/>
        </w:rPr>
        <w:t xml:space="preserve">, in Mandell, 2014). </w:t>
      </w:r>
      <w:r w:rsidRPr="00874392">
        <w:rPr>
          <w:rStyle w:val="StyleUnderline"/>
          <w:rFonts w:cs="Calibri"/>
          <w:highlight w:val="green"/>
        </w:rPr>
        <w:t>This</w:t>
      </w:r>
      <w:r w:rsidRPr="00874392">
        <w:rPr>
          <w:rStyle w:val="StyleUnderline"/>
          <w:rFonts w:cs="Calibri"/>
        </w:rPr>
        <w:t xml:space="preserve"> form of relating to the future </w:t>
      </w:r>
      <w:r w:rsidRPr="00874392">
        <w:rPr>
          <w:rStyle w:val="StyleUnderline"/>
          <w:rFonts w:cs="Calibri"/>
          <w:highlight w:val="green"/>
        </w:rPr>
        <w:t>allows for us to not predict or know the world in advance</w:t>
      </w:r>
      <w:r w:rsidRPr="00874392">
        <w:rPr>
          <w:rStyle w:val="StyleUnderline"/>
          <w:rFonts w:cs="Calibri"/>
        </w:rPr>
        <w:t xml:space="preserve">, but rather to </w:t>
      </w:r>
      <w:r w:rsidRPr="00874392">
        <w:rPr>
          <w:rStyle w:val="StyleUnderline"/>
          <w:rFonts w:cs="Calibri"/>
          <w:highlight w:val="green"/>
        </w:rPr>
        <w:t>be ‘shocked</w:t>
      </w:r>
      <w:r w:rsidRPr="00874392">
        <w:rPr>
          <w:rStyle w:val="StyleUnderline"/>
          <w:rFonts w:cs="Calibri"/>
        </w:rPr>
        <w:t xml:space="preserve">' </w:t>
      </w:r>
      <w:r w:rsidRPr="00874392">
        <w:rPr>
          <w:rStyle w:val="StyleUnderline"/>
          <w:rFonts w:cs="Calibri"/>
          <w:highlight w:val="green"/>
        </w:rPr>
        <w:t>by</w:t>
      </w:r>
      <w:r w:rsidRPr="00874392">
        <w:rPr>
          <w:rStyle w:val="StyleUnderline"/>
          <w:rFonts w:cs="Calibri"/>
        </w:rPr>
        <w:t xml:space="preserve"> it in </w:t>
      </w:r>
      <w:r w:rsidRPr="00874392">
        <w:rPr>
          <w:rStyle w:val="StyleUnderline"/>
          <w:rFonts w:cs="Calibri"/>
          <w:highlight w:val="green"/>
        </w:rPr>
        <w:t>the present</w:t>
      </w:r>
      <w:r w:rsidRPr="00874392">
        <w:rPr>
          <w:rStyle w:val="StyleUnderline"/>
          <w:rFonts w:cs="Calibri"/>
        </w:rPr>
        <w:t xml:space="preserve">, so that educational opportunity means </w:t>
      </w:r>
      <w:r w:rsidRPr="00874392">
        <w:rPr>
          <w:rStyle w:val="StyleUnderline"/>
          <w:rFonts w:cs="Calibri"/>
          <w:highlight w:val="green"/>
        </w:rPr>
        <w:t>making sense and embracing radically new perspectives, ideas and challenges without “falling back into habits” of interpretation</w:t>
      </w:r>
      <w:r w:rsidRPr="00874392">
        <w:rPr>
          <w:rStyle w:val="StyleUnderline"/>
          <w:rFonts w:cs="Calibri"/>
        </w:rPr>
        <w:t xml:space="preserve"> or domesticating them with scientifically rationalities</w:t>
      </w:r>
      <w:r w:rsidRPr="00874392">
        <w:rPr>
          <w:rFonts w:cs="Calibri"/>
          <w:sz w:val="16"/>
        </w:rPr>
        <w:t xml:space="preserve"> (Mandell, 2014).</w:t>
      </w:r>
    </w:p>
    <w:p w14:paraId="27D6101D" w14:textId="77777777" w:rsidR="00771C65" w:rsidRPr="00771C65" w:rsidRDefault="00771C65" w:rsidP="00713752">
      <w:pPr>
        <w:spacing w:after="0" w:line="240" w:lineRule="auto"/>
        <w:rPr>
          <w:lang w:val="en"/>
        </w:rPr>
      </w:pPr>
    </w:p>
    <w:p w14:paraId="2A15E5CF" w14:textId="77777777" w:rsidR="00966D0B" w:rsidRPr="009C1DA5" w:rsidRDefault="00966D0B" w:rsidP="00713752">
      <w:pPr>
        <w:pStyle w:val="Heading4"/>
        <w:spacing w:before="0" w:line="240" w:lineRule="auto"/>
        <w:rPr>
          <w:rStyle w:val="normaltextrun"/>
          <w:rFonts w:cs="Calibri"/>
          <w:lang w:val="en"/>
        </w:rPr>
      </w:pPr>
      <w:r w:rsidRPr="009C1DA5">
        <w:rPr>
          <w:rStyle w:val="normaltextrun"/>
          <w:rFonts w:cs="Calibri"/>
          <w:lang w:val="en"/>
        </w:rPr>
        <w:t xml:space="preserve">Debate has become too insular and full of itself; only concerned with white sensibilities while protecting power and privilege in the community. Judges, and debaters alike, must change their relationship to arguments and their opponents; focusing on normative </w:t>
      </w:r>
      <w:proofErr w:type="spellStart"/>
      <w:r w:rsidRPr="009C1DA5">
        <w:rPr>
          <w:rStyle w:val="normaltextrun"/>
          <w:rFonts w:cs="Calibri"/>
          <w:lang w:val="en"/>
        </w:rPr>
        <w:t>interps</w:t>
      </w:r>
      <w:proofErr w:type="spellEnd"/>
      <w:r w:rsidRPr="009C1DA5">
        <w:rPr>
          <w:rStyle w:val="normaltextrun"/>
          <w:rFonts w:cs="Calibri"/>
          <w:lang w:val="en"/>
        </w:rPr>
        <w:t xml:space="preserve"> crowds out discussions about privilege and power. Students should be allowed to </w:t>
      </w:r>
      <w:proofErr w:type="spellStart"/>
      <w:r w:rsidRPr="009C1DA5">
        <w:rPr>
          <w:rStyle w:val="normaltextrun"/>
          <w:rFonts w:cs="Calibri"/>
          <w:lang w:val="en"/>
        </w:rPr>
        <w:t>kritik</w:t>
      </w:r>
      <w:proofErr w:type="spellEnd"/>
      <w:r w:rsidRPr="009C1DA5">
        <w:rPr>
          <w:rStyle w:val="normaltextrun"/>
          <w:rFonts w:cs="Calibri"/>
          <w:lang w:val="en"/>
        </w:rPr>
        <w:t xml:space="preserve"> debate because the things we discuss inherently AFFECT debate; disregard “dropped arguments” if we win our top</w:t>
      </w:r>
      <w:r>
        <w:rPr>
          <w:rStyle w:val="normaltextrun"/>
          <w:rFonts w:cs="Calibri"/>
          <w:lang w:val="en"/>
        </w:rPr>
        <w:t>-</w:t>
      </w:r>
      <w:r w:rsidRPr="009C1DA5">
        <w:rPr>
          <w:rStyle w:val="normaltextrun"/>
          <w:rFonts w:cs="Calibri"/>
          <w:lang w:val="en"/>
        </w:rPr>
        <w:t>level framing. Smith, 14</w:t>
      </w:r>
    </w:p>
    <w:p w14:paraId="251E01F4" w14:textId="77777777" w:rsidR="00966D0B" w:rsidRPr="00C55855" w:rsidRDefault="00966D0B" w:rsidP="00713752">
      <w:pPr>
        <w:pStyle w:val="paragraph"/>
        <w:spacing w:before="0" w:beforeAutospacing="0" w:after="0" w:afterAutospacing="0"/>
        <w:textAlignment w:val="baseline"/>
        <w:rPr>
          <w:rFonts w:ascii="Calibri" w:hAnsi="Calibri" w:cs="Calibri"/>
          <w:sz w:val="22"/>
          <w:szCs w:val="22"/>
        </w:rPr>
      </w:pPr>
      <w:r w:rsidRPr="00C55855">
        <w:rPr>
          <w:rStyle w:val="normaltextrun"/>
          <w:rFonts w:ascii="Calibri" w:eastAsiaTheme="majorEastAsia" w:hAnsi="Calibri" w:cs="Calibri"/>
          <w:sz w:val="12"/>
          <w:szCs w:val="12"/>
          <w:lang w:val="en"/>
        </w:rPr>
        <w:t>[Elijah J Smith is the Director of the Rutgers University-Newark Debate Team. Elijah held debate coaching and programming positions throughout the world, including at Wake Forest University and the University of California, Berkley, and in programs in Shanghai, China. Smith has been one of debate's shining stars as he progressed from high school and collegiate debate competition to coaching. A Newark native, Smith began debating as a student at University High School. In spring 2013, Smith helped make history in the collegiate debate world when he and his debate partner, Ryan Wash, won that year’s national Cross Examination Debate Association (CEDA) championship title and garnered the championship title for the National Debate Tournament (NDT), a stunning achievement unparalleled by any team in the history of the two tournaments. Moreover, Smith and Wash were the first African-American team to win the NDT and the second African-American team to win the CEDA tournament. “DEVELOPING OUR ENVIRONMENT: PLANTING THE SEEDS FOR THE ACTIVIST MODEL,” 30 January 2014, http://victory-briefs.squarespace.com/vbd/2014/1/developing-our-environment-planting-the-seeds-for-the-activist-model]</w:t>
      </w:r>
      <w:r w:rsidRPr="00C55855">
        <w:rPr>
          <w:rStyle w:val="normaltextrun"/>
          <w:rFonts w:ascii="Calibri" w:eastAsiaTheme="majorEastAsia" w:hAnsi="Calibri" w:cs="Calibri"/>
          <w:sz w:val="22"/>
          <w:szCs w:val="22"/>
          <w:lang w:val="en"/>
        </w:rPr>
        <w:t> Cgilbert</w:t>
      </w:r>
      <w:r w:rsidRPr="00C55855">
        <w:rPr>
          <w:rStyle w:val="eop"/>
          <w:rFonts w:ascii="Calibri" w:hAnsi="Calibri" w:cs="Calibri"/>
          <w:sz w:val="22"/>
          <w:szCs w:val="22"/>
        </w:rPr>
        <w:t> </w:t>
      </w:r>
    </w:p>
    <w:p w14:paraId="0B3DB99F" w14:textId="77777777" w:rsidR="00966D0B" w:rsidRDefault="00966D0B" w:rsidP="00713752">
      <w:pPr>
        <w:spacing w:after="0" w:line="240" w:lineRule="auto"/>
        <w:rPr>
          <w:rFonts w:cs="Calibri"/>
        </w:rPr>
      </w:pPr>
    </w:p>
    <w:p w14:paraId="5A06C348" w14:textId="77777777" w:rsidR="00966D0B" w:rsidRPr="00A93E13" w:rsidRDefault="00966D0B" w:rsidP="00713752">
      <w:pPr>
        <w:spacing w:after="0" w:line="240" w:lineRule="auto"/>
        <w:rPr>
          <w:rFonts w:cs="Calibri"/>
          <w:sz w:val="16"/>
        </w:rPr>
      </w:pPr>
      <w:r w:rsidRPr="00013684">
        <w:rPr>
          <w:rFonts w:cs="Calibri"/>
          <w:sz w:val="16"/>
        </w:rPr>
        <w:t xml:space="preserve">Despite popular opinion, I think </w:t>
      </w:r>
      <w:r w:rsidRPr="001E4403">
        <w:rPr>
          <w:rStyle w:val="StyleUnderline"/>
        </w:rPr>
        <w:t xml:space="preserve">you should </w:t>
      </w:r>
      <w:r w:rsidRPr="001E4403">
        <w:rPr>
          <w:rStyle w:val="StyleUnderline"/>
          <w:highlight w:val="green"/>
        </w:rPr>
        <w:t>be rooted in the topic</w:t>
      </w:r>
      <w:r w:rsidRPr="00013684">
        <w:rPr>
          <w:rStyle w:val="StyleUnderline"/>
        </w:rPr>
        <w:t xml:space="preserve"> no matter what your politics, performance, or method of engagement</w:t>
      </w:r>
      <w:r w:rsidRPr="00013684">
        <w:rPr>
          <w:rFonts w:cs="Calibri"/>
          <w:sz w:val="16"/>
        </w:rPr>
        <w:t xml:space="preserve"> is. Having a conversation about military force, animal rights, or economic sanctions provides unique moments for conversation that leads us to unearth scholarship buried in libraries and catalogues that inspire us each and every year. A lot of arguments on the January/February topic seem to be about avoiding or being able to initiate topicality debates to preserve the value in these conversations. What is seldom done in this search for the perfectly balanced conversation at the Tournament of Champions, unfortunately, is to question what do T debates mean outside of wins and losses? Even if a given topic is great, what does it mean for the individual competitors that might not share your subject position? What does a conversation mean and who is it for if it’s not accessible for the most disadvantaged students who find the time to compete? The conversations I’ve heard include people making bold statements about not footnoting structural violence who then destroy the names of non-Western countries and authors and amalgamate “Africa” as a country instead of a continent full of unique and diverse nations and identities. A development topic should be one of the best opportunities to learn about difference, but </w:t>
      </w:r>
      <w:r w:rsidRPr="00013684">
        <w:rPr>
          <w:rStyle w:val="Emphasis"/>
        </w:rPr>
        <w:t>if debaters are going to continue to reduce both the topic and the debate space to a comfortable Western discussion of people who don’t have our geographic or national privilege, without including their voices or concerns on both sides of the topic, that should be up for discussion as well</w:t>
      </w:r>
      <w:r w:rsidRPr="00013684">
        <w:rPr>
          <w:rFonts w:cs="Calibri"/>
          <w:sz w:val="16"/>
        </w:rPr>
        <w:t xml:space="preserve">. </w:t>
      </w:r>
      <w:r w:rsidRPr="00D235F6">
        <w:rPr>
          <w:rStyle w:val="Emphasis"/>
          <w:highlight w:val="green"/>
        </w:rPr>
        <w:t>No matter</w:t>
      </w:r>
      <w:r w:rsidRPr="00013684">
        <w:rPr>
          <w:rStyle w:val="Emphasis"/>
        </w:rPr>
        <w:t xml:space="preserve"> how wonderful </w:t>
      </w:r>
      <w:r w:rsidRPr="00D235F6">
        <w:rPr>
          <w:rStyle w:val="Emphasis"/>
          <w:highlight w:val="green"/>
        </w:rPr>
        <w:t>your</w:t>
      </w:r>
      <w:r w:rsidRPr="00013684">
        <w:rPr>
          <w:rStyle w:val="Emphasis"/>
        </w:rPr>
        <w:t xml:space="preserve"> team’s </w:t>
      </w:r>
      <w:r w:rsidRPr="00D235F6">
        <w:rPr>
          <w:rStyle w:val="Emphasis"/>
          <w:highlight w:val="green"/>
        </w:rPr>
        <w:t>interpretation of the topic</w:t>
      </w:r>
      <w:r w:rsidRPr="00013684">
        <w:rPr>
          <w:rStyle w:val="Emphasis"/>
        </w:rPr>
        <w:t xml:space="preserve"> is it </w:t>
      </w:r>
      <w:r w:rsidRPr="00D235F6">
        <w:rPr>
          <w:rStyle w:val="Emphasis"/>
          <w:highlight w:val="green"/>
        </w:rPr>
        <w:t>doesn’t preclude linking that to the</w:t>
      </w:r>
      <w:r w:rsidRPr="00013684">
        <w:rPr>
          <w:rStyle w:val="Emphasis"/>
        </w:rPr>
        <w:t xml:space="preserve"> currents </w:t>
      </w:r>
      <w:r w:rsidRPr="00D235F6">
        <w:rPr>
          <w:rStyle w:val="Emphasis"/>
          <w:highlight w:val="green"/>
        </w:rPr>
        <w:t>state of debate to shed light on the issues of power, privilege, and identity</w:t>
      </w:r>
      <w:r w:rsidRPr="00013684">
        <w:rPr>
          <w:rFonts w:cs="Calibri"/>
          <w:sz w:val="16"/>
        </w:rPr>
        <w:t xml:space="preserve">. </w:t>
      </w:r>
      <w:r w:rsidRPr="00013684">
        <w:rPr>
          <w:rStyle w:val="StyleUnderline"/>
        </w:rPr>
        <w:t>They are already part of the conversation</w:t>
      </w:r>
      <w:r w:rsidRPr="00013684">
        <w:rPr>
          <w:rFonts w:cs="Calibri"/>
          <w:sz w:val="16"/>
        </w:rPr>
        <w:t xml:space="preserve"> so we should both allow and encourage students to confront the apparatuses of power as they reveal themselves by engaging in radical speech acts that can expand our conception of what an argument even is. It is easy to get caught in the mold of debate, to be seduced by the wins, and to aim to reproduce arguments that are in “vogue”, however that isn’t a model of engagement that has changed anyone’s heart or mind. </w:t>
      </w:r>
      <w:r w:rsidRPr="001E4403">
        <w:rPr>
          <w:rStyle w:val="StyleUnderline"/>
          <w:highlight w:val="green"/>
        </w:rPr>
        <w:t>Debate has become so insular</w:t>
      </w:r>
      <w:r w:rsidRPr="00013684">
        <w:rPr>
          <w:rStyle w:val="StyleUnderline"/>
        </w:rPr>
        <w:t xml:space="preserve"> that when we say advocacy skills and </w:t>
      </w:r>
      <w:proofErr w:type="gramStart"/>
      <w:r w:rsidRPr="00013684">
        <w:rPr>
          <w:rStyle w:val="StyleUnderline"/>
        </w:rPr>
        <w:t>education</w:t>
      </w:r>
      <w:proofErr w:type="gramEnd"/>
      <w:r w:rsidRPr="00013684">
        <w:rPr>
          <w:rStyle w:val="StyleUnderline"/>
        </w:rPr>
        <w:t xml:space="preserve"> we forget that those are just buzz words absent a willingness to turn politics into action</w:t>
      </w:r>
      <w:r w:rsidRPr="00013684">
        <w:rPr>
          <w:rFonts w:cs="Calibri"/>
          <w:sz w:val="16"/>
        </w:rPr>
        <w:t xml:space="preserve">. Proponents of accessible debate invested in critical education should start to </w:t>
      </w:r>
      <w:r w:rsidRPr="00013684">
        <w:rPr>
          <w:rStyle w:val="StyleUnderline"/>
        </w:rPr>
        <w:t xml:space="preserve">think of their politics as a question of praxis. </w:t>
      </w:r>
      <w:r w:rsidRPr="001E4403">
        <w:rPr>
          <w:rStyle w:val="StyleUnderline"/>
          <w:highlight w:val="green"/>
        </w:rPr>
        <w:t>Debate’s static notions of what it means to be topical</w:t>
      </w:r>
      <w:r w:rsidRPr="00013684">
        <w:rPr>
          <w:rStyle w:val="StyleUnderline"/>
        </w:rPr>
        <w:t xml:space="preserve"> (or even political</w:t>
      </w:r>
      <w:r w:rsidRPr="00013684">
        <w:rPr>
          <w:rFonts w:cs="Calibri"/>
          <w:sz w:val="16"/>
        </w:rPr>
        <w:t xml:space="preserve"> for that matter) </w:t>
      </w:r>
      <w:r w:rsidRPr="001E4403">
        <w:rPr>
          <w:rStyle w:val="Emphasis"/>
          <w:highlight w:val="green"/>
        </w:rPr>
        <w:t>will fail students</w:t>
      </w:r>
      <w:r w:rsidRPr="00013684">
        <w:rPr>
          <w:rStyle w:val="Emphasis"/>
        </w:rPr>
        <w:t xml:space="preserve"> unless they can be allowed to grapple with those issues that are literally right in front of them</w:t>
      </w:r>
      <w:r w:rsidRPr="00013684">
        <w:rPr>
          <w:rFonts w:cs="Calibri"/>
          <w:sz w:val="16"/>
        </w:rPr>
        <w:t xml:space="preserve">. When I say “Activist model” I really mean that </w:t>
      </w:r>
      <w:r w:rsidRPr="00013684">
        <w:rPr>
          <w:rStyle w:val="Emphasis"/>
        </w:rPr>
        <w:t xml:space="preserve">we should </w:t>
      </w:r>
      <w:r w:rsidRPr="001E4403">
        <w:rPr>
          <w:rStyle w:val="Emphasis"/>
          <w:highlight w:val="green"/>
        </w:rPr>
        <w:t>make room for students to practice the skills needed to activate their politics</w:t>
      </w:r>
      <w:r w:rsidRPr="00013684">
        <w:rPr>
          <w:rStyle w:val="Emphasis"/>
        </w:rPr>
        <w:t xml:space="preserve"> in </w:t>
      </w:r>
      <w:r w:rsidRPr="00013684">
        <w:rPr>
          <w:rStyle w:val="Emphasis"/>
        </w:rPr>
        <w:lastRenderedPageBreak/>
        <w:t xml:space="preserve">the real world. Assumptions, </w:t>
      </w:r>
      <w:r w:rsidRPr="001E4403">
        <w:rPr>
          <w:rStyle w:val="Emphasis"/>
          <w:highlight w:val="green"/>
        </w:rPr>
        <w:t>performances, and discourses should be voting issue whether they indict the topic, an opponent, or</w:t>
      </w:r>
      <w:r w:rsidRPr="00013684">
        <w:rPr>
          <w:rStyle w:val="Emphasis"/>
        </w:rPr>
        <w:t xml:space="preserve"> even </w:t>
      </w:r>
      <w:r w:rsidRPr="001E4403">
        <w:rPr>
          <w:rStyle w:val="Emphasis"/>
          <w:highlight w:val="green"/>
        </w:rPr>
        <w:t>the debate community itself</w:t>
      </w:r>
      <w:r w:rsidRPr="00013684">
        <w:rPr>
          <w:rFonts w:cs="Calibri"/>
          <w:sz w:val="16"/>
        </w:rPr>
        <w:t xml:space="preserve">. Advocates who practice by allowing their contemporaries to garble the names of African nations, trade their stories and bodies like poker chips, and marginalize their voices in the process aren’t individuals I ever want advocating on my behalf. </w:t>
      </w:r>
      <w:r w:rsidRPr="008B6480">
        <w:rPr>
          <w:rStyle w:val="StyleUnderline"/>
          <w:highlight w:val="green"/>
        </w:rPr>
        <w:t>Portable skills start with how the activist chooses to engage</w:t>
      </w:r>
      <w:r w:rsidRPr="00013684">
        <w:rPr>
          <w:rStyle w:val="StyleUnderline"/>
        </w:rPr>
        <w:t xml:space="preserve"> in topical discussion or discussions of the topic, but their vision of a more accessible debate space itself</w:t>
      </w:r>
      <w:r w:rsidRPr="00013684">
        <w:rPr>
          <w:rFonts w:cs="Calibri"/>
          <w:sz w:val="16"/>
        </w:rPr>
        <w:t xml:space="preserve">. When competitors get settled into a room and ask me what I want to see for the next 45 minutes I tell them that it’s not my job to tell them. I don’t really care if they sit, stand, backflip, recite poems, or spread cards in and between every speech because LD isn’t my activity anymore, it’s theirs. My only job is to render a decision and remain invested and responsible for what norms I endorse for debate. </w:t>
      </w:r>
      <w:r w:rsidRPr="00013684">
        <w:rPr>
          <w:rStyle w:val="Emphasis"/>
        </w:rPr>
        <w:t xml:space="preserve">A major requirement for making room for the activist model in LD is </w:t>
      </w:r>
      <w:r w:rsidRPr="008B6480">
        <w:rPr>
          <w:rStyle w:val="Emphasis"/>
          <w:highlight w:val="green"/>
        </w:rPr>
        <w:t>changing the way judges situate themselves</w:t>
      </w:r>
      <w:r w:rsidRPr="00013684">
        <w:rPr>
          <w:rFonts w:cs="Calibri"/>
          <w:sz w:val="16"/>
        </w:rPr>
        <w:t xml:space="preserve">. First and foremost, realize </w:t>
      </w:r>
      <w:r w:rsidRPr="008B6480">
        <w:rPr>
          <w:rStyle w:val="Emphasis"/>
          <w:highlight w:val="green"/>
        </w:rPr>
        <w:t>high school debate isn’t about you</w:t>
      </w:r>
      <w:r w:rsidRPr="00013684">
        <w:rPr>
          <w:rFonts w:cs="Calibri"/>
          <w:sz w:val="16"/>
        </w:rPr>
        <w:t xml:space="preserve">. Sucks to grow up, huh? As an adult you aren’t just some cool “first year out” or a point fairy but an adult and role model that coaches have left responsible for the care of their students until they can get back to their chaperone. That puts you in a unique position to support or break down someone in the middle of a tournament they hope to do well at or the end of their career. </w:t>
      </w:r>
      <w:r w:rsidRPr="00013684">
        <w:rPr>
          <w:rStyle w:val="StyleUnderline"/>
        </w:rPr>
        <w:t xml:space="preserve">This is especially important in a world where </w:t>
      </w:r>
      <w:r w:rsidRPr="008B6480">
        <w:rPr>
          <w:rStyle w:val="StyleUnderline"/>
          <w:highlight w:val="green"/>
        </w:rPr>
        <w:t>students are trying to broaden</w:t>
      </w:r>
      <w:r w:rsidRPr="00013684">
        <w:rPr>
          <w:rStyle w:val="StyleUnderline"/>
        </w:rPr>
        <w:t xml:space="preserve"> the scope of the </w:t>
      </w:r>
      <w:r w:rsidRPr="008B6480">
        <w:rPr>
          <w:rStyle w:val="StyleUnderline"/>
          <w:highlight w:val="green"/>
        </w:rPr>
        <w:t>conversation</w:t>
      </w:r>
      <w:r w:rsidRPr="00013684">
        <w:rPr>
          <w:rStyle w:val="StyleUnderline"/>
        </w:rPr>
        <w:t xml:space="preserve"> and </w:t>
      </w:r>
      <w:r w:rsidRPr="008B6480">
        <w:rPr>
          <w:rStyle w:val="StyleUnderline"/>
          <w:highlight w:val="green"/>
        </w:rPr>
        <w:t>bring marginalized students in</w:t>
      </w:r>
      <w:r w:rsidRPr="00013684">
        <w:rPr>
          <w:rStyle w:val="StyleUnderline"/>
        </w:rPr>
        <w:t>to the space</w:t>
      </w:r>
      <w:r w:rsidRPr="00013684">
        <w:rPr>
          <w:rFonts w:cs="Calibri"/>
          <w:sz w:val="16"/>
        </w:rPr>
        <w:t xml:space="preserve">. If you are about to give an RFD to one of the few black or Latino students in the activity, </w:t>
      </w:r>
      <w:r w:rsidRPr="00013684">
        <w:rPr>
          <w:rStyle w:val="StyleUnderline"/>
        </w:rPr>
        <w:t>think about what your words sound like in the context of a student who probably thought you were going to vote against them because of the subject matter of their arguments regardless of the substance of the debate</w:t>
      </w:r>
      <w:r w:rsidRPr="00013684">
        <w:rPr>
          <w:rFonts w:cs="Calibri"/>
          <w:sz w:val="16"/>
        </w:rPr>
        <w:t xml:space="preserve">. Additionally, we’ve got to continue to ease off the gas on the blip-spread debate. I think that there has been overall improvement but we can do better in the case of students who are advocating positions because of the value of that advocacy in and of itself. </w:t>
      </w:r>
      <w:r w:rsidRPr="00013684">
        <w:rPr>
          <w:rStyle w:val="StyleUnderline"/>
        </w:rPr>
        <w:t xml:space="preserve">Sometimes </w:t>
      </w:r>
      <w:r w:rsidRPr="00A86ED6">
        <w:rPr>
          <w:rStyle w:val="StyleUnderline"/>
          <w:highlight w:val="green"/>
        </w:rPr>
        <w:t>truth outweighs tech</w:t>
      </w:r>
      <w:r w:rsidRPr="00013684">
        <w:rPr>
          <w:rStyle w:val="StyleUnderline"/>
        </w:rPr>
        <w:t xml:space="preserve">, a dropped argument just isn’t true, and </w:t>
      </w:r>
      <w:r w:rsidRPr="00A86ED6">
        <w:rPr>
          <w:rStyle w:val="StyleUnderline"/>
          <w:highlight w:val="green"/>
        </w:rPr>
        <w:t>big framing moments</w:t>
      </w:r>
      <w:r w:rsidRPr="00013684">
        <w:rPr>
          <w:rStyle w:val="StyleUnderline"/>
        </w:rPr>
        <w:t xml:space="preserve"> should be used to </w:t>
      </w:r>
      <w:r w:rsidRPr="00A86ED6">
        <w:rPr>
          <w:rStyle w:val="StyleUnderline"/>
          <w:highlight w:val="green"/>
        </w:rPr>
        <w:t>determine if the line by line is</w:t>
      </w:r>
      <w:r w:rsidRPr="00013684">
        <w:rPr>
          <w:rStyle w:val="StyleUnderline"/>
        </w:rPr>
        <w:t xml:space="preserve"> even </w:t>
      </w:r>
      <w:r w:rsidRPr="00A86ED6">
        <w:rPr>
          <w:rStyle w:val="StyleUnderline"/>
          <w:highlight w:val="green"/>
        </w:rPr>
        <w:t>relevant</w:t>
      </w:r>
      <w:r w:rsidRPr="00013684">
        <w:rPr>
          <w:rFonts w:cs="Calibri"/>
          <w:sz w:val="16"/>
        </w:rPr>
        <w:t xml:space="preserve">. Finally, </w:t>
      </w:r>
      <w:r w:rsidRPr="00013684">
        <w:rPr>
          <w:rStyle w:val="StyleUnderline"/>
        </w:rPr>
        <w:t>if you are</w:t>
      </w:r>
      <w:r w:rsidRPr="00013684">
        <w:rPr>
          <w:rFonts w:cs="Calibri"/>
          <w:sz w:val="16"/>
        </w:rPr>
        <w:t xml:space="preserve"> part of a dominant group (</w:t>
      </w:r>
      <w:r w:rsidRPr="00013684">
        <w:rPr>
          <w:rStyle w:val="Emphasis"/>
        </w:rPr>
        <w:t xml:space="preserve">white/male/ heterosexual/cisgender/abled/ etc.) </w:t>
      </w:r>
      <w:r w:rsidRPr="00A86ED6">
        <w:rPr>
          <w:rStyle w:val="Emphasis"/>
          <w:highlight w:val="green"/>
        </w:rPr>
        <w:t>students shouldn’t care that your sensibilities are offended-- that’s kind of the point</w:t>
      </w:r>
      <w:r w:rsidRPr="00013684">
        <w:rPr>
          <w:rFonts w:cs="Calibri"/>
          <w:sz w:val="16"/>
        </w:rPr>
        <w:t xml:space="preserve">. Since oppression exists, and I assure you it does, they might have something to say that you have never had to even think about because of what your subject position spares you from confronting. </w:t>
      </w:r>
      <w:r w:rsidRPr="00013684">
        <w:rPr>
          <w:rStyle w:val="StyleUnderline"/>
        </w:rPr>
        <w:t>Unless their argument is “X group’s oppression good” then you have to embrace your discomfort and listen as the responsible adult in the back of the room</w:t>
      </w:r>
      <w:r w:rsidRPr="00013684">
        <w:rPr>
          <w:rFonts w:cs="Calibri"/>
          <w:sz w:val="16"/>
        </w:rPr>
        <w:t xml:space="preserve">. </w:t>
      </w:r>
      <w:r w:rsidRPr="00013684">
        <w:rPr>
          <w:rStyle w:val="StyleUnderline"/>
        </w:rPr>
        <w:t>Calling out White</w:t>
      </w:r>
      <w:r w:rsidRPr="00013684">
        <w:rPr>
          <w:rFonts w:cs="Calibri"/>
          <w:sz w:val="16"/>
        </w:rPr>
        <w:t xml:space="preserve"> </w:t>
      </w:r>
      <w:r w:rsidRPr="00013684">
        <w:rPr>
          <w:rStyle w:val="StyleUnderline"/>
        </w:rPr>
        <w:t>Supremacy, Capitalism, or Patriarchy isn’t a call for you to</w:t>
      </w:r>
      <w:r w:rsidRPr="00013684">
        <w:rPr>
          <w:rFonts w:cs="Calibri"/>
          <w:sz w:val="16"/>
        </w:rPr>
        <w:t xml:space="preserve"> die during the back of a debate round. At best, </w:t>
      </w:r>
      <w:proofErr w:type="gramStart"/>
      <w:r w:rsidRPr="00013684">
        <w:rPr>
          <w:rFonts w:cs="Calibri"/>
          <w:sz w:val="16"/>
        </w:rPr>
        <w:t>17 year old</w:t>
      </w:r>
      <w:proofErr w:type="gramEnd"/>
      <w:r w:rsidRPr="00013684">
        <w:rPr>
          <w:rFonts w:cs="Calibri"/>
          <w:sz w:val="16"/>
        </w:rPr>
        <w:t xml:space="preserve"> students are doing analysis that theorists spend their life on. Getting the argument right is hard enough without having to worry about your feelings during a 3 minute speech e.g. talking about black oppression does not mean Jews never were/ aren’t in conflict with larger </w:t>
      </w:r>
      <w:proofErr w:type="gramStart"/>
      <w:r w:rsidRPr="00013684">
        <w:rPr>
          <w:rFonts w:cs="Calibri"/>
          <w:sz w:val="16"/>
        </w:rPr>
        <w:t>society .</w:t>
      </w:r>
      <w:proofErr w:type="gramEnd"/>
      <w:r w:rsidRPr="00013684">
        <w:rPr>
          <w:rFonts w:cs="Calibri"/>
          <w:sz w:val="16"/>
        </w:rPr>
        <w:t xml:space="preserve"> If someone defends a theoretical framework that says that the Holocaust was good or even ok deserves to be ejected from the tournament and their team, however you will be hard pressed to point to a mass of students who that defend </w:t>
      </w:r>
      <w:proofErr w:type="gramStart"/>
      <w:r w:rsidRPr="00013684">
        <w:rPr>
          <w:rFonts w:cs="Calibri"/>
          <w:sz w:val="16"/>
        </w:rPr>
        <w:t>identity based</w:t>
      </w:r>
      <w:proofErr w:type="gramEnd"/>
      <w:r w:rsidRPr="00013684">
        <w:rPr>
          <w:rFonts w:cs="Calibri"/>
          <w:sz w:val="16"/>
        </w:rPr>
        <w:t xml:space="preserve"> politics in this way. As a minority educator, my job isn’t to be nice or smile in your face; it’s to keep my foot in the door long enough to let more students who were never supposed to even know what debate was in the cracks. </w:t>
      </w:r>
      <w:r w:rsidRPr="00013684">
        <w:rPr>
          <w:rStyle w:val="StyleUnderline"/>
        </w:rPr>
        <w:t>Debates may get heated, they get personal, and they can make us think about things we wished we could lock away</w:t>
      </w:r>
      <w:r w:rsidRPr="00013684">
        <w:rPr>
          <w:rFonts w:cs="Calibri"/>
          <w:sz w:val="16"/>
        </w:rPr>
        <w:t xml:space="preserve"> (i.e., the domestic violence fiasco of Jan/ Feb’12) but </w:t>
      </w:r>
      <w:r w:rsidRPr="00A86ED6">
        <w:rPr>
          <w:rStyle w:val="Emphasis"/>
          <w:highlight w:val="green"/>
        </w:rPr>
        <w:t>we have</w:t>
      </w:r>
      <w:r w:rsidRPr="00013684">
        <w:rPr>
          <w:rStyle w:val="Emphasis"/>
        </w:rPr>
        <w:t xml:space="preserve"> a pedagogical </w:t>
      </w:r>
      <w:r w:rsidRPr="00A86ED6">
        <w:rPr>
          <w:rStyle w:val="Emphasis"/>
          <w:highlight w:val="green"/>
        </w:rPr>
        <w:t>obligation to make</w:t>
      </w:r>
      <w:r w:rsidRPr="00013684">
        <w:rPr>
          <w:rStyle w:val="Emphasis"/>
        </w:rPr>
        <w:t xml:space="preserve"> sure </w:t>
      </w:r>
      <w:r w:rsidRPr="00A86ED6">
        <w:rPr>
          <w:rStyle w:val="Emphasis"/>
          <w:highlight w:val="green"/>
        </w:rPr>
        <w:t>these</w:t>
      </w:r>
      <w:r w:rsidRPr="00013684">
        <w:rPr>
          <w:rStyle w:val="Emphasis"/>
        </w:rPr>
        <w:t xml:space="preserve"> very same </w:t>
      </w:r>
      <w:r w:rsidRPr="00A86ED6">
        <w:rPr>
          <w:rStyle w:val="Emphasis"/>
          <w:highlight w:val="green"/>
        </w:rPr>
        <w:t>conversations have a point beyond talking fast and</w:t>
      </w:r>
      <w:r w:rsidRPr="00013684">
        <w:rPr>
          <w:rStyle w:val="Emphasis"/>
        </w:rPr>
        <w:t xml:space="preserve"> winning shiny </w:t>
      </w:r>
      <w:r w:rsidRPr="00A86ED6">
        <w:rPr>
          <w:rStyle w:val="Emphasis"/>
          <w:highlight w:val="green"/>
        </w:rPr>
        <w:t>trophies</w:t>
      </w:r>
      <w:r w:rsidRPr="00013684">
        <w:rPr>
          <w:rFonts w:cs="Calibri"/>
          <w:sz w:val="16"/>
        </w:rPr>
        <w:t xml:space="preserve"> students won’t care about after the first party during move-in week their </w:t>
      </w:r>
      <w:proofErr w:type="gramStart"/>
      <w:r w:rsidRPr="00013684">
        <w:rPr>
          <w:rFonts w:cs="Calibri"/>
          <w:sz w:val="16"/>
        </w:rPr>
        <w:t>Freshman</w:t>
      </w:r>
      <w:proofErr w:type="gramEnd"/>
      <w:r w:rsidRPr="00013684">
        <w:rPr>
          <w:rFonts w:cs="Calibri"/>
          <w:sz w:val="16"/>
        </w:rPr>
        <w:t xml:space="preserve"> year of college. Maintaining this environment, </w:t>
      </w:r>
      <w:r w:rsidRPr="00A86ED6">
        <w:rPr>
          <w:rStyle w:val="Emphasis"/>
          <w:highlight w:val="green"/>
        </w:rPr>
        <w:t>developing a space that prioritizes disadvantaged students, and sowing the seeds for activism, are comparatively more important</w:t>
      </w:r>
      <w:r w:rsidRPr="00013684">
        <w:rPr>
          <w:rFonts w:cs="Calibri"/>
          <w:sz w:val="16"/>
        </w:rPr>
        <w:t>. Supplementing the current model will have a lasting impact on not only LD debate for future generations but the students better prepared to advocate on behalf of those who cannot advocate for themselves.</w:t>
      </w:r>
    </w:p>
    <w:p w14:paraId="1B95A59A" w14:textId="56FEC6F5" w:rsidR="00E802E9" w:rsidRDefault="00E802E9" w:rsidP="00713752">
      <w:pPr>
        <w:spacing w:after="0" w:line="240" w:lineRule="auto"/>
        <w:rPr>
          <w:rFonts w:cs="Calibri"/>
          <w:szCs w:val="22"/>
        </w:rPr>
      </w:pPr>
    </w:p>
    <w:p w14:paraId="6CE478F6" w14:textId="520D4DA4" w:rsidR="00415522" w:rsidRDefault="00415522" w:rsidP="00713752">
      <w:pPr>
        <w:pStyle w:val="Heading4"/>
        <w:spacing w:before="0" w:line="240" w:lineRule="auto"/>
      </w:pPr>
      <w:r>
        <w:t xml:space="preserve">You should be skeptical of arguments rooted in “procedural fairness.” These are </w:t>
      </w:r>
      <w:r w:rsidR="00931243">
        <w:t>dog whistles</w:t>
      </w:r>
      <w:r>
        <w:t xml:space="preserve"> to call styles of debate cheating or, in the context of this topic, telling the alien they are unwelcomed while simultaneously colonizing</w:t>
      </w:r>
      <w:r w:rsidR="00E96B5F">
        <w:t xml:space="preserve"> “outer space.” That “outer space” to white people is Black thought</w:t>
      </w:r>
      <w:r w:rsidR="001D1F84">
        <w:t xml:space="preserve">; debate loves hearing about </w:t>
      </w:r>
      <w:proofErr w:type="spellStart"/>
      <w:r w:rsidR="001D1F84">
        <w:t>afropess</w:t>
      </w:r>
      <w:proofErr w:type="spellEnd"/>
      <w:r w:rsidR="001D1F84">
        <w:t xml:space="preserve">, </w:t>
      </w:r>
      <w:proofErr w:type="spellStart"/>
      <w:r w:rsidR="001D1F84">
        <w:t>afrofuturism</w:t>
      </w:r>
      <w:proofErr w:type="spellEnd"/>
      <w:r w:rsidR="001D1F84">
        <w:t>, ontology and para</w:t>
      </w:r>
      <w:r w:rsidR="00040F75">
        <w:t>-</w:t>
      </w:r>
      <w:r w:rsidR="001D1F84">
        <w:t>ontology, just not from Black people</w:t>
      </w:r>
      <w:r w:rsidR="00E96B5F">
        <w:t>. A place to get lost, learn, and colonize; no different than the status quo. So</w:t>
      </w:r>
      <w:r w:rsidR="0042534C">
        <w:t>,</w:t>
      </w:r>
      <w:r w:rsidR="00E96B5F">
        <w:t xml:space="preserve"> every</w:t>
      </w:r>
      <w:r w:rsidR="00DC44C5">
        <w:t xml:space="preserve"> </w:t>
      </w:r>
      <w:r w:rsidR="00E96B5F">
        <w:t xml:space="preserve">time you hear fairness ask yourself, “fairness for whom?” </w:t>
      </w:r>
    </w:p>
    <w:p w14:paraId="63686D29" w14:textId="77777777" w:rsidR="00713752" w:rsidRPr="00713752" w:rsidRDefault="00713752" w:rsidP="00713752">
      <w:pPr>
        <w:spacing w:after="0" w:line="240" w:lineRule="auto"/>
      </w:pPr>
    </w:p>
    <w:p w14:paraId="1DAC9F9B" w14:textId="3142C402" w:rsidR="00B74900" w:rsidRDefault="00B74900" w:rsidP="00713752">
      <w:pPr>
        <w:pStyle w:val="Heading4"/>
        <w:spacing w:before="0" w:line="240" w:lineRule="auto"/>
      </w:pPr>
      <w:r>
        <w:lastRenderedPageBreak/>
        <w:t>Disclosure practices and disclosure theory are transphobic tools that recreate gender-based oppression in LD. Preferring procedural fairness over structural fairness creates a chilling effect that negatively impacts the community writ large.</w:t>
      </w:r>
      <w:r w:rsidR="00E926E3">
        <w:t xml:space="preserve"> </w:t>
      </w:r>
      <w:r>
        <w:t>Blake, 19</w:t>
      </w:r>
    </w:p>
    <w:p w14:paraId="0273B595" w14:textId="77777777" w:rsidR="00B74900" w:rsidRDefault="00B74900" w:rsidP="00713752">
      <w:pPr>
        <w:spacing w:after="0" w:line="240" w:lineRule="auto"/>
        <w:rPr>
          <w:rFonts w:cs="Calibri"/>
        </w:rPr>
      </w:pPr>
      <w:r w:rsidRPr="0040123C">
        <w:rPr>
          <w:rFonts w:cs="Calibri"/>
          <w:sz w:val="12"/>
          <w:szCs w:val="12"/>
        </w:rPr>
        <w:t>[</w:t>
      </w:r>
      <w:r w:rsidRPr="00AD2287">
        <w:rPr>
          <w:rFonts w:cs="Calibri"/>
          <w:sz w:val="12"/>
          <w:szCs w:val="12"/>
        </w:rPr>
        <w:t>Sophie Blake is a trans LD debater from a small school who loves teaching and giving younger debaters access to opportunities, and coaches several small school or independent debaters. Sophie values the scholastic value of debate and encourages debaters to become authors and methodological activists both inside and outside of debate rounds. Sophie emphasizes diverse and creative argumentation, and an increased communal prioritization and student awareness of the implications of community practices then the competitive nature of debate as an activity. Don’t hesitate to reach out to Sophie if you have questions about debate or need a friend in the debate community. “Fighting for a Place in the Room by Sophie Blake,” 16 October 2019, https://www.vbriefly.com/2019/10/16/fighting-for-a-place-in-the-room-by-sophie-blake/]</w:t>
      </w:r>
      <w:r>
        <w:rPr>
          <w:rFonts w:cs="Calibri"/>
        </w:rPr>
        <w:t xml:space="preserve"> </w:t>
      </w:r>
      <w:proofErr w:type="spellStart"/>
      <w:r>
        <w:rPr>
          <w:rFonts w:cs="Calibri"/>
        </w:rPr>
        <w:t>Cgilbert</w:t>
      </w:r>
      <w:proofErr w:type="spellEnd"/>
    </w:p>
    <w:p w14:paraId="2C09D86B" w14:textId="77777777" w:rsidR="00B74900" w:rsidRDefault="00B74900" w:rsidP="00713752">
      <w:pPr>
        <w:spacing w:after="0" w:line="240" w:lineRule="auto"/>
        <w:rPr>
          <w:rFonts w:cs="Calibri"/>
        </w:rPr>
      </w:pPr>
    </w:p>
    <w:p w14:paraId="10C038B3" w14:textId="77777777" w:rsidR="00B74900" w:rsidRPr="00740D08" w:rsidRDefault="00B74900" w:rsidP="00713752">
      <w:pPr>
        <w:spacing w:after="0" w:line="240" w:lineRule="auto"/>
        <w:rPr>
          <w:rFonts w:cs="Calibri"/>
          <w:sz w:val="14"/>
        </w:rPr>
      </w:pPr>
      <w:r w:rsidRPr="00740D08">
        <w:rPr>
          <w:rFonts w:cs="Calibri"/>
          <w:sz w:val="14"/>
        </w:rPr>
        <w:t xml:space="preserve">Conventional </w:t>
      </w:r>
      <w:r w:rsidRPr="007D543D">
        <w:rPr>
          <w:rStyle w:val="StyleUnderline"/>
          <w:highlight w:val="green"/>
        </w:rPr>
        <w:t>debate is</w:t>
      </w:r>
      <w:r w:rsidRPr="00CF4559">
        <w:rPr>
          <w:rStyle w:val="StyleUnderline"/>
        </w:rPr>
        <w:t xml:space="preserve"> fundamentally </w:t>
      </w:r>
      <w:r w:rsidRPr="007D543D">
        <w:rPr>
          <w:rStyle w:val="StyleUnderline"/>
          <w:highlight w:val="green"/>
        </w:rPr>
        <w:t>hierarchical</w:t>
      </w:r>
      <w:r w:rsidRPr="00740D08">
        <w:rPr>
          <w:rFonts w:cs="Calibri"/>
          <w:sz w:val="14"/>
        </w:rPr>
        <w:t xml:space="preserve">, there is </w:t>
      </w:r>
      <w:r w:rsidRPr="007D543D">
        <w:rPr>
          <w:rStyle w:val="StyleUnderline"/>
          <w:highlight w:val="green"/>
        </w:rPr>
        <w:t>an economy of ballots</w:t>
      </w:r>
      <w:r w:rsidRPr="00740D08">
        <w:rPr>
          <w:rFonts w:cs="Calibri"/>
          <w:sz w:val="14"/>
        </w:rPr>
        <w:t xml:space="preserve">, you require a certain number of ballots to get to </w:t>
      </w:r>
      <w:proofErr w:type="spellStart"/>
      <w:r w:rsidRPr="00740D08">
        <w:rPr>
          <w:rFonts w:cs="Calibri"/>
          <w:sz w:val="14"/>
        </w:rPr>
        <w:t>outrounds</w:t>
      </w:r>
      <w:proofErr w:type="spellEnd"/>
      <w:r w:rsidRPr="00740D08">
        <w:rPr>
          <w:rFonts w:cs="Calibri"/>
          <w:sz w:val="14"/>
        </w:rPr>
        <w:t xml:space="preserve">. You pay to go to tournaments to get more ballots. </w:t>
      </w:r>
      <w:r w:rsidRPr="00CF4559">
        <w:rPr>
          <w:rStyle w:val="StyleUnderline"/>
        </w:rPr>
        <w:t xml:space="preserve">Debaters and their </w:t>
      </w:r>
      <w:r w:rsidRPr="00740D08">
        <w:rPr>
          <w:rStyle w:val="StyleUnderline"/>
          <w:highlight w:val="green"/>
        </w:rPr>
        <w:t>arguments earn prestige based on how far they get in tournaments and</w:t>
      </w:r>
      <w:r w:rsidRPr="00CF4559">
        <w:rPr>
          <w:rStyle w:val="StyleUnderline"/>
        </w:rPr>
        <w:t xml:space="preserve"> how many </w:t>
      </w:r>
      <w:r w:rsidRPr="00740D08">
        <w:rPr>
          <w:rStyle w:val="StyleUnderline"/>
          <w:highlight w:val="green"/>
        </w:rPr>
        <w:t>bids</w:t>
      </w:r>
      <w:r w:rsidRPr="00CF4559">
        <w:rPr>
          <w:rStyle w:val="StyleUnderline"/>
        </w:rPr>
        <w:t xml:space="preserve"> they collect. Coaches advertise their career bids</w:t>
      </w:r>
      <w:r w:rsidRPr="00740D08">
        <w:rPr>
          <w:rFonts w:cs="Calibri"/>
          <w:sz w:val="14"/>
        </w:rPr>
        <w:t>, and the number of bids they’ve coached debaters to receive, in order to get hired. This falls under the label “Competitive Activity.” However</w:t>
      </w:r>
      <w:r w:rsidRPr="00CF4559">
        <w:rPr>
          <w:rStyle w:val="Emphasis"/>
        </w:rPr>
        <w:t xml:space="preserve">, </w:t>
      </w:r>
      <w:r w:rsidRPr="00740D08">
        <w:rPr>
          <w:rStyle w:val="Emphasis"/>
          <w:highlight w:val="green"/>
        </w:rPr>
        <w:t>people use this</w:t>
      </w:r>
      <w:r w:rsidRPr="00CF4559">
        <w:rPr>
          <w:rStyle w:val="Emphasis"/>
        </w:rPr>
        <w:t xml:space="preserve"> label </w:t>
      </w:r>
      <w:r w:rsidRPr="00740D08">
        <w:rPr>
          <w:rStyle w:val="Emphasis"/>
          <w:highlight w:val="green"/>
        </w:rPr>
        <w:t>to justify</w:t>
      </w:r>
      <w:r w:rsidRPr="00CF4559">
        <w:rPr>
          <w:rStyle w:val="Emphasis"/>
        </w:rPr>
        <w:t xml:space="preserve"> several </w:t>
      </w:r>
      <w:r w:rsidRPr="00740D08">
        <w:rPr>
          <w:rStyle w:val="Emphasis"/>
          <w:highlight w:val="green"/>
        </w:rPr>
        <w:t>things that</w:t>
      </w:r>
      <w:r w:rsidRPr="00CF4559">
        <w:rPr>
          <w:rStyle w:val="Emphasis"/>
        </w:rPr>
        <w:t xml:space="preserve"> actively </w:t>
      </w:r>
      <w:r w:rsidRPr="00740D08">
        <w:rPr>
          <w:rStyle w:val="Emphasis"/>
          <w:highlight w:val="green"/>
        </w:rPr>
        <w:t>harm debate</w:t>
      </w:r>
      <w:r w:rsidRPr="00CF4559">
        <w:rPr>
          <w:rStyle w:val="Emphasis"/>
        </w:rPr>
        <w:t xml:space="preserve"> being a competitive activity. </w:t>
      </w:r>
      <w:r w:rsidRPr="00740D08">
        <w:rPr>
          <w:rStyle w:val="Emphasis"/>
          <w:highlight w:val="green"/>
        </w:rPr>
        <w:t>If debate being a good competitive activity was the goal, structural fairness would become incredibly important to avoid</w:t>
      </w:r>
      <w:r w:rsidRPr="00CF4559">
        <w:rPr>
          <w:rStyle w:val="Emphasis"/>
        </w:rPr>
        <w:t xml:space="preserve"> certain teams dominating that competitive activity and </w:t>
      </w:r>
      <w:r w:rsidRPr="00740D08">
        <w:rPr>
          <w:rStyle w:val="Emphasis"/>
          <w:highlight w:val="green"/>
        </w:rPr>
        <w:t>crowding out</w:t>
      </w:r>
      <w:r w:rsidRPr="00CF4559">
        <w:rPr>
          <w:rStyle w:val="Emphasis"/>
        </w:rPr>
        <w:t xml:space="preserve"> talented </w:t>
      </w:r>
      <w:r w:rsidRPr="00740D08">
        <w:rPr>
          <w:rStyle w:val="Emphasis"/>
          <w:highlight w:val="green"/>
        </w:rPr>
        <w:t>debaters from new schools or deviant identity groups</w:t>
      </w:r>
      <w:r w:rsidRPr="00740D08">
        <w:rPr>
          <w:rFonts w:cs="Calibri"/>
          <w:sz w:val="14"/>
        </w:rPr>
        <w:t xml:space="preserve">. However, what </w:t>
      </w:r>
      <w:r w:rsidRPr="00CF4559">
        <w:rPr>
          <w:rStyle w:val="StyleUnderline"/>
        </w:rPr>
        <w:t xml:space="preserve">instead follows is debaters </w:t>
      </w:r>
      <w:r w:rsidRPr="00740D08">
        <w:rPr>
          <w:rStyle w:val="StyleUnderline"/>
          <w:highlight w:val="green"/>
        </w:rPr>
        <w:t>separating fairness into procedural and structural</w:t>
      </w:r>
      <w:r w:rsidRPr="00CF4559">
        <w:rPr>
          <w:rStyle w:val="StyleUnderline"/>
        </w:rPr>
        <w:t xml:space="preserve"> and prioritizing the former to win theory debates</w:t>
      </w:r>
      <w:r w:rsidRPr="00740D08">
        <w:rPr>
          <w:rFonts w:cs="Calibri"/>
          <w:sz w:val="14"/>
        </w:rPr>
        <w:t xml:space="preserve">. While </w:t>
      </w:r>
      <w:r w:rsidRPr="007A0BF9">
        <w:rPr>
          <w:rStyle w:val="StyleUnderline"/>
        </w:rPr>
        <w:t>Resource Disparities</w:t>
      </w:r>
      <w:r w:rsidRPr="00740D08">
        <w:rPr>
          <w:rFonts w:cs="Calibri"/>
          <w:sz w:val="14"/>
        </w:rPr>
        <w:t xml:space="preserve"> is an issue, it </w:t>
      </w:r>
      <w:r w:rsidRPr="007A0BF9">
        <w:rPr>
          <w:rStyle w:val="StyleUnderline"/>
        </w:rPr>
        <w:t>isn’t the focus</w:t>
      </w:r>
      <w:r w:rsidRPr="00740D08">
        <w:rPr>
          <w:rFonts w:cs="Calibri"/>
          <w:sz w:val="14"/>
        </w:rPr>
        <w:t xml:space="preserve">. This is just an example of how </w:t>
      </w:r>
      <w:r w:rsidRPr="007A0BF9">
        <w:rPr>
          <w:rStyle w:val="StyleUnderline"/>
        </w:rPr>
        <w:t>ballots explicitly and implicitly endorse certain norms</w:t>
      </w:r>
      <w:r w:rsidRPr="00740D08">
        <w:rPr>
          <w:rFonts w:cs="Calibri"/>
          <w:sz w:val="14"/>
        </w:rPr>
        <w:t xml:space="preserve">. </w:t>
      </w:r>
      <w:r w:rsidRPr="00740D08">
        <w:rPr>
          <w:rStyle w:val="StyleUnderline"/>
          <w:highlight w:val="green"/>
        </w:rPr>
        <w:t>When</w:t>
      </w:r>
      <w:r w:rsidRPr="00740D08">
        <w:rPr>
          <w:rFonts w:cs="Calibri"/>
          <w:sz w:val="14"/>
        </w:rPr>
        <w:t xml:space="preserve">ever </w:t>
      </w:r>
      <w:r w:rsidRPr="00740D08">
        <w:rPr>
          <w:rStyle w:val="StyleUnderline"/>
          <w:highlight w:val="green"/>
        </w:rPr>
        <w:t>you vote for a theory</w:t>
      </w:r>
      <w:r w:rsidRPr="00740D08">
        <w:rPr>
          <w:rFonts w:cs="Calibri"/>
          <w:sz w:val="14"/>
        </w:rPr>
        <w:t xml:space="preserve"> shell that frames the round </w:t>
      </w:r>
      <w:r w:rsidRPr="007A0BF9">
        <w:rPr>
          <w:rStyle w:val="StyleUnderline"/>
        </w:rPr>
        <w:t>as only caring about procedural fairness</w:t>
      </w:r>
      <w:r w:rsidRPr="00740D08">
        <w:rPr>
          <w:rFonts w:cs="Calibri"/>
          <w:sz w:val="14"/>
        </w:rPr>
        <w:t xml:space="preserve">, even if you intentionally only desire to endorse Conditionality bad, </w:t>
      </w:r>
      <w:r w:rsidRPr="00740D08">
        <w:rPr>
          <w:rStyle w:val="Emphasis"/>
          <w:highlight w:val="green"/>
        </w:rPr>
        <w:t>you</w:t>
      </w:r>
      <w:r w:rsidRPr="007A0BF9">
        <w:rPr>
          <w:rStyle w:val="Emphasis"/>
        </w:rPr>
        <w:t xml:space="preserve"> implicitly </w:t>
      </w:r>
      <w:r w:rsidRPr="00740D08">
        <w:rPr>
          <w:rStyle w:val="Emphasis"/>
          <w:highlight w:val="green"/>
        </w:rPr>
        <w:t>endorse framing fairness without accounting for structural fairness</w:t>
      </w:r>
      <w:r w:rsidRPr="00740D08">
        <w:rPr>
          <w:rFonts w:cs="Calibri"/>
          <w:sz w:val="14"/>
        </w:rPr>
        <w:t xml:space="preserve">. A more egregious example I’ve come across is when </w:t>
      </w:r>
      <w:r w:rsidRPr="00740D08">
        <w:rPr>
          <w:rStyle w:val="StyleUnderline"/>
          <w:highlight w:val="green"/>
        </w:rPr>
        <w:t>someone wins a debate</w:t>
      </w:r>
      <w:r w:rsidRPr="007A0BF9">
        <w:rPr>
          <w:rStyle w:val="StyleUnderline"/>
        </w:rPr>
        <w:t xml:space="preserve"> on the flow </w:t>
      </w:r>
      <w:r w:rsidRPr="00740D08">
        <w:rPr>
          <w:rStyle w:val="StyleUnderline"/>
          <w:highlight w:val="green"/>
        </w:rPr>
        <w:t>despite saying problematic slurs and misgendering their opponent</w:t>
      </w:r>
      <w:r w:rsidRPr="00740D08">
        <w:rPr>
          <w:rFonts w:cs="Calibri"/>
          <w:sz w:val="14"/>
        </w:rPr>
        <w:t xml:space="preserve">. Sure, </w:t>
      </w:r>
      <w:r w:rsidRPr="007A0BF9">
        <w:rPr>
          <w:rStyle w:val="Emphasis"/>
        </w:rPr>
        <w:t>the judge votes them up because they won the disadvantage</w:t>
      </w:r>
      <w:r w:rsidRPr="00740D08">
        <w:rPr>
          <w:rFonts w:cs="Calibri"/>
          <w:sz w:val="14"/>
        </w:rPr>
        <w:t xml:space="preserve">, but that judge is also </w:t>
      </w:r>
      <w:r w:rsidRPr="00740D08">
        <w:rPr>
          <w:rStyle w:val="Emphasis"/>
          <w:highlight w:val="green"/>
        </w:rPr>
        <w:t>allowing that</w:t>
      </w:r>
      <w:r w:rsidRPr="007A0BF9">
        <w:rPr>
          <w:rStyle w:val="Emphasis"/>
        </w:rPr>
        <w:t xml:space="preserve"> behavior, </w:t>
      </w:r>
      <w:r w:rsidRPr="00740D08">
        <w:rPr>
          <w:rStyle w:val="Emphasis"/>
          <w:highlight w:val="green"/>
        </w:rPr>
        <w:t>making the activity less accessible</w:t>
      </w:r>
      <w:r w:rsidRPr="00740D08">
        <w:rPr>
          <w:rFonts w:cs="Calibri"/>
          <w:sz w:val="14"/>
        </w:rPr>
        <w:t xml:space="preserve">. This over time </w:t>
      </w:r>
      <w:r w:rsidRPr="007A0BF9">
        <w:rPr>
          <w:rStyle w:val="Emphasis"/>
        </w:rPr>
        <w:t xml:space="preserve">results in a </w:t>
      </w:r>
      <w:r w:rsidRPr="00740D08">
        <w:rPr>
          <w:rStyle w:val="Emphasis"/>
          <w:highlight w:val="green"/>
        </w:rPr>
        <w:t>buildup of</w:t>
      </w:r>
      <w:r w:rsidRPr="007A0BF9">
        <w:rPr>
          <w:rStyle w:val="Emphasis"/>
        </w:rPr>
        <w:t xml:space="preserve"> implicitly and explicitly endorsed </w:t>
      </w:r>
      <w:r w:rsidRPr="00740D08">
        <w:rPr>
          <w:rStyle w:val="Emphasis"/>
          <w:highlight w:val="green"/>
        </w:rPr>
        <w:t>norms that make trans debaters invisible</w:t>
      </w:r>
      <w:r w:rsidRPr="00740D08">
        <w:rPr>
          <w:rFonts w:cs="Calibri"/>
          <w:sz w:val="14"/>
        </w:rPr>
        <w:t xml:space="preserve">. We </w:t>
      </w:r>
      <w:r w:rsidRPr="00740D08">
        <w:rPr>
          <w:rStyle w:val="Emphasis"/>
          <w:highlight w:val="green"/>
        </w:rPr>
        <w:t>trans people aren’t even considered as existing</w:t>
      </w:r>
      <w:r w:rsidRPr="007A0BF9">
        <w:rPr>
          <w:rStyle w:val="Emphasis"/>
        </w:rPr>
        <w:t xml:space="preserve"> in the debate</w:t>
      </w:r>
      <w:r w:rsidRPr="00740D08">
        <w:rPr>
          <w:rFonts w:cs="Calibri"/>
          <w:sz w:val="14"/>
        </w:rPr>
        <w:t xml:space="preserve"> space, because we don’t have enough representation generally or with ballots. </w:t>
      </w:r>
      <w:r w:rsidRPr="007A0BF9">
        <w:rPr>
          <w:rStyle w:val="StyleUnderline"/>
        </w:rPr>
        <w:t>This materializes in community norms and even tournament rules being exclusionary</w:t>
      </w:r>
      <w:r w:rsidRPr="00740D08">
        <w:rPr>
          <w:rFonts w:cs="Calibri"/>
          <w:sz w:val="14"/>
        </w:rPr>
        <w:t xml:space="preserve"> to trans people. For example, </w:t>
      </w:r>
      <w:r w:rsidRPr="00740D08">
        <w:rPr>
          <w:rStyle w:val="Emphasis"/>
          <w:highlight w:val="green"/>
        </w:rPr>
        <w:t>disclosure theory has become</w:t>
      </w:r>
      <w:r w:rsidRPr="007A0BF9">
        <w:rPr>
          <w:rStyle w:val="Emphasis"/>
        </w:rPr>
        <w:t xml:space="preserve"> almost an undisputed rule, and </w:t>
      </w:r>
      <w:proofErr w:type="gramStart"/>
      <w:r w:rsidRPr="00740D08">
        <w:rPr>
          <w:rStyle w:val="Emphasis"/>
          <w:highlight w:val="green"/>
        </w:rPr>
        <w:t>open source</w:t>
      </w:r>
      <w:proofErr w:type="gramEnd"/>
      <w:r w:rsidRPr="00740D08">
        <w:rPr>
          <w:rStyle w:val="Emphasis"/>
          <w:highlight w:val="green"/>
        </w:rPr>
        <w:t xml:space="preserve"> disclosure</w:t>
      </w:r>
      <w:r w:rsidRPr="007A0BF9">
        <w:rPr>
          <w:rStyle w:val="Emphasis"/>
        </w:rPr>
        <w:t xml:space="preserve"> seems to be on its way to becoming </w:t>
      </w:r>
      <w:r w:rsidRPr="00740D08">
        <w:rPr>
          <w:rStyle w:val="Emphasis"/>
          <w:highlight w:val="green"/>
        </w:rPr>
        <w:t>the same</w:t>
      </w:r>
      <w:r w:rsidRPr="00740D08">
        <w:rPr>
          <w:rFonts w:cs="Calibri"/>
          <w:sz w:val="14"/>
        </w:rPr>
        <w:t xml:space="preserve">. This is </w:t>
      </w:r>
      <w:r w:rsidRPr="00740D08">
        <w:rPr>
          <w:sz w:val="14"/>
        </w:rPr>
        <w:t>because of judges who vote for these theory arguments</w:t>
      </w:r>
      <w:r w:rsidRPr="00740D08">
        <w:rPr>
          <w:rFonts w:cs="Calibri"/>
          <w:sz w:val="14"/>
        </w:rPr>
        <w:t xml:space="preserve">, while ignoring the consequences of </w:t>
      </w:r>
      <w:proofErr w:type="spellStart"/>
      <w:proofErr w:type="gramStart"/>
      <w:r w:rsidRPr="00740D08">
        <w:rPr>
          <w:rFonts w:cs="Calibri"/>
          <w:sz w:val="14"/>
        </w:rPr>
        <w:t>dueer</w:t>
      </w:r>
      <w:proofErr w:type="spellEnd"/>
      <w:r w:rsidRPr="00740D08">
        <w:rPr>
          <w:rFonts w:cs="Calibri"/>
          <w:sz w:val="14"/>
        </w:rPr>
        <w:t>[</w:t>
      </w:r>
      <w:proofErr w:type="gramEnd"/>
      <w:r w:rsidRPr="00740D08">
        <w:rPr>
          <w:rFonts w:cs="Calibri"/>
          <w:sz w:val="14"/>
        </w:rPr>
        <w:t xml:space="preserve">3] outing through open source disclosure, even when it’s brought up in round. Even worse is tournament organizers, who sometimes even frame their </w:t>
      </w:r>
      <w:proofErr w:type="gramStart"/>
      <w:r w:rsidRPr="00740D08">
        <w:rPr>
          <w:rFonts w:cs="Calibri"/>
          <w:sz w:val="14"/>
        </w:rPr>
        <w:t>tournament’s</w:t>
      </w:r>
      <w:proofErr w:type="gramEnd"/>
      <w:r w:rsidRPr="00740D08">
        <w:rPr>
          <w:rFonts w:cs="Calibri"/>
          <w:sz w:val="14"/>
        </w:rPr>
        <w:t xml:space="preserve"> as progressive and pro-LGBTQ+, are making open source of narratives and performances a rule. I have contacted several of these tournaments asking about their disclosure policies to avoid critical information being posted online, but never received a response. </w:t>
      </w:r>
      <w:r w:rsidRPr="007A0BF9">
        <w:rPr>
          <w:rStyle w:val="StyleUnderline"/>
        </w:rPr>
        <w:t xml:space="preserve">This forces pers to publicly out </w:t>
      </w:r>
      <w:proofErr w:type="spellStart"/>
      <w:r w:rsidRPr="007A0BF9">
        <w:rPr>
          <w:rStyle w:val="StyleUnderline"/>
        </w:rPr>
        <w:t>perselves</w:t>
      </w:r>
      <w:proofErr w:type="spellEnd"/>
      <w:r w:rsidRPr="007A0BF9">
        <w:rPr>
          <w:rStyle w:val="StyleUnderline"/>
        </w:rPr>
        <w:t xml:space="preserve"> in order to compete at these tournaments, and not doing so denies them more already limited opportunities to achieve success in this “Competitive Activity” in the form of a bid</w:t>
      </w:r>
      <w:r w:rsidRPr="00740D08">
        <w:rPr>
          <w:rFonts w:cs="Calibri"/>
          <w:sz w:val="14"/>
        </w:rPr>
        <w:t xml:space="preserve">. Also, </w:t>
      </w:r>
      <w:r w:rsidRPr="007A0BF9">
        <w:rPr>
          <w:rStyle w:val="Emphasis"/>
        </w:rPr>
        <w:t xml:space="preserve">this </w:t>
      </w:r>
      <w:r w:rsidRPr="00740D08">
        <w:rPr>
          <w:rStyle w:val="Emphasis"/>
          <w:highlight w:val="green"/>
        </w:rPr>
        <w:t>results in a chilling effect on performances that call out problematic actions or actors within the community</w:t>
      </w:r>
      <w:r w:rsidRPr="00740D08">
        <w:rPr>
          <w:rFonts w:cs="Calibri"/>
          <w:sz w:val="14"/>
        </w:rPr>
        <w:t>.</w:t>
      </w:r>
    </w:p>
    <w:p w14:paraId="07237FD2" w14:textId="77777777" w:rsidR="00E802E9" w:rsidRPr="00E179BF" w:rsidRDefault="00E802E9" w:rsidP="00713752">
      <w:pPr>
        <w:spacing w:after="0" w:line="240" w:lineRule="auto"/>
        <w:rPr>
          <w:rFonts w:cs="Calibri"/>
          <w:szCs w:val="22"/>
        </w:rPr>
      </w:pPr>
    </w:p>
    <w:sectPr w:rsidR="00E802E9" w:rsidRPr="00E179B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5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921F4"/>
    <w:rsid w:val="000011AF"/>
    <w:rsid w:val="000029E3"/>
    <w:rsid w:val="000029E8"/>
    <w:rsid w:val="00002A43"/>
    <w:rsid w:val="00002ED6"/>
    <w:rsid w:val="000034DF"/>
    <w:rsid w:val="0000357F"/>
    <w:rsid w:val="00004225"/>
    <w:rsid w:val="00004E69"/>
    <w:rsid w:val="0000599C"/>
    <w:rsid w:val="000066CA"/>
    <w:rsid w:val="00007264"/>
    <w:rsid w:val="000076A9"/>
    <w:rsid w:val="00011041"/>
    <w:rsid w:val="000113B8"/>
    <w:rsid w:val="00012C7B"/>
    <w:rsid w:val="00012CE8"/>
    <w:rsid w:val="00012D32"/>
    <w:rsid w:val="00013684"/>
    <w:rsid w:val="000139CB"/>
    <w:rsid w:val="00013ECF"/>
    <w:rsid w:val="000143DA"/>
    <w:rsid w:val="00014FAD"/>
    <w:rsid w:val="0001533B"/>
    <w:rsid w:val="00015D2A"/>
    <w:rsid w:val="00015F1A"/>
    <w:rsid w:val="000169C1"/>
    <w:rsid w:val="00017670"/>
    <w:rsid w:val="000176A7"/>
    <w:rsid w:val="0002082A"/>
    <w:rsid w:val="00021388"/>
    <w:rsid w:val="00021736"/>
    <w:rsid w:val="00021CF0"/>
    <w:rsid w:val="00023DC8"/>
    <w:rsid w:val="0002490B"/>
    <w:rsid w:val="0002581F"/>
    <w:rsid w:val="00026465"/>
    <w:rsid w:val="00026B1B"/>
    <w:rsid w:val="00027FFC"/>
    <w:rsid w:val="00030204"/>
    <w:rsid w:val="000312A0"/>
    <w:rsid w:val="0003396C"/>
    <w:rsid w:val="0003401E"/>
    <w:rsid w:val="0003465C"/>
    <w:rsid w:val="00035337"/>
    <w:rsid w:val="000364EA"/>
    <w:rsid w:val="00040F75"/>
    <w:rsid w:val="00041B36"/>
    <w:rsid w:val="000433F4"/>
    <w:rsid w:val="00043D20"/>
    <w:rsid w:val="0004416C"/>
    <w:rsid w:val="00044680"/>
    <w:rsid w:val="00044B7C"/>
    <w:rsid w:val="00046844"/>
    <w:rsid w:val="00047366"/>
    <w:rsid w:val="0004784C"/>
    <w:rsid w:val="0005080D"/>
    <w:rsid w:val="00051BC0"/>
    <w:rsid w:val="00052261"/>
    <w:rsid w:val="00052FB1"/>
    <w:rsid w:val="00054276"/>
    <w:rsid w:val="000547B1"/>
    <w:rsid w:val="00055B15"/>
    <w:rsid w:val="00056CB7"/>
    <w:rsid w:val="00057CC5"/>
    <w:rsid w:val="0006012C"/>
    <w:rsid w:val="00060601"/>
    <w:rsid w:val="0006091E"/>
    <w:rsid w:val="000619E6"/>
    <w:rsid w:val="000631B7"/>
    <w:rsid w:val="000638C1"/>
    <w:rsid w:val="00064DE8"/>
    <w:rsid w:val="00064F64"/>
    <w:rsid w:val="00065FEE"/>
    <w:rsid w:val="0006675B"/>
    <w:rsid w:val="00066E3C"/>
    <w:rsid w:val="00067870"/>
    <w:rsid w:val="00070205"/>
    <w:rsid w:val="00072718"/>
    <w:rsid w:val="0007356F"/>
    <w:rsid w:val="0007381E"/>
    <w:rsid w:val="0007398A"/>
    <w:rsid w:val="00073ED0"/>
    <w:rsid w:val="00076094"/>
    <w:rsid w:val="00077F93"/>
    <w:rsid w:val="0008114C"/>
    <w:rsid w:val="0008122E"/>
    <w:rsid w:val="00081697"/>
    <w:rsid w:val="0008785F"/>
    <w:rsid w:val="0009009E"/>
    <w:rsid w:val="000904F0"/>
    <w:rsid w:val="00090CBE"/>
    <w:rsid w:val="00091452"/>
    <w:rsid w:val="00091CEF"/>
    <w:rsid w:val="00094DEC"/>
    <w:rsid w:val="00094EFB"/>
    <w:rsid w:val="000956FD"/>
    <w:rsid w:val="00095856"/>
    <w:rsid w:val="00096B46"/>
    <w:rsid w:val="000A2D8A"/>
    <w:rsid w:val="000A4B8D"/>
    <w:rsid w:val="000A54D4"/>
    <w:rsid w:val="000A59E5"/>
    <w:rsid w:val="000A61B6"/>
    <w:rsid w:val="000A66FF"/>
    <w:rsid w:val="000A6887"/>
    <w:rsid w:val="000A68EF"/>
    <w:rsid w:val="000A7105"/>
    <w:rsid w:val="000A71C8"/>
    <w:rsid w:val="000B1374"/>
    <w:rsid w:val="000B326B"/>
    <w:rsid w:val="000B3339"/>
    <w:rsid w:val="000B3599"/>
    <w:rsid w:val="000B35DD"/>
    <w:rsid w:val="000B3625"/>
    <w:rsid w:val="000B4E79"/>
    <w:rsid w:val="000C0C22"/>
    <w:rsid w:val="000C21EA"/>
    <w:rsid w:val="000C2B99"/>
    <w:rsid w:val="000C33FC"/>
    <w:rsid w:val="000C36CD"/>
    <w:rsid w:val="000C39F2"/>
    <w:rsid w:val="000C4C2B"/>
    <w:rsid w:val="000C4D53"/>
    <w:rsid w:val="000C50FC"/>
    <w:rsid w:val="000C6592"/>
    <w:rsid w:val="000D0ABE"/>
    <w:rsid w:val="000D26A6"/>
    <w:rsid w:val="000D2995"/>
    <w:rsid w:val="000D2B52"/>
    <w:rsid w:val="000D2B90"/>
    <w:rsid w:val="000D33E2"/>
    <w:rsid w:val="000D353F"/>
    <w:rsid w:val="000D3665"/>
    <w:rsid w:val="000D3906"/>
    <w:rsid w:val="000D3E28"/>
    <w:rsid w:val="000D3E73"/>
    <w:rsid w:val="000D4DAA"/>
    <w:rsid w:val="000D5988"/>
    <w:rsid w:val="000D6ED8"/>
    <w:rsid w:val="000D717B"/>
    <w:rsid w:val="000E062E"/>
    <w:rsid w:val="000E1D98"/>
    <w:rsid w:val="000E323B"/>
    <w:rsid w:val="000E4D40"/>
    <w:rsid w:val="000E5984"/>
    <w:rsid w:val="000E66B0"/>
    <w:rsid w:val="000F0BC4"/>
    <w:rsid w:val="000F12FC"/>
    <w:rsid w:val="000F2BA7"/>
    <w:rsid w:val="000F3312"/>
    <w:rsid w:val="000F3489"/>
    <w:rsid w:val="000F3791"/>
    <w:rsid w:val="000F51F7"/>
    <w:rsid w:val="000F6C6C"/>
    <w:rsid w:val="00100B28"/>
    <w:rsid w:val="001018D3"/>
    <w:rsid w:val="0010208A"/>
    <w:rsid w:val="00102F77"/>
    <w:rsid w:val="00103056"/>
    <w:rsid w:val="001046D5"/>
    <w:rsid w:val="001047C1"/>
    <w:rsid w:val="00104AE2"/>
    <w:rsid w:val="001054FA"/>
    <w:rsid w:val="001057FA"/>
    <w:rsid w:val="0010759B"/>
    <w:rsid w:val="00107F5A"/>
    <w:rsid w:val="0011065D"/>
    <w:rsid w:val="00111006"/>
    <w:rsid w:val="00111220"/>
    <w:rsid w:val="001115DC"/>
    <w:rsid w:val="00111F28"/>
    <w:rsid w:val="00112CCE"/>
    <w:rsid w:val="00114DA7"/>
    <w:rsid w:val="001154A4"/>
    <w:rsid w:val="00117188"/>
    <w:rsid w:val="00117316"/>
    <w:rsid w:val="0011798F"/>
    <w:rsid w:val="001209B4"/>
    <w:rsid w:val="00120CB4"/>
    <w:rsid w:val="0012103E"/>
    <w:rsid w:val="0012119F"/>
    <w:rsid w:val="001211CE"/>
    <w:rsid w:val="00123284"/>
    <w:rsid w:val="00123903"/>
    <w:rsid w:val="00123FCC"/>
    <w:rsid w:val="00124555"/>
    <w:rsid w:val="00124B9B"/>
    <w:rsid w:val="00124D89"/>
    <w:rsid w:val="00124DD2"/>
    <w:rsid w:val="00125357"/>
    <w:rsid w:val="0012556D"/>
    <w:rsid w:val="001259AF"/>
    <w:rsid w:val="00125AB9"/>
    <w:rsid w:val="0012611F"/>
    <w:rsid w:val="001308EF"/>
    <w:rsid w:val="00130F18"/>
    <w:rsid w:val="0013365D"/>
    <w:rsid w:val="001345A2"/>
    <w:rsid w:val="001366A7"/>
    <w:rsid w:val="00141E89"/>
    <w:rsid w:val="001421D3"/>
    <w:rsid w:val="00142E95"/>
    <w:rsid w:val="00144C5E"/>
    <w:rsid w:val="001516AF"/>
    <w:rsid w:val="00151E21"/>
    <w:rsid w:val="00151FE4"/>
    <w:rsid w:val="00152397"/>
    <w:rsid w:val="0015373F"/>
    <w:rsid w:val="001544AB"/>
    <w:rsid w:val="00154518"/>
    <w:rsid w:val="00154B74"/>
    <w:rsid w:val="00157002"/>
    <w:rsid w:val="00157535"/>
    <w:rsid w:val="00160588"/>
    <w:rsid w:val="00162A52"/>
    <w:rsid w:val="00166DB9"/>
    <w:rsid w:val="00167BC0"/>
    <w:rsid w:val="00171A18"/>
    <w:rsid w:val="00171F5D"/>
    <w:rsid w:val="001723B2"/>
    <w:rsid w:val="001725E8"/>
    <w:rsid w:val="0017559A"/>
    <w:rsid w:val="001761FC"/>
    <w:rsid w:val="00176A72"/>
    <w:rsid w:val="001804C3"/>
    <w:rsid w:val="00180683"/>
    <w:rsid w:val="001811F0"/>
    <w:rsid w:val="00181B6C"/>
    <w:rsid w:val="001825EE"/>
    <w:rsid w:val="00182655"/>
    <w:rsid w:val="00183814"/>
    <w:rsid w:val="001840F2"/>
    <w:rsid w:val="001842FE"/>
    <w:rsid w:val="00185134"/>
    <w:rsid w:val="001856C6"/>
    <w:rsid w:val="00186D96"/>
    <w:rsid w:val="00187301"/>
    <w:rsid w:val="00187489"/>
    <w:rsid w:val="00191A75"/>
    <w:rsid w:val="00191B5F"/>
    <w:rsid w:val="00192452"/>
    <w:rsid w:val="00192487"/>
    <w:rsid w:val="001927AC"/>
    <w:rsid w:val="001929B0"/>
    <w:rsid w:val="00193416"/>
    <w:rsid w:val="00193A52"/>
    <w:rsid w:val="00193C74"/>
    <w:rsid w:val="00195073"/>
    <w:rsid w:val="00195AA4"/>
    <w:rsid w:val="0019668D"/>
    <w:rsid w:val="00197681"/>
    <w:rsid w:val="001A1799"/>
    <w:rsid w:val="001A1BAB"/>
    <w:rsid w:val="001A25FD"/>
    <w:rsid w:val="001A2B08"/>
    <w:rsid w:val="001A3388"/>
    <w:rsid w:val="001A3732"/>
    <w:rsid w:val="001A3F70"/>
    <w:rsid w:val="001A4570"/>
    <w:rsid w:val="001A4B83"/>
    <w:rsid w:val="001A5371"/>
    <w:rsid w:val="001A71AC"/>
    <w:rsid w:val="001A72C7"/>
    <w:rsid w:val="001A7393"/>
    <w:rsid w:val="001B0FA3"/>
    <w:rsid w:val="001B1D8C"/>
    <w:rsid w:val="001B3000"/>
    <w:rsid w:val="001B4035"/>
    <w:rsid w:val="001B4349"/>
    <w:rsid w:val="001B46AE"/>
    <w:rsid w:val="001B50A5"/>
    <w:rsid w:val="001B5163"/>
    <w:rsid w:val="001B5AFE"/>
    <w:rsid w:val="001B5E0A"/>
    <w:rsid w:val="001B73E3"/>
    <w:rsid w:val="001B7771"/>
    <w:rsid w:val="001C0092"/>
    <w:rsid w:val="001C02E6"/>
    <w:rsid w:val="001C084D"/>
    <w:rsid w:val="001C2957"/>
    <w:rsid w:val="001C2D05"/>
    <w:rsid w:val="001C2E70"/>
    <w:rsid w:val="001C316D"/>
    <w:rsid w:val="001C3F66"/>
    <w:rsid w:val="001C40D2"/>
    <w:rsid w:val="001C50E3"/>
    <w:rsid w:val="001C5DA6"/>
    <w:rsid w:val="001C7862"/>
    <w:rsid w:val="001C7E0B"/>
    <w:rsid w:val="001D06D6"/>
    <w:rsid w:val="001D1A0D"/>
    <w:rsid w:val="001D1F84"/>
    <w:rsid w:val="001D2F18"/>
    <w:rsid w:val="001D36BF"/>
    <w:rsid w:val="001D3B37"/>
    <w:rsid w:val="001D4C28"/>
    <w:rsid w:val="001D665C"/>
    <w:rsid w:val="001D6963"/>
    <w:rsid w:val="001D6A38"/>
    <w:rsid w:val="001D6E70"/>
    <w:rsid w:val="001D6EDC"/>
    <w:rsid w:val="001E0B1F"/>
    <w:rsid w:val="001E0C0F"/>
    <w:rsid w:val="001E1B12"/>
    <w:rsid w:val="001E1E0B"/>
    <w:rsid w:val="001E1F81"/>
    <w:rsid w:val="001E25FC"/>
    <w:rsid w:val="001E2D36"/>
    <w:rsid w:val="001E502F"/>
    <w:rsid w:val="001E5BD2"/>
    <w:rsid w:val="001E6C0F"/>
    <w:rsid w:val="001F1173"/>
    <w:rsid w:val="001F11F3"/>
    <w:rsid w:val="001F3441"/>
    <w:rsid w:val="001F44C1"/>
    <w:rsid w:val="001F5A86"/>
    <w:rsid w:val="001F5FA0"/>
    <w:rsid w:val="001F70E1"/>
    <w:rsid w:val="001F71AB"/>
    <w:rsid w:val="002005A8"/>
    <w:rsid w:val="00200901"/>
    <w:rsid w:val="00201809"/>
    <w:rsid w:val="00202826"/>
    <w:rsid w:val="00203CF8"/>
    <w:rsid w:val="00203DD8"/>
    <w:rsid w:val="00204751"/>
    <w:rsid w:val="00204CF6"/>
    <w:rsid w:val="00204E1D"/>
    <w:rsid w:val="002059BD"/>
    <w:rsid w:val="002060BF"/>
    <w:rsid w:val="002075F7"/>
    <w:rsid w:val="00207FD8"/>
    <w:rsid w:val="00210DE3"/>
    <w:rsid w:val="00210FAF"/>
    <w:rsid w:val="00211656"/>
    <w:rsid w:val="00211E41"/>
    <w:rsid w:val="002123CA"/>
    <w:rsid w:val="00212608"/>
    <w:rsid w:val="00212AED"/>
    <w:rsid w:val="00212E34"/>
    <w:rsid w:val="00213B1E"/>
    <w:rsid w:val="00213E70"/>
    <w:rsid w:val="0021409A"/>
    <w:rsid w:val="002151ED"/>
    <w:rsid w:val="00215284"/>
    <w:rsid w:val="00215919"/>
    <w:rsid w:val="00215CA0"/>
    <w:rsid w:val="002168F2"/>
    <w:rsid w:val="00216E29"/>
    <w:rsid w:val="0022031E"/>
    <w:rsid w:val="002238B2"/>
    <w:rsid w:val="00223F78"/>
    <w:rsid w:val="0022589F"/>
    <w:rsid w:val="0022689E"/>
    <w:rsid w:val="002272D5"/>
    <w:rsid w:val="00230475"/>
    <w:rsid w:val="00230A87"/>
    <w:rsid w:val="00231B22"/>
    <w:rsid w:val="00232B5A"/>
    <w:rsid w:val="002337F7"/>
    <w:rsid w:val="002343FE"/>
    <w:rsid w:val="00235F7B"/>
    <w:rsid w:val="00235FBC"/>
    <w:rsid w:val="0023698E"/>
    <w:rsid w:val="00236B2B"/>
    <w:rsid w:val="002422D3"/>
    <w:rsid w:val="0024361E"/>
    <w:rsid w:val="00243EC5"/>
    <w:rsid w:val="00244675"/>
    <w:rsid w:val="00245B69"/>
    <w:rsid w:val="00245C69"/>
    <w:rsid w:val="00246911"/>
    <w:rsid w:val="002502A5"/>
    <w:rsid w:val="002502CF"/>
    <w:rsid w:val="00250A46"/>
    <w:rsid w:val="00250F4E"/>
    <w:rsid w:val="0025431B"/>
    <w:rsid w:val="002546D0"/>
    <w:rsid w:val="00254DA2"/>
    <w:rsid w:val="002551F4"/>
    <w:rsid w:val="002562C6"/>
    <w:rsid w:val="0025704A"/>
    <w:rsid w:val="00257A12"/>
    <w:rsid w:val="0026193E"/>
    <w:rsid w:val="0026321B"/>
    <w:rsid w:val="00263DC8"/>
    <w:rsid w:val="0026529B"/>
    <w:rsid w:val="002676D5"/>
    <w:rsid w:val="00267EBB"/>
    <w:rsid w:val="00270100"/>
    <w:rsid w:val="0027023B"/>
    <w:rsid w:val="002705E1"/>
    <w:rsid w:val="00271A30"/>
    <w:rsid w:val="00272F3F"/>
    <w:rsid w:val="0027424E"/>
    <w:rsid w:val="00274EDB"/>
    <w:rsid w:val="002761F7"/>
    <w:rsid w:val="00276946"/>
    <w:rsid w:val="0027729E"/>
    <w:rsid w:val="00277499"/>
    <w:rsid w:val="00280083"/>
    <w:rsid w:val="0028073F"/>
    <w:rsid w:val="00280D36"/>
    <w:rsid w:val="00280DCA"/>
    <w:rsid w:val="00282BEC"/>
    <w:rsid w:val="00282D3C"/>
    <w:rsid w:val="002843B2"/>
    <w:rsid w:val="00284743"/>
    <w:rsid w:val="002848FD"/>
    <w:rsid w:val="00284ED6"/>
    <w:rsid w:val="002855BF"/>
    <w:rsid w:val="00287A51"/>
    <w:rsid w:val="00290C5A"/>
    <w:rsid w:val="00290C92"/>
    <w:rsid w:val="00291298"/>
    <w:rsid w:val="00291756"/>
    <w:rsid w:val="00292756"/>
    <w:rsid w:val="0029437B"/>
    <w:rsid w:val="0029647A"/>
    <w:rsid w:val="00296504"/>
    <w:rsid w:val="002975E5"/>
    <w:rsid w:val="002A0217"/>
    <w:rsid w:val="002A0322"/>
    <w:rsid w:val="002A042A"/>
    <w:rsid w:val="002A323A"/>
    <w:rsid w:val="002A344F"/>
    <w:rsid w:val="002A3898"/>
    <w:rsid w:val="002A405B"/>
    <w:rsid w:val="002A45F1"/>
    <w:rsid w:val="002A494A"/>
    <w:rsid w:val="002A5821"/>
    <w:rsid w:val="002A5FF5"/>
    <w:rsid w:val="002B04E6"/>
    <w:rsid w:val="002B1711"/>
    <w:rsid w:val="002B37EE"/>
    <w:rsid w:val="002B3ACE"/>
    <w:rsid w:val="002B42B4"/>
    <w:rsid w:val="002B5511"/>
    <w:rsid w:val="002B590D"/>
    <w:rsid w:val="002B60B7"/>
    <w:rsid w:val="002B64CE"/>
    <w:rsid w:val="002B72E2"/>
    <w:rsid w:val="002B7ACF"/>
    <w:rsid w:val="002C0A1B"/>
    <w:rsid w:val="002C2C49"/>
    <w:rsid w:val="002C3845"/>
    <w:rsid w:val="002C4F99"/>
    <w:rsid w:val="002C53B1"/>
    <w:rsid w:val="002C670E"/>
    <w:rsid w:val="002C6D51"/>
    <w:rsid w:val="002C7276"/>
    <w:rsid w:val="002C772D"/>
    <w:rsid w:val="002D2131"/>
    <w:rsid w:val="002D39E7"/>
    <w:rsid w:val="002D607C"/>
    <w:rsid w:val="002D788D"/>
    <w:rsid w:val="002D7C1A"/>
    <w:rsid w:val="002E0291"/>
    <w:rsid w:val="002E0643"/>
    <w:rsid w:val="002E0BEF"/>
    <w:rsid w:val="002E34F0"/>
    <w:rsid w:val="002E392E"/>
    <w:rsid w:val="002E637F"/>
    <w:rsid w:val="002E6A57"/>
    <w:rsid w:val="002E6BBC"/>
    <w:rsid w:val="002F0421"/>
    <w:rsid w:val="002F1BA9"/>
    <w:rsid w:val="002F637C"/>
    <w:rsid w:val="002F6E74"/>
    <w:rsid w:val="003007EE"/>
    <w:rsid w:val="00300CA3"/>
    <w:rsid w:val="00301F91"/>
    <w:rsid w:val="00302087"/>
    <w:rsid w:val="0030222A"/>
    <w:rsid w:val="00303146"/>
    <w:rsid w:val="00303AD2"/>
    <w:rsid w:val="00304306"/>
    <w:rsid w:val="00304C70"/>
    <w:rsid w:val="00307730"/>
    <w:rsid w:val="003106B3"/>
    <w:rsid w:val="00310B27"/>
    <w:rsid w:val="00310BF7"/>
    <w:rsid w:val="00310DDC"/>
    <w:rsid w:val="003115AF"/>
    <w:rsid w:val="00311892"/>
    <w:rsid w:val="00312289"/>
    <w:rsid w:val="0031376B"/>
    <w:rsid w:val="0031385D"/>
    <w:rsid w:val="003139F5"/>
    <w:rsid w:val="00316A7D"/>
    <w:rsid w:val="00317175"/>
    <w:rsid w:val="003171AB"/>
    <w:rsid w:val="0031751B"/>
    <w:rsid w:val="00317D1A"/>
    <w:rsid w:val="003206D4"/>
    <w:rsid w:val="00320FD5"/>
    <w:rsid w:val="003220D3"/>
    <w:rsid w:val="003223B2"/>
    <w:rsid w:val="003224C2"/>
    <w:rsid w:val="00322A67"/>
    <w:rsid w:val="0032321C"/>
    <w:rsid w:val="00323D3B"/>
    <w:rsid w:val="00324BC1"/>
    <w:rsid w:val="00325DCB"/>
    <w:rsid w:val="00326D08"/>
    <w:rsid w:val="0032724B"/>
    <w:rsid w:val="00330E13"/>
    <w:rsid w:val="00330EFB"/>
    <w:rsid w:val="0033204B"/>
    <w:rsid w:val="0033292C"/>
    <w:rsid w:val="00332AB1"/>
    <w:rsid w:val="00332AC5"/>
    <w:rsid w:val="00333C78"/>
    <w:rsid w:val="003342E8"/>
    <w:rsid w:val="00334303"/>
    <w:rsid w:val="003345C0"/>
    <w:rsid w:val="00335A23"/>
    <w:rsid w:val="00340707"/>
    <w:rsid w:val="00341C61"/>
    <w:rsid w:val="003422CD"/>
    <w:rsid w:val="003432EF"/>
    <w:rsid w:val="00343ED6"/>
    <w:rsid w:val="00345065"/>
    <w:rsid w:val="00346F28"/>
    <w:rsid w:val="00347C74"/>
    <w:rsid w:val="00347FFD"/>
    <w:rsid w:val="003513A4"/>
    <w:rsid w:val="00351841"/>
    <w:rsid w:val="003523FA"/>
    <w:rsid w:val="00352888"/>
    <w:rsid w:val="00356B0A"/>
    <w:rsid w:val="003570C6"/>
    <w:rsid w:val="0035764A"/>
    <w:rsid w:val="003578A8"/>
    <w:rsid w:val="003624A6"/>
    <w:rsid w:val="00362881"/>
    <w:rsid w:val="003631BD"/>
    <w:rsid w:val="00364ADF"/>
    <w:rsid w:val="00365B80"/>
    <w:rsid w:val="00365C8D"/>
    <w:rsid w:val="003670D9"/>
    <w:rsid w:val="00370B41"/>
    <w:rsid w:val="00371B27"/>
    <w:rsid w:val="00372555"/>
    <w:rsid w:val="003726C3"/>
    <w:rsid w:val="00372EA2"/>
    <w:rsid w:val="00373059"/>
    <w:rsid w:val="00375D2E"/>
    <w:rsid w:val="00376F3D"/>
    <w:rsid w:val="0038078E"/>
    <w:rsid w:val="00380AD1"/>
    <w:rsid w:val="00380E7F"/>
    <w:rsid w:val="00381539"/>
    <w:rsid w:val="00382CF7"/>
    <w:rsid w:val="00383071"/>
    <w:rsid w:val="00383671"/>
    <w:rsid w:val="00383B19"/>
    <w:rsid w:val="00384C40"/>
    <w:rsid w:val="00384CBC"/>
    <w:rsid w:val="00385B8E"/>
    <w:rsid w:val="003868FE"/>
    <w:rsid w:val="00387F98"/>
    <w:rsid w:val="003908F7"/>
    <w:rsid w:val="00390E58"/>
    <w:rsid w:val="00391780"/>
    <w:rsid w:val="00392959"/>
    <w:rsid w:val="00392BA0"/>
    <w:rsid w:val="003933F9"/>
    <w:rsid w:val="00395864"/>
    <w:rsid w:val="00396557"/>
    <w:rsid w:val="00396565"/>
    <w:rsid w:val="00397316"/>
    <w:rsid w:val="003979D9"/>
    <w:rsid w:val="003A0AE8"/>
    <w:rsid w:val="003A1983"/>
    <w:rsid w:val="003A1F3E"/>
    <w:rsid w:val="003A1FC9"/>
    <w:rsid w:val="003A248F"/>
    <w:rsid w:val="003A2B24"/>
    <w:rsid w:val="003A30D9"/>
    <w:rsid w:val="003A4846"/>
    <w:rsid w:val="003A4C28"/>
    <w:rsid w:val="003A4D9C"/>
    <w:rsid w:val="003A5941"/>
    <w:rsid w:val="003B0EE3"/>
    <w:rsid w:val="003B1668"/>
    <w:rsid w:val="003B176C"/>
    <w:rsid w:val="003B1D25"/>
    <w:rsid w:val="003B1DC9"/>
    <w:rsid w:val="003B312C"/>
    <w:rsid w:val="003B3CA0"/>
    <w:rsid w:val="003B564E"/>
    <w:rsid w:val="003B5DF6"/>
    <w:rsid w:val="003B6522"/>
    <w:rsid w:val="003B73F1"/>
    <w:rsid w:val="003C1913"/>
    <w:rsid w:val="003C27CF"/>
    <w:rsid w:val="003C281F"/>
    <w:rsid w:val="003C2BB9"/>
    <w:rsid w:val="003C2DE9"/>
    <w:rsid w:val="003C37D7"/>
    <w:rsid w:val="003C39EF"/>
    <w:rsid w:val="003C411E"/>
    <w:rsid w:val="003C5F4C"/>
    <w:rsid w:val="003C6B5D"/>
    <w:rsid w:val="003C728E"/>
    <w:rsid w:val="003D0731"/>
    <w:rsid w:val="003D1578"/>
    <w:rsid w:val="003D3A36"/>
    <w:rsid w:val="003D4352"/>
    <w:rsid w:val="003D52D0"/>
    <w:rsid w:val="003D5EA8"/>
    <w:rsid w:val="003D7B28"/>
    <w:rsid w:val="003D7DB6"/>
    <w:rsid w:val="003E05B3"/>
    <w:rsid w:val="003E2959"/>
    <w:rsid w:val="003E2A85"/>
    <w:rsid w:val="003E305E"/>
    <w:rsid w:val="003E34DB"/>
    <w:rsid w:val="003E50F1"/>
    <w:rsid w:val="003E5302"/>
    <w:rsid w:val="003E555C"/>
    <w:rsid w:val="003E5BF1"/>
    <w:rsid w:val="003E5C67"/>
    <w:rsid w:val="003E6287"/>
    <w:rsid w:val="003E764A"/>
    <w:rsid w:val="003F05D1"/>
    <w:rsid w:val="003F0B78"/>
    <w:rsid w:val="003F2452"/>
    <w:rsid w:val="003F41EA"/>
    <w:rsid w:val="003F51E5"/>
    <w:rsid w:val="003F6A69"/>
    <w:rsid w:val="003F73BD"/>
    <w:rsid w:val="003F7DF0"/>
    <w:rsid w:val="00400B06"/>
    <w:rsid w:val="00400F1A"/>
    <w:rsid w:val="00403991"/>
    <w:rsid w:val="004039AF"/>
    <w:rsid w:val="0040539D"/>
    <w:rsid w:val="00405EDA"/>
    <w:rsid w:val="00406583"/>
    <w:rsid w:val="00407AFF"/>
    <w:rsid w:val="0041155D"/>
    <w:rsid w:val="0041159C"/>
    <w:rsid w:val="00412121"/>
    <w:rsid w:val="00412C77"/>
    <w:rsid w:val="004148BA"/>
    <w:rsid w:val="00415522"/>
    <w:rsid w:val="004170BF"/>
    <w:rsid w:val="00417387"/>
    <w:rsid w:val="00421C88"/>
    <w:rsid w:val="004226C6"/>
    <w:rsid w:val="00423105"/>
    <w:rsid w:val="004247FA"/>
    <w:rsid w:val="0042534C"/>
    <w:rsid w:val="004270E3"/>
    <w:rsid w:val="00431204"/>
    <w:rsid w:val="004338EE"/>
    <w:rsid w:val="0043438E"/>
    <w:rsid w:val="004348DC"/>
    <w:rsid w:val="00434921"/>
    <w:rsid w:val="004359D5"/>
    <w:rsid w:val="0043661F"/>
    <w:rsid w:val="0044043A"/>
    <w:rsid w:val="004404FF"/>
    <w:rsid w:val="004405BF"/>
    <w:rsid w:val="004417CB"/>
    <w:rsid w:val="00441ED1"/>
    <w:rsid w:val="00442018"/>
    <w:rsid w:val="0044287B"/>
    <w:rsid w:val="00442A51"/>
    <w:rsid w:val="00443349"/>
    <w:rsid w:val="00443843"/>
    <w:rsid w:val="00446567"/>
    <w:rsid w:val="00447B10"/>
    <w:rsid w:val="004504B0"/>
    <w:rsid w:val="00452EE4"/>
    <w:rsid w:val="00452F0B"/>
    <w:rsid w:val="00452FFA"/>
    <w:rsid w:val="004536D6"/>
    <w:rsid w:val="00453C24"/>
    <w:rsid w:val="004542A0"/>
    <w:rsid w:val="00457224"/>
    <w:rsid w:val="00457937"/>
    <w:rsid w:val="00463EC8"/>
    <w:rsid w:val="00466184"/>
    <w:rsid w:val="0047251A"/>
    <w:rsid w:val="00474078"/>
    <w:rsid w:val="0047482C"/>
    <w:rsid w:val="00475436"/>
    <w:rsid w:val="00475A52"/>
    <w:rsid w:val="00477A69"/>
    <w:rsid w:val="0048047E"/>
    <w:rsid w:val="0048218E"/>
    <w:rsid w:val="0048231E"/>
    <w:rsid w:val="00482A4A"/>
    <w:rsid w:val="00482AF9"/>
    <w:rsid w:val="00483527"/>
    <w:rsid w:val="00484605"/>
    <w:rsid w:val="00485423"/>
    <w:rsid w:val="00485ECC"/>
    <w:rsid w:val="00487078"/>
    <w:rsid w:val="00490637"/>
    <w:rsid w:val="00493AC2"/>
    <w:rsid w:val="00493DA3"/>
    <w:rsid w:val="00494528"/>
    <w:rsid w:val="0049483F"/>
    <w:rsid w:val="00494A88"/>
    <w:rsid w:val="00496BB2"/>
    <w:rsid w:val="0049716A"/>
    <w:rsid w:val="004972EC"/>
    <w:rsid w:val="00497857"/>
    <w:rsid w:val="004A336B"/>
    <w:rsid w:val="004A63DB"/>
    <w:rsid w:val="004A6A89"/>
    <w:rsid w:val="004A72B6"/>
    <w:rsid w:val="004A76D0"/>
    <w:rsid w:val="004B194E"/>
    <w:rsid w:val="004B2766"/>
    <w:rsid w:val="004B2879"/>
    <w:rsid w:val="004B37B4"/>
    <w:rsid w:val="004B42F2"/>
    <w:rsid w:val="004B4627"/>
    <w:rsid w:val="004B4963"/>
    <w:rsid w:val="004B5979"/>
    <w:rsid w:val="004B5E0B"/>
    <w:rsid w:val="004B61F8"/>
    <w:rsid w:val="004B72B4"/>
    <w:rsid w:val="004B7926"/>
    <w:rsid w:val="004C0314"/>
    <w:rsid w:val="004C0D3D"/>
    <w:rsid w:val="004C146B"/>
    <w:rsid w:val="004C1831"/>
    <w:rsid w:val="004C213E"/>
    <w:rsid w:val="004C2B4D"/>
    <w:rsid w:val="004C2B7F"/>
    <w:rsid w:val="004C376C"/>
    <w:rsid w:val="004C4C82"/>
    <w:rsid w:val="004C6059"/>
    <w:rsid w:val="004C657F"/>
    <w:rsid w:val="004C66C3"/>
    <w:rsid w:val="004D17D8"/>
    <w:rsid w:val="004D23E0"/>
    <w:rsid w:val="004D2E27"/>
    <w:rsid w:val="004D355C"/>
    <w:rsid w:val="004D45EA"/>
    <w:rsid w:val="004D4777"/>
    <w:rsid w:val="004D49B0"/>
    <w:rsid w:val="004D52D8"/>
    <w:rsid w:val="004D70F8"/>
    <w:rsid w:val="004D7DAB"/>
    <w:rsid w:val="004E0B0F"/>
    <w:rsid w:val="004E10EB"/>
    <w:rsid w:val="004E277E"/>
    <w:rsid w:val="004E28F5"/>
    <w:rsid w:val="004E2C22"/>
    <w:rsid w:val="004E355B"/>
    <w:rsid w:val="004E4FF4"/>
    <w:rsid w:val="004E6627"/>
    <w:rsid w:val="004E7AC7"/>
    <w:rsid w:val="004E7C89"/>
    <w:rsid w:val="004E7C98"/>
    <w:rsid w:val="004F1D46"/>
    <w:rsid w:val="004F2DF1"/>
    <w:rsid w:val="004F343B"/>
    <w:rsid w:val="004F4D1A"/>
    <w:rsid w:val="004F7903"/>
    <w:rsid w:val="00501141"/>
    <w:rsid w:val="005012D0"/>
    <w:rsid w:val="005019C0"/>
    <w:rsid w:val="005028E5"/>
    <w:rsid w:val="00503264"/>
    <w:rsid w:val="00503735"/>
    <w:rsid w:val="00503BCA"/>
    <w:rsid w:val="00507CC7"/>
    <w:rsid w:val="005103F5"/>
    <w:rsid w:val="00511E90"/>
    <w:rsid w:val="00513BD3"/>
    <w:rsid w:val="00515A0A"/>
    <w:rsid w:val="005160D5"/>
    <w:rsid w:val="00516730"/>
    <w:rsid w:val="00516A88"/>
    <w:rsid w:val="005206DC"/>
    <w:rsid w:val="00520A62"/>
    <w:rsid w:val="005214AD"/>
    <w:rsid w:val="00522065"/>
    <w:rsid w:val="005224F2"/>
    <w:rsid w:val="00522D6F"/>
    <w:rsid w:val="00524049"/>
    <w:rsid w:val="0052432A"/>
    <w:rsid w:val="00524C0C"/>
    <w:rsid w:val="0052548A"/>
    <w:rsid w:val="00525915"/>
    <w:rsid w:val="0052690B"/>
    <w:rsid w:val="00527193"/>
    <w:rsid w:val="00527736"/>
    <w:rsid w:val="005305CE"/>
    <w:rsid w:val="00530797"/>
    <w:rsid w:val="00533F1C"/>
    <w:rsid w:val="00535361"/>
    <w:rsid w:val="00535BFC"/>
    <w:rsid w:val="00535EC7"/>
    <w:rsid w:val="00536D8B"/>
    <w:rsid w:val="00536F27"/>
    <w:rsid w:val="00537388"/>
    <w:rsid w:val="005379C3"/>
    <w:rsid w:val="0054106F"/>
    <w:rsid w:val="00541FA0"/>
    <w:rsid w:val="005435B5"/>
    <w:rsid w:val="00544F8D"/>
    <w:rsid w:val="0054542A"/>
    <w:rsid w:val="00547C79"/>
    <w:rsid w:val="00550968"/>
    <w:rsid w:val="005519C2"/>
    <w:rsid w:val="005523E0"/>
    <w:rsid w:val="0055320F"/>
    <w:rsid w:val="005538B3"/>
    <w:rsid w:val="00553AC5"/>
    <w:rsid w:val="0055699B"/>
    <w:rsid w:val="0056020A"/>
    <w:rsid w:val="005605F5"/>
    <w:rsid w:val="005610A2"/>
    <w:rsid w:val="00561781"/>
    <w:rsid w:val="00562BBE"/>
    <w:rsid w:val="00563A7F"/>
    <w:rsid w:val="00563D3D"/>
    <w:rsid w:val="00564BEA"/>
    <w:rsid w:val="005659AA"/>
    <w:rsid w:val="005663A4"/>
    <w:rsid w:val="005676E8"/>
    <w:rsid w:val="0057198B"/>
    <w:rsid w:val="00571CD6"/>
    <w:rsid w:val="005729E7"/>
    <w:rsid w:val="0057518B"/>
    <w:rsid w:val="00577C12"/>
    <w:rsid w:val="005803F0"/>
    <w:rsid w:val="00580BFC"/>
    <w:rsid w:val="00581048"/>
    <w:rsid w:val="00581203"/>
    <w:rsid w:val="0058349C"/>
    <w:rsid w:val="0058389C"/>
    <w:rsid w:val="00583CD7"/>
    <w:rsid w:val="0058531F"/>
    <w:rsid w:val="00585FBE"/>
    <w:rsid w:val="005860CF"/>
    <w:rsid w:val="005870E8"/>
    <w:rsid w:val="0058789C"/>
    <w:rsid w:val="00587F14"/>
    <w:rsid w:val="0059362E"/>
    <w:rsid w:val="00594831"/>
    <w:rsid w:val="0059509A"/>
    <w:rsid w:val="00595863"/>
    <w:rsid w:val="00596101"/>
    <w:rsid w:val="00596E20"/>
    <w:rsid w:val="00597D56"/>
    <w:rsid w:val="005A034B"/>
    <w:rsid w:val="005A414D"/>
    <w:rsid w:val="005A4197"/>
    <w:rsid w:val="005A4BFD"/>
    <w:rsid w:val="005A4D4E"/>
    <w:rsid w:val="005A655A"/>
    <w:rsid w:val="005A69B4"/>
    <w:rsid w:val="005A6EA9"/>
    <w:rsid w:val="005A7237"/>
    <w:rsid w:val="005B0187"/>
    <w:rsid w:val="005B13B6"/>
    <w:rsid w:val="005B21FA"/>
    <w:rsid w:val="005B3244"/>
    <w:rsid w:val="005B3A4E"/>
    <w:rsid w:val="005B4ABC"/>
    <w:rsid w:val="005B581D"/>
    <w:rsid w:val="005B6805"/>
    <w:rsid w:val="005B6EE8"/>
    <w:rsid w:val="005B7508"/>
    <w:rsid w:val="005B7731"/>
    <w:rsid w:val="005C30F1"/>
    <w:rsid w:val="005C35C4"/>
    <w:rsid w:val="005C4515"/>
    <w:rsid w:val="005C45F6"/>
    <w:rsid w:val="005C4F06"/>
    <w:rsid w:val="005C5602"/>
    <w:rsid w:val="005C6AED"/>
    <w:rsid w:val="005C74A6"/>
    <w:rsid w:val="005C75C7"/>
    <w:rsid w:val="005D0128"/>
    <w:rsid w:val="005D1059"/>
    <w:rsid w:val="005D11FB"/>
    <w:rsid w:val="005D1300"/>
    <w:rsid w:val="005D16EF"/>
    <w:rsid w:val="005D2772"/>
    <w:rsid w:val="005D3B4D"/>
    <w:rsid w:val="005D4463"/>
    <w:rsid w:val="005D47E4"/>
    <w:rsid w:val="005D49B9"/>
    <w:rsid w:val="005D50CA"/>
    <w:rsid w:val="005D608B"/>
    <w:rsid w:val="005D615C"/>
    <w:rsid w:val="005D6C72"/>
    <w:rsid w:val="005D71CC"/>
    <w:rsid w:val="005D72FB"/>
    <w:rsid w:val="005E0BED"/>
    <w:rsid w:val="005E0D0E"/>
    <w:rsid w:val="005E1860"/>
    <w:rsid w:val="005E3CC6"/>
    <w:rsid w:val="005E5089"/>
    <w:rsid w:val="005E6490"/>
    <w:rsid w:val="005E6716"/>
    <w:rsid w:val="005E677D"/>
    <w:rsid w:val="005E7258"/>
    <w:rsid w:val="005E74CF"/>
    <w:rsid w:val="005F063B"/>
    <w:rsid w:val="005F0E97"/>
    <w:rsid w:val="005F192D"/>
    <w:rsid w:val="005F24C8"/>
    <w:rsid w:val="005F26AF"/>
    <w:rsid w:val="005F2BD8"/>
    <w:rsid w:val="00601BBA"/>
    <w:rsid w:val="006031F0"/>
    <w:rsid w:val="00603559"/>
    <w:rsid w:val="0060433B"/>
    <w:rsid w:val="00604360"/>
    <w:rsid w:val="006050A6"/>
    <w:rsid w:val="00605E4E"/>
    <w:rsid w:val="006063E0"/>
    <w:rsid w:val="00607D6C"/>
    <w:rsid w:val="00607F8B"/>
    <w:rsid w:val="006108A7"/>
    <w:rsid w:val="00611117"/>
    <w:rsid w:val="00611E2A"/>
    <w:rsid w:val="00611EBB"/>
    <w:rsid w:val="0061275A"/>
    <w:rsid w:val="006129C1"/>
    <w:rsid w:val="006130C8"/>
    <w:rsid w:val="0061383D"/>
    <w:rsid w:val="00613F90"/>
    <w:rsid w:val="0061463B"/>
    <w:rsid w:val="00614D69"/>
    <w:rsid w:val="00615DBF"/>
    <w:rsid w:val="00617030"/>
    <w:rsid w:val="0062005A"/>
    <w:rsid w:val="00621301"/>
    <w:rsid w:val="0062173F"/>
    <w:rsid w:val="00621A53"/>
    <w:rsid w:val="006222A9"/>
    <w:rsid w:val="006235FB"/>
    <w:rsid w:val="00624E2B"/>
    <w:rsid w:val="00626A15"/>
    <w:rsid w:val="00627C24"/>
    <w:rsid w:val="006317C3"/>
    <w:rsid w:val="00631B3C"/>
    <w:rsid w:val="00632EAC"/>
    <w:rsid w:val="00633467"/>
    <w:rsid w:val="006353AB"/>
    <w:rsid w:val="00635954"/>
    <w:rsid w:val="00635F5C"/>
    <w:rsid w:val="006379E9"/>
    <w:rsid w:val="00637BFE"/>
    <w:rsid w:val="006402FA"/>
    <w:rsid w:val="0064198C"/>
    <w:rsid w:val="00641D56"/>
    <w:rsid w:val="00642733"/>
    <w:rsid w:val="00642838"/>
    <w:rsid w:val="0064344B"/>
    <w:rsid w:val="006438CB"/>
    <w:rsid w:val="0064599F"/>
    <w:rsid w:val="006523E8"/>
    <w:rsid w:val="006529B9"/>
    <w:rsid w:val="00654695"/>
    <w:rsid w:val="00654A01"/>
    <w:rsid w:val="00654C94"/>
    <w:rsid w:val="0065500A"/>
    <w:rsid w:val="00655217"/>
    <w:rsid w:val="00655278"/>
    <w:rsid w:val="006559B1"/>
    <w:rsid w:val="00656338"/>
    <w:rsid w:val="0065727C"/>
    <w:rsid w:val="0066090C"/>
    <w:rsid w:val="00661502"/>
    <w:rsid w:val="00661AFE"/>
    <w:rsid w:val="0066299C"/>
    <w:rsid w:val="00662C89"/>
    <w:rsid w:val="00667DA7"/>
    <w:rsid w:val="00667DBF"/>
    <w:rsid w:val="00670025"/>
    <w:rsid w:val="006701E6"/>
    <w:rsid w:val="0067358F"/>
    <w:rsid w:val="00674196"/>
    <w:rsid w:val="0067438C"/>
    <w:rsid w:val="00674A17"/>
    <w:rsid w:val="00674A54"/>
    <w:rsid w:val="00674A78"/>
    <w:rsid w:val="0067643D"/>
    <w:rsid w:val="0068209B"/>
    <w:rsid w:val="006827F7"/>
    <w:rsid w:val="00682D73"/>
    <w:rsid w:val="00684573"/>
    <w:rsid w:val="0068583E"/>
    <w:rsid w:val="00686563"/>
    <w:rsid w:val="00686F6C"/>
    <w:rsid w:val="0068741C"/>
    <w:rsid w:val="00690410"/>
    <w:rsid w:val="00690B03"/>
    <w:rsid w:val="00695322"/>
    <w:rsid w:val="006957FB"/>
    <w:rsid w:val="0069601C"/>
    <w:rsid w:val="00696A16"/>
    <w:rsid w:val="006972A4"/>
    <w:rsid w:val="006A0836"/>
    <w:rsid w:val="006A2C6A"/>
    <w:rsid w:val="006A442F"/>
    <w:rsid w:val="006A468A"/>
    <w:rsid w:val="006A4840"/>
    <w:rsid w:val="006A4AD0"/>
    <w:rsid w:val="006A52A0"/>
    <w:rsid w:val="006A7B0F"/>
    <w:rsid w:val="006A7E1D"/>
    <w:rsid w:val="006B0583"/>
    <w:rsid w:val="006B091B"/>
    <w:rsid w:val="006B1743"/>
    <w:rsid w:val="006B28AC"/>
    <w:rsid w:val="006B2AA7"/>
    <w:rsid w:val="006B3941"/>
    <w:rsid w:val="006B3987"/>
    <w:rsid w:val="006B5BB6"/>
    <w:rsid w:val="006B730D"/>
    <w:rsid w:val="006C0F30"/>
    <w:rsid w:val="006C1729"/>
    <w:rsid w:val="006C22A6"/>
    <w:rsid w:val="006C3A56"/>
    <w:rsid w:val="006C3FBF"/>
    <w:rsid w:val="006C455A"/>
    <w:rsid w:val="006C5B26"/>
    <w:rsid w:val="006C5F4C"/>
    <w:rsid w:val="006C7703"/>
    <w:rsid w:val="006D13F4"/>
    <w:rsid w:val="006D2610"/>
    <w:rsid w:val="006D2731"/>
    <w:rsid w:val="006D45D6"/>
    <w:rsid w:val="006D4D89"/>
    <w:rsid w:val="006D61B6"/>
    <w:rsid w:val="006D6AED"/>
    <w:rsid w:val="006D7660"/>
    <w:rsid w:val="006D766C"/>
    <w:rsid w:val="006D78A9"/>
    <w:rsid w:val="006E0123"/>
    <w:rsid w:val="006E1C32"/>
    <w:rsid w:val="006E27B2"/>
    <w:rsid w:val="006E4440"/>
    <w:rsid w:val="006E4DA5"/>
    <w:rsid w:val="006E53E1"/>
    <w:rsid w:val="006E6196"/>
    <w:rsid w:val="006E6D0B"/>
    <w:rsid w:val="006F11A2"/>
    <w:rsid w:val="006F126E"/>
    <w:rsid w:val="006F1C75"/>
    <w:rsid w:val="006F220E"/>
    <w:rsid w:val="006F32C9"/>
    <w:rsid w:val="006F3798"/>
    <w:rsid w:val="006F3834"/>
    <w:rsid w:val="006F3A77"/>
    <w:rsid w:val="006F48A2"/>
    <w:rsid w:val="006F4E87"/>
    <w:rsid w:val="006F5693"/>
    <w:rsid w:val="006F5D4C"/>
    <w:rsid w:val="006F6C42"/>
    <w:rsid w:val="006F775A"/>
    <w:rsid w:val="00700FBE"/>
    <w:rsid w:val="0070286C"/>
    <w:rsid w:val="0070314D"/>
    <w:rsid w:val="00703A04"/>
    <w:rsid w:val="007041BA"/>
    <w:rsid w:val="00704EF2"/>
    <w:rsid w:val="00705850"/>
    <w:rsid w:val="00705BE4"/>
    <w:rsid w:val="00707C91"/>
    <w:rsid w:val="00712F7D"/>
    <w:rsid w:val="00713752"/>
    <w:rsid w:val="007137BA"/>
    <w:rsid w:val="007145F6"/>
    <w:rsid w:val="0071601D"/>
    <w:rsid w:val="00716B5F"/>
    <w:rsid w:val="007171DA"/>
    <w:rsid w:val="0071783D"/>
    <w:rsid w:val="00717B01"/>
    <w:rsid w:val="0072112A"/>
    <w:rsid w:val="00721941"/>
    <w:rsid w:val="00721A3A"/>
    <w:rsid w:val="00722537"/>
    <w:rsid w:val="007227D9"/>
    <w:rsid w:val="0072491F"/>
    <w:rsid w:val="00725598"/>
    <w:rsid w:val="00725A5F"/>
    <w:rsid w:val="00727E2C"/>
    <w:rsid w:val="0073049D"/>
    <w:rsid w:val="00732A4B"/>
    <w:rsid w:val="00733314"/>
    <w:rsid w:val="00733C59"/>
    <w:rsid w:val="00734041"/>
    <w:rsid w:val="007342B3"/>
    <w:rsid w:val="007349E1"/>
    <w:rsid w:val="00734B74"/>
    <w:rsid w:val="00735244"/>
    <w:rsid w:val="007361B8"/>
    <w:rsid w:val="00736C88"/>
    <w:rsid w:val="00737154"/>
    <w:rsid w:val="007374A1"/>
    <w:rsid w:val="00741A50"/>
    <w:rsid w:val="00742101"/>
    <w:rsid w:val="0074348D"/>
    <w:rsid w:val="007439BF"/>
    <w:rsid w:val="00743ACD"/>
    <w:rsid w:val="00744106"/>
    <w:rsid w:val="00744869"/>
    <w:rsid w:val="00745CAF"/>
    <w:rsid w:val="00745D6B"/>
    <w:rsid w:val="00746DD1"/>
    <w:rsid w:val="0074714E"/>
    <w:rsid w:val="00751348"/>
    <w:rsid w:val="00751DFB"/>
    <w:rsid w:val="0075231D"/>
    <w:rsid w:val="00752712"/>
    <w:rsid w:val="00753A84"/>
    <w:rsid w:val="007548F4"/>
    <w:rsid w:val="00755E23"/>
    <w:rsid w:val="00756ECE"/>
    <w:rsid w:val="0075754E"/>
    <w:rsid w:val="007611F5"/>
    <w:rsid w:val="007619E4"/>
    <w:rsid w:val="00761B57"/>
    <w:rsid w:val="00761C25"/>
    <w:rsid w:val="00761E75"/>
    <w:rsid w:val="007623EE"/>
    <w:rsid w:val="007640FA"/>
    <w:rsid w:val="0076495E"/>
    <w:rsid w:val="00765FC8"/>
    <w:rsid w:val="00766A32"/>
    <w:rsid w:val="00766C96"/>
    <w:rsid w:val="0077027D"/>
    <w:rsid w:val="00770473"/>
    <w:rsid w:val="00771C65"/>
    <w:rsid w:val="00771DBF"/>
    <w:rsid w:val="00773145"/>
    <w:rsid w:val="00773424"/>
    <w:rsid w:val="00773DAF"/>
    <w:rsid w:val="00773F44"/>
    <w:rsid w:val="0077453B"/>
    <w:rsid w:val="00775694"/>
    <w:rsid w:val="00775E32"/>
    <w:rsid w:val="007778C6"/>
    <w:rsid w:val="00780D90"/>
    <w:rsid w:val="00781515"/>
    <w:rsid w:val="0078456C"/>
    <w:rsid w:val="0078586B"/>
    <w:rsid w:val="00786FEF"/>
    <w:rsid w:val="00787A54"/>
    <w:rsid w:val="00793A81"/>
    <w:rsid w:val="00793F46"/>
    <w:rsid w:val="00794737"/>
    <w:rsid w:val="007947F6"/>
    <w:rsid w:val="00794DAC"/>
    <w:rsid w:val="0079511C"/>
    <w:rsid w:val="0079694A"/>
    <w:rsid w:val="00797727"/>
    <w:rsid w:val="007A0B8A"/>
    <w:rsid w:val="007A1325"/>
    <w:rsid w:val="007A1A18"/>
    <w:rsid w:val="007A1AFE"/>
    <w:rsid w:val="007A3BAF"/>
    <w:rsid w:val="007A3EB1"/>
    <w:rsid w:val="007A47DB"/>
    <w:rsid w:val="007B044C"/>
    <w:rsid w:val="007B102B"/>
    <w:rsid w:val="007B3214"/>
    <w:rsid w:val="007B4927"/>
    <w:rsid w:val="007B4B06"/>
    <w:rsid w:val="007B53D8"/>
    <w:rsid w:val="007B6D0F"/>
    <w:rsid w:val="007C10D4"/>
    <w:rsid w:val="007C1BD7"/>
    <w:rsid w:val="007C1D9D"/>
    <w:rsid w:val="007C22C5"/>
    <w:rsid w:val="007C2962"/>
    <w:rsid w:val="007C37C6"/>
    <w:rsid w:val="007C434C"/>
    <w:rsid w:val="007C4F0B"/>
    <w:rsid w:val="007C57E1"/>
    <w:rsid w:val="007C5811"/>
    <w:rsid w:val="007C5D0E"/>
    <w:rsid w:val="007C67AE"/>
    <w:rsid w:val="007C6B6D"/>
    <w:rsid w:val="007D0339"/>
    <w:rsid w:val="007D04A1"/>
    <w:rsid w:val="007D0A6F"/>
    <w:rsid w:val="007D0C0E"/>
    <w:rsid w:val="007D17F4"/>
    <w:rsid w:val="007D2BBE"/>
    <w:rsid w:val="007D2DF5"/>
    <w:rsid w:val="007D2FEE"/>
    <w:rsid w:val="007D451A"/>
    <w:rsid w:val="007D4764"/>
    <w:rsid w:val="007D5328"/>
    <w:rsid w:val="007D5AC5"/>
    <w:rsid w:val="007D5E3E"/>
    <w:rsid w:val="007D731F"/>
    <w:rsid w:val="007D7596"/>
    <w:rsid w:val="007E242C"/>
    <w:rsid w:val="007E4652"/>
    <w:rsid w:val="007E6631"/>
    <w:rsid w:val="007E742A"/>
    <w:rsid w:val="007F0E6A"/>
    <w:rsid w:val="007F24B2"/>
    <w:rsid w:val="007F322B"/>
    <w:rsid w:val="007F4715"/>
    <w:rsid w:val="007F4E81"/>
    <w:rsid w:val="007F4FD1"/>
    <w:rsid w:val="007F518C"/>
    <w:rsid w:val="00800E7F"/>
    <w:rsid w:val="0080377E"/>
    <w:rsid w:val="00803A12"/>
    <w:rsid w:val="00803C8E"/>
    <w:rsid w:val="00805417"/>
    <w:rsid w:val="00807615"/>
    <w:rsid w:val="00807714"/>
    <w:rsid w:val="00810828"/>
    <w:rsid w:val="0081127C"/>
    <w:rsid w:val="008115E3"/>
    <w:rsid w:val="00811870"/>
    <w:rsid w:val="008142FE"/>
    <w:rsid w:val="00814E0E"/>
    <w:rsid w:val="0081583A"/>
    <w:rsid w:val="00815B3A"/>
    <w:rsid w:val="00815F26"/>
    <w:rsid w:val="00816204"/>
    <w:rsid w:val="008169DD"/>
    <w:rsid w:val="00816D8B"/>
    <w:rsid w:val="00821608"/>
    <w:rsid w:val="0082222D"/>
    <w:rsid w:val="008254AA"/>
    <w:rsid w:val="00825B04"/>
    <w:rsid w:val="008266F9"/>
    <w:rsid w:val="008267E2"/>
    <w:rsid w:val="00826A37"/>
    <w:rsid w:val="00826A9B"/>
    <w:rsid w:val="008275F4"/>
    <w:rsid w:val="00827722"/>
    <w:rsid w:val="008305C6"/>
    <w:rsid w:val="008315C1"/>
    <w:rsid w:val="008320C2"/>
    <w:rsid w:val="00832C7B"/>
    <w:rsid w:val="00833142"/>
    <w:rsid w:val="00833FE0"/>
    <w:rsid w:val="008347DF"/>
    <w:rsid w:val="00834842"/>
    <w:rsid w:val="00836D16"/>
    <w:rsid w:val="00840A72"/>
    <w:rsid w:val="00840E7B"/>
    <w:rsid w:val="00841C51"/>
    <w:rsid w:val="00842A9F"/>
    <w:rsid w:val="008457E8"/>
    <w:rsid w:val="008461DB"/>
    <w:rsid w:val="008464FE"/>
    <w:rsid w:val="008471C5"/>
    <w:rsid w:val="00847B8D"/>
    <w:rsid w:val="008504A8"/>
    <w:rsid w:val="00850725"/>
    <w:rsid w:val="00850C42"/>
    <w:rsid w:val="008525B1"/>
    <w:rsid w:val="008526EC"/>
    <w:rsid w:val="00852C2A"/>
    <w:rsid w:val="00852CE8"/>
    <w:rsid w:val="00852F81"/>
    <w:rsid w:val="008530CE"/>
    <w:rsid w:val="00853413"/>
    <w:rsid w:val="0085351B"/>
    <w:rsid w:val="008536AF"/>
    <w:rsid w:val="00853D40"/>
    <w:rsid w:val="0085525F"/>
    <w:rsid w:val="008563E4"/>
    <w:rsid w:val="008564FC"/>
    <w:rsid w:val="00856FC1"/>
    <w:rsid w:val="0086005F"/>
    <w:rsid w:val="00860190"/>
    <w:rsid w:val="008614D1"/>
    <w:rsid w:val="00862924"/>
    <w:rsid w:val="008632BF"/>
    <w:rsid w:val="00863589"/>
    <w:rsid w:val="008639EA"/>
    <w:rsid w:val="00864E76"/>
    <w:rsid w:val="008650A6"/>
    <w:rsid w:val="00865C1E"/>
    <w:rsid w:val="00866486"/>
    <w:rsid w:val="0086780B"/>
    <w:rsid w:val="00870789"/>
    <w:rsid w:val="00871BA2"/>
    <w:rsid w:val="00871E70"/>
    <w:rsid w:val="00872581"/>
    <w:rsid w:val="0087278F"/>
    <w:rsid w:val="00873AD6"/>
    <w:rsid w:val="00873FD4"/>
    <w:rsid w:val="0087459D"/>
    <w:rsid w:val="00874D41"/>
    <w:rsid w:val="00875689"/>
    <w:rsid w:val="0087662C"/>
    <w:rsid w:val="0087680F"/>
    <w:rsid w:val="00876AC7"/>
    <w:rsid w:val="00876C61"/>
    <w:rsid w:val="00876D81"/>
    <w:rsid w:val="008776A4"/>
    <w:rsid w:val="008806A1"/>
    <w:rsid w:val="00880C93"/>
    <w:rsid w:val="00881D86"/>
    <w:rsid w:val="00881E72"/>
    <w:rsid w:val="00882BBD"/>
    <w:rsid w:val="00883306"/>
    <w:rsid w:val="0088608C"/>
    <w:rsid w:val="008871B4"/>
    <w:rsid w:val="008873FF"/>
    <w:rsid w:val="00887460"/>
    <w:rsid w:val="00887AC0"/>
    <w:rsid w:val="008904F9"/>
    <w:rsid w:val="008907E6"/>
    <w:rsid w:val="00890E4C"/>
    <w:rsid w:val="00890E74"/>
    <w:rsid w:val="00891600"/>
    <w:rsid w:val="00891B8B"/>
    <w:rsid w:val="00891CBF"/>
    <w:rsid w:val="008925C8"/>
    <w:rsid w:val="00892798"/>
    <w:rsid w:val="00893814"/>
    <w:rsid w:val="0089418F"/>
    <w:rsid w:val="00894F0E"/>
    <w:rsid w:val="0089679D"/>
    <w:rsid w:val="00896977"/>
    <w:rsid w:val="00897C29"/>
    <w:rsid w:val="008A1A9C"/>
    <w:rsid w:val="008A1E2D"/>
    <w:rsid w:val="008A2ADE"/>
    <w:rsid w:val="008A345C"/>
    <w:rsid w:val="008A34A9"/>
    <w:rsid w:val="008A3B8B"/>
    <w:rsid w:val="008A3CD5"/>
    <w:rsid w:val="008A3E4A"/>
    <w:rsid w:val="008A3FC6"/>
    <w:rsid w:val="008A4633"/>
    <w:rsid w:val="008A4D07"/>
    <w:rsid w:val="008A54B1"/>
    <w:rsid w:val="008A6524"/>
    <w:rsid w:val="008A6CF2"/>
    <w:rsid w:val="008A71E8"/>
    <w:rsid w:val="008A7B67"/>
    <w:rsid w:val="008A7D0B"/>
    <w:rsid w:val="008B01EC"/>
    <w:rsid w:val="008B032E"/>
    <w:rsid w:val="008B04DB"/>
    <w:rsid w:val="008B1938"/>
    <w:rsid w:val="008B3089"/>
    <w:rsid w:val="008B403F"/>
    <w:rsid w:val="008B5A04"/>
    <w:rsid w:val="008B6241"/>
    <w:rsid w:val="008B7360"/>
    <w:rsid w:val="008C0162"/>
    <w:rsid w:val="008C0421"/>
    <w:rsid w:val="008C0F9B"/>
    <w:rsid w:val="008C0FA2"/>
    <w:rsid w:val="008C174E"/>
    <w:rsid w:val="008C2342"/>
    <w:rsid w:val="008C25AA"/>
    <w:rsid w:val="008C3B69"/>
    <w:rsid w:val="008C3DD2"/>
    <w:rsid w:val="008C3E94"/>
    <w:rsid w:val="008C43D2"/>
    <w:rsid w:val="008C766C"/>
    <w:rsid w:val="008C77B6"/>
    <w:rsid w:val="008D07F9"/>
    <w:rsid w:val="008D129D"/>
    <w:rsid w:val="008D1B91"/>
    <w:rsid w:val="008D1D4B"/>
    <w:rsid w:val="008D279A"/>
    <w:rsid w:val="008D4311"/>
    <w:rsid w:val="008D5DDA"/>
    <w:rsid w:val="008D724A"/>
    <w:rsid w:val="008D7CA0"/>
    <w:rsid w:val="008E0B66"/>
    <w:rsid w:val="008E12A3"/>
    <w:rsid w:val="008E1BE3"/>
    <w:rsid w:val="008E2A0D"/>
    <w:rsid w:val="008E4070"/>
    <w:rsid w:val="008E4970"/>
    <w:rsid w:val="008E54AC"/>
    <w:rsid w:val="008E7995"/>
    <w:rsid w:val="008E7A3E"/>
    <w:rsid w:val="008F1891"/>
    <w:rsid w:val="008F2BA3"/>
    <w:rsid w:val="008F3EB1"/>
    <w:rsid w:val="008F40AB"/>
    <w:rsid w:val="008F41FD"/>
    <w:rsid w:val="008F4479"/>
    <w:rsid w:val="008F4811"/>
    <w:rsid w:val="008F4BA0"/>
    <w:rsid w:val="008F68EB"/>
    <w:rsid w:val="008F6B32"/>
    <w:rsid w:val="00900149"/>
    <w:rsid w:val="00901726"/>
    <w:rsid w:val="00902EB9"/>
    <w:rsid w:val="009032D6"/>
    <w:rsid w:val="00904A86"/>
    <w:rsid w:val="0090662C"/>
    <w:rsid w:val="00906804"/>
    <w:rsid w:val="00906968"/>
    <w:rsid w:val="00907832"/>
    <w:rsid w:val="00907B9D"/>
    <w:rsid w:val="0091035D"/>
    <w:rsid w:val="00910FC7"/>
    <w:rsid w:val="0091300D"/>
    <w:rsid w:val="00916088"/>
    <w:rsid w:val="009206EA"/>
    <w:rsid w:val="00920828"/>
    <w:rsid w:val="00920E6A"/>
    <w:rsid w:val="00922856"/>
    <w:rsid w:val="00923E5F"/>
    <w:rsid w:val="009257A8"/>
    <w:rsid w:val="009258BE"/>
    <w:rsid w:val="00926F02"/>
    <w:rsid w:val="00927454"/>
    <w:rsid w:val="0092782B"/>
    <w:rsid w:val="00930B9D"/>
    <w:rsid w:val="00931243"/>
    <w:rsid w:val="00931816"/>
    <w:rsid w:val="00932B8B"/>
    <w:rsid w:val="00932C71"/>
    <w:rsid w:val="0093356F"/>
    <w:rsid w:val="00934F05"/>
    <w:rsid w:val="00935609"/>
    <w:rsid w:val="00937992"/>
    <w:rsid w:val="00937A24"/>
    <w:rsid w:val="00941196"/>
    <w:rsid w:val="00941A0D"/>
    <w:rsid w:val="00941A7E"/>
    <w:rsid w:val="00942A7E"/>
    <w:rsid w:val="00942D1D"/>
    <w:rsid w:val="00942EA4"/>
    <w:rsid w:val="0094313F"/>
    <w:rsid w:val="00943B35"/>
    <w:rsid w:val="00943C13"/>
    <w:rsid w:val="00943EAE"/>
    <w:rsid w:val="00943FCA"/>
    <w:rsid w:val="00944106"/>
    <w:rsid w:val="009501EE"/>
    <w:rsid w:val="00950542"/>
    <w:rsid w:val="009509D5"/>
    <w:rsid w:val="009520A4"/>
    <w:rsid w:val="009538F5"/>
    <w:rsid w:val="00954E45"/>
    <w:rsid w:val="0095579F"/>
    <w:rsid w:val="00955F30"/>
    <w:rsid w:val="0095654D"/>
    <w:rsid w:val="00957187"/>
    <w:rsid w:val="0095752B"/>
    <w:rsid w:val="00957785"/>
    <w:rsid w:val="00957B3E"/>
    <w:rsid w:val="00960255"/>
    <w:rsid w:val="009603E1"/>
    <w:rsid w:val="0096174B"/>
    <w:rsid w:val="00961C9D"/>
    <w:rsid w:val="00963065"/>
    <w:rsid w:val="009633F2"/>
    <w:rsid w:val="00965C01"/>
    <w:rsid w:val="00966AE2"/>
    <w:rsid w:val="00966D0B"/>
    <w:rsid w:val="0097110D"/>
    <w:rsid w:val="0097151F"/>
    <w:rsid w:val="00973777"/>
    <w:rsid w:val="00974323"/>
    <w:rsid w:val="00974C11"/>
    <w:rsid w:val="00974D42"/>
    <w:rsid w:val="00975890"/>
    <w:rsid w:val="00976E78"/>
    <w:rsid w:val="009775C0"/>
    <w:rsid w:val="00980894"/>
    <w:rsid w:val="00981F23"/>
    <w:rsid w:val="00982869"/>
    <w:rsid w:val="00982C51"/>
    <w:rsid w:val="00984E0E"/>
    <w:rsid w:val="00987212"/>
    <w:rsid w:val="009872FB"/>
    <w:rsid w:val="00987443"/>
    <w:rsid w:val="00987BDB"/>
    <w:rsid w:val="00990443"/>
    <w:rsid w:val="00990634"/>
    <w:rsid w:val="00991733"/>
    <w:rsid w:val="00992078"/>
    <w:rsid w:val="00992A51"/>
    <w:rsid w:val="00992B9D"/>
    <w:rsid w:val="00992BE3"/>
    <w:rsid w:val="009953CB"/>
    <w:rsid w:val="00996B52"/>
    <w:rsid w:val="009A0A16"/>
    <w:rsid w:val="009A1467"/>
    <w:rsid w:val="009A1DDA"/>
    <w:rsid w:val="009A1DE7"/>
    <w:rsid w:val="009A2DD7"/>
    <w:rsid w:val="009A30A3"/>
    <w:rsid w:val="009A32A3"/>
    <w:rsid w:val="009A32E4"/>
    <w:rsid w:val="009A48D3"/>
    <w:rsid w:val="009A6464"/>
    <w:rsid w:val="009A7858"/>
    <w:rsid w:val="009B0582"/>
    <w:rsid w:val="009B2FF6"/>
    <w:rsid w:val="009B3837"/>
    <w:rsid w:val="009B554F"/>
    <w:rsid w:val="009B575B"/>
    <w:rsid w:val="009B69F5"/>
    <w:rsid w:val="009C0404"/>
    <w:rsid w:val="009C20ED"/>
    <w:rsid w:val="009C298C"/>
    <w:rsid w:val="009C5D01"/>
    <w:rsid w:val="009C5FF7"/>
    <w:rsid w:val="009C61EE"/>
    <w:rsid w:val="009C6292"/>
    <w:rsid w:val="009C63FD"/>
    <w:rsid w:val="009C6F10"/>
    <w:rsid w:val="009C75C4"/>
    <w:rsid w:val="009D02A0"/>
    <w:rsid w:val="009D15DB"/>
    <w:rsid w:val="009D3133"/>
    <w:rsid w:val="009D418E"/>
    <w:rsid w:val="009D432D"/>
    <w:rsid w:val="009D4674"/>
    <w:rsid w:val="009D6BB3"/>
    <w:rsid w:val="009E160D"/>
    <w:rsid w:val="009E17DE"/>
    <w:rsid w:val="009E1B99"/>
    <w:rsid w:val="009E2457"/>
    <w:rsid w:val="009E2A7F"/>
    <w:rsid w:val="009E43BB"/>
    <w:rsid w:val="009E4464"/>
    <w:rsid w:val="009E79BE"/>
    <w:rsid w:val="009F0C4D"/>
    <w:rsid w:val="009F1CBB"/>
    <w:rsid w:val="009F2BAF"/>
    <w:rsid w:val="009F2E94"/>
    <w:rsid w:val="009F3305"/>
    <w:rsid w:val="009F5075"/>
    <w:rsid w:val="009F6FB2"/>
    <w:rsid w:val="009F75AE"/>
    <w:rsid w:val="009F76C7"/>
    <w:rsid w:val="00A002E2"/>
    <w:rsid w:val="00A002E7"/>
    <w:rsid w:val="00A0127E"/>
    <w:rsid w:val="00A016EB"/>
    <w:rsid w:val="00A01C44"/>
    <w:rsid w:val="00A02041"/>
    <w:rsid w:val="00A03A4A"/>
    <w:rsid w:val="00A06FED"/>
    <w:rsid w:val="00A071C0"/>
    <w:rsid w:val="00A076E2"/>
    <w:rsid w:val="00A12B58"/>
    <w:rsid w:val="00A13121"/>
    <w:rsid w:val="00A131A6"/>
    <w:rsid w:val="00A1358D"/>
    <w:rsid w:val="00A147F2"/>
    <w:rsid w:val="00A15EA3"/>
    <w:rsid w:val="00A20457"/>
    <w:rsid w:val="00A20DA0"/>
    <w:rsid w:val="00A21578"/>
    <w:rsid w:val="00A21C50"/>
    <w:rsid w:val="00A221DE"/>
    <w:rsid w:val="00A2243B"/>
    <w:rsid w:val="00A224F6"/>
    <w:rsid w:val="00A22670"/>
    <w:rsid w:val="00A22E56"/>
    <w:rsid w:val="00A24B35"/>
    <w:rsid w:val="00A259E3"/>
    <w:rsid w:val="00A2664C"/>
    <w:rsid w:val="00A271BA"/>
    <w:rsid w:val="00A273F3"/>
    <w:rsid w:val="00A27962"/>
    <w:rsid w:val="00A27F86"/>
    <w:rsid w:val="00A301EA"/>
    <w:rsid w:val="00A3508A"/>
    <w:rsid w:val="00A356A2"/>
    <w:rsid w:val="00A35960"/>
    <w:rsid w:val="00A36539"/>
    <w:rsid w:val="00A40259"/>
    <w:rsid w:val="00A40A51"/>
    <w:rsid w:val="00A41C5E"/>
    <w:rsid w:val="00A42950"/>
    <w:rsid w:val="00A431C6"/>
    <w:rsid w:val="00A43341"/>
    <w:rsid w:val="00A4488A"/>
    <w:rsid w:val="00A462EC"/>
    <w:rsid w:val="00A46692"/>
    <w:rsid w:val="00A50397"/>
    <w:rsid w:val="00A504E8"/>
    <w:rsid w:val="00A50B55"/>
    <w:rsid w:val="00A5189C"/>
    <w:rsid w:val="00A523E3"/>
    <w:rsid w:val="00A524F5"/>
    <w:rsid w:val="00A52508"/>
    <w:rsid w:val="00A5418C"/>
    <w:rsid w:val="00A54315"/>
    <w:rsid w:val="00A5474D"/>
    <w:rsid w:val="00A54752"/>
    <w:rsid w:val="00A555B3"/>
    <w:rsid w:val="00A56BBC"/>
    <w:rsid w:val="00A605CC"/>
    <w:rsid w:val="00A60FBC"/>
    <w:rsid w:val="00A621A4"/>
    <w:rsid w:val="00A6383E"/>
    <w:rsid w:val="00A63E35"/>
    <w:rsid w:val="00A6597F"/>
    <w:rsid w:val="00A65C0B"/>
    <w:rsid w:val="00A66B05"/>
    <w:rsid w:val="00A67494"/>
    <w:rsid w:val="00A708A2"/>
    <w:rsid w:val="00A71511"/>
    <w:rsid w:val="00A72DC0"/>
    <w:rsid w:val="00A7353B"/>
    <w:rsid w:val="00A73E79"/>
    <w:rsid w:val="00A7429D"/>
    <w:rsid w:val="00A75216"/>
    <w:rsid w:val="00A754E9"/>
    <w:rsid w:val="00A75D43"/>
    <w:rsid w:val="00A76356"/>
    <w:rsid w:val="00A767AA"/>
    <w:rsid w:val="00A76DCF"/>
    <w:rsid w:val="00A776BA"/>
    <w:rsid w:val="00A77E7B"/>
    <w:rsid w:val="00A817DA"/>
    <w:rsid w:val="00A81FD2"/>
    <w:rsid w:val="00A821A8"/>
    <w:rsid w:val="00A836F8"/>
    <w:rsid w:val="00A83ED2"/>
    <w:rsid w:val="00A83FD1"/>
    <w:rsid w:val="00A8441A"/>
    <w:rsid w:val="00A85018"/>
    <w:rsid w:val="00A85786"/>
    <w:rsid w:val="00A8674A"/>
    <w:rsid w:val="00A873CA"/>
    <w:rsid w:val="00A90CD3"/>
    <w:rsid w:val="00A913BC"/>
    <w:rsid w:val="00A91722"/>
    <w:rsid w:val="00A9180C"/>
    <w:rsid w:val="00A939A0"/>
    <w:rsid w:val="00A94843"/>
    <w:rsid w:val="00A9526B"/>
    <w:rsid w:val="00A96701"/>
    <w:rsid w:val="00A96B30"/>
    <w:rsid w:val="00A96B3C"/>
    <w:rsid w:val="00A96E24"/>
    <w:rsid w:val="00AA3462"/>
    <w:rsid w:val="00AA35EC"/>
    <w:rsid w:val="00AA6F6E"/>
    <w:rsid w:val="00AB0FCA"/>
    <w:rsid w:val="00AB122B"/>
    <w:rsid w:val="00AB1A9A"/>
    <w:rsid w:val="00AB1BEB"/>
    <w:rsid w:val="00AB1C2E"/>
    <w:rsid w:val="00AB21B0"/>
    <w:rsid w:val="00AB2C0E"/>
    <w:rsid w:val="00AB36CD"/>
    <w:rsid w:val="00AB3725"/>
    <w:rsid w:val="00AB481A"/>
    <w:rsid w:val="00AB48D3"/>
    <w:rsid w:val="00AB4B55"/>
    <w:rsid w:val="00AB4BA9"/>
    <w:rsid w:val="00AB6E77"/>
    <w:rsid w:val="00AC1A06"/>
    <w:rsid w:val="00AC1A85"/>
    <w:rsid w:val="00AC40AD"/>
    <w:rsid w:val="00AC695B"/>
    <w:rsid w:val="00AC6FA9"/>
    <w:rsid w:val="00AC7D10"/>
    <w:rsid w:val="00AC7DA3"/>
    <w:rsid w:val="00AD2733"/>
    <w:rsid w:val="00AD407C"/>
    <w:rsid w:val="00AD40C3"/>
    <w:rsid w:val="00AD4818"/>
    <w:rsid w:val="00AD4B82"/>
    <w:rsid w:val="00AD4D9E"/>
    <w:rsid w:val="00AD6B62"/>
    <w:rsid w:val="00AD7F3A"/>
    <w:rsid w:val="00AE0243"/>
    <w:rsid w:val="00AE1B07"/>
    <w:rsid w:val="00AE1BAD"/>
    <w:rsid w:val="00AE2124"/>
    <w:rsid w:val="00AE24BC"/>
    <w:rsid w:val="00AE2917"/>
    <w:rsid w:val="00AE32FF"/>
    <w:rsid w:val="00AE39CD"/>
    <w:rsid w:val="00AE3E3F"/>
    <w:rsid w:val="00AE429A"/>
    <w:rsid w:val="00AE4AA4"/>
    <w:rsid w:val="00AE5D5C"/>
    <w:rsid w:val="00AE5E2F"/>
    <w:rsid w:val="00AE6EF5"/>
    <w:rsid w:val="00AF03E3"/>
    <w:rsid w:val="00AF080B"/>
    <w:rsid w:val="00AF0B3D"/>
    <w:rsid w:val="00AF1451"/>
    <w:rsid w:val="00AF2516"/>
    <w:rsid w:val="00AF2B46"/>
    <w:rsid w:val="00AF34F8"/>
    <w:rsid w:val="00AF3587"/>
    <w:rsid w:val="00AF399B"/>
    <w:rsid w:val="00AF3A78"/>
    <w:rsid w:val="00AF3D56"/>
    <w:rsid w:val="00AF3FC6"/>
    <w:rsid w:val="00AF4186"/>
    <w:rsid w:val="00AF4760"/>
    <w:rsid w:val="00AF55D4"/>
    <w:rsid w:val="00AF6E2C"/>
    <w:rsid w:val="00B01E32"/>
    <w:rsid w:val="00B0243C"/>
    <w:rsid w:val="00B03829"/>
    <w:rsid w:val="00B0505F"/>
    <w:rsid w:val="00B05B8A"/>
    <w:rsid w:val="00B05C2D"/>
    <w:rsid w:val="00B07869"/>
    <w:rsid w:val="00B123EE"/>
    <w:rsid w:val="00B12933"/>
    <w:rsid w:val="00B12B88"/>
    <w:rsid w:val="00B12FE4"/>
    <w:rsid w:val="00B13482"/>
    <w:rsid w:val="00B137E0"/>
    <w:rsid w:val="00B13BC8"/>
    <w:rsid w:val="00B15BFE"/>
    <w:rsid w:val="00B17660"/>
    <w:rsid w:val="00B20940"/>
    <w:rsid w:val="00B20BAE"/>
    <w:rsid w:val="00B2247F"/>
    <w:rsid w:val="00B236DB"/>
    <w:rsid w:val="00B24662"/>
    <w:rsid w:val="00B263B5"/>
    <w:rsid w:val="00B26CE5"/>
    <w:rsid w:val="00B300B2"/>
    <w:rsid w:val="00B326E9"/>
    <w:rsid w:val="00B32B4E"/>
    <w:rsid w:val="00B3314D"/>
    <w:rsid w:val="00B349C9"/>
    <w:rsid w:val="00B3569C"/>
    <w:rsid w:val="00B35B0E"/>
    <w:rsid w:val="00B364D1"/>
    <w:rsid w:val="00B364D3"/>
    <w:rsid w:val="00B37075"/>
    <w:rsid w:val="00B41BE6"/>
    <w:rsid w:val="00B41D36"/>
    <w:rsid w:val="00B41F46"/>
    <w:rsid w:val="00B424C6"/>
    <w:rsid w:val="00B434DC"/>
    <w:rsid w:val="00B43676"/>
    <w:rsid w:val="00B4435A"/>
    <w:rsid w:val="00B45B89"/>
    <w:rsid w:val="00B467C2"/>
    <w:rsid w:val="00B468F0"/>
    <w:rsid w:val="00B5092A"/>
    <w:rsid w:val="00B52D67"/>
    <w:rsid w:val="00B53DAF"/>
    <w:rsid w:val="00B543DA"/>
    <w:rsid w:val="00B5602D"/>
    <w:rsid w:val="00B56ED3"/>
    <w:rsid w:val="00B60125"/>
    <w:rsid w:val="00B60431"/>
    <w:rsid w:val="00B6099A"/>
    <w:rsid w:val="00B6171A"/>
    <w:rsid w:val="00B6228D"/>
    <w:rsid w:val="00B63707"/>
    <w:rsid w:val="00B6477C"/>
    <w:rsid w:val="00B6605A"/>
    <w:rsid w:val="00B6656B"/>
    <w:rsid w:val="00B67984"/>
    <w:rsid w:val="00B706C7"/>
    <w:rsid w:val="00B713F6"/>
    <w:rsid w:val="00B71625"/>
    <w:rsid w:val="00B71729"/>
    <w:rsid w:val="00B734E2"/>
    <w:rsid w:val="00B747BD"/>
    <w:rsid w:val="00B74900"/>
    <w:rsid w:val="00B75579"/>
    <w:rsid w:val="00B75C54"/>
    <w:rsid w:val="00B77095"/>
    <w:rsid w:val="00B81121"/>
    <w:rsid w:val="00B84041"/>
    <w:rsid w:val="00B843DA"/>
    <w:rsid w:val="00B852BD"/>
    <w:rsid w:val="00B85CDA"/>
    <w:rsid w:val="00B86DCB"/>
    <w:rsid w:val="00B8710E"/>
    <w:rsid w:val="00B8737B"/>
    <w:rsid w:val="00B87825"/>
    <w:rsid w:val="00B92A93"/>
    <w:rsid w:val="00B93DC8"/>
    <w:rsid w:val="00B946A4"/>
    <w:rsid w:val="00B94C85"/>
    <w:rsid w:val="00B95C24"/>
    <w:rsid w:val="00B95D1F"/>
    <w:rsid w:val="00B96F44"/>
    <w:rsid w:val="00B97970"/>
    <w:rsid w:val="00BA02CE"/>
    <w:rsid w:val="00BA0807"/>
    <w:rsid w:val="00BA15DE"/>
    <w:rsid w:val="00BA17A8"/>
    <w:rsid w:val="00BA218D"/>
    <w:rsid w:val="00BA3C33"/>
    <w:rsid w:val="00BA41DC"/>
    <w:rsid w:val="00BA571F"/>
    <w:rsid w:val="00BA60B6"/>
    <w:rsid w:val="00BA633E"/>
    <w:rsid w:val="00BA6DFD"/>
    <w:rsid w:val="00BB0878"/>
    <w:rsid w:val="00BB0FA0"/>
    <w:rsid w:val="00BB1879"/>
    <w:rsid w:val="00BB2344"/>
    <w:rsid w:val="00BB3AF5"/>
    <w:rsid w:val="00BB4198"/>
    <w:rsid w:val="00BB59DE"/>
    <w:rsid w:val="00BC08A3"/>
    <w:rsid w:val="00BC0ABE"/>
    <w:rsid w:val="00BC0D18"/>
    <w:rsid w:val="00BC1125"/>
    <w:rsid w:val="00BC224E"/>
    <w:rsid w:val="00BC2B5E"/>
    <w:rsid w:val="00BC30DB"/>
    <w:rsid w:val="00BC3157"/>
    <w:rsid w:val="00BC3453"/>
    <w:rsid w:val="00BC4A6F"/>
    <w:rsid w:val="00BC58D4"/>
    <w:rsid w:val="00BC617E"/>
    <w:rsid w:val="00BC64FF"/>
    <w:rsid w:val="00BC7C0B"/>
    <w:rsid w:val="00BC7C37"/>
    <w:rsid w:val="00BD18EC"/>
    <w:rsid w:val="00BD2244"/>
    <w:rsid w:val="00BD26DE"/>
    <w:rsid w:val="00BD2E22"/>
    <w:rsid w:val="00BD35A3"/>
    <w:rsid w:val="00BD494F"/>
    <w:rsid w:val="00BE1018"/>
    <w:rsid w:val="00BE1B01"/>
    <w:rsid w:val="00BE3AB3"/>
    <w:rsid w:val="00BE4E8E"/>
    <w:rsid w:val="00BE6472"/>
    <w:rsid w:val="00BE68F7"/>
    <w:rsid w:val="00BE6A22"/>
    <w:rsid w:val="00BE7A8D"/>
    <w:rsid w:val="00BF043F"/>
    <w:rsid w:val="00BF1CDB"/>
    <w:rsid w:val="00BF23B2"/>
    <w:rsid w:val="00BF29B8"/>
    <w:rsid w:val="00BF2B36"/>
    <w:rsid w:val="00BF46EA"/>
    <w:rsid w:val="00BF4E51"/>
    <w:rsid w:val="00BF5BBA"/>
    <w:rsid w:val="00BF5D76"/>
    <w:rsid w:val="00BF5D8D"/>
    <w:rsid w:val="00C001C7"/>
    <w:rsid w:val="00C02B74"/>
    <w:rsid w:val="00C03387"/>
    <w:rsid w:val="00C03675"/>
    <w:rsid w:val="00C040F1"/>
    <w:rsid w:val="00C043AD"/>
    <w:rsid w:val="00C0588C"/>
    <w:rsid w:val="00C05EB6"/>
    <w:rsid w:val="00C06BAD"/>
    <w:rsid w:val="00C07769"/>
    <w:rsid w:val="00C07D05"/>
    <w:rsid w:val="00C07E60"/>
    <w:rsid w:val="00C1030C"/>
    <w:rsid w:val="00C103D3"/>
    <w:rsid w:val="00C1050A"/>
    <w:rsid w:val="00C10856"/>
    <w:rsid w:val="00C1201A"/>
    <w:rsid w:val="00C127EC"/>
    <w:rsid w:val="00C13DB9"/>
    <w:rsid w:val="00C157C2"/>
    <w:rsid w:val="00C1587B"/>
    <w:rsid w:val="00C15F5B"/>
    <w:rsid w:val="00C16513"/>
    <w:rsid w:val="00C203FA"/>
    <w:rsid w:val="00C20A58"/>
    <w:rsid w:val="00C20E03"/>
    <w:rsid w:val="00C234DC"/>
    <w:rsid w:val="00C235F3"/>
    <w:rsid w:val="00C2424D"/>
    <w:rsid w:val="00C244F5"/>
    <w:rsid w:val="00C24E70"/>
    <w:rsid w:val="00C252A5"/>
    <w:rsid w:val="00C2647B"/>
    <w:rsid w:val="00C264FD"/>
    <w:rsid w:val="00C2678B"/>
    <w:rsid w:val="00C27031"/>
    <w:rsid w:val="00C31445"/>
    <w:rsid w:val="00C3164F"/>
    <w:rsid w:val="00C31B5E"/>
    <w:rsid w:val="00C31C1D"/>
    <w:rsid w:val="00C328FD"/>
    <w:rsid w:val="00C32C93"/>
    <w:rsid w:val="00C33430"/>
    <w:rsid w:val="00C33B3A"/>
    <w:rsid w:val="00C34D3E"/>
    <w:rsid w:val="00C35B37"/>
    <w:rsid w:val="00C36E88"/>
    <w:rsid w:val="00C3747A"/>
    <w:rsid w:val="00C379D5"/>
    <w:rsid w:val="00C37F29"/>
    <w:rsid w:val="00C401BD"/>
    <w:rsid w:val="00C40EF5"/>
    <w:rsid w:val="00C4361C"/>
    <w:rsid w:val="00C437C7"/>
    <w:rsid w:val="00C471D2"/>
    <w:rsid w:val="00C50055"/>
    <w:rsid w:val="00C52D75"/>
    <w:rsid w:val="00C53D66"/>
    <w:rsid w:val="00C5420E"/>
    <w:rsid w:val="00C55855"/>
    <w:rsid w:val="00C55C97"/>
    <w:rsid w:val="00C565EF"/>
    <w:rsid w:val="00C56DCC"/>
    <w:rsid w:val="00C57075"/>
    <w:rsid w:val="00C57A40"/>
    <w:rsid w:val="00C57CA9"/>
    <w:rsid w:val="00C60E01"/>
    <w:rsid w:val="00C6123C"/>
    <w:rsid w:val="00C62A72"/>
    <w:rsid w:val="00C63163"/>
    <w:rsid w:val="00C632FA"/>
    <w:rsid w:val="00C63A30"/>
    <w:rsid w:val="00C65002"/>
    <w:rsid w:val="00C676E0"/>
    <w:rsid w:val="00C70097"/>
    <w:rsid w:val="00C71933"/>
    <w:rsid w:val="00C71BF9"/>
    <w:rsid w:val="00C72767"/>
    <w:rsid w:val="00C72AFE"/>
    <w:rsid w:val="00C72FFD"/>
    <w:rsid w:val="00C7357B"/>
    <w:rsid w:val="00C73720"/>
    <w:rsid w:val="00C73C0E"/>
    <w:rsid w:val="00C73E16"/>
    <w:rsid w:val="00C748B4"/>
    <w:rsid w:val="00C753B1"/>
    <w:rsid w:val="00C76143"/>
    <w:rsid w:val="00C76CF7"/>
    <w:rsid w:val="00C776A3"/>
    <w:rsid w:val="00C77D5B"/>
    <w:rsid w:val="00C807EF"/>
    <w:rsid w:val="00C80B19"/>
    <w:rsid w:val="00C81098"/>
    <w:rsid w:val="00C81619"/>
    <w:rsid w:val="00C8247E"/>
    <w:rsid w:val="00C82529"/>
    <w:rsid w:val="00C829CC"/>
    <w:rsid w:val="00C8306F"/>
    <w:rsid w:val="00C83A83"/>
    <w:rsid w:val="00C83E7E"/>
    <w:rsid w:val="00C8557E"/>
    <w:rsid w:val="00C85908"/>
    <w:rsid w:val="00C8753E"/>
    <w:rsid w:val="00C9084C"/>
    <w:rsid w:val="00C921F4"/>
    <w:rsid w:val="00C928B0"/>
    <w:rsid w:val="00C9483F"/>
    <w:rsid w:val="00C94C02"/>
    <w:rsid w:val="00C95DA7"/>
    <w:rsid w:val="00C97489"/>
    <w:rsid w:val="00C978A7"/>
    <w:rsid w:val="00CA013C"/>
    <w:rsid w:val="00CA089E"/>
    <w:rsid w:val="00CA0D44"/>
    <w:rsid w:val="00CA1451"/>
    <w:rsid w:val="00CA1D97"/>
    <w:rsid w:val="00CA43D0"/>
    <w:rsid w:val="00CA463D"/>
    <w:rsid w:val="00CA6D6D"/>
    <w:rsid w:val="00CA705F"/>
    <w:rsid w:val="00CB03EF"/>
    <w:rsid w:val="00CB0D30"/>
    <w:rsid w:val="00CB1B76"/>
    <w:rsid w:val="00CB1C16"/>
    <w:rsid w:val="00CB3CFC"/>
    <w:rsid w:val="00CB3E1B"/>
    <w:rsid w:val="00CB4369"/>
    <w:rsid w:val="00CB480B"/>
    <w:rsid w:val="00CB49C7"/>
    <w:rsid w:val="00CB738D"/>
    <w:rsid w:val="00CB77B9"/>
    <w:rsid w:val="00CC0579"/>
    <w:rsid w:val="00CC0D81"/>
    <w:rsid w:val="00CC2877"/>
    <w:rsid w:val="00CC3D1F"/>
    <w:rsid w:val="00CC4003"/>
    <w:rsid w:val="00CC448D"/>
    <w:rsid w:val="00CC4BF6"/>
    <w:rsid w:val="00CC77A5"/>
    <w:rsid w:val="00CC7877"/>
    <w:rsid w:val="00CC7A4E"/>
    <w:rsid w:val="00CD073E"/>
    <w:rsid w:val="00CD0C8D"/>
    <w:rsid w:val="00CD1359"/>
    <w:rsid w:val="00CD140A"/>
    <w:rsid w:val="00CD1AFA"/>
    <w:rsid w:val="00CD20E0"/>
    <w:rsid w:val="00CD24FA"/>
    <w:rsid w:val="00CD28D5"/>
    <w:rsid w:val="00CD3513"/>
    <w:rsid w:val="00CD3864"/>
    <w:rsid w:val="00CD4C83"/>
    <w:rsid w:val="00CD4FF8"/>
    <w:rsid w:val="00CD5A2F"/>
    <w:rsid w:val="00CE01D9"/>
    <w:rsid w:val="00CE0249"/>
    <w:rsid w:val="00CE2295"/>
    <w:rsid w:val="00CE25F6"/>
    <w:rsid w:val="00CE2751"/>
    <w:rsid w:val="00CE3166"/>
    <w:rsid w:val="00CE3D92"/>
    <w:rsid w:val="00CE3DF5"/>
    <w:rsid w:val="00CE4791"/>
    <w:rsid w:val="00CE63AD"/>
    <w:rsid w:val="00CE657B"/>
    <w:rsid w:val="00CF0308"/>
    <w:rsid w:val="00CF0879"/>
    <w:rsid w:val="00CF0B8E"/>
    <w:rsid w:val="00CF2655"/>
    <w:rsid w:val="00CF58E3"/>
    <w:rsid w:val="00CF5BB3"/>
    <w:rsid w:val="00CF5E35"/>
    <w:rsid w:val="00CF6725"/>
    <w:rsid w:val="00D01EDC"/>
    <w:rsid w:val="00D02266"/>
    <w:rsid w:val="00D0227C"/>
    <w:rsid w:val="00D04388"/>
    <w:rsid w:val="00D078AA"/>
    <w:rsid w:val="00D0794F"/>
    <w:rsid w:val="00D10058"/>
    <w:rsid w:val="00D11978"/>
    <w:rsid w:val="00D12FCF"/>
    <w:rsid w:val="00D14D2A"/>
    <w:rsid w:val="00D15E30"/>
    <w:rsid w:val="00D15F87"/>
    <w:rsid w:val="00D16129"/>
    <w:rsid w:val="00D2117C"/>
    <w:rsid w:val="00D23E03"/>
    <w:rsid w:val="00D25211"/>
    <w:rsid w:val="00D25DBD"/>
    <w:rsid w:val="00D26929"/>
    <w:rsid w:val="00D26950"/>
    <w:rsid w:val="00D30CBD"/>
    <w:rsid w:val="00D30D9E"/>
    <w:rsid w:val="00D3306D"/>
    <w:rsid w:val="00D333E6"/>
    <w:rsid w:val="00D33908"/>
    <w:rsid w:val="00D34829"/>
    <w:rsid w:val="00D34893"/>
    <w:rsid w:val="00D34B0F"/>
    <w:rsid w:val="00D34DF4"/>
    <w:rsid w:val="00D34F61"/>
    <w:rsid w:val="00D354F2"/>
    <w:rsid w:val="00D359EE"/>
    <w:rsid w:val="00D36479"/>
    <w:rsid w:val="00D36C30"/>
    <w:rsid w:val="00D37008"/>
    <w:rsid w:val="00D3739B"/>
    <w:rsid w:val="00D373BF"/>
    <w:rsid w:val="00D3785D"/>
    <w:rsid w:val="00D37C90"/>
    <w:rsid w:val="00D434F3"/>
    <w:rsid w:val="00D43A8C"/>
    <w:rsid w:val="00D43FD6"/>
    <w:rsid w:val="00D448B4"/>
    <w:rsid w:val="00D45777"/>
    <w:rsid w:val="00D468EA"/>
    <w:rsid w:val="00D474DA"/>
    <w:rsid w:val="00D47F9E"/>
    <w:rsid w:val="00D50D2B"/>
    <w:rsid w:val="00D53072"/>
    <w:rsid w:val="00D54279"/>
    <w:rsid w:val="00D54673"/>
    <w:rsid w:val="00D54B44"/>
    <w:rsid w:val="00D54D58"/>
    <w:rsid w:val="00D571DF"/>
    <w:rsid w:val="00D57218"/>
    <w:rsid w:val="00D6032F"/>
    <w:rsid w:val="00D60CA1"/>
    <w:rsid w:val="00D61104"/>
    <w:rsid w:val="00D61A4E"/>
    <w:rsid w:val="00D620D5"/>
    <w:rsid w:val="00D621B0"/>
    <w:rsid w:val="00D6290A"/>
    <w:rsid w:val="00D634EA"/>
    <w:rsid w:val="00D67BD5"/>
    <w:rsid w:val="00D70C59"/>
    <w:rsid w:val="00D713A1"/>
    <w:rsid w:val="00D720A0"/>
    <w:rsid w:val="00D726D8"/>
    <w:rsid w:val="00D730B0"/>
    <w:rsid w:val="00D739F5"/>
    <w:rsid w:val="00D75320"/>
    <w:rsid w:val="00D75E87"/>
    <w:rsid w:val="00D76D38"/>
    <w:rsid w:val="00D77956"/>
    <w:rsid w:val="00D80F0C"/>
    <w:rsid w:val="00D82151"/>
    <w:rsid w:val="00D8249C"/>
    <w:rsid w:val="00D831B4"/>
    <w:rsid w:val="00D83203"/>
    <w:rsid w:val="00D83ECB"/>
    <w:rsid w:val="00D85368"/>
    <w:rsid w:val="00D865A8"/>
    <w:rsid w:val="00D87366"/>
    <w:rsid w:val="00D9056F"/>
    <w:rsid w:val="00D92077"/>
    <w:rsid w:val="00D924EE"/>
    <w:rsid w:val="00D92C09"/>
    <w:rsid w:val="00D951E2"/>
    <w:rsid w:val="00D9565A"/>
    <w:rsid w:val="00DA050D"/>
    <w:rsid w:val="00DA27EF"/>
    <w:rsid w:val="00DA2822"/>
    <w:rsid w:val="00DA401C"/>
    <w:rsid w:val="00DA7503"/>
    <w:rsid w:val="00DB0243"/>
    <w:rsid w:val="00DB2337"/>
    <w:rsid w:val="00DB28E2"/>
    <w:rsid w:val="00DB3920"/>
    <w:rsid w:val="00DB5B31"/>
    <w:rsid w:val="00DB5F87"/>
    <w:rsid w:val="00DB699B"/>
    <w:rsid w:val="00DB7D84"/>
    <w:rsid w:val="00DB7E74"/>
    <w:rsid w:val="00DC0376"/>
    <w:rsid w:val="00DC099B"/>
    <w:rsid w:val="00DC27C3"/>
    <w:rsid w:val="00DC2BE5"/>
    <w:rsid w:val="00DC31E9"/>
    <w:rsid w:val="00DC44C5"/>
    <w:rsid w:val="00DC4801"/>
    <w:rsid w:val="00DC48C8"/>
    <w:rsid w:val="00DC5ED4"/>
    <w:rsid w:val="00DC6B91"/>
    <w:rsid w:val="00DC7C9C"/>
    <w:rsid w:val="00DD04E3"/>
    <w:rsid w:val="00DD32F3"/>
    <w:rsid w:val="00DD3444"/>
    <w:rsid w:val="00DD4CD4"/>
    <w:rsid w:val="00DD56AE"/>
    <w:rsid w:val="00DD5B19"/>
    <w:rsid w:val="00DD65A2"/>
    <w:rsid w:val="00DD6770"/>
    <w:rsid w:val="00DE0599"/>
    <w:rsid w:val="00DE0749"/>
    <w:rsid w:val="00DE1CE2"/>
    <w:rsid w:val="00DE394C"/>
    <w:rsid w:val="00DE3E22"/>
    <w:rsid w:val="00DE3F52"/>
    <w:rsid w:val="00DE47F6"/>
    <w:rsid w:val="00DE51C7"/>
    <w:rsid w:val="00DE6184"/>
    <w:rsid w:val="00DE7116"/>
    <w:rsid w:val="00DE7FC7"/>
    <w:rsid w:val="00DF1210"/>
    <w:rsid w:val="00DF1988"/>
    <w:rsid w:val="00DF31E9"/>
    <w:rsid w:val="00DF3E5C"/>
    <w:rsid w:val="00DF400D"/>
    <w:rsid w:val="00DF49B3"/>
    <w:rsid w:val="00DF4A95"/>
    <w:rsid w:val="00DF5C23"/>
    <w:rsid w:val="00DF798B"/>
    <w:rsid w:val="00E00FB6"/>
    <w:rsid w:val="00E01D4E"/>
    <w:rsid w:val="00E01DAD"/>
    <w:rsid w:val="00E021DC"/>
    <w:rsid w:val="00E03BB5"/>
    <w:rsid w:val="00E03C71"/>
    <w:rsid w:val="00E03F91"/>
    <w:rsid w:val="00E04431"/>
    <w:rsid w:val="00E0599F"/>
    <w:rsid w:val="00E064EF"/>
    <w:rsid w:val="00E064F2"/>
    <w:rsid w:val="00E06BF4"/>
    <w:rsid w:val="00E0717B"/>
    <w:rsid w:val="00E072C8"/>
    <w:rsid w:val="00E07539"/>
    <w:rsid w:val="00E07888"/>
    <w:rsid w:val="00E115B0"/>
    <w:rsid w:val="00E11C40"/>
    <w:rsid w:val="00E1205F"/>
    <w:rsid w:val="00E128E6"/>
    <w:rsid w:val="00E1314B"/>
    <w:rsid w:val="00E13739"/>
    <w:rsid w:val="00E14817"/>
    <w:rsid w:val="00E14B19"/>
    <w:rsid w:val="00E1518B"/>
    <w:rsid w:val="00E15389"/>
    <w:rsid w:val="00E15598"/>
    <w:rsid w:val="00E15742"/>
    <w:rsid w:val="00E15B90"/>
    <w:rsid w:val="00E15C4F"/>
    <w:rsid w:val="00E15DCD"/>
    <w:rsid w:val="00E15EFE"/>
    <w:rsid w:val="00E16485"/>
    <w:rsid w:val="00E179BF"/>
    <w:rsid w:val="00E17A12"/>
    <w:rsid w:val="00E20D65"/>
    <w:rsid w:val="00E20FDF"/>
    <w:rsid w:val="00E2146C"/>
    <w:rsid w:val="00E21479"/>
    <w:rsid w:val="00E21EB3"/>
    <w:rsid w:val="00E22970"/>
    <w:rsid w:val="00E22B17"/>
    <w:rsid w:val="00E22C05"/>
    <w:rsid w:val="00E23934"/>
    <w:rsid w:val="00E2467D"/>
    <w:rsid w:val="00E25BEB"/>
    <w:rsid w:val="00E25D4F"/>
    <w:rsid w:val="00E261F2"/>
    <w:rsid w:val="00E26DE6"/>
    <w:rsid w:val="00E27286"/>
    <w:rsid w:val="00E30C0C"/>
    <w:rsid w:val="00E32EFA"/>
    <w:rsid w:val="00E34868"/>
    <w:rsid w:val="00E34A10"/>
    <w:rsid w:val="00E34FE2"/>
    <w:rsid w:val="00E353A2"/>
    <w:rsid w:val="00E36881"/>
    <w:rsid w:val="00E36905"/>
    <w:rsid w:val="00E37D31"/>
    <w:rsid w:val="00E41082"/>
    <w:rsid w:val="00E42E4C"/>
    <w:rsid w:val="00E42E51"/>
    <w:rsid w:val="00E443FD"/>
    <w:rsid w:val="00E45BA9"/>
    <w:rsid w:val="00E45C86"/>
    <w:rsid w:val="00E46549"/>
    <w:rsid w:val="00E46A95"/>
    <w:rsid w:val="00E47013"/>
    <w:rsid w:val="00E501F4"/>
    <w:rsid w:val="00E5084E"/>
    <w:rsid w:val="00E5186E"/>
    <w:rsid w:val="00E51F6D"/>
    <w:rsid w:val="00E52F9D"/>
    <w:rsid w:val="00E541F9"/>
    <w:rsid w:val="00E57439"/>
    <w:rsid w:val="00E57B79"/>
    <w:rsid w:val="00E630D4"/>
    <w:rsid w:val="00E63419"/>
    <w:rsid w:val="00E63D10"/>
    <w:rsid w:val="00E63F1C"/>
    <w:rsid w:val="00E64496"/>
    <w:rsid w:val="00E651DD"/>
    <w:rsid w:val="00E65FBC"/>
    <w:rsid w:val="00E66678"/>
    <w:rsid w:val="00E67778"/>
    <w:rsid w:val="00E67A5D"/>
    <w:rsid w:val="00E67B0A"/>
    <w:rsid w:val="00E67BEE"/>
    <w:rsid w:val="00E70557"/>
    <w:rsid w:val="00E72115"/>
    <w:rsid w:val="00E72487"/>
    <w:rsid w:val="00E74323"/>
    <w:rsid w:val="00E75D1B"/>
    <w:rsid w:val="00E76115"/>
    <w:rsid w:val="00E775B6"/>
    <w:rsid w:val="00E77A6B"/>
    <w:rsid w:val="00E802E9"/>
    <w:rsid w:val="00E80C05"/>
    <w:rsid w:val="00E81496"/>
    <w:rsid w:val="00E81C02"/>
    <w:rsid w:val="00E82665"/>
    <w:rsid w:val="00E82CEC"/>
    <w:rsid w:val="00E8322E"/>
    <w:rsid w:val="00E84BDB"/>
    <w:rsid w:val="00E85EC8"/>
    <w:rsid w:val="00E863EC"/>
    <w:rsid w:val="00E903E0"/>
    <w:rsid w:val="00E9166B"/>
    <w:rsid w:val="00E9190F"/>
    <w:rsid w:val="00E91A7F"/>
    <w:rsid w:val="00E926E3"/>
    <w:rsid w:val="00E934C9"/>
    <w:rsid w:val="00E93BDC"/>
    <w:rsid w:val="00E96872"/>
    <w:rsid w:val="00E96B5F"/>
    <w:rsid w:val="00EA1115"/>
    <w:rsid w:val="00EA122F"/>
    <w:rsid w:val="00EA26F9"/>
    <w:rsid w:val="00EA282E"/>
    <w:rsid w:val="00EA39EB"/>
    <w:rsid w:val="00EA408E"/>
    <w:rsid w:val="00EA4819"/>
    <w:rsid w:val="00EA58CE"/>
    <w:rsid w:val="00EA6B14"/>
    <w:rsid w:val="00EA6C80"/>
    <w:rsid w:val="00EA710A"/>
    <w:rsid w:val="00EA7206"/>
    <w:rsid w:val="00EA73F8"/>
    <w:rsid w:val="00EA7D2E"/>
    <w:rsid w:val="00EB00AB"/>
    <w:rsid w:val="00EB09A9"/>
    <w:rsid w:val="00EB32F4"/>
    <w:rsid w:val="00EB33FF"/>
    <w:rsid w:val="00EB3D1A"/>
    <w:rsid w:val="00EB3F16"/>
    <w:rsid w:val="00EB5172"/>
    <w:rsid w:val="00EC2759"/>
    <w:rsid w:val="00EC2AD0"/>
    <w:rsid w:val="00EC33A7"/>
    <w:rsid w:val="00EC3AAC"/>
    <w:rsid w:val="00EC47E0"/>
    <w:rsid w:val="00EC495C"/>
    <w:rsid w:val="00EC52E7"/>
    <w:rsid w:val="00EC5C0B"/>
    <w:rsid w:val="00EC7106"/>
    <w:rsid w:val="00ED0120"/>
    <w:rsid w:val="00ED0634"/>
    <w:rsid w:val="00ED0A1A"/>
    <w:rsid w:val="00ED0E03"/>
    <w:rsid w:val="00ED11E8"/>
    <w:rsid w:val="00ED1E61"/>
    <w:rsid w:val="00ED24D4"/>
    <w:rsid w:val="00ED3BBA"/>
    <w:rsid w:val="00ED3BBD"/>
    <w:rsid w:val="00ED4E12"/>
    <w:rsid w:val="00ED77C0"/>
    <w:rsid w:val="00EE051B"/>
    <w:rsid w:val="00EE0805"/>
    <w:rsid w:val="00EE16C7"/>
    <w:rsid w:val="00EE1E06"/>
    <w:rsid w:val="00EE259E"/>
    <w:rsid w:val="00EE4F90"/>
    <w:rsid w:val="00EE54B4"/>
    <w:rsid w:val="00EE5AFD"/>
    <w:rsid w:val="00EE7CD8"/>
    <w:rsid w:val="00EF036B"/>
    <w:rsid w:val="00EF07EB"/>
    <w:rsid w:val="00EF1214"/>
    <w:rsid w:val="00EF1486"/>
    <w:rsid w:val="00EF1AD8"/>
    <w:rsid w:val="00EF29D4"/>
    <w:rsid w:val="00EF2B5C"/>
    <w:rsid w:val="00EF34A0"/>
    <w:rsid w:val="00EF45D6"/>
    <w:rsid w:val="00EF6B5A"/>
    <w:rsid w:val="00EF7794"/>
    <w:rsid w:val="00EF7BCC"/>
    <w:rsid w:val="00F00098"/>
    <w:rsid w:val="00F00140"/>
    <w:rsid w:val="00F01C0C"/>
    <w:rsid w:val="00F02046"/>
    <w:rsid w:val="00F0274C"/>
    <w:rsid w:val="00F03CCE"/>
    <w:rsid w:val="00F03FFE"/>
    <w:rsid w:val="00F05146"/>
    <w:rsid w:val="00F053D8"/>
    <w:rsid w:val="00F05A5C"/>
    <w:rsid w:val="00F071D2"/>
    <w:rsid w:val="00F0776B"/>
    <w:rsid w:val="00F07888"/>
    <w:rsid w:val="00F10005"/>
    <w:rsid w:val="00F11B7F"/>
    <w:rsid w:val="00F126E6"/>
    <w:rsid w:val="00F127FB"/>
    <w:rsid w:val="00F12D74"/>
    <w:rsid w:val="00F1313D"/>
    <w:rsid w:val="00F15534"/>
    <w:rsid w:val="00F1589F"/>
    <w:rsid w:val="00F161A0"/>
    <w:rsid w:val="00F1645C"/>
    <w:rsid w:val="00F16552"/>
    <w:rsid w:val="00F16B5F"/>
    <w:rsid w:val="00F201E7"/>
    <w:rsid w:val="00F204E0"/>
    <w:rsid w:val="00F2057C"/>
    <w:rsid w:val="00F20B16"/>
    <w:rsid w:val="00F21C79"/>
    <w:rsid w:val="00F22637"/>
    <w:rsid w:val="00F238C9"/>
    <w:rsid w:val="00F23CA5"/>
    <w:rsid w:val="00F25622"/>
    <w:rsid w:val="00F27265"/>
    <w:rsid w:val="00F277AA"/>
    <w:rsid w:val="00F27894"/>
    <w:rsid w:val="00F2793C"/>
    <w:rsid w:val="00F27FAE"/>
    <w:rsid w:val="00F31955"/>
    <w:rsid w:val="00F33AAC"/>
    <w:rsid w:val="00F3411E"/>
    <w:rsid w:val="00F34180"/>
    <w:rsid w:val="00F34C06"/>
    <w:rsid w:val="00F3537D"/>
    <w:rsid w:val="00F35463"/>
    <w:rsid w:val="00F366BE"/>
    <w:rsid w:val="00F36EB8"/>
    <w:rsid w:val="00F371D6"/>
    <w:rsid w:val="00F40A29"/>
    <w:rsid w:val="00F41D47"/>
    <w:rsid w:val="00F4279F"/>
    <w:rsid w:val="00F4289C"/>
    <w:rsid w:val="00F43EA3"/>
    <w:rsid w:val="00F4476A"/>
    <w:rsid w:val="00F44957"/>
    <w:rsid w:val="00F467FC"/>
    <w:rsid w:val="00F46807"/>
    <w:rsid w:val="00F46980"/>
    <w:rsid w:val="00F50C55"/>
    <w:rsid w:val="00F512B8"/>
    <w:rsid w:val="00F525E1"/>
    <w:rsid w:val="00F547AF"/>
    <w:rsid w:val="00F54D4C"/>
    <w:rsid w:val="00F5512D"/>
    <w:rsid w:val="00F5658A"/>
    <w:rsid w:val="00F56AE2"/>
    <w:rsid w:val="00F57FFB"/>
    <w:rsid w:val="00F601A4"/>
    <w:rsid w:val="00F601E6"/>
    <w:rsid w:val="00F60883"/>
    <w:rsid w:val="00F619BC"/>
    <w:rsid w:val="00F64898"/>
    <w:rsid w:val="00F64A3B"/>
    <w:rsid w:val="00F64D0B"/>
    <w:rsid w:val="00F65842"/>
    <w:rsid w:val="00F668DE"/>
    <w:rsid w:val="00F67DAD"/>
    <w:rsid w:val="00F70778"/>
    <w:rsid w:val="00F707FE"/>
    <w:rsid w:val="00F7091E"/>
    <w:rsid w:val="00F71AC5"/>
    <w:rsid w:val="00F735FC"/>
    <w:rsid w:val="00F73954"/>
    <w:rsid w:val="00F7647E"/>
    <w:rsid w:val="00F7774A"/>
    <w:rsid w:val="00F81108"/>
    <w:rsid w:val="00F812A5"/>
    <w:rsid w:val="00F852D9"/>
    <w:rsid w:val="00F85B74"/>
    <w:rsid w:val="00F86C47"/>
    <w:rsid w:val="00F90DDD"/>
    <w:rsid w:val="00F9233D"/>
    <w:rsid w:val="00F92AD3"/>
    <w:rsid w:val="00F9399F"/>
    <w:rsid w:val="00F94060"/>
    <w:rsid w:val="00F940A9"/>
    <w:rsid w:val="00F9521B"/>
    <w:rsid w:val="00F977C9"/>
    <w:rsid w:val="00F9792A"/>
    <w:rsid w:val="00FA322A"/>
    <w:rsid w:val="00FA413E"/>
    <w:rsid w:val="00FA500D"/>
    <w:rsid w:val="00FA508F"/>
    <w:rsid w:val="00FA509D"/>
    <w:rsid w:val="00FA56F6"/>
    <w:rsid w:val="00FA7492"/>
    <w:rsid w:val="00FA7657"/>
    <w:rsid w:val="00FB1148"/>
    <w:rsid w:val="00FB2128"/>
    <w:rsid w:val="00FB27A4"/>
    <w:rsid w:val="00FB2A54"/>
    <w:rsid w:val="00FB329D"/>
    <w:rsid w:val="00FB330D"/>
    <w:rsid w:val="00FB6B42"/>
    <w:rsid w:val="00FC24F6"/>
    <w:rsid w:val="00FC27E3"/>
    <w:rsid w:val="00FC2D4B"/>
    <w:rsid w:val="00FC2DEA"/>
    <w:rsid w:val="00FC3045"/>
    <w:rsid w:val="00FC4048"/>
    <w:rsid w:val="00FC44B7"/>
    <w:rsid w:val="00FC511C"/>
    <w:rsid w:val="00FC51CC"/>
    <w:rsid w:val="00FC54A4"/>
    <w:rsid w:val="00FC5688"/>
    <w:rsid w:val="00FC5EE1"/>
    <w:rsid w:val="00FC5EE8"/>
    <w:rsid w:val="00FC74C7"/>
    <w:rsid w:val="00FC7ABF"/>
    <w:rsid w:val="00FD06BB"/>
    <w:rsid w:val="00FD14DC"/>
    <w:rsid w:val="00FD2AB8"/>
    <w:rsid w:val="00FD3701"/>
    <w:rsid w:val="00FD3ADD"/>
    <w:rsid w:val="00FD3C75"/>
    <w:rsid w:val="00FD3D50"/>
    <w:rsid w:val="00FD451D"/>
    <w:rsid w:val="00FD5B22"/>
    <w:rsid w:val="00FD73A1"/>
    <w:rsid w:val="00FE0978"/>
    <w:rsid w:val="00FE09EC"/>
    <w:rsid w:val="00FE0B08"/>
    <w:rsid w:val="00FE1B01"/>
    <w:rsid w:val="00FE252F"/>
    <w:rsid w:val="00FE71B9"/>
    <w:rsid w:val="00FF05D5"/>
    <w:rsid w:val="00FF1047"/>
    <w:rsid w:val="00FF10A9"/>
    <w:rsid w:val="00FF51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2CA222D"/>
  <w14:defaultImageDpi w14:val="300"/>
  <w15:docId w15:val="{F9D9BAEB-CA20-B646-8936-2B1BD201D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aliases w:val="Normal/Card"/>
    <w:qFormat/>
    <w:rsid w:val="00BF5D7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F5D7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F5D7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 Char Char Char Char Char Char Char,Text 7,Heading 3 Char Char,Char, Char,Tags v 2,3: Cite,Char1,Underlines,Heading 3 Char3,Tag Char Char,Bold Cite,Cite 1,Read Char,Foldover"/>
    <w:basedOn w:val="Normal"/>
    <w:next w:val="Normal"/>
    <w:link w:val="Heading3Char"/>
    <w:uiPriority w:val="9"/>
    <w:unhideWhenUsed/>
    <w:qFormat/>
    <w:rsid w:val="00BF5D7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2,No Spacing211,No Spacing2111,Heading 2 Char2 Char,Heading 2 Char1 Char Char,No Spacing11111,No Spacing4,No Spacing5,No Spacing2,Debate Text,Read stuff,No Spacing11,t,TAG"/>
    <w:basedOn w:val="Normal"/>
    <w:next w:val="Normal"/>
    <w:link w:val="Heading4Char"/>
    <w:uiPriority w:val="9"/>
    <w:unhideWhenUsed/>
    <w:qFormat/>
    <w:rsid w:val="00BF5D7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F5D7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F5D76"/>
  </w:style>
  <w:style w:type="character" w:customStyle="1" w:styleId="Heading1Char">
    <w:name w:val="Heading 1 Char"/>
    <w:aliases w:val="Pocket Char"/>
    <w:basedOn w:val="DefaultParagraphFont"/>
    <w:link w:val="Heading1"/>
    <w:uiPriority w:val="9"/>
    <w:rsid w:val="00BF5D7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F5D76"/>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 Char Char Char Char Char Char Char Char,Text 7 Char,Heading 3 Char Char Char,Char Char, Char Char,Tags v 2 Char,3: Cite Char,Char1 Char,Cite 1 Char"/>
    <w:basedOn w:val="DefaultParagraphFont"/>
    <w:link w:val="Heading3"/>
    <w:uiPriority w:val="9"/>
    <w:rsid w:val="00BF5D76"/>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2 Char,No Spacing211 Char,No Spacing2111 Char,Heading 2 Char2 Char Char,Heading 2 Char1 Char Char Char,No Spacing11111 Char"/>
    <w:basedOn w:val="DefaultParagraphFont"/>
    <w:link w:val="Heading4"/>
    <w:uiPriority w:val="9"/>
    <w:rsid w:val="00BF5D7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BF5D76"/>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link w:val="card"/>
    <w:uiPriority w:val="1"/>
    <w:qFormat/>
    <w:rsid w:val="00BF5D76"/>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20"/>
    <w:qFormat/>
    <w:rsid w:val="00BF5D7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F5D76"/>
    <w:rPr>
      <w:color w:val="auto"/>
      <w:u w:val="none"/>
    </w:rPr>
  </w:style>
  <w:style w:type="character" w:styleId="Hyperlink">
    <w:name w:val="Hyperlink"/>
    <w:aliases w:val="heading 1 (block title),Read,Important,Card Text,Internet Link,Analytic Text,Internet link,Char Char1,Char Char Char Char Char Char Char Char1,Heading 3 Char1 Char1,No Underline Char1,Text 7 Char1,3: Cite Char1,Index Headers Char1,Pocket Char1"/>
    <w:basedOn w:val="DefaultParagraphFont"/>
    <w:uiPriority w:val="99"/>
    <w:unhideWhenUsed/>
    <w:rsid w:val="00BF5D76"/>
    <w:rPr>
      <w:color w:val="auto"/>
      <w:u w:val="none"/>
    </w:rPr>
  </w:style>
  <w:style w:type="paragraph" w:styleId="DocumentMap">
    <w:name w:val="Document Map"/>
    <w:basedOn w:val="Normal"/>
    <w:link w:val="DocumentMapChar"/>
    <w:uiPriority w:val="99"/>
    <w:semiHidden/>
    <w:unhideWhenUsed/>
    <w:rsid w:val="00BF5D7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F5D76"/>
    <w:rPr>
      <w:rFonts w:ascii="Lucida Grande" w:hAnsi="Lucida Grande" w:cs="Lucida Grande"/>
    </w:rPr>
  </w:style>
  <w:style w:type="paragraph" w:styleId="ListParagraph">
    <w:name w:val="List Paragraph"/>
    <w:basedOn w:val="Normal"/>
    <w:uiPriority w:val="99"/>
    <w:qFormat/>
    <w:rsid w:val="00E20FDF"/>
    <w:pPr>
      <w:ind w:left="720"/>
      <w:contextualSpacing/>
    </w:pPr>
  </w:style>
  <w:style w:type="paragraph" w:customStyle="1" w:styleId="textbold">
    <w:name w:val="text bold"/>
    <w:basedOn w:val="Normal"/>
    <w:link w:val="Emphasis"/>
    <w:uiPriority w:val="20"/>
    <w:qFormat/>
    <w:rsid w:val="0074348D"/>
    <w:pPr>
      <w:ind w:left="720"/>
      <w:jc w:val="both"/>
    </w:pPr>
    <w:rPr>
      <w:b/>
      <w:iCs/>
      <w:u w:val="single"/>
    </w:rPr>
  </w:style>
  <w:style w:type="paragraph" w:customStyle="1" w:styleId="card">
    <w:name w:val="card"/>
    <w:aliases w:val="No Spacing,Medium Grid 21,Tags,No Spacing31,No Spacing22,No Spacing111,No Spacing3,tag,Dont use,Very Small Text,Card Format,Small Text,No Spacing112,No Spacing1,No Spacing1111,tags,Card,No Spacing21,No Spacing111111,Tag and Cite,nonunderlined,Clear"/>
    <w:basedOn w:val="Normal"/>
    <w:next w:val="Normal"/>
    <w:link w:val="StyleUnderline"/>
    <w:uiPriority w:val="1"/>
    <w:qFormat/>
    <w:rsid w:val="0074348D"/>
    <w:pPr>
      <w:ind w:left="288" w:right="288"/>
    </w:pPr>
    <w:rPr>
      <w:rFonts w:asciiTheme="minorHAnsi" w:hAnsiTheme="minorHAnsi"/>
      <w:u w:val="single"/>
    </w:rPr>
  </w:style>
  <w:style w:type="paragraph" w:customStyle="1" w:styleId="Emphasis1">
    <w:name w:val="Emphasis1"/>
    <w:basedOn w:val="Normal"/>
    <w:autoRedefine/>
    <w:uiPriority w:val="7"/>
    <w:qFormat/>
    <w:rsid w:val="009B3837"/>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TitleChar">
    <w:name w:val="Title Char"/>
    <w:basedOn w:val="DefaultParagraphFont"/>
    <w:link w:val="Title"/>
    <w:uiPriority w:val="6"/>
    <w:qFormat/>
    <w:locked/>
    <w:rsid w:val="009B3837"/>
    <w:rPr>
      <w:rFonts w:cs="Times New Roman"/>
      <w:u w:val="single"/>
    </w:rPr>
  </w:style>
  <w:style w:type="paragraph" w:styleId="Title">
    <w:name w:val="Title"/>
    <w:basedOn w:val="Normal"/>
    <w:next w:val="Normal"/>
    <w:link w:val="TitleChar"/>
    <w:uiPriority w:val="6"/>
    <w:qFormat/>
    <w:rsid w:val="009B3837"/>
    <w:pPr>
      <w:ind w:left="720"/>
      <w:outlineLvl w:val="0"/>
    </w:pPr>
    <w:rPr>
      <w:rFonts w:asciiTheme="minorHAnsi" w:hAnsiTheme="minorHAnsi"/>
      <w:u w:val="single"/>
    </w:rPr>
  </w:style>
  <w:style w:type="character" w:customStyle="1" w:styleId="TitleChar1">
    <w:name w:val="Title Char1"/>
    <w:basedOn w:val="DefaultParagraphFont"/>
    <w:uiPriority w:val="10"/>
    <w:rsid w:val="009B3837"/>
    <w:rPr>
      <w:rFonts w:asciiTheme="majorHAnsi" w:eastAsiaTheme="majorEastAsia" w:hAnsiTheme="majorHAnsi" w:cstheme="majorBidi"/>
      <w:spacing w:val="-10"/>
      <w:kern w:val="28"/>
      <w:sz w:val="56"/>
      <w:szCs w:val="5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qFormat/>
    <w:rsid w:val="009B3837"/>
    <w:rPr>
      <w:rFonts w:eastAsiaTheme="minorHAnsi"/>
      <w:sz w:val="22"/>
      <w:szCs w:val="22"/>
      <w:u w:val="single"/>
    </w:rPr>
  </w:style>
  <w:style w:type="paragraph" w:styleId="NormalWeb">
    <w:name w:val="Normal (Web)"/>
    <w:basedOn w:val="Normal"/>
    <w:uiPriority w:val="99"/>
    <w:unhideWhenUsed/>
    <w:rsid w:val="009B3837"/>
    <w:pPr>
      <w:spacing w:before="100" w:beforeAutospacing="1" w:after="100" w:afterAutospacing="1"/>
    </w:pPr>
  </w:style>
  <w:style w:type="character" w:customStyle="1" w:styleId="m6385113791548591460gmail-style13ptbold">
    <w:name w:val="m_6385113791548591460gmail-style13ptbold"/>
    <w:basedOn w:val="DefaultParagraphFont"/>
    <w:rsid w:val="009B3837"/>
  </w:style>
  <w:style w:type="character" w:customStyle="1" w:styleId="apple-converted-space">
    <w:name w:val="apple-converted-space"/>
    <w:basedOn w:val="DefaultParagraphFont"/>
    <w:rsid w:val="009B3837"/>
  </w:style>
  <w:style w:type="paragraph" w:styleId="Revision">
    <w:name w:val="Revision"/>
    <w:hidden/>
    <w:uiPriority w:val="99"/>
    <w:semiHidden/>
    <w:rsid w:val="00CE4791"/>
    <w:rPr>
      <w:rFonts w:ascii="Calibri" w:hAnsi="Calibri" w:cs="Calibri"/>
      <w:sz w:val="22"/>
    </w:rPr>
  </w:style>
  <w:style w:type="paragraph" w:customStyle="1" w:styleId="UnderlinePara">
    <w:name w:val="Underline Para"/>
    <w:basedOn w:val="Normal"/>
    <w:uiPriority w:val="1"/>
    <w:qFormat/>
    <w:rsid w:val="00A02041"/>
    <w:pPr>
      <w:widowControl w:val="0"/>
      <w:suppressAutoHyphens/>
      <w:spacing w:after="200"/>
      <w:contextualSpacing/>
    </w:pPr>
    <w:rPr>
      <w:rFonts w:asciiTheme="minorHAnsi" w:hAnsiTheme="minorHAnsi"/>
      <w:u w:val="single"/>
    </w:rPr>
  </w:style>
  <w:style w:type="paragraph" w:customStyle="1" w:styleId="cardtext">
    <w:name w:val="card text"/>
    <w:basedOn w:val="Normal"/>
    <w:link w:val="cardtextChar"/>
    <w:qFormat/>
    <w:rsid w:val="00EE259E"/>
    <w:pPr>
      <w:ind w:left="288" w:right="288"/>
    </w:pPr>
  </w:style>
  <w:style w:type="character" w:customStyle="1" w:styleId="cardtextChar">
    <w:name w:val="card text Char"/>
    <w:basedOn w:val="DefaultParagraphFont"/>
    <w:link w:val="cardtext"/>
    <w:rsid w:val="00EE259E"/>
    <w:rPr>
      <w:rFonts w:ascii="Calibri" w:eastAsiaTheme="minorHAnsi" w:hAnsi="Calibri"/>
      <w:sz w:val="22"/>
      <w:szCs w:val="22"/>
    </w:rPr>
  </w:style>
  <w:style w:type="paragraph" w:customStyle="1" w:styleId="loose">
    <w:name w:val="loose"/>
    <w:basedOn w:val="Normal"/>
    <w:rsid w:val="00123284"/>
    <w:pPr>
      <w:spacing w:before="100" w:beforeAutospacing="1" w:after="100" w:afterAutospacing="1"/>
    </w:pPr>
  </w:style>
  <w:style w:type="character" w:customStyle="1" w:styleId="hit">
    <w:name w:val="hit"/>
    <w:basedOn w:val="DefaultParagraphFont"/>
    <w:rsid w:val="00123284"/>
  </w:style>
  <w:style w:type="character" w:customStyle="1" w:styleId="Analytic">
    <w:name w:val="Analytic"/>
    <w:basedOn w:val="DefaultParagraphFont"/>
    <w:uiPriority w:val="1"/>
    <w:qFormat/>
    <w:rsid w:val="003E5C67"/>
    <w:rPr>
      <w:rFonts w:ascii="Georgia" w:hAnsi="Georgia"/>
      <w:b/>
      <w:sz w:val="24"/>
      <w:u w:val="none"/>
    </w:rPr>
  </w:style>
  <w:style w:type="paragraph" w:customStyle="1" w:styleId="paragraph">
    <w:name w:val="paragraph"/>
    <w:basedOn w:val="Normal"/>
    <w:rsid w:val="00C55855"/>
    <w:pPr>
      <w:spacing w:before="100" w:beforeAutospacing="1" w:after="100" w:afterAutospacing="1" w:line="240" w:lineRule="auto"/>
    </w:pPr>
    <w:rPr>
      <w:rFonts w:ascii="Times New Roman" w:eastAsia="Times New Roman" w:hAnsi="Times New Roman" w:cs="Times New Roman"/>
      <w:sz w:val="24"/>
    </w:rPr>
  </w:style>
  <w:style w:type="character" w:customStyle="1" w:styleId="normaltextrun">
    <w:name w:val="normaltextrun"/>
    <w:basedOn w:val="DefaultParagraphFont"/>
    <w:rsid w:val="00C55855"/>
  </w:style>
  <w:style w:type="character" w:customStyle="1" w:styleId="eop">
    <w:name w:val="eop"/>
    <w:basedOn w:val="DefaultParagraphFont"/>
    <w:rsid w:val="00C558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02813">
      <w:bodyDiv w:val="1"/>
      <w:marLeft w:val="0"/>
      <w:marRight w:val="0"/>
      <w:marTop w:val="0"/>
      <w:marBottom w:val="0"/>
      <w:divBdr>
        <w:top w:val="none" w:sz="0" w:space="0" w:color="auto"/>
        <w:left w:val="none" w:sz="0" w:space="0" w:color="auto"/>
        <w:bottom w:val="none" w:sz="0" w:space="0" w:color="auto"/>
        <w:right w:val="none" w:sz="0" w:space="0" w:color="auto"/>
      </w:divBdr>
      <w:divsChild>
        <w:div w:id="8719574">
          <w:marLeft w:val="0"/>
          <w:marRight w:val="0"/>
          <w:marTop w:val="0"/>
          <w:marBottom w:val="0"/>
          <w:divBdr>
            <w:top w:val="none" w:sz="0" w:space="0" w:color="auto"/>
            <w:left w:val="none" w:sz="0" w:space="0" w:color="auto"/>
            <w:bottom w:val="none" w:sz="0" w:space="0" w:color="auto"/>
            <w:right w:val="none" w:sz="0" w:space="0" w:color="auto"/>
          </w:divBdr>
          <w:divsChild>
            <w:div w:id="1404991183">
              <w:marLeft w:val="0"/>
              <w:marRight w:val="0"/>
              <w:marTop w:val="0"/>
              <w:marBottom w:val="0"/>
              <w:divBdr>
                <w:top w:val="none" w:sz="0" w:space="0" w:color="auto"/>
                <w:left w:val="none" w:sz="0" w:space="0" w:color="auto"/>
                <w:bottom w:val="none" w:sz="0" w:space="0" w:color="auto"/>
                <w:right w:val="none" w:sz="0" w:space="0" w:color="auto"/>
              </w:divBdr>
              <w:divsChild>
                <w:div w:id="1680086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1728">
      <w:bodyDiv w:val="1"/>
      <w:marLeft w:val="0"/>
      <w:marRight w:val="0"/>
      <w:marTop w:val="0"/>
      <w:marBottom w:val="0"/>
      <w:divBdr>
        <w:top w:val="none" w:sz="0" w:space="0" w:color="auto"/>
        <w:left w:val="none" w:sz="0" w:space="0" w:color="auto"/>
        <w:bottom w:val="none" w:sz="0" w:space="0" w:color="auto"/>
        <w:right w:val="none" w:sz="0" w:space="0" w:color="auto"/>
      </w:divBdr>
    </w:div>
    <w:div w:id="20591382">
      <w:bodyDiv w:val="1"/>
      <w:marLeft w:val="0"/>
      <w:marRight w:val="0"/>
      <w:marTop w:val="0"/>
      <w:marBottom w:val="0"/>
      <w:divBdr>
        <w:top w:val="none" w:sz="0" w:space="0" w:color="auto"/>
        <w:left w:val="none" w:sz="0" w:space="0" w:color="auto"/>
        <w:bottom w:val="none" w:sz="0" w:space="0" w:color="auto"/>
        <w:right w:val="none" w:sz="0" w:space="0" w:color="auto"/>
      </w:divBdr>
    </w:div>
    <w:div w:id="26030499">
      <w:bodyDiv w:val="1"/>
      <w:marLeft w:val="0"/>
      <w:marRight w:val="0"/>
      <w:marTop w:val="0"/>
      <w:marBottom w:val="0"/>
      <w:divBdr>
        <w:top w:val="none" w:sz="0" w:space="0" w:color="auto"/>
        <w:left w:val="none" w:sz="0" w:space="0" w:color="auto"/>
        <w:bottom w:val="none" w:sz="0" w:space="0" w:color="auto"/>
        <w:right w:val="none" w:sz="0" w:space="0" w:color="auto"/>
      </w:divBdr>
      <w:divsChild>
        <w:div w:id="93788562">
          <w:marLeft w:val="0"/>
          <w:marRight w:val="0"/>
          <w:marTop w:val="0"/>
          <w:marBottom w:val="0"/>
          <w:divBdr>
            <w:top w:val="none" w:sz="0" w:space="0" w:color="auto"/>
            <w:left w:val="none" w:sz="0" w:space="0" w:color="auto"/>
            <w:bottom w:val="none" w:sz="0" w:space="0" w:color="auto"/>
            <w:right w:val="none" w:sz="0" w:space="0" w:color="auto"/>
          </w:divBdr>
          <w:divsChild>
            <w:div w:id="863136732">
              <w:marLeft w:val="0"/>
              <w:marRight w:val="0"/>
              <w:marTop w:val="0"/>
              <w:marBottom w:val="0"/>
              <w:divBdr>
                <w:top w:val="none" w:sz="0" w:space="0" w:color="auto"/>
                <w:left w:val="none" w:sz="0" w:space="0" w:color="auto"/>
                <w:bottom w:val="none" w:sz="0" w:space="0" w:color="auto"/>
                <w:right w:val="none" w:sz="0" w:space="0" w:color="auto"/>
              </w:divBdr>
              <w:divsChild>
                <w:div w:id="1102995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87471">
      <w:bodyDiv w:val="1"/>
      <w:marLeft w:val="0"/>
      <w:marRight w:val="0"/>
      <w:marTop w:val="0"/>
      <w:marBottom w:val="0"/>
      <w:divBdr>
        <w:top w:val="none" w:sz="0" w:space="0" w:color="auto"/>
        <w:left w:val="none" w:sz="0" w:space="0" w:color="auto"/>
        <w:bottom w:val="none" w:sz="0" w:space="0" w:color="auto"/>
        <w:right w:val="none" w:sz="0" w:space="0" w:color="auto"/>
      </w:divBdr>
    </w:div>
    <w:div w:id="42948336">
      <w:bodyDiv w:val="1"/>
      <w:marLeft w:val="0"/>
      <w:marRight w:val="0"/>
      <w:marTop w:val="0"/>
      <w:marBottom w:val="0"/>
      <w:divBdr>
        <w:top w:val="none" w:sz="0" w:space="0" w:color="auto"/>
        <w:left w:val="none" w:sz="0" w:space="0" w:color="auto"/>
        <w:bottom w:val="none" w:sz="0" w:space="0" w:color="auto"/>
        <w:right w:val="none" w:sz="0" w:space="0" w:color="auto"/>
      </w:divBdr>
    </w:div>
    <w:div w:id="48119152">
      <w:bodyDiv w:val="1"/>
      <w:marLeft w:val="0"/>
      <w:marRight w:val="0"/>
      <w:marTop w:val="0"/>
      <w:marBottom w:val="0"/>
      <w:divBdr>
        <w:top w:val="none" w:sz="0" w:space="0" w:color="auto"/>
        <w:left w:val="none" w:sz="0" w:space="0" w:color="auto"/>
        <w:bottom w:val="none" w:sz="0" w:space="0" w:color="auto"/>
        <w:right w:val="none" w:sz="0" w:space="0" w:color="auto"/>
      </w:divBdr>
      <w:divsChild>
        <w:div w:id="2007708656">
          <w:marLeft w:val="0"/>
          <w:marRight w:val="0"/>
          <w:marTop w:val="0"/>
          <w:marBottom w:val="0"/>
          <w:divBdr>
            <w:top w:val="none" w:sz="0" w:space="0" w:color="auto"/>
            <w:left w:val="none" w:sz="0" w:space="0" w:color="auto"/>
            <w:bottom w:val="none" w:sz="0" w:space="0" w:color="auto"/>
            <w:right w:val="none" w:sz="0" w:space="0" w:color="auto"/>
          </w:divBdr>
          <w:divsChild>
            <w:div w:id="1231648639">
              <w:marLeft w:val="0"/>
              <w:marRight w:val="0"/>
              <w:marTop w:val="0"/>
              <w:marBottom w:val="0"/>
              <w:divBdr>
                <w:top w:val="none" w:sz="0" w:space="0" w:color="auto"/>
                <w:left w:val="none" w:sz="0" w:space="0" w:color="auto"/>
                <w:bottom w:val="none" w:sz="0" w:space="0" w:color="auto"/>
                <w:right w:val="none" w:sz="0" w:space="0" w:color="auto"/>
              </w:divBdr>
              <w:divsChild>
                <w:div w:id="1800218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841384">
      <w:bodyDiv w:val="1"/>
      <w:marLeft w:val="0"/>
      <w:marRight w:val="0"/>
      <w:marTop w:val="0"/>
      <w:marBottom w:val="0"/>
      <w:divBdr>
        <w:top w:val="none" w:sz="0" w:space="0" w:color="auto"/>
        <w:left w:val="none" w:sz="0" w:space="0" w:color="auto"/>
        <w:bottom w:val="none" w:sz="0" w:space="0" w:color="auto"/>
        <w:right w:val="none" w:sz="0" w:space="0" w:color="auto"/>
      </w:divBdr>
    </w:div>
    <w:div w:id="52239195">
      <w:bodyDiv w:val="1"/>
      <w:marLeft w:val="0"/>
      <w:marRight w:val="0"/>
      <w:marTop w:val="0"/>
      <w:marBottom w:val="0"/>
      <w:divBdr>
        <w:top w:val="none" w:sz="0" w:space="0" w:color="auto"/>
        <w:left w:val="none" w:sz="0" w:space="0" w:color="auto"/>
        <w:bottom w:val="none" w:sz="0" w:space="0" w:color="auto"/>
        <w:right w:val="none" w:sz="0" w:space="0" w:color="auto"/>
      </w:divBdr>
      <w:divsChild>
        <w:div w:id="1270429410">
          <w:marLeft w:val="0"/>
          <w:marRight w:val="0"/>
          <w:marTop w:val="0"/>
          <w:marBottom w:val="0"/>
          <w:divBdr>
            <w:top w:val="none" w:sz="0" w:space="0" w:color="auto"/>
            <w:left w:val="none" w:sz="0" w:space="0" w:color="auto"/>
            <w:bottom w:val="none" w:sz="0" w:space="0" w:color="auto"/>
            <w:right w:val="none" w:sz="0" w:space="0" w:color="auto"/>
          </w:divBdr>
          <w:divsChild>
            <w:div w:id="902562691">
              <w:marLeft w:val="0"/>
              <w:marRight w:val="0"/>
              <w:marTop w:val="0"/>
              <w:marBottom w:val="0"/>
              <w:divBdr>
                <w:top w:val="none" w:sz="0" w:space="0" w:color="auto"/>
                <w:left w:val="none" w:sz="0" w:space="0" w:color="auto"/>
                <w:bottom w:val="none" w:sz="0" w:space="0" w:color="auto"/>
                <w:right w:val="none" w:sz="0" w:space="0" w:color="auto"/>
              </w:divBdr>
              <w:divsChild>
                <w:div w:id="1006595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298788">
      <w:bodyDiv w:val="1"/>
      <w:marLeft w:val="0"/>
      <w:marRight w:val="0"/>
      <w:marTop w:val="0"/>
      <w:marBottom w:val="0"/>
      <w:divBdr>
        <w:top w:val="none" w:sz="0" w:space="0" w:color="auto"/>
        <w:left w:val="none" w:sz="0" w:space="0" w:color="auto"/>
        <w:bottom w:val="none" w:sz="0" w:space="0" w:color="auto"/>
        <w:right w:val="none" w:sz="0" w:space="0" w:color="auto"/>
      </w:divBdr>
    </w:div>
    <w:div w:id="62605207">
      <w:bodyDiv w:val="1"/>
      <w:marLeft w:val="0"/>
      <w:marRight w:val="0"/>
      <w:marTop w:val="0"/>
      <w:marBottom w:val="0"/>
      <w:divBdr>
        <w:top w:val="none" w:sz="0" w:space="0" w:color="auto"/>
        <w:left w:val="none" w:sz="0" w:space="0" w:color="auto"/>
        <w:bottom w:val="none" w:sz="0" w:space="0" w:color="auto"/>
        <w:right w:val="none" w:sz="0" w:space="0" w:color="auto"/>
      </w:divBdr>
      <w:divsChild>
        <w:div w:id="1635409430">
          <w:blockQuote w:val="1"/>
          <w:marLeft w:val="0"/>
          <w:marRight w:val="0"/>
          <w:marTop w:val="600"/>
          <w:marBottom w:val="600"/>
          <w:divBdr>
            <w:top w:val="none" w:sz="0" w:space="0" w:color="auto"/>
            <w:left w:val="none" w:sz="0" w:space="0" w:color="auto"/>
            <w:bottom w:val="none" w:sz="0" w:space="0" w:color="auto"/>
            <w:right w:val="none" w:sz="0" w:space="0" w:color="auto"/>
          </w:divBdr>
        </w:div>
      </w:divsChild>
    </w:div>
    <w:div w:id="70936504">
      <w:bodyDiv w:val="1"/>
      <w:marLeft w:val="0"/>
      <w:marRight w:val="0"/>
      <w:marTop w:val="0"/>
      <w:marBottom w:val="0"/>
      <w:divBdr>
        <w:top w:val="none" w:sz="0" w:space="0" w:color="auto"/>
        <w:left w:val="none" w:sz="0" w:space="0" w:color="auto"/>
        <w:bottom w:val="none" w:sz="0" w:space="0" w:color="auto"/>
        <w:right w:val="none" w:sz="0" w:space="0" w:color="auto"/>
      </w:divBdr>
      <w:divsChild>
        <w:div w:id="266541368">
          <w:marLeft w:val="0"/>
          <w:marRight w:val="0"/>
          <w:marTop w:val="0"/>
          <w:marBottom w:val="0"/>
          <w:divBdr>
            <w:top w:val="none" w:sz="0" w:space="0" w:color="auto"/>
            <w:left w:val="none" w:sz="0" w:space="0" w:color="auto"/>
            <w:bottom w:val="none" w:sz="0" w:space="0" w:color="auto"/>
            <w:right w:val="none" w:sz="0" w:space="0" w:color="auto"/>
          </w:divBdr>
          <w:divsChild>
            <w:div w:id="369575244">
              <w:marLeft w:val="0"/>
              <w:marRight w:val="0"/>
              <w:marTop w:val="0"/>
              <w:marBottom w:val="0"/>
              <w:divBdr>
                <w:top w:val="none" w:sz="0" w:space="0" w:color="auto"/>
                <w:left w:val="none" w:sz="0" w:space="0" w:color="auto"/>
                <w:bottom w:val="none" w:sz="0" w:space="0" w:color="auto"/>
                <w:right w:val="none" w:sz="0" w:space="0" w:color="auto"/>
              </w:divBdr>
              <w:divsChild>
                <w:div w:id="1772703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560107">
      <w:bodyDiv w:val="1"/>
      <w:marLeft w:val="0"/>
      <w:marRight w:val="0"/>
      <w:marTop w:val="0"/>
      <w:marBottom w:val="0"/>
      <w:divBdr>
        <w:top w:val="none" w:sz="0" w:space="0" w:color="auto"/>
        <w:left w:val="none" w:sz="0" w:space="0" w:color="auto"/>
        <w:bottom w:val="none" w:sz="0" w:space="0" w:color="auto"/>
        <w:right w:val="none" w:sz="0" w:space="0" w:color="auto"/>
      </w:divBdr>
    </w:div>
    <w:div w:id="76756997">
      <w:bodyDiv w:val="1"/>
      <w:marLeft w:val="0"/>
      <w:marRight w:val="0"/>
      <w:marTop w:val="0"/>
      <w:marBottom w:val="0"/>
      <w:divBdr>
        <w:top w:val="none" w:sz="0" w:space="0" w:color="auto"/>
        <w:left w:val="none" w:sz="0" w:space="0" w:color="auto"/>
        <w:bottom w:val="none" w:sz="0" w:space="0" w:color="auto"/>
        <w:right w:val="none" w:sz="0" w:space="0" w:color="auto"/>
      </w:divBdr>
    </w:div>
    <w:div w:id="80681581">
      <w:bodyDiv w:val="1"/>
      <w:marLeft w:val="0"/>
      <w:marRight w:val="0"/>
      <w:marTop w:val="0"/>
      <w:marBottom w:val="0"/>
      <w:divBdr>
        <w:top w:val="none" w:sz="0" w:space="0" w:color="auto"/>
        <w:left w:val="none" w:sz="0" w:space="0" w:color="auto"/>
        <w:bottom w:val="none" w:sz="0" w:space="0" w:color="auto"/>
        <w:right w:val="none" w:sz="0" w:space="0" w:color="auto"/>
      </w:divBdr>
    </w:div>
    <w:div w:id="87427918">
      <w:bodyDiv w:val="1"/>
      <w:marLeft w:val="0"/>
      <w:marRight w:val="0"/>
      <w:marTop w:val="0"/>
      <w:marBottom w:val="0"/>
      <w:divBdr>
        <w:top w:val="none" w:sz="0" w:space="0" w:color="auto"/>
        <w:left w:val="none" w:sz="0" w:space="0" w:color="auto"/>
        <w:bottom w:val="none" w:sz="0" w:space="0" w:color="auto"/>
        <w:right w:val="none" w:sz="0" w:space="0" w:color="auto"/>
      </w:divBdr>
    </w:div>
    <w:div w:id="100105246">
      <w:bodyDiv w:val="1"/>
      <w:marLeft w:val="0"/>
      <w:marRight w:val="0"/>
      <w:marTop w:val="0"/>
      <w:marBottom w:val="0"/>
      <w:divBdr>
        <w:top w:val="none" w:sz="0" w:space="0" w:color="auto"/>
        <w:left w:val="none" w:sz="0" w:space="0" w:color="auto"/>
        <w:bottom w:val="none" w:sz="0" w:space="0" w:color="auto"/>
        <w:right w:val="none" w:sz="0" w:space="0" w:color="auto"/>
      </w:divBdr>
      <w:divsChild>
        <w:div w:id="1056079257">
          <w:marLeft w:val="0"/>
          <w:marRight w:val="0"/>
          <w:marTop w:val="0"/>
          <w:marBottom w:val="0"/>
          <w:divBdr>
            <w:top w:val="none" w:sz="0" w:space="0" w:color="auto"/>
            <w:left w:val="none" w:sz="0" w:space="0" w:color="auto"/>
            <w:bottom w:val="none" w:sz="0" w:space="0" w:color="auto"/>
            <w:right w:val="none" w:sz="0" w:space="0" w:color="auto"/>
          </w:divBdr>
          <w:divsChild>
            <w:div w:id="560557042">
              <w:marLeft w:val="0"/>
              <w:marRight w:val="0"/>
              <w:marTop w:val="0"/>
              <w:marBottom w:val="0"/>
              <w:divBdr>
                <w:top w:val="none" w:sz="0" w:space="0" w:color="auto"/>
                <w:left w:val="none" w:sz="0" w:space="0" w:color="auto"/>
                <w:bottom w:val="none" w:sz="0" w:space="0" w:color="auto"/>
                <w:right w:val="none" w:sz="0" w:space="0" w:color="auto"/>
              </w:divBdr>
              <w:divsChild>
                <w:div w:id="2121796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57495">
      <w:bodyDiv w:val="1"/>
      <w:marLeft w:val="0"/>
      <w:marRight w:val="0"/>
      <w:marTop w:val="0"/>
      <w:marBottom w:val="0"/>
      <w:divBdr>
        <w:top w:val="none" w:sz="0" w:space="0" w:color="auto"/>
        <w:left w:val="none" w:sz="0" w:space="0" w:color="auto"/>
        <w:bottom w:val="none" w:sz="0" w:space="0" w:color="auto"/>
        <w:right w:val="none" w:sz="0" w:space="0" w:color="auto"/>
      </w:divBdr>
    </w:div>
    <w:div w:id="108673102">
      <w:bodyDiv w:val="1"/>
      <w:marLeft w:val="0"/>
      <w:marRight w:val="0"/>
      <w:marTop w:val="0"/>
      <w:marBottom w:val="0"/>
      <w:divBdr>
        <w:top w:val="none" w:sz="0" w:space="0" w:color="auto"/>
        <w:left w:val="none" w:sz="0" w:space="0" w:color="auto"/>
        <w:bottom w:val="none" w:sz="0" w:space="0" w:color="auto"/>
        <w:right w:val="none" w:sz="0" w:space="0" w:color="auto"/>
      </w:divBdr>
    </w:div>
    <w:div w:id="128981406">
      <w:bodyDiv w:val="1"/>
      <w:marLeft w:val="0"/>
      <w:marRight w:val="0"/>
      <w:marTop w:val="0"/>
      <w:marBottom w:val="0"/>
      <w:divBdr>
        <w:top w:val="none" w:sz="0" w:space="0" w:color="auto"/>
        <w:left w:val="none" w:sz="0" w:space="0" w:color="auto"/>
        <w:bottom w:val="none" w:sz="0" w:space="0" w:color="auto"/>
        <w:right w:val="none" w:sz="0" w:space="0" w:color="auto"/>
      </w:divBdr>
    </w:div>
    <w:div w:id="135222239">
      <w:bodyDiv w:val="1"/>
      <w:marLeft w:val="0"/>
      <w:marRight w:val="0"/>
      <w:marTop w:val="0"/>
      <w:marBottom w:val="0"/>
      <w:divBdr>
        <w:top w:val="none" w:sz="0" w:space="0" w:color="auto"/>
        <w:left w:val="none" w:sz="0" w:space="0" w:color="auto"/>
        <w:bottom w:val="none" w:sz="0" w:space="0" w:color="auto"/>
        <w:right w:val="none" w:sz="0" w:space="0" w:color="auto"/>
      </w:divBdr>
    </w:div>
    <w:div w:id="135494850">
      <w:bodyDiv w:val="1"/>
      <w:marLeft w:val="0"/>
      <w:marRight w:val="0"/>
      <w:marTop w:val="0"/>
      <w:marBottom w:val="0"/>
      <w:divBdr>
        <w:top w:val="none" w:sz="0" w:space="0" w:color="auto"/>
        <w:left w:val="none" w:sz="0" w:space="0" w:color="auto"/>
        <w:bottom w:val="none" w:sz="0" w:space="0" w:color="auto"/>
        <w:right w:val="none" w:sz="0" w:space="0" w:color="auto"/>
      </w:divBdr>
    </w:div>
    <w:div w:id="137459123">
      <w:bodyDiv w:val="1"/>
      <w:marLeft w:val="0"/>
      <w:marRight w:val="0"/>
      <w:marTop w:val="0"/>
      <w:marBottom w:val="0"/>
      <w:divBdr>
        <w:top w:val="none" w:sz="0" w:space="0" w:color="auto"/>
        <w:left w:val="none" w:sz="0" w:space="0" w:color="auto"/>
        <w:bottom w:val="none" w:sz="0" w:space="0" w:color="auto"/>
        <w:right w:val="none" w:sz="0" w:space="0" w:color="auto"/>
      </w:divBdr>
    </w:div>
    <w:div w:id="144711772">
      <w:bodyDiv w:val="1"/>
      <w:marLeft w:val="0"/>
      <w:marRight w:val="0"/>
      <w:marTop w:val="0"/>
      <w:marBottom w:val="0"/>
      <w:divBdr>
        <w:top w:val="none" w:sz="0" w:space="0" w:color="auto"/>
        <w:left w:val="none" w:sz="0" w:space="0" w:color="auto"/>
        <w:bottom w:val="none" w:sz="0" w:space="0" w:color="auto"/>
        <w:right w:val="none" w:sz="0" w:space="0" w:color="auto"/>
      </w:divBdr>
    </w:div>
    <w:div w:id="146167027">
      <w:bodyDiv w:val="1"/>
      <w:marLeft w:val="0"/>
      <w:marRight w:val="0"/>
      <w:marTop w:val="0"/>
      <w:marBottom w:val="0"/>
      <w:divBdr>
        <w:top w:val="none" w:sz="0" w:space="0" w:color="auto"/>
        <w:left w:val="none" w:sz="0" w:space="0" w:color="auto"/>
        <w:bottom w:val="none" w:sz="0" w:space="0" w:color="auto"/>
        <w:right w:val="none" w:sz="0" w:space="0" w:color="auto"/>
      </w:divBdr>
      <w:divsChild>
        <w:div w:id="1802456556">
          <w:marLeft w:val="0"/>
          <w:marRight w:val="0"/>
          <w:marTop w:val="0"/>
          <w:marBottom w:val="0"/>
          <w:divBdr>
            <w:top w:val="none" w:sz="0" w:space="0" w:color="auto"/>
            <w:left w:val="none" w:sz="0" w:space="0" w:color="auto"/>
            <w:bottom w:val="none" w:sz="0" w:space="0" w:color="auto"/>
            <w:right w:val="none" w:sz="0" w:space="0" w:color="auto"/>
          </w:divBdr>
          <w:divsChild>
            <w:div w:id="1033649783">
              <w:marLeft w:val="0"/>
              <w:marRight w:val="0"/>
              <w:marTop w:val="0"/>
              <w:marBottom w:val="0"/>
              <w:divBdr>
                <w:top w:val="none" w:sz="0" w:space="0" w:color="auto"/>
                <w:left w:val="none" w:sz="0" w:space="0" w:color="auto"/>
                <w:bottom w:val="none" w:sz="0" w:space="0" w:color="auto"/>
                <w:right w:val="none" w:sz="0" w:space="0" w:color="auto"/>
              </w:divBdr>
              <w:divsChild>
                <w:div w:id="1330139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034014">
      <w:bodyDiv w:val="1"/>
      <w:marLeft w:val="0"/>
      <w:marRight w:val="0"/>
      <w:marTop w:val="0"/>
      <w:marBottom w:val="0"/>
      <w:divBdr>
        <w:top w:val="none" w:sz="0" w:space="0" w:color="auto"/>
        <w:left w:val="none" w:sz="0" w:space="0" w:color="auto"/>
        <w:bottom w:val="none" w:sz="0" w:space="0" w:color="auto"/>
        <w:right w:val="none" w:sz="0" w:space="0" w:color="auto"/>
      </w:divBdr>
    </w:div>
    <w:div w:id="161287738">
      <w:bodyDiv w:val="1"/>
      <w:marLeft w:val="0"/>
      <w:marRight w:val="0"/>
      <w:marTop w:val="0"/>
      <w:marBottom w:val="0"/>
      <w:divBdr>
        <w:top w:val="none" w:sz="0" w:space="0" w:color="auto"/>
        <w:left w:val="none" w:sz="0" w:space="0" w:color="auto"/>
        <w:bottom w:val="none" w:sz="0" w:space="0" w:color="auto"/>
        <w:right w:val="none" w:sz="0" w:space="0" w:color="auto"/>
      </w:divBdr>
    </w:div>
    <w:div w:id="171068358">
      <w:bodyDiv w:val="1"/>
      <w:marLeft w:val="0"/>
      <w:marRight w:val="0"/>
      <w:marTop w:val="0"/>
      <w:marBottom w:val="0"/>
      <w:divBdr>
        <w:top w:val="none" w:sz="0" w:space="0" w:color="auto"/>
        <w:left w:val="none" w:sz="0" w:space="0" w:color="auto"/>
        <w:bottom w:val="none" w:sz="0" w:space="0" w:color="auto"/>
        <w:right w:val="none" w:sz="0" w:space="0" w:color="auto"/>
      </w:divBdr>
      <w:divsChild>
        <w:div w:id="585463066">
          <w:marLeft w:val="0"/>
          <w:marRight w:val="0"/>
          <w:marTop w:val="0"/>
          <w:marBottom w:val="0"/>
          <w:divBdr>
            <w:top w:val="none" w:sz="0" w:space="0" w:color="auto"/>
            <w:left w:val="none" w:sz="0" w:space="0" w:color="auto"/>
            <w:bottom w:val="none" w:sz="0" w:space="0" w:color="auto"/>
            <w:right w:val="none" w:sz="0" w:space="0" w:color="auto"/>
          </w:divBdr>
        </w:div>
      </w:divsChild>
    </w:div>
    <w:div w:id="171191695">
      <w:bodyDiv w:val="1"/>
      <w:marLeft w:val="0"/>
      <w:marRight w:val="0"/>
      <w:marTop w:val="0"/>
      <w:marBottom w:val="0"/>
      <w:divBdr>
        <w:top w:val="none" w:sz="0" w:space="0" w:color="auto"/>
        <w:left w:val="none" w:sz="0" w:space="0" w:color="auto"/>
        <w:bottom w:val="none" w:sz="0" w:space="0" w:color="auto"/>
        <w:right w:val="none" w:sz="0" w:space="0" w:color="auto"/>
      </w:divBdr>
    </w:div>
    <w:div w:id="177282293">
      <w:bodyDiv w:val="1"/>
      <w:marLeft w:val="0"/>
      <w:marRight w:val="0"/>
      <w:marTop w:val="0"/>
      <w:marBottom w:val="0"/>
      <w:divBdr>
        <w:top w:val="none" w:sz="0" w:space="0" w:color="auto"/>
        <w:left w:val="none" w:sz="0" w:space="0" w:color="auto"/>
        <w:bottom w:val="none" w:sz="0" w:space="0" w:color="auto"/>
        <w:right w:val="none" w:sz="0" w:space="0" w:color="auto"/>
      </w:divBdr>
    </w:div>
    <w:div w:id="182978155">
      <w:bodyDiv w:val="1"/>
      <w:marLeft w:val="0"/>
      <w:marRight w:val="0"/>
      <w:marTop w:val="0"/>
      <w:marBottom w:val="0"/>
      <w:divBdr>
        <w:top w:val="none" w:sz="0" w:space="0" w:color="auto"/>
        <w:left w:val="none" w:sz="0" w:space="0" w:color="auto"/>
        <w:bottom w:val="none" w:sz="0" w:space="0" w:color="auto"/>
        <w:right w:val="none" w:sz="0" w:space="0" w:color="auto"/>
      </w:divBdr>
    </w:div>
    <w:div w:id="192764742">
      <w:bodyDiv w:val="1"/>
      <w:marLeft w:val="0"/>
      <w:marRight w:val="0"/>
      <w:marTop w:val="0"/>
      <w:marBottom w:val="0"/>
      <w:divBdr>
        <w:top w:val="none" w:sz="0" w:space="0" w:color="auto"/>
        <w:left w:val="none" w:sz="0" w:space="0" w:color="auto"/>
        <w:bottom w:val="none" w:sz="0" w:space="0" w:color="auto"/>
        <w:right w:val="none" w:sz="0" w:space="0" w:color="auto"/>
      </w:divBdr>
    </w:div>
    <w:div w:id="207181052">
      <w:bodyDiv w:val="1"/>
      <w:marLeft w:val="0"/>
      <w:marRight w:val="0"/>
      <w:marTop w:val="0"/>
      <w:marBottom w:val="0"/>
      <w:divBdr>
        <w:top w:val="none" w:sz="0" w:space="0" w:color="auto"/>
        <w:left w:val="none" w:sz="0" w:space="0" w:color="auto"/>
        <w:bottom w:val="none" w:sz="0" w:space="0" w:color="auto"/>
        <w:right w:val="none" w:sz="0" w:space="0" w:color="auto"/>
      </w:divBdr>
    </w:div>
    <w:div w:id="215432327">
      <w:bodyDiv w:val="1"/>
      <w:marLeft w:val="0"/>
      <w:marRight w:val="0"/>
      <w:marTop w:val="0"/>
      <w:marBottom w:val="0"/>
      <w:divBdr>
        <w:top w:val="none" w:sz="0" w:space="0" w:color="auto"/>
        <w:left w:val="none" w:sz="0" w:space="0" w:color="auto"/>
        <w:bottom w:val="none" w:sz="0" w:space="0" w:color="auto"/>
        <w:right w:val="none" w:sz="0" w:space="0" w:color="auto"/>
      </w:divBdr>
      <w:divsChild>
        <w:div w:id="513882493">
          <w:marLeft w:val="0"/>
          <w:marRight w:val="0"/>
          <w:marTop w:val="0"/>
          <w:marBottom w:val="0"/>
          <w:divBdr>
            <w:top w:val="none" w:sz="0" w:space="0" w:color="auto"/>
            <w:left w:val="none" w:sz="0" w:space="0" w:color="auto"/>
            <w:bottom w:val="none" w:sz="0" w:space="0" w:color="auto"/>
            <w:right w:val="none" w:sz="0" w:space="0" w:color="auto"/>
          </w:divBdr>
          <w:divsChild>
            <w:div w:id="2084528309">
              <w:marLeft w:val="0"/>
              <w:marRight w:val="0"/>
              <w:marTop w:val="0"/>
              <w:marBottom w:val="0"/>
              <w:divBdr>
                <w:top w:val="none" w:sz="0" w:space="0" w:color="auto"/>
                <w:left w:val="none" w:sz="0" w:space="0" w:color="auto"/>
                <w:bottom w:val="none" w:sz="0" w:space="0" w:color="auto"/>
                <w:right w:val="none" w:sz="0" w:space="0" w:color="auto"/>
              </w:divBdr>
              <w:divsChild>
                <w:div w:id="1022517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7982296">
      <w:bodyDiv w:val="1"/>
      <w:marLeft w:val="0"/>
      <w:marRight w:val="0"/>
      <w:marTop w:val="0"/>
      <w:marBottom w:val="0"/>
      <w:divBdr>
        <w:top w:val="none" w:sz="0" w:space="0" w:color="auto"/>
        <w:left w:val="none" w:sz="0" w:space="0" w:color="auto"/>
        <w:bottom w:val="none" w:sz="0" w:space="0" w:color="auto"/>
        <w:right w:val="none" w:sz="0" w:space="0" w:color="auto"/>
      </w:divBdr>
      <w:divsChild>
        <w:div w:id="1793399810">
          <w:marLeft w:val="0"/>
          <w:marRight w:val="0"/>
          <w:marTop w:val="0"/>
          <w:marBottom w:val="0"/>
          <w:divBdr>
            <w:top w:val="none" w:sz="0" w:space="0" w:color="auto"/>
            <w:left w:val="none" w:sz="0" w:space="0" w:color="auto"/>
            <w:bottom w:val="none" w:sz="0" w:space="0" w:color="auto"/>
            <w:right w:val="none" w:sz="0" w:space="0" w:color="auto"/>
          </w:divBdr>
          <w:divsChild>
            <w:div w:id="1302226790">
              <w:marLeft w:val="0"/>
              <w:marRight w:val="0"/>
              <w:marTop w:val="0"/>
              <w:marBottom w:val="0"/>
              <w:divBdr>
                <w:top w:val="none" w:sz="0" w:space="0" w:color="auto"/>
                <w:left w:val="none" w:sz="0" w:space="0" w:color="auto"/>
                <w:bottom w:val="none" w:sz="0" w:space="0" w:color="auto"/>
                <w:right w:val="none" w:sz="0" w:space="0" w:color="auto"/>
              </w:divBdr>
              <w:divsChild>
                <w:div w:id="1398279458">
                  <w:marLeft w:val="0"/>
                  <w:marRight w:val="0"/>
                  <w:marTop w:val="0"/>
                  <w:marBottom w:val="0"/>
                  <w:divBdr>
                    <w:top w:val="none" w:sz="0" w:space="0" w:color="auto"/>
                    <w:left w:val="none" w:sz="0" w:space="0" w:color="auto"/>
                    <w:bottom w:val="none" w:sz="0" w:space="0" w:color="auto"/>
                    <w:right w:val="none" w:sz="0" w:space="0" w:color="auto"/>
                  </w:divBdr>
                  <w:divsChild>
                    <w:div w:id="1494106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8715104">
      <w:bodyDiv w:val="1"/>
      <w:marLeft w:val="0"/>
      <w:marRight w:val="0"/>
      <w:marTop w:val="0"/>
      <w:marBottom w:val="0"/>
      <w:divBdr>
        <w:top w:val="none" w:sz="0" w:space="0" w:color="auto"/>
        <w:left w:val="none" w:sz="0" w:space="0" w:color="auto"/>
        <w:bottom w:val="none" w:sz="0" w:space="0" w:color="auto"/>
        <w:right w:val="none" w:sz="0" w:space="0" w:color="auto"/>
      </w:divBdr>
    </w:div>
    <w:div w:id="233246377">
      <w:bodyDiv w:val="1"/>
      <w:marLeft w:val="0"/>
      <w:marRight w:val="0"/>
      <w:marTop w:val="0"/>
      <w:marBottom w:val="0"/>
      <w:divBdr>
        <w:top w:val="none" w:sz="0" w:space="0" w:color="auto"/>
        <w:left w:val="none" w:sz="0" w:space="0" w:color="auto"/>
        <w:bottom w:val="none" w:sz="0" w:space="0" w:color="auto"/>
        <w:right w:val="none" w:sz="0" w:space="0" w:color="auto"/>
      </w:divBdr>
      <w:divsChild>
        <w:div w:id="1945526883">
          <w:marLeft w:val="0"/>
          <w:marRight w:val="0"/>
          <w:marTop w:val="0"/>
          <w:marBottom w:val="0"/>
          <w:divBdr>
            <w:top w:val="none" w:sz="0" w:space="0" w:color="auto"/>
            <w:left w:val="none" w:sz="0" w:space="0" w:color="auto"/>
            <w:bottom w:val="none" w:sz="0" w:space="0" w:color="auto"/>
            <w:right w:val="none" w:sz="0" w:space="0" w:color="auto"/>
          </w:divBdr>
          <w:divsChild>
            <w:div w:id="2051294803">
              <w:marLeft w:val="0"/>
              <w:marRight w:val="0"/>
              <w:marTop w:val="0"/>
              <w:marBottom w:val="0"/>
              <w:divBdr>
                <w:top w:val="none" w:sz="0" w:space="0" w:color="auto"/>
                <w:left w:val="none" w:sz="0" w:space="0" w:color="auto"/>
                <w:bottom w:val="none" w:sz="0" w:space="0" w:color="auto"/>
                <w:right w:val="none" w:sz="0" w:space="0" w:color="auto"/>
              </w:divBdr>
              <w:divsChild>
                <w:div w:id="840119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4366733">
      <w:bodyDiv w:val="1"/>
      <w:marLeft w:val="0"/>
      <w:marRight w:val="0"/>
      <w:marTop w:val="0"/>
      <w:marBottom w:val="0"/>
      <w:divBdr>
        <w:top w:val="none" w:sz="0" w:space="0" w:color="auto"/>
        <w:left w:val="none" w:sz="0" w:space="0" w:color="auto"/>
        <w:bottom w:val="none" w:sz="0" w:space="0" w:color="auto"/>
        <w:right w:val="none" w:sz="0" w:space="0" w:color="auto"/>
      </w:divBdr>
      <w:divsChild>
        <w:div w:id="2009016683">
          <w:marLeft w:val="0"/>
          <w:marRight w:val="0"/>
          <w:marTop w:val="0"/>
          <w:marBottom w:val="0"/>
          <w:divBdr>
            <w:top w:val="none" w:sz="0" w:space="0" w:color="auto"/>
            <w:left w:val="none" w:sz="0" w:space="0" w:color="auto"/>
            <w:bottom w:val="none" w:sz="0" w:space="0" w:color="auto"/>
            <w:right w:val="none" w:sz="0" w:space="0" w:color="auto"/>
          </w:divBdr>
          <w:divsChild>
            <w:div w:id="556823156">
              <w:marLeft w:val="0"/>
              <w:marRight w:val="0"/>
              <w:marTop w:val="0"/>
              <w:marBottom w:val="0"/>
              <w:divBdr>
                <w:top w:val="none" w:sz="0" w:space="0" w:color="auto"/>
                <w:left w:val="none" w:sz="0" w:space="0" w:color="auto"/>
                <w:bottom w:val="none" w:sz="0" w:space="0" w:color="auto"/>
                <w:right w:val="none" w:sz="0" w:space="0" w:color="auto"/>
              </w:divBdr>
              <w:divsChild>
                <w:div w:id="2138865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417669">
      <w:bodyDiv w:val="1"/>
      <w:marLeft w:val="0"/>
      <w:marRight w:val="0"/>
      <w:marTop w:val="0"/>
      <w:marBottom w:val="0"/>
      <w:divBdr>
        <w:top w:val="none" w:sz="0" w:space="0" w:color="auto"/>
        <w:left w:val="none" w:sz="0" w:space="0" w:color="auto"/>
        <w:bottom w:val="none" w:sz="0" w:space="0" w:color="auto"/>
        <w:right w:val="none" w:sz="0" w:space="0" w:color="auto"/>
      </w:divBdr>
      <w:divsChild>
        <w:div w:id="1990671515">
          <w:marLeft w:val="0"/>
          <w:marRight w:val="0"/>
          <w:marTop w:val="0"/>
          <w:marBottom w:val="0"/>
          <w:divBdr>
            <w:top w:val="none" w:sz="0" w:space="0" w:color="auto"/>
            <w:left w:val="none" w:sz="0" w:space="0" w:color="auto"/>
            <w:bottom w:val="none" w:sz="0" w:space="0" w:color="auto"/>
            <w:right w:val="none" w:sz="0" w:space="0" w:color="auto"/>
          </w:divBdr>
          <w:divsChild>
            <w:div w:id="1729693553">
              <w:marLeft w:val="0"/>
              <w:marRight w:val="0"/>
              <w:marTop w:val="0"/>
              <w:marBottom w:val="0"/>
              <w:divBdr>
                <w:top w:val="none" w:sz="0" w:space="0" w:color="auto"/>
                <w:left w:val="none" w:sz="0" w:space="0" w:color="auto"/>
                <w:bottom w:val="none" w:sz="0" w:space="0" w:color="auto"/>
                <w:right w:val="none" w:sz="0" w:space="0" w:color="auto"/>
              </w:divBdr>
              <w:divsChild>
                <w:div w:id="2017535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7925469">
      <w:bodyDiv w:val="1"/>
      <w:marLeft w:val="0"/>
      <w:marRight w:val="0"/>
      <w:marTop w:val="0"/>
      <w:marBottom w:val="0"/>
      <w:divBdr>
        <w:top w:val="none" w:sz="0" w:space="0" w:color="auto"/>
        <w:left w:val="none" w:sz="0" w:space="0" w:color="auto"/>
        <w:bottom w:val="none" w:sz="0" w:space="0" w:color="auto"/>
        <w:right w:val="none" w:sz="0" w:space="0" w:color="auto"/>
      </w:divBdr>
    </w:div>
    <w:div w:id="252057348">
      <w:bodyDiv w:val="1"/>
      <w:marLeft w:val="0"/>
      <w:marRight w:val="0"/>
      <w:marTop w:val="0"/>
      <w:marBottom w:val="0"/>
      <w:divBdr>
        <w:top w:val="none" w:sz="0" w:space="0" w:color="auto"/>
        <w:left w:val="none" w:sz="0" w:space="0" w:color="auto"/>
        <w:bottom w:val="none" w:sz="0" w:space="0" w:color="auto"/>
        <w:right w:val="none" w:sz="0" w:space="0" w:color="auto"/>
      </w:divBdr>
      <w:divsChild>
        <w:div w:id="609314419">
          <w:marLeft w:val="0"/>
          <w:marRight w:val="0"/>
          <w:marTop w:val="0"/>
          <w:marBottom w:val="225"/>
          <w:divBdr>
            <w:top w:val="none" w:sz="0" w:space="0" w:color="auto"/>
            <w:left w:val="none" w:sz="0" w:space="0" w:color="auto"/>
            <w:bottom w:val="none" w:sz="0" w:space="0" w:color="auto"/>
            <w:right w:val="none" w:sz="0" w:space="0" w:color="auto"/>
          </w:divBdr>
        </w:div>
        <w:div w:id="1732266000">
          <w:marLeft w:val="0"/>
          <w:marRight w:val="0"/>
          <w:marTop w:val="0"/>
          <w:marBottom w:val="225"/>
          <w:divBdr>
            <w:top w:val="none" w:sz="0" w:space="0" w:color="auto"/>
            <w:left w:val="none" w:sz="0" w:space="0" w:color="auto"/>
            <w:bottom w:val="none" w:sz="0" w:space="0" w:color="auto"/>
            <w:right w:val="none" w:sz="0" w:space="0" w:color="auto"/>
          </w:divBdr>
        </w:div>
        <w:div w:id="892695090">
          <w:marLeft w:val="0"/>
          <w:marRight w:val="0"/>
          <w:marTop w:val="0"/>
          <w:marBottom w:val="225"/>
          <w:divBdr>
            <w:top w:val="none" w:sz="0" w:space="0" w:color="auto"/>
            <w:left w:val="none" w:sz="0" w:space="0" w:color="auto"/>
            <w:bottom w:val="none" w:sz="0" w:space="0" w:color="auto"/>
            <w:right w:val="none" w:sz="0" w:space="0" w:color="auto"/>
          </w:divBdr>
        </w:div>
      </w:divsChild>
    </w:div>
    <w:div w:id="257299095">
      <w:bodyDiv w:val="1"/>
      <w:marLeft w:val="0"/>
      <w:marRight w:val="0"/>
      <w:marTop w:val="0"/>
      <w:marBottom w:val="0"/>
      <w:divBdr>
        <w:top w:val="none" w:sz="0" w:space="0" w:color="auto"/>
        <w:left w:val="none" w:sz="0" w:space="0" w:color="auto"/>
        <w:bottom w:val="none" w:sz="0" w:space="0" w:color="auto"/>
        <w:right w:val="none" w:sz="0" w:space="0" w:color="auto"/>
      </w:divBdr>
    </w:div>
    <w:div w:id="260337812">
      <w:bodyDiv w:val="1"/>
      <w:marLeft w:val="0"/>
      <w:marRight w:val="0"/>
      <w:marTop w:val="0"/>
      <w:marBottom w:val="0"/>
      <w:divBdr>
        <w:top w:val="none" w:sz="0" w:space="0" w:color="auto"/>
        <w:left w:val="none" w:sz="0" w:space="0" w:color="auto"/>
        <w:bottom w:val="none" w:sz="0" w:space="0" w:color="auto"/>
        <w:right w:val="none" w:sz="0" w:space="0" w:color="auto"/>
      </w:divBdr>
    </w:div>
    <w:div w:id="261112811">
      <w:bodyDiv w:val="1"/>
      <w:marLeft w:val="0"/>
      <w:marRight w:val="0"/>
      <w:marTop w:val="0"/>
      <w:marBottom w:val="0"/>
      <w:divBdr>
        <w:top w:val="none" w:sz="0" w:space="0" w:color="auto"/>
        <w:left w:val="none" w:sz="0" w:space="0" w:color="auto"/>
        <w:bottom w:val="none" w:sz="0" w:space="0" w:color="auto"/>
        <w:right w:val="none" w:sz="0" w:space="0" w:color="auto"/>
      </w:divBdr>
      <w:divsChild>
        <w:div w:id="759104802">
          <w:marLeft w:val="150"/>
          <w:marRight w:val="150"/>
          <w:marTop w:val="0"/>
          <w:marBottom w:val="0"/>
          <w:divBdr>
            <w:top w:val="none" w:sz="0" w:space="0" w:color="auto"/>
            <w:left w:val="none" w:sz="0" w:space="0" w:color="auto"/>
            <w:bottom w:val="none" w:sz="0" w:space="0" w:color="auto"/>
            <w:right w:val="none" w:sz="0" w:space="0" w:color="auto"/>
          </w:divBdr>
          <w:divsChild>
            <w:div w:id="1767799444">
              <w:marLeft w:val="0"/>
              <w:marRight w:val="0"/>
              <w:marTop w:val="0"/>
              <w:marBottom w:val="0"/>
              <w:divBdr>
                <w:top w:val="none" w:sz="0" w:space="0" w:color="auto"/>
                <w:left w:val="none" w:sz="0" w:space="0" w:color="auto"/>
                <w:bottom w:val="none" w:sz="0" w:space="0" w:color="auto"/>
                <w:right w:val="none" w:sz="0" w:space="0" w:color="auto"/>
              </w:divBdr>
              <w:divsChild>
                <w:div w:id="657926787">
                  <w:marLeft w:val="0"/>
                  <w:marRight w:val="0"/>
                  <w:marTop w:val="0"/>
                  <w:marBottom w:val="0"/>
                  <w:divBdr>
                    <w:top w:val="none" w:sz="0" w:space="0" w:color="auto"/>
                    <w:left w:val="none" w:sz="0" w:space="0" w:color="auto"/>
                    <w:bottom w:val="none" w:sz="0" w:space="0" w:color="auto"/>
                    <w:right w:val="none" w:sz="0" w:space="0" w:color="auto"/>
                  </w:divBdr>
                  <w:divsChild>
                    <w:div w:id="880441523">
                      <w:marLeft w:val="0"/>
                      <w:marRight w:val="0"/>
                      <w:marTop w:val="0"/>
                      <w:marBottom w:val="0"/>
                      <w:divBdr>
                        <w:top w:val="none" w:sz="0" w:space="0" w:color="auto"/>
                        <w:left w:val="none" w:sz="0" w:space="0" w:color="auto"/>
                        <w:bottom w:val="none" w:sz="0" w:space="0" w:color="auto"/>
                        <w:right w:val="none" w:sz="0" w:space="0" w:color="auto"/>
                      </w:divBdr>
                    </w:div>
                  </w:divsChild>
                </w:div>
                <w:div w:id="983968934">
                  <w:marLeft w:val="0"/>
                  <w:marRight w:val="0"/>
                  <w:marTop w:val="0"/>
                  <w:marBottom w:val="0"/>
                  <w:divBdr>
                    <w:top w:val="none" w:sz="0" w:space="0" w:color="auto"/>
                    <w:left w:val="none" w:sz="0" w:space="0" w:color="auto"/>
                    <w:bottom w:val="none" w:sz="0" w:space="0" w:color="auto"/>
                    <w:right w:val="none" w:sz="0" w:space="0" w:color="auto"/>
                  </w:divBdr>
                  <w:divsChild>
                    <w:div w:id="1891913465">
                      <w:marLeft w:val="0"/>
                      <w:marRight w:val="0"/>
                      <w:marTop w:val="0"/>
                      <w:marBottom w:val="0"/>
                      <w:divBdr>
                        <w:top w:val="none" w:sz="0" w:space="0" w:color="auto"/>
                        <w:left w:val="none" w:sz="0" w:space="0" w:color="auto"/>
                        <w:bottom w:val="none" w:sz="0" w:space="0" w:color="auto"/>
                        <w:right w:val="none" w:sz="0" w:space="0" w:color="auto"/>
                      </w:divBdr>
                    </w:div>
                  </w:divsChild>
                </w:div>
                <w:div w:id="810295196">
                  <w:marLeft w:val="0"/>
                  <w:marRight w:val="0"/>
                  <w:marTop w:val="0"/>
                  <w:marBottom w:val="0"/>
                  <w:divBdr>
                    <w:top w:val="none" w:sz="0" w:space="0" w:color="auto"/>
                    <w:left w:val="none" w:sz="0" w:space="0" w:color="auto"/>
                    <w:bottom w:val="none" w:sz="0" w:space="0" w:color="auto"/>
                    <w:right w:val="none" w:sz="0" w:space="0" w:color="auto"/>
                  </w:divBdr>
                  <w:divsChild>
                    <w:div w:id="1875460609">
                      <w:marLeft w:val="0"/>
                      <w:marRight w:val="0"/>
                      <w:marTop w:val="0"/>
                      <w:marBottom w:val="0"/>
                      <w:divBdr>
                        <w:top w:val="none" w:sz="0" w:space="0" w:color="auto"/>
                        <w:left w:val="none" w:sz="0" w:space="0" w:color="auto"/>
                        <w:bottom w:val="none" w:sz="0" w:space="0" w:color="auto"/>
                        <w:right w:val="none" w:sz="0" w:space="0" w:color="auto"/>
                      </w:divBdr>
                    </w:div>
                  </w:divsChild>
                </w:div>
                <w:div w:id="2034072228">
                  <w:marLeft w:val="0"/>
                  <w:marRight w:val="0"/>
                  <w:marTop w:val="0"/>
                  <w:marBottom w:val="0"/>
                  <w:divBdr>
                    <w:top w:val="none" w:sz="0" w:space="0" w:color="auto"/>
                    <w:left w:val="none" w:sz="0" w:space="0" w:color="auto"/>
                    <w:bottom w:val="none" w:sz="0" w:space="0" w:color="auto"/>
                    <w:right w:val="none" w:sz="0" w:space="0" w:color="auto"/>
                  </w:divBdr>
                  <w:divsChild>
                    <w:div w:id="790586932">
                      <w:marLeft w:val="0"/>
                      <w:marRight w:val="0"/>
                      <w:marTop w:val="0"/>
                      <w:marBottom w:val="0"/>
                      <w:divBdr>
                        <w:top w:val="none" w:sz="0" w:space="0" w:color="auto"/>
                        <w:left w:val="none" w:sz="0" w:space="0" w:color="auto"/>
                        <w:bottom w:val="none" w:sz="0" w:space="0" w:color="auto"/>
                        <w:right w:val="none" w:sz="0" w:space="0" w:color="auto"/>
                      </w:divBdr>
                    </w:div>
                  </w:divsChild>
                </w:div>
                <w:div w:id="290669391">
                  <w:marLeft w:val="0"/>
                  <w:marRight w:val="0"/>
                  <w:marTop w:val="0"/>
                  <w:marBottom w:val="0"/>
                  <w:divBdr>
                    <w:top w:val="none" w:sz="0" w:space="0" w:color="auto"/>
                    <w:left w:val="none" w:sz="0" w:space="0" w:color="auto"/>
                    <w:bottom w:val="none" w:sz="0" w:space="0" w:color="auto"/>
                    <w:right w:val="none" w:sz="0" w:space="0" w:color="auto"/>
                  </w:divBdr>
                  <w:divsChild>
                    <w:div w:id="328824550">
                      <w:marLeft w:val="0"/>
                      <w:marRight w:val="0"/>
                      <w:marTop w:val="0"/>
                      <w:marBottom w:val="0"/>
                      <w:divBdr>
                        <w:top w:val="none" w:sz="0" w:space="0" w:color="auto"/>
                        <w:left w:val="none" w:sz="0" w:space="0" w:color="auto"/>
                        <w:bottom w:val="none" w:sz="0" w:space="0" w:color="auto"/>
                        <w:right w:val="none" w:sz="0" w:space="0" w:color="auto"/>
                      </w:divBdr>
                    </w:div>
                  </w:divsChild>
                </w:div>
                <w:div w:id="72437398">
                  <w:marLeft w:val="0"/>
                  <w:marRight w:val="0"/>
                  <w:marTop w:val="0"/>
                  <w:marBottom w:val="0"/>
                  <w:divBdr>
                    <w:top w:val="none" w:sz="0" w:space="0" w:color="auto"/>
                    <w:left w:val="none" w:sz="0" w:space="0" w:color="auto"/>
                    <w:bottom w:val="none" w:sz="0" w:space="0" w:color="auto"/>
                    <w:right w:val="none" w:sz="0" w:space="0" w:color="auto"/>
                  </w:divBdr>
                  <w:divsChild>
                    <w:div w:id="141485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5372966">
          <w:marLeft w:val="150"/>
          <w:marRight w:val="150"/>
          <w:marTop w:val="0"/>
          <w:marBottom w:val="0"/>
          <w:divBdr>
            <w:top w:val="none" w:sz="0" w:space="0" w:color="auto"/>
            <w:left w:val="none" w:sz="0" w:space="0" w:color="auto"/>
            <w:bottom w:val="none" w:sz="0" w:space="0" w:color="auto"/>
            <w:right w:val="none" w:sz="0" w:space="0" w:color="auto"/>
          </w:divBdr>
          <w:divsChild>
            <w:div w:id="208837884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2803978">
      <w:bodyDiv w:val="1"/>
      <w:marLeft w:val="0"/>
      <w:marRight w:val="0"/>
      <w:marTop w:val="0"/>
      <w:marBottom w:val="0"/>
      <w:divBdr>
        <w:top w:val="none" w:sz="0" w:space="0" w:color="auto"/>
        <w:left w:val="none" w:sz="0" w:space="0" w:color="auto"/>
        <w:bottom w:val="none" w:sz="0" w:space="0" w:color="auto"/>
        <w:right w:val="none" w:sz="0" w:space="0" w:color="auto"/>
      </w:divBdr>
    </w:div>
    <w:div w:id="264575159">
      <w:bodyDiv w:val="1"/>
      <w:marLeft w:val="0"/>
      <w:marRight w:val="0"/>
      <w:marTop w:val="0"/>
      <w:marBottom w:val="0"/>
      <w:divBdr>
        <w:top w:val="none" w:sz="0" w:space="0" w:color="auto"/>
        <w:left w:val="none" w:sz="0" w:space="0" w:color="auto"/>
        <w:bottom w:val="none" w:sz="0" w:space="0" w:color="auto"/>
        <w:right w:val="none" w:sz="0" w:space="0" w:color="auto"/>
      </w:divBdr>
    </w:div>
    <w:div w:id="269818856">
      <w:bodyDiv w:val="1"/>
      <w:marLeft w:val="0"/>
      <w:marRight w:val="0"/>
      <w:marTop w:val="0"/>
      <w:marBottom w:val="0"/>
      <w:divBdr>
        <w:top w:val="none" w:sz="0" w:space="0" w:color="auto"/>
        <w:left w:val="none" w:sz="0" w:space="0" w:color="auto"/>
        <w:bottom w:val="none" w:sz="0" w:space="0" w:color="auto"/>
        <w:right w:val="none" w:sz="0" w:space="0" w:color="auto"/>
      </w:divBdr>
    </w:div>
    <w:div w:id="272589445">
      <w:bodyDiv w:val="1"/>
      <w:marLeft w:val="0"/>
      <w:marRight w:val="0"/>
      <w:marTop w:val="0"/>
      <w:marBottom w:val="0"/>
      <w:divBdr>
        <w:top w:val="none" w:sz="0" w:space="0" w:color="auto"/>
        <w:left w:val="none" w:sz="0" w:space="0" w:color="auto"/>
        <w:bottom w:val="none" w:sz="0" w:space="0" w:color="auto"/>
        <w:right w:val="none" w:sz="0" w:space="0" w:color="auto"/>
      </w:divBdr>
      <w:divsChild>
        <w:div w:id="647326187">
          <w:marLeft w:val="0"/>
          <w:marRight w:val="0"/>
          <w:marTop w:val="0"/>
          <w:marBottom w:val="0"/>
          <w:divBdr>
            <w:top w:val="none" w:sz="0" w:space="0" w:color="auto"/>
            <w:left w:val="none" w:sz="0" w:space="0" w:color="auto"/>
            <w:bottom w:val="none" w:sz="0" w:space="0" w:color="auto"/>
            <w:right w:val="none" w:sz="0" w:space="0" w:color="auto"/>
          </w:divBdr>
          <w:divsChild>
            <w:div w:id="969898570">
              <w:marLeft w:val="0"/>
              <w:marRight w:val="0"/>
              <w:marTop w:val="0"/>
              <w:marBottom w:val="0"/>
              <w:divBdr>
                <w:top w:val="none" w:sz="0" w:space="0" w:color="auto"/>
                <w:left w:val="none" w:sz="0" w:space="0" w:color="auto"/>
                <w:bottom w:val="none" w:sz="0" w:space="0" w:color="auto"/>
                <w:right w:val="none" w:sz="0" w:space="0" w:color="auto"/>
              </w:divBdr>
              <w:divsChild>
                <w:div w:id="861433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8827411">
      <w:bodyDiv w:val="1"/>
      <w:marLeft w:val="0"/>
      <w:marRight w:val="0"/>
      <w:marTop w:val="0"/>
      <w:marBottom w:val="0"/>
      <w:divBdr>
        <w:top w:val="none" w:sz="0" w:space="0" w:color="auto"/>
        <w:left w:val="none" w:sz="0" w:space="0" w:color="auto"/>
        <w:bottom w:val="none" w:sz="0" w:space="0" w:color="auto"/>
        <w:right w:val="none" w:sz="0" w:space="0" w:color="auto"/>
      </w:divBdr>
    </w:div>
    <w:div w:id="294651808">
      <w:bodyDiv w:val="1"/>
      <w:marLeft w:val="0"/>
      <w:marRight w:val="0"/>
      <w:marTop w:val="0"/>
      <w:marBottom w:val="0"/>
      <w:divBdr>
        <w:top w:val="none" w:sz="0" w:space="0" w:color="auto"/>
        <w:left w:val="none" w:sz="0" w:space="0" w:color="auto"/>
        <w:bottom w:val="none" w:sz="0" w:space="0" w:color="auto"/>
        <w:right w:val="none" w:sz="0" w:space="0" w:color="auto"/>
      </w:divBdr>
      <w:divsChild>
        <w:div w:id="1049036392">
          <w:blockQuote w:val="1"/>
          <w:marLeft w:val="0"/>
          <w:marRight w:val="0"/>
          <w:marTop w:val="480"/>
          <w:marBottom w:val="480"/>
          <w:divBdr>
            <w:top w:val="none" w:sz="0" w:space="0" w:color="auto"/>
            <w:left w:val="single" w:sz="24" w:space="0" w:color="EEEEEE"/>
            <w:bottom w:val="none" w:sz="0" w:space="0" w:color="auto"/>
            <w:right w:val="none" w:sz="0" w:space="0" w:color="auto"/>
          </w:divBdr>
        </w:div>
        <w:div w:id="1602376166">
          <w:blockQuote w:val="1"/>
          <w:marLeft w:val="0"/>
          <w:marRight w:val="0"/>
          <w:marTop w:val="480"/>
          <w:marBottom w:val="480"/>
          <w:divBdr>
            <w:top w:val="none" w:sz="0" w:space="0" w:color="auto"/>
            <w:left w:val="single" w:sz="24" w:space="0" w:color="EEEEEE"/>
            <w:bottom w:val="none" w:sz="0" w:space="0" w:color="auto"/>
            <w:right w:val="none" w:sz="0" w:space="0" w:color="auto"/>
          </w:divBdr>
        </w:div>
      </w:divsChild>
    </w:div>
    <w:div w:id="297344147">
      <w:bodyDiv w:val="1"/>
      <w:marLeft w:val="0"/>
      <w:marRight w:val="0"/>
      <w:marTop w:val="0"/>
      <w:marBottom w:val="0"/>
      <w:divBdr>
        <w:top w:val="none" w:sz="0" w:space="0" w:color="auto"/>
        <w:left w:val="none" w:sz="0" w:space="0" w:color="auto"/>
        <w:bottom w:val="none" w:sz="0" w:space="0" w:color="auto"/>
        <w:right w:val="none" w:sz="0" w:space="0" w:color="auto"/>
      </w:divBdr>
    </w:div>
    <w:div w:id="297607687">
      <w:bodyDiv w:val="1"/>
      <w:marLeft w:val="0"/>
      <w:marRight w:val="0"/>
      <w:marTop w:val="0"/>
      <w:marBottom w:val="0"/>
      <w:divBdr>
        <w:top w:val="none" w:sz="0" w:space="0" w:color="auto"/>
        <w:left w:val="none" w:sz="0" w:space="0" w:color="auto"/>
        <w:bottom w:val="none" w:sz="0" w:space="0" w:color="auto"/>
        <w:right w:val="none" w:sz="0" w:space="0" w:color="auto"/>
      </w:divBdr>
    </w:div>
    <w:div w:id="300499823">
      <w:bodyDiv w:val="1"/>
      <w:marLeft w:val="0"/>
      <w:marRight w:val="0"/>
      <w:marTop w:val="0"/>
      <w:marBottom w:val="0"/>
      <w:divBdr>
        <w:top w:val="none" w:sz="0" w:space="0" w:color="auto"/>
        <w:left w:val="none" w:sz="0" w:space="0" w:color="auto"/>
        <w:bottom w:val="none" w:sz="0" w:space="0" w:color="auto"/>
        <w:right w:val="none" w:sz="0" w:space="0" w:color="auto"/>
      </w:divBdr>
    </w:div>
    <w:div w:id="310135543">
      <w:bodyDiv w:val="1"/>
      <w:marLeft w:val="0"/>
      <w:marRight w:val="0"/>
      <w:marTop w:val="0"/>
      <w:marBottom w:val="0"/>
      <w:divBdr>
        <w:top w:val="none" w:sz="0" w:space="0" w:color="auto"/>
        <w:left w:val="none" w:sz="0" w:space="0" w:color="auto"/>
        <w:bottom w:val="none" w:sz="0" w:space="0" w:color="auto"/>
        <w:right w:val="none" w:sz="0" w:space="0" w:color="auto"/>
      </w:divBdr>
    </w:div>
    <w:div w:id="315108703">
      <w:bodyDiv w:val="1"/>
      <w:marLeft w:val="0"/>
      <w:marRight w:val="0"/>
      <w:marTop w:val="0"/>
      <w:marBottom w:val="0"/>
      <w:divBdr>
        <w:top w:val="none" w:sz="0" w:space="0" w:color="auto"/>
        <w:left w:val="none" w:sz="0" w:space="0" w:color="auto"/>
        <w:bottom w:val="none" w:sz="0" w:space="0" w:color="auto"/>
        <w:right w:val="none" w:sz="0" w:space="0" w:color="auto"/>
      </w:divBdr>
    </w:div>
    <w:div w:id="317194579">
      <w:bodyDiv w:val="1"/>
      <w:marLeft w:val="0"/>
      <w:marRight w:val="0"/>
      <w:marTop w:val="0"/>
      <w:marBottom w:val="0"/>
      <w:divBdr>
        <w:top w:val="none" w:sz="0" w:space="0" w:color="auto"/>
        <w:left w:val="none" w:sz="0" w:space="0" w:color="auto"/>
        <w:bottom w:val="none" w:sz="0" w:space="0" w:color="auto"/>
        <w:right w:val="none" w:sz="0" w:space="0" w:color="auto"/>
      </w:divBdr>
    </w:div>
    <w:div w:id="317468314">
      <w:bodyDiv w:val="1"/>
      <w:marLeft w:val="0"/>
      <w:marRight w:val="0"/>
      <w:marTop w:val="0"/>
      <w:marBottom w:val="0"/>
      <w:divBdr>
        <w:top w:val="none" w:sz="0" w:space="0" w:color="auto"/>
        <w:left w:val="none" w:sz="0" w:space="0" w:color="auto"/>
        <w:bottom w:val="none" w:sz="0" w:space="0" w:color="auto"/>
        <w:right w:val="none" w:sz="0" w:space="0" w:color="auto"/>
      </w:divBdr>
    </w:div>
    <w:div w:id="324630797">
      <w:bodyDiv w:val="1"/>
      <w:marLeft w:val="0"/>
      <w:marRight w:val="0"/>
      <w:marTop w:val="0"/>
      <w:marBottom w:val="0"/>
      <w:divBdr>
        <w:top w:val="none" w:sz="0" w:space="0" w:color="auto"/>
        <w:left w:val="none" w:sz="0" w:space="0" w:color="auto"/>
        <w:bottom w:val="none" w:sz="0" w:space="0" w:color="auto"/>
        <w:right w:val="none" w:sz="0" w:space="0" w:color="auto"/>
      </w:divBdr>
      <w:divsChild>
        <w:div w:id="635380842">
          <w:marLeft w:val="0"/>
          <w:marRight w:val="0"/>
          <w:marTop w:val="0"/>
          <w:marBottom w:val="0"/>
          <w:divBdr>
            <w:top w:val="none" w:sz="0" w:space="0" w:color="auto"/>
            <w:left w:val="none" w:sz="0" w:space="0" w:color="auto"/>
            <w:bottom w:val="none" w:sz="0" w:space="0" w:color="auto"/>
            <w:right w:val="none" w:sz="0" w:space="0" w:color="auto"/>
          </w:divBdr>
          <w:divsChild>
            <w:div w:id="1259750966">
              <w:marLeft w:val="0"/>
              <w:marRight w:val="0"/>
              <w:marTop w:val="0"/>
              <w:marBottom w:val="0"/>
              <w:divBdr>
                <w:top w:val="none" w:sz="0" w:space="0" w:color="auto"/>
                <w:left w:val="none" w:sz="0" w:space="0" w:color="auto"/>
                <w:bottom w:val="none" w:sz="0" w:space="0" w:color="auto"/>
                <w:right w:val="none" w:sz="0" w:space="0" w:color="auto"/>
              </w:divBdr>
              <w:divsChild>
                <w:div w:id="573777060">
                  <w:marLeft w:val="0"/>
                  <w:marRight w:val="0"/>
                  <w:marTop w:val="0"/>
                  <w:marBottom w:val="0"/>
                  <w:divBdr>
                    <w:top w:val="none" w:sz="0" w:space="0" w:color="auto"/>
                    <w:left w:val="none" w:sz="0" w:space="0" w:color="auto"/>
                    <w:bottom w:val="none" w:sz="0" w:space="0" w:color="auto"/>
                    <w:right w:val="none" w:sz="0" w:space="0" w:color="auto"/>
                  </w:divBdr>
                  <w:divsChild>
                    <w:div w:id="2091071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6200055">
      <w:bodyDiv w:val="1"/>
      <w:marLeft w:val="0"/>
      <w:marRight w:val="0"/>
      <w:marTop w:val="0"/>
      <w:marBottom w:val="0"/>
      <w:divBdr>
        <w:top w:val="none" w:sz="0" w:space="0" w:color="auto"/>
        <w:left w:val="none" w:sz="0" w:space="0" w:color="auto"/>
        <w:bottom w:val="none" w:sz="0" w:space="0" w:color="auto"/>
        <w:right w:val="none" w:sz="0" w:space="0" w:color="auto"/>
      </w:divBdr>
    </w:div>
    <w:div w:id="364408668">
      <w:bodyDiv w:val="1"/>
      <w:marLeft w:val="0"/>
      <w:marRight w:val="0"/>
      <w:marTop w:val="0"/>
      <w:marBottom w:val="0"/>
      <w:divBdr>
        <w:top w:val="none" w:sz="0" w:space="0" w:color="auto"/>
        <w:left w:val="none" w:sz="0" w:space="0" w:color="auto"/>
        <w:bottom w:val="none" w:sz="0" w:space="0" w:color="auto"/>
        <w:right w:val="none" w:sz="0" w:space="0" w:color="auto"/>
      </w:divBdr>
      <w:divsChild>
        <w:div w:id="779497699">
          <w:marLeft w:val="0"/>
          <w:marRight w:val="0"/>
          <w:marTop w:val="0"/>
          <w:marBottom w:val="0"/>
          <w:divBdr>
            <w:top w:val="none" w:sz="0" w:space="0" w:color="auto"/>
            <w:left w:val="none" w:sz="0" w:space="0" w:color="auto"/>
            <w:bottom w:val="none" w:sz="0" w:space="0" w:color="auto"/>
            <w:right w:val="none" w:sz="0" w:space="0" w:color="auto"/>
          </w:divBdr>
          <w:divsChild>
            <w:div w:id="240910878">
              <w:marLeft w:val="0"/>
              <w:marRight w:val="0"/>
              <w:marTop w:val="0"/>
              <w:marBottom w:val="0"/>
              <w:divBdr>
                <w:top w:val="none" w:sz="0" w:space="0" w:color="auto"/>
                <w:left w:val="none" w:sz="0" w:space="0" w:color="auto"/>
                <w:bottom w:val="none" w:sz="0" w:space="0" w:color="auto"/>
                <w:right w:val="none" w:sz="0" w:space="0" w:color="auto"/>
              </w:divBdr>
              <w:divsChild>
                <w:div w:id="548420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6831423">
      <w:bodyDiv w:val="1"/>
      <w:marLeft w:val="0"/>
      <w:marRight w:val="0"/>
      <w:marTop w:val="0"/>
      <w:marBottom w:val="0"/>
      <w:divBdr>
        <w:top w:val="none" w:sz="0" w:space="0" w:color="auto"/>
        <w:left w:val="none" w:sz="0" w:space="0" w:color="auto"/>
        <w:bottom w:val="none" w:sz="0" w:space="0" w:color="auto"/>
        <w:right w:val="none" w:sz="0" w:space="0" w:color="auto"/>
      </w:divBdr>
    </w:div>
    <w:div w:id="377436100">
      <w:bodyDiv w:val="1"/>
      <w:marLeft w:val="0"/>
      <w:marRight w:val="0"/>
      <w:marTop w:val="0"/>
      <w:marBottom w:val="0"/>
      <w:divBdr>
        <w:top w:val="none" w:sz="0" w:space="0" w:color="auto"/>
        <w:left w:val="none" w:sz="0" w:space="0" w:color="auto"/>
        <w:bottom w:val="none" w:sz="0" w:space="0" w:color="auto"/>
        <w:right w:val="none" w:sz="0" w:space="0" w:color="auto"/>
      </w:divBdr>
    </w:div>
    <w:div w:id="379060433">
      <w:bodyDiv w:val="1"/>
      <w:marLeft w:val="0"/>
      <w:marRight w:val="0"/>
      <w:marTop w:val="0"/>
      <w:marBottom w:val="0"/>
      <w:divBdr>
        <w:top w:val="none" w:sz="0" w:space="0" w:color="auto"/>
        <w:left w:val="none" w:sz="0" w:space="0" w:color="auto"/>
        <w:bottom w:val="none" w:sz="0" w:space="0" w:color="auto"/>
        <w:right w:val="none" w:sz="0" w:space="0" w:color="auto"/>
      </w:divBdr>
      <w:divsChild>
        <w:div w:id="2126732598">
          <w:marLeft w:val="0"/>
          <w:marRight w:val="0"/>
          <w:marTop w:val="0"/>
          <w:marBottom w:val="0"/>
          <w:divBdr>
            <w:top w:val="none" w:sz="0" w:space="0" w:color="auto"/>
            <w:left w:val="none" w:sz="0" w:space="0" w:color="auto"/>
            <w:bottom w:val="none" w:sz="0" w:space="0" w:color="auto"/>
            <w:right w:val="none" w:sz="0" w:space="0" w:color="auto"/>
          </w:divBdr>
          <w:divsChild>
            <w:div w:id="1393429802">
              <w:marLeft w:val="0"/>
              <w:marRight w:val="0"/>
              <w:marTop w:val="0"/>
              <w:marBottom w:val="0"/>
              <w:divBdr>
                <w:top w:val="none" w:sz="0" w:space="0" w:color="auto"/>
                <w:left w:val="none" w:sz="0" w:space="0" w:color="auto"/>
                <w:bottom w:val="none" w:sz="0" w:space="0" w:color="auto"/>
                <w:right w:val="none" w:sz="0" w:space="0" w:color="auto"/>
              </w:divBdr>
              <w:divsChild>
                <w:div w:id="960956068">
                  <w:marLeft w:val="0"/>
                  <w:marRight w:val="0"/>
                  <w:marTop w:val="0"/>
                  <w:marBottom w:val="0"/>
                  <w:divBdr>
                    <w:top w:val="none" w:sz="0" w:space="0" w:color="auto"/>
                    <w:left w:val="none" w:sz="0" w:space="0" w:color="auto"/>
                    <w:bottom w:val="none" w:sz="0" w:space="0" w:color="auto"/>
                    <w:right w:val="none" w:sz="0" w:space="0" w:color="auto"/>
                  </w:divBdr>
                  <w:divsChild>
                    <w:div w:id="1120418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0447379">
      <w:bodyDiv w:val="1"/>
      <w:marLeft w:val="0"/>
      <w:marRight w:val="0"/>
      <w:marTop w:val="0"/>
      <w:marBottom w:val="0"/>
      <w:divBdr>
        <w:top w:val="none" w:sz="0" w:space="0" w:color="auto"/>
        <w:left w:val="none" w:sz="0" w:space="0" w:color="auto"/>
        <w:bottom w:val="none" w:sz="0" w:space="0" w:color="auto"/>
        <w:right w:val="none" w:sz="0" w:space="0" w:color="auto"/>
      </w:divBdr>
    </w:div>
    <w:div w:id="390621331">
      <w:bodyDiv w:val="1"/>
      <w:marLeft w:val="0"/>
      <w:marRight w:val="0"/>
      <w:marTop w:val="0"/>
      <w:marBottom w:val="0"/>
      <w:divBdr>
        <w:top w:val="none" w:sz="0" w:space="0" w:color="auto"/>
        <w:left w:val="none" w:sz="0" w:space="0" w:color="auto"/>
        <w:bottom w:val="none" w:sz="0" w:space="0" w:color="auto"/>
        <w:right w:val="none" w:sz="0" w:space="0" w:color="auto"/>
      </w:divBdr>
    </w:div>
    <w:div w:id="392583559">
      <w:bodyDiv w:val="1"/>
      <w:marLeft w:val="0"/>
      <w:marRight w:val="0"/>
      <w:marTop w:val="0"/>
      <w:marBottom w:val="0"/>
      <w:divBdr>
        <w:top w:val="none" w:sz="0" w:space="0" w:color="auto"/>
        <w:left w:val="none" w:sz="0" w:space="0" w:color="auto"/>
        <w:bottom w:val="none" w:sz="0" w:space="0" w:color="auto"/>
        <w:right w:val="none" w:sz="0" w:space="0" w:color="auto"/>
      </w:divBdr>
    </w:div>
    <w:div w:id="395669576">
      <w:bodyDiv w:val="1"/>
      <w:marLeft w:val="0"/>
      <w:marRight w:val="0"/>
      <w:marTop w:val="0"/>
      <w:marBottom w:val="0"/>
      <w:divBdr>
        <w:top w:val="none" w:sz="0" w:space="0" w:color="auto"/>
        <w:left w:val="none" w:sz="0" w:space="0" w:color="auto"/>
        <w:bottom w:val="none" w:sz="0" w:space="0" w:color="auto"/>
        <w:right w:val="none" w:sz="0" w:space="0" w:color="auto"/>
      </w:divBdr>
    </w:div>
    <w:div w:id="397870519">
      <w:bodyDiv w:val="1"/>
      <w:marLeft w:val="0"/>
      <w:marRight w:val="0"/>
      <w:marTop w:val="0"/>
      <w:marBottom w:val="0"/>
      <w:divBdr>
        <w:top w:val="none" w:sz="0" w:space="0" w:color="auto"/>
        <w:left w:val="none" w:sz="0" w:space="0" w:color="auto"/>
        <w:bottom w:val="none" w:sz="0" w:space="0" w:color="auto"/>
        <w:right w:val="none" w:sz="0" w:space="0" w:color="auto"/>
      </w:divBdr>
    </w:div>
    <w:div w:id="407463492">
      <w:bodyDiv w:val="1"/>
      <w:marLeft w:val="0"/>
      <w:marRight w:val="0"/>
      <w:marTop w:val="0"/>
      <w:marBottom w:val="0"/>
      <w:divBdr>
        <w:top w:val="none" w:sz="0" w:space="0" w:color="auto"/>
        <w:left w:val="none" w:sz="0" w:space="0" w:color="auto"/>
        <w:bottom w:val="none" w:sz="0" w:space="0" w:color="auto"/>
        <w:right w:val="none" w:sz="0" w:space="0" w:color="auto"/>
      </w:divBdr>
    </w:div>
    <w:div w:id="407701992">
      <w:bodyDiv w:val="1"/>
      <w:marLeft w:val="0"/>
      <w:marRight w:val="0"/>
      <w:marTop w:val="0"/>
      <w:marBottom w:val="0"/>
      <w:divBdr>
        <w:top w:val="none" w:sz="0" w:space="0" w:color="auto"/>
        <w:left w:val="none" w:sz="0" w:space="0" w:color="auto"/>
        <w:bottom w:val="none" w:sz="0" w:space="0" w:color="auto"/>
        <w:right w:val="none" w:sz="0" w:space="0" w:color="auto"/>
      </w:divBdr>
    </w:div>
    <w:div w:id="415175881">
      <w:bodyDiv w:val="1"/>
      <w:marLeft w:val="0"/>
      <w:marRight w:val="0"/>
      <w:marTop w:val="0"/>
      <w:marBottom w:val="0"/>
      <w:divBdr>
        <w:top w:val="none" w:sz="0" w:space="0" w:color="auto"/>
        <w:left w:val="none" w:sz="0" w:space="0" w:color="auto"/>
        <w:bottom w:val="none" w:sz="0" w:space="0" w:color="auto"/>
        <w:right w:val="none" w:sz="0" w:space="0" w:color="auto"/>
      </w:divBdr>
    </w:div>
    <w:div w:id="416171377">
      <w:bodyDiv w:val="1"/>
      <w:marLeft w:val="0"/>
      <w:marRight w:val="0"/>
      <w:marTop w:val="0"/>
      <w:marBottom w:val="0"/>
      <w:divBdr>
        <w:top w:val="none" w:sz="0" w:space="0" w:color="auto"/>
        <w:left w:val="none" w:sz="0" w:space="0" w:color="auto"/>
        <w:bottom w:val="none" w:sz="0" w:space="0" w:color="auto"/>
        <w:right w:val="none" w:sz="0" w:space="0" w:color="auto"/>
      </w:divBdr>
      <w:divsChild>
        <w:div w:id="1453936229">
          <w:marLeft w:val="0"/>
          <w:marRight w:val="0"/>
          <w:marTop w:val="0"/>
          <w:marBottom w:val="0"/>
          <w:divBdr>
            <w:top w:val="none" w:sz="0" w:space="0" w:color="auto"/>
            <w:left w:val="none" w:sz="0" w:space="0" w:color="auto"/>
            <w:bottom w:val="none" w:sz="0" w:space="0" w:color="auto"/>
            <w:right w:val="none" w:sz="0" w:space="0" w:color="auto"/>
          </w:divBdr>
        </w:div>
      </w:divsChild>
    </w:div>
    <w:div w:id="434525461">
      <w:bodyDiv w:val="1"/>
      <w:marLeft w:val="0"/>
      <w:marRight w:val="0"/>
      <w:marTop w:val="0"/>
      <w:marBottom w:val="0"/>
      <w:divBdr>
        <w:top w:val="none" w:sz="0" w:space="0" w:color="auto"/>
        <w:left w:val="none" w:sz="0" w:space="0" w:color="auto"/>
        <w:bottom w:val="none" w:sz="0" w:space="0" w:color="auto"/>
        <w:right w:val="none" w:sz="0" w:space="0" w:color="auto"/>
      </w:divBdr>
    </w:div>
    <w:div w:id="439572985">
      <w:bodyDiv w:val="1"/>
      <w:marLeft w:val="0"/>
      <w:marRight w:val="0"/>
      <w:marTop w:val="0"/>
      <w:marBottom w:val="0"/>
      <w:divBdr>
        <w:top w:val="none" w:sz="0" w:space="0" w:color="auto"/>
        <w:left w:val="none" w:sz="0" w:space="0" w:color="auto"/>
        <w:bottom w:val="none" w:sz="0" w:space="0" w:color="auto"/>
        <w:right w:val="none" w:sz="0" w:space="0" w:color="auto"/>
      </w:divBdr>
    </w:div>
    <w:div w:id="448790714">
      <w:bodyDiv w:val="1"/>
      <w:marLeft w:val="0"/>
      <w:marRight w:val="0"/>
      <w:marTop w:val="0"/>
      <w:marBottom w:val="0"/>
      <w:divBdr>
        <w:top w:val="none" w:sz="0" w:space="0" w:color="auto"/>
        <w:left w:val="none" w:sz="0" w:space="0" w:color="auto"/>
        <w:bottom w:val="none" w:sz="0" w:space="0" w:color="auto"/>
        <w:right w:val="none" w:sz="0" w:space="0" w:color="auto"/>
      </w:divBdr>
    </w:div>
    <w:div w:id="456292634">
      <w:bodyDiv w:val="1"/>
      <w:marLeft w:val="0"/>
      <w:marRight w:val="0"/>
      <w:marTop w:val="0"/>
      <w:marBottom w:val="0"/>
      <w:divBdr>
        <w:top w:val="none" w:sz="0" w:space="0" w:color="auto"/>
        <w:left w:val="none" w:sz="0" w:space="0" w:color="auto"/>
        <w:bottom w:val="none" w:sz="0" w:space="0" w:color="auto"/>
        <w:right w:val="none" w:sz="0" w:space="0" w:color="auto"/>
      </w:divBdr>
    </w:div>
    <w:div w:id="459808851">
      <w:bodyDiv w:val="1"/>
      <w:marLeft w:val="0"/>
      <w:marRight w:val="0"/>
      <w:marTop w:val="0"/>
      <w:marBottom w:val="0"/>
      <w:divBdr>
        <w:top w:val="none" w:sz="0" w:space="0" w:color="auto"/>
        <w:left w:val="none" w:sz="0" w:space="0" w:color="auto"/>
        <w:bottom w:val="none" w:sz="0" w:space="0" w:color="auto"/>
        <w:right w:val="none" w:sz="0" w:space="0" w:color="auto"/>
      </w:divBdr>
      <w:divsChild>
        <w:div w:id="642731211">
          <w:marLeft w:val="0"/>
          <w:marRight w:val="0"/>
          <w:marTop w:val="0"/>
          <w:marBottom w:val="0"/>
          <w:divBdr>
            <w:top w:val="none" w:sz="0" w:space="0" w:color="auto"/>
            <w:left w:val="none" w:sz="0" w:space="0" w:color="auto"/>
            <w:bottom w:val="none" w:sz="0" w:space="0" w:color="auto"/>
            <w:right w:val="none" w:sz="0" w:space="0" w:color="auto"/>
          </w:divBdr>
          <w:divsChild>
            <w:div w:id="720666067">
              <w:marLeft w:val="0"/>
              <w:marRight w:val="0"/>
              <w:marTop w:val="0"/>
              <w:marBottom w:val="0"/>
              <w:divBdr>
                <w:top w:val="none" w:sz="0" w:space="0" w:color="auto"/>
                <w:left w:val="none" w:sz="0" w:space="0" w:color="auto"/>
                <w:bottom w:val="none" w:sz="0" w:space="0" w:color="auto"/>
                <w:right w:val="none" w:sz="0" w:space="0" w:color="auto"/>
              </w:divBdr>
              <w:divsChild>
                <w:div w:id="1318194642">
                  <w:marLeft w:val="0"/>
                  <w:marRight w:val="0"/>
                  <w:marTop w:val="0"/>
                  <w:marBottom w:val="0"/>
                  <w:divBdr>
                    <w:top w:val="none" w:sz="0" w:space="0" w:color="auto"/>
                    <w:left w:val="none" w:sz="0" w:space="0" w:color="auto"/>
                    <w:bottom w:val="none" w:sz="0" w:space="0" w:color="auto"/>
                    <w:right w:val="none" w:sz="0" w:space="0" w:color="auto"/>
                  </w:divBdr>
                  <w:divsChild>
                    <w:div w:id="1591619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5701653">
      <w:bodyDiv w:val="1"/>
      <w:marLeft w:val="0"/>
      <w:marRight w:val="0"/>
      <w:marTop w:val="0"/>
      <w:marBottom w:val="0"/>
      <w:divBdr>
        <w:top w:val="none" w:sz="0" w:space="0" w:color="auto"/>
        <w:left w:val="none" w:sz="0" w:space="0" w:color="auto"/>
        <w:bottom w:val="none" w:sz="0" w:space="0" w:color="auto"/>
        <w:right w:val="none" w:sz="0" w:space="0" w:color="auto"/>
      </w:divBdr>
      <w:divsChild>
        <w:div w:id="11983486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73639430">
      <w:bodyDiv w:val="1"/>
      <w:marLeft w:val="0"/>
      <w:marRight w:val="0"/>
      <w:marTop w:val="0"/>
      <w:marBottom w:val="0"/>
      <w:divBdr>
        <w:top w:val="none" w:sz="0" w:space="0" w:color="auto"/>
        <w:left w:val="none" w:sz="0" w:space="0" w:color="auto"/>
        <w:bottom w:val="none" w:sz="0" w:space="0" w:color="auto"/>
        <w:right w:val="none" w:sz="0" w:space="0" w:color="auto"/>
      </w:divBdr>
    </w:div>
    <w:div w:id="478962205">
      <w:bodyDiv w:val="1"/>
      <w:marLeft w:val="0"/>
      <w:marRight w:val="0"/>
      <w:marTop w:val="0"/>
      <w:marBottom w:val="0"/>
      <w:divBdr>
        <w:top w:val="none" w:sz="0" w:space="0" w:color="auto"/>
        <w:left w:val="none" w:sz="0" w:space="0" w:color="auto"/>
        <w:bottom w:val="none" w:sz="0" w:space="0" w:color="auto"/>
        <w:right w:val="none" w:sz="0" w:space="0" w:color="auto"/>
      </w:divBdr>
    </w:div>
    <w:div w:id="486435458">
      <w:bodyDiv w:val="1"/>
      <w:marLeft w:val="0"/>
      <w:marRight w:val="0"/>
      <w:marTop w:val="0"/>
      <w:marBottom w:val="0"/>
      <w:divBdr>
        <w:top w:val="none" w:sz="0" w:space="0" w:color="auto"/>
        <w:left w:val="none" w:sz="0" w:space="0" w:color="auto"/>
        <w:bottom w:val="none" w:sz="0" w:space="0" w:color="auto"/>
        <w:right w:val="none" w:sz="0" w:space="0" w:color="auto"/>
      </w:divBdr>
    </w:div>
    <w:div w:id="487091843">
      <w:bodyDiv w:val="1"/>
      <w:marLeft w:val="0"/>
      <w:marRight w:val="0"/>
      <w:marTop w:val="0"/>
      <w:marBottom w:val="0"/>
      <w:divBdr>
        <w:top w:val="none" w:sz="0" w:space="0" w:color="auto"/>
        <w:left w:val="none" w:sz="0" w:space="0" w:color="auto"/>
        <w:bottom w:val="none" w:sz="0" w:space="0" w:color="auto"/>
        <w:right w:val="none" w:sz="0" w:space="0" w:color="auto"/>
      </w:divBdr>
      <w:divsChild>
        <w:div w:id="796142789">
          <w:marLeft w:val="0"/>
          <w:marRight w:val="0"/>
          <w:marTop w:val="0"/>
          <w:marBottom w:val="0"/>
          <w:divBdr>
            <w:top w:val="none" w:sz="0" w:space="0" w:color="auto"/>
            <w:left w:val="none" w:sz="0" w:space="0" w:color="auto"/>
            <w:bottom w:val="none" w:sz="0" w:space="0" w:color="auto"/>
            <w:right w:val="none" w:sz="0" w:space="0" w:color="auto"/>
          </w:divBdr>
        </w:div>
        <w:div w:id="234583703">
          <w:marLeft w:val="0"/>
          <w:marRight w:val="0"/>
          <w:marTop w:val="0"/>
          <w:marBottom w:val="0"/>
          <w:divBdr>
            <w:top w:val="none" w:sz="0" w:space="0" w:color="auto"/>
            <w:left w:val="none" w:sz="0" w:space="0" w:color="auto"/>
            <w:bottom w:val="none" w:sz="0" w:space="0" w:color="auto"/>
            <w:right w:val="none" w:sz="0" w:space="0" w:color="auto"/>
          </w:divBdr>
        </w:div>
        <w:div w:id="789402491">
          <w:marLeft w:val="0"/>
          <w:marRight w:val="0"/>
          <w:marTop w:val="0"/>
          <w:marBottom w:val="0"/>
          <w:divBdr>
            <w:top w:val="none" w:sz="0" w:space="0" w:color="auto"/>
            <w:left w:val="none" w:sz="0" w:space="0" w:color="auto"/>
            <w:bottom w:val="none" w:sz="0" w:space="0" w:color="auto"/>
            <w:right w:val="none" w:sz="0" w:space="0" w:color="auto"/>
          </w:divBdr>
        </w:div>
        <w:div w:id="910578186">
          <w:marLeft w:val="0"/>
          <w:marRight w:val="0"/>
          <w:marTop w:val="0"/>
          <w:marBottom w:val="0"/>
          <w:divBdr>
            <w:top w:val="none" w:sz="0" w:space="0" w:color="auto"/>
            <w:left w:val="none" w:sz="0" w:space="0" w:color="auto"/>
            <w:bottom w:val="none" w:sz="0" w:space="0" w:color="auto"/>
            <w:right w:val="none" w:sz="0" w:space="0" w:color="auto"/>
          </w:divBdr>
        </w:div>
        <w:div w:id="1712723885">
          <w:marLeft w:val="0"/>
          <w:marRight w:val="0"/>
          <w:marTop w:val="0"/>
          <w:marBottom w:val="0"/>
          <w:divBdr>
            <w:top w:val="none" w:sz="0" w:space="0" w:color="auto"/>
            <w:left w:val="none" w:sz="0" w:space="0" w:color="auto"/>
            <w:bottom w:val="none" w:sz="0" w:space="0" w:color="auto"/>
            <w:right w:val="none" w:sz="0" w:space="0" w:color="auto"/>
          </w:divBdr>
        </w:div>
        <w:div w:id="1230384462">
          <w:marLeft w:val="0"/>
          <w:marRight w:val="0"/>
          <w:marTop w:val="0"/>
          <w:marBottom w:val="450"/>
          <w:divBdr>
            <w:top w:val="none" w:sz="0" w:space="0" w:color="auto"/>
            <w:left w:val="none" w:sz="0" w:space="0" w:color="auto"/>
            <w:bottom w:val="none" w:sz="0" w:space="0" w:color="auto"/>
            <w:right w:val="none" w:sz="0" w:space="0" w:color="auto"/>
          </w:divBdr>
          <w:divsChild>
            <w:div w:id="1207064093">
              <w:marLeft w:val="0"/>
              <w:marRight w:val="0"/>
              <w:marTop w:val="0"/>
              <w:marBottom w:val="0"/>
              <w:divBdr>
                <w:top w:val="none" w:sz="0" w:space="0" w:color="auto"/>
                <w:left w:val="none" w:sz="0" w:space="0" w:color="auto"/>
                <w:bottom w:val="none" w:sz="0" w:space="0" w:color="auto"/>
                <w:right w:val="none" w:sz="0" w:space="0" w:color="auto"/>
              </w:divBdr>
            </w:div>
          </w:divsChild>
        </w:div>
        <w:div w:id="640158762">
          <w:marLeft w:val="0"/>
          <w:marRight w:val="0"/>
          <w:marTop w:val="0"/>
          <w:marBottom w:val="0"/>
          <w:divBdr>
            <w:top w:val="none" w:sz="0" w:space="0" w:color="auto"/>
            <w:left w:val="none" w:sz="0" w:space="0" w:color="auto"/>
            <w:bottom w:val="none" w:sz="0" w:space="0" w:color="auto"/>
            <w:right w:val="none" w:sz="0" w:space="0" w:color="auto"/>
          </w:divBdr>
        </w:div>
        <w:div w:id="607978473">
          <w:marLeft w:val="0"/>
          <w:marRight w:val="0"/>
          <w:marTop w:val="0"/>
          <w:marBottom w:val="0"/>
          <w:divBdr>
            <w:top w:val="none" w:sz="0" w:space="0" w:color="auto"/>
            <w:left w:val="none" w:sz="0" w:space="0" w:color="auto"/>
            <w:bottom w:val="none" w:sz="0" w:space="0" w:color="auto"/>
            <w:right w:val="none" w:sz="0" w:space="0" w:color="auto"/>
          </w:divBdr>
        </w:div>
      </w:divsChild>
    </w:div>
    <w:div w:id="491066755">
      <w:bodyDiv w:val="1"/>
      <w:marLeft w:val="0"/>
      <w:marRight w:val="0"/>
      <w:marTop w:val="0"/>
      <w:marBottom w:val="0"/>
      <w:divBdr>
        <w:top w:val="none" w:sz="0" w:space="0" w:color="auto"/>
        <w:left w:val="none" w:sz="0" w:space="0" w:color="auto"/>
        <w:bottom w:val="none" w:sz="0" w:space="0" w:color="auto"/>
        <w:right w:val="none" w:sz="0" w:space="0" w:color="auto"/>
      </w:divBdr>
    </w:div>
    <w:div w:id="508565128">
      <w:bodyDiv w:val="1"/>
      <w:marLeft w:val="0"/>
      <w:marRight w:val="0"/>
      <w:marTop w:val="0"/>
      <w:marBottom w:val="0"/>
      <w:divBdr>
        <w:top w:val="none" w:sz="0" w:space="0" w:color="auto"/>
        <w:left w:val="none" w:sz="0" w:space="0" w:color="auto"/>
        <w:bottom w:val="none" w:sz="0" w:space="0" w:color="auto"/>
        <w:right w:val="none" w:sz="0" w:space="0" w:color="auto"/>
      </w:divBdr>
      <w:divsChild>
        <w:div w:id="1694530715">
          <w:marLeft w:val="0"/>
          <w:marRight w:val="0"/>
          <w:marTop w:val="0"/>
          <w:marBottom w:val="225"/>
          <w:divBdr>
            <w:top w:val="none" w:sz="0" w:space="0" w:color="auto"/>
            <w:left w:val="none" w:sz="0" w:space="0" w:color="auto"/>
            <w:bottom w:val="none" w:sz="0" w:space="0" w:color="auto"/>
            <w:right w:val="none" w:sz="0" w:space="0" w:color="auto"/>
          </w:divBdr>
        </w:div>
        <w:div w:id="44179577">
          <w:marLeft w:val="0"/>
          <w:marRight w:val="0"/>
          <w:marTop w:val="0"/>
          <w:marBottom w:val="225"/>
          <w:divBdr>
            <w:top w:val="none" w:sz="0" w:space="0" w:color="auto"/>
            <w:left w:val="none" w:sz="0" w:space="0" w:color="auto"/>
            <w:bottom w:val="none" w:sz="0" w:space="0" w:color="auto"/>
            <w:right w:val="none" w:sz="0" w:space="0" w:color="auto"/>
          </w:divBdr>
        </w:div>
        <w:div w:id="1321890649">
          <w:marLeft w:val="0"/>
          <w:marRight w:val="0"/>
          <w:marTop w:val="0"/>
          <w:marBottom w:val="225"/>
          <w:divBdr>
            <w:top w:val="none" w:sz="0" w:space="0" w:color="auto"/>
            <w:left w:val="none" w:sz="0" w:space="0" w:color="auto"/>
            <w:bottom w:val="none" w:sz="0" w:space="0" w:color="auto"/>
            <w:right w:val="none" w:sz="0" w:space="0" w:color="auto"/>
          </w:divBdr>
        </w:div>
        <w:div w:id="920288418">
          <w:marLeft w:val="0"/>
          <w:marRight w:val="0"/>
          <w:marTop w:val="0"/>
          <w:marBottom w:val="225"/>
          <w:divBdr>
            <w:top w:val="none" w:sz="0" w:space="0" w:color="auto"/>
            <w:left w:val="none" w:sz="0" w:space="0" w:color="auto"/>
            <w:bottom w:val="none" w:sz="0" w:space="0" w:color="auto"/>
            <w:right w:val="none" w:sz="0" w:space="0" w:color="auto"/>
          </w:divBdr>
        </w:div>
        <w:div w:id="2072996903">
          <w:marLeft w:val="0"/>
          <w:marRight w:val="0"/>
          <w:marTop w:val="0"/>
          <w:marBottom w:val="225"/>
          <w:divBdr>
            <w:top w:val="none" w:sz="0" w:space="0" w:color="auto"/>
            <w:left w:val="none" w:sz="0" w:space="0" w:color="auto"/>
            <w:bottom w:val="none" w:sz="0" w:space="0" w:color="auto"/>
            <w:right w:val="none" w:sz="0" w:space="0" w:color="auto"/>
          </w:divBdr>
        </w:div>
        <w:div w:id="1153721138">
          <w:marLeft w:val="0"/>
          <w:marRight w:val="0"/>
          <w:marTop w:val="0"/>
          <w:marBottom w:val="225"/>
          <w:divBdr>
            <w:top w:val="none" w:sz="0" w:space="0" w:color="auto"/>
            <w:left w:val="none" w:sz="0" w:space="0" w:color="auto"/>
            <w:bottom w:val="none" w:sz="0" w:space="0" w:color="auto"/>
            <w:right w:val="none" w:sz="0" w:space="0" w:color="auto"/>
          </w:divBdr>
        </w:div>
        <w:div w:id="684595353">
          <w:marLeft w:val="0"/>
          <w:marRight w:val="0"/>
          <w:marTop w:val="0"/>
          <w:marBottom w:val="225"/>
          <w:divBdr>
            <w:top w:val="none" w:sz="0" w:space="0" w:color="auto"/>
            <w:left w:val="none" w:sz="0" w:space="0" w:color="auto"/>
            <w:bottom w:val="none" w:sz="0" w:space="0" w:color="auto"/>
            <w:right w:val="none" w:sz="0" w:space="0" w:color="auto"/>
          </w:divBdr>
        </w:div>
        <w:div w:id="996692188">
          <w:marLeft w:val="0"/>
          <w:marRight w:val="0"/>
          <w:marTop w:val="0"/>
          <w:marBottom w:val="225"/>
          <w:divBdr>
            <w:top w:val="none" w:sz="0" w:space="0" w:color="auto"/>
            <w:left w:val="none" w:sz="0" w:space="0" w:color="auto"/>
            <w:bottom w:val="none" w:sz="0" w:space="0" w:color="auto"/>
            <w:right w:val="none" w:sz="0" w:space="0" w:color="auto"/>
          </w:divBdr>
        </w:div>
        <w:div w:id="441611506">
          <w:marLeft w:val="0"/>
          <w:marRight w:val="0"/>
          <w:marTop w:val="0"/>
          <w:marBottom w:val="225"/>
          <w:divBdr>
            <w:top w:val="none" w:sz="0" w:space="0" w:color="auto"/>
            <w:left w:val="none" w:sz="0" w:space="0" w:color="auto"/>
            <w:bottom w:val="none" w:sz="0" w:space="0" w:color="auto"/>
            <w:right w:val="none" w:sz="0" w:space="0" w:color="auto"/>
          </w:divBdr>
        </w:div>
      </w:divsChild>
    </w:div>
    <w:div w:id="513298912">
      <w:bodyDiv w:val="1"/>
      <w:marLeft w:val="0"/>
      <w:marRight w:val="0"/>
      <w:marTop w:val="0"/>
      <w:marBottom w:val="0"/>
      <w:divBdr>
        <w:top w:val="none" w:sz="0" w:space="0" w:color="auto"/>
        <w:left w:val="none" w:sz="0" w:space="0" w:color="auto"/>
        <w:bottom w:val="none" w:sz="0" w:space="0" w:color="auto"/>
        <w:right w:val="none" w:sz="0" w:space="0" w:color="auto"/>
      </w:divBdr>
    </w:div>
    <w:div w:id="518783631">
      <w:bodyDiv w:val="1"/>
      <w:marLeft w:val="0"/>
      <w:marRight w:val="0"/>
      <w:marTop w:val="0"/>
      <w:marBottom w:val="0"/>
      <w:divBdr>
        <w:top w:val="none" w:sz="0" w:space="0" w:color="auto"/>
        <w:left w:val="none" w:sz="0" w:space="0" w:color="auto"/>
        <w:bottom w:val="none" w:sz="0" w:space="0" w:color="auto"/>
        <w:right w:val="none" w:sz="0" w:space="0" w:color="auto"/>
      </w:divBdr>
    </w:div>
    <w:div w:id="534737750">
      <w:bodyDiv w:val="1"/>
      <w:marLeft w:val="0"/>
      <w:marRight w:val="0"/>
      <w:marTop w:val="0"/>
      <w:marBottom w:val="0"/>
      <w:divBdr>
        <w:top w:val="none" w:sz="0" w:space="0" w:color="auto"/>
        <w:left w:val="none" w:sz="0" w:space="0" w:color="auto"/>
        <w:bottom w:val="none" w:sz="0" w:space="0" w:color="auto"/>
        <w:right w:val="none" w:sz="0" w:space="0" w:color="auto"/>
      </w:divBdr>
    </w:div>
    <w:div w:id="541291483">
      <w:bodyDiv w:val="1"/>
      <w:marLeft w:val="0"/>
      <w:marRight w:val="0"/>
      <w:marTop w:val="0"/>
      <w:marBottom w:val="0"/>
      <w:divBdr>
        <w:top w:val="none" w:sz="0" w:space="0" w:color="auto"/>
        <w:left w:val="none" w:sz="0" w:space="0" w:color="auto"/>
        <w:bottom w:val="none" w:sz="0" w:space="0" w:color="auto"/>
        <w:right w:val="none" w:sz="0" w:space="0" w:color="auto"/>
      </w:divBdr>
    </w:div>
    <w:div w:id="545987883">
      <w:bodyDiv w:val="1"/>
      <w:marLeft w:val="0"/>
      <w:marRight w:val="0"/>
      <w:marTop w:val="0"/>
      <w:marBottom w:val="0"/>
      <w:divBdr>
        <w:top w:val="none" w:sz="0" w:space="0" w:color="auto"/>
        <w:left w:val="none" w:sz="0" w:space="0" w:color="auto"/>
        <w:bottom w:val="none" w:sz="0" w:space="0" w:color="auto"/>
        <w:right w:val="none" w:sz="0" w:space="0" w:color="auto"/>
      </w:divBdr>
    </w:div>
    <w:div w:id="556405513">
      <w:bodyDiv w:val="1"/>
      <w:marLeft w:val="0"/>
      <w:marRight w:val="0"/>
      <w:marTop w:val="0"/>
      <w:marBottom w:val="0"/>
      <w:divBdr>
        <w:top w:val="none" w:sz="0" w:space="0" w:color="auto"/>
        <w:left w:val="none" w:sz="0" w:space="0" w:color="auto"/>
        <w:bottom w:val="none" w:sz="0" w:space="0" w:color="auto"/>
        <w:right w:val="none" w:sz="0" w:space="0" w:color="auto"/>
      </w:divBdr>
    </w:div>
    <w:div w:id="564418403">
      <w:bodyDiv w:val="1"/>
      <w:marLeft w:val="0"/>
      <w:marRight w:val="0"/>
      <w:marTop w:val="0"/>
      <w:marBottom w:val="0"/>
      <w:divBdr>
        <w:top w:val="none" w:sz="0" w:space="0" w:color="auto"/>
        <w:left w:val="none" w:sz="0" w:space="0" w:color="auto"/>
        <w:bottom w:val="none" w:sz="0" w:space="0" w:color="auto"/>
        <w:right w:val="none" w:sz="0" w:space="0" w:color="auto"/>
      </w:divBdr>
    </w:div>
    <w:div w:id="564920637">
      <w:bodyDiv w:val="1"/>
      <w:marLeft w:val="0"/>
      <w:marRight w:val="0"/>
      <w:marTop w:val="0"/>
      <w:marBottom w:val="0"/>
      <w:divBdr>
        <w:top w:val="none" w:sz="0" w:space="0" w:color="auto"/>
        <w:left w:val="none" w:sz="0" w:space="0" w:color="auto"/>
        <w:bottom w:val="none" w:sz="0" w:space="0" w:color="auto"/>
        <w:right w:val="none" w:sz="0" w:space="0" w:color="auto"/>
      </w:divBdr>
    </w:div>
    <w:div w:id="577909951">
      <w:bodyDiv w:val="1"/>
      <w:marLeft w:val="0"/>
      <w:marRight w:val="0"/>
      <w:marTop w:val="0"/>
      <w:marBottom w:val="0"/>
      <w:divBdr>
        <w:top w:val="none" w:sz="0" w:space="0" w:color="auto"/>
        <w:left w:val="none" w:sz="0" w:space="0" w:color="auto"/>
        <w:bottom w:val="none" w:sz="0" w:space="0" w:color="auto"/>
        <w:right w:val="none" w:sz="0" w:space="0" w:color="auto"/>
      </w:divBdr>
    </w:div>
    <w:div w:id="578099916">
      <w:bodyDiv w:val="1"/>
      <w:marLeft w:val="0"/>
      <w:marRight w:val="0"/>
      <w:marTop w:val="0"/>
      <w:marBottom w:val="0"/>
      <w:divBdr>
        <w:top w:val="none" w:sz="0" w:space="0" w:color="auto"/>
        <w:left w:val="none" w:sz="0" w:space="0" w:color="auto"/>
        <w:bottom w:val="none" w:sz="0" w:space="0" w:color="auto"/>
        <w:right w:val="none" w:sz="0" w:space="0" w:color="auto"/>
      </w:divBdr>
    </w:div>
    <w:div w:id="579684061">
      <w:bodyDiv w:val="1"/>
      <w:marLeft w:val="0"/>
      <w:marRight w:val="0"/>
      <w:marTop w:val="0"/>
      <w:marBottom w:val="0"/>
      <w:divBdr>
        <w:top w:val="none" w:sz="0" w:space="0" w:color="auto"/>
        <w:left w:val="none" w:sz="0" w:space="0" w:color="auto"/>
        <w:bottom w:val="none" w:sz="0" w:space="0" w:color="auto"/>
        <w:right w:val="none" w:sz="0" w:space="0" w:color="auto"/>
      </w:divBdr>
    </w:div>
    <w:div w:id="586815815">
      <w:bodyDiv w:val="1"/>
      <w:marLeft w:val="0"/>
      <w:marRight w:val="0"/>
      <w:marTop w:val="0"/>
      <w:marBottom w:val="0"/>
      <w:divBdr>
        <w:top w:val="none" w:sz="0" w:space="0" w:color="auto"/>
        <w:left w:val="none" w:sz="0" w:space="0" w:color="auto"/>
        <w:bottom w:val="none" w:sz="0" w:space="0" w:color="auto"/>
        <w:right w:val="none" w:sz="0" w:space="0" w:color="auto"/>
      </w:divBdr>
    </w:div>
    <w:div w:id="589974142">
      <w:bodyDiv w:val="1"/>
      <w:marLeft w:val="0"/>
      <w:marRight w:val="0"/>
      <w:marTop w:val="0"/>
      <w:marBottom w:val="0"/>
      <w:divBdr>
        <w:top w:val="none" w:sz="0" w:space="0" w:color="auto"/>
        <w:left w:val="none" w:sz="0" w:space="0" w:color="auto"/>
        <w:bottom w:val="none" w:sz="0" w:space="0" w:color="auto"/>
        <w:right w:val="none" w:sz="0" w:space="0" w:color="auto"/>
      </w:divBdr>
    </w:div>
    <w:div w:id="599797608">
      <w:bodyDiv w:val="1"/>
      <w:marLeft w:val="0"/>
      <w:marRight w:val="0"/>
      <w:marTop w:val="0"/>
      <w:marBottom w:val="0"/>
      <w:divBdr>
        <w:top w:val="none" w:sz="0" w:space="0" w:color="auto"/>
        <w:left w:val="none" w:sz="0" w:space="0" w:color="auto"/>
        <w:bottom w:val="none" w:sz="0" w:space="0" w:color="auto"/>
        <w:right w:val="none" w:sz="0" w:space="0" w:color="auto"/>
      </w:divBdr>
    </w:div>
    <w:div w:id="606079467">
      <w:bodyDiv w:val="1"/>
      <w:marLeft w:val="0"/>
      <w:marRight w:val="0"/>
      <w:marTop w:val="0"/>
      <w:marBottom w:val="0"/>
      <w:divBdr>
        <w:top w:val="none" w:sz="0" w:space="0" w:color="auto"/>
        <w:left w:val="none" w:sz="0" w:space="0" w:color="auto"/>
        <w:bottom w:val="none" w:sz="0" w:space="0" w:color="auto"/>
        <w:right w:val="none" w:sz="0" w:space="0" w:color="auto"/>
      </w:divBdr>
      <w:divsChild>
        <w:div w:id="1227910209">
          <w:marLeft w:val="0"/>
          <w:marRight w:val="0"/>
          <w:marTop w:val="0"/>
          <w:marBottom w:val="0"/>
          <w:divBdr>
            <w:top w:val="none" w:sz="0" w:space="0" w:color="auto"/>
            <w:left w:val="none" w:sz="0" w:space="0" w:color="auto"/>
            <w:bottom w:val="none" w:sz="0" w:space="0" w:color="auto"/>
            <w:right w:val="none" w:sz="0" w:space="0" w:color="auto"/>
          </w:divBdr>
          <w:divsChild>
            <w:div w:id="1558709547">
              <w:marLeft w:val="0"/>
              <w:marRight w:val="0"/>
              <w:marTop w:val="0"/>
              <w:marBottom w:val="0"/>
              <w:divBdr>
                <w:top w:val="none" w:sz="0" w:space="0" w:color="auto"/>
                <w:left w:val="none" w:sz="0" w:space="0" w:color="auto"/>
                <w:bottom w:val="none" w:sz="0" w:space="0" w:color="auto"/>
                <w:right w:val="none" w:sz="0" w:space="0" w:color="auto"/>
              </w:divBdr>
              <w:divsChild>
                <w:div w:id="920064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790408">
      <w:bodyDiv w:val="1"/>
      <w:marLeft w:val="0"/>
      <w:marRight w:val="0"/>
      <w:marTop w:val="0"/>
      <w:marBottom w:val="0"/>
      <w:divBdr>
        <w:top w:val="none" w:sz="0" w:space="0" w:color="auto"/>
        <w:left w:val="none" w:sz="0" w:space="0" w:color="auto"/>
        <w:bottom w:val="none" w:sz="0" w:space="0" w:color="auto"/>
        <w:right w:val="none" w:sz="0" w:space="0" w:color="auto"/>
      </w:divBdr>
    </w:div>
    <w:div w:id="627473751">
      <w:bodyDiv w:val="1"/>
      <w:marLeft w:val="0"/>
      <w:marRight w:val="0"/>
      <w:marTop w:val="0"/>
      <w:marBottom w:val="0"/>
      <w:divBdr>
        <w:top w:val="none" w:sz="0" w:space="0" w:color="auto"/>
        <w:left w:val="none" w:sz="0" w:space="0" w:color="auto"/>
        <w:bottom w:val="none" w:sz="0" w:space="0" w:color="auto"/>
        <w:right w:val="none" w:sz="0" w:space="0" w:color="auto"/>
      </w:divBdr>
    </w:div>
    <w:div w:id="637146789">
      <w:bodyDiv w:val="1"/>
      <w:marLeft w:val="0"/>
      <w:marRight w:val="0"/>
      <w:marTop w:val="0"/>
      <w:marBottom w:val="0"/>
      <w:divBdr>
        <w:top w:val="none" w:sz="0" w:space="0" w:color="auto"/>
        <w:left w:val="none" w:sz="0" w:space="0" w:color="auto"/>
        <w:bottom w:val="none" w:sz="0" w:space="0" w:color="auto"/>
        <w:right w:val="none" w:sz="0" w:space="0" w:color="auto"/>
      </w:divBdr>
    </w:div>
    <w:div w:id="643703903">
      <w:bodyDiv w:val="1"/>
      <w:marLeft w:val="0"/>
      <w:marRight w:val="0"/>
      <w:marTop w:val="0"/>
      <w:marBottom w:val="0"/>
      <w:divBdr>
        <w:top w:val="none" w:sz="0" w:space="0" w:color="auto"/>
        <w:left w:val="none" w:sz="0" w:space="0" w:color="auto"/>
        <w:bottom w:val="none" w:sz="0" w:space="0" w:color="auto"/>
        <w:right w:val="none" w:sz="0" w:space="0" w:color="auto"/>
      </w:divBdr>
    </w:div>
    <w:div w:id="647785784">
      <w:bodyDiv w:val="1"/>
      <w:marLeft w:val="0"/>
      <w:marRight w:val="0"/>
      <w:marTop w:val="0"/>
      <w:marBottom w:val="0"/>
      <w:divBdr>
        <w:top w:val="none" w:sz="0" w:space="0" w:color="auto"/>
        <w:left w:val="none" w:sz="0" w:space="0" w:color="auto"/>
        <w:bottom w:val="none" w:sz="0" w:space="0" w:color="auto"/>
        <w:right w:val="none" w:sz="0" w:space="0" w:color="auto"/>
      </w:divBdr>
    </w:div>
    <w:div w:id="652610261">
      <w:bodyDiv w:val="1"/>
      <w:marLeft w:val="0"/>
      <w:marRight w:val="0"/>
      <w:marTop w:val="0"/>
      <w:marBottom w:val="0"/>
      <w:divBdr>
        <w:top w:val="none" w:sz="0" w:space="0" w:color="auto"/>
        <w:left w:val="none" w:sz="0" w:space="0" w:color="auto"/>
        <w:bottom w:val="none" w:sz="0" w:space="0" w:color="auto"/>
        <w:right w:val="none" w:sz="0" w:space="0" w:color="auto"/>
      </w:divBdr>
    </w:div>
    <w:div w:id="660892856">
      <w:bodyDiv w:val="1"/>
      <w:marLeft w:val="0"/>
      <w:marRight w:val="0"/>
      <w:marTop w:val="0"/>
      <w:marBottom w:val="0"/>
      <w:divBdr>
        <w:top w:val="none" w:sz="0" w:space="0" w:color="auto"/>
        <w:left w:val="none" w:sz="0" w:space="0" w:color="auto"/>
        <w:bottom w:val="none" w:sz="0" w:space="0" w:color="auto"/>
        <w:right w:val="none" w:sz="0" w:space="0" w:color="auto"/>
      </w:divBdr>
    </w:div>
    <w:div w:id="662008055">
      <w:bodyDiv w:val="1"/>
      <w:marLeft w:val="0"/>
      <w:marRight w:val="0"/>
      <w:marTop w:val="0"/>
      <w:marBottom w:val="0"/>
      <w:divBdr>
        <w:top w:val="none" w:sz="0" w:space="0" w:color="auto"/>
        <w:left w:val="none" w:sz="0" w:space="0" w:color="auto"/>
        <w:bottom w:val="none" w:sz="0" w:space="0" w:color="auto"/>
        <w:right w:val="none" w:sz="0" w:space="0" w:color="auto"/>
      </w:divBdr>
    </w:div>
    <w:div w:id="668214539">
      <w:bodyDiv w:val="1"/>
      <w:marLeft w:val="0"/>
      <w:marRight w:val="0"/>
      <w:marTop w:val="0"/>
      <w:marBottom w:val="0"/>
      <w:divBdr>
        <w:top w:val="none" w:sz="0" w:space="0" w:color="auto"/>
        <w:left w:val="none" w:sz="0" w:space="0" w:color="auto"/>
        <w:bottom w:val="none" w:sz="0" w:space="0" w:color="auto"/>
        <w:right w:val="none" w:sz="0" w:space="0" w:color="auto"/>
      </w:divBdr>
      <w:divsChild>
        <w:div w:id="928387945">
          <w:marLeft w:val="0"/>
          <w:marRight w:val="0"/>
          <w:marTop w:val="0"/>
          <w:marBottom w:val="0"/>
          <w:divBdr>
            <w:top w:val="none" w:sz="0" w:space="0" w:color="auto"/>
            <w:left w:val="none" w:sz="0" w:space="0" w:color="auto"/>
            <w:bottom w:val="none" w:sz="0" w:space="0" w:color="auto"/>
            <w:right w:val="none" w:sz="0" w:space="0" w:color="auto"/>
          </w:divBdr>
          <w:divsChild>
            <w:div w:id="19473375">
              <w:marLeft w:val="0"/>
              <w:marRight w:val="0"/>
              <w:marTop w:val="0"/>
              <w:marBottom w:val="0"/>
              <w:divBdr>
                <w:top w:val="none" w:sz="0" w:space="0" w:color="auto"/>
                <w:left w:val="none" w:sz="0" w:space="0" w:color="auto"/>
                <w:bottom w:val="none" w:sz="0" w:space="0" w:color="auto"/>
                <w:right w:val="none" w:sz="0" w:space="0" w:color="auto"/>
              </w:divBdr>
              <w:divsChild>
                <w:div w:id="10180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3385563">
      <w:bodyDiv w:val="1"/>
      <w:marLeft w:val="0"/>
      <w:marRight w:val="0"/>
      <w:marTop w:val="0"/>
      <w:marBottom w:val="0"/>
      <w:divBdr>
        <w:top w:val="none" w:sz="0" w:space="0" w:color="auto"/>
        <w:left w:val="none" w:sz="0" w:space="0" w:color="auto"/>
        <w:bottom w:val="none" w:sz="0" w:space="0" w:color="auto"/>
        <w:right w:val="none" w:sz="0" w:space="0" w:color="auto"/>
      </w:divBdr>
    </w:div>
    <w:div w:id="680164943">
      <w:bodyDiv w:val="1"/>
      <w:marLeft w:val="0"/>
      <w:marRight w:val="0"/>
      <w:marTop w:val="0"/>
      <w:marBottom w:val="0"/>
      <w:divBdr>
        <w:top w:val="none" w:sz="0" w:space="0" w:color="auto"/>
        <w:left w:val="none" w:sz="0" w:space="0" w:color="auto"/>
        <w:bottom w:val="none" w:sz="0" w:space="0" w:color="auto"/>
        <w:right w:val="none" w:sz="0" w:space="0" w:color="auto"/>
      </w:divBdr>
      <w:divsChild>
        <w:div w:id="753740500">
          <w:marLeft w:val="0"/>
          <w:marRight w:val="0"/>
          <w:marTop w:val="0"/>
          <w:marBottom w:val="0"/>
          <w:divBdr>
            <w:top w:val="none" w:sz="0" w:space="0" w:color="auto"/>
            <w:left w:val="none" w:sz="0" w:space="0" w:color="auto"/>
            <w:bottom w:val="none" w:sz="0" w:space="0" w:color="auto"/>
            <w:right w:val="none" w:sz="0" w:space="0" w:color="auto"/>
          </w:divBdr>
          <w:divsChild>
            <w:div w:id="1641837724">
              <w:marLeft w:val="0"/>
              <w:marRight w:val="0"/>
              <w:marTop w:val="0"/>
              <w:marBottom w:val="0"/>
              <w:divBdr>
                <w:top w:val="none" w:sz="0" w:space="0" w:color="auto"/>
                <w:left w:val="none" w:sz="0" w:space="0" w:color="auto"/>
                <w:bottom w:val="none" w:sz="0" w:space="0" w:color="auto"/>
                <w:right w:val="none" w:sz="0" w:space="0" w:color="auto"/>
              </w:divBdr>
              <w:divsChild>
                <w:div w:id="82655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3559589">
      <w:bodyDiv w:val="1"/>
      <w:marLeft w:val="0"/>
      <w:marRight w:val="0"/>
      <w:marTop w:val="0"/>
      <w:marBottom w:val="0"/>
      <w:divBdr>
        <w:top w:val="none" w:sz="0" w:space="0" w:color="auto"/>
        <w:left w:val="none" w:sz="0" w:space="0" w:color="auto"/>
        <w:bottom w:val="none" w:sz="0" w:space="0" w:color="auto"/>
        <w:right w:val="none" w:sz="0" w:space="0" w:color="auto"/>
      </w:divBdr>
    </w:div>
    <w:div w:id="684358240">
      <w:bodyDiv w:val="1"/>
      <w:marLeft w:val="0"/>
      <w:marRight w:val="0"/>
      <w:marTop w:val="0"/>
      <w:marBottom w:val="0"/>
      <w:divBdr>
        <w:top w:val="none" w:sz="0" w:space="0" w:color="auto"/>
        <w:left w:val="none" w:sz="0" w:space="0" w:color="auto"/>
        <w:bottom w:val="none" w:sz="0" w:space="0" w:color="auto"/>
        <w:right w:val="none" w:sz="0" w:space="0" w:color="auto"/>
      </w:divBdr>
    </w:div>
    <w:div w:id="686323787">
      <w:bodyDiv w:val="1"/>
      <w:marLeft w:val="0"/>
      <w:marRight w:val="0"/>
      <w:marTop w:val="0"/>
      <w:marBottom w:val="0"/>
      <w:divBdr>
        <w:top w:val="none" w:sz="0" w:space="0" w:color="auto"/>
        <w:left w:val="none" w:sz="0" w:space="0" w:color="auto"/>
        <w:bottom w:val="none" w:sz="0" w:space="0" w:color="auto"/>
        <w:right w:val="none" w:sz="0" w:space="0" w:color="auto"/>
      </w:divBdr>
    </w:div>
    <w:div w:id="687175774">
      <w:bodyDiv w:val="1"/>
      <w:marLeft w:val="0"/>
      <w:marRight w:val="0"/>
      <w:marTop w:val="0"/>
      <w:marBottom w:val="0"/>
      <w:divBdr>
        <w:top w:val="none" w:sz="0" w:space="0" w:color="auto"/>
        <w:left w:val="none" w:sz="0" w:space="0" w:color="auto"/>
        <w:bottom w:val="none" w:sz="0" w:space="0" w:color="auto"/>
        <w:right w:val="none" w:sz="0" w:space="0" w:color="auto"/>
      </w:divBdr>
    </w:div>
    <w:div w:id="691760361">
      <w:bodyDiv w:val="1"/>
      <w:marLeft w:val="0"/>
      <w:marRight w:val="0"/>
      <w:marTop w:val="0"/>
      <w:marBottom w:val="0"/>
      <w:divBdr>
        <w:top w:val="none" w:sz="0" w:space="0" w:color="auto"/>
        <w:left w:val="none" w:sz="0" w:space="0" w:color="auto"/>
        <w:bottom w:val="none" w:sz="0" w:space="0" w:color="auto"/>
        <w:right w:val="none" w:sz="0" w:space="0" w:color="auto"/>
      </w:divBdr>
    </w:div>
    <w:div w:id="692846976">
      <w:bodyDiv w:val="1"/>
      <w:marLeft w:val="0"/>
      <w:marRight w:val="0"/>
      <w:marTop w:val="0"/>
      <w:marBottom w:val="0"/>
      <w:divBdr>
        <w:top w:val="none" w:sz="0" w:space="0" w:color="auto"/>
        <w:left w:val="none" w:sz="0" w:space="0" w:color="auto"/>
        <w:bottom w:val="none" w:sz="0" w:space="0" w:color="auto"/>
        <w:right w:val="none" w:sz="0" w:space="0" w:color="auto"/>
      </w:divBdr>
    </w:div>
    <w:div w:id="697435411">
      <w:bodyDiv w:val="1"/>
      <w:marLeft w:val="0"/>
      <w:marRight w:val="0"/>
      <w:marTop w:val="0"/>
      <w:marBottom w:val="0"/>
      <w:divBdr>
        <w:top w:val="none" w:sz="0" w:space="0" w:color="auto"/>
        <w:left w:val="none" w:sz="0" w:space="0" w:color="auto"/>
        <w:bottom w:val="none" w:sz="0" w:space="0" w:color="auto"/>
        <w:right w:val="none" w:sz="0" w:space="0" w:color="auto"/>
      </w:divBdr>
      <w:divsChild>
        <w:div w:id="832449790">
          <w:marLeft w:val="0"/>
          <w:marRight w:val="0"/>
          <w:marTop w:val="0"/>
          <w:marBottom w:val="0"/>
          <w:divBdr>
            <w:top w:val="none" w:sz="0" w:space="0" w:color="auto"/>
            <w:left w:val="none" w:sz="0" w:space="0" w:color="auto"/>
            <w:bottom w:val="none" w:sz="0" w:space="0" w:color="auto"/>
            <w:right w:val="none" w:sz="0" w:space="0" w:color="auto"/>
          </w:divBdr>
          <w:divsChild>
            <w:div w:id="414935415">
              <w:marLeft w:val="0"/>
              <w:marRight w:val="0"/>
              <w:marTop w:val="0"/>
              <w:marBottom w:val="0"/>
              <w:divBdr>
                <w:top w:val="none" w:sz="0" w:space="0" w:color="auto"/>
                <w:left w:val="none" w:sz="0" w:space="0" w:color="auto"/>
                <w:bottom w:val="none" w:sz="0" w:space="0" w:color="auto"/>
                <w:right w:val="none" w:sz="0" w:space="0" w:color="auto"/>
              </w:divBdr>
              <w:divsChild>
                <w:div w:id="24461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7140922">
      <w:bodyDiv w:val="1"/>
      <w:marLeft w:val="0"/>
      <w:marRight w:val="0"/>
      <w:marTop w:val="0"/>
      <w:marBottom w:val="0"/>
      <w:divBdr>
        <w:top w:val="none" w:sz="0" w:space="0" w:color="auto"/>
        <w:left w:val="none" w:sz="0" w:space="0" w:color="auto"/>
        <w:bottom w:val="none" w:sz="0" w:space="0" w:color="auto"/>
        <w:right w:val="none" w:sz="0" w:space="0" w:color="auto"/>
      </w:divBdr>
    </w:div>
    <w:div w:id="716275252">
      <w:bodyDiv w:val="1"/>
      <w:marLeft w:val="0"/>
      <w:marRight w:val="0"/>
      <w:marTop w:val="0"/>
      <w:marBottom w:val="0"/>
      <w:divBdr>
        <w:top w:val="none" w:sz="0" w:space="0" w:color="auto"/>
        <w:left w:val="none" w:sz="0" w:space="0" w:color="auto"/>
        <w:bottom w:val="none" w:sz="0" w:space="0" w:color="auto"/>
        <w:right w:val="none" w:sz="0" w:space="0" w:color="auto"/>
      </w:divBdr>
    </w:div>
    <w:div w:id="721904297">
      <w:bodyDiv w:val="1"/>
      <w:marLeft w:val="0"/>
      <w:marRight w:val="0"/>
      <w:marTop w:val="0"/>
      <w:marBottom w:val="0"/>
      <w:divBdr>
        <w:top w:val="none" w:sz="0" w:space="0" w:color="auto"/>
        <w:left w:val="none" w:sz="0" w:space="0" w:color="auto"/>
        <w:bottom w:val="none" w:sz="0" w:space="0" w:color="auto"/>
        <w:right w:val="none" w:sz="0" w:space="0" w:color="auto"/>
      </w:divBdr>
      <w:divsChild>
        <w:div w:id="2094545918">
          <w:marLeft w:val="0"/>
          <w:marRight w:val="0"/>
          <w:marTop w:val="0"/>
          <w:marBottom w:val="0"/>
          <w:divBdr>
            <w:top w:val="none" w:sz="0" w:space="0" w:color="auto"/>
            <w:left w:val="none" w:sz="0" w:space="0" w:color="auto"/>
            <w:bottom w:val="none" w:sz="0" w:space="0" w:color="auto"/>
            <w:right w:val="none" w:sz="0" w:space="0" w:color="auto"/>
          </w:divBdr>
          <w:divsChild>
            <w:div w:id="1235554458">
              <w:marLeft w:val="0"/>
              <w:marRight w:val="0"/>
              <w:marTop w:val="0"/>
              <w:marBottom w:val="0"/>
              <w:divBdr>
                <w:top w:val="none" w:sz="0" w:space="0" w:color="auto"/>
                <w:left w:val="none" w:sz="0" w:space="0" w:color="auto"/>
                <w:bottom w:val="none" w:sz="0" w:space="0" w:color="auto"/>
                <w:right w:val="none" w:sz="0" w:space="0" w:color="auto"/>
              </w:divBdr>
              <w:divsChild>
                <w:div w:id="2079549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4373508">
      <w:bodyDiv w:val="1"/>
      <w:marLeft w:val="0"/>
      <w:marRight w:val="0"/>
      <w:marTop w:val="0"/>
      <w:marBottom w:val="0"/>
      <w:divBdr>
        <w:top w:val="none" w:sz="0" w:space="0" w:color="auto"/>
        <w:left w:val="none" w:sz="0" w:space="0" w:color="auto"/>
        <w:bottom w:val="none" w:sz="0" w:space="0" w:color="auto"/>
        <w:right w:val="none" w:sz="0" w:space="0" w:color="auto"/>
      </w:divBdr>
    </w:div>
    <w:div w:id="731319537">
      <w:bodyDiv w:val="1"/>
      <w:marLeft w:val="0"/>
      <w:marRight w:val="0"/>
      <w:marTop w:val="0"/>
      <w:marBottom w:val="0"/>
      <w:divBdr>
        <w:top w:val="none" w:sz="0" w:space="0" w:color="auto"/>
        <w:left w:val="none" w:sz="0" w:space="0" w:color="auto"/>
        <w:bottom w:val="none" w:sz="0" w:space="0" w:color="auto"/>
        <w:right w:val="none" w:sz="0" w:space="0" w:color="auto"/>
      </w:divBdr>
    </w:div>
    <w:div w:id="738476799">
      <w:bodyDiv w:val="1"/>
      <w:marLeft w:val="0"/>
      <w:marRight w:val="0"/>
      <w:marTop w:val="0"/>
      <w:marBottom w:val="0"/>
      <w:divBdr>
        <w:top w:val="none" w:sz="0" w:space="0" w:color="auto"/>
        <w:left w:val="none" w:sz="0" w:space="0" w:color="auto"/>
        <w:bottom w:val="none" w:sz="0" w:space="0" w:color="auto"/>
        <w:right w:val="none" w:sz="0" w:space="0" w:color="auto"/>
      </w:divBdr>
    </w:div>
    <w:div w:id="742290375">
      <w:bodyDiv w:val="1"/>
      <w:marLeft w:val="0"/>
      <w:marRight w:val="0"/>
      <w:marTop w:val="0"/>
      <w:marBottom w:val="0"/>
      <w:divBdr>
        <w:top w:val="none" w:sz="0" w:space="0" w:color="auto"/>
        <w:left w:val="none" w:sz="0" w:space="0" w:color="auto"/>
        <w:bottom w:val="none" w:sz="0" w:space="0" w:color="auto"/>
        <w:right w:val="none" w:sz="0" w:space="0" w:color="auto"/>
      </w:divBdr>
      <w:divsChild>
        <w:div w:id="711730270">
          <w:marLeft w:val="0"/>
          <w:marRight w:val="0"/>
          <w:marTop w:val="0"/>
          <w:marBottom w:val="0"/>
          <w:divBdr>
            <w:top w:val="none" w:sz="0" w:space="0" w:color="auto"/>
            <w:left w:val="none" w:sz="0" w:space="0" w:color="auto"/>
            <w:bottom w:val="none" w:sz="0" w:space="0" w:color="auto"/>
            <w:right w:val="none" w:sz="0" w:space="0" w:color="auto"/>
          </w:divBdr>
          <w:divsChild>
            <w:div w:id="1140683071">
              <w:marLeft w:val="0"/>
              <w:marRight w:val="0"/>
              <w:marTop w:val="0"/>
              <w:marBottom w:val="0"/>
              <w:divBdr>
                <w:top w:val="none" w:sz="0" w:space="0" w:color="auto"/>
                <w:left w:val="none" w:sz="0" w:space="0" w:color="auto"/>
                <w:bottom w:val="none" w:sz="0" w:space="0" w:color="auto"/>
                <w:right w:val="none" w:sz="0" w:space="0" w:color="auto"/>
              </w:divBdr>
              <w:divsChild>
                <w:div w:id="839348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9234679">
      <w:bodyDiv w:val="1"/>
      <w:marLeft w:val="0"/>
      <w:marRight w:val="0"/>
      <w:marTop w:val="0"/>
      <w:marBottom w:val="0"/>
      <w:divBdr>
        <w:top w:val="none" w:sz="0" w:space="0" w:color="auto"/>
        <w:left w:val="none" w:sz="0" w:space="0" w:color="auto"/>
        <w:bottom w:val="none" w:sz="0" w:space="0" w:color="auto"/>
        <w:right w:val="none" w:sz="0" w:space="0" w:color="auto"/>
      </w:divBdr>
    </w:div>
    <w:div w:id="752824844">
      <w:bodyDiv w:val="1"/>
      <w:marLeft w:val="0"/>
      <w:marRight w:val="0"/>
      <w:marTop w:val="0"/>
      <w:marBottom w:val="0"/>
      <w:divBdr>
        <w:top w:val="none" w:sz="0" w:space="0" w:color="auto"/>
        <w:left w:val="none" w:sz="0" w:space="0" w:color="auto"/>
        <w:bottom w:val="none" w:sz="0" w:space="0" w:color="auto"/>
        <w:right w:val="none" w:sz="0" w:space="0" w:color="auto"/>
      </w:divBdr>
    </w:div>
    <w:div w:id="755857179">
      <w:bodyDiv w:val="1"/>
      <w:marLeft w:val="0"/>
      <w:marRight w:val="0"/>
      <w:marTop w:val="0"/>
      <w:marBottom w:val="0"/>
      <w:divBdr>
        <w:top w:val="none" w:sz="0" w:space="0" w:color="auto"/>
        <w:left w:val="none" w:sz="0" w:space="0" w:color="auto"/>
        <w:bottom w:val="none" w:sz="0" w:space="0" w:color="auto"/>
        <w:right w:val="none" w:sz="0" w:space="0" w:color="auto"/>
      </w:divBdr>
      <w:divsChild>
        <w:div w:id="387150670">
          <w:marLeft w:val="0"/>
          <w:marRight w:val="0"/>
          <w:marTop w:val="0"/>
          <w:marBottom w:val="0"/>
          <w:divBdr>
            <w:top w:val="none" w:sz="0" w:space="0" w:color="auto"/>
            <w:left w:val="none" w:sz="0" w:space="0" w:color="auto"/>
            <w:bottom w:val="none" w:sz="0" w:space="0" w:color="auto"/>
            <w:right w:val="none" w:sz="0" w:space="0" w:color="auto"/>
          </w:divBdr>
          <w:divsChild>
            <w:div w:id="1535535789">
              <w:marLeft w:val="0"/>
              <w:marRight w:val="0"/>
              <w:marTop w:val="0"/>
              <w:marBottom w:val="0"/>
              <w:divBdr>
                <w:top w:val="none" w:sz="0" w:space="0" w:color="auto"/>
                <w:left w:val="none" w:sz="0" w:space="0" w:color="auto"/>
                <w:bottom w:val="none" w:sz="0" w:space="0" w:color="auto"/>
                <w:right w:val="none" w:sz="0" w:space="0" w:color="auto"/>
              </w:divBdr>
              <w:divsChild>
                <w:div w:id="261956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6002917">
      <w:bodyDiv w:val="1"/>
      <w:marLeft w:val="0"/>
      <w:marRight w:val="0"/>
      <w:marTop w:val="0"/>
      <w:marBottom w:val="0"/>
      <w:divBdr>
        <w:top w:val="none" w:sz="0" w:space="0" w:color="auto"/>
        <w:left w:val="none" w:sz="0" w:space="0" w:color="auto"/>
        <w:bottom w:val="none" w:sz="0" w:space="0" w:color="auto"/>
        <w:right w:val="none" w:sz="0" w:space="0" w:color="auto"/>
      </w:divBdr>
      <w:divsChild>
        <w:div w:id="1373654616">
          <w:marLeft w:val="0"/>
          <w:marRight w:val="0"/>
          <w:marTop w:val="0"/>
          <w:marBottom w:val="0"/>
          <w:divBdr>
            <w:top w:val="none" w:sz="0" w:space="0" w:color="auto"/>
            <w:left w:val="none" w:sz="0" w:space="0" w:color="auto"/>
            <w:bottom w:val="none" w:sz="0" w:space="0" w:color="auto"/>
            <w:right w:val="none" w:sz="0" w:space="0" w:color="auto"/>
          </w:divBdr>
        </w:div>
      </w:divsChild>
    </w:div>
    <w:div w:id="767889222">
      <w:bodyDiv w:val="1"/>
      <w:marLeft w:val="0"/>
      <w:marRight w:val="0"/>
      <w:marTop w:val="0"/>
      <w:marBottom w:val="0"/>
      <w:divBdr>
        <w:top w:val="none" w:sz="0" w:space="0" w:color="auto"/>
        <w:left w:val="none" w:sz="0" w:space="0" w:color="auto"/>
        <w:bottom w:val="none" w:sz="0" w:space="0" w:color="auto"/>
        <w:right w:val="none" w:sz="0" w:space="0" w:color="auto"/>
      </w:divBdr>
    </w:div>
    <w:div w:id="776100341">
      <w:bodyDiv w:val="1"/>
      <w:marLeft w:val="0"/>
      <w:marRight w:val="0"/>
      <w:marTop w:val="0"/>
      <w:marBottom w:val="0"/>
      <w:divBdr>
        <w:top w:val="none" w:sz="0" w:space="0" w:color="auto"/>
        <w:left w:val="none" w:sz="0" w:space="0" w:color="auto"/>
        <w:bottom w:val="none" w:sz="0" w:space="0" w:color="auto"/>
        <w:right w:val="none" w:sz="0" w:space="0" w:color="auto"/>
      </w:divBdr>
    </w:div>
    <w:div w:id="787234945">
      <w:bodyDiv w:val="1"/>
      <w:marLeft w:val="0"/>
      <w:marRight w:val="0"/>
      <w:marTop w:val="0"/>
      <w:marBottom w:val="0"/>
      <w:divBdr>
        <w:top w:val="none" w:sz="0" w:space="0" w:color="auto"/>
        <w:left w:val="none" w:sz="0" w:space="0" w:color="auto"/>
        <w:bottom w:val="none" w:sz="0" w:space="0" w:color="auto"/>
        <w:right w:val="none" w:sz="0" w:space="0" w:color="auto"/>
      </w:divBdr>
    </w:div>
    <w:div w:id="792484458">
      <w:bodyDiv w:val="1"/>
      <w:marLeft w:val="0"/>
      <w:marRight w:val="0"/>
      <w:marTop w:val="0"/>
      <w:marBottom w:val="0"/>
      <w:divBdr>
        <w:top w:val="none" w:sz="0" w:space="0" w:color="auto"/>
        <w:left w:val="none" w:sz="0" w:space="0" w:color="auto"/>
        <w:bottom w:val="none" w:sz="0" w:space="0" w:color="auto"/>
        <w:right w:val="none" w:sz="0" w:space="0" w:color="auto"/>
      </w:divBdr>
    </w:div>
    <w:div w:id="800803176">
      <w:bodyDiv w:val="1"/>
      <w:marLeft w:val="0"/>
      <w:marRight w:val="0"/>
      <w:marTop w:val="0"/>
      <w:marBottom w:val="0"/>
      <w:divBdr>
        <w:top w:val="none" w:sz="0" w:space="0" w:color="auto"/>
        <w:left w:val="none" w:sz="0" w:space="0" w:color="auto"/>
        <w:bottom w:val="none" w:sz="0" w:space="0" w:color="auto"/>
        <w:right w:val="none" w:sz="0" w:space="0" w:color="auto"/>
      </w:divBdr>
      <w:divsChild>
        <w:div w:id="221064673">
          <w:marLeft w:val="0"/>
          <w:marRight w:val="0"/>
          <w:marTop w:val="0"/>
          <w:marBottom w:val="0"/>
          <w:divBdr>
            <w:top w:val="none" w:sz="0" w:space="0" w:color="auto"/>
            <w:left w:val="none" w:sz="0" w:space="0" w:color="auto"/>
            <w:bottom w:val="none" w:sz="0" w:space="0" w:color="auto"/>
            <w:right w:val="none" w:sz="0" w:space="0" w:color="auto"/>
          </w:divBdr>
          <w:divsChild>
            <w:div w:id="1365013906">
              <w:marLeft w:val="0"/>
              <w:marRight w:val="0"/>
              <w:marTop w:val="0"/>
              <w:marBottom w:val="0"/>
              <w:divBdr>
                <w:top w:val="none" w:sz="0" w:space="0" w:color="auto"/>
                <w:left w:val="none" w:sz="0" w:space="0" w:color="auto"/>
                <w:bottom w:val="none" w:sz="0" w:space="0" w:color="auto"/>
                <w:right w:val="none" w:sz="0" w:space="0" w:color="auto"/>
              </w:divBdr>
              <w:divsChild>
                <w:div w:id="876238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189836">
      <w:bodyDiv w:val="1"/>
      <w:marLeft w:val="0"/>
      <w:marRight w:val="0"/>
      <w:marTop w:val="0"/>
      <w:marBottom w:val="0"/>
      <w:divBdr>
        <w:top w:val="none" w:sz="0" w:space="0" w:color="auto"/>
        <w:left w:val="none" w:sz="0" w:space="0" w:color="auto"/>
        <w:bottom w:val="none" w:sz="0" w:space="0" w:color="auto"/>
        <w:right w:val="none" w:sz="0" w:space="0" w:color="auto"/>
      </w:divBdr>
    </w:div>
    <w:div w:id="803233018">
      <w:bodyDiv w:val="1"/>
      <w:marLeft w:val="0"/>
      <w:marRight w:val="0"/>
      <w:marTop w:val="0"/>
      <w:marBottom w:val="0"/>
      <w:divBdr>
        <w:top w:val="none" w:sz="0" w:space="0" w:color="auto"/>
        <w:left w:val="none" w:sz="0" w:space="0" w:color="auto"/>
        <w:bottom w:val="none" w:sz="0" w:space="0" w:color="auto"/>
        <w:right w:val="none" w:sz="0" w:space="0" w:color="auto"/>
      </w:divBdr>
    </w:div>
    <w:div w:id="819153839">
      <w:bodyDiv w:val="1"/>
      <w:marLeft w:val="0"/>
      <w:marRight w:val="0"/>
      <w:marTop w:val="0"/>
      <w:marBottom w:val="0"/>
      <w:divBdr>
        <w:top w:val="none" w:sz="0" w:space="0" w:color="auto"/>
        <w:left w:val="none" w:sz="0" w:space="0" w:color="auto"/>
        <w:bottom w:val="none" w:sz="0" w:space="0" w:color="auto"/>
        <w:right w:val="none" w:sz="0" w:space="0" w:color="auto"/>
      </w:divBdr>
      <w:divsChild>
        <w:div w:id="1352222342">
          <w:marLeft w:val="0"/>
          <w:marRight w:val="0"/>
          <w:marTop w:val="0"/>
          <w:marBottom w:val="0"/>
          <w:divBdr>
            <w:top w:val="none" w:sz="0" w:space="0" w:color="auto"/>
            <w:left w:val="none" w:sz="0" w:space="0" w:color="auto"/>
            <w:bottom w:val="none" w:sz="0" w:space="0" w:color="auto"/>
            <w:right w:val="none" w:sz="0" w:space="0" w:color="auto"/>
          </w:divBdr>
          <w:divsChild>
            <w:div w:id="2115128904">
              <w:marLeft w:val="0"/>
              <w:marRight w:val="0"/>
              <w:marTop w:val="0"/>
              <w:marBottom w:val="0"/>
              <w:divBdr>
                <w:top w:val="none" w:sz="0" w:space="0" w:color="auto"/>
                <w:left w:val="none" w:sz="0" w:space="0" w:color="auto"/>
                <w:bottom w:val="none" w:sz="0" w:space="0" w:color="auto"/>
                <w:right w:val="none" w:sz="0" w:space="0" w:color="auto"/>
              </w:divBdr>
              <w:divsChild>
                <w:div w:id="199032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351735">
      <w:bodyDiv w:val="1"/>
      <w:marLeft w:val="0"/>
      <w:marRight w:val="0"/>
      <w:marTop w:val="0"/>
      <w:marBottom w:val="0"/>
      <w:divBdr>
        <w:top w:val="none" w:sz="0" w:space="0" w:color="auto"/>
        <w:left w:val="none" w:sz="0" w:space="0" w:color="auto"/>
        <w:bottom w:val="none" w:sz="0" w:space="0" w:color="auto"/>
        <w:right w:val="none" w:sz="0" w:space="0" w:color="auto"/>
      </w:divBdr>
    </w:div>
    <w:div w:id="830290487">
      <w:bodyDiv w:val="1"/>
      <w:marLeft w:val="0"/>
      <w:marRight w:val="0"/>
      <w:marTop w:val="0"/>
      <w:marBottom w:val="0"/>
      <w:divBdr>
        <w:top w:val="none" w:sz="0" w:space="0" w:color="auto"/>
        <w:left w:val="none" w:sz="0" w:space="0" w:color="auto"/>
        <w:bottom w:val="none" w:sz="0" w:space="0" w:color="auto"/>
        <w:right w:val="none" w:sz="0" w:space="0" w:color="auto"/>
      </w:divBdr>
    </w:div>
    <w:div w:id="836531207">
      <w:bodyDiv w:val="1"/>
      <w:marLeft w:val="0"/>
      <w:marRight w:val="0"/>
      <w:marTop w:val="0"/>
      <w:marBottom w:val="0"/>
      <w:divBdr>
        <w:top w:val="none" w:sz="0" w:space="0" w:color="auto"/>
        <w:left w:val="none" w:sz="0" w:space="0" w:color="auto"/>
        <w:bottom w:val="none" w:sz="0" w:space="0" w:color="auto"/>
        <w:right w:val="none" w:sz="0" w:space="0" w:color="auto"/>
      </w:divBdr>
    </w:div>
    <w:div w:id="836579538">
      <w:bodyDiv w:val="1"/>
      <w:marLeft w:val="0"/>
      <w:marRight w:val="0"/>
      <w:marTop w:val="0"/>
      <w:marBottom w:val="0"/>
      <w:divBdr>
        <w:top w:val="none" w:sz="0" w:space="0" w:color="auto"/>
        <w:left w:val="none" w:sz="0" w:space="0" w:color="auto"/>
        <w:bottom w:val="none" w:sz="0" w:space="0" w:color="auto"/>
        <w:right w:val="none" w:sz="0" w:space="0" w:color="auto"/>
      </w:divBdr>
      <w:divsChild>
        <w:div w:id="288514236">
          <w:marLeft w:val="0"/>
          <w:marRight w:val="0"/>
          <w:marTop w:val="0"/>
          <w:marBottom w:val="0"/>
          <w:divBdr>
            <w:top w:val="none" w:sz="0" w:space="0" w:color="auto"/>
            <w:left w:val="none" w:sz="0" w:space="0" w:color="auto"/>
            <w:bottom w:val="none" w:sz="0" w:space="0" w:color="auto"/>
            <w:right w:val="none" w:sz="0" w:space="0" w:color="auto"/>
          </w:divBdr>
          <w:divsChild>
            <w:div w:id="175656622">
              <w:marLeft w:val="0"/>
              <w:marRight w:val="0"/>
              <w:marTop w:val="0"/>
              <w:marBottom w:val="0"/>
              <w:divBdr>
                <w:top w:val="none" w:sz="0" w:space="0" w:color="auto"/>
                <w:left w:val="none" w:sz="0" w:space="0" w:color="auto"/>
                <w:bottom w:val="none" w:sz="0" w:space="0" w:color="auto"/>
                <w:right w:val="none" w:sz="0" w:space="0" w:color="auto"/>
              </w:divBdr>
              <w:divsChild>
                <w:div w:id="1878228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6091441">
      <w:bodyDiv w:val="1"/>
      <w:marLeft w:val="0"/>
      <w:marRight w:val="0"/>
      <w:marTop w:val="0"/>
      <w:marBottom w:val="0"/>
      <w:divBdr>
        <w:top w:val="none" w:sz="0" w:space="0" w:color="auto"/>
        <w:left w:val="none" w:sz="0" w:space="0" w:color="auto"/>
        <w:bottom w:val="none" w:sz="0" w:space="0" w:color="auto"/>
        <w:right w:val="none" w:sz="0" w:space="0" w:color="auto"/>
      </w:divBdr>
    </w:div>
    <w:div w:id="849295221">
      <w:bodyDiv w:val="1"/>
      <w:marLeft w:val="0"/>
      <w:marRight w:val="0"/>
      <w:marTop w:val="0"/>
      <w:marBottom w:val="0"/>
      <w:divBdr>
        <w:top w:val="none" w:sz="0" w:space="0" w:color="auto"/>
        <w:left w:val="none" w:sz="0" w:space="0" w:color="auto"/>
        <w:bottom w:val="none" w:sz="0" w:space="0" w:color="auto"/>
        <w:right w:val="none" w:sz="0" w:space="0" w:color="auto"/>
      </w:divBdr>
    </w:div>
    <w:div w:id="859046768">
      <w:bodyDiv w:val="1"/>
      <w:marLeft w:val="0"/>
      <w:marRight w:val="0"/>
      <w:marTop w:val="0"/>
      <w:marBottom w:val="0"/>
      <w:divBdr>
        <w:top w:val="none" w:sz="0" w:space="0" w:color="auto"/>
        <w:left w:val="none" w:sz="0" w:space="0" w:color="auto"/>
        <w:bottom w:val="none" w:sz="0" w:space="0" w:color="auto"/>
        <w:right w:val="none" w:sz="0" w:space="0" w:color="auto"/>
      </w:divBdr>
      <w:divsChild>
        <w:div w:id="1724018093">
          <w:marLeft w:val="0"/>
          <w:marRight w:val="0"/>
          <w:marTop w:val="0"/>
          <w:marBottom w:val="0"/>
          <w:divBdr>
            <w:top w:val="none" w:sz="0" w:space="0" w:color="auto"/>
            <w:left w:val="none" w:sz="0" w:space="0" w:color="auto"/>
            <w:bottom w:val="none" w:sz="0" w:space="0" w:color="auto"/>
            <w:right w:val="none" w:sz="0" w:space="0" w:color="auto"/>
          </w:divBdr>
          <w:divsChild>
            <w:div w:id="1176573202">
              <w:marLeft w:val="0"/>
              <w:marRight w:val="0"/>
              <w:marTop w:val="0"/>
              <w:marBottom w:val="0"/>
              <w:divBdr>
                <w:top w:val="none" w:sz="0" w:space="0" w:color="auto"/>
                <w:left w:val="none" w:sz="0" w:space="0" w:color="auto"/>
                <w:bottom w:val="none" w:sz="0" w:space="0" w:color="auto"/>
                <w:right w:val="none" w:sz="0" w:space="0" w:color="auto"/>
              </w:divBdr>
              <w:divsChild>
                <w:div w:id="809328358">
                  <w:marLeft w:val="0"/>
                  <w:marRight w:val="0"/>
                  <w:marTop w:val="0"/>
                  <w:marBottom w:val="0"/>
                  <w:divBdr>
                    <w:top w:val="none" w:sz="0" w:space="0" w:color="auto"/>
                    <w:left w:val="none" w:sz="0" w:space="0" w:color="auto"/>
                    <w:bottom w:val="none" w:sz="0" w:space="0" w:color="auto"/>
                    <w:right w:val="none" w:sz="0" w:space="0" w:color="auto"/>
                  </w:divBdr>
                  <w:divsChild>
                    <w:div w:id="1047683273">
                      <w:marLeft w:val="0"/>
                      <w:marRight w:val="0"/>
                      <w:marTop w:val="0"/>
                      <w:marBottom w:val="0"/>
                      <w:divBdr>
                        <w:top w:val="none" w:sz="0" w:space="0" w:color="auto"/>
                        <w:left w:val="none" w:sz="0" w:space="0" w:color="auto"/>
                        <w:bottom w:val="none" w:sz="0" w:space="0" w:color="auto"/>
                        <w:right w:val="none" w:sz="0" w:space="0" w:color="auto"/>
                      </w:divBdr>
                    </w:div>
                    <w:div w:id="764686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4095197">
      <w:bodyDiv w:val="1"/>
      <w:marLeft w:val="0"/>
      <w:marRight w:val="0"/>
      <w:marTop w:val="0"/>
      <w:marBottom w:val="0"/>
      <w:divBdr>
        <w:top w:val="none" w:sz="0" w:space="0" w:color="auto"/>
        <w:left w:val="none" w:sz="0" w:space="0" w:color="auto"/>
        <w:bottom w:val="none" w:sz="0" w:space="0" w:color="auto"/>
        <w:right w:val="none" w:sz="0" w:space="0" w:color="auto"/>
      </w:divBdr>
    </w:div>
    <w:div w:id="867571799">
      <w:bodyDiv w:val="1"/>
      <w:marLeft w:val="0"/>
      <w:marRight w:val="0"/>
      <w:marTop w:val="0"/>
      <w:marBottom w:val="0"/>
      <w:divBdr>
        <w:top w:val="none" w:sz="0" w:space="0" w:color="auto"/>
        <w:left w:val="none" w:sz="0" w:space="0" w:color="auto"/>
        <w:bottom w:val="none" w:sz="0" w:space="0" w:color="auto"/>
        <w:right w:val="none" w:sz="0" w:space="0" w:color="auto"/>
      </w:divBdr>
      <w:divsChild>
        <w:div w:id="1383286837">
          <w:marLeft w:val="0"/>
          <w:marRight w:val="0"/>
          <w:marTop w:val="0"/>
          <w:marBottom w:val="0"/>
          <w:divBdr>
            <w:top w:val="none" w:sz="0" w:space="0" w:color="auto"/>
            <w:left w:val="none" w:sz="0" w:space="0" w:color="auto"/>
            <w:bottom w:val="none" w:sz="0" w:space="0" w:color="auto"/>
            <w:right w:val="none" w:sz="0" w:space="0" w:color="auto"/>
          </w:divBdr>
          <w:divsChild>
            <w:div w:id="1252399244">
              <w:marLeft w:val="0"/>
              <w:marRight w:val="0"/>
              <w:marTop w:val="0"/>
              <w:marBottom w:val="0"/>
              <w:divBdr>
                <w:top w:val="none" w:sz="0" w:space="0" w:color="auto"/>
                <w:left w:val="none" w:sz="0" w:space="0" w:color="auto"/>
                <w:bottom w:val="none" w:sz="0" w:space="0" w:color="auto"/>
                <w:right w:val="none" w:sz="0" w:space="0" w:color="auto"/>
              </w:divBdr>
              <w:divsChild>
                <w:div w:id="1171213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950630">
      <w:bodyDiv w:val="1"/>
      <w:marLeft w:val="0"/>
      <w:marRight w:val="0"/>
      <w:marTop w:val="0"/>
      <w:marBottom w:val="0"/>
      <w:divBdr>
        <w:top w:val="none" w:sz="0" w:space="0" w:color="auto"/>
        <w:left w:val="none" w:sz="0" w:space="0" w:color="auto"/>
        <w:bottom w:val="none" w:sz="0" w:space="0" w:color="auto"/>
        <w:right w:val="none" w:sz="0" w:space="0" w:color="auto"/>
      </w:divBdr>
    </w:div>
    <w:div w:id="869799258">
      <w:bodyDiv w:val="1"/>
      <w:marLeft w:val="0"/>
      <w:marRight w:val="0"/>
      <w:marTop w:val="0"/>
      <w:marBottom w:val="0"/>
      <w:divBdr>
        <w:top w:val="none" w:sz="0" w:space="0" w:color="auto"/>
        <w:left w:val="none" w:sz="0" w:space="0" w:color="auto"/>
        <w:bottom w:val="none" w:sz="0" w:space="0" w:color="auto"/>
        <w:right w:val="none" w:sz="0" w:space="0" w:color="auto"/>
      </w:divBdr>
      <w:divsChild>
        <w:div w:id="1584493217">
          <w:marLeft w:val="0"/>
          <w:marRight w:val="0"/>
          <w:marTop w:val="0"/>
          <w:marBottom w:val="0"/>
          <w:divBdr>
            <w:top w:val="none" w:sz="0" w:space="0" w:color="auto"/>
            <w:left w:val="none" w:sz="0" w:space="0" w:color="auto"/>
            <w:bottom w:val="none" w:sz="0" w:space="0" w:color="auto"/>
            <w:right w:val="none" w:sz="0" w:space="0" w:color="auto"/>
          </w:divBdr>
          <w:divsChild>
            <w:div w:id="496307497">
              <w:marLeft w:val="0"/>
              <w:marRight w:val="0"/>
              <w:marTop w:val="0"/>
              <w:marBottom w:val="0"/>
              <w:divBdr>
                <w:top w:val="none" w:sz="0" w:space="0" w:color="auto"/>
                <w:left w:val="none" w:sz="0" w:space="0" w:color="auto"/>
                <w:bottom w:val="none" w:sz="0" w:space="0" w:color="auto"/>
                <w:right w:val="none" w:sz="0" w:space="0" w:color="auto"/>
              </w:divBdr>
              <w:divsChild>
                <w:div w:id="1170831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1764673">
      <w:bodyDiv w:val="1"/>
      <w:marLeft w:val="0"/>
      <w:marRight w:val="0"/>
      <w:marTop w:val="0"/>
      <w:marBottom w:val="0"/>
      <w:divBdr>
        <w:top w:val="none" w:sz="0" w:space="0" w:color="auto"/>
        <w:left w:val="none" w:sz="0" w:space="0" w:color="auto"/>
        <w:bottom w:val="none" w:sz="0" w:space="0" w:color="auto"/>
        <w:right w:val="none" w:sz="0" w:space="0" w:color="auto"/>
      </w:divBdr>
    </w:div>
    <w:div w:id="872037833">
      <w:bodyDiv w:val="1"/>
      <w:marLeft w:val="0"/>
      <w:marRight w:val="0"/>
      <w:marTop w:val="0"/>
      <w:marBottom w:val="0"/>
      <w:divBdr>
        <w:top w:val="none" w:sz="0" w:space="0" w:color="auto"/>
        <w:left w:val="none" w:sz="0" w:space="0" w:color="auto"/>
        <w:bottom w:val="none" w:sz="0" w:space="0" w:color="auto"/>
        <w:right w:val="none" w:sz="0" w:space="0" w:color="auto"/>
      </w:divBdr>
    </w:div>
    <w:div w:id="894513704">
      <w:bodyDiv w:val="1"/>
      <w:marLeft w:val="0"/>
      <w:marRight w:val="0"/>
      <w:marTop w:val="0"/>
      <w:marBottom w:val="0"/>
      <w:divBdr>
        <w:top w:val="none" w:sz="0" w:space="0" w:color="auto"/>
        <w:left w:val="none" w:sz="0" w:space="0" w:color="auto"/>
        <w:bottom w:val="none" w:sz="0" w:space="0" w:color="auto"/>
        <w:right w:val="none" w:sz="0" w:space="0" w:color="auto"/>
      </w:divBdr>
      <w:divsChild>
        <w:div w:id="120731326">
          <w:marLeft w:val="0"/>
          <w:marRight w:val="0"/>
          <w:marTop w:val="0"/>
          <w:marBottom w:val="0"/>
          <w:divBdr>
            <w:top w:val="none" w:sz="0" w:space="0" w:color="auto"/>
            <w:left w:val="none" w:sz="0" w:space="0" w:color="auto"/>
            <w:bottom w:val="none" w:sz="0" w:space="0" w:color="auto"/>
            <w:right w:val="none" w:sz="0" w:space="0" w:color="auto"/>
          </w:divBdr>
          <w:divsChild>
            <w:div w:id="984696060">
              <w:marLeft w:val="0"/>
              <w:marRight w:val="0"/>
              <w:marTop w:val="0"/>
              <w:marBottom w:val="0"/>
              <w:divBdr>
                <w:top w:val="none" w:sz="0" w:space="0" w:color="auto"/>
                <w:left w:val="none" w:sz="0" w:space="0" w:color="auto"/>
                <w:bottom w:val="none" w:sz="0" w:space="0" w:color="auto"/>
                <w:right w:val="none" w:sz="0" w:space="0" w:color="auto"/>
              </w:divBdr>
              <w:divsChild>
                <w:div w:id="943805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4584643">
      <w:bodyDiv w:val="1"/>
      <w:marLeft w:val="0"/>
      <w:marRight w:val="0"/>
      <w:marTop w:val="0"/>
      <w:marBottom w:val="0"/>
      <w:divBdr>
        <w:top w:val="none" w:sz="0" w:space="0" w:color="auto"/>
        <w:left w:val="none" w:sz="0" w:space="0" w:color="auto"/>
        <w:bottom w:val="none" w:sz="0" w:space="0" w:color="auto"/>
        <w:right w:val="none" w:sz="0" w:space="0" w:color="auto"/>
      </w:divBdr>
      <w:divsChild>
        <w:div w:id="705372083">
          <w:marLeft w:val="0"/>
          <w:marRight w:val="0"/>
          <w:marTop w:val="0"/>
          <w:marBottom w:val="0"/>
          <w:divBdr>
            <w:top w:val="none" w:sz="0" w:space="0" w:color="auto"/>
            <w:left w:val="none" w:sz="0" w:space="0" w:color="auto"/>
            <w:bottom w:val="none" w:sz="0" w:space="0" w:color="auto"/>
            <w:right w:val="none" w:sz="0" w:space="0" w:color="auto"/>
          </w:divBdr>
          <w:divsChild>
            <w:div w:id="272327321">
              <w:marLeft w:val="0"/>
              <w:marRight w:val="0"/>
              <w:marTop w:val="0"/>
              <w:marBottom w:val="0"/>
              <w:divBdr>
                <w:top w:val="none" w:sz="0" w:space="0" w:color="auto"/>
                <w:left w:val="none" w:sz="0" w:space="0" w:color="auto"/>
                <w:bottom w:val="none" w:sz="0" w:space="0" w:color="auto"/>
                <w:right w:val="none" w:sz="0" w:space="0" w:color="auto"/>
              </w:divBdr>
              <w:divsChild>
                <w:div w:id="807406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0285945">
      <w:bodyDiv w:val="1"/>
      <w:marLeft w:val="0"/>
      <w:marRight w:val="0"/>
      <w:marTop w:val="0"/>
      <w:marBottom w:val="0"/>
      <w:divBdr>
        <w:top w:val="none" w:sz="0" w:space="0" w:color="auto"/>
        <w:left w:val="none" w:sz="0" w:space="0" w:color="auto"/>
        <w:bottom w:val="none" w:sz="0" w:space="0" w:color="auto"/>
        <w:right w:val="none" w:sz="0" w:space="0" w:color="auto"/>
      </w:divBdr>
      <w:divsChild>
        <w:div w:id="1201433969">
          <w:marLeft w:val="0"/>
          <w:marRight w:val="0"/>
          <w:marTop w:val="0"/>
          <w:marBottom w:val="0"/>
          <w:divBdr>
            <w:top w:val="none" w:sz="0" w:space="0" w:color="auto"/>
            <w:left w:val="none" w:sz="0" w:space="0" w:color="auto"/>
            <w:bottom w:val="none" w:sz="0" w:space="0" w:color="auto"/>
            <w:right w:val="none" w:sz="0" w:space="0" w:color="auto"/>
          </w:divBdr>
          <w:divsChild>
            <w:div w:id="308294491">
              <w:marLeft w:val="0"/>
              <w:marRight w:val="0"/>
              <w:marTop w:val="0"/>
              <w:marBottom w:val="0"/>
              <w:divBdr>
                <w:top w:val="none" w:sz="0" w:space="0" w:color="auto"/>
                <w:left w:val="none" w:sz="0" w:space="0" w:color="auto"/>
                <w:bottom w:val="none" w:sz="0" w:space="0" w:color="auto"/>
                <w:right w:val="none" w:sz="0" w:space="0" w:color="auto"/>
              </w:divBdr>
              <w:divsChild>
                <w:div w:id="1588340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714073">
      <w:bodyDiv w:val="1"/>
      <w:marLeft w:val="0"/>
      <w:marRight w:val="0"/>
      <w:marTop w:val="0"/>
      <w:marBottom w:val="0"/>
      <w:divBdr>
        <w:top w:val="none" w:sz="0" w:space="0" w:color="auto"/>
        <w:left w:val="none" w:sz="0" w:space="0" w:color="auto"/>
        <w:bottom w:val="none" w:sz="0" w:space="0" w:color="auto"/>
        <w:right w:val="none" w:sz="0" w:space="0" w:color="auto"/>
      </w:divBdr>
    </w:div>
    <w:div w:id="910194536">
      <w:bodyDiv w:val="1"/>
      <w:marLeft w:val="0"/>
      <w:marRight w:val="0"/>
      <w:marTop w:val="0"/>
      <w:marBottom w:val="0"/>
      <w:divBdr>
        <w:top w:val="none" w:sz="0" w:space="0" w:color="auto"/>
        <w:left w:val="none" w:sz="0" w:space="0" w:color="auto"/>
        <w:bottom w:val="none" w:sz="0" w:space="0" w:color="auto"/>
        <w:right w:val="none" w:sz="0" w:space="0" w:color="auto"/>
      </w:divBdr>
      <w:divsChild>
        <w:div w:id="1505120760">
          <w:marLeft w:val="0"/>
          <w:marRight w:val="0"/>
          <w:marTop w:val="0"/>
          <w:marBottom w:val="0"/>
          <w:divBdr>
            <w:top w:val="none" w:sz="0" w:space="0" w:color="auto"/>
            <w:left w:val="none" w:sz="0" w:space="0" w:color="auto"/>
            <w:bottom w:val="none" w:sz="0" w:space="0" w:color="auto"/>
            <w:right w:val="none" w:sz="0" w:space="0" w:color="auto"/>
          </w:divBdr>
          <w:divsChild>
            <w:div w:id="1681004454">
              <w:marLeft w:val="0"/>
              <w:marRight w:val="0"/>
              <w:marTop w:val="0"/>
              <w:marBottom w:val="0"/>
              <w:divBdr>
                <w:top w:val="none" w:sz="0" w:space="0" w:color="auto"/>
                <w:left w:val="none" w:sz="0" w:space="0" w:color="auto"/>
                <w:bottom w:val="none" w:sz="0" w:space="0" w:color="auto"/>
                <w:right w:val="none" w:sz="0" w:space="0" w:color="auto"/>
              </w:divBdr>
              <w:divsChild>
                <w:div w:id="1143815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1237357">
      <w:bodyDiv w:val="1"/>
      <w:marLeft w:val="0"/>
      <w:marRight w:val="0"/>
      <w:marTop w:val="0"/>
      <w:marBottom w:val="0"/>
      <w:divBdr>
        <w:top w:val="none" w:sz="0" w:space="0" w:color="auto"/>
        <w:left w:val="none" w:sz="0" w:space="0" w:color="auto"/>
        <w:bottom w:val="none" w:sz="0" w:space="0" w:color="auto"/>
        <w:right w:val="none" w:sz="0" w:space="0" w:color="auto"/>
      </w:divBdr>
    </w:div>
    <w:div w:id="914629803">
      <w:bodyDiv w:val="1"/>
      <w:marLeft w:val="0"/>
      <w:marRight w:val="0"/>
      <w:marTop w:val="0"/>
      <w:marBottom w:val="0"/>
      <w:divBdr>
        <w:top w:val="none" w:sz="0" w:space="0" w:color="auto"/>
        <w:left w:val="none" w:sz="0" w:space="0" w:color="auto"/>
        <w:bottom w:val="none" w:sz="0" w:space="0" w:color="auto"/>
        <w:right w:val="none" w:sz="0" w:space="0" w:color="auto"/>
      </w:divBdr>
      <w:divsChild>
        <w:div w:id="1053965211">
          <w:marLeft w:val="0"/>
          <w:marRight w:val="0"/>
          <w:marTop w:val="0"/>
          <w:marBottom w:val="0"/>
          <w:divBdr>
            <w:top w:val="none" w:sz="0" w:space="0" w:color="auto"/>
            <w:left w:val="none" w:sz="0" w:space="0" w:color="auto"/>
            <w:bottom w:val="none" w:sz="0" w:space="0" w:color="auto"/>
            <w:right w:val="none" w:sz="0" w:space="0" w:color="auto"/>
          </w:divBdr>
          <w:divsChild>
            <w:div w:id="153105837">
              <w:marLeft w:val="0"/>
              <w:marRight w:val="0"/>
              <w:marTop w:val="0"/>
              <w:marBottom w:val="0"/>
              <w:divBdr>
                <w:top w:val="none" w:sz="0" w:space="0" w:color="auto"/>
                <w:left w:val="none" w:sz="0" w:space="0" w:color="auto"/>
                <w:bottom w:val="none" w:sz="0" w:space="0" w:color="auto"/>
                <w:right w:val="none" w:sz="0" w:space="0" w:color="auto"/>
              </w:divBdr>
              <w:divsChild>
                <w:div w:id="2146509372">
                  <w:marLeft w:val="0"/>
                  <w:marRight w:val="0"/>
                  <w:marTop w:val="0"/>
                  <w:marBottom w:val="0"/>
                  <w:divBdr>
                    <w:top w:val="none" w:sz="0" w:space="0" w:color="auto"/>
                    <w:left w:val="none" w:sz="0" w:space="0" w:color="auto"/>
                    <w:bottom w:val="none" w:sz="0" w:space="0" w:color="auto"/>
                    <w:right w:val="none" w:sz="0" w:space="0" w:color="auto"/>
                  </w:divBdr>
                  <w:divsChild>
                    <w:div w:id="1786775556">
                      <w:marLeft w:val="0"/>
                      <w:marRight w:val="0"/>
                      <w:marTop w:val="0"/>
                      <w:marBottom w:val="0"/>
                      <w:divBdr>
                        <w:top w:val="none" w:sz="0" w:space="0" w:color="auto"/>
                        <w:left w:val="none" w:sz="0" w:space="0" w:color="auto"/>
                        <w:bottom w:val="none" w:sz="0" w:space="0" w:color="auto"/>
                        <w:right w:val="none" w:sz="0" w:space="0" w:color="auto"/>
                      </w:divBdr>
                      <w:divsChild>
                        <w:div w:id="1101026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360953">
                  <w:marLeft w:val="0"/>
                  <w:marRight w:val="0"/>
                  <w:marTop w:val="0"/>
                  <w:marBottom w:val="0"/>
                  <w:divBdr>
                    <w:top w:val="none" w:sz="0" w:space="0" w:color="auto"/>
                    <w:left w:val="none" w:sz="0" w:space="0" w:color="auto"/>
                    <w:bottom w:val="none" w:sz="0" w:space="0" w:color="auto"/>
                    <w:right w:val="none" w:sz="0" w:space="0" w:color="auto"/>
                  </w:divBdr>
                  <w:divsChild>
                    <w:div w:id="1576084824">
                      <w:marLeft w:val="0"/>
                      <w:marRight w:val="0"/>
                      <w:marTop w:val="0"/>
                      <w:marBottom w:val="0"/>
                      <w:divBdr>
                        <w:top w:val="none" w:sz="0" w:space="0" w:color="auto"/>
                        <w:left w:val="none" w:sz="0" w:space="0" w:color="auto"/>
                        <w:bottom w:val="none" w:sz="0" w:space="0" w:color="auto"/>
                        <w:right w:val="none" w:sz="0" w:space="0" w:color="auto"/>
                      </w:divBdr>
                      <w:divsChild>
                        <w:div w:id="1709793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1328396">
      <w:bodyDiv w:val="1"/>
      <w:marLeft w:val="0"/>
      <w:marRight w:val="0"/>
      <w:marTop w:val="0"/>
      <w:marBottom w:val="0"/>
      <w:divBdr>
        <w:top w:val="none" w:sz="0" w:space="0" w:color="auto"/>
        <w:left w:val="none" w:sz="0" w:space="0" w:color="auto"/>
        <w:bottom w:val="none" w:sz="0" w:space="0" w:color="auto"/>
        <w:right w:val="none" w:sz="0" w:space="0" w:color="auto"/>
      </w:divBdr>
    </w:div>
    <w:div w:id="935164761">
      <w:bodyDiv w:val="1"/>
      <w:marLeft w:val="0"/>
      <w:marRight w:val="0"/>
      <w:marTop w:val="0"/>
      <w:marBottom w:val="0"/>
      <w:divBdr>
        <w:top w:val="none" w:sz="0" w:space="0" w:color="auto"/>
        <w:left w:val="none" w:sz="0" w:space="0" w:color="auto"/>
        <w:bottom w:val="none" w:sz="0" w:space="0" w:color="auto"/>
        <w:right w:val="none" w:sz="0" w:space="0" w:color="auto"/>
      </w:divBdr>
      <w:divsChild>
        <w:div w:id="473527959">
          <w:blockQuote w:val="1"/>
          <w:marLeft w:val="720"/>
          <w:marRight w:val="720"/>
          <w:marTop w:val="100"/>
          <w:marBottom w:val="100"/>
          <w:divBdr>
            <w:top w:val="none" w:sz="0" w:space="0" w:color="auto"/>
            <w:left w:val="single" w:sz="24" w:space="0" w:color="9FA1A4"/>
            <w:bottom w:val="none" w:sz="0" w:space="0" w:color="auto"/>
            <w:right w:val="none" w:sz="0" w:space="0" w:color="auto"/>
          </w:divBdr>
        </w:div>
      </w:divsChild>
    </w:div>
    <w:div w:id="940793628">
      <w:bodyDiv w:val="1"/>
      <w:marLeft w:val="0"/>
      <w:marRight w:val="0"/>
      <w:marTop w:val="0"/>
      <w:marBottom w:val="0"/>
      <w:divBdr>
        <w:top w:val="none" w:sz="0" w:space="0" w:color="auto"/>
        <w:left w:val="none" w:sz="0" w:space="0" w:color="auto"/>
        <w:bottom w:val="none" w:sz="0" w:space="0" w:color="auto"/>
        <w:right w:val="none" w:sz="0" w:space="0" w:color="auto"/>
      </w:divBdr>
      <w:divsChild>
        <w:div w:id="1258055275">
          <w:marLeft w:val="0"/>
          <w:marRight w:val="0"/>
          <w:marTop w:val="0"/>
          <w:marBottom w:val="0"/>
          <w:divBdr>
            <w:top w:val="none" w:sz="0" w:space="0" w:color="auto"/>
            <w:left w:val="none" w:sz="0" w:space="0" w:color="auto"/>
            <w:bottom w:val="none" w:sz="0" w:space="0" w:color="auto"/>
            <w:right w:val="none" w:sz="0" w:space="0" w:color="auto"/>
          </w:divBdr>
          <w:divsChild>
            <w:div w:id="48457290">
              <w:marLeft w:val="0"/>
              <w:marRight w:val="0"/>
              <w:marTop w:val="0"/>
              <w:marBottom w:val="0"/>
              <w:divBdr>
                <w:top w:val="none" w:sz="0" w:space="0" w:color="auto"/>
                <w:left w:val="none" w:sz="0" w:space="0" w:color="auto"/>
                <w:bottom w:val="none" w:sz="0" w:space="0" w:color="auto"/>
                <w:right w:val="none" w:sz="0" w:space="0" w:color="auto"/>
              </w:divBdr>
              <w:divsChild>
                <w:div w:id="395396291">
                  <w:marLeft w:val="0"/>
                  <w:marRight w:val="0"/>
                  <w:marTop w:val="0"/>
                  <w:marBottom w:val="0"/>
                  <w:divBdr>
                    <w:top w:val="none" w:sz="0" w:space="0" w:color="auto"/>
                    <w:left w:val="none" w:sz="0" w:space="0" w:color="auto"/>
                    <w:bottom w:val="none" w:sz="0" w:space="0" w:color="auto"/>
                    <w:right w:val="none" w:sz="0" w:space="0" w:color="auto"/>
                  </w:divBdr>
                  <w:divsChild>
                    <w:div w:id="2031371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7050117">
      <w:bodyDiv w:val="1"/>
      <w:marLeft w:val="0"/>
      <w:marRight w:val="0"/>
      <w:marTop w:val="0"/>
      <w:marBottom w:val="0"/>
      <w:divBdr>
        <w:top w:val="none" w:sz="0" w:space="0" w:color="auto"/>
        <w:left w:val="none" w:sz="0" w:space="0" w:color="auto"/>
        <w:bottom w:val="none" w:sz="0" w:space="0" w:color="auto"/>
        <w:right w:val="none" w:sz="0" w:space="0" w:color="auto"/>
      </w:divBdr>
    </w:div>
    <w:div w:id="968248077">
      <w:bodyDiv w:val="1"/>
      <w:marLeft w:val="0"/>
      <w:marRight w:val="0"/>
      <w:marTop w:val="0"/>
      <w:marBottom w:val="0"/>
      <w:divBdr>
        <w:top w:val="none" w:sz="0" w:space="0" w:color="auto"/>
        <w:left w:val="none" w:sz="0" w:space="0" w:color="auto"/>
        <w:bottom w:val="none" w:sz="0" w:space="0" w:color="auto"/>
        <w:right w:val="none" w:sz="0" w:space="0" w:color="auto"/>
      </w:divBdr>
    </w:div>
    <w:div w:id="982854291">
      <w:bodyDiv w:val="1"/>
      <w:marLeft w:val="0"/>
      <w:marRight w:val="0"/>
      <w:marTop w:val="0"/>
      <w:marBottom w:val="0"/>
      <w:divBdr>
        <w:top w:val="none" w:sz="0" w:space="0" w:color="auto"/>
        <w:left w:val="none" w:sz="0" w:space="0" w:color="auto"/>
        <w:bottom w:val="none" w:sz="0" w:space="0" w:color="auto"/>
        <w:right w:val="none" w:sz="0" w:space="0" w:color="auto"/>
      </w:divBdr>
    </w:div>
    <w:div w:id="983854930">
      <w:bodyDiv w:val="1"/>
      <w:marLeft w:val="0"/>
      <w:marRight w:val="0"/>
      <w:marTop w:val="0"/>
      <w:marBottom w:val="0"/>
      <w:divBdr>
        <w:top w:val="none" w:sz="0" w:space="0" w:color="auto"/>
        <w:left w:val="none" w:sz="0" w:space="0" w:color="auto"/>
        <w:bottom w:val="none" w:sz="0" w:space="0" w:color="auto"/>
        <w:right w:val="none" w:sz="0" w:space="0" w:color="auto"/>
      </w:divBdr>
    </w:div>
    <w:div w:id="991299845">
      <w:bodyDiv w:val="1"/>
      <w:marLeft w:val="0"/>
      <w:marRight w:val="0"/>
      <w:marTop w:val="0"/>
      <w:marBottom w:val="0"/>
      <w:divBdr>
        <w:top w:val="none" w:sz="0" w:space="0" w:color="auto"/>
        <w:left w:val="none" w:sz="0" w:space="0" w:color="auto"/>
        <w:bottom w:val="none" w:sz="0" w:space="0" w:color="auto"/>
        <w:right w:val="none" w:sz="0" w:space="0" w:color="auto"/>
      </w:divBdr>
    </w:div>
    <w:div w:id="994381536">
      <w:bodyDiv w:val="1"/>
      <w:marLeft w:val="0"/>
      <w:marRight w:val="0"/>
      <w:marTop w:val="0"/>
      <w:marBottom w:val="0"/>
      <w:divBdr>
        <w:top w:val="none" w:sz="0" w:space="0" w:color="auto"/>
        <w:left w:val="none" w:sz="0" w:space="0" w:color="auto"/>
        <w:bottom w:val="none" w:sz="0" w:space="0" w:color="auto"/>
        <w:right w:val="none" w:sz="0" w:space="0" w:color="auto"/>
      </w:divBdr>
    </w:div>
    <w:div w:id="997614569">
      <w:bodyDiv w:val="1"/>
      <w:marLeft w:val="0"/>
      <w:marRight w:val="0"/>
      <w:marTop w:val="0"/>
      <w:marBottom w:val="0"/>
      <w:divBdr>
        <w:top w:val="none" w:sz="0" w:space="0" w:color="auto"/>
        <w:left w:val="none" w:sz="0" w:space="0" w:color="auto"/>
        <w:bottom w:val="none" w:sz="0" w:space="0" w:color="auto"/>
        <w:right w:val="none" w:sz="0" w:space="0" w:color="auto"/>
      </w:divBdr>
    </w:div>
    <w:div w:id="997995161">
      <w:bodyDiv w:val="1"/>
      <w:marLeft w:val="0"/>
      <w:marRight w:val="0"/>
      <w:marTop w:val="0"/>
      <w:marBottom w:val="0"/>
      <w:divBdr>
        <w:top w:val="none" w:sz="0" w:space="0" w:color="auto"/>
        <w:left w:val="none" w:sz="0" w:space="0" w:color="auto"/>
        <w:bottom w:val="none" w:sz="0" w:space="0" w:color="auto"/>
        <w:right w:val="none" w:sz="0" w:space="0" w:color="auto"/>
      </w:divBdr>
      <w:divsChild>
        <w:div w:id="1698579412">
          <w:marLeft w:val="0"/>
          <w:marRight w:val="0"/>
          <w:marTop w:val="0"/>
          <w:marBottom w:val="0"/>
          <w:divBdr>
            <w:top w:val="none" w:sz="0" w:space="0" w:color="auto"/>
            <w:left w:val="none" w:sz="0" w:space="0" w:color="auto"/>
            <w:bottom w:val="none" w:sz="0" w:space="0" w:color="auto"/>
            <w:right w:val="none" w:sz="0" w:space="0" w:color="auto"/>
          </w:divBdr>
          <w:divsChild>
            <w:div w:id="2054844810">
              <w:marLeft w:val="0"/>
              <w:marRight w:val="0"/>
              <w:marTop w:val="0"/>
              <w:marBottom w:val="0"/>
              <w:divBdr>
                <w:top w:val="none" w:sz="0" w:space="0" w:color="auto"/>
                <w:left w:val="none" w:sz="0" w:space="0" w:color="auto"/>
                <w:bottom w:val="none" w:sz="0" w:space="0" w:color="auto"/>
                <w:right w:val="none" w:sz="0" w:space="0" w:color="auto"/>
              </w:divBdr>
              <w:divsChild>
                <w:div w:id="61946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8121161">
      <w:bodyDiv w:val="1"/>
      <w:marLeft w:val="0"/>
      <w:marRight w:val="0"/>
      <w:marTop w:val="0"/>
      <w:marBottom w:val="0"/>
      <w:divBdr>
        <w:top w:val="none" w:sz="0" w:space="0" w:color="auto"/>
        <w:left w:val="none" w:sz="0" w:space="0" w:color="auto"/>
        <w:bottom w:val="none" w:sz="0" w:space="0" w:color="auto"/>
        <w:right w:val="none" w:sz="0" w:space="0" w:color="auto"/>
      </w:divBdr>
    </w:div>
    <w:div w:id="1049887977">
      <w:bodyDiv w:val="1"/>
      <w:marLeft w:val="0"/>
      <w:marRight w:val="0"/>
      <w:marTop w:val="0"/>
      <w:marBottom w:val="0"/>
      <w:divBdr>
        <w:top w:val="none" w:sz="0" w:space="0" w:color="auto"/>
        <w:left w:val="none" w:sz="0" w:space="0" w:color="auto"/>
        <w:bottom w:val="none" w:sz="0" w:space="0" w:color="auto"/>
        <w:right w:val="none" w:sz="0" w:space="0" w:color="auto"/>
      </w:divBdr>
    </w:div>
    <w:div w:id="1052462396">
      <w:bodyDiv w:val="1"/>
      <w:marLeft w:val="0"/>
      <w:marRight w:val="0"/>
      <w:marTop w:val="0"/>
      <w:marBottom w:val="0"/>
      <w:divBdr>
        <w:top w:val="none" w:sz="0" w:space="0" w:color="auto"/>
        <w:left w:val="none" w:sz="0" w:space="0" w:color="auto"/>
        <w:bottom w:val="none" w:sz="0" w:space="0" w:color="auto"/>
        <w:right w:val="none" w:sz="0" w:space="0" w:color="auto"/>
      </w:divBdr>
    </w:div>
    <w:div w:id="1053576472">
      <w:bodyDiv w:val="1"/>
      <w:marLeft w:val="0"/>
      <w:marRight w:val="0"/>
      <w:marTop w:val="0"/>
      <w:marBottom w:val="0"/>
      <w:divBdr>
        <w:top w:val="none" w:sz="0" w:space="0" w:color="auto"/>
        <w:left w:val="none" w:sz="0" w:space="0" w:color="auto"/>
        <w:bottom w:val="none" w:sz="0" w:space="0" w:color="auto"/>
        <w:right w:val="none" w:sz="0" w:space="0" w:color="auto"/>
      </w:divBdr>
      <w:divsChild>
        <w:div w:id="406270584">
          <w:marLeft w:val="0"/>
          <w:marRight w:val="0"/>
          <w:marTop w:val="0"/>
          <w:marBottom w:val="0"/>
          <w:divBdr>
            <w:top w:val="none" w:sz="0" w:space="0" w:color="auto"/>
            <w:left w:val="none" w:sz="0" w:space="0" w:color="auto"/>
            <w:bottom w:val="none" w:sz="0" w:space="0" w:color="auto"/>
            <w:right w:val="none" w:sz="0" w:space="0" w:color="auto"/>
          </w:divBdr>
          <w:divsChild>
            <w:div w:id="1570143251">
              <w:marLeft w:val="0"/>
              <w:marRight w:val="0"/>
              <w:marTop w:val="0"/>
              <w:marBottom w:val="0"/>
              <w:divBdr>
                <w:top w:val="none" w:sz="0" w:space="0" w:color="auto"/>
                <w:left w:val="none" w:sz="0" w:space="0" w:color="auto"/>
                <w:bottom w:val="none" w:sz="0" w:space="0" w:color="auto"/>
                <w:right w:val="none" w:sz="0" w:space="0" w:color="auto"/>
              </w:divBdr>
              <w:divsChild>
                <w:div w:id="1924535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935364">
      <w:bodyDiv w:val="1"/>
      <w:marLeft w:val="0"/>
      <w:marRight w:val="0"/>
      <w:marTop w:val="0"/>
      <w:marBottom w:val="0"/>
      <w:divBdr>
        <w:top w:val="none" w:sz="0" w:space="0" w:color="auto"/>
        <w:left w:val="none" w:sz="0" w:space="0" w:color="auto"/>
        <w:bottom w:val="none" w:sz="0" w:space="0" w:color="auto"/>
        <w:right w:val="none" w:sz="0" w:space="0" w:color="auto"/>
      </w:divBdr>
    </w:div>
    <w:div w:id="1061440724">
      <w:bodyDiv w:val="1"/>
      <w:marLeft w:val="0"/>
      <w:marRight w:val="0"/>
      <w:marTop w:val="0"/>
      <w:marBottom w:val="0"/>
      <w:divBdr>
        <w:top w:val="none" w:sz="0" w:space="0" w:color="auto"/>
        <w:left w:val="none" w:sz="0" w:space="0" w:color="auto"/>
        <w:bottom w:val="none" w:sz="0" w:space="0" w:color="auto"/>
        <w:right w:val="none" w:sz="0" w:space="0" w:color="auto"/>
      </w:divBdr>
      <w:divsChild>
        <w:div w:id="1343245025">
          <w:marLeft w:val="0"/>
          <w:marRight w:val="0"/>
          <w:marTop w:val="0"/>
          <w:marBottom w:val="0"/>
          <w:divBdr>
            <w:top w:val="none" w:sz="0" w:space="0" w:color="auto"/>
            <w:left w:val="none" w:sz="0" w:space="0" w:color="auto"/>
            <w:bottom w:val="none" w:sz="0" w:space="0" w:color="auto"/>
            <w:right w:val="none" w:sz="0" w:space="0" w:color="auto"/>
          </w:divBdr>
          <w:divsChild>
            <w:div w:id="174348820">
              <w:marLeft w:val="0"/>
              <w:marRight w:val="0"/>
              <w:marTop w:val="0"/>
              <w:marBottom w:val="0"/>
              <w:divBdr>
                <w:top w:val="none" w:sz="0" w:space="0" w:color="auto"/>
                <w:left w:val="none" w:sz="0" w:space="0" w:color="auto"/>
                <w:bottom w:val="none" w:sz="0" w:space="0" w:color="auto"/>
                <w:right w:val="none" w:sz="0" w:space="0" w:color="auto"/>
              </w:divBdr>
              <w:divsChild>
                <w:div w:id="2001275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3677713">
      <w:bodyDiv w:val="1"/>
      <w:marLeft w:val="0"/>
      <w:marRight w:val="0"/>
      <w:marTop w:val="0"/>
      <w:marBottom w:val="0"/>
      <w:divBdr>
        <w:top w:val="none" w:sz="0" w:space="0" w:color="auto"/>
        <w:left w:val="none" w:sz="0" w:space="0" w:color="auto"/>
        <w:bottom w:val="none" w:sz="0" w:space="0" w:color="auto"/>
        <w:right w:val="none" w:sz="0" w:space="0" w:color="auto"/>
      </w:divBdr>
    </w:div>
    <w:div w:id="1070932300">
      <w:bodyDiv w:val="1"/>
      <w:marLeft w:val="0"/>
      <w:marRight w:val="0"/>
      <w:marTop w:val="0"/>
      <w:marBottom w:val="0"/>
      <w:divBdr>
        <w:top w:val="none" w:sz="0" w:space="0" w:color="auto"/>
        <w:left w:val="none" w:sz="0" w:space="0" w:color="auto"/>
        <w:bottom w:val="none" w:sz="0" w:space="0" w:color="auto"/>
        <w:right w:val="none" w:sz="0" w:space="0" w:color="auto"/>
      </w:divBdr>
    </w:div>
    <w:div w:id="1076170269">
      <w:bodyDiv w:val="1"/>
      <w:marLeft w:val="0"/>
      <w:marRight w:val="0"/>
      <w:marTop w:val="0"/>
      <w:marBottom w:val="0"/>
      <w:divBdr>
        <w:top w:val="none" w:sz="0" w:space="0" w:color="auto"/>
        <w:left w:val="none" w:sz="0" w:space="0" w:color="auto"/>
        <w:bottom w:val="none" w:sz="0" w:space="0" w:color="auto"/>
        <w:right w:val="none" w:sz="0" w:space="0" w:color="auto"/>
      </w:divBdr>
    </w:div>
    <w:div w:id="1076977550">
      <w:bodyDiv w:val="1"/>
      <w:marLeft w:val="0"/>
      <w:marRight w:val="0"/>
      <w:marTop w:val="0"/>
      <w:marBottom w:val="0"/>
      <w:divBdr>
        <w:top w:val="none" w:sz="0" w:space="0" w:color="auto"/>
        <w:left w:val="none" w:sz="0" w:space="0" w:color="auto"/>
        <w:bottom w:val="none" w:sz="0" w:space="0" w:color="auto"/>
        <w:right w:val="none" w:sz="0" w:space="0" w:color="auto"/>
      </w:divBdr>
    </w:div>
    <w:div w:id="1077946640">
      <w:bodyDiv w:val="1"/>
      <w:marLeft w:val="0"/>
      <w:marRight w:val="0"/>
      <w:marTop w:val="0"/>
      <w:marBottom w:val="0"/>
      <w:divBdr>
        <w:top w:val="none" w:sz="0" w:space="0" w:color="auto"/>
        <w:left w:val="none" w:sz="0" w:space="0" w:color="auto"/>
        <w:bottom w:val="none" w:sz="0" w:space="0" w:color="auto"/>
        <w:right w:val="none" w:sz="0" w:space="0" w:color="auto"/>
      </w:divBdr>
    </w:div>
    <w:div w:id="1087851341">
      <w:bodyDiv w:val="1"/>
      <w:marLeft w:val="0"/>
      <w:marRight w:val="0"/>
      <w:marTop w:val="0"/>
      <w:marBottom w:val="0"/>
      <w:divBdr>
        <w:top w:val="none" w:sz="0" w:space="0" w:color="auto"/>
        <w:left w:val="none" w:sz="0" w:space="0" w:color="auto"/>
        <w:bottom w:val="none" w:sz="0" w:space="0" w:color="auto"/>
        <w:right w:val="none" w:sz="0" w:space="0" w:color="auto"/>
      </w:divBdr>
      <w:divsChild>
        <w:div w:id="1528442918">
          <w:marLeft w:val="0"/>
          <w:marRight w:val="0"/>
          <w:marTop w:val="0"/>
          <w:marBottom w:val="0"/>
          <w:divBdr>
            <w:top w:val="none" w:sz="0" w:space="0" w:color="auto"/>
            <w:left w:val="none" w:sz="0" w:space="0" w:color="auto"/>
            <w:bottom w:val="none" w:sz="0" w:space="0" w:color="auto"/>
            <w:right w:val="none" w:sz="0" w:space="0" w:color="auto"/>
          </w:divBdr>
          <w:divsChild>
            <w:div w:id="420492741">
              <w:marLeft w:val="0"/>
              <w:marRight w:val="0"/>
              <w:marTop w:val="0"/>
              <w:marBottom w:val="0"/>
              <w:divBdr>
                <w:top w:val="none" w:sz="0" w:space="0" w:color="auto"/>
                <w:left w:val="none" w:sz="0" w:space="0" w:color="auto"/>
                <w:bottom w:val="none" w:sz="0" w:space="0" w:color="auto"/>
                <w:right w:val="none" w:sz="0" w:space="0" w:color="auto"/>
              </w:divBdr>
              <w:divsChild>
                <w:div w:id="1152524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272198">
      <w:bodyDiv w:val="1"/>
      <w:marLeft w:val="0"/>
      <w:marRight w:val="0"/>
      <w:marTop w:val="0"/>
      <w:marBottom w:val="0"/>
      <w:divBdr>
        <w:top w:val="none" w:sz="0" w:space="0" w:color="auto"/>
        <w:left w:val="none" w:sz="0" w:space="0" w:color="auto"/>
        <w:bottom w:val="none" w:sz="0" w:space="0" w:color="auto"/>
        <w:right w:val="none" w:sz="0" w:space="0" w:color="auto"/>
      </w:divBdr>
      <w:divsChild>
        <w:div w:id="918907489">
          <w:marLeft w:val="0"/>
          <w:marRight w:val="0"/>
          <w:marTop w:val="0"/>
          <w:marBottom w:val="0"/>
          <w:divBdr>
            <w:top w:val="none" w:sz="0" w:space="0" w:color="auto"/>
            <w:left w:val="none" w:sz="0" w:space="0" w:color="auto"/>
            <w:bottom w:val="none" w:sz="0" w:space="0" w:color="auto"/>
            <w:right w:val="none" w:sz="0" w:space="0" w:color="auto"/>
          </w:divBdr>
          <w:divsChild>
            <w:div w:id="614554398">
              <w:marLeft w:val="0"/>
              <w:marRight w:val="0"/>
              <w:marTop w:val="0"/>
              <w:marBottom w:val="0"/>
              <w:divBdr>
                <w:top w:val="none" w:sz="0" w:space="0" w:color="auto"/>
                <w:left w:val="none" w:sz="0" w:space="0" w:color="auto"/>
                <w:bottom w:val="none" w:sz="0" w:space="0" w:color="auto"/>
                <w:right w:val="none" w:sz="0" w:space="0" w:color="auto"/>
              </w:divBdr>
              <w:divsChild>
                <w:div w:id="641233158">
                  <w:marLeft w:val="0"/>
                  <w:marRight w:val="0"/>
                  <w:marTop w:val="0"/>
                  <w:marBottom w:val="0"/>
                  <w:divBdr>
                    <w:top w:val="none" w:sz="0" w:space="0" w:color="auto"/>
                    <w:left w:val="none" w:sz="0" w:space="0" w:color="auto"/>
                    <w:bottom w:val="none" w:sz="0" w:space="0" w:color="auto"/>
                    <w:right w:val="none" w:sz="0" w:space="0" w:color="auto"/>
                  </w:divBdr>
                  <w:divsChild>
                    <w:div w:id="506409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2312156">
      <w:bodyDiv w:val="1"/>
      <w:marLeft w:val="0"/>
      <w:marRight w:val="0"/>
      <w:marTop w:val="0"/>
      <w:marBottom w:val="0"/>
      <w:divBdr>
        <w:top w:val="none" w:sz="0" w:space="0" w:color="auto"/>
        <w:left w:val="none" w:sz="0" w:space="0" w:color="auto"/>
        <w:bottom w:val="none" w:sz="0" w:space="0" w:color="auto"/>
        <w:right w:val="none" w:sz="0" w:space="0" w:color="auto"/>
      </w:divBdr>
    </w:div>
    <w:div w:id="1100563998">
      <w:bodyDiv w:val="1"/>
      <w:marLeft w:val="0"/>
      <w:marRight w:val="0"/>
      <w:marTop w:val="0"/>
      <w:marBottom w:val="0"/>
      <w:divBdr>
        <w:top w:val="none" w:sz="0" w:space="0" w:color="auto"/>
        <w:left w:val="none" w:sz="0" w:space="0" w:color="auto"/>
        <w:bottom w:val="none" w:sz="0" w:space="0" w:color="auto"/>
        <w:right w:val="none" w:sz="0" w:space="0" w:color="auto"/>
      </w:divBdr>
    </w:div>
    <w:div w:id="1107431285">
      <w:bodyDiv w:val="1"/>
      <w:marLeft w:val="0"/>
      <w:marRight w:val="0"/>
      <w:marTop w:val="0"/>
      <w:marBottom w:val="0"/>
      <w:divBdr>
        <w:top w:val="none" w:sz="0" w:space="0" w:color="auto"/>
        <w:left w:val="none" w:sz="0" w:space="0" w:color="auto"/>
        <w:bottom w:val="none" w:sz="0" w:space="0" w:color="auto"/>
        <w:right w:val="none" w:sz="0" w:space="0" w:color="auto"/>
      </w:divBdr>
    </w:div>
    <w:div w:id="1116364615">
      <w:bodyDiv w:val="1"/>
      <w:marLeft w:val="0"/>
      <w:marRight w:val="0"/>
      <w:marTop w:val="0"/>
      <w:marBottom w:val="0"/>
      <w:divBdr>
        <w:top w:val="none" w:sz="0" w:space="0" w:color="auto"/>
        <w:left w:val="none" w:sz="0" w:space="0" w:color="auto"/>
        <w:bottom w:val="none" w:sz="0" w:space="0" w:color="auto"/>
        <w:right w:val="none" w:sz="0" w:space="0" w:color="auto"/>
      </w:divBdr>
      <w:divsChild>
        <w:div w:id="1974168370">
          <w:marLeft w:val="0"/>
          <w:marRight w:val="0"/>
          <w:marTop w:val="0"/>
          <w:marBottom w:val="225"/>
          <w:divBdr>
            <w:top w:val="none" w:sz="0" w:space="0" w:color="auto"/>
            <w:left w:val="none" w:sz="0" w:space="0" w:color="auto"/>
            <w:bottom w:val="none" w:sz="0" w:space="0" w:color="auto"/>
            <w:right w:val="none" w:sz="0" w:space="0" w:color="auto"/>
          </w:divBdr>
        </w:div>
        <w:div w:id="2095471814">
          <w:marLeft w:val="0"/>
          <w:marRight w:val="0"/>
          <w:marTop w:val="0"/>
          <w:marBottom w:val="225"/>
          <w:divBdr>
            <w:top w:val="none" w:sz="0" w:space="0" w:color="auto"/>
            <w:left w:val="none" w:sz="0" w:space="0" w:color="auto"/>
            <w:bottom w:val="none" w:sz="0" w:space="0" w:color="auto"/>
            <w:right w:val="none" w:sz="0" w:space="0" w:color="auto"/>
          </w:divBdr>
        </w:div>
        <w:div w:id="1239944998">
          <w:marLeft w:val="0"/>
          <w:marRight w:val="0"/>
          <w:marTop w:val="0"/>
          <w:marBottom w:val="225"/>
          <w:divBdr>
            <w:top w:val="none" w:sz="0" w:space="0" w:color="auto"/>
            <w:left w:val="none" w:sz="0" w:space="0" w:color="auto"/>
            <w:bottom w:val="none" w:sz="0" w:space="0" w:color="auto"/>
            <w:right w:val="none" w:sz="0" w:space="0" w:color="auto"/>
          </w:divBdr>
        </w:div>
      </w:divsChild>
    </w:div>
    <w:div w:id="1133865449">
      <w:bodyDiv w:val="1"/>
      <w:marLeft w:val="0"/>
      <w:marRight w:val="0"/>
      <w:marTop w:val="0"/>
      <w:marBottom w:val="0"/>
      <w:divBdr>
        <w:top w:val="none" w:sz="0" w:space="0" w:color="auto"/>
        <w:left w:val="none" w:sz="0" w:space="0" w:color="auto"/>
        <w:bottom w:val="none" w:sz="0" w:space="0" w:color="auto"/>
        <w:right w:val="none" w:sz="0" w:space="0" w:color="auto"/>
      </w:divBdr>
      <w:divsChild>
        <w:div w:id="406850969">
          <w:marLeft w:val="0"/>
          <w:marRight w:val="0"/>
          <w:marTop w:val="0"/>
          <w:marBottom w:val="0"/>
          <w:divBdr>
            <w:top w:val="none" w:sz="0" w:space="0" w:color="auto"/>
            <w:left w:val="none" w:sz="0" w:space="0" w:color="auto"/>
            <w:bottom w:val="none" w:sz="0" w:space="0" w:color="auto"/>
            <w:right w:val="none" w:sz="0" w:space="0" w:color="auto"/>
          </w:divBdr>
          <w:divsChild>
            <w:div w:id="556890715">
              <w:marLeft w:val="0"/>
              <w:marRight w:val="0"/>
              <w:marTop w:val="0"/>
              <w:marBottom w:val="0"/>
              <w:divBdr>
                <w:top w:val="none" w:sz="0" w:space="0" w:color="auto"/>
                <w:left w:val="none" w:sz="0" w:space="0" w:color="auto"/>
                <w:bottom w:val="none" w:sz="0" w:space="0" w:color="auto"/>
                <w:right w:val="none" w:sz="0" w:space="0" w:color="auto"/>
              </w:divBdr>
              <w:divsChild>
                <w:div w:id="2321006">
                  <w:marLeft w:val="0"/>
                  <w:marRight w:val="0"/>
                  <w:marTop w:val="0"/>
                  <w:marBottom w:val="0"/>
                  <w:divBdr>
                    <w:top w:val="none" w:sz="0" w:space="0" w:color="auto"/>
                    <w:left w:val="none" w:sz="0" w:space="0" w:color="auto"/>
                    <w:bottom w:val="none" w:sz="0" w:space="0" w:color="auto"/>
                    <w:right w:val="none" w:sz="0" w:space="0" w:color="auto"/>
                  </w:divBdr>
                  <w:divsChild>
                    <w:div w:id="182323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4521640">
      <w:bodyDiv w:val="1"/>
      <w:marLeft w:val="0"/>
      <w:marRight w:val="0"/>
      <w:marTop w:val="0"/>
      <w:marBottom w:val="0"/>
      <w:divBdr>
        <w:top w:val="none" w:sz="0" w:space="0" w:color="auto"/>
        <w:left w:val="none" w:sz="0" w:space="0" w:color="auto"/>
        <w:bottom w:val="none" w:sz="0" w:space="0" w:color="auto"/>
        <w:right w:val="none" w:sz="0" w:space="0" w:color="auto"/>
      </w:divBdr>
    </w:div>
    <w:div w:id="1136413563">
      <w:bodyDiv w:val="1"/>
      <w:marLeft w:val="0"/>
      <w:marRight w:val="0"/>
      <w:marTop w:val="0"/>
      <w:marBottom w:val="0"/>
      <w:divBdr>
        <w:top w:val="none" w:sz="0" w:space="0" w:color="auto"/>
        <w:left w:val="none" w:sz="0" w:space="0" w:color="auto"/>
        <w:bottom w:val="none" w:sz="0" w:space="0" w:color="auto"/>
        <w:right w:val="none" w:sz="0" w:space="0" w:color="auto"/>
      </w:divBdr>
      <w:divsChild>
        <w:div w:id="1061244662">
          <w:marLeft w:val="0"/>
          <w:marRight w:val="0"/>
          <w:marTop w:val="0"/>
          <w:marBottom w:val="0"/>
          <w:divBdr>
            <w:top w:val="none" w:sz="0" w:space="0" w:color="auto"/>
            <w:left w:val="none" w:sz="0" w:space="0" w:color="auto"/>
            <w:bottom w:val="none" w:sz="0" w:space="0" w:color="auto"/>
            <w:right w:val="none" w:sz="0" w:space="0" w:color="auto"/>
          </w:divBdr>
          <w:divsChild>
            <w:div w:id="1839689941">
              <w:marLeft w:val="0"/>
              <w:marRight w:val="0"/>
              <w:marTop w:val="0"/>
              <w:marBottom w:val="0"/>
              <w:divBdr>
                <w:top w:val="none" w:sz="0" w:space="0" w:color="auto"/>
                <w:left w:val="none" w:sz="0" w:space="0" w:color="auto"/>
                <w:bottom w:val="none" w:sz="0" w:space="0" w:color="auto"/>
                <w:right w:val="none" w:sz="0" w:space="0" w:color="auto"/>
              </w:divBdr>
              <w:divsChild>
                <w:div w:id="991328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6168261">
      <w:bodyDiv w:val="1"/>
      <w:marLeft w:val="0"/>
      <w:marRight w:val="0"/>
      <w:marTop w:val="0"/>
      <w:marBottom w:val="0"/>
      <w:divBdr>
        <w:top w:val="none" w:sz="0" w:space="0" w:color="auto"/>
        <w:left w:val="none" w:sz="0" w:space="0" w:color="auto"/>
        <w:bottom w:val="none" w:sz="0" w:space="0" w:color="auto"/>
        <w:right w:val="none" w:sz="0" w:space="0" w:color="auto"/>
      </w:divBdr>
    </w:div>
    <w:div w:id="1147472571">
      <w:bodyDiv w:val="1"/>
      <w:marLeft w:val="0"/>
      <w:marRight w:val="0"/>
      <w:marTop w:val="0"/>
      <w:marBottom w:val="0"/>
      <w:divBdr>
        <w:top w:val="none" w:sz="0" w:space="0" w:color="auto"/>
        <w:left w:val="none" w:sz="0" w:space="0" w:color="auto"/>
        <w:bottom w:val="none" w:sz="0" w:space="0" w:color="auto"/>
        <w:right w:val="none" w:sz="0" w:space="0" w:color="auto"/>
      </w:divBdr>
    </w:div>
    <w:div w:id="1152134594">
      <w:bodyDiv w:val="1"/>
      <w:marLeft w:val="0"/>
      <w:marRight w:val="0"/>
      <w:marTop w:val="0"/>
      <w:marBottom w:val="0"/>
      <w:divBdr>
        <w:top w:val="none" w:sz="0" w:space="0" w:color="auto"/>
        <w:left w:val="none" w:sz="0" w:space="0" w:color="auto"/>
        <w:bottom w:val="none" w:sz="0" w:space="0" w:color="auto"/>
        <w:right w:val="none" w:sz="0" w:space="0" w:color="auto"/>
      </w:divBdr>
    </w:div>
    <w:div w:id="1152212802">
      <w:bodyDiv w:val="1"/>
      <w:marLeft w:val="0"/>
      <w:marRight w:val="0"/>
      <w:marTop w:val="0"/>
      <w:marBottom w:val="0"/>
      <w:divBdr>
        <w:top w:val="none" w:sz="0" w:space="0" w:color="auto"/>
        <w:left w:val="none" w:sz="0" w:space="0" w:color="auto"/>
        <w:bottom w:val="none" w:sz="0" w:space="0" w:color="auto"/>
        <w:right w:val="none" w:sz="0" w:space="0" w:color="auto"/>
      </w:divBdr>
    </w:div>
    <w:div w:id="1152678875">
      <w:bodyDiv w:val="1"/>
      <w:marLeft w:val="0"/>
      <w:marRight w:val="0"/>
      <w:marTop w:val="0"/>
      <w:marBottom w:val="0"/>
      <w:divBdr>
        <w:top w:val="none" w:sz="0" w:space="0" w:color="auto"/>
        <w:left w:val="none" w:sz="0" w:space="0" w:color="auto"/>
        <w:bottom w:val="none" w:sz="0" w:space="0" w:color="auto"/>
        <w:right w:val="none" w:sz="0" w:space="0" w:color="auto"/>
      </w:divBdr>
      <w:divsChild>
        <w:div w:id="276720045">
          <w:marLeft w:val="0"/>
          <w:marRight w:val="0"/>
          <w:marTop w:val="0"/>
          <w:marBottom w:val="0"/>
          <w:divBdr>
            <w:top w:val="none" w:sz="0" w:space="0" w:color="auto"/>
            <w:left w:val="none" w:sz="0" w:space="0" w:color="auto"/>
            <w:bottom w:val="none" w:sz="0" w:space="0" w:color="auto"/>
            <w:right w:val="none" w:sz="0" w:space="0" w:color="auto"/>
          </w:divBdr>
          <w:divsChild>
            <w:div w:id="1320572260">
              <w:marLeft w:val="0"/>
              <w:marRight w:val="0"/>
              <w:marTop w:val="0"/>
              <w:marBottom w:val="0"/>
              <w:divBdr>
                <w:top w:val="none" w:sz="0" w:space="0" w:color="auto"/>
                <w:left w:val="none" w:sz="0" w:space="0" w:color="auto"/>
                <w:bottom w:val="none" w:sz="0" w:space="0" w:color="auto"/>
                <w:right w:val="none" w:sz="0" w:space="0" w:color="auto"/>
              </w:divBdr>
              <w:divsChild>
                <w:div w:id="567424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257994">
      <w:bodyDiv w:val="1"/>
      <w:marLeft w:val="0"/>
      <w:marRight w:val="0"/>
      <w:marTop w:val="0"/>
      <w:marBottom w:val="0"/>
      <w:divBdr>
        <w:top w:val="none" w:sz="0" w:space="0" w:color="auto"/>
        <w:left w:val="none" w:sz="0" w:space="0" w:color="auto"/>
        <w:bottom w:val="none" w:sz="0" w:space="0" w:color="auto"/>
        <w:right w:val="none" w:sz="0" w:space="0" w:color="auto"/>
      </w:divBdr>
    </w:div>
    <w:div w:id="1158038494">
      <w:bodyDiv w:val="1"/>
      <w:marLeft w:val="0"/>
      <w:marRight w:val="0"/>
      <w:marTop w:val="0"/>
      <w:marBottom w:val="0"/>
      <w:divBdr>
        <w:top w:val="none" w:sz="0" w:space="0" w:color="auto"/>
        <w:left w:val="none" w:sz="0" w:space="0" w:color="auto"/>
        <w:bottom w:val="none" w:sz="0" w:space="0" w:color="auto"/>
        <w:right w:val="none" w:sz="0" w:space="0" w:color="auto"/>
      </w:divBdr>
    </w:div>
    <w:div w:id="1160002966">
      <w:bodyDiv w:val="1"/>
      <w:marLeft w:val="0"/>
      <w:marRight w:val="0"/>
      <w:marTop w:val="0"/>
      <w:marBottom w:val="0"/>
      <w:divBdr>
        <w:top w:val="none" w:sz="0" w:space="0" w:color="auto"/>
        <w:left w:val="none" w:sz="0" w:space="0" w:color="auto"/>
        <w:bottom w:val="none" w:sz="0" w:space="0" w:color="auto"/>
        <w:right w:val="none" w:sz="0" w:space="0" w:color="auto"/>
      </w:divBdr>
      <w:divsChild>
        <w:div w:id="345981014">
          <w:marLeft w:val="0"/>
          <w:marRight w:val="0"/>
          <w:marTop w:val="0"/>
          <w:marBottom w:val="0"/>
          <w:divBdr>
            <w:top w:val="none" w:sz="0" w:space="0" w:color="auto"/>
            <w:left w:val="none" w:sz="0" w:space="0" w:color="auto"/>
            <w:bottom w:val="none" w:sz="0" w:space="0" w:color="auto"/>
            <w:right w:val="none" w:sz="0" w:space="0" w:color="auto"/>
          </w:divBdr>
          <w:divsChild>
            <w:div w:id="1785541496">
              <w:marLeft w:val="0"/>
              <w:marRight w:val="0"/>
              <w:marTop w:val="0"/>
              <w:marBottom w:val="0"/>
              <w:divBdr>
                <w:top w:val="none" w:sz="0" w:space="0" w:color="auto"/>
                <w:left w:val="none" w:sz="0" w:space="0" w:color="auto"/>
                <w:bottom w:val="none" w:sz="0" w:space="0" w:color="auto"/>
                <w:right w:val="none" w:sz="0" w:space="0" w:color="auto"/>
              </w:divBdr>
              <w:divsChild>
                <w:div w:id="1221600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425804">
      <w:bodyDiv w:val="1"/>
      <w:marLeft w:val="0"/>
      <w:marRight w:val="0"/>
      <w:marTop w:val="0"/>
      <w:marBottom w:val="0"/>
      <w:divBdr>
        <w:top w:val="none" w:sz="0" w:space="0" w:color="auto"/>
        <w:left w:val="none" w:sz="0" w:space="0" w:color="auto"/>
        <w:bottom w:val="none" w:sz="0" w:space="0" w:color="auto"/>
        <w:right w:val="none" w:sz="0" w:space="0" w:color="auto"/>
      </w:divBdr>
      <w:divsChild>
        <w:div w:id="41711169">
          <w:marLeft w:val="0"/>
          <w:marRight w:val="0"/>
          <w:marTop w:val="0"/>
          <w:marBottom w:val="0"/>
          <w:divBdr>
            <w:top w:val="none" w:sz="0" w:space="0" w:color="auto"/>
            <w:left w:val="none" w:sz="0" w:space="0" w:color="auto"/>
            <w:bottom w:val="none" w:sz="0" w:space="0" w:color="auto"/>
            <w:right w:val="none" w:sz="0" w:space="0" w:color="auto"/>
          </w:divBdr>
          <w:divsChild>
            <w:div w:id="551385433">
              <w:marLeft w:val="0"/>
              <w:marRight w:val="0"/>
              <w:marTop w:val="0"/>
              <w:marBottom w:val="0"/>
              <w:divBdr>
                <w:top w:val="none" w:sz="0" w:space="0" w:color="auto"/>
                <w:left w:val="none" w:sz="0" w:space="0" w:color="auto"/>
                <w:bottom w:val="none" w:sz="0" w:space="0" w:color="auto"/>
                <w:right w:val="none" w:sz="0" w:space="0" w:color="auto"/>
              </w:divBdr>
              <w:divsChild>
                <w:div w:id="145169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246547">
      <w:bodyDiv w:val="1"/>
      <w:marLeft w:val="0"/>
      <w:marRight w:val="0"/>
      <w:marTop w:val="0"/>
      <w:marBottom w:val="0"/>
      <w:divBdr>
        <w:top w:val="none" w:sz="0" w:space="0" w:color="auto"/>
        <w:left w:val="none" w:sz="0" w:space="0" w:color="auto"/>
        <w:bottom w:val="none" w:sz="0" w:space="0" w:color="auto"/>
        <w:right w:val="none" w:sz="0" w:space="0" w:color="auto"/>
      </w:divBdr>
    </w:div>
    <w:div w:id="1172718332">
      <w:bodyDiv w:val="1"/>
      <w:marLeft w:val="0"/>
      <w:marRight w:val="0"/>
      <w:marTop w:val="0"/>
      <w:marBottom w:val="0"/>
      <w:divBdr>
        <w:top w:val="none" w:sz="0" w:space="0" w:color="auto"/>
        <w:left w:val="none" w:sz="0" w:space="0" w:color="auto"/>
        <w:bottom w:val="none" w:sz="0" w:space="0" w:color="auto"/>
        <w:right w:val="none" w:sz="0" w:space="0" w:color="auto"/>
      </w:divBdr>
    </w:div>
    <w:div w:id="1177622916">
      <w:bodyDiv w:val="1"/>
      <w:marLeft w:val="0"/>
      <w:marRight w:val="0"/>
      <w:marTop w:val="0"/>
      <w:marBottom w:val="0"/>
      <w:divBdr>
        <w:top w:val="none" w:sz="0" w:space="0" w:color="auto"/>
        <w:left w:val="none" w:sz="0" w:space="0" w:color="auto"/>
        <w:bottom w:val="none" w:sz="0" w:space="0" w:color="auto"/>
        <w:right w:val="none" w:sz="0" w:space="0" w:color="auto"/>
      </w:divBdr>
    </w:div>
    <w:div w:id="1198616655">
      <w:bodyDiv w:val="1"/>
      <w:marLeft w:val="0"/>
      <w:marRight w:val="0"/>
      <w:marTop w:val="0"/>
      <w:marBottom w:val="0"/>
      <w:divBdr>
        <w:top w:val="none" w:sz="0" w:space="0" w:color="auto"/>
        <w:left w:val="none" w:sz="0" w:space="0" w:color="auto"/>
        <w:bottom w:val="none" w:sz="0" w:space="0" w:color="auto"/>
        <w:right w:val="none" w:sz="0" w:space="0" w:color="auto"/>
      </w:divBdr>
    </w:div>
    <w:div w:id="1205026049">
      <w:bodyDiv w:val="1"/>
      <w:marLeft w:val="0"/>
      <w:marRight w:val="0"/>
      <w:marTop w:val="0"/>
      <w:marBottom w:val="0"/>
      <w:divBdr>
        <w:top w:val="none" w:sz="0" w:space="0" w:color="auto"/>
        <w:left w:val="none" w:sz="0" w:space="0" w:color="auto"/>
        <w:bottom w:val="none" w:sz="0" w:space="0" w:color="auto"/>
        <w:right w:val="none" w:sz="0" w:space="0" w:color="auto"/>
      </w:divBdr>
    </w:div>
    <w:div w:id="1211187447">
      <w:bodyDiv w:val="1"/>
      <w:marLeft w:val="0"/>
      <w:marRight w:val="0"/>
      <w:marTop w:val="0"/>
      <w:marBottom w:val="0"/>
      <w:divBdr>
        <w:top w:val="none" w:sz="0" w:space="0" w:color="auto"/>
        <w:left w:val="none" w:sz="0" w:space="0" w:color="auto"/>
        <w:bottom w:val="none" w:sz="0" w:space="0" w:color="auto"/>
        <w:right w:val="none" w:sz="0" w:space="0" w:color="auto"/>
      </w:divBdr>
    </w:div>
    <w:div w:id="1212574074">
      <w:bodyDiv w:val="1"/>
      <w:marLeft w:val="0"/>
      <w:marRight w:val="0"/>
      <w:marTop w:val="0"/>
      <w:marBottom w:val="0"/>
      <w:divBdr>
        <w:top w:val="none" w:sz="0" w:space="0" w:color="auto"/>
        <w:left w:val="none" w:sz="0" w:space="0" w:color="auto"/>
        <w:bottom w:val="none" w:sz="0" w:space="0" w:color="auto"/>
        <w:right w:val="none" w:sz="0" w:space="0" w:color="auto"/>
      </w:divBdr>
    </w:div>
    <w:div w:id="1212689693">
      <w:bodyDiv w:val="1"/>
      <w:marLeft w:val="0"/>
      <w:marRight w:val="0"/>
      <w:marTop w:val="0"/>
      <w:marBottom w:val="0"/>
      <w:divBdr>
        <w:top w:val="none" w:sz="0" w:space="0" w:color="auto"/>
        <w:left w:val="none" w:sz="0" w:space="0" w:color="auto"/>
        <w:bottom w:val="none" w:sz="0" w:space="0" w:color="auto"/>
        <w:right w:val="none" w:sz="0" w:space="0" w:color="auto"/>
      </w:divBdr>
      <w:divsChild>
        <w:div w:id="141772577">
          <w:marLeft w:val="0"/>
          <w:marRight w:val="0"/>
          <w:marTop w:val="0"/>
          <w:marBottom w:val="0"/>
          <w:divBdr>
            <w:top w:val="none" w:sz="0" w:space="0" w:color="auto"/>
            <w:left w:val="none" w:sz="0" w:space="0" w:color="auto"/>
            <w:bottom w:val="none" w:sz="0" w:space="0" w:color="auto"/>
            <w:right w:val="none" w:sz="0" w:space="0" w:color="auto"/>
          </w:divBdr>
          <w:divsChild>
            <w:div w:id="1163009293">
              <w:marLeft w:val="0"/>
              <w:marRight w:val="0"/>
              <w:marTop w:val="0"/>
              <w:marBottom w:val="0"/>
              <w:divBdr>
                <w:top w:val="none" w:sz="0" w:space="0" w:color="auto"/>
                <w:left w:val="none" w:sz="0" w:space="0" w:color="auto"/>
                <w:bottom w:val="none" w:sz="0" w:space="0" w:color="auto"/>
                <w:right w:val="none" w:sz="0" w:space="0" w:color="auto"/>
              </w:divBdr>
              <w:divsChild>
                <w:div w:id="4670167">
                  <w:marLeft w:val="0"/>
                  <w:marRight w:val="0"/>
                  <w:marTop w:val="0"/>
                  <w:marBottom w:val="0"/>
                  <w:divBdr>
                    <w:top w:val="none" w:sz="0" w:space="0" w:color="auto"/>
                    <w:left w:val="none" w:sz="0" w:space="0" w:color="auto"/>
                    <w:bottom w:val="none" w:sz="0" w:space="0" w:color="auto"/>
                    <w:right w:val="none" w:sz="0" w:space="0" w:color="auto"/>
                  </w:divBdr>
                  <w:divsChild>
                    <w:div w:id="730351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6771178">
      <w:bodyDiv w:val="1"/>
      <w:marLeft w:val="0"/>
      <w:marRight w:val="0"/>
      <w:marTop w:val="0"/>
      <w:marBottom w:val="0"/>
      <w:divBdr>
        <w:top w:val="none" w:sz="0" w:space="0" w:color="auto"/>
        <w:left w:val="none" w:sz="0" w:space="0" w:color="auto"/>
        <w:bottom w:val="none" w:sz="0" w:space="0" w:color="auto"/>
        <w:right w:val="none" w:sz="0" w:space="0" w:color="auto"/>
      </w:divBdr>
    </w:div>
    <w:div w:id="1220634809">
      <w:bodyDiv w:val="1"/>
      <w:marLeft w:val="0"/>
      <w:marRight w:val="0"/>
      <w:marTop w:val="0"/>
      <w:marBottom w:val="0"/>
      <w:divBdr>
        <w:top w:val="none" w:sz="0" w:space="0" w:color="auto"/>
        <w:left w:val="none" w:sz="0" w:space="0" w:color="auto"/>
        <w:bottom w:val="none" w:sz="0" w:space="0" w:color="auto"/>
        <w:right w:val="none" w:sz="0" w:space="0" w:color="auto"/>
      </w:divBdr>
      <w:divsChild>
        <w:div w:id="1365715506">
          <w:marLeft w:val="0"/>
          <w:marRight w:val="0"/>
          <w:marTop w:val="0"/>
          <w:marBottom w:val="225"/>
          <w:divBdr>
            <w:top w:val="none" w:sz="0" w:space="0" w:color="auto"/>
            <w:left w:val="none" w:sz="0" w:space="0" w:color="auto"/>
            <w:bottom w:val="none" w:sz="0" w:space="0" w:color="auto"/>
            <w:right w:val="none" w:sz="0" w:space="0" w:color="auto"/>
          </w:divBdr>
        </w:div>
        <w:div w:id="1463689874">
          <w:marLeft w:val="0"/>
          <w:marRight w:val="0"/>
          <w:marTop w:val="0"/>
          <w:marBottom w:val="0"/>
          <w:divBdr>
            <w:top w:val="none" w:sz="0" w:space="0" w:color="auto"/>
            <w:left w:val="none" w:sz="0" w:space="0" w:color="auto"/>
            <w:bottom w:val="none" w:sz="0" w:space="0" w:color="auto"/>
            <w:right w:val="none" w:sz="0" w:space="0" w:color="auto"/>
          </w:divBdr>
          <w:divsChild>
            <w:div w:id="552885007">
              <w:marLeft w:val="0"/>
              <w:marRight w:val="0"/>
              <w:marTop w:val="0"/>
              <w:marBottom w:val="225"/>
              <w:divBdr>
                <w:top w:val="none" w:sz="0" w:space="0" w:color="auto"/>
                <w:left w:val="none" w:sz="0" w:space="0" w:color="auto"/>
                <w:bottom w:val="none" w:sz="0" w:space="0" w:color="auto"/>
                <w:right w:val="none" w:sz="0" w:space="0" w:color="auto"/>
              </w:divBdr>
            </w:div>
            <w:div w:id="1710375697">
              <w:marLeft w:val="0"/>
              <w:marRight w:val="0"/>
              <w:marTop w:val="0"/>
              <w:marBottom w:val="225"/>
              <w:divBdr>
                <w:top w:val="none" w:sz="0" w:space="0" w:color="auto"/>
                <w:left w:val="none" w:sz="0" w:space="0" w:color="auto"/>
                <w:bottom w:val="none" w:sz="0" w:space="0" w:color="auto"/>
                <w:right w:val="none" w:sz="0" w:space="0" w:color="auto"/>
              </w:divBdr>
            </w:div>
            <w:div w:id="193720260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230842885">
      <w:bodyDiv w:val="1"/>
      <w:marLeft w:val="0"/>
      <w:marRight w:val="0"/>
      <w:marTop w:val="0"/>
      <w:marBottom w:val="0"/>
      <w:divBdr>
        <w:top w:val="none" w:sz="0" w:space="0" w:color="auto"/>
        <w:left w:val="none" w:sz="0" w:space="0" w:color="auto"/>
        <w:bottom w:val="none" w:sz="0" w:space="0" w:color="auto"/>
        <w:right w:val="none" w:sz="0" w:space="0" w:color="auto"/>
      </w:divBdr>
    </w:div>
    <w:div w:id="1231497384">
      <w:bodyDiv w:val="1"/>
      <w:marLeft w:val="0"/>
      <w:marRight w:val="0"/>
      <w:marTop w:val="0"/>
      <w:marBottom w:val="0"/>
      <w:divBdr>
        <w:top w:val="none" w:sz="0" w:space="0" w:color="auto"/>
        <w:left w:val="none" w:sz="0" w:space="0" w:color="auto"/>
        <w:bottom w:val="none" w:sz="0" w:space="0" w:color="auto"/>
        <w:right w:val="none" w:sz="0" w:space="0" w:color="auto"/>
      </w:divBdr>
    </w:div>
    <w:div w:id="1235166431">
      <w:bodyDiv w:val="1"/>
      <w:marLeft w:val="0"/>
      <w:marRight w:val="0"/>
      <w:marTop w:val="0"/>
      <w:marBottom w:val="0"/>
      <w:divBdr>
        <w:top w:val="none" w:sz="0" w:space="0" w:color="auto"/>
        <w:left w:val="none" w:sz="0" w:space="0" w:color="auto"/>
        <w:bottom w:val="none" w:sz="0" w:space="0" w:color="auto"/>
        <w:right w:val="none" w:sz="0" w:space="0" w:color="auto"/>
      </w:divBdr>
    </w:div>
    <w:div w:id="1247109476">
      <w:bodyDiv w:val="1"/>
      <w:marLeft w:val="0"/>
      <w:marRight w:val="0"/>
      <w:marTop w:val="0"/>
      <w:marBottom w:val="0"/>
      <w:divBdr>
        <w:top w:val="none" w:sz="0" w:space="0" w:color="auto"/>
        <w:left w:val="none" w:sz="0" w:space="0" w:color="auto"/>
        <w:bottom w:val="none" w:sz="0" w:space="0" w:color="auto"/>
        <w:right w:val="none" w:sz="0" w:space="0" w:color="auto"/>
      </w:divBdr>
      <w:divsChild>
        <w:div w:id="1233393020">
          <w:marLeft w:val="0"/>
          <w:marRight w:val="0"/>
          <w:marTop w:val="0"/>
          <w:marBottom w:val="0"/>
          <w:divBdr>
            <w:top w:val="none" w:sz="0" w:space="0" w:color="auto"/>
            <w:left w:val="none" w:sz="0" w:space="0" w:color="auto"/>
            <w:bottom w:val="none" w:sz="0" w:space="0" w:color="auto"/>
            <w:right w:val="none" w:sz="0" w:space="0" w:color="auto"/>
          </w:divBdr>
          <w:divsChild>
            <w:div w:id="216208661">
              <w:marLeft w:val="0"/>
              <w:marRight w:val="0"/>
              <w:marTop w:val="0"/>
              <w:marBottom w:val="0"/>
              <w:divBdr>
                <w:top w:val="none" w:sz="0" w:space="0" w:color="auto"/>
                <w:left w:val="none" w:sz="0" w:space="0" w:color="auto"/>
                <w:bottom w:val="none" w:sz="0" w:space="0" w:color="auto"/>
                <w:right w:val="none" w:sz="0" w:space="0" w:color="auto"/>
              </w:divBdr>
              <w:divsChild>
                <w:div w:id="1482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9542099">
      <w:bodyDiv w:val="1"/>
      <w:marLeft w:val="0"/>
      <w:marRight w:val="0"/>
      <w:marTop w:val="0"/>
      <w:marBottom w:val="0"/>
      <w:divBdr>
        <w:top w:val="none" w:sz="0" w:space="0" w:color="auto"/>
        <w:left w:val="none" w:sz="0" w:space="0" w:color="auto"/>
        <w:bottom w:val="none" w:sz="0" w:space="0" w:color="auto"/>
        <w:right w:val="none" w:sz="0" w:space="0" w:color="auto"/>
      </w:divBdr>
    </w:div>
    <w:div w:id="1251963426">
      <w:bodyDiv w:val="1"/>
      <w:marLeft w:val="0"/>
      <w:marRight w:val="0"/>
      <w:marTop w:val="0"/>
      <w:marBottom w:val="0"/>
      <w:divBdr>
        <w:top w:val="none" w:sz="0" w:space="0" w:color="auto"/>
        <w:left w:val="none" w:sz="0" w:space="0" w:color="auto"/>
        <w:bottom w:val="none" w:sz="0" w:space="0" w:color="auto"/>
        <w:right w:val="none" w:sz="0" w:space="0" w:color="auto"/>
      </w:divBdr>
    </w:div>
    <w:div w:id="1255702172">
      <w:bodyDiv w:val="1"/>
      <w:marLeft w:val="0"/>
      <w:marRight w:val="0"/>
      <w:marTop w:val="0"/>
      <w:marBottom w:val="0"/>
      <w:divBdr>
        <w:top w:val="none" w:sz="0" w:space="0" w:color="auto"/>
        <w:left w:val="none" w:sz="0" w:space="0" w:color="auto"/>
        <w:bottom w:val="none" w:sz="0" w:space="0" w:color="auto"/>
        <w:right w:val="none" w:sz="0" w:space="0" w:color="auto"/>
      </w:divBdr>
    </w:div>
    <w:div w:id="1258637037">
      <w:bodyDiv w:val="1"/>
      <w:marLeft w:val="0"/>
      <w:marRight w:val="0"/>
      <w:marTop w:val="0"/>
      <w:marBottom w:val="0"/>
      <w:divBdr>
        <w:top w:val="none" w:sz="0" w:space="0" w:color="auto"/>
        <w:left w:val="none" w:sz="0" w:space="0" w:color="auto"/>
        <w:bottom w:val="none" w:sz="0" w:space="0" w:color="auto"/>
        <w:right w:val="none" w:sz="0" w:space="0" w:color="auto"/>
      </w:divBdr>
      <w:divsChild>
        <w:div w:id="2002463068">
          <w:marLeft w:val="0"/>
          <w:marRight w:val="0"/>
          <w:marTop w:val="0"/>
          <w:marBottom w:val="0"/>
          <w:divBdr>
            <w:top w:val="none" w:sz="0" w:space="0" w:color="auto"/>
            <w:left w:val="none" w:sz="0" w:space="0" w:color="auto"/>
            <w:bottom w:val="none" w:sz="0" w:space="0" w:color="auto"/>
            <w:right w:val="none" w:sz="0" w:space="0" w:color="auto"/>
          </w:divBdr>
          <w:divsChild>
            <w:div w:id="1273125187">
              <w:marLeft w:val="0"/>
              <w:marRight w:val="0"/>
              <w:marTop w:val="0"/>
              <w:marBottom w:val="0"/>
              <w:divBdr>
                <w:top w:val="none" w:sz="0" w:space="0" w:color="auto"/>
                <w:left w:val="none" w:sz="0" w:space="0" w:color="auto"/>
                <w:bottom w:val="none" w:sz="0" w:space="0" w:color="auto"/>
                <w:right w:val="none" w:sz="0" w:space="0" w:color="auto"/>
              </w:divBdr>
              <w:divsChild>
                <w:div w:id="1193345166">
                  <w:marLeft w:val="0"/>
                  <w:marRight w:val="0"/>
                  <w:marTop w:val="0"/>
                  <w:marBottom w:val="0"/>
                  <w:divBdr>
                    <w:top w:val="none" w:sz="0" w:space="0" w:color="auto"/>
                    <w:left w:val="none" w:sz="0" w:space="0" w:color="auto"/>
                    <w:bottom w:val="none" w:sz="0" w:space="0" w:color="auto"/>
                    <w:right w:val="none" w:sz="0" w:space="0" w:color="auto"/>
                  </w:divBdr>
                  <w:divsChild>
                    <w:div w:id="991567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9333543">
      <w:bodyDiv w:val="1"/>
      <w:marLeft w:val="0"/>
      <w:marRight w:val="0"/>
      <w:marTop w:val="0"/>
      <w:marBottom w:val="0"/>
      <w:divBdr>
        <w:top w:val="none" w:sz="0" w:space="0" w:color="auto"/>
        <w:left w:val="none" w:sz="0" w:space="0" w:color="auto"/>
        <w:bottom w:val="none" w:sz="0" w:space="0" w:color="auto"/>
        <w:right w:val="none" w:sz="0" w:space="0" w:color="auto"/>
      </w:divBdr>
    </w:div>
    <w:div w:id="1297561280">
      <w:bodyDiv w:val="1"/>
      <w:marLeft w:val="0"/>
      <w:marRight w:val="0"/>
      <w:marTop w:val="0"/>
      <w:marBottom w:val="0"/>
      <w:divBdr>
        <w:top w:val="none" w:sz="0" w:space="0" w:color="auto"/>
        <w:left w:val="none" w:sz="0" w:space="0" w:color="auto"/>
        <w:bottom w:val="none" w:sz="0" w:space="0" w:color="auto"/>
        <w:right w:val="none" w:sz="0" w:space="0" w:color="auto"/>
      </w:divBdr>
    </w:div>
    <w:div w:id="1300040105">
      <w:bodyDiv w:val="1"/>
      <w:marLeft w:val="0"/>
      <w:marRight w:val="0"/>
      <w:marTop w:val="0"/>
      <w:marBottom w:val="0"/>
      <w:divBdr>
        <w:top w:val="none" w:sz="0" w:space="0" w:color="auto"/>
        <w:left w:val="none" w:sz="0" w:space="0" w:color="auto"/>
        <w:bottom w:val="none" w:sz="0" w:space="0" w:color="auto"/>
        <w:right w:val="none" w:sz="0" w:space="0" w:color="auto"/>
      </w:divBdr>
    </w:div>
    <w:div w:id="1300184681">
      <w:bodyDiv w:val="1"/>
      <w:marLeft w:val="0"/>
      <w:marRight w:val="0"/>
      <w:marTop w:val="0"/>
      <w:marBottom w:val="0"/>
      <w:divBdr>
        <w:top w:val="none" w:sz="0" w:space="0" w:color="auto"/>
        <w:left w:val="none" w:sz="0" w:space="0" w:color="auto"/>
        <w:bottom w:val="none" w:sz="0" w:space="0" w:color="auto"/>
        <w:right w:val="none" w:sz="0" w:space="0" w:color="auto"/>
      </w:divBdr>
    </w:div>
    <w:div w:id="1311012935">
      <w:bodyDiv w:val="1"/>
      <w:marLeft w:val="0"/>
      <w:marRight w:val="0"/>
      <w:marTop w:val="0"/>
      <w:marBottom w:val="0"/>
      <w:divBdr>
        <w:top w:val="none" w:sz="0" w:space="0" w:color="auto"/>
        <w:left w:val="none" w:sz="0" w:space="0" w:color="auto"/>
        <w:bottom w:val="none" w:sz="0" w:space="0" w:color="auto"/>
        <w:right w:val="none" w:sz="0" w:space="0" w:color="auto"/>
      </w:divBdr>
      <w:divsChild>
        <w:div w:id="1249849032">
          <w:marLeft w:val="0"/>
          <w:marRight w:val="0"/>
          <w:marTop w:val="0"/>
          <w:marBottom w:val="0"/>
          <w:divBdr>
            <w:top w:val="none" w:sz="0" w:space="0" w:color="auto"/>
            <w:left w:val="none" w:sz="0" w:space="0" w:color="auto"/>
            <w:bottom w:val="none" w:sz="0" w:space="0" w:color="auto"/>
            <w:right w:val="none" w:sz="0" w:space="0" w:color="auto"/>
          </w:divBdr>
          <w:divsChild>
            <w:div w:id="541677546">
              <w:marLeft w:val="0"/>
              <w:marRight w:val="0"/>
              <w:marTop w:val="0"/>
              <w:marBottom w:val="0"/>
              <w:divBdr>
                <w:top w:val="none" w:sz="0" w:space="0" w:color="auto"/>
                <w:left w:val="none" w:sz="0" w:space="0" w:color="auto"/>
                <w:bottom w:val="none" w:sz="0" w:space="0" w:color="auto"/>
                <w:right w:val="none" w:sz="0" w:space="0" w:color="auto"/>
              </w:divBdr>
              <w:divsChild>
                <w:div w:id="1403142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2566208">
      <w:bodyDiv w:val="1"/>
      <w:marLeft w:val="0"/>
      <w:marRight w:val="0"/>
      <w:marTop w:val="0"/>
      <w:marBottom w:val="0"/>
      <w:divBdr>
        <w:top w:val="none" w:sz="0" w:space="0" w:color="auto"/>
        <w:left w:val="none" w:sz="0" w:space="0" w:color="auto"/>
        <w:bottom w:val="none" w:sz="0" w:space="0" w:color="auto"/>
        <w:right w:val="none" w:sz="0" w:space="0" w:color="auto"/>
      </w:divBdr>
    </w:div>
    <w:div w:id="1313365498">
      <w:bodyDiv w:val="1"/>
      <w:marLeft w:val="0"/>
      <w:marRight w:val="0"/>
      <w:marTop w:val="0"/>
      <w:marBottom w:val="0"/>
      <w:divBdr>
        <w:top w:val="none" w:sz="0" w:space="0" w:color="auto"/>
        <w:left w:val="none" w:sz="0" w:space="0" w:color="auto"/>
        <w:bottom w:val="none" w:sz="0" w:space="0" w:color="auto"/>
        <w:right w:val="none" w:sz="0" w:space="0" w:color="auto"/>
      </w:divBdr>
    </w:div>
    <w:div w:id="1317997114">
      <w:bodyDiv w:val="1"/>
      <w:marLeft w:val="0"/>
      <w:marRight w:val="0"/>
      <w:marTop w:val="0"/>
      <w:marBottom w:val="0"/>
      <w:divBdr>
        <w:top w:val="none" w:sz="0" w:space="0" w:color="auto"/>
        <w:left w:val="none" w:sz="0" w:space="0" w:color="auto"/>
        <w:bottom w:val="none" w:sz="0" w:space="0" w:color="auto"/>
        <w:right w:val="none" w:sz="0" w:space="0" w:color="auto"/>
      </w:divBdr>
    </w:div>
    <w:div w:id="1326326748">
      <w:bodyDiv w:val="1"/>
      <w:marLeft w:val="0"/>
      <w:marRight w:val="0"/>
      <w:marTop w:val="0"/>
      <w:marBottom w:val="0"/>
      <w:divBdr>
        <w:top w:val="none" w:sz="0" w:space="0" w:color="auto"/>
        <w:left w:val="none" w:sz="0" w:space="0" w:color="auto"/>
        <w:bottom w:val="none" w:sz="0" w:space="0" w:color="auto"/>
        <w:right w:val="none" w:sz="0" w:space="0" w:color="auto"/>
      </w:divBdr>
    </w:div>
    <w:div w:id="1329600883">
      <w:bodyDiv w:val="1"/>
      <w:marLeft w:val="0"/>
      <w:marRight w:val="0"/>
      <w:marTop w:val="0"/>
      <w:marBottom w:val="0"/>
      <w:divBdr>
        <w:top w:val="none" w:sz="0" w:space="0" w:color="auto"/>
        <w:left w:val="none" w:sz="0" w:space="0" w:color="auto"/>
        <w:bottom w:val="none" w:sz="0" w:space="0" w:color="auto"/>
        <w:right w:val="none" w:sz="0" w:space="0" w:color="auto"/>
      </w:divBdr>
      <w:divsChild>
        <w:div w:id="407579306">
          <w:marLeft w:val="0"/>
          <w:marRight w:val="0"/>
          <w:marTop w:val="0"/>
          <w:marBottom w:val="0"/>
          <w:divBdr>
            <w:top w:val="none" w:sz="0" w:space="0" w:color="auto"/>
            <w:left w:val="none" w:sz="0" w:space="0" w:color="auto"/>
            <w:bottom w:val="none" w:sz="0" w:space="0" w:color="auto"/>
            <w:right w:val="none" w:sz="0" w:space="0" w:color="auto"/>
          </w:divBdr>
          <w:divsChild>
            <w:div w:id="1047946658">
              <w:marLeft w:val="0"/>
              <w:marRight w:val="0"/>
              <w:marTop w:val="0"/>
              <w:marBottom w:val="0"/>
              <w:divBdr>
                <w:top w:val="none" w:sz="0" w:space="0" w:color="auto"/>
                <w:left w:val="none" w:sz="0" w:space="0" w:color="auto"/>
                <w:bottom w:val="none" w:sz="0" w:space="0" w:color="auto"/>
                <w:right w:val="none" w:sz="0" w:space="0" w:color="auto"/>
              </w:divBdr>
              <w:divsChild>
                <w:div w:id="1856457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678288">
      <w:bodyDiv w:val="1"/>
      <w:marLeft w:val="0"/>
      <w:marRight w:val="0"/>
      <w:marTop w:val="0"/>
      <w:marBottom w:val="0"/>
      <w:divBdr>
        <w:top w:val="none" w:sz="0" w:space="0" w:color="auto"/>
        <w:left w:val="none" w:sz="0" w:space="0" w:color="auto"/>
        <w:bottom w:val="none" w:sz="0" w:space="0" w:color="auto"/>
        <w:right w:val="none" w:sz="0" w:space="0" w:color="auto"/>
      </w:divBdr>
    </w:div>
    <w:div w:id="1331180962">
      <w:bodyDiv w:val="1"/>
      <w:marLeft w:val="0"/>
      <w:marRight w:val="0"/>
      <w:marTop w:val="0"/>
      <w:marBottom w:val="0"/>
      <w:divBdr>
        <w:top w:val="none" w:sz="0" w:space="0" w:color="auto"/>
        <w:left w:val="none" w:sz="0" w:space="0" w:color="auto"/>
        <w:bottom w:val="none" w:sz="0" w:space="0" w:color="auto"/>
        <w:right w:val="none" w:sz="0" w:space="0" w:color="auto"/>
      </w:divBdr>
    </w:div>
    <w:div w:id="1334186868">
      <w:bodyDiv w:val="1"/>
      <w:marLeft w:val="0"/>
      <w:marRight w:val="0"/>
      <w:marTop w:val="0"/>
      <w:marBottom w:val="0"/>
      <w:divBdr>
        <w:top w:val="none" w:sz="0" w:space="0" w:color="auto"/>
        <w:left w:val="none" w:sz="0" w:space="0" w:color="auto"/>
        <w:bottom w:val="none" w:sz="0" w:space="0" w:color="auto"/>
        <w:right w:val="none" w:sz="0" w:space="0" w:color="auto"/>
      </w:divBdr>
      <w:divsChild>
        <w:div w:id="920606641">
          <w:marLeft w:val="0"/>
          <w:marRight w:val="0"/>
          <w:marTop w:val="0"/>
          <w:marBottom w:val="0"/>
          <w:divBdr>
            <w:top w:val="none" w:sz="0" w:space="0" w:color="auto"/>
            <w:left w:val="none" w:sz="0" w:space="0" w:color="auto"/>
            <w:bottom w:val="none" w:sz="0" w:space="0" w:color="auto"/>
            <w:right w:val="none" w:sz="0" w:space="0" w:color="auto"/>
          </w:divBdr>
          <w:divsChild>
            <w:div w:id="1064988621">
              <w:marLeft w:val="0"/>
              <w:marRight w:val="0"/>
              <w:marTop w:val="0"/>
              <w:marBottom w:val="0"/>
              <w:divBdr>
                <w:top w:val="none" w:sz="0" w:space="0" w:color="auto"/>
                <w:left w:val="none" w:sz="0" w:space="0" w:color="auto"/>
                <w:bottom w:val="none" w:sz="0" w:space="0" w:color="auto"/>
                <w:right w:val="none" w:sz="0" w:space="0" w:color="auto"/>
              </w:divBdr>
              <w:divsChild>
                <w:div w:id="281814904">
                  <w:marLeft w:val="0"/>
                  <w:marRight w:val="0"/>
                  <w:marTop w:val="0"/>
                  <w:marBottom w:val="0"/>
                  <w:divBdr>
                    <w:top w:val="none" w:sz="0" w:space="0" w:color="auto"/>
                    <w:left w:val="none" w:sz="0" w:space="0" w:color="auto"/>
                    <w:bottom w:val="none" w:sz="0" w:space="0" w:color="auto"/>
                    <w:right w:val="none" w:sz="0" w:space="0" w:color="auto"/>
                  </w:divBdr>
                  <w:divsChild>
                    <w:div w:id="652294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8850853">
      <w:bodyDiv w:val="1"/>
      <w:marLeft w:val="0"/>
      <w:marRight w:val="0"/>
      <w:marTop w:val="0"/>
      <w:marBottom w:val="0"/>
      <w:divBdr>
        <w:top w:val="none" w:sz="0" w:space="0" w:color="auto"/>
        <w:left w:val="none" w:sz="0" w:space="0" w:color="auto"/>
        <w:bottom w:val="none" w:sz="0" w:space="0" w:color="auto"/>
        <w:right w:val="none" w:sz="0" w:space="0" w:color="auto"/>
      </w:divBdr>
      <w:divsChild>
        <w:div w:id="138035637">
          <w:marLeft w:val="0"/>
          <w:marRight w:val="0"/>
          <w:marTop w:val="0"/>
          <w:marBottom w:val="0"/>
          <w:divBdr>
            <w:top w:val="none" w:sz="0" w:space="0" w:color="auto"/>
            <w:left w:val="none" w:sz="0" w:space="0" w:color="auto"/>
            <w:bottom w:val="none" w:sz="0" w:space="0" w:color="auto"/>
            <w:right w:val="none" w:sz="0" w:space="0" w:color="auto"/>
          </w:divBdr>
          <w:divsChild>
            <w:div w:id="1254432626">
              <w:marLeft w:val="0"/>
              <w:marRight w:val="0"/>
              <w:marTop w:val="360"/>
              <w:marBottom w:val="360"/>
              <w:divBdr>
                <w:top w:val="single" w:sz="6" w:space="5" w:color="CCCCCC"/>
                <w:left w:val="single" w:sz="6" w:space="5" w:color="CCCCCC"/>
                <w:bottom w:val="single" w:sz="6" w:space="5" w:color="CCCCCC"/>
                <w:right w:val="single" w:sz="6" w:space="5" w:color="CCCCCC"/>
              </w:divBdr>
            </w:div>
            <w:div w:id="1537163162">
              <w:marLeft w:val="0"/>
              <w:marRight w:val="0"/>
              <w:marTop w:val="360"/>
              <w:marBottom w:val="360"/>
              <w:divBdr>
                <w:top w:val="single" w:sz="6" w:space="5" w:color="CCCCCC"/>
                <w:left w:val="single" w:sz="6" w:space="5" w:color="CCCCCC"/>
                <w:bottom w:val="single" w:sz="6" w:space="5" w:color="CCCCCC"/>
                <w:right w:val="single" w:sz="6" w:space="5" w:color="CCCCCC"/>
              </w:divBdr>
            </w:div>
            <w:div w:id="384528188">
              <w:marLeft w:val="0"/>
              <w:marRight w:val="0"/>
              <w:marTop w:val="360"/>
              <w:marBottom w:val="360"/>
              <w:divBdr>
                <w:top w:val="single" w:sz="6" w:space="5" w:color="CCCCCC"/>
                <w:left w:val="single" w:sz="6" w:space="5" w:color="CCCCCC"/>
                <w:bottom w:val="single" w:sz="6" w:space="5" w:color="CCCCCC"/>
                <w:right w:val="single" w:sz="6" w:space="5" w:color="CCCCCC"/>
              </w:divBdr>
            </w:div>
            <w:div w:id="25452748">
              <w:marLeft w:val="0"/>
              <w:marRight w:val="0"/>
              <w:marTop w:val="450"/>
              <w:marBottom w:val="450"/>
              <w:divBdr>
                <w:top w:val="none" w:sz="0" w:space="0" w:color="auto"/>
                <w:left w:val="none" w:sz="0" w:space="0" w:color="auto"/>
                <w:bottom w:val="none" w:sz="0" w:space="0" w:color="auto"/>
                <w:right w:val="none" w:sz="0" w:space="0" w:color="auto"/>
              </w:divBdr>
              <w:divsChild>
                <w:div w:id="34235095">
                  <w:marLeft w:val="0"/>
                  <w:marRight w:val="0"/>
                  <w:marTop w:val="450"/>
                  <w:marBottom w:val="450"/>
                  <w:divBdr>
                    <w:top w:val="none" w:sz="0" w:space="0" w:color="auto"/>
                    <w:left w:val="none" w:sz="0" w:space="0" w:color="auto"/>
                    <w:bottom w:val="none" w:sz="0" w:space="0" w:color="auto"/>
                    <w:right w:val="none" w:sz="0" w:space="0" w:color="auto"/>
                  </w:divBdr>
                  <w:divsChild>
                    <w:div w:id="690105484">
                      <w:marLeft w:val="0"/>
                      <w:marRight w:val="0"/>
                      <w:marTop w:val="0"/>
                      <w:marBottom w:val="240"/>
                      <w:divBdr>
                        <w:top w:val="none" w:sz="0" w:space="0" w:color="auto"/>
                        <w:left w:val="none" w:sz="0" w:space="0" w:color="auto"/>
                        <w:bottom w:val="none" w:sz="0" w:space="0" w:color="auto"/>
                        <w:right w:val="none" w:sz="0" w:space="0" w:color="auto"/>
                      </w:divBdr>
                      <w:divsChild>
                        <w:div w:id="37777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21762">
                  <w:marLeft w:val="0"/>
                  <w:marRight w:val="0"/>
                  <w:marTop w:val="240"/>
                  <w:marBottom w:val="240"/>
                  <w:divBdr>
                    <w:top w:val="none" w:sz="0" w:space="0" w:color="auto"/>
                    <w:left w:val="none" w:sz="0" w:space="0" w:color="auto"/>
                    <w:bottom w:val="none" w:sz="0" w:space="0" w:color="auto"/>
                    <w:right w:val="none" w:sz="0" w:space="0" w:color="auto"/>
                  </w:divBdr>
                  <w:divsChild>
                    <w:div w:id="203712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814999">
          <w:marLeft w:val="0"/>
          <w:marRight w:val="0"/>
          <w:marTop w:val="0"/>
          <w:marBottom w:val="0"/>
          <w:divBdr>
            <w:top w:val="none" w:sz="0" w:space="0" w:color="auto"/>
            <w:left w:val="none" w:sz="0" w:space="0" w:color="auto"/>
            <w:bottom w:val="none" w:sz="0" w:space="0" w:color="auto"/>
            <w:right w:val="none" w:sz="0" w:space="0" w:color="auto"/>
          </w:divBdr>
        </w:div>
        <w:div w:id="727387119">
          <w:marLeft w:val="0"/>
          <w:marRight w:val="0"/>
          <w:marTop w:val="450"/>
          <w:marBottom w:val="450"/>
          <w:divBdr>
            <w:top w:val="none" w:sz="0" w:space="0" w:color="auto"/>
            <w:left w:val="none" w:sz="0" w:space="0" w:color="auto"/>
            <w:bottom w:val="none" w:sz="0" w:space="0" w:color="auto"/>
            <w:right w:val="none" w:sz="0" w:space="0" w:color="auto"/>
          </w:divBdr>
          <w:divsChild>
            <w:div w:id="1808207547">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342313657">
      <w:bodyDiv w:val="1"/>
      <w:marLeft w:val="0"/>
      <w:marRight w:val="0"/>
      <w:marTop w:val="0"/>
      <w:marBottom w:val="0"/>
      <w:divBdr>
        <w:top w:val="none" w:sz="0" w:space="0" w:color="auto"/>
        <w:left w:val="none" w:sz="0" w:space="0" w:color="auto"/>
        <w:bottom w:val="none" w:sz="0" w:space="0" w:color="auto"/>
        <w:right w:val="none" w:sz="0" w:space="0" w:color="auto"/>
      </w:divBdr>
      <w:divsChild>
        <w:div w:id="1339699572">
          <w:marLeft w:val="0"/>
          <w:marRight w:val="0"/>
          <w:marTop w:val="0"/>
          <w:marBottom w:val="0"/>
          <w:divBdr>
            <w:top w:val="none" w:sz="0" w:space="0" w:color="auto"/>
            <w:left w:val="none" w:sz="0" w:space="0" w:color="auto"/>
            <w:bottom w:val="none" w:sz="0" w:space="0" w:color="auto"/>
            <w:right w:val="none" w:sz="0" w:space="0" w:color="auto"/>
          </w:divBdr>
          <w:divsChild>
            <w:div w:id="747118135">
              <w:marLeft w:val="0"/>
              <w:marRight w:val="0"/>
              <w:marTop w:val="0"/>
              <w:marBottom w:val="0"/>
              <w:divBdr>
                <w:top w:val="none" w:sz="0" w:space="0" w:color="auto"/>
                <w:left w:val="none" w:sz="0" w:space="0" w:color="auto"/>
                <w:bottom w:val="none" w:sz="0" w:space="0" w:color="auto"/>
                <w:right w:val="none" w:sz="0" w:space="0" w:color="auto"/>
              </w:divBdr>
              <w:divsChild>
                <w:div w:id="1086537834">
                  <w:marLeft w:val="0"/>
                  <w:marRight w:val="0"/>
                  <w:marTop w:val="0"/>
                  <w:marBottom w:val="0"/>
                  <w:divBdr>
                    <w:top w:val="none" w:sz="0" w:space="0" w:color="auto"/>
                    <w:left w:val="none" w:sz="0" w:space="0" w:color="auto"/>
                    <w:bottom w:val="none" w:sz="0" w:space="0" w:color="auto"/>
                    <w:right w:val="none" w:sz="0" w:space="0" w:color="auto"/>
                  </w:divBdr>
                </w:div>
              </w:divsChild>
            </w:div>
            <w:div w:id="1558858047">
              <w:marLeft w:val="0"/>
              <w:marRight w:val="0"/>
              <w:marTop w:val="0"/>
              <w:marBottom w:val="0"/>
              <w:divBdr>
                <w:top w:val="none" w:sz="0" w:space="0" w:color="auto"/>
                <w:left w:val="none" w:sz="0" w:space="0" w:color="auto"/>
                <w:bottom w:val="none" w:sz="0" w:space="0" w:color="auto"/>
                <w:right w:val="none" w:sz="0" w:space="0" w:color="auto"/>
              </w:divBdr>
              <w:divsChild>
                <w:div w:id="835153377">
                  <w:marLeft w:val="0"/>
                  <w:marRight w:val="0"/>
                  <w:marTop w:val="0"/>
                  <w:marBottom w:val="0"/>
                  <w:divBdr>
                    <w:top w:val="none" w:sz="0" w:space="0" w:color="auto"/>
                    <w:left w:val="none" w:sz="0" w:space="0" w:color="auto"/>
                    <w:bottom w:val="none" w:sz="0" w:space="0" w:color="auto"/>
                    <w:right w:val="none" w:sz="0" w:space="0" w:color="auto"/>
                  </w:divBdr>
                  <w:divsChild>
                    <w:div w:id="833957335">
                      <w:marLeft w:val="0"/>
                      <w:marRight w:val="0"/>
                      <w:marTop w:val="0"/>
                      <w:marBottom w:val="0"/>
                      <w:divBdr>
                        <w:top w:val="none" w:sz="0" w:space="0" w:color="auto"/>
                        <w:left w:val="none" w:sz="0" w:space="0" w:color="auto"/>
                        <w:bottom w:val="none" w:sz="0" w:space="0" w:color="auto"/>
                        <w:right w:val="none" w:sz="0" w:space="0" w:color="auto"/>
                      </w:divBdr>
                    </w:div>
                  </w:divsChild>
                </w:div>
                <w:div w:id="2070614707">
                  <w:marLeft w:val="0"/>
                  <w:marRight w:val="0"/>
                  <w:marTop w:val="0"/>
                  <w:marBottom w:val="0"/>
                  <w:divBdr>
                    <w:top w:val="none" w:sz="0" w:space="0" w:color="auto"/>
                    <w:left w:val="none" w:sz="0" w:space="0" w:color="auto"/>
                    <w:bottom w:val="none" w:sz="0" w:space="0" w:color="auto"/>
                    <w:right w:val="none" w:sz="0" w:space="0" w:color="auto"/>
                  </w:divBdr>
                  <w:divsChild>
                    <w:div w:id="1944796548">
                      <w:marLeft w:val="0"/>
                      <w:marRight w:val="0"/>
                      <w:marTop w:val="0"/>
                      <w:marBottom w:val="0"/>
                      <w:divBdr>
                        <w:top w:val="none" w:sz="0" w:space="0" w:color="auto"/>
                        <w:left w:val="none" w:sz="0" w:space="0" w:color="auto"/>
                        <w:bottom w:val="none" w:sz="0" w:space="0" w:color="auto"/>
                        <w:right w:val="none" w:sz="0" w:space="0" w:color="auto"/>
                      </w:divBdr>
                    </w:div>
                  </w:divsChild>
                </w:div>
                <w:div w:id="593780445">
                  <w:marLeft w:val="0"/>
                  <w:marRight w:val="0"/>
                  <w:marTop w:val="0"/>
                  <w:marBottom w:val="0"/>
                  <w:divBdr>
                    <w:top w:val="none" w:sz="0" w:space="0" w:color="auto"/>
                    <w:left w:val="none" w:sz="0" w:space="0" w:color="auto"/>
                    <w:bottom w:val="none" w:sz="0" w:space="0" w:color="auto"/>
                    <w:right w:val="none" w:sz="0" w:space="0" w:color="auto"/>
                  </w:divBdr>
                  <w:divsChild>
                    <w:div w:id="1576666260">
                      <w:marLeft w:val="0"/>
                      <w:marRight w:val="0"/>
                      <w:marTop w:val="0"/>
                      <w:marBottom w:val="0"/>
                      <w:divBdr>
                        <w:top w:val="none" w:sz="0" w:space="0" w:color="auto"/>
                        <w:left w:val="none" w:sz="0" w:space="0" w:color="auto"/>
                        <w:bottom w:val="none" w:sz="0" w:space="0" w:color="auto"/>
                        <w:right w:val="none" w:sz="0" w:space="0" w:color="auto"/>
                      </w:divBdr>
                    </w:div>
                  </w:divsChild>
                </w:div>
                <w:div w:id="1541627743">
                  <w:marLeft w:val="0"/>
                  <w:marRight w:val="0"/>
                  <w:marTop w:val="0"/>
                  <w:marBottom w:val="0"/>
                  <w:divBdr>
                    <w:top w:val="none" w:sz="0" w:space="0" w:color="auto"/>
                    <w:left w:val="none" w:sz="0" w:space="0" w:color="auto"/>
                    <w:bottom w:val="none" w:sz="0" w:space="0" w:color="auto"/>
                    <w:right w:val="none" w:sz="0" w:space="0" w:color="auto"/>
                  </w:divBdr>
                  <w:divsChild>
                    <w:div w:id="2001425633">
                      <w:marLeft w:val="0"/>
                      <w:marRight w:val="0"/>
                      <w:marTop w:val="0"/>
                      <w:marBottom w:val="0"/>
                      <w:divBdr>
                        <w:top w:val="none" w:sz="0" w:space="0" w:color="auto"/>
                        <w:left w:val="none" w:sz="0" w:space="0" w:color="auto"/>
                        <w:bottom w:val="none" w:sz="0" w:space="0" w:color="auto"/>
                        <w:right w:val="none" w:sz="0" w:space="0" w:color="auto"/>
                      </w:divBdr>
                    </w:div>
                  </w:divsChild>
                </w:div>
                <w:div w:id="1794902412">
                  <w:marLeft w:val="0"/>
                  <w:marRight w:val="0"/>
                  <w:marTop w:val="0"/>
                  <w:marBottom w:val="0"/>
                  <w:divBdr>
                    <w:top w:val="none" w:sz="0" w:space="0" w:color="auto"/>
                    <w:left w:val="none" w:sz="0" w:space="0" w:color="auto"/>
                    <w:bottom w:val="none" w:sz="0" w:space="0" w:color="auto"/>
                    <w:right w:val="none" w:sz="0" w:space="0" w:color="auto"/>
                  </w:divBdr>
                  <w:divsChild>
                    <w:div w:id="1835291046">
                      <w:marLeft w:val="0"/>
                      <w:marRight w:val="0"/>
                      <w:marTop w:val="0"/>
                      <w:marBottom w:val="0"/>
                      <w:divBdr>
                        <w:top w:val="none" w:sz="0" w:space="0" w:color="auto"/>
                        <w:left w:val="none" w:sz="0" w:space="0" w:color="auto"/>
                        <w:bottom w:val="none" w:sz="0" w:space="0" w:color="auto"/>
                        <w:right w:val="none" w:sz="0" w:space="0" w:color="auto"/>
                      </w:divBdr>
                    </w:div>
                  </w:divsChild>
                </w:div>
                <w:div w:id="1712653007">
                  <w:marLeft w:val="0"/>
                  <w:marRight w:val="0"/>
                  <w:marTop w:val="0"/>
                  <w:marBottom w:val="0"/>
                  <w:divBdr>
                    <w:top w:val="none" w:sz="0" w:space="0" w:color="auto"/>
                    <w:left w:val="none" w:sz="0" w:space="0" w:color="auto"/>
                    <w:bottom w:val="none" w:sz="0" w:space="0" w:color="auto"/>
                    <w:right w:val="none" w:sz="0" w:space="0" w:color="auto"/>
                  </w:divBdr>
                  <w:divsChild>
                    <w:div w:id="994724171">
                      <w:marLeft w:val="0"/>
                      <w:marRight w:val="0"/>
                      <w:marTop w:val="0"/>
                      <w:marBottom w:val="0"/>
                      <w:divBdr>
                        <w:top w:val="none" w:sz="0" w:space="0" w:color="auto"/>
                        <w:left w:val="none" w:sz="0" w:space="0" w:color="auto"/>
                        <w:bottom w:val="none" w:sz="0" w:space="0" w:color="auto"/>
                        <w:right w:val="none" w:sz="0" w:space="0" w:color="auto"/>
                      </w:divBdr>
                    </w:div>
                  </w:divsChild>
                </w:div>
                <w:div w:id="1970239798">
                  <w:marLeft w:val="0"/>
                  <w:marRight w:val="0"/>
                  <w:marTop w:val="0"/>
                  <w:marBottom w:val="0"/>
                  <w:divBdr>
                    <w:top w:val="none" w:sz="0" w:space="0" w:color="auto"/>
                    <w:left w:val="none" w:sz="0" w:space="0" w:color="auto"/>
                    <w:bottom w:val="none" w:sz="0" w:space="0" w:color="auto"/>
                    <w:right w:val="none" w:sz="0" w:space="0" w:color="auto"/>
                  </w:divBdr>
                  <w:divsChild>
                    <w:div w:id="1355812951">
                      <w:marLeft w:val="0"/>
                      <w:marRight w:val="0"/>
                      <w:marTop w:val="0"/>
                      <w:marBottom w:val="0"/>
                      <w:divBdr>
                        <w:top w:val="none" w:sz="0" w:space="0" w:color="auto"/>
                        <w:left w:val="none" w:sz="0" w:space="0" w:color="auto"/>
                        <w:bottom w:val="none" w:sz="0" w:space="0" w:color="auto"/>
                        <w:right w:val="none" w:sz="0" w:space="0" w:color="auto"/>
                      </w:divBdr>
                    </w:div>
                  </w:divsChild>
                </w:div>
                <w:div w:id="1661469515">
                  <w:marLeft w:val="0"/>
                  <w:marRight w:val="0"/>
                  <w:marTop w:val="0"/>
                  <w:marBottom w:val="0"/>
                  <w:divBdr>
                    <w:top w:val="none" w:sz="0" w:space="0" w:color="auto"/>
                    <w:left w:val="none" w:sz="0" w:space="0" w:color="auto"/>
                    <w:bottom w:val="none" w:sz="0" w:space="0" w:color="auto"/>
                    <w:right w:val="none" w:sz="0" w:space="0" w:color="auto"/>
                  </w:divBdr>
                  <w:divsChild>
                    <w:div w:id="1223903026">
                      <w:marLeft w:val="0"/>
                      <w:marRight w:val="0"/>
                      <w:marTop w:val="0"/>
                      <w:marBottom w:val="0"/>
                      <w:divBdr>
                        <w:top w:val="none" w:sz="0" w:space="0" w:color="auto"/>
                        <w:left w:val="none" w:sz="0" w:space="0" w:color="auto"/>
                        <w:bottom w:val="none" w:sz="0" w:space="0" w:color="auto"/>
                        <w:right w:val="none" w:sz="0" w:space="0" w:color="auto"/>
                      </w:divBdr>
                    </w:div>
                  </w:divsChild>
                </w:div>
                <w:div w:id="1449158779">
                  <w:marLeft w:val="0"/>
                  <w:marRight w:val="0"/>
                  <w:marTop w:val="0"/>
                  <w:marBottom w:val="0"/>
                  <w:divBdr>
                    <w:top w:val="none" w:sz="0" w:space="0" w:color="auto"/>
                    <w:left w:val="none" w:sz="0" w:space="0" w:color="auto"/>
                    <w:bottom w:val="none" w:sz="0" w:space="0" w:color="auto"/>
                    <w:right w:val="none" w:sz="0" w:space="0" w:color="auto"/>
                  </w:divBdr>
                  <w:divsChild>
                    <w:div w:id="180920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5490024">
              <w:marLeft w:val="0"/>
              <w:marRight w:val="0"/>
              <w:marTop w:val="0"/>
              <w:marBottom w:val="0"/>
              <w:divBdr>
                <w:top w:val="none" w:sz="0" w:space="0" w:color="auto"/>
                <w:left w:val="none" w:sz="0" w:space="0" w:color="auto"/>
                <w:bottom w:val="none" w:sz="0" w:space="0" w:color="auto"/>
                <w:right w:val="none" w:sz="0" w:space="0" w:color="auto"/>
              </w:divBdr>
              <w:divsChild>
                <w:div w:id="27605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9258452">
      <w:bodyDiv w:val="1"/>
      <w:marLeft w:val="0"/>
      <w:marRight w:val="0"/>
      <w:marTop w:val="0"/>
      <w:marBottom w:val="0"/>
      <w:divBdr>
        <w:top w:val="none" w:sz="0" w:space="0" w:color="auto"/>
        <w:left w:val="none" w:sz="0" w:space="0" w:color="auto"/>
        <w:bottom w:val="none" w:sz="0" w:space="0" w:color="auto"/>
        <w:right w:val="none" w:sz="0" w:space="0" w:color="auto"/>
      </w:divBdr>
    </w:div>
    <w:div w:id="1352607079">
      <w:bodyDiv w:val="1"/>
      <w:marLeft w:val="0"/>
      <w:marRight w:val="0"/>
      <w:marTop w:val="0"/>
      <w:marBottom w:val="0"/>
      <w:divBdr>
        <w:top w:val="none" w:sz="0" w:space="0" w:color="auto"/>
        <w:left w:val="none" w:sz="0" w:space="0" w:color="auto"/>
        <w:bottom w:val="none" w:sz="0" w:space="0" w:color="auto"/>
        <w:right w:val="none" w:sz="0" w:space="0" w:color="auto"/>
      </w:divBdr>
    </w:div>
    <w:div w:id="1353455491">
      <w:bodyDiv w:val="1"/>
      <w:marLeft w:val="0"/>
      <w:marRight w:val="0"/>
      <w:marTop w:val="0"/>
      <w:marBottom w:val="0"/>
      <w:divBdr>
        <w:top w:val="none" w:sz="0" w:space="0" w:color="auto"/>
        <w:left w:val="none" w:sz="0" w:space="0" w:color="auto"/>
        <w:bottom w:val="none" w:sz="0" w:space="0" w:color="auto"/>
        <w:right w:val="none" w:sz="0" w:space="0" w:color="auto"/>
      </w:divBdr>
    </w:div>
    <w:div w:id="1353607984">
      <w:bodyDiv w:val="1"/>
      <w:marLeft w:val="0"/>
      <w:marRight w:val="0"/>
      <w:marTop w:val="0"/>
      <w:marBottom w:val="0"/>
      <w:divBdr>
        <w:top w:val="none" w:sz="0" w:space="0" w:color="auto"/>
        <w:left w:val="none" w:sz="0" w:space="0" w:color="auto"/>
        <w:bottom w:val="none" w:sz="0" w:space="0" w:color="auto"/>
        <w:right w:val="none" w:sz="0" w:space="0" w:color="auto"/>
      </w:divBdr>
    </w:div>
    <w:div w:id="1360621372">
      <w:bodyDiv w:val="1"/>
      <w:marLeft w:val="0"/>
      <w:marRight w:val="0"/>
      <w:marTop w:val="0"/>
      <w:marBottom w:val="0"/>
      <w:divBdr>
        <w:top w:val="none" w:sz="0" w:space="0" w:color="auto"/>
        <w:left w:val="none" w:sz="0" w:space="0" w:color="auto"/>
        <w:bottom w:val="none" w:sz="0" w:space="0" w:color="auto"/>
        <w:right w:val="none" w:sz="0" w:space="0" w:color="auto"/>
      </w:divBdr>
    </w:div>
    <w:div w:id="1365903496">
      <w:bodyDiv w:val="1"/>
      <w:marLeft w:val="0"/>
      <w:marRight w:val="0"/>
      <w:marTop w:val="0"/>
      <w:marBottom w:val="0"/>
      <w:divBdr>
        <w:top w:val="none" w:sz="0" w:space="0" w:color="auto"/>
        <w:left w:val="none" w:sz="0" w:space="0" w:color="auto"/>
        <w:bottom w:val="none" w:sz="0" w:space="0" w:color="auto"/>
        <w:right w:val="none" w:sz="0" w:space="0" w:color="auto"/>
      </w:divBdr>
    </w:div>
    <w:div w:id="1366174869">
      <w:bodyDiv w:val="1"/>
      <w:marLeft w:val="0"/>
      <w:marRight w:val="0"/>
      <w:marTop w:val="0"/>
      <w:marBottom w:val="0"/>
      <w:divBdr>
        <w:top w:val="none" w:sz="0" w:space="0" w:color="auto"/>
        <w:left w:val="none" w:sz="0" w:space="0" w:color="auto"/>
        <w:bottom w:val="none" w:sz="0" w:space="0" w:color="auto"/>
        <w:right w:val="none" w:sz="0" w:space="0" w:color="auto"/>
      </w:divBdr>
    </w:div>
    <w:div w:id="1367608628">
      <w:bodyDiv w:val="1"/>
      <w:marLeft w:val="0"/>
      <w:marRight w:val="0"/>
      <w:marTop w:val="0"/>
      <w:marBottom w:val="0"/>
      <w:divBdr>
        <w:top w:val="none" w:sz="0" w:space="0" w:color="auto"/>
        <w:left w:val="none" w:sz="0" w:space="0" w:color="auto"/>
        <w:bottom w:val="none" w:sz="0" w:space="0" w:color="auto"/>
        <w:right w:val="none" w:sz="0" w:space="0" w:color="auto"/>
      </w:divBdr>
    </w:div>
    <w:div w:id="1382482371">
      <w:bodyDiv w:val="1"/>
      <w:marLeft w:val="0"/>
      <w:marRight w:val="0"/>
      <w:marTop w:val="0"/>
      <w:marBottom w:val="0"/>
      <w:divBdr>
        <w:top w:val="none" w:sz="0" w:space="0" w:color="auto"/>
        <w:left w:val="none" w:sz="0" w:space="0" w:color="auto"/>
        <w:bottom w:val="none" w:sz="0" w:space="0" w:color="auto"/>
        <w:right w:val="none" w:sz="0" w:space="0" w:color="auto"/>
      </w:divBdr>
    </w:div>
    <w:div w:id="1384913462">
      <w:bodyDiv w:val="1"/>
      <w:marLeft w:val="0"/>
      <w:marRight w:val="0"/>
      <w:marTop w:val="0"/>
      <w:marBottom w:val="0"/>
      <w:divBdr>
        <w:top w:val="none" w:sz="0" w:space="0" w:color="auto"/>
        <w:left w:val="none" w:sz="0" w:space="0" w:color="auto"/>
        <w:bottom w:val="none" w:sz="0" w:space="0" w:color="auto"/>
        <w:right w:val="none" w:sz="0" w:space="0" w:color="auto"/>
      </w:divBdr>
      <w:divsChild>
        <w:div w:id="808523199">
          <w:marLeft w:val="0"/>
          <w:marRight w:val="0"/>
          <w:marTop w:val="0"/>
          <w:marBottom w:val="0"/>
          <w:divBdr>
            <w:top w:val="none" w:sz="0" w:space="0" w:color="auto"/>
            <w:left w:val="none" w:sz="0" w:space="0" w:color="auto"/>
            <w:bottom w:val="none" w:sz="0" w:space="0" w:color="auto"/>
            <w:right w:val="none" w:sz="0" w:space="0" w:color="auto"/>
          </w:divBdr>
          <w:divsChild>
            <w:div w:id="1673875943">
              <w:marLeft w:val="0"/>
              <w:marRight w:val="0"/>
              <w:marTop w:val="0"/>
              <w:marBottom w:val="0"/>
              <w:divBdr>
                <w:top w:val="none" w:sz="0" w:space="0" w:color="auto"/>
                <w:left w:val="none" w:sz="0" w:space="0" w:color="auto"/>
                <w:bottom w:val="none" w:sz="0" w:space="0" w:color="auto"/>
                <w:right w:val="none" w:sz="0" w:space="0" w:color="auto"/>
              </w:divBdr>
              <w:divsChild>
                <w:div w:id="970944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6638482">
      <w:bodyDiv w:val="1"/>
      <w:marLeft w:val="0"/>
      <w:marRight w:val="0"/>
      <w:marTop w:val="0"/>
      <w:marBottom w:val="0"/>
      <w:divBdr>
        <w:top w:val="none" w:sz="0" w:space="0" w:color="auto"/>
        <w:left w:val="none" w:sz="0" w:space="0" w:color="auto"/>
        <w:bottom w:val="none" w:sz="0" w:space="0" w:color="auto"/>
        <w:right w:val="none" w:sz="0" w:space="0" w:color="auto"/>
      </w:divBdr>
    </w:div>
    <w:div w:id="1393503412">
      <w:bodyDiv w:val="1"/>
      <w:marLeft w:val="0"/>
      <w:marRight w:val="0"/>
      <w:marTop w:val="0"/>
      <w:marBottom w:val="0"/>
      <w:divBdr>
        <w:top w:val="none" w:sz="0" w:space="0" w:color="auto"/>
        <w:left w:val="none" w:sz="0" w:space="0" w:color="auto"/>
        <w:bottom w:val="none" w:sz="0" w:space="0" w:color="auto"/>
        <w:right w:val="none" w:sz="0" w:space="0" w:color="auto"/>
      </w:divBdr>
    </w:div>
    <w:div w:id="1399399622">
      <w:bodyDiv w:val="1"/>
      <w:marLeft w:val="0"/>
      <w:marRight w:val="0"/>
      <w:marTop w:val="0"/>
      <w:marBottom w:val="0"/>
      <w:divBdr>
        <w:top w:val="none" w:sz="0" w:space="0" w:color="auto"/>
        <w:left w:val="none" w:sz="0" w:space="0" w:color="auto"/>
        <w:bottom w:val="none" w:sz="0" w:space="0" w:color="auto"/>
        <w:right w:val="none" w:sz="0" w:space="0" w:color="auto"/>
      </w:divBdr>
    </w:div>
    <w:div w:id="1403868311">
      <w:bodyDiv w:val="1"/>
      <w:marLeft w:val="0"/>
      <w:marRight w:val="0"/>
      <w:marTop w:val="0"/>
      <w:marBottom w:val="0"/>
      <w:divBdr>
        <w:top w:val="none" w:sz="0" w:space="0" w:color="auto"/>
        <w:left w:val="none" w:sz="0" w:space="0" w:color="auto"/>
        <w:bottom w:val="none" w:sz="0" w:space="0" w:color="auto"/>
        <w:right w:val="none" w:sz="0" w:space="0" w:color="auto"/>
      </w:divBdr>
    </w:div>
    <w:div w:id="1410233385">
      <w:bodyDiv w:val="1"/>
      <w:marLeft w:val="0"/>
      <w:marRight w:val="0"/>
      <w:marTop w:val="0"/>
      <w:marBottom w:val="0"/>
      <w:divBdr>
        <w:top w:val="none" w:sz="0" w:space="0" w:color="auto"/>
        <w:left w:val="none" w:sz="0" w:space="0" w:color="auto"/>
        <w:bottom w:val="none" w:sz="0" w:space="0" w:color="auto"/>
        <w:right w:val="none" w:sz="0" w:space="0" w:color="auto"/>
      </w:divBdr>
    </w:div>
    <w:div w:id="1414203933">
      <w:bodyDiv w:val="1"/>
      <w:marLeft w:val="0"/>
      <w:marRight w:val="0"/>
      <w:marTop w:val="0"/>
      <w:marBottom w:val="0"/>
      <w:divBdr>
        <w:top w:val="none" w:sz="0" w:space="0" w:color="auto"/>
        <w:left w:val="none" w:sz="0" w:space="0" w:color="auto"/>
        <w:bottom w:val="none" w:sz="0" w:space="0" w:color="auto"/>
        <w:right w:val="none" w:sz="0" w:space="0" w:color="auto"/>
      </w:divBdr>
    </w:div>
    <w:div w:id="1422486471">
      <w:bodyDiv w:val="1"/>
      <w:marLeft w:val="0"/>
      <w:marRight w:val="0"/>
      <w:marTop w:val="0"/>
      <w:marBottom w:val="0"/>
      <w:divBdr>
        <w:top w:val="none" w:sz="0" w:space="0" w:color="auto"/>
        <w:left w:val="none" w:sz="0" w:space="0" w:color="auto"/>
        <w:bottom w:val="none" w:sz="0" w:space="0" w:color="auto"/>
        <w:right w:val="none" w:sz="0" w:space="0" w:color="auto"/>
      </w:divBdr>
      <w:divsChild>
        <w:div w:id="1020862809">
          <w:marLeft w:val="0"/>
          <w:marRight w:val="0"/>
          <w:marTop w:val="0"/>
          <w:marBottom w:val="0"/>
          <w:divBdr>
            <w:top w:val="none" w:sz="0" w:space="0" w:color="auto"/>
            <w:left w:val="none" w:sz="0" w:space="0" w:color="auto"/>
            <w:bottom w:val="none" w:sz="0" w:space="0" w:color="auto"/>
            <w:right w:val="none" w:sz="0" w:space="0" w:color="auto"/>
          </w:divBdr>
          <w:divsChild>
            <w:div w:id="142696383">
              <w:marLeft w:val="0"/>
              <w:marRight w:val="0"/>
              <w:marTop w:val="0"/>
              <w:marBottom w:val="0"/>
              <w:divBdr>
                <w:top w:val="none" w:sz="0" w:space="0" w:color="auto"/>
                <w:left w:val="none" w:sz="0" w:space="0" w:color="auto"/>
                <w:bottom w:val="none" w:sz="0" w:space="0" w:color="auto"/>
                <w:right w:val="none" w:sz="0" w:space="0" w:color="auto"/>
              </w:divBdr>
              <w:divsChild>
                <w:div w:id="1555847354">
                  <w:marLeft w:val="0"/>
                  <w:marRight w:val="0"/>
                  <w:marTop w:val="0"/>
                  <w:marBottom w:val="0"/>
                  <w:divBdr>
                    <w:top w:val="none" w:sz="0" w:space="0" w:color="auto"/>
                    <w:left w:val="none" w:sz="0" w:space="0" w:color="auto"/>
                    <w:bottom w:val="none" w:sz="0" w:space="0" w:color="auto"/>
                    <w:right w:val="none" w:sz="0" w:space="0" w:color="auto"/>
                  </w:divBdr>
                  <w:divsChild>
                    <w:div w:id="111630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3988114">
      <w:bodyDiv w:val="1"/>
      <w:marLeft w:val="0"/>
      <w:marRight w:val="0"/>
      <w:marTop w:val="0"/>
      <w:marBottom w:val="0"/>
      <w:divBdr>
        <w:top w:val="none" w:sz="0" w:space="0" w:color="auto"/>
        <w:left w:val="none" w:sz="0" w:space="0" w:color="auto"/>
        <w:bottom w:val="none" w:sz="0" w:space="0" w:color="auto"/>
        <w:right w:val="none" w:sz="0" w:space="0" w:color="auto"/>
      </w:divBdr>
    </w:div>
    <w:div w:id="1425884827">
      <w:bodyDiv w:val="1"/>
      <w:marLeft w:val="0"/>
      <w:marRight w:val="0"/>
      <w:marTop w:val="0"/>
      <w:marBottom w:val="0"/>
      <w:divBdr>
        <w:top w:val="none" w:sz="0" w:space="0" w:color="auto"/>
        <w:left w:val="none" w:sz="0" w:space="0" w:color="auto"/>
        <w:bottom w:val="none" w:sz="0" w:space="0" w:color="auto"/>
        <w:right w:val="none" w:sz="0" w:space="0" w:color="auto"/>
      </w:divBdr>
    </w:div>
    <w:div w:id="1427114628">
      <w:bodyDiv w:val="1"/>
      <w:marLeft w:val="0"/>
      <w:marRight w:val="0"/>
      <w:marTop w:val="0"/>
      <w:marBottom w:val="0"/>
      <w:divBdr>
        <w:top w:val="none" w:sz="0" w:space="0" w:color="auto"/>
        <w:left w:val="none" w:sz="0" w:space="0" w:color="auto"/>
        <w:bottom w:val="none" w:sz="0" w:space="0" w:color="auto"/>
        <w:right w:val="none" w:sz="0" w:space="0" w:color="auto"/>
      </w:divBdr>
    </w:div>
    <w:div w:id="1429306376">
      <w:bodyDiv w:val="1"/>
      <w:marLeft w:val="0"/>
      <w:marRight w:val="0"/>
      <w:marTop w:val="0"/>
      <w:marBottom w:val="0"/>
      <w:divBdr>
        <w:top w:val="none" w:sz="0" w:space="0" w:color="auto"/>
        <w:left w:val="none" w:sz="0" w:space="0" w:color="auto"/>
        <w:bottom w:val="none" w:sz="0" w:space="0" w:color="auto"/>
        <w:right w:val="none" w:sz="0" w:space="0" w:color="auto"/>
      </w:divBdr>
    </w:div>
    <w:div w:id="1435788333">
      <w:bodyDiv w:val="1"/>
      <w:marLeft w:val="0"/>
      <w:marRight w:val="0"/>
      <w:marTop w:val="0"/>
      <w:marBottom w:val="0"/>
      <w:divBdr>
        <w:top w:val="none" w:sz="0" w:space="0" w:color="auto"/>
        <w:left w:val="none" w:sz="0" w:space="0" w:color="auto"/>
        <w:bottom w:val="none" w:sz="0" w:space="0" w:color="auto"/>
        <w:right w:val="none" w:sz="0" w:space="0" w:color="auto"/>
      </w:divBdr>
    </w:div>
    <w:div w:id="1437016056">
      <w:bodyDiv w:val="1"/>
      <w:marLeft w:val="0"/>
      <w:marRight w:val="0"/>
      <w:marTop w:val="0"/>
      <w:marBottom w:val="0"/>
      <w:divBdr>
        <w:top w:val="none" w:sz="0" w:space="0" w:color="auto"/>
        <w:left w:val="none" w:sz="0" w:space="0" w:color="auto"/>
        <w:bottom w:val="none" w:sz="0" w:space="0" w:color="auto"/>
        <w:right w:val="none" w:sz="0" w:space="0" w:color="auto"/>
      </w:divBdr>
    </w:div>
    <w:div w:id="1439983947">
      <w:bodyDiv w:val="1"/>
      <w:marLeft w:val="0"/>
      <w:marRight w:val="0"/>
      <w:marTop w:val="0"/>
      <w:marBottom w:val="0"/>
      <w:divBdr>
        <w:top w:val="none" w:sz="0" w:space="0" w:color="auto"/>
        <w:left w:val="none" w:sz="0" w:space="0" w:color="auto"/>
        <w:bottom w:val="none" w:sz="0" w:space="0" w:color="auto"/>
        <w:right w:val="none" w:sz="0" w:space="0" w:color="auto"/>
      </w:divBdr>
    </w:div>
    <w:div w:id="1443376194">
      <w:bodyDiv w:val="1"/>
      <w:marLeft w:val="0"/>
      <w:marRight w:val="0"/>
      <w:marTop w:val="0"/>
      <w:marBottom w:val="0"/>
      <w:divBdr>
        <w:top w:val="none" w:sz="0" w:space="0" w:color="auto"/>
        <w:left w:val="none" w:sz="0" w:space="0" w:color="auto"/>
        <w:bottom w:val="none" w:sz="0" w:space="0" w:color="auto"/>
        <w:right w:val="none" w:sz="0" w:space="0" w:color="auto"/>
      </w:divBdr>
      <w:divsChild>
        <w:div w:id="947271169">
          <w:marLeft w:val="0"/>
          <w:marRight w:val="0"/>
          <w:marTop w:val="0"/>
          <w:marBottom w:val="0"/>
          <w:divBdr>
            <w:top w:val="none" w:sz="0" w:space="0" w:color="auto"/>
            <w:left w:val="none" w:sz="0" w:space="0" w:color="auto"/>
            <w:bottom w:val="none" w:sz="0" w:space="0" w:color="auto"/>
            <w:right w:val="none" w:sz="0" w:space="0" w:color="auto"/>
          </w:divBdr>
          <w:divsChild>
            <w:div w:id="1913080905">
              <w:marLeft w:val="0"/>
              <w:marRight w:val="0"/>
              <w:marTop w:val="0"/>
              <w:marBottom w:val="0"/>
              <w:divBdr>
                <w:top w:val="none" w:sz="0" w:space="0" w:color="auto"/>
                <w:left w:val="none" w:sz="0" w:space="0" w:color="auto"/>
                <w:bottom w:val="none" w:sz="0" w:space="0" w:color="auto"/>
                <w:right w:val="none" w:sz="0" w:space="0" w:color="auto"/>
              </w:divBdr>
              <w:divsChild>
                <w:div w:id="279603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970828">
      <w:bodyDiv w:val="1"/>
      <w:marLeft w:val="0"/>
      <w:marRight w:val="0"/>
      <w:marTop w:val="0"/>
      <w:marBottom w:val="0"/>
      <w:divBdr>
        <w:top w:val="none" w:sz="0" w:space="0" w:color="auto"/>
        <w:left w:val="none" w:sz="0" w:space="0" w:color="auto"/>
        <w:bottom w:val="none" w:sz="0" w:space="0" w:color="auto"/>
        <w:right w:val="none" w:sz="0" w:space="0" w:color="auto"/>
      </w:divBdr>
      <w:divsChild>
        <w:div w:id="435176959">
          <w:marLeft w:val="0"/>
          <w:marRight w:val="0"/>
          <w:marTop w:val="0"/>
          <w:marBottom w:val="0"/>
          <w:divBdr>
            <w:top w:val="none" w:sz="0" w:space="0" w:color="auto"/>
            <w:left w:val="none" w:sz="0" w:space="0" w:color="auto"/>
            <w:bottom w:val="none" w:sz="0" w:space="0" w:color="auto"/>
            <w:right w:val="none" w:sz="0" w:space="0" w:color="auto"/>
          </w:divBdr>
          <w:divsChild>
            <w:div w:id="97139176">
              <w:marLeft w:val="0"/>
              <w:marRight w:val="0"/>
              <w:marTop w:val="0"/>
              <w:marBottom w:val="0"/>
              <w:divBdr>
                <w:top w:val="none" w:sz="0" w:space="0" w:color="auto"/>
                <w:left w:val="none" w:sz="0" w:space="0" w:color="auto"/>
                <w:bottom w:val="none" w:sz="0" w:space="0" w:color="auto"/>
                <w:right w:val="none" w:sz="0" w:space="0" w:color="auto"/>
              </w:divBdr>
              <w:divsChild>
                <w:div w:id="1332098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7312363">
      <w:bodyDiv w:val="1"/>
      <w:marLeft w:val="0"/>
      <w:marRight w:val="0"/>
      <w:marTop w:val="0"/>
      <w:marBottom w:val="0"/>
      <w:divBdr>
        <w:top w:val="none" w:sz="0" w:space="0" w:color="auto"/>
        <w:left w:val="none" w:sz="0" w:space="0" w:color="auto"/>
        <w:bottom w:val="none" w:sz="0" w:space="0" w:color="auto"/>
        <w:right w:val="none" w:sz="0" w:space="0" w:color="auto"/>
      </w:divBdr>
    </w:div>
    <w:div w:id="1447382612">
      <w:bodyDiv w:val="1"/>
      <w:marLeft w:val="0"/>
      <w:marRight w:val="0"/>
      <w:marTop w:val="0"/>
      <w:marBottom w:val="0"/>
      <w:divBdr>
        <w:top w:val="none" w:sz="0" w:space="0" w:color="auto"/>
        <w:left w:val="none" w:sz="0" w:space="0" w:color="auto"/>
        <w:bottom w:val="none" w:sz="0" w:space="0" w:color="auto"/>
        <w:right w:val="none" w:sz="0" w:space="0" w:color="auto"/>
      </w:divBdr>
      <w:divsChild>
        <w:div w:id="281302861">
          <w:marLeft w:val="0"/>
          <w:marRight w:val="0"/>
          <w:marTop w:val="0"/>
          <w:marBottom w:val="0"/>
          <w:divBdr>
            <w:top w:val="none" w:sz="0" w:space="0" w:color="auto"/>
            <w:left w:val="none" w:sz="0" w:space="0" w:color="auto"/>
            <w:bottom w:val="none" w:sz="0" w:space="0" w:color="auto"/>
            <w:right w:val="none" w:sz="0" w:space="0" w:color="auto"/>
          </w:divBdr>
          <w:divsChild>
            <w:div w:id="444887715">
              <w:marLeft w:val="0"/>
              <w:marRight w:val="0"/>
              <w:marTop w:val="0"/>
              <w:marBottom w:val="0"/>
              <w:divBdr>
                <w:top w:val="none" w:sz="0" w:space="0" w:color="auto"/>
                <w:left w:val="none" w:sz="0" w:space="0" w:color="auto"/>
                <w:bottom w:val="none" w:sz="0" w:space="0" w:color="auto"/>
                <w:right w:val="none" w:sz="0" w:space="0" w:color="auto"/>
              </w:divBdr>
              <w:divsChild>
                <w:div w:id="452095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7777571">
      <w:bodyDiv w:val="1"/>
      <w:marLeft w:val="0"/>
      <w:marRight w:val="0"/>
      <w:marTop w:val="0"/>
      <w:marBottom w:val="0"/>
      <w:divBdr>
        <w:top w:val="none" w:sz="0" w:space="0" w:color="auto"/>
        <w:left w:val="none" w:sz="0" w:space="0" w:color="auto"/>
        <w:bottom w:val="none" w:sz="0" w:space="0" w:color="auto"/>
        <w:right w:val="none" w:sz="0" w:space="0" w:color="auto"/>
      </w:divBdr>
    </w:div>
    <w:div w:id="1453817181">
      <w:bodyDiv w:val="1"/>
      <w:marLeft w:val="0"/>
      <w:marRight w:val="0"/>
      <w:marTop w:val="0"/>
      <w:marBottom w:val="0"/>
      <w:divBdr>
        <w:top w:val="none" w:sz="0" w:space="0" w:color="auto"/>
        <w:left w:val="none" w:sz="0" w:space="0" w:color="auto"/>
        <w:bottom w:val="none" w:sz="0" w:space="0" w:color="auto"/>
        <w:right w:val="none" w:sz="0" w:space="0" w:color="auto"/>
      </w:divBdr>
    </w:div>
    <w:div w:id="1458446435">
      <w:bodyDiv w:val="1"/>
      <w:marLeft w:val="0"/>
      <w:marRight w:val="0"/>
      <w:marTop w:val="0"/>
      <w:marBottom w:val="0"/>
      <w:divBdr>
        <w:top w:val="none" w:sz="0" w:space="0" w:color="auto"/>
        <w:left w:val="none" w:sz="0" w:space="0" w:color="auto"/>
        <w:bottom w:val="none" w:sz="0" w:space="0" w:color="auto"/>
        <w:right w:val="none" w:sz="0" w:space="0" w:color="auto"/>
      </w:divBdr>
      <w:divsChild>
        <w:div w:id="1667785090">
          <w:marLeft w:val="0"/>
          <w:marRight w:val="0"/>
          <w:marTop w:val="0"/>
          <w:marBottom w:val="0"/>
          <w:divBdr>
            <w:top w:val="none" w:sz="0" w:space="0" w:color="auto"/>
            <w:left w:val="none" w:sz="0" w:space="0" w:color="auto"/>
            <w:bottom w:val="none" w:sz="0" w:space="0" w:color="auto"/>
            <w:right w:val="none" w:sz="0" w:space="0" w:color="auto"/>
          </w:divBdr>
          <w:divsChild>
            <w:div w:id="1959215982">
              <w:marLeft w:val="0"/>
              <w:marRight w:val="0"/>
              <w:marTop w:val="0"/>
              <w:marBottom w:val="0"/>
              <w:divBdr>
                <w:top w:val="none" w:sz="0" w:space="0" w:color="auto"/>
                <w:left w:val="none" w:sz="0" w:space="0" w:color="auto"/>
                <w:bottom w:val="none" w:sz="0" w:space="0" w:color="auto"/>
                <w:right w:val="none" w:sz="0" w:space="0" w:color="auto"/>
              </w:divBdr>
              <w:divsChild>
                <w:div w:id="1328047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085314">
      <w:bodyDiv w:val="1"/>
      <w:marLeft w:val="0"/>
      <w:marRight w:val="0"/>
      <w:marTop w:val="0"/>
      <w:marBottom w:val="0"/>
      <w:divBdr>
        <w:top w:val="none" w:sz="0" w:space="0" w:color="auto"/>
        <w:left w:val="none" w:sz="0" w:space="0" w:color="auto"/>
        <w:bottom w:val="none" w:sz="0" w:space="0" w:color="auto"/>
        <w:right w:val="none" w:sz="0" w:space="0" w:color="auto"/>
      </w:divBdr>
    </w:div>
    <w:div w:id="1473399459">
      <w:bodyDiv w:val="1"/>
      <w:marLeft w:val="0"/>
      <w:marRight w:val="0"/>
      <w:marTop w:val="0"/>
      <w:marBottom w:val="0"/>
      <w:divBdr>
        <w:top w:val="none" w:sz="0" w:space="0" w:color="auto"/>
        <w:left w:val="none" w:sz="0" w:space="0" w:color="auto"/>
        <w:bottom w:val="none" w:sz="0" w:space="0" w:color="auto"/>
        <w:right w:val="none" w:sz="0" w:space="0" w:color="auto"/>
      </w:divBdr>
      <w:divsChild>
        <w:div w:id="596409508">
          <w:marLeft w:val="0"/>
          <w:marRight w:val="0"/>
          <w:marTop w:val="0"/>
          <w:marBottom w:val="0"/>
          <w:divBdr>
            <w:top w:val="none" w:sz="0" w:space="0" w:color="auto"/>
            <w:left w:val="none" w:sz="0" w:space="0" w:color="auto"/>
            <w:bottom w:val="none" w:sz="0" w:space="0" w:color="auto"/>
            <w:right w:val="none" w:sz="0" w:space="0" w:color="auto"/>
          </w:divBdr>
          <w:divsChild>
            <w:div w:id="1737701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886593">
      <w:bodyDiv w:val="1"/>
      <w:marLeft w:val="0"/>
      <w:marRight w:val="0"/>
      <w:marTop w:val="0"/>
      <w:marBottom w:val="0"/>
      <w:divBdr>
        <w:top w:val="none" w:sz="0" w:space="0" w:color="auto"/>
        <w:left w:val="none" w:sz="0" w:space="0" w:color="auto"/>
        <w:bottom w:val="none" w:sz="0" w:space="0" w:color="auto"/>
        <w:right w:val="none" w:sz="0" w:space="0" w:color="auto"/>
      </w:divBdr>
    </w:div>
    <w:div w:id="1486975737">
      <w:bodyDiv w:val="1"/>
      <w:marLeft w:val="0"/>
      <w:marRight w:val="0"/>
      <w:marTop w:val="0"/>
      <w:marBottom w:val="0"/>
      <w:divBdr>
        <w:top w:val="none" w:sz="0" w:space="0" w:color="auto"/>
        <w:left w:val="none" w:sz="0" w:space="0" w:color="auto"/>
        <w:bottom w:val="none" w:sz="0" w:space="0" w:color="auto"/>
        <w:right w:val="none" w:sz="0" w:space="0" w:color="auto"/>
      </w:divBdr>
    </w:div>
    <w:div w:id="1497526455">
      <w:bodyDiv w:val="1"/>
      <w:marLeft w:val="0"/>
      <w:marRight w:val="0"/>
      <w:marTop w:val="0"/>
      <w:marBottom w:val="0"/>
      <w:divBdr>
        <w:top w:val="none" w:sz="0" w:space="0" w:color="auto"/>
        <w:left w:val="none" w:sz="0" w:space="0" w:color="auto"/>
        <w:bottom w:val="none" w:sz="0" w:space="0" w:color="auto"/>
        <w:right w:val="none" w:sz="0" w:space="0" w:color="auto"/>
      </w:divBdr>
    </w:div>
    <w:div w:id="1500540391">
      <w:bodyDiv w:val="1"/>
      <w:marLeft w:val="0"/>
      <w:marRight w:val="0"/>
      <w:marTop w:val="0"/>
      <w:marBottom w:val="0"/>
      <w:divBdr>
        <w:top w:val="none" w:sz="0" w:space="0" w:color="auto"/>
        <w:left w:val="none" w:sz="0" w:space="0" w:color="auto"/>
        <w:bottom w:val="none" w:sz="0" w:space="0" w:color="auto"/>
        <w:right w:val="none" w:sz="0" w:space="0" w:color="auto"/>
      </w:divBdr>
    </w:div>
    <w:div w:id="1501970003">
      <w:bodyDiv w:val="1"/>
      <w:marLeft w:val="0"/>
      <w:marRight w:val="0"/>
      <w:marTop w:val="0"/>
      <w:marBottom w:val="0"/>
      <w:divBdr>
        <w:top w:val="none" w:sz="0" w:space="0" w:color="auto"/>
        <w:left w:val="none" w:sz="0" w:space="0" w:color="auto"/>
        <w:bottom w:val="none" w:sz="0" w:space="0" w:color="auto"/>
        <w:right w:val="none" w:sz="0" w:space="0" w:color="auto"/>
      </w:divBdr>
    </w:div>
    <w:div w:id="1508248295">
      <w:bodyDiv w:val="1"/>
      <w:marLeft w:val="0"/>
      <w:marRight w:val="0"/>
      <w:marTop w:val="0"/>
      <w:marBottom w:val="0"/>
      <w:divBdr>
        <w:top w:val="none" w:sz="0" w:space="0" w:color="auto"/>
        <w:left w:val="none" w:sz="0" w:space="0" w:color="auto"/>
        <w:bottom w:val="none" w:sz="0" w:space="0" w:color="auto"/>
        <w:right w:val="none" w:sz="0" w:space="0" w:color="auto"/>
      </w:divBdr>
      <w:divsChild>
        <w:div w:id="1492141590">
          <w:marLeft w:val="0"/>
          <w:marRight w:val="0"/>
          <w:marTop w:val="0"/>
          <w:marBottom w:val="0"/>
          <w:divBdr>
            <w:top w:val="none" w:sz="0" w:space="0" w:color="auto"/>
            <w:left w:val="none" w:sz="0" w:space="0" w:color="auto"/>
            <w:bottom w:val="none" w:sz="0" w:space="0" w:color="auto"/>
            <w:right w:val="none" w:sz="0" w:space="0" w:color="auto"/>
          </w:divBdr>
          <w:divsChild>
            <w:div w:id="882013511">
              <w:marLeft w:val="0"/>
              <w:marRight w:val="0"/>
              <w:marTop w:val="0"/>
              <w:marBottom w:val="0"/>
              <w:divBdr>
                <w:top w:val="none" w:sz="0" w:space="0" w:color="auto"/>
                <w:left w:val="none" w:sz="0" w:space="0" w:color="auto"/>
                <w:bottom w:val="none" w:sz="0" w:space="0" w:color="auto"/>
                <w:right w:val="none" w:sz="0" w:space="0" w:color="auto"/>
              </w:divBdr>
              <w:divsChild>
                <w:div w:id="210507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523035">
      <w:bodyDiv w:val="1"/>
      <w:marLeft w:val="0"/>
      <w:marRight w:val="0"/>
      <w:marTop w:val="0"/>
      <w:marBottom w:val="0"/>
      <w:divBdr>
        <w:top w:val="none" w:sz="0" w:space="0" w:color="auto"/>
        <w:left w:val="none" w:sz="0" w:space="0" w:color="auto"/>
        <w:bottom w:val="none" w:sz="0" w:space="0" w:color="auto"/>
        <w:right w:val="none" w:sz="0" w:space="0" w:color="auto"/>
      </w:divBdr>
    </w:div>
    <w:div w:id="1515654950">
      <w:bodyDiv w:val="1"/>
      <w:marLeft w:val="0"/>
      <w:marRight w:val="0"/>
      <w:marTop w:val="0"/>
      <w:marBottom w:val="0"/>
      <w:divBdr>
        <w:top w:val="none" w:sz="0" w:space="0" w:color="auto"/>
        <w:left w:val="none" w:sz="0" w:space="0" w:color="auto"/>
        <w:bottom w:val="none" w:sz="0" w:space="0" w:color="auto"/>
        <w:right w:val="none" w:sz="0" w:space="0" w:color="auto"/>
      </w:divBdr>
    </w:div>
    <w:div w:id="1524589778">
      <w:bodyDiv w:val="1"/>
      <w:marLeft w:val="0"/>
      <w:marRight w:val="0"/>
      <w:marTop w:val="0"/>
      <w:marBottom w:val="0"/>
      <w:divBdr>
        <w:top w:val="none" w:sz="0" w:space="0" w:color="auto"/>
        <w:left w:val="none" w:sz="0" w:space="0" w:color="auto"/>
        <w:bottom w:val="none" w:sz="0" w:space="0" w:color="auto"/>
        <w:right w:val="none" w:sz="0" w:space="0" w:color="auto"/>
      </w:divBdr>
    </w:div>
    <w:div w:id="1529367653">
      <w:bodyDiv w:val="1"/>
      <w:marLeft w:val="0"/>
      <w:marRight w:val="0"/>
      <w:marTop w:val="0"/>
      <w:marBottom w:val="0"/>
      <w:divBdr>
        <w:top w:val="none" w:sz="0" w:space="0" w:color="auto"/>
        <w:left w:val="none" w:sz="0" w:space="0" w:color="auto"/>
        <w:bottom w:val="none" w:sz="0" w:space="0" w:color="auto"/>
        <w:right w:val="none" w:sz="0" w:space="0" w:color="auto"/>
      </w:divBdr>
    </w:div>
    <w:div w:id="1529417713">
      <w:bodyDiv w:val="1"/>
      <w:marLeft w:val="0"/>
      <w:marRight w:val="0"/>
      <w:marTop w:val="0"/>
      <w:marBottom w:val="0"/>
      <w:divBdr>
        <w:top w:val="none" w:sz="0" w:space="0" w:color="auto"/>
        <w:left w:val="none" w:sz="0" w:space="0" w:color="auto"/>
        <w:bottom w:val="none" w:sz="0" w:space="0" w:color="auto"/>
        <w:right w:val="none" w:sz="0" w:space="0" w:color="auto"/>
      </w:divBdr>
    </w:div>
    <w:div w:id="1534029408">
      <w:bodyDiv w:val="1"/>
      <w:marLeft w:val="0"/>
      <w:marRight w:val="0"/>
      <w:marTop w:val="0"/>
      <w:marBottom w:val="0"/>
      <w:divBdr>
        <w:top w:val="none" w:sz="0" w:space="0" w:color="auto"/>
        <w:left w:val="none" w:sz="0" w:space="0" w:color="auto"/>
        <w:bottom w:val="none" w:sz="0" w:space="0" w:color="auto"/>
        <w:right w:val="none" w:sz="0" w:space="0" w:color="auto"/>
      </w:divBdr>
      <w:divsChild>
        <w:div w:id="1265073964">
          <w:marLeft w:val="0"/>
          <w:marRight w:val="0"/>
          <w:marTop w:val="0"/>
          <w:marBottom w:val="0"/>
          <w:divBdr>
            <w:top w:val="none" w:sz="0" w:space="0" w:color="auto"/>
            <w:left w:val="none" w:sz="0" w:space="0" w:color="auto"/>
            <w:bottom w:val="none" w:sz="0" w:space="0" w:color="auto"/>
            <w:right w:val="none" w:sz="0" w:space="0" w:color="auto"/>
          </w:divBdr>
          <w:divsChild>
            <w:div w:id="302077867">
              <w:marLeft w:val="0"/>
              <w:marRight w:val="0"/>
              <w:marTop w:val="0"/>
              <w:marBottom w:val="0"/>
              <w:divBdr>
                <w:top w:val="none" w:sz="0" w:space="0" w:color="auto"/>
                <w:left w:val="none" w:sz="0" w:space="0" w:color="auto"/>
                <w:bottom w:val="none" w:sz="0" w:space="0" w:color="auto"/>
                <w:right w:val="none" w:sz="0" w:space="0" w:color="auto"/>
              </w:divBdr>
              <w:divsChild>
                <w:div w:id="1144346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4416324">
      <w:bodyDiv w:val="1"/>
      <w:marLeft w:val="0"/>
      <w:marRight w:val="0"/>
      <w:marTop w:val="0"/>
      <w:marBottom w:val="0"/>
      <w:divBdr>
        <w:top w:val="none" w:sz="0" w:space="0" w:color="auto"/>
        <w:left w:val="none" w:sz="0" w:space="0" w:color="auto"/>
        <w:bottom w:val="none" w:sz="0" w:space="0" w:color="auto"/>
        <w:right w:val="none" w:sz="0" w:space="0" w:color="auto"/>
      </w:divBdr>
      <w:divsChild>
        <w:div w:id="87390038">
          <w:marLeft w:val="0"/>
          <w:marRight w:val="0"/>
          <w:marTop w:val="0"/>
          <w:marBottom w:val="0"/>
          <w:divBdr>
            <w:top w:val="none" w:sz="0" w:space="0" w:color="auto"/>
            <w:left w:val="none" w:sz="0" w:space="0" w:color="auto"/>
            <w:bottom w:val="none" w:sz="0" w:space="0" w:color="auto"/>
            <w:right w:val="none" w:sz="0" w:space="0" w:color="auto"/>
          </w:divBdr>
          <w:divsChild>
            <w:div w:id="1058552262">
              <w:marLeft w:val="0"/>
              <w:marRight w:val="0"/>
              <w:marTop w:val="0"/>
              <w:marBottom w:val="0"/>
              <w:divBdr>
                <w:top w:val="none" w:sz="0" w:space="0" w:color="auto"/>
                <w:left w:val="none" w:sz="0" w:space="0" w:color="auto"/>
                <w:bottom w:val="none" w:sz="0" w:space="0" w:color="auto"/>
                <w:right w:val="none" w:sz="0" w:space="0" w:color="auto"/>
              </w:divBdr>
              <w:divsChild>
                <w:div w:id="96982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6044483">
      <w:bodyDiv w:val="1"/>
      <w:marLeft w:val="0"/>
      <w:marRight w:val="0"/>
      <w:marTop w:val="0"/>
      <w:marBottom w:val="0"/>
      <w:divBdr>
        <w:top w:val="none" w:sz="0" w:space="0" w:color="auto"/>
        <w:left w:val="none" w:sz="0" w:space="0" w:color="auto"/>
        <w:bottom w:val="none" w:sz="0" w:space="0" w:color="auto"/>
        <w:right w:val="none" w:sz="0" w:space="0" w:color="auto"/>
      </w:divBdr>
      <w:divsChild>
        <w:div w:id="521092092">
          <w:marLeft w:val="0"/>
          <w:marRight w:val="0"/>
          <w:marTop w:val="0"/>
          <w:marBottom w:val="0"/>
          <w:divBdr>
            <w:top w:val="none" w:sz="0" w:space="0" w:color="auto"/>
            <w:left w:val="none" w:sz="0" w:space="0" w:color="auto"/>
            <w:bottom w:val="none" w:sz="0" w:space="0" w:color="auto"/>
            <w:right w:val="none" w:sz="0" w:space="0" w:color="auto"/>
          </w:divBdr>
          <w:divsChild>
            <w:div w:id="1124422966">
              <w:marLeft w:val="0"/>
              <w:marRight w:val="0"/>
              <w:marTop w:val="0"/>
              <w:marBottom w:val="0"/>
              <w:divBdr>
                <w:top w:val="none" w:sz="0" w:space="0" w:color="auto"/>
                <w:left w:val="none" w:sz="0" w:space="0" w:color="auto"/>
                <w:bottom w:val="none" w:sz="0" w:space="0" w:color="auto"/>
                <w:right w:val="none" w:sz="0" w:space="0" w:color="auto"/>
              </w:divBdr>
              <w:divsChild>
                <w:div w:id="1787456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0124056">
      <w:bodyDiv w:val="1"/>
      <w:marLeft w:val="0"/>
      <w:marRight w:val="0"/>
      <w:marTop w:val="0"/>
      <w:marBottom w:val="0"/>
      <w:divBdr>
        <w:top w:val="none" w:sz="0" w:space="0" w:color="auto"/>
        <w:left w:val="none" w:sz="0" w:space="0" w:color="auto"/>
        <w:bottom w:val="none" w:sz="0" w:space="0" w:color="auto"/>
        <w:right w:val="none" w:sz="0" w:space="0" w:color="auto"/>
      </w:divBdr>
    </w:div>
    <w:div w:id="1541092110">
      <w:bodyDiv w:val="1"/>
      <w:marLeft w:val="0"/>
      <w:marRight w:val="0"/>
      <w:marTop w:val="0"/>
      <w:marBottom w:val="0"/>
      <w:divBdr>
        <w:top w:val="none" w:sz="0" w:space="0" w:color="auto"/>
        <w:left w:val="none" w:sz="0" w:space="0" w:color="auto"/>
        <w:bottom w:val="none" w:sz="0" w:space="0" w:color="auto"/>
        <w:right w:val="none" w:sz="0" w:space="0" w:color="auto"/>
      </w:divBdr>
    </w:div>
    <w:div w:id="1542280583">
      <w:bodyDiv w:val="1"/>
      <w:marLeft w:val="0"/>
      <w:marRight w:val="0"/>
      <w:marTop w:val="0"/>
      <w:marBottom w:val="0"/>
      <w:divBdr>
        <w:top w:val="none" w:sz="0" w:space="0" w:color="auto"/>
        <w:left w:val="none" w:sz="0" w:space="0" w:color="auto"/>
        <w:bottom w:val="none" w:sz="0" w:space="0" w:color="auto"/>
        <w:right w:val="none" w:sz="0" w:space="0" w:color="auto"/>
      </w:divBdr>
    </w:div>
    <w:div w:id="1549805133">
      <w:bodyDiv w:val="1"/>
      <w:marLeft w:val="0"/>
      <w:marRight w:val="0"/>
      <w:marTop w:val="0"/>
      <w:marBottom w:val="0"/>
      <w:divBdr>
        <w:top w:val="none" w:sz="0" w:space="0" w:color="auto"/>
        <w:left w:val="none" w:sz="0" w:space="0" w:color="auto"/>
        <w:bottom w:val="none" w:sz="0" w:space="0" w:color="auto"/>
        <w:right w:val="none" w:sz="0" w:space="0" w:color="auto"/>
      </w:divBdr>
    </w:div>
    <w:div w:id="1554153110">
      <w:bodyDiv w:val="1"/>
      <w:marLeft w:val="0"/>
      <w:marRight w:val="0"/>
      <w:marTop w:val="0"/>
      <w:marBottom w:val="0"/>
      <w:divBdr>
        <w:top w:val="none" w:sz="0" w:space="0" w:color="auto"/>
        <w:left w:val="none" w:sz="0" w:space="0" w:color="auto"/>
        <w:bottom w:val="none" w:sz="0" w:space="0" w:color="auto"/>
        <w:right w:val="none" w:sz="0" w:space="0" w:color="auto"/>
      </w:divBdr>
    </w:div>
    <w:div w:id="1567061939">
      <w:bodyDiv w:val="1"/>
      <w:marLeft w:val="0"/>
      <w:marRight w:val="0"/>
      <w:marTop w:val="0"/>
      <w:marBottom w:val="0"/>
      <w:divBdr>
        <w:top w:val="none" w:sz="0" w:space="0" w:color="auto"/>
        <w:left w:val="none" w:sz="0" w:space="0" w:color="auto"/>
        <w:bottom w:val="none" w:sz="0" w:space="0" w:color="auto"/>
        <w:right w:val="none" w:sz="0" w:space="0" w:color="auto"/>
      </w:divBdr>
    </w:div>
    <w:div w:id="1572689748">
      <w:bodyDiv w:val="1"/>
      <w:marLeft w:val="0"/>
      <w:marRight w:val="0"/>
      <w:marTop w:val="0"/>
      <w:marBottom w:val="0"/>
      <w:divBdr>
        <w:top w:val="none" w:sz="0" w:space="0" w:color="auto"/>
        <w:left w:val="none" w:sz="0" w:space="0" w:color="auto"/>
        <w:bottom w:val="none" w:sz="0" w:space="0" w:color="auto"/>
        <w:right w:val="none" w:sz="0" w:space="0" w:color="auto"/>
      </w:divBdr>
    </w:div>
    <w:div w:id="1582638066">
      <w:bodyDiv w:val="1"/>
      <w:marLeft w:val="0"/>
      <w:marRight w:val="0"/>
      <w:marTop w:val="0"/>
      <w:marBottom w:val="0"/>
      <w:divBdr>
        <w:top w:val="none" w:sz="0" w:space="0" w:color="auto"/>
        <w:left w:val="none" w:sz="0" w:space="0" w:color="auto"/>
        <w:bottom w:val="none" w:sz="0" w:space="0" w:color="auto"/>
        <w:right w:val="none" w:sz="0" w:space="0" w:color="auto"/>
      </w:divBdr>
      <w:divsChild>
        <w:div w:id="30617065">
          <w:marLeft w:val="0"/>
          <w:marRight w:val="0"/>
          <w:marTop w:val="0"/>
          <w:marBottom w:val="0"/>
          <w:divBdr>
            <w:top w:val="none" w:sz="0" w:space="0" w:color="auto"/>
            <w:left w:val="none" w:sz="0" w:space="0" w:color="auto"/>
            <w:bottom w:val="none" w:sz="0" w:space="0" w:color="auto"/>
            <w:right w:val="none" w:sz="0" w:space="0" w:color="auto"/>
          </w:divBdr>
          <w:divsChild>
            <w:div w:id="1539273279">
              <w:marLeft w:val="0"/>
              <w:marRight w:val="0"/>
              <w:marTop w:val="0"/>
              <w:marBottom w:val="0"/>
              <w:divBdr>
                <w:top w:val="none" w:sz="0" w:space="0" w:color="auto"/>
                <w:left w:val="none" w:sz="0" w:space="0" w:color="auto"/>
                <w:bottom w:val="none" w:sz="0" w:space="0" w:color="auto"/>
                <w:right w:val="none" w:sz="0" w:space="0" w:color="auto"/>
              </w:divBdr>
              <w:divsChild>
                <w:div w:id="32658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3756541">
      <w:bodyDiv w:val="1"/>
      <w:marLeft w:val="0"/>
      <w:marRight w:val="0"/>
      <w:marTop w:val="0"/>
      <w:marBottom w:val="0"/>
      <w:divBdr>
        <w:top w:val="none" w:sz="0" w:space="0" w:color="auto"/>
        <w:left w:val="none" w:sz="0" w:space="0" w:color="auto"/>
        <w:bottom w:val="none" w:sz="0" w:space="0" w:color="auto"/>
        <w:right w:val="none" w:sz="0" w:space="0" w:color="auto"/>
      </w:divBdr>
    </w:div>
    <w:div w:id="1584610878">
      <w:bodyDiv w:val="1"/>
      <w:marLeft w:val="0"/>
      <w:marRight w:val="0"/>
      <w:marTop w:val="0"/>
      <w:marBottom w:val="0"/>
      <w:divBdr>
        <w:top w:val="none" w:sz="0" w:space="0" w:color="auto"/>
        <w:left w:val="none" w:sz="0" w:space="0" w:color="auto"/>
        <w:bottom w:val="none" w:sz="0" w:space="0" w:color="auto"/>
        <w:right w:val="none" w:sz="0" w:space="0" w:color="auto"/>
      </w:divBdr>
    </w:div>
    <w:div w:id="1590852206">
      <w:bodyDiv w:val="1"/>
      <w:marLeft w:val="0"/>
      <w:marRight w:val="0"/>
      <w:marTop w:val="0"/>
      <w:marBottom w:val="0"/>
      <w:divBdr>
        <w:top w:val="none" w:sz="0" w:space="0" w:color="auto"/>
        <w:left w:val="none" w:sz="0" w:space="0" w:color="auto"/>
        <w:bottom w:val="none" w:sz="0" w:space="0" w:color="auto"/>
        <w:right w:val="none" w:sz="0" w:space="0" w:color="auto"/>
      </w:divBdr>
    </w:div>
    <w:div w:id="1591695507">
      <w:bodyDiv w:val="1"/>
      <w:marLeft w:val="0"/>
      <w:marRight w:val="0"/>
      <w:marTop w:val="0"/>
      <w:marBottom w:val="0"/>
      <w:divBdr>
        <w:top w:val="none" w:sz="0" w:space="0" w:color="auto"/>
        <w:left w:val="none" w:sz="0" w:space="0" w:color="auto"/>
        <w:bottom w:val="none" w:sz="0" w:space="0" w:color="auto"/>
        <w:right w:val="none" w:sz="0" w:space="0" w:color="auto"/>
      </w:divBdr>
    </w:div>
    <w:div w:id="1593662122">
      <w:bodyDiv w:val="1"/>
      <w:marLeft w:val="0"/>
      <w:marRight w:val="0"/>
      <w:marTop w:val="0"/>
      <w:marBottom w:val="0"/>
      <w:divBdr>
        <w:top w:val="none" w:sz="0" w:space="0" w:color="auto"/>
        <w:left w:val="none" w:sz="0" w:space="0" w:color="auto"/>
        <w:bottom w:val="none" w:sz="0" w:space="0" w:color="auto"/>
        <w:right w:val="none" w:sz="0" w:space="0" w:color="auto"/>
      </w:divBdr>
    </w:div>
    <w:div w:id="1595505273">
      <w:bodyDiv w:val="1"/>
      <w:marLeft w:val="0"/>
      <w:marRight w:val="0"/>
      <w:marTop w:val="0"/>
      <w:marBottom w:val="0"/>
      <w:divBdr>
        <w:top w:val="none" w:sz="0" w:space="0" w:color="auto"/>
        <w:left w:val="none" w:sz="0" w:space="0" w:color="auto"/>
        <w:bottom w:val="none" w:sz="0" w:space="0" w:color="auto"/>
        <w:right w:val="none" w:sz="0" w:space="0" w:color="auto"/>
      </w:divBdr>
    </w:div>
    <w:div w:id="1612711305">
      <w:bodyDiv w:val="1"/>
      <w:marLeft w:val="0"/>
      <w:marRight w:val="0"/>
      <w:marTop w:val="0"/>
      <w:marBottom w:val="0"/>
      <w:divBdr>
        <w:top w:val="none" w:sz="0" w:space="0" w:color="auto"/>
        <w:left w:val="none" w:sz="0" w:space="0" w:color="auto"/>
        <w:bottom w:val="none" w:sz="0" w:space="0" w:color="auto"/>
        <w:right w:val="none" w:sz="0" w:space="0" w:color="auto"/>
      </w:divBdr>
    </w:div>
    <w:div w:id="1623224763">
      <w:bodyDiv w:val="1"/>
      <w:marLeft w:val="0"/>
      <w:marRight w:val="0"/>
      <w:marTop w:val="0"/>
      <w:marBottom w:val="0"/>
      <w:divBdr>
        <w:top w:val="none" w:sz="0" w:space="0" w:color="auto"/>
        <w:left w:val="none" w:sz="0" w:space="0" w:color="auto"/>
        <w:bottom w:val="none" w:sz="0" w:space="0" w:color="auto"/>
        <w:right w:val="none" w:sz="0" w:space="0" w:color="auto"/>
      </w:divBdr>
    </w:div>
    <w:div w:id="1633093823">
      <w:bodyDiv w:val="1"/>
      <w:marLeft w:val="0"/>
      <w:marRight w:val="0"/>
      <w:marTop w:val="0"/>
      <w:marBottom w:val="0"/>
      <w:divBdr>
        <w:top w:val="none" w:sz="0" w:space="0" w:color="auto"/>
        <w:left w:val="none" w:sz="0" w:space="0" w:color="auto"/>
        <w:bottom w:val="none" w:sz="0" w:space="0" w:color="auto"/>
        <w:right w:val="none" w:sz="0" w:space="0" w:color="auto"/>
      </w:divBdr>
      <w:divsChild>
        <w:div w:id="2078357272">
          <w:marLeft w:val="0"/>
          <w:marRight w:val="0"/>
          <w:marTop w:val="0"/>
          <w:marBottom w:val="0"/>
          <w:divBdr>
            <w:top w:val="none" w:sz="0" w:space="0" w:color="auto"/>
            <w:left w:val="none" w:sz="0" w:space="0" w:color="auto"/>
            <w:bottom w:val="none" w:sz="0" w:space="0" w:color="auto"/>
            <w:right w:val="none" w:sz="0" w:space="0" w:color="auto"/>
          </w:divBdr>
        </w:div>
        <w:div w:id="465969393">
          <w:marLeft w:val="0"/>
          <w:marRight w:val="0"/>
          <w:marTop w:val="0"/>
          <w:marBottom w:val="0"/>
          <w:divBdr>
            <w:top w:val="none" w:sz="0" w:space="0" w:color="auto"/>
            <w:left w:val="none" w:sz="0" w:space="0" w:color="auto"/>
            <w:bottom w:val="none" w:sz="0" w:space="0" w:color="auto"/>
            <w:right w:val="none" w:sz="0" w:space="0" w:color="auto"/>
          </w:divBdr>
        </w:div>
        <w:div w:id="1412392279">
          <w:marLeft w:val="0"/>
          <w:marRight w:val="0"/>
          <w:marTop w:val="0"/>
          <w:marBottom w:val="0"/>
          <w:divBdr>
            <w:top w:val="none" w:sz="0" w:space="0" w:color="auto"/>
            <w:left w:val="none" w:sz="0" w:space="0" w:color="auto"/>
            <w:bottom w:val="none" w:sz="0" w:space="0" w:color="auto"/>
            <w:right w:val="none" w:sz="0" w:space="0" w:color="auto"/>
          </w:divBdr>
        </w:div>
        <w:div w:id="1468888463">
          <w:marLeft w:val="0"/>
          <w:marRight w:val="0"/>
          <w:marTop w:val="0"/>
          <w:marBottom w:val="0"/>
          <w:divBdr>
            <w:top w:val="none" w:sz="0" w:space="0" w:color="auto"/>
            <w:left w:val="none" w:sz="0" w:space="0" w:color="auto"/>
            <w:bottom w:val="none" w:sz="0" w:space="0" w:color="auto"/>
            <w:right w:val="none" w:sz="0" w:space="0" w:color="auto"/>
          </w:divBdr>
        </w:div>
        <w:div w:id="742142915">
          <w:marLeft w:val="0"/>
          <w:marRight w:val="0"/>
          <w:marTop w:val="0"/>
          <w:marBottom w:val="0"/>
          <w:divBdr>
            <w:top w:val="none" w:sz="0" w:space="0" w:color="auto"/>
            <w:left w:val="none" w:sz="0" w:space="0" w:color="auto"/>
            <w:bottom w:val="none" w:sz="0" w:space="0" w:color="auto"/>
            <w:right w:val="none" w:sz="0" w:space="0" w:color="auto"/>
          </w:divBdr>
        </w:div>
        <w:div w:id="1588803369">
          <w:marLeft w:val="0"/>
          <w:marRight w:val="0"/>
          <w:marTop w:val="0"/>
          <w:marBottom w:val="0"/>
          <w:divBdr>
            <w:top w:val="none" w:sz="0" w:space="0" w:color="auto"/>
            <w:left w:val="none" w:sz="0" w:space="0" w:color="auto"/>
            <w:bottom w:val="none" w:sz="0" w:space="0" w:color="auto"/>
            <w:right w:val="none" w:sz="0" w:space="0" w:color="auto"/>
          </w:divBdr>
        </w:div>
        <w:div w:id="869294477">
          <w:marLeft w:val="0"/>
          <w:marRight w:val="0"/>
          <w:marTop w:val="0"/>
          <w:marBottom w:val="0"/>
          <w:divBdr>
            <w:top w:val="none" w:sz="0" w:space="0" w:color="auto"/>
            <w:left w:val="none" w:sz="0" w:space="0" w:color="auto"/>
            <w:bottom w:val="none" w:sz="0" w:space="0" w:color="auto"/>
            <w:right w:val="none" w:sz="0" w:space="0" w:color="auto"/>
          </w:divBdr>
        </w:div>
        <w:div w:id="375156456">
          <w:marLeft w:val="0"/>
          <w:marRight w:val="0"/>
          <w:marTop w:val="0"/>
          <w:marBottom w:val="0"/>
          <w:divBdr>
            <w:top w:val="none" w:sz="0" w:space="0" w:color="auto"/>
            <w:left w:val="none" w:sz="0" w:space="0" w:color="auto"/>
            <w:bottom w:val="none" w:sz="0" w:space="0" w:color="auto"/>
            <w:right w:val="none" w:sz="0" w:space="0" w:color="auto"/>
          </w:divBdr>
        </w:div>
        <w:div w:id="1700159782">
          <w:marLeft w:val="0"/>
          <w:marRight w:val="0"/>
          <w:marTop w:val="0"/>
          <w:marBottom w:val="0"/>
          <w:divBdr>
            <w:top w:val="none" w:sz="0" w:space="0" w:color="auto"/>
            <w:left w:val="none" w:sz="0" w:space="0" w:color="auto"/>
            <w:bottom w:val="none" w:sz="0" w:space="0" w:color="auto"/>
            <w:right w:val="none" w:sz="0" w:space="0" w:color="auto"/>
          </w:divBdr>
        </w:div>
        <w:div w:id="63652976">
          <w:marLeft w:val="0"/>
          <w:marRight w:val="0"/>
          <w:marTop w:val="0"/>
          <w:marBottom w:val="0"/>
          <w:divBdr>
            <w:top w:val="none" w:sz="0" w:space="0" w:color="auto"/>
            <w:left w:val="none" w:sz="0" w:space="0" w:color="auto"/>
            <w:bottom w:val="none" w:sz="0" w:space="0" w:color="auto"/>
            <w:right w:val="none" w:sz="0" w:space="0" w:color="auto"/>
          </w:divBdr>
        </w:div>
        <w:div w:id="555355311">
          <w:marLeft w:val="0"/>
          <w:marRight w:val="0"/>
          <w:marTop w:val="0"/>
          <w:marBottom w:val="0"/>
          <w:divBdr>
            <w:top w:val="none" w:sz="0" w:space="0" w:color="auto"/>
            <w:left w:val="none" w:sz="0" w:space="0" w:color="auto"/>
            <w:bottom w:val="none" w:sz="0" w:space="0" w:color="auto"/>
            <w:right w:val="none" w:sz="0" w:space="0" w:color="auto"/>
          </w:divBdr>
        </w:div>
        <w:div w:id="876090508">
          <w:marLeft w:val="0"/>
          <w:marRight w:val="0"/>
          <w:marTop w:val="0"/>
          <w:marBottom w:val="0"/>
          <w:divBdr>
            <w:top w:val="none" w:sz="0" w:space="0" w:color="auto"/>
            <w:left w:val="none" w:sz="0" w:space="0" w:color="auto"/>
            <w:bottom w:val="none" w:sz="0" w:space="0" w:color="auto"/>
            <w:right w:val="none" w:sz="0" w:space="0" w:color="auto"/>
          </w:divBdr>
        </w:div>
        <w:div w:id="1257907995">
          <w:marLeft w:val="0"/>
          <w:marRight w:val="0"/>
          <w:marTop w:val="0"/>
          <w:marBottom w:val="0"/>
          <w:divBdr>
            <w:top w:val="none" w:sz="0" w:space="0" w:color="auto"/>
            <w:left w:val="none" w:sz="0" w:space="0" w:color="auto"/>
            <w:bottom w:val="none" w:sz="0" w:space="0" w:color="auto"/>
            <w:right w:val="none" w:sz="0" w:space="0" w:color="auto"/>
          </w:divBdr>
        </w:div>
        <w:div w:id="1156414220">
          <w:marLeft w:val="0"/>
          <w:marRight w:val="0"/>
          <w:marTop w:val="0"/>
          <w:marBottom w:val="0"/>
          <w:divBdr>
            <w:top w:val="none" w:sz="0" w:space="0" w:color="auto"/>
            <w:left w:val="none" w:sz="0" w:space="0" w:color="auto"/>
            <w:bottom w:val="none" w:sz="0" w:space="0" w:color="auto"/>
            <w:right w:val="none" w:sz="0" w:space="0" w:color="auto"/>
          </w:divBdr>
        </w:div>
        <w:div w:id="513227761">
          <w:marLeft w:val="0"/>
          <w:marRight w:val="0"/>
          <w:marTop w:val="0"/>
          <w:marBottom w:val="0"/>
          <w:divBdr>
            <w:top w:val="none" w:sz="0" w:space="0" w:color="auto"/>
            <w:left w:val="none" w:sz="0" w:space="0" w:color="auto"/>
            <w:bottom w:val="none" w:sz="0" w:space="0" w:color="auto"/>
            <w:right w:val="none" w:sz="0" w:space="0" w:color="auto"/>
          </w:divBdr>
        </w:div>
        <w:div w:id="395595021">
          <w:marLeft w:val="0"/>
          <w:marRight w:val="0"/>
          <w:marTop w:val="0"/>
          <w:marBottom w:val="0"/>
          <w:divBdr>
            <w:top w:val="none" w:sz="0" w:space="0" w:color="auto"/>
            <w:left w:val="none" w:sz="0" w:space="0" w:color="auto"/>
            <w:bottom w:val="none" w:sz="0" w:space="0" w:color="auto"/>
            <w:right w:val="none" w:sz="0" w:space="0" w:color="auto"/>
          </w:divBdr>
        </w:div>
        <w:div w:id="59253475">
          <w:marLeft w:val="0"/>
          <w:marRight w:val="0"/>
          <w:marTop w:val="0"/>
          <w:marBottom w:val="0"/>
          <w:divBdr>
            <w:top w:val="none" w:sz="0" w:space="0" w:color="auto"/>
            <w:left w:val="none" w:sz="0" w:space="0" w:color="auto"/>
            <w:bottom w:val="none" w:sz="0" w:space="0" w:color="auto"/>
            <w:right w:val="none" w:sz="0" w:space="0" w:color="auto"/>
          </w:divBdr>
        </w:div>
      </w:divsChild>
    </w:div>
    <w:div w:id="1636332679">
      <w:bodyDiv w:val="1"/>
      <w:marLeft w:val="0"/>
      <w:marRight w:val="0"/>
      <w:marTop w:val="0"/>
      <w:marBottom w:val="0"/>
      <w:divBdr>
        <w:top w:val="none" w:sz="0" w:space="0" w:color="auto"/>
        <w:left w:val="none" w:sz="0" w:space="0" w:color="auto"/>
        <w:bottom w:val="none" w:sz="0" w:space="0" w:color="auto"/>
        <w:right w:val="none" w:sz="0" w:space="0" w:color="auto"/>
      </w:divBdr>
    </w:div>
    <w:div w:id="1639188909">
      <w:bodyDiv w:val="1"/>
      <w:marLeft w:val="0"/>
      <w:marRight w:val="0"/>
      <w:marTop w:val="0"/>
      <w:marBottom w:val="0"/>
      <w:divBdr>
        <w:top w:val="none" w:sz="0" w:space="0" w:color="auto"/>
        <w:left w:val="none" w:sz="0" w:space="0" w:color="auto"/>
        <w:bottom w:val="none" w:sz="0" w:space="0" w:color="auto"/>
        <w:right w:val="none" w:sz="0" w:space="0" w:color="auto"/>
      </w:divBdr>
    </w:div>
    <w:div w:id="1646934940">
      <w:bodyDiv w:val="1"/>
      <w:marLeft w:val="0"/>
      <w:marRight w:val="0"/>
      <w:marTop w:val="0"/>
      <w:marBottom w:val="0"/>
      <w:divBdr>
        <w:top w:val="none" w:sz="0" w:space="0" w:color="auto"/>
        <w:left w:val="none" w:sz="0" w:space="0" w:color="auto"/>
        <w:bottom w:val="none" w:sz="0" w:space="0" w:color="auto"/>
        <w:right w:val="none" w:sz="0" w:space="0" w:color="auto"/>
      </w:divBdr>
    </w:div>
    <w:div w:id="1650982923">
      <w:bodyDiv w:val="1"/>
      <w:marLeft w:val="0"/>
      <w:marRight w:val="0"/>
      <w:marTop w:val="0"/>
      <w:marBottom w:val="0"/>
      <w:divBdr>
        <w:top w:val="none" w:sz="0" w:space="0" w:color="auto"/>
        <w:left w:val="none" w:sz="0" w:space="0" w:color="auto"/>
        <w:bottom w:val="none" w:sz="0" w:space="0" w:color="auto"/>
        <w:right w:val="none" w:sz="0" w:space="0" w:color="auto"/>
      </w:divBdr>
    </w:div>
    <w:div w:id="1651212176">
      <w:bodyDiv w:val="1"/>
      <w:marLeft w:val="0"/>
      <w:marRight w:val="0"/>
      <w:marTop w:val="0"/>
      <w:marBottom w:val="0"/>
      <w:divBdr>
        <w:top w:val="none" w:sz="0" w:space="0" w:color="auto"/>
        <w:left w:val="none" w:sz="0" w:space="0" w:color="auto"/>
        <w:bottom w:val="none" w:sz="0" w:space="0" w:color="auto"/>
        <w:right w:val="none" w:sz="0" w:space="0" w:color="auto"/>
      </w:divBdr>
    </w:div>
    <w:div w:id="1654678754">
      <w:bodyDiv w:val="1"/>
      <w:marLeft w:val="0"/>
      <w:marRight w:val="0"/>
      <w:marTop w:val="0"/>
      <w:marBottom w:val="0"/>
      <w:divBdr>
        <w:top w:val="none" w:sz="0" w:space="0" w:color="auto"/>
        <w:left w:val="none" w:sz="0" w:space="0" w:color="auto"/>
        <w:bottom w:val="none" w:sz="0" w:space="0" w:color="auto"/>
        <w:right w:val="none" w:sz="0" w:space="0" w:color="auto"/>
      </w:divBdr>
      <w:divsChild>
        <w:div w:id="897011330">
          <w:marLeft w:val="0"/>
          <w:marRight w:val="0"/>
          <w:marTop w:val="0"/>
          <w:marBottom w:val="0"/>
          <w:divBdr>
            <w:top w:val="none" w:sz="0" w:space="0" w:color="auto"/>
            <w:left w:val="none" w:sz="0" w:space="0" w:color="auto"/>
            <w:bottom w:val="none" w:sz="0" w:space="0" w:color="auto"/>
            <w:right w:val="none" w:sz="0" w:space="0" w:color="auto"/>
          </w:divBdr>
          <w:divsChild>
            <w:div w:id="452406934">
              <w:marLeft w:val="0"/>
              <w:marRight w:val="0"/>
              <w:marTop w:val="0"/>
              <w:marBottom w:val="0"/>
              <w:divBdr>
                <w:top w:val="none" w:sz="0" w:space="0" w:color="auto"/>
                <w:left w:val="none" w:sz="0" w:space="0" w:color="auto"/>
                <w:bottom w:val="none" w:sz="0" w:space="0" w:color="auto"/>
                <w:right w:val="none" w:sz="0" w:space="0" w:color="auto"/>
              </w:divBdr>
              <w:divsChild>
                <w:div w:id="343943635">
                  <w:marLeft w:val="0"/>
                  <w:marRight w:val="0"/>
                  <w:marTop w:val="0"/>
                  <w:marBottom w:val="0"/>
                  <w:divBdr>
                    <w:top w:val="none" w:sz="0" w:space="0" w:color="auto"/>
                    <w:left w:val="none" w:sz="0" w:space="0" w:color="auto"/>
                    <w:bottom w:val="none" w:sz="0" w:space="0" w:color="auto"/>
                    <w:right w:val="none" w:sz="0" w:space="0" w:color="auto"/>
                  </w:divBdr>
                  <w:divsChild>
                    <w:div w:id="1664552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1616872">
      <w:bodyDiv w:val="1"/>
      <w:marLeft w:val="0"/>
      <w:marRight w:val="0"/>
      <w:marTop w:val="0"/>
      <w:marBottom w:val="0"/>
      <w:divBdr>
        <w:top w:val="none" w:sz="0" w:space="0" w:color="auto"/>
        <w:left w:val="none" w:sz="0" w:space="0" w:color="auto"/>
        <w:bottom w:val="none" w:sz="0" w:space="0" w:color="auto"/>
        <w:right w:val="none" w:sz="0" w:space="0" w:color="auto"/>
      </w:divBdr>
    </w:div>
    <w:div w:id="1669553328">
      <w:bodyDiv w:val="1"/>
      <w:marLeft w:val="0"/>
      <w:marRight w:val="0"/>
      <w:marTop w:val="0"/>
      <w:marBottom w:val="0"/>
      <w:divBdr>
        <w:top w:val="none" w:sz="0" w:space="0" w:color="auto"/>
        <w:left w:val="none" w:sz="0" w:space="0" w:color="auto"/>
        <w:bottom w:val="none" w:sz="0" w:space="0" w:color="auto"/>
        <w:right w:val="none" w:sz="0" w:space="0" w:color="auto"/>
      </w:divBdr>
    </w:div>
    <w:div w:id="1677267426">
      <w:bodyDiv w:val="1"/>
      <w:marLeft w:val="0"/>
      <w:marRight w:val="0"/>
      <w:marTop w:val="0"/>
      <w:marBottom w:val="0"/>
      <w:divBdr>
        <w:top w:val="none" w:sz="0" w:space="0" w:color="auto"/>
        <w:left w:val="none" w:sz="0" w:space="0" w:color="auto"/>
        <w:bottom w:val="none" w:sz="0" w:space="0" w:color="auto"/>
        <w:right w:val="none" w:sz="0" w:space="0" w:color="auto"/>
      </w:divBdr>
    </w:div>
    <w:div w:id="1695419060">
      <w:bodyDiv w:val="1"/>
      <w:marLeft w:val="0"/>
      <w:marRight w:val="0"/>
      <w:marTop w:val="0"/>
      <w:marBottom w:val="0"/>
      <w:divBdr>
        <w:top w:val="none" w:sz="0" w:space="0" w:color="auto"/>
        <w:left w:val="none" w:sz="0" w:space="0" w:color="auto"/>
        <w:bottom w:val="none" w:sz="0" w:space="0" w:color="auto"/>
        <w:right w:val="none" w:sz="0" w:space="0" w:color="auto"/>
      </w:divBdr>
      <w:divsChild>
        <w:div w:id="1037504833">
          <w:marLeft w:val="0"/>
          <w:marRight w:val="0"/>
          <w:marTop w:val="0"/>
          <w:marBottom w:val="0"/>
          <w:divBdr>
            <w:top w:val="none" w:sz="0" w:space="0" w:color="auto"/>
            <w:left w:val="none" w:sz="0" w:space="0" w:color="auto"/>
            <w:bottom w:val="none" w:sz="0" w:space="0" w:color="auto"/>
            <w:right w:val="none" w:sz="0" w:space="0" w:color="auto"/>
          </w:divBdr>
          <w:divsChild>
            <w:div w:id="1412461130">
              <w:marLeft w:val="0"/>
              <w:marRight w:val="0"/>
              <w:marTop w:val="0"/>
              <w:marBottom w:val="0"/>
              <w:divBdr>
                <w:top w:val="none" w:sz="0" w:space="0" w:color="auto"/>
                <w:left w:val="none" w:sz="0" w:space="0" w:color="auto"/>
                <w:bottom w:val="none" w:sz="0" w:space="0" w:color="auto"/>
                <w:right w:val="none" w:sz="0" w:space="0" w:color="auto"/>
              </w:divBdr>
              <w:divsChild>
                <w:div w:id="729839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805721">
      <w:bodyDiv w:val="1"/>
      <w:marLeft w:val="0"/>
      <w:marRight w:val="0"/>
      <w:marTop w:val="0"/>
      <w:marBottom w:val="0"/>
      <w:divBdr>
        <w:top w:val="none" w:sz="0" w:space="0" w:color="auto"/>
        <w:left w:val="none" w:sz="0" w:space="0" w:color="auto"/>
        <w:bottom w:val="none" w:sz="0" w:space="0" w:color="auto"/>
        <w:right w:val="none" w:sz="0" w:space="0" w:color="auto"/>
      </w:divBdr>
      <w:divsChild>
        <w:div w:id="1341541691">
          <w:marLeft w:val="0"/>
          <w:marRight w:val="0"/>
          <w:marTop w:val="0"/>
          <w:marBottom w:val="0"/>
          <w:divBdr>
            <w:top w:val="none" w:sz="0" w:space="0" w:color="auto"/>
            <w:left w:val="none" w:sz="0" w:space="0" w:color="auto"/>
            <w:bottom w:val="none" w:sz="0" w:space="0" w:color="auto"/>
            <w:right w:val="none" w:sz="0" w:space="0" w:color="auto"/>
          </w:divBdr>
          <w:divsChild>
            <w:div w:id="1555701107">
              <w:marLeft w:val="0"/>
              <w:marRight w:val="0"/>
              <w:marTop w:val="0"/>
              <w:marBottom w:val="0"/>
              <w:divBdr>
                <w:top w:val="none" w:sz="0" w:space="0" w:color="auto"/>
                <w:left w:val="none" w:sz="0" w:space="0" w:color="auto"/>
                <w:bottom w:val="none" w:sz="0" w:space="0" w:color="auto"/>
                <w:right w:val="none" w:sz="0" w:space="0" w:color="auto"/>
              </w:divBdr>
              <w:divsChild>
                <w:div w:id="2134591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3630559">
      <w:bodyDiv w:val="1"/>
      <w:marLeft w:val="0"/>
      <w:marRight w:val="0"/>
      <w:marTop w:val="0"/>
      <w:marBottom w:val="0"/>
      <w:divBdr>
        <w:top w:val="none" w:sz="0" w:space="0" w:color="auto"/>
        <w:left w:val="none" w:sz="0" w:space="0" w:color="auto"/>
        <w:bottom w:val="none" w:sz="0" w:space="0" w:color="auto"/>
        <w:right w:val="none" w:sz="0" w:space="0" w:color="auto"/>
      </w:divBdr>
    </w:div>
    <w:div w:id="1708918266">
      <w:bodyDiv w:val="1"/>
      <w:marLeft w:val="0"/>
      <w:marRight w:val="0"/>
      <w:marTop w:val="0"/>
      <w:marBottom w:val="0"/>
      <w:divBdr>
        <w:top w:val="none" w:sz="0" w:space="0" w:color="auto"/>
        <w:left w:val="none" w:sz="0" w:space="0" w:color="auto"/>
        <w:bottom w:val="none" w:sz="0" w:space="0" w:color="auto"/>
        <w:right w:val="none" w:sz="0" w:space="0" w:color="auto"/>
      </w:divBdr>
      <w:divsChild>
        <w:div w:id="15734294">
          <w:marLeft w:val="0"/>
          <w:marRight w:val="0"/>
          <w:marTop w:val="0"/>
          <w:marBottom w:val="0"/>
          <w:divBdr>
            <w:top w:val="none" w:sz="0" w:space="0" w:color="auto"/>
            <w:left w:val="none" w:sz="0" w:space="0" w:color="auto"/>
            <w:bottom w:val="none" w:sz="0" w:space="0" w:color="auto"/>
            <w:right w:val="none" w:sz="0" w:space="0" w:color="auto"/>
          </w:divBdr>
          <w:divsChild>
            <w:div w:id="52657534">
              <w:marLeft w:val="0"/>
              <w:marRight w:val="0"/>
              <w:marTop w:val="0"/>
              <w:marBottom w:val="0"/>
              <w:divBdr>
                <w:top w:val="none" w:sz="0" w:space="0" w:color="auto"/>
                <w:left w:val="none" w:sz="0" w:space="0" w:color="auto"/>
                <w:bottom w:val="none" w:sz="0" w:space="0" w:color="auto"/>
                <w:right w:val="none" w:sz="0" w:space="0" w:color="auto"/>
              </w:divBdr>
              <w:divsChild>
                <w:div w:id="1777367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1901565">
      <w:bodyDiv w:val="1"/>
      <w:marLeft w:val="0"/>
      <w:marRight w:val="0"/>
      <w:marTop w:val="0"/>
      <w:marBottom w:val="0"/>
      <w:divBdr>
        <w:top w:val="none" w:sz="0" w:space="0" w:color="auto"/>
        <w:left w:val="none" w:sz="0" w:space="0" w:color="auto"/>
        <w:bottom w:val="none" w:sz="0" w:space="0" w:color="auto"/>
        <w:right w:val="none" w:sz="0" w:space="0" w:color="auto"/>
      </w:divBdr>
      <w:divsChild>
        <w:div w:id="378165444">
          <w:marLeft w:val="0"/>
          <w:marRight w:val="0"/>
          <w:marTop w:val="0"/>
          <w:marBottom w:val="0"/>
          <w:divBdr>
            <w:top w:val="none" w:sz="0" w:space="0" w:color="auto"/>
            <w:left w:val="none" w:sz="0" w:space="0" w:color="auto"/>
            <w:bottom w:val="none" w:sz="0" w:space="0" w:color="auto"/>
            <w:right w:val="none" w:sz="0" w:space="0" w:color="auto"/>
          </w:divBdr>
          <w:divsChild>
            <w:div w:id="1712261301">
              <w:marLeft w:val="0"/>
              <w:marRight w:val="0"/>
              <w:marTop w:val="0"/>
              <w:marBottom w:val="0"/>
              <w:divBdr>
                <w:top w:val="none" w:sz="0" w:space="0" w:color="auto"/>
                <w:left w:val="none" w:sz="0" w:space="0" w:color="auto"/>
                <w:bottom w:val="none" w:sz="0" w:space="0" w:color="auto"/>
                <w:right w:val="none" w:sz="0" w:space="0" w:color="auto"/>
              </w:divBdr>
              <w:divsChild>
                <w:div w:id="657272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3387544">
      <w:bodyDiv w:val="1"/>
      <w:marLeft w:val="0"/>
      <w:marRight w:val="0"/>
      <w:marTop w:val="0"/>
      <w:marBottom w:val="0"/>
      <w:divBdr>
        <w:top w:val="none" w:sz="0" w:space="0" w:color="auto"/>
        <w:left w:val="none" w:sz="0" w:space="0" w:color="auto"/>
        <w:bottom w:val="none" w:sz="0" w:space="0" w:color="auto"/>
        <w:right w:val="none" w:sz="0" w:space="0" w:color="auto"/>
      </w:divBdr>
      <w:divsChild>
        <w:div w:id="1655833896">
          <w:marLeft w:val="0"/>
          <w:marRight w:val="0"/>
          <w:marTop w:val="0"/>
          <w:marBottom w:val="0"/>
          <w:divBdr>
            <w:top w:val="none" w:sz="0" w:space="0" w:color="auto"/>
            <w:left w:val="none" w:sz="0" w:space="0" w:color="auto"/>
            <w:bottom w:val="none" w:sz="0" w:space="0" w:color="auto"/>
            <w:right w:val="none" w:sz="0" w:space="0" w:color="auto"/>
          </w:divBdr>
          <w:divsChild>
            <w:div w:id="204175404">
              <w:marLeft w:val="0"/>
              <w:marRight w:val="0"/>
              <w:marTop w:val="0"/>
              <w:marBottom w:val="0"/>
              <w:divBdr>
                <w:top w:val="none" w:sz="0" w:space="0" w:color="auto"/>
                <w:left w:val="none" w:sz="0" w:space="0" w:color="auto"/>
                <w:bottom w:val="none" w:sz="0" w:space="0" w:color="auto"/>
                <w:right w:val="none" w:sz="0" w:space="0" w:color="auto"/>
              </w:divBdr>
              <w:divsChild>
                <w:div w:id="191944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8360162">
      <w:bodyDiv w:val="1"/>
      <w:marLeft w:val="0"/>
      <w:marRight w:val="0"/>
      <w:marTop w:val="0"/>
      <w:marBottom w:val="0"/>
      <w:divBdr>
        <w:top w:val="none" w:sz="0" w:space="0" w:color="auto"/>
        <w:left w:val="none" w:sz="0" w:space="0" w:color="auto"/>
        <w:bottom w:val="none" w:sz="0" w:space="0" w:color="auto"/>
        <w:right w:val="none" w:sz="0" w:space="0" w:color="auto"/>
      </w:divBdr>
      <w:divsChild>
        <w:div w:id="1266569985">
          <w:marLeft w:val="0"/>
          <w:marRight w:val="0"/>
          <w:marTop w:val="0"/>
          <w:marBottom w:val="0"/>
          <w:divBdr>
            <w:top w:val="none" w:sz="0" w:space="0" w:color="auto"/>
            <w:left w:val="none" w:sz="0" w:space="0" w:color="auto"/>
            <w:bottom w:val="none" w:sz="0" w:space="0" w:color="auto"/>
            <w:right w:val="none" w:sz="0" w:space="0" w:color="auto"/>
          </w:divBdr>
          <w:divsChild>
            <w:div w:id="1456171678">
              <w:marLeft w:val="0"/>
              <w:marRight w:val="0"/>
              <w:marTop w:val="0"/>
              <w:marBottom w:val="0"/>
              <w:divBdr>
                <w:top w:val="none" w:sz="0" w:space="0" w:color="auto"/>
                <w:left w:val="none" w:sz="0" w:space="0" w:color="auto"/>
                <w:bottom w:val="none" w:sz="0" w:space="0" w:color="auto"/>
                <w:right w:val="none" w:sz="0" w:space="0" w:color="auto"/>
              </w:divBdr>
              <w:divsChild>
                <w:div w:id="1378554406">
                  <w:marLeft w:val="0"/>
                  <w:marRight w:val="0"/>
                  <w:marTop w:val="0"/>
                  <w:marBottom w:val="0"/>
                  <w:divBdr>
                    <w:top w:val="none" w:sz="0" w:space="0" w:color="auto"/>
                    <w:left w:val="none" w:sz="0" w:space="0" w:color="auto"/>
                    <w:bottom w:val="none" w:sz="0" w:space="0" w:color="auto"/>
                    <w:right w:val="none" w:sz="0" w:space="0" w:color="auto"/>
                  </w:divBdr>
                  <w:divsChild>
                    <w:div w:id="518350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0668187">
      <w:bodyDiv w:val="1"/>
      <w:marLeft w:val="0"/>
      <w:marRight w:val="0"/>
      <w:marTop w:val="0"/>
      <w:marBottom w:val="0"/>
      <w:divBdr>
        <w:top w:val="none" w:sz="0" w:space="0" w:color="auto"/>
        <w:left w:val="none" w:sz="0" w:space="0" w:color="auto"/>
        <w:bottom w:val="none" w:sz="0" w:space="0" w:color="auto"/>
        <w:right w:val="none" w:sz="0" w:space="0" w:color="auto"/>
      </w:divBdr>
    </w:div>
    <w:div w:id="1748111240">
      <w:bodyDiv w:val="1"/>
      <w:marLeft w:val="0"/>
      <w:marRight w:val="0"/>
      <w:marTop w:val="0"/>
      <w:marBottom w:val="0"/>
      <w:divBdr>
        <w:top w:val="none" w:sz="0" w:space="0" w:color="auto"/>
        <w:left w:val="none" w:sz="0" w:space="0" w:color="auto"/>
        <w:bottom w:val="none" w:sz="0" w:space="0" w:color="auto"/>
        <w:right w:val="none" w:sz="0" w:space="0" w:color="auto"/>
      </w:divBdr>
      <w:divsChild>
        <w:div w:id="1522039786">
          <w:marLeft w:val="0"/>
          <w:marRight w:val="0"/>
          <w:marTop w:val="0"/>
          <w:marBottom w:val="0"/>
          <w:divBdr>
            <w:top w:val="none" w:sz="0" w:space="0" w:color="auto"/>
            <w:left w:val="none" w:sz="0" w:space="0" w:color="auto"/>
            <w:bottom w:val="none" w:sz="0" w:space="0" w:color="auto"/>
            <w:right w:val="none" w:sz="0" w:space="0" w:color="auto"/>
          </w:divBdr>
          <w:divsChild>
            <w:div w:id="582029409">
              <w:marLeft w:val="0"/>
              <w:marRight w:val="0"/>
              <w:marTop w:val="0"/>
              <w:marBottom w:val="0"/>
              <w:divBdr>
                <w:top w:val="none" w:sz="0" w:space="0" w:color="auto"/>
                <w:left w:val="none" w:sz="0" w:space="0" w:color="auto"/>
                <w:bottom w:val="none" w:sz="0" w:space="0" w:color="auto"/>
                <w:right w:val="none" w:sz="0" w:space="0" w:color="auto"/>
              </w:divBdr>
              <w:divsChild>
                <w:div w:id="1474330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007642">
      <w:marLeft w:val="0"/>
      <w:marRight w:val="0"/>
      <w:marTop w:val="0"/>
      <w:marBottom w:val="0"/>
      <w:divBdr>
        <w:top w:val="none" w:sz="0" w:space="0" w:color="auto"/>
        <w:left w:val="none" w:sz="0" w:space="0" w:color="auto"/>
        <w:bottom w:val="none" w:sz="0" w:space="0" w:color="auto"/>
        <w:right w:val="none" w:sz="0" w:space="0" w:color="auto"/>
      </w:divBdr>
    </w:div>
    <w:div w:id="1759135630">
      <w:bodyDiv w:val="1"/>
      <w:marLeft w:val="0"/>
      <w:marRight w:val="0"/>
      <w:marTop w:val="0"/>
      <w:marBottom w:val="0"/>
      <w:divBdr>
        <w:top w:val="none" w:sz="0" w:space="0" w:color="auto"/>
        <w:left w:val="none" w:sz="0" w:space="0" w:color="auto"/>
        <w:bottom w:val="none" w:sz="0" w:space="0" w:color="auto"/>
        <w:right w:val="none" w:sz="0" w:space="0" w:color="auto"/>
      </w:divBdr>
    </w:div>
    <w:div w:id="1759407409">
      <w:bodyDiv w:val="1"/>
      <w:marLeft w:val="0"/>
      <w:marRight w:val="0"/>
      <w:marTop w:val="0"/>
      <w:marBottom w:val="0"/>
      <w:divBdr>
        <w:top w:val="none" w:sz="0" w:space="0" w:color="auto"/>
        <w:left w:val="none" w:sz="0" w:space="0" w:color="auto"/>
        <w:bottom w:val="none" w:sz="0" w:space="0" w:color="auto"/>
        <w:right w:val="none" w:sz="0" w:space="0" w:color="auto"/>
      </w:divBdr>
    </w:div>
    <w:div w:id="1763795965">
      <w:bodyDiv w:val="1"/>
      <w:marLeft w:val="0"/>
      <w:marRight w:val="0"/>
      <w:marTop w:val="0"/>
      <w:marBottom w:val="0"/>
      <w:divBdr>
        <w:top w:val="none" w:sz="0" w:space="0" w:color="auto"/>
        <w:left w:val="none" w:sz="0" w:space="0" w:color="auto"/>
        <w:bottom w:val="none" w:sz="0" w:space="0" w:color="auto"/>
        <w:right w:val="none" w:sz="0" w:space="0" w:color="auto"/>
      </w:divBdr>
      <w:divsChild>
        <w:div w:id="961689920">
          <w:marLeft w:val="0"/>
          <w:marRight w:val="0"/>
          <w:marTop w:val="0"/>
          <w:marBottom w:val="0"/>
          <w:divBdr>
            <w:top w:val="none" w:sz="0" w:space="0" w:color="auto"/>
            <w:left w:val="none" w:sz="0" w:space="0" w:color="auto"/>
            <w:bottom w:val="none" w:sz="0" w:space="0" w:color="auto"/>
            <w:right w:val="none" w:sz="0" w:space="0" w:color="auto"/>
          </w:divBdr>
          <w:divsChild>
            <w:div w:id="601717817">
              <w:marLeft w:val="0"/>
              <w:marRight w:val="0"/>
              <w:marTop w:val="0"/>
              <w:marBottom w:val="0"/>
              <w:divBdr>
                <w:top w:val="none" w:sz="0" w:space="0" w:color="auto"/>
                <w:left w:val="none" w:sz="0" w:space="0" w:color="auto"/>
                <w:bottom w:val="none" w:sz="0" w:space="0" w:color="auto"/>
                <w:right w:val="none" w:sz="0" w:space="0" w:color="auto"/>
              </w:divBdr>
              <w:divsChild>
                <w:div w:id="1677878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765861">
      <w:bodyDiv w:val="1"/>
      <w:marLeft w:val="0"/>
      <w:marRight w:val="0"/>
      <w:marTop w:val="0"/>
      <w:marBottom w:val="0"/>
      <w:divBdr>
        <w:top w:val="none" w:sz="0" w:space="0" w:color="auto"/>
        <w:left w:val="none" w:sz="0" w:space="0" w:color="auto"/>
        <w:bottom w:val="none" w:sz="0" w:space="0" w:color="auto"/>
        <w:right w:val="none" w:sz="0" w:space="0" w:color="auto"/>
      </w:divBdr>
      <w:divsChild>
        <w:div w:id="1912346258">
          <w:marLeft w:val="0"/>
          <w:marRight w:val="0"/>
          <w:marTop w:val="0"/>
          <w:marBottom w:val="0"/>
          <w:divBdr>
            <w:top w:val="none" w:sz="0" w:space="0" w:color="auto"/>
            <w:left w:val="none" w:sz="0" w:space="0" w:color="auto"/>
            <w:bottom w:val="none" w:sz="0" w:space="0" w:color="auto"/>
            <w:right w:val="none" w:sz="0" w:space="0" w:color="auto"/>
          </w:divBdr>
          <w:divsChild>
            <w:div w:id="889343655">
              <w:marLeft w:val="0"/>
              <w:marRight w:val="0"/>
              <w:marTop w:val="0"/>
              <w:marBottom w:val="0"/>
              <w:divBdr>
                <w:top w:val="none" w:sz="0" w:space="0" w:color="auto"/>
                <w:left w:val="none" w:sz="0" w:space="0" w:color="auto"/>
                <w:bottom w:val="none" w:sz="0" w:space="0" w:color="auto"/>
                <w:right w:val="none" w:sz="0" w:space="0" w:color="auto"/>
              </w:divBdr>
              <w:divsChild>
                <w:div w:id="74713200">
                  <w:marLeft w:val="0"/>
                  <w:marRight w:val="0"/>
                  <w:marTop w:val="120"/>
                  <w:marBottom w:val="0"/>
                  <w:divBdr>
                    <w:top w:val="none" w:sz="0" w:space="0" w:color="auto"/>
                    <w:left w:val="none" w:sz="0" w:space="0" w:color="auto"/>
                    <w:bottom w:val="none" w:sz="0" w:space="0" w:color="auto"/>
                    <w:right w:val="none" w:sz="0" w:space="0" w:color="auto"/>
                  </w:divBdr>
                  <w:divsChild>
                    <w:div w:id="1308129188">
                      <w:marLeft w:val="0"/>
                      <w:marRight w:val="0"/>
                      <w:marTop w:val="0"/>
                      <w:marBottom w:val="0"/>
                      <w:divBdr>
                        <w:top w:val="none" w:sz="0" w:space="0" w:color="auto"/>
                        <w:left w:val="none" w:sz="0" w:space="0" w:color="auto"/>
                        <w:bottom w:val="none" w:sz="0" w:space="0" w:color="auto"/>
                        <w:right w:val="none" w:sz="0" w:space="0" w:color="auto"/>
                      </w:divBdr>
                      <w:divsChild>
                        <w:div w:id="206590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3823347">
      <w:bodyDiv w:val="1"/>
      <w:marLeft w:val="0"/>
      <w:marRight w:val="0"/>
      <w:marTop w:val="0"/>
      <w:marBottom w:val="0"/>
      <w:divBdr>
        <w:top w:val="none" w:sz="0" w:space="0" w:color="auto"/>
        <w:left w:val="none" w:sz="0" w:space="0" w:color="auto"/>
        <w:bottom w:val="none" w:sz="0" w:space="0" w:color="auto"/>
        <w:right w:val="none" w:sz="0" w:space="0" w:color="auto"/>
      </w:divBdr>
    </w:div>
    <w:div w:id="1774472672">
      <w:bodyDiv w:val="1"/>
      <w:marLeft w:val="0"/>
      <w:marRight w:val="0"/>
      <w:marTop w:val="0"/>
      <w:marBottom w:val="0"/>
      <w:divBdr>
        <w:top w:val="none" w:sz="0" w:space="0" w:color="auto"/>
        <w:left w:val="none" w:sz="0" w:space="0" w:color="auto"/>
        <w:bottom w:val="none" w:sz="0" w:space="0" w:color="auto"/>
        <w:right w:val="none" w:sz="0" w:space="0" w:color="auto"/>
      </w:divBdr>
    </w:div>
    <w:div w:id="1774934841">
      <w:bodyDiv w:val="1"/>
      <w:marLeft w:val="0"/>
      <w:marRight w:val="0"/>
      <w:marTop w:val="0"/>
      <w:marBottom w:val="0"/>
      <w:divBdr>
        <w:top w:val="none" w:sz="0" w:space="0" w:color="auto"/>
        <w:left w:val="none" w:sz="0" w:space="0" w:color="auto"/>
        <w:bottom w:val="none" w:sz="0" w:space="0" w:color="auto"/>
        <w:right w:val="none" w:sz="0" w:space="0" w:color="auto"/>
      </w:divBdr>
    </w:div>
    <w:div w:id="1782795296">
      <w:bodyDiv w:val="1"/>
      <w:marLeft w:val="0"/>
      <w:marRight w:val="0"/>
      <w:marTop w:val="0"/>
      <w:marBottom w:val="0"/>
      <w:divBdr>
        <w:top w:val="none" w:sz="0" w:space="0" w:color="auto"/>
        <w:left w:val="none" w:sz="0" w:space="0" w:color="auto"/>
        <w:bottom w:val="none" w:sz="0" w:space="0" w:color="auto"/>
        <w:right w:val="none" w:sz="0" w:space="0" w:color="auto"/>
      </w:divBdr>
    </w:div>
    <w:div w:id="1785152032">
      <w:bodyDiv w:val="1"/>
      <w:marLeft w:val="0"/>
      <w:marRight w:val="0"/>
      <w:marTop w:val="0"/>
      <w:marBottom w:val="0"/>
      <w:divBdr>
        <w:top w:val="none" w:sz="0" w:space="0" w:color="auto"/>
        <w:left w:val="none" w:sz="0" w:space="0" w:color="auto"/>
        <w:bottom w:val="none" w:sz="0" w:space="0" w:color="auto"/>
        <w:right w:val="none" w:sz="0" w:space="0" w:color="auto"/>
      </w:divBdr>
    </w:div>
    <w:div w:id="1787695206">
      <w:bodyDiv w:val="1"/>
      <w:marLeft w:val="0"/>
      <w:marRight w:val="0"/>
      <w:marTop w:val="0"/>
      <w:marBottom w:val="0"/>
      <w:divBdr>
        <w:top w:val="none" w:sz="0" w:space="0" w:color="auto"/>
        <w:left w:val="none" w:sz="0" w:space="0" w:color="auto"/>
        <w:bottom w:val="none" w:sz="0" w:space="0" w:color="auto"/>
        <w:right w:val="none" w:sz="0" w:space="0" w:color="auto"/>
      </w:divBdr>
    </w:div>
    <w:div w:id="1788819173">
      <w:bodyDiv w:val="1"/>
      <w:marLeft w:val="0"/>
      <w:marRight w:val="0"/>
      <w:marTop w:val="0"/>
      <w:marBottom w:val="0"/>
      <w:divBdr>
        <w:top w:val="none" w:sz="0" w:space="0" w:color="auto"/>
        <w:left w:val="none" w:sz="0" w:space="0" w:color="auto"/>
        <w:bottom w:val="none" w:sz="0" w:space="0" w:color="auto"/>
        <w:right w:val="none" w:sz="0" w:space="0" w:color="auto"/>
      </w:divBdr>
    </w:div>
    <w:div w:id="1789815462">
      <w:bodyDiv w:val="1"/>
      <w:marLeft w:val="0"/>
      <w:marRight w:val="0"/>
      <w:marTop w:val="0"/>
      <w:marBottom w:val="0"/>
      <w:divBdr>
        <w:top w:val="none" w:sz="0" w:space="0" w:color="auto"/>
        <w:left w:val="none" w:sz="0" w:space="0" w:color="auto"/>
        <w:bottom w:val="none" w:sz="0" w:space="0" w:color="auto"/>
        <w:right w:val="none" w:sz="0" w:space="0" w:color="auto"/>
      </w:divBdr>
    </w:div>
    <w:div w:id="1803576792">
      <w:bodyDiv w:val="1"/>
      <w:marLeft w:val="0"/>
      <w:marRight w:val="0"/>
      <w:marTop w:val="0"/>
      <w:marBottom w:val="0"/>
      <w:divBdr>
        <w:top w:val="none" w:sz="0" w:space="0" w:color="auto"/>
        <w:left w:val="none" w:sz="0" w:space="0" w:color="auto"/>
        <w:bottom w:val="none" w:sz="0" w:space="0" w:color="auto"/>
        <w:right w:val="none" w:sz="0" w:space="0" w:color="auto"/>
      </w:divBdr>
      <w:divsChild>
        <w:div w:id="397019603">
          <w:marLeft w:val="0"/>
          <w:marRight w:val="0"/>
          <w:marTop w:val="0"/>
          <w:marBottom w:val="0"/>
          <w:divBdr>
            <w:top w:val="none" w:sz="0" w:space="0" w:color="auto"/>
            <w:left w:val="none" w:sz="0" w:space="0" w:color="auto"/>
            <w:bottom w:val="none" w:sz="0" w:space="0" w:color="auto"/>
            <w:right w:val="none" w:sz="0" w:space="0" w:color="auto"/>
          </w:divBdr>
          <w:divsChild>
            <w:div w:id="296378909">
              <w:marLeft w:val="0"/>
              <w:marRight w:val="0"/>
              <w:marTop w:val="0"/>
              <w:marBottom w:val="0"/>
              <w:divBdr>
                <w:top w:val="none" w:sz="0" w:space="0" w:color="auto"/>
                <w:left w:val="none" w:sz="0" w:space="0" w:color="auto"/>
                <w:bottom w:val="none" w:sz="0" w:space="0" w:color="auto"/>
                <w:right w:val="none" w:sz="0" w:space="0" w:color="auto"/>
              </w:divBdr>
              <w:divsChild>
                <w:div w:id="215968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197768">
      <w:bodyDiv w:val="1"/>
      <w:marLeft w:val="0"/>
      <w:marRight w:val="0"/>
      <w:marTop w:val="0"/>
      <w:marBottom w:val="0"/>
      <w:divBdr>
        <w:top w:val="none" w:sz="0" w:space="0" w:color="auto"/>
        <w:left w:val="none" w:sz="0" w:space="0" w:color="auto"/>
        <w:bottom w:val="none" w:sz="0" w:space="0" w:color="auto"/>
        <w:right w:val="none" w:sz="0" w:space="0" w:color="auto"/>
      </w:divBdr>
    </w:div>
    <w:div w:id="1810517872">
      <w:bodyDiv w:val="1"/>
      <w:marLeft w:val="0"/>
      <w:marRight w:val="0"/>
      <w:marTop w:val="0"/>
      <w:marBottom w:val="0"/>
      <w:divBdr>
        <w:top w:val="none" w:sz="0" w:space="0" w:color="auto"/>
        <w:left w:val="none" w:sz="0" w:space="0" w:color="auto"/>
        <w:bottom w:val="none" w:sz="0" w:space="0" w:color="auto"/>
        <w:right w:val="none" w:sz="0" w:space="0" w:color="auto"/>
      </w:divBdr>
    </w:div>
    <w:div w:id="1819833803">
      <w:bodyDiv w:val="1"/>
      <w:marLeft w:val="0"/>
      <w:marRight w:val="0"/>
      <w:marTop w:val="0"/>
      <w:marBottom w:val="0"/>
      <w:divBdr>
        <w:top w:val="none" w:sz="0" w:space="0" w:color="auto"/>
        <w:left w:val="none" w:sz="0" w:space="0" w:color="auto"/>
        <w:bottom w:val="none" w:sz="0" w:space="0" w:color="auto"/>
        <w:right w:val="none" w:sz="0" w:space="0" w:color="auto"/>
      </w:divBdr>
      <w:divsChild>
        <w:div w:id="1162820806">
          <w:marLeft w:val="0"/>
          <w:marRight w:val="0"/>
          <w:marTop w:val="0"/>
          <w:marBottom w:val="0"/>
          <w:divBdr>
            <w:top w:val="none" w:sz="0" w:space="0" w:color="auto"/>
            <w:left w:val="none" w:sz="0" w:space="0" w:color="auto"/>
            <w:bottom w:val="none" w:sz="0" w:space="0" w:color="auto"/>
            <w:right w:val="none" w:sz="0" w:space="0" w:color="auto"/>
          </w:divBdr>
        </w:div>
        <w:div w:id="598563041">
          <w:marLeft w:val="0"/>
          <w:marRight w:val="0"/>
          <w:marTop w:val="0"/>
          <w:marBottom w:val="225"/>
          <w:divBdr>
            <w:top w:val="none" w:sz="0" w:space="0" w:color="auto"/>
            <w:left w:val="none" w:sz="0" w:space="0" w:color="auto"/>
            <w:bottom w:val="none" w:sz="0" w:space="0" w:color="auto"/>
            <w:right w:val="none" w:sz="0" w:space="0" w:color="auto"/>
          </w:divBdr>
        </w:div>
        <w:div w:id="1200044696">
          <w:marLeft w:val="0"/>
          <w:marRight w:val="0"/>
          <w:marTop w:val="0"/>
          <w:marBottom w:val="225"/>
          <w:divBdr>
            <w:top w:val="none" w:sz="0" w:space="0" w:color="auto"/>
            <w:left w:val="none" w:sz="0" w:space="0" w:color="auto"/>
            <w:bottom w:val="none" w:sz="0" w:space="0" w:color="auto"/>
            <w:right w:val="none" w:sz="0" w:space="0" w:color="auto"/>
          </w:divBdr>
        </w:div>
      </w:divsChild>
    </w:div>
    <w:div w:id="1822309723">
      <w:bodyDiv w:val="1"/>
      <w:marLeft w:val="0"/>
      <w:marRight w:val="0"/>
      <w:marTop w:val="0"/>
      <w:marBottom w:val="0"/>
      <w:divBdr>
        <w:top w:val="none" w:sz="0" w:space="0" w:color="auto"/>
        <w:left w:val="none" w:sz="0" w:space="0" w:color="auto"/>
        <w:bottom w:val="none" w:sz="0" w:space="0" w:color="auto"/>
        <w:right w:val="none" w:sz="0" w:space="0" w:color="auto"/>
      </w:divBdr>
    </w:div>
    <w:div w:id="1826044567">
      <w:bodyDiv w:val="1"/>
      <w:marLeft w:val="0"/>
      <w:marRight w:val="0"/>
      <w:marTop w:val="0"/>
      <w:marBottom w:val="0"/>
      <w:divBdr>
        <w:top w:val="none" w:sz="0" w:space="0" w:color="auto"/>
        <w:left w:val="none" w:sz="0" w:space="0" w:color="auto"/>
        <w:bottom w:val="none" w:sz="0" w:space="0" w:color="auto"/>
        <w:right w:val="none" w:sz="0" w:space="0" w:color="auto"/>
      </w:divBdr>
      <w:divsChild>
        <w:div w:id="1761096897">
          <w:marLeft w:val="0"/>
          <w:marRight w:val="0"/>
          <w:marTop w:val="0"/>
          <w:marBottom w:val="0"/>
          <w:divBdr>
            <w:top w:val="none" w:sz="0" w:space="0" w:color="auto"/>
            <w:left w:val="none" w:sz="0" w:space="0" w:color="auto"/>
            <w:bottom w:val="none" w:sz="0" w:space="0" w:color="auto"/>
            <w:right w:val="none" w:sz="0" w:space="0" w:color="auto"/>
          </w:divBdr>
        </w:div>
      </w:divsChild>
    </w:div>
    <w:div w:id="1828940433">
      <w:bodyDiv w:val="1"/>
      <w:marLeft w:val="0"/>
      <w:marRight w:val="0"/>
      <w:marTop w:val="0"/>
      <w:marBottom w:val="0"/>
      <w:divBdr>
        <w:top w:val="none" w:sz="0" w:space="0" w:color="auto"/>
        <w:left w:val="none" w:sz="0" w:space="0" w:color="auto"/>
        <w:bottom w:val="none" w:sz="0" w:space="0" w:color="auto"/>
        <w:right w:val="none" w:sz="0" w:space="0" w:color="auto"/>
      </w:divBdr>
    </w:div>
    <w:div w:id="1831018791">
      <w:bodyDiv w:val="1"/>
      <w:marLeft w:val="0"/>
      <w:marRight w:val="0"/>
      <w:marTop w:val="0"/>
      <w:marBottom w:val="0"/>
      <w:divBdr>
        <w:top w:val="none" w:sz="0" w:space="0" w:color="auto"/>
        <w:left w:val="none" w:sz="0" w:space="0" w:color="auto"/>
        <w:bottom w:val="none" w:sz="0" w:space="0" w:color="auto"/>
        <w:right w:val="none" w:sz="0" w:space="0" w:color="auto"/>
      </w:divBdr>
    </w:div>
    <w:div w:id="1832019089">
      <w:bodyDiv w:val="1"/>
      <w:marLeft w:val="0"/>
      <w:marRight w:val="0"/>
      <w:marTop w:val="0"/>
      <w:marBottom w:val="0"/>
      <w:divBdr>
        <w:top w:val="none" w:sz="0" w:space="0" w:color="auto"/>
        <w:left w:val="none" w:sz="0" w:space="0" w:color="auto"/>
        <w:bottom w:val="none" w:sz="0" w:space="0" w:color="auto"/>
        <w:right w:val="none" w:sz="0" w:space="0" w:color="auto"/>
      </w:divBdr>
    </w:div>
    <w:div w:id="1834250280">
      <w:bodyDiv w:val="1"/>
      <w:marLeft w:val="0"/>
      <w:marRight w:val="0"/>
      <w:marTop w:val="0"/>
      <w:marBottom w:val="0"/>
      <w:divBdr>
        <w:top w:val="none" w:sz="0" w:space="0" w:color="auto"/>
        <w:left w:val="none" w:sz="0" w:space="0" w:color="auto"/>
        <w:bottom w:val="none" w:sz="0" w:space="0" w:color="auto"/>
        <w:right w:val="none" w:sz="0" w:space="0" w:color="auto"/>
      </w:divBdr>
    </w:div>
    <w:div w:id="1841503934">
      <w:bodyDiv w:val="1"/>
      <w:marLeft w:val="0"/>
      <w:marRight w:val="0"/>
      <w:marTop w:val="0"/>
      <w:marBottom w:val="0"/>
      <w:divBdr>
        <w:top w:val="none" w:sz="0" w:space="0" w:color="auto"/>
        <w:left w:val="none" w:sz="0" w:space="0" w:color="auto"/>
        <w:bottom w:val="none" w:sz="0" w:space="0" w:color="auto"/>
        <w:right w:val="none" w:sz="0" w:space="0" w:color="auto"/>
      </w:divBdr>
      <w:divsChild>
        <w:div w:id="2093819182">
          <w:marLeft w:val="0"/>
          <w:marRight w:val="0"/>
          <w:marTop w:val="0"/>
          <w:marBottom w:val="0"/>
          <w:divBdr>
            <w:top w:val="none" w:sz="0" w:space="0" w:color="auto"/>
            <w:left w:val="none" w:sz="0" w:space="0" w:color="auto"/>
            <w:bottom w:val="none" w:sz="0" w:space="0" w:color="auto"/>
            <w:right w:val="none" w:sz="0" w:space="0" w:color="auto"/>
          </w:divBdr>
          <w:divsChild>
            <w:div w:id="1655139269">
              <w:marLeft w:val="0"/>
              <w:marRight w:val="0"/>
              <w:marTop w:val="0"/>
              <w:marBottom w:val="0"/>
              <w:divBdr>
                <w:top w:val="none" w:sz="0" w:space="0" w:color="auto"/>
                <w:left w:val="none" w:sz="0" w:space="0" w:color="auto"/>
                <w:bottom w:val="none" w:sz="0" w:space="0" w:color="auto"/>
                <w:right w:val="none" w:sz="0" w:space="0" w:color="auto"/>
              </w:divBdr>
              <w:divsChild>
                <w:div w:id="1195966743">
                  <w:marLeft w:val="0"/>
                  <w:marRight w:val="0"/>
                  <w:marTop w:val="0"/>
                  <w:marBottom w:val="0"/>
                  <w:divBdr>
                    <w:top w:val="none" w:sz="0" w:space="0" w:color="auto"/>
                    <w:left w:val="none" w:sz="0" w:space="0" w:color="auto"/>
                    <w:bottom w:val="none" w:sz="0" w:space="0" w:color="auto"/>
                    <w:right w:val="none" w:sz="0" w:space="0" w:color="auto"/>
                  </w:divBdr>
                  <w:divsChild>
                    <w:div w:id="217982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1021210">
      <w:bodyDiv w:val="1"/>
      <w:marLeft w:val="0"/>
      <w:marRight w:val="0"/>
      <w:marTop w:val="0"/>
      <w:marBottom w:val="0"/>
      <w:divBdr>
        <w:top w:val="none" w:sz="0" w:space="0" w:color="auto"/>
        <w:left w:val="none" w:sz="0" w:space="0" w:color="auto"/>
        <w:bottom w:val="none" w:sz="0" w:space="0" w:color="auto"/>
        <w:right w:val="none" w:sz="0" w:space="0" w:color="auto"/>
      </w:divBdr>
    </w:div>
    <w:div w:id="1852139018">
      <w:bodyDiv w:val="1"/>
      <w:marLeft w:val="0"/>
      <w:marRight w:val="0"/>
      <w:marTop w:val="0"/>
      <w:marBottom w:val="0"/>
      <w:divBdr>
        <w:top w:val="none" w:sz="0" w:space="0" w:color="auto"/>
        <w:left w:val="none" w:sz="0" w:space="0" w:color="auto"/>
        <w:bottom w:val="none" w:sz="0" w:space="0" w:color="auto"/>
        <w:right w:val="none" w:sz="0" w:space="0" w:color="auto"/>
      </w:divBdr>
    </w:div>
    <w:div w:id="1873766294">
      <w:bodyDiv w:val="1"/>
      <w:marLeft w:val="0"/>
      <w:marRight w:val="0"/>
      <w:marTop w:val="0"/>
      <w:marBottom w:val="0"/>
      <w:divBdr>
        <w:top w:val="none" w:sz="0" w:space="0" w:color="auto"/>
        <w:left w:val="none" w:sz="0" w:space="0" w:color="auto"/>
        <w:bottom w:val="none" w:sz="0" w:space="0" w:color="auto"/>
        <w:right w:val="none" w:sz="0" w:space="0" w:color="auto"/>
      </w:divBdr>
    </w:div>
    <w:div w:id="1881436628">
      <w:bodyDiv w:val="1"/>
      <w:marLeft w:val="0"/>
      <w:marRight w:val="0"/>
      <w:marTop w:val="0"/>
      <w:marBottom w:val="0"/>
      <w:divBdr>
        <w:top w:val="none" w:sz="0" w:space="0" w:color="auto"/>
        <w:left w:val="none" w:sz="0" w:space="0" w:color="auto"/>
        <w:bottom w:val="none" w:sz="0" w:space="0" w:color="auto"/>
        <w:right w:val="none" w:sz="0" w:space="0" w:color="auto"/>
      </w:divBdr>
    </w:div>
    <w:div w:id="1892422202">
      <w:bodyDiv w:val="1"/>
      <w:marLeft w:val="0"/>
      <w:marRight w:val="0"/>
      <w:marTop w:val="0"/>
      <w:marBottom w:val="0"/>
      <w:divBdr>
        <w:top w:val="none" w:sz="0" w:space="0" w:color="auto"/>
        <w:left w:val="none" w:sz="0" w:space="0" w:color="auto"/>
        <w:bottom w:val="none" w:sz="0" w:space="0" w:color="auto"/>
        <w:right w:val="none" w:sz="0" w:space="0" w:color="auto"/>
      </w:divBdr>
      <w:divsChild>
        <w:div w:id="647825458">
          <w:marLeft w:val="0"/>
          <w:marRight w:val="0"/>
          <w:marTop w:val="0"/>
          <w:marBottom w:val="0"/>
          <w:divBdr>
            <w:top w:val="none" w:sz="0" w:space="0" w:color="auto"/>
            <w:left w:val="none" w:sz="0" w:space="0" w:color="auto"/>
            <w:bottom w:val="none" w:sz="0" w:space="0" w:color="auto"/>
            <w:right w:val="none" w:sz="0" w:space="0" w:color="auto"/>
          </w:divBdr>
          <w:divsChild>
            <w:div w:id="393818890">
              <w:marLeft w:val="0"/>
              <w:marRight w:val="0"/>
              <w:marTop w:val="0"/>
              <w:marBottom w:val="0"/>
              <w:divBdr>
                <w:top w:val="none" w:sz="0" w:space="0" w:color="auto"/>
                <w:left w:val="none" w:sz="0" w:space="0" w:color="auto"/>
                <w:bottom w:val="none" w:sz="0" w:space="0" w:color="auto"/>
                <w:right w:val="none" w:sz="0" w:space="0" w:color="auto"/>
              </w:divBdr>
              <w:divsChild>
                <w:div w:id="1827932268">
                  <w:marLeft w:val="0"/>
                  <w:marRight w:val="0"/>
                  <w:marTop w:val="0"/>
                  <w:marBottom w:val="0"/>
                  <w:divBdr>
                    <w:top w:val="none" w:sz="0" w:space="0" w:color="auto"/>
                    <w:left w:val="none" w:sz="0" w:space="0" w:color="auto"/>
                    <w:bottom w:val="none" w:sz="0" w:space="0" w:color="auto"/>
                    <w:right w:val="none" w:sz="0" w:space="0" w:color="auto"/>
                  </w:divBdr>
                  <w:divsChild>
                    <w:div w:id="1785032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2767333">
      <w:bodyDiv w:val="1"/>
      <w:marLeft w:val="0"/>
      <w:marRight w:val="0"/>
      <w:marTop w:val="0"/>
      <w:marBottom w:val="0"/>
      <w:divBdr>
        <w:top w:val="none" w:sz="0" w:space="0" w:color="auto"/>
        <w:left w:val="none" w:sz="0" w:space="0" w:color="auto"/>
        <w:bottom w:val="none" w:sz="0" w:space="0" w:color="auto"/>
        <w:right w:val="none" w:sz="0" w:space="0" w:color="auto"/>
      </w:divBdr>
    </w:div>
    <w:div w:id="1895432505">
      <w:bodyDiv w:val="1"/>
      <w:marLeft w:val="0"/>
      <w:marRight w:val="0"/>
      <w:marTop w:val="0"/>
      <w:marBottom w:val="0"/>
      <w:divBdr>
        <w:top w:val="none" w:sz="0" w:space="0" w:color="auto"/>
        <w:left w:val="none" w:sz="0" w:space="0" w:color="auto"/>
        <w:bottom w:val="none" w:sz="0" w:space="0" w:color="auto"/>
        <w:right w:val="none" w:sz="0" w:space="0" w:color="auto"/>
      </w:divBdr>
    </w:div>
    <w:div w:id="1901091128">
      <w:bodyDiv w:val="1"/>
      <w:marLeft w:val="0"/>
      <w:marRight w:val="0"/>
      <w:marTop w:val="0"/>
      <w:marBottom w:val="0"/>
      <w:divBdr>
        <w:top w:val="none" w:sz="0" w:space="0" w:color="auto"/>
        <w:left w:val="none" w:sz="0" w:space="0" w:color="auto"/>
        <w:bottom w:val="none" w:sz="0" w:space="0" w:color="auto"/>
        <w:right w:val="none" w:sz="0" w:space="0" w:color="auto"/>
      </w:divBdr>
    </w:div>
    <w:div w:id="1901597435">
      <w:bodyDiv w:val="1"/>
      <w:marLeft w:val="0"/>
      <w:marRight w:val="0"/>
      <w:marTop w:val="0"/>
      <w:marBottom w:val="0"/>
      <w:divBdr>
        <w:top w:val="none" w:sz="0" w:space="0" w:color="auto"/>
        <w:left w:val="none" w:sz="0" w:space="0" w:color="auto"/>
        <w:bottom w:val="none" w:sz="0" w:space="0" w:color="auto"/>
        <w:right w:val="none" w:sz="0" w:space="0" w:color="auto"/>
      </w:divBdr>
      <w:divsChild>
        <w:div w:id="680619048">
          <w:marLeft w:val="0"/>
          <w:marRight w:val="0"/>
          <w:marTop w:val="0"/>
          <w:marBottom w:val="0"/>
          <w:divBdr>
            <w:top w:val="none" w:sz="0" w:space="0" w:color="auto"/>
            <w:left w:val="none" w:sz="0" w:space="0" w:color="auto"/>
            <w:bottom w:val="none" w:sz="0" w:space="0" w:color="auto"/>
            <w:right w:val="none" w:sz="0" w:space="0" w:color="auto"/>
          </w:divBdr>
          <w:divsChild>
            <w:div w:id="138617182">
              <w:marLeft w:val="0"/>
              <w:marRight w:val="0"/>
              <w:marTop w:val="0"/>
              <w:marBottom w:val="0"/>
              <w:divBdr>
                <w:top w:val="none" w:sz="0" w:space="0" w:color="auto"/>
                <w:left w:val="none" w:sz="0" w:space="0" w:color="auto"/>
                <w:bottom w:val="none" w:sz="0" w:space="0" w:color="auto"/>
                <w:right w:val="none" w:sz="0" w:space="0" w:color="auto"/>
              </w:divBdr>
              <w:divsChild>
                <w:div w:id="822548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2499557">
      <w:bodyDiv w:val="1"/>
      <w:marLeft w:val="0"/>
      <w:marRight w:val="0"/>
      <w:marTop w:val="0"/>
      <w:marBottom w:val="0"/>
      <w:divBdr>
        <w:top w:val="none" w:sz="0" w:space="0" w:color="auto"/>
        <w:left w:val="none" w:sz="0" w:space="0" w:color="auto"/>
        <w:bottom w:val="none" w:sz="0" w:space="0" w:color="auto"/>
        <w:right w:val="none" w:sz="0" w:space="0" w:color="auto"/>
      </w:divBdr>
      <w:divsChild>
        <w:div w:id="1564868891">
          <w:marLeft w:val="0"/>
          <w:marRight w:val="0"/>
          <w:marTop w:val="0"/>
          <w:marBottom w:val="0"/>
          <w:divBdr>
            <w:top w:val="none" w:sz="0" w:space="0" w:color="auto"/>
            <w:left w:val="none" w:sz="0" w:space="0" w:color="auto"/>
            <w:bottom w:val="none" w:sz="0" w:space="0" w:color="auto"/>
            <w:right w:val="none" w:sz="0" w:space="0" w:color="auto"/>
          </w:divBdr>
          <w:divsChild>
            <w:div w:id="1127356583">
              <w:marLeft w:val="0"/>
              <w:marRight w:val="0"/>
              <w:marTop w:val="0"/>
              <w:marBottom w:val="0"/>
              <w:divBdr>
                <w:top w:val="none" w:sz="0" w:space="0" w:color="auto"/>
                <w:left w:val="none" w:sz="0" w:space="0" w:color="auto"/>
                <w:bottom w:val="none" w:sz="0" w:space="0" w:color="auto"/>
                <w:right w:val="none" w:sz="0" w:space="0" w:color="auto"/>
              </w:divBdr>
              <w:divsChild>
                <w:div w:id="1434738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9944802">
      <w:bodyDiv w:val="1"/>
      <w:marLeft w:val="0"/>
      <w:marRight w:val="0"/>
      <w:marTop w:val="0"/>
      <w:marBottom w:val="0"/>
      <w:divBdr>
        <w:top w:val="none" w:sz="0" w:space="0" w:color="auto"/>
        <w:left w:val="none" w:sz="0" w:space="0" w:color="auto"/>
        <w:bottom w:val="none" w:sz="0" w:space="0" w:color="auto"/>
        <w:right w:val="none" w:sz="0" w:space="0" w:color="auto"/>
      </w:divBdr>
      <w:divsChild>
        <w:div w:id="1918519647">
          <w:marLeft w:val="0"/>
          <w:marRight w:val="0"/>
          <w:marTop w:val="0"/>
          <w:marBottom w:val="0"/>
          <w:divBdr>
            <w:top w:val="none" w:sz="0" w:space="0" w:color="auto"/>
            <w:left w:val="none" w:sz="0" w:space="0" w:color="auto"/>
            <w:bottom w:val="none" w:sz="0" w:space="0" w:color="auto"/>
            <w:right w:val="none" w:sz="0" w:space="0" w:color="auto"/>
          </w:divBdr>
          <w:divsChild>
            <w:div w:id="972633882">
              <w:marLeft w:val="0"/>
              <w:marRight w:val="0"/>
              <w:marTop w:val="0"/>
              <w:marBottom w:val="0"/>
              <w:divBdr>
                <w:top w:val="none" w:sz="0" w:space="0" w:color="auto"/>
                <w:left w:val="none" w:sz="0" w:space="0" w:color="auto"/>
                <w:bottom w:val="none" w:sz="0" w:space="0" w:color="auto"/>
                <w:right w:val="none" w:sz="0" w:space="0" w:color="auto"/>
              </w:divBdr>
              <w:divsChild>
                <w:div w:id="9776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1065127">
      <w:bodyDiv w:val="1"/>
      <w:marLeft w:val="0"/>
      <w:marRight w:val="0"/>
      <w:marTop w:val="0"/>
      <w:marBottom w:val="0"/>
      <w:divBdr>
        <w:top w:val="none" w:sz="0" w:space="0" w:color="auto"/>
        <w:left w:val="none" w:sz="0" w:space="0" w:color="auto"/>
        <w:bottom w:val="none" w:sz="0" w:space="0" w:color="auto"/>
        <w:right w:val="none" w:sz="0" w:space="0" w:color="auto"/>
      </w:divBdr>
    </w:div>
    <w:div w:id="1924294672">
      <w:bodyDiv w:val="1"/>
      <w:marLeft w:val="0"/>
      <w:marRight w:val="0"/>
      <w:marTop w:val="0"/>
      <w:marBottom w:val="0"/>
      <w:divBdr>
        <w:top w:val="none" w:sz="0" w:space="0" w:color="auto"/>
        <w:left w:val="none" w:sz="0" w:space="0" w:color="auto"/>
        <w:bottom w:val="none" w:sz="0" w:space="0" w:color="auto"/>
        <w:right w:val="none" w:sz="0" w:space="0" w:color="auto"/>
      </w:divBdr>
    </w:div>
    <w:div w:id="1928879197">
      <w:bodyDiv w:val="1"/>
      <w:marLeft w:val="0"/>
      <w:marRight w:val="0"/>
      <w:marTop w:val="0"/>
      <w:marBottom w:val="0"/>
      <w:divBdr>
        <w:top w:val="none" w:sz="0" w:space="0" w:color="auto"/>
        <w:left w:val="none" w:sz="0" w:space="0" w:color="auto"/>
        <w:bottom w:val="none" w:sz="0" w:space="0" w:color="auto"/>
        <w:right w:val="none" w:sz="0" w:space="0" w:color="auto"/>
      </w:divBdr>
    </w:div>
    <w:div w:id="1930041190">
      <w:bodyDiv w:val="1"/>
      <w:marLeft w:val="0"/>
      <w:marRight w:val="0"/>
      <w:marTop w:val="0"/>
      <w:marBottom w:val="0"/>
      <w:divBdr>
        <w:top w:val="none" w:sz="0" w:space="0" w:color="auto"/>
        <w:left w:val="none" w:sz="0" w:space="0" w:color="auto"/>
        <w:bottom w:val="none" w:sz="0" w:space="0" w:color="auto"/>
        <w:right w:val="none" w:sz="0" w:space="0" w:color="auto"/>
      </w:divBdr>
      <w:divsChild>
        <w:div w:id="1717047143">
          <w:marLeft w:val="0"/>
          <w:marRight w:val="0"/>
          <w:marTop w:val="0"/>
          <w:marBottom w:val="0"/>
          <w:divBdr>
            <w:top w:val="none" w:sz="0" w:space="0" w:color="auto"/>
            <w:left w:val="none" w:sz="0" w:space="0" w:color="auto"/>
            <w:bottom w:val="none" w:sz="0" w:space="0" w:color="auto"/>
            <w:right w:val="none" w:sz="0" w:space="0" w:color="auto"/>
          </w:divBdr>
          <w:divsChild>
            <w:div w:id="215891965">
              <w:marLeft w:val="0"/>
              <w:marRight w:val="0"/>
              <w:marTop w:val="0"/>
              <w:marBottom w:val="0"/>
              <w:divBdr>
                <w:top w:val="none" w:sz="0" w:space="0" w:color="auto"/>
                <w:left w:val="none" w:sz="0" w:space="0" w:color="auto"/>
                <w:bottom w:val="none" w:sz="0" w:space="0" w:color="auto"/>
                <w:right w:val="none" w:sz="0" w:space="0" w:color="auto"/>
              </w:divBdr>
              <w:divsChild>
                <w:div w:id="137909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408614">
      <w:bodyDiv w:val="1"/>
      <w:marLeft w:val="0"/>
      <w:marRight w:val="0"/>
      <w:marTop w:val="0"/>
      <w:marBottom w:val="0"/>
      <w:divBdr>
        <w:top w:val="none" w:sz="0" w:space="0" w:color="auto"/>
        <w:left w:val="none" w:sz="0" w:space="0" w:color="auto"/>
        <w:bottom w:val="none" w:sz="0" w:space="0" w:color="auto"/>
        <w:right w:val="none" w:sz="0" w:space="0" w:color="auto"/>
      </w:divBdr>
    </w:div>
    <w:div w:id="1973098658">
      <w:bodyDiv w:val="1"/>
      <w:marLeft w:val="0"/>
      <w:marRight w:val="0"/>
      <w:marTop w:val="0"/>
      <w:marBottom w:val="0"/>
      <w:divBdr>
        <w:top w:val="none" w:sz="0" w:space="0" w:color="auto"/>
        <w:left w:val="none" w:sz="0" w:space="0" w:color="auto"/>
        <w:bottom w:val="none" w:sz="0" w:space="0" w:color="auto"/>
        <w:right w:val="none" w:sz="0" w:space="0" w:color="auto"/>
      </w:divBdr>
    </w:div>
    <w:div w:id="1975138324">
      <w:bodyDiv w:val="1"/>
      <w:marLeft w:val="0"/>
      <w:marRight w:val="0"/>
      <w:marTop w:val="0"/>
      <w:marBottom w:val="0"/>
      <w:divBdr>
        <w:top w:val="none" w:sz="0" w:space="0" w:color="auto"/>
        <w:left w:val="none" w:sz="0" w:space="0" w:color="auto"/>
        <w:bottom w:val="none" w:sz="0" w:space="0" w:color="auto"/>
        <w:right w:val="none" w:sz="0" w:space="0" w:color="auto"/>
      </w:divBdr>
    </w:div>
    <w:div w:id="1991597668">
      <w:bodyDiv w:val="1"/>
      <w:marLeft w:val="0"/>
      <w:marRight w:val="0"/>
      <w:marTop w:val="0"/>
      <w:marBottom w:val="0"/>
      <w:divBdr>
        <w:top w:val="none" w:sz="0" w:space="0" w:color="auto"/>
        <w:left w:val="none" w:sz="0" w:space="0" w:color="auto"/>
        <w:bottom w:val="none" w:sz="0" w:space="0" w:color="auto"/>
        <w:right w:val="none" w:sz="0" w:space="0" w:color="auto"/>
      </w:divBdr>
      <w:divsChild>
        <w:div w:id="1746414691">
          <w:marLeft w:val="0"/>
          <w:marRight w:val="0"/>
          <w:marTop w:val="0"/>
          <w:marBottom w:val="0"/>
          <w:divBdr>
            <w:top w:val="none" w:sz="0" w:space="0" w:color="auto"/>
            <w:left w:val="none" w:sz="0" w:space="0" w:color="auto"/>
            <w:bottom w:val="none" w:sz="0" w:space="0" w:color="auto"/>
            <w:right w:val="none" w:sz="0" w:space="0" w:color="auto"/>
          </w:divBdr>
          <w:divsChild>
            <w:div w:id="2017804432">
              <w:marLeft w:val="0"/>
              <w:marRight w:val="0"/>
              <w:marTop w:val="0"/>
              <w:marBottom w:val="0"/>
              <w:divBdr>
                <w:top w:val="none" w:sz="0" w:space="0" w:color="auto"/>
                <w:left w:val="none" w:sz="0" w:space="0" w:color="auto"/>
                <w:bottom w:val="none" w:sz="0" w:space="0" w:color="auto"/>
                <w:right w:val="none" w:sz="0" w:space="0" w:color="auto"/>
              </w:divBdr>
              <w:divsChild>
                <w:div w:id="35932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0426196">
      <w:bodyDiv w:val="1"/>
      <w:marLeft w:val="0"/>
      <w:marRight w:val="0"/>
      <w:marTop w:val="0"/>
      <w:marBottom w:val="0"/>
      <w:divBdr>
        <w:top w:val="none" w:sz="0" w:space="0" w:color="auto"/>
        <w:left w:val="none" w:sz="0" w:space="0" w:color="auto"/>
        <w:bottom w:val="none" w:sz="0" w:space="0" w:color="auto"/>
        <w:right w:val="none" w:sz="0" w:space="0" w:color="auto"/>
      </w:divBdr>
    </w:div>
    <w:div w:id="2008704432">
      <w:bodyDiv w:val="1"/>
      <w:marLeft w:val="0"/>
      <w:marRight w:val="0"/>
      <w:marTop w:val="0"/>
      <w:marBottom w:val="0"/>
      <w:divBdr>
        <w:top w:val="none" w:sz="0" w:space="0" w:color="auto"/>
        <w:left w:val="none" w:sz="0" w:space="0" w:color="auto"/>
        <w:bottom w:val="none" w:sz="0" w:space="0" w:color="auto"/>
        <w:right w:val="none" w:sz="0" w:space="0" w:color="auto"/>
      </w:divBdr>
    </w:div>
    <w:div w:id="2017879521">
      <w:bodyDiv w:val="1"/>
      <w:marLeft w:val="0"/>
      <w:marRight w:val="0"/>
      <w:marTop w:val="0"/>
      <w:marBottom w:val="0"/>
      <w:divBdr>
        <w:top w:val="none" w:sz="0" w:space="0" w:color="auto"/>
        <w:left w:val="none" w:sz="0" w:space="0" w:color="auto"/>
        <w:bottom w:val="none" w:sz="0" w:space="0" w:color="auto"/>
        <w:right w:val="none" w:sz="0" w:space="0" w:color="auto"/>
      </w:divBdr>
    </w:div>
    <w:div w:id="2024477564">
      <w:bodyDiv w:val="1"/>
      <w:marLeft w:val="0"/>
      <w:marRight w:val="0"/>
      <w:marTop w:val="0"/>
      <w:marBottom w:val="0"/>
      <w:divBdr>
        <w:top w:val="none" w:sz="0" w:space="0" w:color="auto"/>
        <w:left w:val="none" w:sz="0" w:space="0" w:color="auto"/>
        <w:bottom w:val="none" w:sz="0" w:space="0" w:color="auto"/>
        <w:right w:val="none" w:sz="0" w:space="0" w:color="auto"/>
      </w:divBdr>
      <w:divsChild>
        <w:div w:id="715737523">
          <w:marLeft w:val="0"/>
          <w:marRight w:val="0"/>
          <w:marTop w:val="0"/>
          <w:marBottom w:val="0"/>
          <w:divBdr>
            <w:top w:val="none" w:sz="0" w:space="0" w:color="auto"/>
            <w:left w:val="none" w:sz="0" w:space="0" w:color="auto"/>
            <w:bottom w:val="none" w:sz="0" w:space="0" w:color="auto"/>
            <w:right w:val="none" w:sz="0" w:space="0" w:color="auto"/>
          </w:divBdr>
          <w:divsChild>
            <w:div w:id="912590479">
              <w:marLeft w:val="0"/>
              <w:marRight w:val="0"/>
              <w:marTop w:val="0"/>
              <w:marBottom w:val="0"/>
              <w:divBdr>
                <w:top w:val="none" w:sz="0" w:space="0" w:color="auto"/>
                <w:left w:val="none" w:sz="0" w:space="0" w:color="auto"/>
                <w:bottom w:val="none" w:sz="0" w:space="0" w:color="auto"/>
                <w:right w:val="none" w:sz="0" w:space="0" w:color="auto"/>
              </w:divBdr>
              <w:divsChild>
                <w:div w:id="718557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9356173">
      <w:bodyDiv w:val="1"/>
      <w:marLeft w:val="0"/>
      <w:marRight w:val="0"/>
      <w:marTop w:val="0"/>
      <w:marBottom w:val="0"/>
      <w:divBdr>
        <w:top w:val="none" w:sz="0" w:space="0" w:color="auto"/>
        <w:left w:val="none" w:sz="0" w:space="0" w:color="auto"/>
        <w:bottom w:val="none" w:sz="0" w:space="0" w:color="auto"/>
        <w:right w:val="none" w:sz="0" w:space="0" w:color="auto"/>
      </w:divBdr>
    </w:div>
    <w:div w:id="2043508700">
      <w:bodyDiv w:val="1"/>
      <w:marLeft w:val="0"/>
      <w:marRight w:val="0"/>
      <w:marTop w:val="0"/>
      <w:marBottom w:val="0"/>
      <w:divBdr>
        <w:top w:val="none" w:sz="0" w:space="0" w:color="auto"/>
        <w:left w:val="none" w:sz="0" w:space="0" w:color="auto"/>
        <w:bottom w:val="none" w:sz="0" w:space="0" w:color="auto"/>
        <w:right w:val="none" w:sz="0" w:space="0" w:color="auto"/>
      </w:divBdr>
    </w:div>
    <w:div w:id="2056851212">
      <w:bodyDiv w:val="1"/>
      <w:marLeft w:val="0"/>
      <w:marRight w:val="0"/>
      <w:marTop w:val="0"/>
      <w:marBottom w:val="0"/>
      <w:divBdr>
        <w:top w:val="none" w:sz="0" w:space="0" w:color="auto"/>
        <w:left w:val="none" w:sz="0" w:space="0" w:color="auto"/>
        <w:bottom w:val="none" w:sz="0" w:space="0" w:color="auto"/>
        <w:right w:val="none" w:sz="0" w:space="0" w:color="auto"/>
      </w:divBdr>
    </w:div>
    <w:div w:id="2060587116">
      <w:bodyDiv w:val="1"/>
      <w:marLeft w:val="0"/>
      <w:marRight w:val="0"/>
      <w:marTop w:val="0"/>
      <w:marBottom w:val="0"/>
      <w:divBdr>
        <w:top w:val="none" w:sz="0" w:space="0" w:color="auto"/>
        <w:left w:val="none" w:sz="0" w:space="0" w:color="auto"/>
        <w:bottom w:val="none" w:sz="0" w:space="0" w:color="auto"/>
        <w:right w:val="none" w:sz="0" w:space="0" w:color="auto"/>
      </w:divBdr>
    </w:div>
    <w:div w:id="2061007754">
      <w:bodyDiv w:val="1"/>
      <w:marLeft w:val="0"/>
      <w:marRight w:val="0"/>
      <w:marTop w:val="0"/>
      <w:marBottom w:val="0"/>
      <w:divBdr>
        <w:top w:val="none" w:sz="0" w:space="0" w:color="auto"/>
        <w:left w:val="none" w:sz="0" w:space="0" w:color="auto"/>
        <w:bottom w:val="none" w:sz="0" w:space="0" w:color="auto"/>
        <w:right w:val="none" w:sz="0" w:space="0" w:color="auto"/>
      </w:divBdr>
    </w:div>
    <w:div w:id="2061056223">
      <w:bodyDiv w:val="1"/>
      <w:marLeft w:val="0"/>
      <w:marRight w:val="0"/>
      <w:marTop w:val="0"/>
      <w:marBottom w:val="0"/>
      <w:divBdr>
        <w:top w:val="none" w:sz="0" w:space="0" w:color="auto"/>
        <w:left w:val="none" w:sz="0" w:space="0" w:color="auto"/>
        <w:bottom w:val="none" w:sz="0" w:space="0" w:color="auto"/>
        <w:right w:val="none" w:sz="0" w:space="0" w:color="auto"/>
      </w:divBdr>
    </w:div>
    <w:div w:id="2061635939">
      <w:bodyDiv w:val="1"/>
      <w:marLeft w:val="0"/>
      <w:marRight w:val="0"/>
      <w:marTop w:val="0"/>
      <w:marBottom w:val="0"/>
      <w:divBdr>
        <w:top w:val="none" w:sz="0" w:space="0" w:color="auto"/>
        <w:left w:val="none" w:sz="0" w:space="0" w:color="auto"/>
        <w:bottom w:val="none" w:sz="0" w:space="0" w:color="auto"/>
        <w:right w:val="none" w:sz="0" w:space="0" w:color="auto"/>
      </w:divBdr>
    </w:div>
    <w:div w:id="2062315882">
      <w:bodyDiv w:val="1"/>
      <w:marLeft w:val="0"/>
      <w:marRight w:val="0"/>
      <w:marTop w:val="0"/>
      <w:marBottom w:val="0"/>
      <w:divBdr>
        <w:top w:val="none" w:sz="0" w:space="0" w:color="auto"/>
        <w:left w:val="none" w:sz="0" w:space="0" w:color="auto"/>
        <w:bottom w:val="none" w:sz="0" w:space="0" w:color="auto"/>
        <w:right w:val="none" w:sz="0" w:space="0" w:color="auto"/>
      </w:divBdr>
    </w:div>
    <w:div w:id="2067559573">
      <w:bodyDiv w:val="1"/>
      <w:marLeft w:val="0"/>
      <w:marRight w:val="0"/>
      <w:marTop w:val="0"/>
      <w:marBottom w:val="0"/>
      <w:divBdr>
        <w:top w:val="none" w:sz="0" w:space="0" w:color="auto"/>
        <w:left w:val="none" w:sz="0" w:space="0" w:color="auto"/>
        <w:bottom w:val="none" w:sz="0" w:space="0" w:color="auto"/>
        <w:right w:val="none" w:sz="0" w:space="0" w:color="auto"/>
      </w:divBdr>
    </w:div>
    <w:div w:id="2067754688">
      <w:bodyDiv w:val="1"/>
      <w:marLeft w:val="0"/>
      <w:marRight w:val="0"/>
      <w:marTop w:val="0"/>
      <w:marBottom w:val="0"/>
      <w:divBdr>
        <w:top w:val="none" w:sz="0" w:space="0" w:color="auto"/>
        <w:left w:val="none" w:sz="0" w:space="0" w:color="auto"/>
        <w:bottom w:val="none" w:sz="0" w:space="0" w:color="auto"/>
        <w:right w:val="none" w:sz="0" w:space="0" w:color="auto"/>
      </w:divBdr>
    </w:div>
    <w:div w:id="2076972271">
      <w:bodyDiv w:val="1"/>
      <w:marLeft w:val="0"/>
      <w:marRight w:val="0"/>
      <w:marTop w:val="0"/>
      <w:marBottom w:val="0"/>
      <w:divBdr>
        <w:top w:val="none" w:sz="0" w:space="0" w:color="auto"/>
        <w:left w:val="none" w:sz="0" w:space="0" w:color="auto"/>
        <w:bottom w:val="none" w:sz="0" w:space="0" w:color="auto"/>
        <w:right w:val="none" w:sz="0" w:space="0" w:color="auto"/>
      </w:divBdr>
      <w:divsChild>
        <w:div w:id="1794866778">
          <w:marLeft w:val="0"/>
          <w:marRight w:val="0"/>
          <w:marTop w:val="0"/>
          <w:marBottom w:val="0"/>
          <w:divBdr>
            <w:top w:val="none" w:sz="0" w:space="0" w:color="auto"/>
            <w:left w:val="none" w:sz="0" w:space="0" w:color="auto"/>
            <w:bottom w:val="none" w:sz="0" w:space="0" w:color="auto"/>
            <w:right w:val="none" w:sz="0" w:space="0" w:color="auto"/>
          </w:divBdr>
          <w:divsChild>
            <w:div w:id="1611424894">
              <w:marLeft w:val="0"/>
              <w:marRight w:val="0"/>
              <w:marTop w:val="0"/>
              <w:marBottom w:val="0"/>
              <w:divBdr>
                <w:top w:val="none" w:sz="0" w:space="0" w:color="auto"/>
                <w:left w:val="none" w:sz="0" w:space="0" w:color="auto"/>
                <w:bottom w:val="none" w:sz="0" w:space="0" w:color="auto"/>
                <w:right w:val="none" w:sz="0" w:space="0" w:color="auto"/>
              </w:divBdr>
              <w:divsChild>
                <w:div w:id="268241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790310">
      <w:bodyDiv w:val="1"/>
      <w:marLeft w:val="0"/>
      <w:marRight w:val="0"/>
      <w:marTop w:val="0"/>
      <w:marBottom w:val="0"/>
      <w:divBdr>
        <w:top w:val="none" w:sz="0" w:space="0" w:color="auto"/>
        <w:left w:val="none" w:sz="0" w:space="0" w:color="auto"/>
        <w:bottom w:val="none" w:sz="0" w:space="0" w:color="auto"/>
        <w:right w:val="none" w:sz="0" w:space="0" w:color="auto"/>
      </w:divBdr>
      <w:divsChild>
        <w:div w:id="1722711532">
          <w:marLeft w:val="0"/>
          <w:marRight w:val="0"/>
          <w:marTop w:val="0"/>
          <w:marBottom w:val="0"/>
          <w:divBdr>
            <w:top w:val="none" w:sz="0" w:space="0" w:color="auto"/>
            <w:left w:val="none" w:sz="0" w:space="0" w:color="auto"/>
            <w:bottom w:val="none" w:sz="0" w:space="0" w:color="auto"/>
            <w:right w:val="none" w:sz="0" w:space="0" w:color="auto"/>
          </w:divBdr>
          <w:divsChild>
            <w:div w:id="1580405791">
              <w:marLeft w:val="0"/>
              <w:marRight w:val="0"/>
              <w:marTop w:val="0"/>
              <w:marBottom w:val="0"/>
              <w:divBdr>
                <w:top w:val="none" w:sz="0" w:space="0" w:color="auto"/>
                <w:left w:val="none" w:sz="0" w:space="0" w:color="auto"/>
                <w:bottom w:val="none" w:sz="0" w:space="0" w:color="auto"/>
                <w:right w:val="none" w:sz="0" w:space="0" w:color="auto"/>
              </w:divBdr>
              <w:divsChild>
                <w:div w:id="62654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653256">
      <w:bodyDiv w:val="1"/>
      <w:marLeft w:val="0"/>
      <w:marRight w:val="0"/>
      <w:marTop w:val="0"/>
      <w:marBottom w:val="0"/>
      <w:divBdr>
        <w:top w:val="none" w:sz="0" w:space="0" w:color="auto"/>
        <w:left w:val="none" w:sz="0" w:space="0" w:color="auto"/>
        <w:bottom w:val="none" w:sz="0" w:space="0" w:color="auto"/>
        <w:right w:val="none" w:sz="0" w:space="0" w:color="auto"/>
      </w:divBdr>
    </w:div>
    <w:div w:id="2090543586">
      <w:bodyDiv w:val="1"/>
      <w:marLeft w:val="0"/>
      <w:marRight w:val="0"/>
      <w:marTop w:val="0"/>
      <w:marBottom w:val="0"/>
      <w:divBdr>
        <w:top w:val="none" w:sz="0" w:space="0" w:color="auto"/>
        <w:left w:val="none" w:sz="0" w:space="0" w:color="auto"/>
        <w:bottom w:val="none" w:sz="0" w:space="0" w:color="auto"/>
        <w:right w:val="none" w:sz="0" w:space="0" w:color="auto"/>
      </w:divBdr>
      <w:divsChild>
        <w:div w:id="2062513744">
          <w:marLeft w:val="0"/>
          <w:marRight w:val="0"/>
          <w:marTop w:val="0"/>
          <w:marBottom w:val="0"/>
          <w:divBdr>
            <w:top w:val="none" w:sz="0" w:space="0" w:color="auto"/>
            <w:left w:val="none" w:sz="0" w:space="0" w:color="auto"/>
            <w:bottom w:val="none" w:sz="0" w:space="0" w:color="auto"/>
            <w:right w:val="none" w:sz="0" w:space="0" w:color="auto"/>
          </w:divBdr>
          <w:divsChild>
            <w:div w:id="95710476">
              <w:marLeft w:val="0"/>
              <w:marRight w:val="0"/>
              <w:marTop w:val="0"/>
              <w:marBottom w:val="0"/>
              <w:divBdr>
                <w:top w:val="none" w:sz="0" w:space="0" w:color="auto"/>
                <w:left w:val="none" w:sz="0" w:space="0" w:color="auto"/>
                <w:bottom w:val="none" w:sz="0" w:space="0" w:color="auto"/>
                <w:right w:val="none" w:sz="0" w:space="0" w:color="auto"/>
              </w:divBdr>
              <w:divsChild>
                <w:div w:id="1335232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6515832">
      <w:bodyDiv w:val="1"/>
      <w:marLeft w:val="0"/>
      <w:marRight w:val="0"/>
      <w:marTop w:val="0"/>
      <w:marBottom w:val="0"/>
      <w:divBdr>
        <w:top w:val="none" w:sz="0" w:space="0" w:color="auto"/>
        <w:left w:val="none" w:sz="0" w:space="0" w:color="auto"/>
        <w:bottom w:val="none" w:sz="0" w:space="0" w:color="auto"/>
        <w:right w:val="none" w:sz="0" w:space="0" w:color="auto"/>
      </w:divBdr>
    </w:div>
    <w:div w:id="2102605394">
      <w:bodyDiv w:val="1"/>
      <w:marLeft w:val="0"/>
      <w:marRight w:val="0"/>
      <w:marTop w:val="0"/>
      <w:marBottom w:val="0"/>
      <w:divBdr>
        <w:top w:val="none" w:sz="0" w:space="0" w:color="auto"/>
        <w:left w:val="none" w:sz="0" w:space="0" w:color="auto"/>
        <w:bottom w:val="none" w:sz="0" w:space="0" w:color="auto"/>
        <w:right w:val="none" w:sz="0" w:space="0" w:color="auto"/>
      </w:divBdr>
    </w:div>
    <w:div w:id="2112359548">
      <w:bodyDiv w:val="1"/>
      <w:marLeft w:val="0"/>
      <w:marRight w:val="0"/>
      <w:marTop w:val="0"/>
      <w:marBottom w:val="0"/>
      <w:divBdr>
        <w:top w:val="none" w:sz="0" w:space="0" w:color="auto"/>
        <w:left w:val="none" w:sz="0" w:space="0" w:color="auto"/>
        <w:bottom w:val="none" w:sz="0" w:space="0" w:color="auto"/>
        <w:right w:val="none" w:sz="0" w:space="0" w:color="auto"/>
      </w:divBdr>
      <w:divsChild>
        <w:div w:id="2123331792">
          <w:marLeft w:val="0"/>
          <w:marRight w:val="0"/>
          <w:marTop w:val="0"/>
          <w:marBottom w:val="0"/>
          <w:divBdr>
            <w:top w:val="none" w:sz="0" w:space="0" w:color="auto"/>
            <w:left w:val="none" w:sz="0" w:space="0" w:color="auto"/>
            <w:bottom w:val="none" w:sz="0" w:space="0" w:color="auto"/>
            <w:right w:val="none" w:sz="0" w:space="0" w:color="auto"/>
          </w:divBdr>
          <w:divsChild>
            <w:div w:id="837772085">
              <w:marLeft w:val="0"/>
              <w:marRight w:val="0"/>
              <w:marTop w:val="0"/>
              <w:marBottom w:val="0"/>
              <w:divBdr>
                <w:top w:val="none" w:sz="0" w:space="0" w:color="auto"/>
                <w:left w:val="none" w:sz="0" w:space="0" w:color="auto"/>
                <w:bottom w:val="none" w:sz="0" w:space="0" w:color="auto"/>
                <w:right w:val="none" w:sz="0" w:space="0" w:color="auto"/>
              </w:divBdr>
              <w:divsChild>
                <w:div w:id="787966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0366275">
      <w:bodyDiv w:val="1"/>
      <w:marLeft w:val="0"/>
      <w:marRight w:val="0"/>
      <w:marTop w:val="0"/>
      <w:marBottom w:val="0"/>
      <w:divBdr>
        <w:top w:val="none" w:sz="0" w:space="0" w:color="auto"/>
        <w:left w:val="none" w:sz="0" w:space="0" w:color="auto"/>
        <w:bottom w:val="none" w:sz="0" w:space="0" w:color="auto"/>
        <w:right w:val="none" w:sz="0" w:space="0" w:color="auto"/>
      </w:divBdr>
    </w:div>
    <w:div w:id="2132169080">
      <w:bodyDiv w:val="1"/>
      <w:marLeft w:val="0"/>
      <w:marRight w:val="0"/>
      <w:marTop w:val="0"/>
      <w:marBottom w:val="0"/>
      <w:divBdr>
        <w:top w:val="none" w:sz="0" w:space="0" w:color="auto"/>
        <w:left w:val="none" w:sz="0" w:space="0" w:color="auto"/>
        <w:bottom w:val="none" w:sz="0" w:space="0" w:color="auto"/>
        <w:right w:val="none" w:sz="0" w:space="0" w:color="auto"/>
      </w:divBdr>
    </w:div>
    <w:div w:id="214573536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oss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BF64756-C35A-4B0E-A148-F1754A0CBC86}">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9</Pages>
  <Words>6933</Words>
  <Characters>39519</Characters>
  <Application>Microsoft Office Word</Application>
  <DocSecurity>0</DocSecurity>
  <Lines>329</Lines>
  <Paragraphs>92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46360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Valorie Lam</dc:creator>
  <cp:keywords>5.2</cp:keywords>
  <dc:description/>
  <cp:lastModifiedBy>Microsoft Office User</cp:lastModifiedBy>
  <cp:revision>23</cp:revision>
  <dcterms:created xsi:type="dcterms:W3CDTF">2022-01-12T22:30:00Z</dcterms:created>
  <dcterms:modified xsi:type="dcterms:W3CDTF">2022-01-14T02:38:00Z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