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AECCC" w14:textId="2FA59474" w:rsidR="00B17A85" w:rsidRDefault="00A72A9E" w:rsidP="00B17A85">
      <w:pPr>
        <w:pStyle w:val="Heading1"/>
      </w:pPr>
      <w:r>
        <w:t>Rad Case</w:t>
      </w:r>
    </w:p>
    <w:p w14:paraId="4CE77ACB" w14:textId="77777777" w:rsidR="00B17A85" w:rsidRPr="00C05CBA" w:rsidRDefault="00B17A85" w:rsidP="00B17A85">
      <w:pPr>
        <w:pStyle w:val="Heading3"/>
        <w:spacing w:before="0" w:after="40" w:line="276" w:lineRule="auto"/>
        <w:rPr>
          <w:rFonts w:cs="Calibri"/>
        </w:rPr>
      </w:pPr>
      <w:r w:rsidRPr="00C05CBA">
        <w:rPr>
          <w:rFonts w:cs="Calibri"/>
        </w:rPr>
        <w:t>Framing</w:t>
      </w:r>
    </w:p>
    <w:p w14:paraId="1B3092CA" w14:textId="79F47418" w:rsidR="00CC0148" w:rsidRDefault="00CC0148" w:rsidP="00CC0148">
      <w:pPr>
        <w:pStyle w:val="Heading4"/>
      </w:pPr>
      <w:r>
        <w:t xml:space="preserve">[1] The meta ethic is solving skepticism. Skep is bad and solving it outweighs any other argument. A) Skep would say that anything is morally permissible. That would mean things like the holocaust, rape, murder, and racism are permissible. This is obviously wrong and repugnant. </w:t>
      </w:r>
    </w:p>
    <w:p w14:paraId="317C1BBC" w14:textId="77777777" w:rsidR="00CC0148" w:rsidRDefault="00CC0148" w:rsidP="00CC0148"/>
    <w:p w14:paraId="0140D8A9" w14:textId="5C223D61" w:rsidR="00CC0148" w:rsidRDefault="00CC0148" w:rsidP="00CC0148">
      <w:pPr>
        <w:pStyle w:val="Heading4"/>
      </w:pPr>
      <w:r>
        <w:t>[2] Universality is necessary for morality.</w:t>
      </w:r>
      <w:r w:rsidRPr="00FD21AF">
        <w:t xml:space="preserve"> A) If it didn’t apply universally, it would be arbitrary when it does and doesn’t apply, which devolves to skep. B) It is only possible to agree on morality if there is a shared conception of good, universality ensures this. C) There </w:t>
      </w:r>
      <w:proofErr w:type="gramStart"/>
      <w:r w:rsidRPr="00FD21AF">
        <w:t>is</w:t>
      </w:r>
      <w:proofErr w:type="gramEnd"/>
      <w:r w:rsidRPr="00FD21AF">
        <w:t xml:space="preserve"> no morally relevant distinctions between people, to say otherwise would be oppressive. This means morality must apply equally. </w:t>
      </w:r>
    </w:p>
    <w:p w14:paraId="2FC48B4F" w14:textId="77777777" w:rsidR="00CC0148" w:rsidRDefault="00CC0148" w:rsidP="00CC0148"/>
    <w:p w14:paraId="22212D38" w14:textId="77777777" w:rsidR="00CC0148" w:rsidRPr="00CF609C" w:rsidRDefault="00CC0148" w:rsidP="00CC0148">
      <w:pPr>
        <w:pStyle w:val="Heading4"/>
      </w:pPr>
      <w:r>
        <w:t xml:space="preserve">[3] Morality is based on reason. A) Only reason is self-motivating as even asking for reasons why reason matters </w:t>
      </w:r>
      <w:proofErr w:type="gramStart"/>
      <w:r>
        <w:t>concedes</w:t>
      </w:r>
      <w:proofErr w:type="gramEnd"/>
      <w:r>
        <w:t xml:space="preserve"> its validity. B) Reason is always universal as the laws of logic ban contradictions. It is also universal across subjects as 2+2=4 for me just as it does for everyone else. C) Reason is constitutive to humans. Cartesian skepticism says that it is impossible to verify that our sense of the external world is not being faked by an evil demon. However, reason solves as merely the act of thinking necessitates that we exist and are, at a minimum, capable of reasoning. </w:t>
      </w:r>
    </w:p>
    <w:p w14:paraId="6DD08250" w14:textId="77777777" w:rsidR="00CC0148" w:rsidRDefault="00CC0148" w:rsidP="00CC0148"/>
    <w:p w14:paraId="73242BC3" w14:textId="77777777" w:rsidR="00CC0148" w:rsidRDefault="00CC0148" w:rsidP="00CC0148">
      <w:pPr>
        <w:pStyle w:val="Heading4"/>
      </w:pPr>
      <w:r>
        <w:t xml:space="preserve">[4] Reason is freedom. Kant says that acting on desires is not free because it can be externally influenced. Only autonomy, which is acting out of reason, is true freedom as your decisions cannot be influenced. They are just what they are.  Freedom is necessary for morality because we can’t be responsible for things we did not choose to do.  Actions must be universalizable for all agents because otherwise it fails to universally respect autonomy. </w:t>
      </w:r>
    </w:p>
    <w:p w14:paraId="4DAFC143" w14:textId="77777777" w:rsidR="00CC0148" w:rsidRDefault="00CC0148" w:rsidP="00CC0148"/>
    <w:p w14:paraId="6A96170E" w14:textId="1C741EF9" w:rsidR="00CC0148" w:rsidRDefault="00CC0148" w:rsidP="00CC0148">
      <w:pPr>
        <w:pStyle w:val="Heading4"/>
      </w:pPr>
      <w:proofErr w:type="gramStart"/>
      <w:r>
        <w:t>Thus</w:t>
      </w:r>
      <w:proofErr w:type="gramEnd"/>
      <w:r>
        <w:t xml:space="preserve"> the standard is consistency with universalizable maxims. Prefer additionally:  </w:t>
      </w:r>
    </w:p>
    <w:p w14:paraId="1AFF6D9F" w14:textId="77777777" w:rsidR="00CC0148" w:rsidRDefault="00CC0148" w:rsidP="00CC0148"/>
    <w:p w14:paraId="541D3810" w14:textId="77777777" w:rsidR="00CC0148" w:rsidRDefault="00CC0148" w:rsidP="00CC0148">
      <w:pPr>
        <w:pStyle w:val="Heading4"/>
      </w:pPr>
      <w:r>
        <w:t>[1] Performativity. Debate concedes respect for everyone’s ability to set their own ends, Hoppe 89:</w:t>
      </w:r>
    </w:p>
    <w:p w14:paraId="7FFCACB4" w14:textId="77777777" w:rsidR="00CC0148" w:rsidRDefault="00CC0148" w:rsidP="00CC0148">
      <w:pPr>
        <w:rPr>
          <w:b/>
          <w:bCs/>
          <w:sz w:val="16"/>
          <w:szCs w:val="14"/>
        </w:rPr>
      </w:pPr>
      <w:r>
        <w:rPr>
          <w:b/>
          <w:bCs/>
          <w:sz w:val="16"/>
          <w:szCs w:val="14"/>
        </w:rPr>
        <w:t>Hans – Hermann Hoppe, “A theory of Socialism and Capitalism” 1989</w:t>
      </w:r>
    </w:p>
    <w:p w14:paraId="3E3FA7BC" w14:textId="53F01860" w:rsidR="00CC0148" w:rsidRDefault="00CC0148" w:rsidP="001D311B">
      <w:pPr>
        <w:spacing w:line="240" w:lineRule="auto"/>
        <w:rPr>
          <w:sz w:val="16"/>
        </w:rPr>
      </w:pPr>
      <w:r>
        <w:rPr>
          <w:color w:val="000000"/>
          <w:sz w:val="16"/>
        </w:rPr>
        <w:t xml:space="preserve">Clearly then, the universalization principle alone would not provide one with any positive set of norms that could be demonstrated to be justified. However, there are other positive norms implied in argumentation apart from the universalization principle. </w:t>
      </w:r>
      <w:proofErr w:type="gramStart"/>
      <w:r>
        <w:rPr>
          <w:color w:val="000000"/>
          <w:sz w:val="16"/>
        </w:rPr>
        <w:t>In order to</w:t>
      </w:r>
      <w:proofErr w:type="gramEnd"/>
      <w:r>
        <w:rPr>
          <w:color w:val="000000"/>
          <w:sz w:val="16"/>
        </w:rPr>
        <w:t xml:space="preserve"> recognize them, it is only necessary to call to attention three interrelated facts. </w:t>
      </w:r>
      <w:r>
        <w:rPr>
          <w:rStyle w:val="StyleUnderline"/>
        </w:rPr>
        <w:t>First</w:t>
      </w:r>
      <w:r>
        <w:rPr>
          <w:color w:val="000000"/>
          <w:sz w:val="16"/>
        </w:rPr>
        <w:t xml:space="preserve">, that </w:t>
      </w:r>
      <w:r>
        <w:rPr>
          <w:rStyle w:val="StyleUnderline"/>
          <w:highlight w:val="yellow"/>
        </w:rPr>
        <w:t>argumentation is not only</w:t>
      </w:r>
      <w:r>
        <w:rPr>
          <w:rStyle w:val="StyleUnderline"/>
        </w:rPr>
        <w:t xml:space="preserve"> a </w:t>
      </w:r>
      <w:r>
        <w:rPr>
          <w:rStyle w:val="StyleUnderline"/>
          <w:highlight w:val="yellow"/>
        </w:rPr>
        <w:t>cognitive but also</w:t>
      </w:r>
      <w:r>
        <w:rPr>
          <w:rStyle w:val="StyleUnderline"/>
        </w:rPr>
        <w:t xml:space="preserve"> a </w:t>
      </w:r>
      <w:r>
        <w:rPr>
          <w:rStyle w:val="StyleUnderline"/>
          <w:highlight w:val="yellow"/>
        </w:rPr>
        <w:t>practical</w:t>
      </w:r>
      <w:r>
        <w:rPr>
          <w:rStyle w:val="StyleUnderline"/>
        </w:rPr>
        <w:t xml:space="preserve"> affair. Second</w:t>
      </w:r>
      <w:r>
        <w:rPr>
          <w:color w:val="000000"/>
          <w:sz w:val="16"/>
        </w:rPr>
        <w:t xml:space="preserve">, that </w:t>
      </w:r>
      <w:r>
        <w:rPr>
          <w:rStyle w:val="StyleUnderline"/>
          <w:highlight w:val="yellow"/>
        </w:rPr>
        <w:t>argumentation, as a form of action, implies the use of the scarce resource of one's body</w:t>
      </w:r>
      <w:r>
        <w:rPr>
          <w:color w:val="000000"/>
          <w:sz w:val="16"/>
        </w:rPr>
        <w:t xml:space="preserve">. And </w:t>
      </w:r>
      <w:r>
        <w:rPr>
          <w:rStyle w:val="StyleUnderline"/>
        </w:rPr>
        <w:t>third</w:t>
      </w:r>
      <w:r>
        <w:rPr>
          <w:color w:val="000000"/>
          <w:sz w:val="16"/>
        </w:rPr>
        <w:t xml:space="preserve">, that </w:t>
      </w:r>
      <w:r>
        <w:rPr>
          <w:rStyle w:val="StyleUnderline"/>
          <w:highlight w:val="yellow"/>
        </w:rPr>
        <w:t>argumentation is a conflict-free way of interacting</w:t>
      </w:r>
      <w:r>
        <w:rPr>
          <w:rStyle w:val="StyleUnderline"/>
        </w:rPr>
        <w:t>.</w:t>
      </w:r>
      <w:r>
        <w:rPr>
          <w:color w:val="000000"/>
          <w:sz w:val="16"/>
        </w:rPr>
        <w:t xml:space="preserve"> Not </w:t>
      </w:r>
      <w:r>
        <w:rPr>
          <w:rStyle w:val="StyleUnderline"/>
        </w:rPr>
        <w:t>in the sense that</w:t>
      </w:r>
      <w:r>
        <w:rPr>
          <w:color w:val="000000"/>
          <w:sz w:val="16"/>
        </w:rPr>
        <w:t xml:space="preserve"> there is always agreement on the things said, but rather in the sense that </w:t>
      </w:r>
      <w:proofErr w:type="gramStart"/>
      <w:r>
        <w:rPr>
          <w:rStyle w:val="StyleUnderline"/>
        </w:rPr>
        <w:t>as long as</w:t>
      </w:r>
      <w:proofErr w:type="gramEnd"/>
      <w:r>
        <w:rPr>
          <w:rStyle w:val="StyleUnderline"/>
        </w:rPr>
        <w:t xml:space="preserve"> argumentation is in progress it is always possible to agree at least on the fact that there is disagreement about the validity</w:t>
      </w:r>
      <w:r>
        <w:rPr>
          <w:color w:val="000000"/>
          <w:sz w:val="16"/>
        </w:rPr>
        <w:t xml:space="preserve"> of what has been said. And this is to say nothing else than that a </w:t>
      </w:r>
      <w:r>
        <w:rPr>
          <w:rStyle w:val="StyleUnderline"/>
          <w:highlight w:val="yellow"/>
        </w:rPr>
        <w:t>mutual recognition of each person's exclusive control over [their]</w:t>
      </w:r>
      <w:r>
        <w:rPr>
          <w:rStyle w:val="StyleUnderline"/>
        </w:rPr>
        <w:t xml:space="preserve"> own </w:t>
      </w:r>
      <w:r>
        <w:rPr>
          <w:rStyle w:val="StyleUnderline"/>
          <w:highlight w:val="yellow"/>
        </w:rPr>
        <w:t xml:space="preserve">body must be assumed to exist </w:t>
      </w:r>
      <w:proofErr w:type="gramStart"/>
      <w:r>
        <w:rPr>
          <w:rStyle w:val="StyleUnderline"/>
          <w:highlight w:val="yellow"/>
        </w:rPr>
        <w:t>as long as</w:t>
      </w:r>
      <w:proofErr w:type="gramEnd"/>
      <w:r>
        <w:rPr>
          <w:rStyle w:val="StyleUnderline"/>
          <w:highlight w:val="yellow"/>
        </w:rPr>
        <w:t xml:space="preserve"> there is argumentation</w:t>
      </w:r>
      <w:r>
        <w:rPr>
          <w:color w:val="000000"/>
          <w:sz w:val="16"/>
        </w:rPr>
        <w:t xml:space="preserve"> (note again, that it is impossible to deny this and claim this denial to be true without implicitly having to admit its truth). </w:t>
      </w:r>
      <w:r>
        <w:rPr>
          <w:rStyle w:val="StyleUnderline"/>
        </w:rPr>
        <w:t xml:space="preserve">Hence, one would have to conclude </w:t>
      </w:r>
      <w:proofErr w:type="gramStart"/>
      <w:r>
        <w:rPr>
          <w:rStyle w:val="StyleUnderline"/>
        </w:rPr>
        <w:t>that  the</w:t>
      </w:r>
      <w:proofErr w:type="gramEnd"/>
      <w:r>
        <w:rPr>
          <w:rStyle w:val="StyleUnderline"/>
        </w:rPr>
        <w:t xml:space="preserve"> norm implied in argumentation is that everybody has the right of exclusive control over his own body as his instrument of action and cognition</w:t>
      </w:r>
      <w:r>
        <w:rPr>
          <w:rFonts w:cs="Helvetica"/>
          <w:sz w:val="16"/>
        </w:rPr>
        <w:t xml:space="preserve">. Only if there is at least an implicit recognition of </w:t>
      </w:r>
      <w:proofErr w:type="gramStart"/>
      <w:r>
        <w:rPr>
          <w:rFonts w:cs="Helvetica"/>
          <w:sz w:val="16"/>
        </w:rPr>
        <w:t>each individual's</w:t>
      </w:r>
      <w:proofErr w:type="gramEnd"/>
      <w:r>
        <w:rPr>
          <w:rFonts w:cs="Helvetica"/>
          <w:sz w:val="16"/>
        </w:rPr>
        <w:t xml:space="preserve"> property right in his own body can argumentation take place. Only as long as this right is recognized is it possible for someone to agree to what has been said in an argument and hence can what has been said be </w:t>
      </w:r>
      <w:proofErr w:type="gramStart"/>
      <w:r>
        <w:rPr>
          <w:rFonts w:cs="Helvetica"/>
          <w:sz w:val="16"/>
        </w:rPr>
        <w:t>validated, or</w:t>
      </w:r>
      <w:proofErr w:type="gramEnd"/>
      <w:r>
        <w:rPr>
          <w:rFonts w:cs="Helvetica"/>
          <w:sz w:val="16"/>
        </w:rPr>
        <w:t xml:space="preserve"> is it possible to say "no" and to agree only on the fact that there is disagreement. Indeed, anyone who would try to justify any norm would already have to presuppose the property right in his body as a valid norm, simply </w:t>
      </w:r>
      <w:proofErr w:type="gramStart"/>
      <w:r>
        <w:rPr>
          <w:rFonts w:cs="Helvetica"/>
          <w:sz w:val="16"/>
        </w:rPr>
        <w:t>in order to</w:t>
      </w:r>
      <w:proofErr w:type="gramEnd"/>
      <w:r>
        <w:rPr>
          <w:rFonts w:cs="Helvetica"/>
          <w:sz w:val="16"/>
        </w:rPr>
        <w:t xml:space="preserve"> say, "This is what I claim to be true and objective." Any person who would try to dispute the property right in his own body would become caught up in a contradiction, as arguing in this way and claiming his argument to be true, would already implicitly </w:t>
      </w:r>
      <w:proofErr w:type="gramStart"/>
      <w:r>
        <w:rPr>
          <w:rFonts w:cs="Helvetica"/>
          <w:sz w:val="16"/>
        </w:rPr>
        <w:t>accept precisely</w:t>
      </w:r>
      <w:proofErr w:type="gramEnd"/>
      <w:r>
        <w:rPr>
          <w:rFonts w:cs="Helvetica"/>
          <w:sz w:val="16"/>
        </w:rPr>
        <w:t xml:space="preserve"> this norm as being valid. </w:t>
      </w:r>
      <w:proofErr w:type="gramStart"/>
      <w:r>
        <w:rPr>
          <w:rFonts w:cs="Helvetica"/>
          <w:sz w:val="16"/>
        </w:rPr>
        <w:t>Thus</w:t>
      </w:r>
      <w:proofErr w:type="gramEnd"/>
      <w:r>
        <w:rPr>
          <w:rFonts w:cs="Helvetica"/>
          <w:sz w:val="16"/>
        </w:rPr>
        <w:t xml:space="preserve"> it can be stated that whenever a person claims that some statement can be justified, [they] at least implicitly assumes the following norm to be justified: [that] "Nobody has the right to uninvitedly aggress against the body of any other person and thus delimit or restrict anyone's control over his own body." </w:t>
      </w:r>
      <w:r>
        <w:rPr>
          <w:rStyle w:val="StyleUnderline"/>
        </w:rPr>
        <w:t>This rule is implied in the concept of justification as argumentative justification</w:t>
      </w:r>
      <w:r>
        <w:rPr>
          <w:rFonts w:cs="Helvetica"/>
          <w:sz w:val="16"/>
        </w:rPr>
        <w:t xml:space="preserve">. Justifying means justifying without having to rely on coercion. In fact, if one formulates the opposite of this rule, i.e., "everybody has the right to uninvitedly aggress against other people" (a rule, by the way, that </w:t>
      </w:r>
      <w:proofErr w:type="gramStart"/>
      <w:r>
        <w:rPr>
          <w:rFonts w:cs="Helvetica"/>
          <w:sz w:val="16"/>
        </w:rPr>
        <w:t>would</w:t>
      </w:r>
      <w:proofErr w:type="gramEnd"/>
      <w:r>
        <w:rPr>
          <w:rFonts w:cs="Helvetica"/>
          <w:sz w:val="16"/>
        </w:rPr>
        <w:t xml:space="preserve"> pass the formal test of the universalization principle!), then it is easy to see that this rule is not, and never could be, defended in argumentation. To do so would in fact have to presuppose the validity of precisely its opposite, i.e., the </w:t>
      </w:r>
      <w:proofErr w:type="gramStart"/>
      <w:r>
        <w:rPr>
          <w:rFonts w:cs="Helvetica"/>
          <w:sz w:val="16"/>
        </w:rPr>
        <w:t>aforementioned principle</w:t>
      </w:r>
      <w:proofErr w:type="gramEnd"/>
      <w:r>
        <w:rPr>
          <w:rFonts w:cs="Helvetica"/>
          <w:sz w:val="16"/>
        </w:rPr>
        <w:t xml:space="preserve"> of nonaggression.</w:t>
      </w:r>
    </w:p>
    <w:p w14:paraId="2B129BDC" w14:textId="77777777" w:rsidR="00CC0148" w:rsidRDefault="00CC0148" w:rsidP="00CC0148"/>
    <w:p w14:paraId="03F2021F" w14:textId="77777777" w:rsidR="00CC0148" w:rsidRDefault="00CC0148" w:rsidP="00CC0148">
      <w:pPr>
        <w:pStyle w:val="Heading4"/>
      </w:pPr>
      <w:r>
        <w:t>Consequentialism Fails</w:t>
      </w:r>
    </w:p>
    <w:p w14:paraId="7647FF67" w14:textId="77777777" w:rsidR="00CC0148" w:rsidRDefault="00CC0148" w:rsidP="00CC0148">
      <w:pPr>
        <w:pStyle w:val="Heading4"/>
      </w:pPr>
      <w:r>
        <w:t>A] Induction fails. Past events do not guarantee future events and any attempts to prove induction relies on induction and is therefore circular logic</w:t>
      </w:r>
    </w:p>
    <w:p w14:paraId="431E0FB3" w14:textId="77777777" w:rsidR="00CC0148" w:rsidRDefault="00CC0148" w:rsidP="00CC0148">
      <w:pPr>
        <w:pStyle w:val="Heading4"/>
      </w:pPr>
      <w:r>
        <w:t>B] There are infinite possible futures which necessitates infinite calculation</w:t>
      </w:r>
    </w:p>
    <w:p w14:paraId="734D1479" w14:textId="77777777" w:rsidR="00CC0148" w:rsidRDefault="00CC0148" w:rsidP="00CC0148">
      <w:pPr>
        <w:pStyle w:val="Heading4"/>
      </w:pPr>
      <w:r>
        <w:t>C] The future is infinitely long, so all actions have infinite consequences. Because they’re all infinite, they’re equal so you can’t weigh between them</w:t>
      </w:r>
    </w:p>
    <w:p w14:paraId="6F176CFA" w14:textId="77777777" w:rsidR="00CC0148" w:rsidRDefault="00CC0148" w:rsidP="00CC0148">
      <w:pPr>
        <w:pStyle w:val="Heading4"/>
      </w:pPr>
      <w:r>
        <w:t>D] Intentions necessary for moral accountability. If you had a medical condition that makes you sleepwalk and rob a bank, then you aren’t morally accountable because you didn’t intend it</w:t>
      </w:r>
    </w:p>
    <w:p w14:paraId="70BC98F2" w14:textId="77777777" w:rsidR="00CC0148" w:rsidRDefault="00CC0148" w:rsidP="00CC0148">
      <w:pPr>
        <w:pStyle w:val="Heading4"/>
      </w:pPr>
      <w:r>
        <w:t xml:space="preserve">E] You can break down any action into infinitely many small </w:t>
      </w:r>
      <w:proofErr w:type="spellStart"/>
      <w:r>
        <w:t>substeps</w:t>
      </w:r>
      <w:proofErr w:type="spellEnd"/>
      <w:r>
        <w:t>. You can’t evaluate infinities so you must evaluate what unifies them, the intention</w:t>
      </w:r>
    </w:p>
    <w:p w14:paraId="5C9698F5" w14:textId="77777777" w:rsidR="00A72A9E" w:rsidRDefault="00A72A9E" w:rsidP="00A72A9E">
      <w:pPr>
        <w:pStyle w:val="Heading3"/>
      </w:pPr>
      <w:r>
        <w:t>Advocacy</w:t>
      </w:r>
    </w:p>
    <w:p w14:paraId="1876D210" w14:textId="0418718F" w:rsidR="00A72A9E" w:rsidRPr="00EB53B5" w:rsidRDefault="00A72A9E" w:rsidP="00A72A9E">
      <w:pPr>
        <w:pStyle w:val="Heading4"/>
        <w:rPr>
          <w:rFonts w:cs="Calibri"/>
        </w:rPr>
      </w:pPr>
      <w:r w:rsidRPr="00976E44">
        <w:rPr>
          <w:rFonts w:cs="Calibri"/>
        </w:rPr>
        <w:t>Plan text: The member nations of the World Trade Organization ought to reduce intellectual property protections for medicines.</w:t>
      </w:r>
      <w:r w:rsidRPr="00EB53B5">
        <w:rPr>
          <w:rFonts w:cs="Calibri"/>
        </w:rPr>
        <w:t xml:space="preserve"> </w:t>
      </w:r>
      <w:r w:rsidRPr="005B0098">
        <w:rPr>
          <w:rFonts w:cs="Calibri"/>
        </w:rPr>
        <w:t>CPs</w:t>
      </w:r>
      <w:r>
        <w:rPr>
          <w:rFonts w:cs="Calibri"/>
        </w:rPr>
        <w:t>, Ks,</w:t>
      </w:r>
      <w:r w:rsidRPr="005B0098">
        <w:rPr>
          <w:rFonts w:cs="Calibri"/>
        </w:rPr>
        <w:t xml:space="preserve"> and PICs affirm</w:t>
      </w:r>
      <w:r>
        <w:rPr>
          <w:rFonts w:cs="Calibri"/>
        </w:rPr>
        <w:t xml:space="preserve"> </w:t>
      </w:r>
      <w:r w:rsidRPr="005B0098">
        <w:rPr>
          <w:rFonts w:cs="Calibri"/>
        </w:rPr>
        <w:t>because they do not disprove my general thesis</w:t>
      </w:r>
      <w:r>
        <w:rPr>
          <w:rFonts w:cs="Calibri"/>
        </w:rPr>
        <w:t>.</w:t>
      </w:r>
    </w:p>
    <w:p w14:paraId="565C527B" w14:textId="2E7E2321" w:rsidR="00B17A85" w:rsidRPr="00B17A85" w:rsidRDefault="00B17A85" w:rsidP="00B17A85">
      <w:pPr>
        <w:pStyle w:val="Heading3"/>
        <w:jc w:val="left"/>
      </w:pPr>
    </w:p>
    <w:p w14:paraId="0B499235" w14:textId="2CE4DF65" w:rsidR="00A95652" w:rsidRDefault="00B17A85" w:rsidP="00A72A9E">
      <w:pPr>
        <w:pStyle w:val="Heading3"/>
      </w:pPr>
      <w:r>
        <w:t>Offense</w:t>
      </w:r>
    </w:p>
    <w:p w14:paraId="6878EF4D" w14:textId="77777777" w:rsidR="00B17A85" w:rsidRPr="00305C79" w:rsidRDefault="00B17A85" w:rsidP="00B17A85">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028151F1" w14:textId="77777777" w:rsidR="00B17A85" w:rsidRPr="00305C79" w:rsidRDefault="00B17A85" w:rsidP="00B17A85">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36312C6B" w14:textId="77777777" w:rsidR="00B17A85" w:rsidRPr="00305C79" w:rsidRDefault="00B17A85" w:rsidP="00B17A85">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6"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7"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8"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9"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0"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1" w:tgtFrame="_top" w:history="1">
        <w:r w:rsidRPr="00305C79">
          <w:rPr>
            <w:rStyle w:val="Hyperlink"/>
          </w:rPr>
          <w:t>237-238</w:t>
        </w:r>
      </w:hyperlink>
      <w:r w:rsidRPr="00305C79">
        <w:t xml:space="preserve">) </w:t>
      </w:r>
      <w:hyperlink r:id="rId12"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3"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4"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1781E29D" w14:textId="77777777" w:rsidR="00B17A85" w:rsidRPr="00305C79" w:rsidRDefault="00B17A85" w:rsidP="00B17A85"/>
    <w:p w14:paraId="389271C4" w14:textId="77777777" w:rsidR="00B17A85" w:rsidRPr="00C05CBA" w:rsidRDefault="00B17A85" w:rsidP="00B17A85">
      <w:pPr>
        <w:spacing w:after="40" w:line="276" w:lineRule="auto"/>
      </w:pPr>
    </w:p>
    <w:p w14:paraId="27479392" w14:textId="416C9638" w:rsidR="002F4F32" w:rsidRPr="003D36E2" w:rsidRDefault="00B17A85" w:rsidP="002F4F32">
      <w:pPr>
        <w:pStyle w:val="Heading4"/>
        <w:rPr>
          <w:rFonts w:cs="Calibri"/>
        </w:rPr>
      </w:pPr>
      <w:r w:rsidRPr="00C05CBA">
        <w:rPr>
          <w:rFonts w:cs="Calibri"/>
        </w:rPr>
        <w:t>[</w:t>
      </w:r>
      <w:r w:rsidR="001D311B">
        <w:rPr>
          <w:rFonts w:cs="Calibri"/>
        </w:rPr>
        <w:t>2</w:t>
      </w:r>
      <w:r w:rsidRPr="00C05CBA">
        <w:rPr>
          <w:rFonts w:cs="Calibri"/>
        </w:rPr>
        <w:t xml:space="preserve">] </w:t>
      </w:r>
      <w:r w:rsidR="002F4F32" w:rsidRPr="003D36E2">
        <w:rPr>
          <w:rFonts w:cs="Calibri"/>
        </w:rPr>
        <w:t xml:space="preserve">Justifying ownership based on creation is unjust. </w:t>
      </w:r>
    </w:p>
    <w:p w14:paraId="7FF502C7" w14:textId="77777777" w:rsidR="002F4F32" w:rsidRPr="003D36E2" w:rsidRDefault="002F4F32" w:rsidP="002F4F32">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75789C14" w14:textId="77777777" w:rsidR="002F4F32" w:rsidRPr="00AE03F2" w:rsidRDefault="002F4F32" w:rsidP="002F4F32">
      <w:pPr>
        <w:rPr>
          <w:sz w:val="14"/>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3D36E2">
        <w:rPr>
          <w:sz w:val="14"/>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3D36E2">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3D36E2">
        <w:rPr>
          <w:sz w:val="14"/>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3D36E2">
        <w:rPr>
          <w:sz w:val="14"/>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rearranged existing parts</w:t>
      </w:r>
      <w:r w:rsidRPr="003D36E2">
        <w:rPr>
          <w:sz w:val="14"/>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3D36E2">
        <w:rPr>
          <w:sz w:val="14"/>
        </w:rPr>
        <w:t xml:space="preserve"> The inventor did not invent the matter out of which the mousetrap is made, nor the facts and laws exploited to make it work. </w:t>
      </w:r>
      <w:r w:rsidRPr="003D36E2">
        <w:rPr>
          <w:rStyle w:val="StyleUnderline"/>
        </w:rPr>
        <w:t xml:space="preserve">Similarly, </w:t>
      </w:r>
      <w:r w:rsidRPr="003D36E2">
        <w:rPr>
          <w:rStyle w:val="StyleUnderline"/>
          <w:highlight w:val="green"/>
        </w:rPr>
        <w:t>Einstein</w:t>
      </w:r>
      <w:r w:rsidRPr="003D36E2">
        <w:rPr>
          <w:rStyle w:val="StyleUnderline"/>
        </w:rPr>
        <w:t>’s “</w:t>
      </w:r>
      <w:r w:rsidRPr="003D36E2">
        <w:rPr>
          <w:rStyle w:val="StyleUnderline"/>
          <w:highlight w:val="green"/>
        </w:rPr>
        <w:t>discovery</w:t>
      </w:r>
      <w:r w:rsidRPr="003D36E2">
        <w:rPr>
          <w:rStyle w:val="StyleUnderline"/>
        </w:rPr>
        <w:t xml:space="preserve">” </w:t>
      </w:r>
      <w:r w:rsidRPr="003D36E2">
        <w:rPr>
          <w:rStyle w:val="StyleUnderline"/>
          <w:highlight w:val="green"/>
        </w:rPr>
        <w:t>of</w:t>
      </w:r>
      <w:r w:rsidRPr="003D36E2">
        <w:rPr>
          <w:rStyle w:val="StyleUnderline"/>
        </w:rPr>
        <w:t xml:space="preserve"> the relation </w:t>
      </w:r>
      <w:r w:rsidRPr="003D36E2">
        <w:rPr>
          <w:rStyle w:val="StyleUnderline"/>
          <w:highlight w:val="green"/>
        </w:rPr>
        <w:t>E = mc</w:t>
      </w:r>
      <w:proofErr w:type="gramStart"/>
      <w:r w:rsidRPr="003D36E2">
        <w:rPr>
          <w:rStyle w:val="StyleUnderline"/>
          <w:highlight w:val="green"/>
        </w:rPr>
        <w:t>2</w:t>
      </w:r>
      <w:r w:rsidRPr="003D36E2">
        <w:rPr>
          <w:rStyle w:val="StyleUnderline"/>
        </w:rPr>
        <w:t xml:space="preserve"> ,</w:t>
      </w:r>
      <w:proofErr w:type="gramEnd"/>
      <w:r w:rsidRPr="003D36E2">
        <w:rPr>
          <w:rStyle w:val="StyleUnderline"/>
        </w:rPr>
        <w:t xml:space="preserve"> once known by others, </w:t>
      </w:r>
      <w:r w:rsidRPr="003D36E2">
        <w:rPr>
          <w:rStyle w:val="StyleUnderline"/>
          <w:highlight w:val="green"/>
        </w:rPr>
        <w:t>allows them to manipulate matter</w:t>
      </w:r>
      <w:r w:rsidRPr="003D36E2">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3D36E2">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to leave</w:t>
      </w:r>
      <w:r w:rsidRPr="003D36E2">
        <w:rPr>
          <w:rStyle w:val="StyleUnderline"/>
        </w:rPr>
        <w:t xml:space="preserve"> more </w:t>
      </w:r>
      <w:r w:rsidRPr="003D36E2">
        <w:rPr>
          <w:rStyle w:val="StyleUnderline"/>
          <w:highlight w:val="green"/>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3D36E2">
        <w:rPr>
          <w:sz w:val="14"/>
        </w:rPr>
        <w:t xml:space="preserve"> The distinction is inherently vague, arbitrary, and unjust. </w:t>
      </w:r>
    </w:p>
    <w:p w14:paraId="0BD80AF4" w14:textId="2F089AFC" w:rsidR="00B17A85" w:rsidRPr="00C05CBA" w:rsidRDefault="00B17A85" w:rsidP="002F4F32">
      <w:pPr>
        <w:pStyle w:val="Heading4"/>
        <w:spacing w:before="0" w:after="40" w:line="276" w:lineRule="auto"/>
      </w:pPr>
    </w:p>
    <w:p w14:paraId="0D9DE3BF" w14:textId="0E328F67" w:rsidR="00B17A85" w:rsidRPr="00C05CBA" w:rsidRDefault="00B17A85" w:rsidP="00B17A85">
      <w:pPr>
        <w:pStyle w:val="Heading4"/>
        <w:spacing w:before="0" w:after="40" w:line="276" w:lineRule="auto"/>
        <w:rPr>
          <w:rFonts w:cs="Calibri"/>
        </w:rPr>
      </w:pPr>
      <w:r w:rsidRPr="00C05CBA">
        <w:rPr>
          <w:rFonts w:cs="Calibri"/>
        </w:rPr>
        <w:t>[</w:t>
      </w:r>
      <w:r w:rsidR="001D311B">
        <w:rPr>
          <w:rFonts w:cs="Calibri"/>
        </w:rPr>
        <w:t>3</w:t>
      </w:r>
      <w:r w:rsidRPr="00C05CBA">
        <w:rPr>
          <w:rFonts w:cs="Calibri"/>
        </w:rPr>
        <w:t xml:space="preserve">] IPP is </w:t>
      </w:r>
      <w:proofErr w:type="spellStart"/>
      <w:r w:rsidRPr="00C05CBA">
        <w:rPr>
          <w:rFonts w:cs="Calibri"/>
        </w:rPr>
        <w:t>nonuniversalizable</w:t>
      </w:r>
      <w:proofErr w:type="spellEnd"/>
      <w:r w:rsidRPr="00C05CBA">
        <w:rPr>
          <w:rFonts w:cs="Calibri"/>
        </w:rPr>
        <w:t xml:space="preserve"> – universalizing the act of restricting the production of a certain medicine terminates in a contradiction because it entails that you restrict your own ability to produce the medicine</w:t>
      </w:r>
    </w:p>
    <w:p w14:paraId="3B3EF2AB" w14:textId="4B5CC800" w:rsidR="00B17A85" w:rsidRPr="00305C79" w:rsidRDefault="009D053D" w:rsidP="00B17A85">
      <w:pPr>
        <w:pStyle w:val="Heading4"/>
      </w:pPr>
      <w:r>
        <w:t>[</w:t>
      </w:r>
      <w:r w:rsidR="001D311B">
        <w:t>4</w:t>
      </w:r>
      <w:r w:rsidR="00B17A85">
        <w:t xml:space="preserve">] </w:t>
      </w:r>
      <w:r w:rsidR="00B17A85" w:rsidRPr="00305C79">
        <w:t xml:space="preserve">Property rights </w:t>
      </w:r>
      <w:r w:rsidR="00B17A85">
        <w:t>can’t</w:t>
      </w:r>
      <w:r w:rsidR="00B17A85" w:rsidRPr="00305C79">
        <w:t xml:space="preserve"> be universalizable when they forgo the opportunity for an individual to access their own freedom. Medical patents restrict an individual to pursue freedom from death by foreclosing treatment. </w:t>
      </w:r>
    </w:p>
    <w:p w14:paraId="78F05D83" w14:textId="77777777" w:rsidR="00B17A85" w:rsidRPr="00305C79" w:rsidRDefault="00B17A85" w:rsidP="00B17A85">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38407129" w14:textId="77777777" w:rsidR="00B17A85" w:rsidRPr="00305C79" w:rsidRDefault="00B17A85" w:rsidP="00B17A85">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proofErr w:type="gramStart"/>
      <w:r w:rsidRPr="00305C79">
        <w:rPr>
          <w:rStyle w:val="Emphasis"/>
          <w:highlight w:val="green"/>
        </w:rPr>
        <w:t>available, yet</w:t>
      </w:r>
      <w:proofErr w:type="gramEnd"/>
      <w:r w:rsidRPr="00305C79">
        <w:rPr>
          <w:rStyle w:val="Emphasis"/>
          <w:highlight w:val="green"/>
        </w:rPr>
        <w:t xml:space="preserve">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w:t>
      </w:r>
      <w:proofErr w:type="gramStart"/>
      <w:r w:rsidRPr="00305C79">
        <w:rPr>
          <w:rStyle w:val="Emphasis"/>
        </w:rPr>
        <w:t>So</w:t>
      </w:r>
      <w:proofErr w:type="gramEnd"/>
      <w:r w:rsidRPr="00305C79">
        <w:rPr>
          <w:rStyle w:val="Emphasis"/>
        </w:rPr>
        <w:t xml:space="preserve">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w:t>
      </w:r>
      <w:proofErr w:type="spellStart"/>
      <w:r w:rsidRPr="00305C79">
        <w:rPr>
          <w:rFonts w:ascii="Calibri" w:hAnsi="Calibri" w:cs="Calibri"/>
          <w:sz w:val="20"/>
          <w:szCs w:val="20"/>
        </w:rPr>
        <w:t>prin</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ciple</w:t>
      </w:r>
      <w:proofErr w:type="spellEnd"/>
      <w:r w:rsidRPr="00305C79">
        <w:rPr>
          <w:rFonts w:ascii="Calibri" w:hAnsi="Calibri" w:cs="Calibri"/>
          <w:sz w:val="20"/>
          <w:szCs w:val="20"/>
        </w:rPr>
        <w:t xml:space="preserv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w:t>
      </w:r>
      <w:proofErr w:type="spellStart"/>
      <w:r w:rsidRPr="00305C79">
        <w:rPr>
          <w:rFonts w:ascii="Calibri" w:hAnsi="Calibri" w:cs="Calibri"/>
          <w:sz w:val="20"/>
          <w:szCs w:val="20"/>
        </w:rPr>
        <w:t>ter</w:t>
      </w:r>
      <w:proofErr w:type="spellEnd"/>
      <w:r w:rsidRPr="00305C79">
        <w:rPr>
          <w:rFonts w:ascii="Calibri" w:hAnsi="Calibri" w:cs="Calibri"/>
          <w:sz w:val="20"/>
          <w:szCs w:val="20"/>
        </w:rPr>
        <w:t xml:space="preserve"> 3) and “internal” morality. Property for Kant is an absolute </w:t>
      </w:r>
      <w:proofErr w:type="gramStart"/>
      <w:r w:rsidRPr="00305C79">
        <w:rPr>
          <w:rFonts w:ascii="Calibri" w:hAnsi="Calibri" w:cs="Calibri"/>
          <w:sz w:val="20"/>
          <w:szCs w:val="20"/>
        </w:rPr>
        <w:t>right, and</w:t>
      </w:r>
      <w:proofErr w:type="gramEnd"/>
      <w:r w:rsidRPr="00305C79">
        <w:rPr>
          <w:rFonts w:ascii="Calibri" w:hAnsi="Calibri" w:cs="Calibri"/>
          <w:sz w:val="20"/>
          <w:szCs w:val="20"/>
        </w:rPr>
        <w:t xml:space="preserve">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05C79">
        <w:rPr>
          <w:rFonts w:ascii="Calibri" w:hAnsi="Calibri" w:cs="Calibri"/>
          <w:sz w:val="20"/>
          <w:szCs w:val="20"/>
        </w:rPr>
        <w:t>tains</w:t>
      </w:r>
      <w:proofErr w:type="spellEnd"/>
      <w:r w:rsidRPr="00305C79">
        <w:rPr>
          <w:rFonts w:ascii="Calibri" w:hAnsi="Calibri" w:cs="Calibri"/>
          <w:sz w:val="20"/>
          <w:szCs w:val="20"/>
        </w:rPr>
        <w:t xml:space="preserve"> to property rights, any application of his thinking to the case of </w:t>
      </w:r>
      <w:proofErr w:type="spellStart"/>
      <w:r w:rsidRPr="00305C79">
        <w:rPr>
          <w:rFonts w:ascii="Calibri" w:hAnsi="Calibri" w:cs="Calibri"/>
          <w:sz w:val="20"/>
          <w:szCs w:val="20"/>
        </w:rPr>
        <w:t>phar</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maceutical</w:t>
      </w:r>
      <w:proofErr w:type="spellEnd"/>
      <w:r w:rsidRPr="00305C79">
        <w:rPr>
          <w:rFonts w:ascii="Calibri" w:hAnsi="Calibri" w:cs="Calibri"/>
          <w:sz w:val="20"/>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t>
      </w:r>
      <w:proofErr w:type="gramStart"/>
      <w:r w:rsidRPr="00305C79">
        <w:rPr>
          <w:rStyle w:val="Emphasis"/>
        </w:rPr>
        <w:t>with regard to</w:t>
      </w:r>
      <w:proofErr w:type="gramEnd"/>
      <w:r w:rsidRPr="00305C79">
        <w:rPr>
          <w:rStyle w:val="Emphasis"/>
        </w:rPr>
        <w:t xml:space="preserve">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722AADCA" w14:textId="3D018A96" w:rsidR="00B17A85" w:rsidRPr="00305C79" w:rsidRDefault="009D053D" w:rsidP="00B17A85">
      <w:pPr>
        <w:pStyle w:val="Heading4"/>
        <w:rPr>
          <w:rFonts w:cs="Calibri"/>
        </w:rPr>
      </w:pPr>
      <w:r>
        <w:rPr>
          <w:rFonts w:cs="Calibri"/>
        </w:rPr>
        <w:t>[</w:t>
      </w:r>
      <w:r w:rsidR="001D311B">
        <w:rPr>
          <w:rFonts w:cs="Calibri"/>
        </w:rPr>
        <w:t>5</w:t>
      </w:r>
      <w:r w:rsidR="00B17A85">
        <w:rPr>
          <w:rFonts w:cs="Calibri"/>
        </w:rPr>
        <w:t xml:space="preserve">] </w:t>
      </w:r>
      <w:r w:rsidR="00B17A85"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6A5A1DFC" w14:textId="77777777" w:rsidR="00B17A85" w:rsidRPr="00305C79" w:rsidRDefault="00B17A85" w:rsidP="00B17A85">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40167129" w14:textId="03E53BF5" w:rsidR="00B17A85" w:rsidRDefault="00B17A85" w:rsidP="001D311B">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w:t>
      </w:r>
      <w:proofErr w:type="gramStart"/>
      <w:r w:rsidRPr="00305C79">
        <w:t>have to</w:t>
      </w:r>
      <w:proofErr w:type="gramEnd"/>
      <w:r w:rsidRPr="00305C79">
        <w:t xml:space="preserve"> write an essay on Kant’s categorical imperative. Because Y does not have the book, let’s assume that he decides, whether </w:t>
      </w:r>
      <w:proofErr w:type="gramStart"/>
      <w:r w:rsidRPr="00305C79">
        <w:t>by the use of</w:t>
      </w:r>
      <w:proofErr w:type="gramEnd"/>
      <w:r w:rsidRPr="00305C79">
        <w:t xml:space="preserve">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305C79">
        <w:rPr>
          <w:rStyle w:val="Emphasis"/>
          <w:highlight w:val="green"/>
        </w:rPr>
        <w:t>the</w:t>
      </w:r>
      <w:proofErr w:type="gramEnd"/>
      <w:r w:rsidRPr="00305C79">
        <w:rPr>
          <w:rStyle w:val="Emphasis"/>
          <w:highlight w:val="green"/>
        </w:rPr>
        <w:t xml:space="preserv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0C39E519" w14:textId="5A51BF4F" w:rsidR="001D311B" w:rsidRDefault="001D311B" w:rsidP="001D311B">
      <w:pPr>
        <w:pStyle w:val="Heading2"/>
      </w:pPr>
      <w:r>
        <w:t>Adv</w:t>
      </w:r>
    </w:p>
    <w:p w14:paraId="05B34426" w14:textId="77777777" w:rsidR="001D311B" w:rsidRPr="00C05CBA" w:rsidRDefault="001D311B" w:rsidP="001D311B">
      <w:pPr>
        <w:pStyle w:val="Heading4"/>
        <w:spacing w:before="0" w:after="40" w:line="276" w:lineRule="auto"/>
        <w:rPr>
          <w:rFonts w:cs="Calibri"/>
        </w:rPr>
      </w:pPr>
      <w:r w:rsidRPr="00C05CBA">
        <w:rPr>
          <w:rFonts w:cs="Calibri"/>
        </w:rPr>
        <w:t xml:space="preserve">Only the plan can solve </w:t>
      </w:r>
      <w:r w:rsidRPr="00C05CBA">
        <w:rPr>
          <w:rFonts w:cs="Calibri"/>
          <w:u w:val="single"/>
        </w:rPr>
        <w:t>covid access</w:t>
      </w:r>
      <w:r w:rsidRPr="00C05CBA">
        <w:rPr>
          <w:rFonts w:cs="Calibri"/>
        </w:rPr>
        <w:t xml:space="preserve"> – inequalities </w:t>
      </w:r>
      <w:r w:rsidRPr="00C05CBA">
        <w:rPr>
          <w:rFonts w:cs="Calibri"/>
          <w:u w:val="single"/>
        </w:rPr>
        <w:t>heighten</w:t>
      </w:r>
      <w:r w:rsidRPr="00C05CBA">
        <w:rPr>
          <w:rFonts w:cs="Calibri"/>
        </w:rPr>
        <w:t xml:space="preserve"> the risk of </w:t>
      </w:r>
      <w:r w:rsidRPr="00C05CBA">
        <w:rPr>
          <w:rFonts w:cs="Calibri"/>
          <w:u w:val="single"/>
        </w:rPr>
        <w:t>mutations</w:t>
      </w:r>
      <w:r w:rsidRPr="00C05CBA">
        <w:rPr>
          <w:rFonts w:cs="Calibri"/>
        </w:rPr>
        <w:t xml:space="preserve"> and </w:t>
      </w:r>
      <w:r w:rsidRPr="00C05CBA">
        <w:rPr>
          <w:rFonts w:cs="Calibri"/>
          <w:u w:val="single"/>
        </w:rPr>
        <w:t>uneven development</w:t>
      </w:r>
      <w:r w:rsidRPr="00C05CBA">
        <w:rPr>
          <w:rFonts w:cs="Calibri"/>
        </w:rPr>
        <w:t xml:space="preserve"> – neg objections </w:t>
      </w:r>
      <w:r w:rsidRPr="00C05CBA">
        <w:rPr>
          <w:rFonts w:cs="Calibri"/>
          <w:u w:val="single"/>
        </w:rPr>
        <w:t>miss the boat</w:t>
      </w:r>
      <w:r w:rsidRPr="00C05CBA">
        <w:rPr>
          <w:rFonts w:cs="Calibri"/>
        </w:rPr>
        <w:t>.</w:t>
      </w:r>
    </w:p>
    <w:p w14:paraId="494A1ED3" w14:textId="77777777" w:rsidR="001D311B" w:rsidRPr="00C05CBA" w:rsidRDefault="001D311B" w:rsidP="001D311B">
      <w:pPr>
        <w:spacing w:after="40" w:line="276" w:lineRule="auto"/>
      </w:pPr>
      <w:r w:rsidRPr="00C05CBA">
        <w:rPr>
          <w:rStyle w:val="Style13ptBold"/>
        </w:rPr>
        <w:t>Kumar 21</w:t>
      </w:r>
      <w:r w:rsidRPr="00C05CBA">
        <w:t xml:space="preserve"> [</w:t>
      </w:r>
      <w:proofErr w:type="spellStart"/>
      <w:r w:rsidRPr="00C05CBA">
        <w:t>Rajeesh</w:t>
      </w:r>
      <w:proofErr w:type="spellEnd"/>
      <w:r w:rsidRPr="00C05CBA">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C05CBA">
        <w:t>JamiaMilliaIslamia</w:t>
      </w:r>
      <w:proofErr w:type="spellEnd"/>
      <w:r w:rsidRPr="00C05CBA">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C05CBA">
        <w:t>books;Eurozone</w:t>
      </w:r>
      <w:proofErr w:type="spellEnd"/>
      <w:r w:rsidRPr="00C05CBA">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5" w:history="1">
        <w:r w:rsidRPr="00C05CBA">
          <w:rPr>
            <w:rStyle w:val="Hyperlink"/>
          </w:rPr>
          <w:t>https://idsa.in/issuebrief/wto-trips-waiver-covid-vaccine-rkumar-120721</w:t>
        </w:r>
      </w:hyperlink>
      <w:r w:rsidRPr="00C05CBA">
        <w:t>] Justin</w:t>
      </w:r>
    </w:p>
    <w:p w14:paraId="3B8D6742" w14:textId="77777777" w:rsidR="001D311B" w:rsidRPr="00C05CBA" w:rsidRDefault="001D311B" w:rsidP="001D311B">
      <w:pPr>
        <w:spacing w:after="40" w:line="276" w:lineRule="auto"/>
        <w:rPr>
          <w:sz w:val="16"/>
        </w:rPr>
      </w:pPr>
      <w:r w:rsidRPr="00C05CBA">
        <w:rPr>
          <w:sz w:val="16"/>
        </w:rPr>
        <w:t xml:space="preserve">According to Duke Global Health Innovation Center, which monitors COVID-19 vaccine purchases, </w:t>
      </w:r>
      <w:r w:rsidRPr="00C05CBA">
        <w:rPr>
          <w:rStyle w:val="Emphasis"/>
          <w:highlight w:val="green"/>
        </w:rPr>
        <w:t>rich nations</w:t>
      </w:r>
      <w:r w:rsidRPr="00C05CBA">
        <w:rPr>
          <w:rStyle w:val="Emphasis"/>
        </w:rPr>
        <w:t xml:space="preserve"> representing</w:t>
      </w:r>
      <w:r w:rsidRPr="00C05CBA">
        <w:rPr>
          <w:u w:val="single"/>
        </w:rPr>
        <w:t xml:space="preserve"> just 14 per cent of the world population have </w:t>
      </w:r>
      <w:r w:rsidRPr="00C05CBA">
        <w:rPr>
          <w:highlight w:val="green"/>
          <w:u w:val="single"/>
        </w:rPr>
        <w:t>bought</w:t>
      </w:r>
      <w:r w:rsidRPr="00C05CBA">
        <w:rPr>
          <w:u w:val="single"/>
        </w:rPr>
        <w:t xml:space="preserve"> up to </w:t>
      </w:r>
      <w:r w:rsidRPr="00C05CBA">
        <w:rPr>
          <w:rStyle w:val="Emphasis"/>
          <w:highlight w:val="green"/>
        </w:rPr>
        <w:t>53 per cent of</w:t>
      </w:r>
      <w:r w:rsidRPr="00C05CBA">
        <w:rPr>
          <w:rStyle w:val="Emphasis"/>
        </w:rPr>
        <w:t xml:space="preserve"> the most promising </w:t>
      </w:r>
      <w:r w:rsidRPr="00C05CBA">
        <w:rPr>
          <w:rStyle w:val="Emphasis"/>
          <w:highlight w:val="green"/>
        </w:rPr>
        <w:t>vaccines</w:t>
      </w:r>
      <w:r w:rsidRPr="00C05CBA">
        <w:rPr>
          <w:u w:val="single"/>
        </w:rPr>
        <w:t xml:space="preserve"> so far</w:t>
      </w:r>
      <w:r w:rsidRPr="00C05CBA">
        <w:rPr>
          <w:sz w:val="16"/>
        </w:rPr>
        <w:t xml:space="preserve">. As of 4 July 2021, the </w:t>
      </w:r>
      <w:r w:rsidRPr="00C05CBA">
        <w:rPr>
          <w:rStyle w:val="Emphasis"/>
        </w:rPr>
        <w:t>high-income countries</w:t>
      </w:r>
      <w:r w:rsidRPr="00C05CBA">
        <w:rPr>
          <w:u w:val="single"/>
        </w:rPr>
        <w:t xml:space="preserve"> (HICs) purchased more than half (6.16 billion) vaccine doses sold globally</w:t>
      </w:r>
      <w:r w:rsidRPr="00C05CBA">
        <w:rPr>
          <w:sz w:val="16"/>
        </w:rPr>
        <w:t xml:space="preserve">. At the same time, </w:t>
      </w:r>
      <w:r w:rsidRPr="00C05CBA">
        <w:rPr>
          <w:u w:val="single"/>
        </w:rPr>
        <w:t xml:space="preserve">the </w:t>
      </w:r>
      <w:r w:rsidRPr="00C05CBA">
        <w:rPr>
          <w:highlight w:val="green"/>
          <w:u w:val="single"/>
        </w:rPr>
        <w:t>low-income countries</w:t>
      </w:r>
      <w:r w:rsidRPr="00C05CBA">
        <w:rPr>
          <w:u w:val="single"/>
        </w:rPr>
        <w:t xml:space="preserve"> (</w:t>
      </w:r>
      <w:r w:rsidRPr="00C05CBA">
        <w:rPr>
          <w:rStyle w:val="Emphasis"/>
        </w:rPr>
        <w:t>LICs</w:t>
      </w:r>
      <w:r w:rsidRPr="00C05CBA">
        <w:rPr>
          <w:u w:val="single"/>
        </w:rPr>
        <w:t xml:space="preserve">) </w:t>
      </w:r>
      <w:r w:rsidRPr="00C05CBA">
        <w:rPr>
          <w:highlight w:val="green"/>
          <w:u w:val="single"/>
        </w:rPr>
        <w:t>received</w:t>
      </w:r>
      <w:r w:rsidRPr="00C05CBA">
        <w:rPr>
          <w:u w:val="single"/>
        </w:rPr>
        <w:t xml:space="preserve"> only </w:t>
      </w:r>
      <w:r w:rsidRPr="00C05CBA">
        <w:rPr>
          <w:highlight w:val="green"/>
          <w:u w:val="single"/>
        </w:rPr>
        <w:t>0.3 per cent</w:t>
      </w:r>
      <w:r w:rsidRPr="00C05CBA">
        <w:rPr>
          <w:u w:val="single"/>
        </w:rPr>
        <w:t xml:space="preserve"> of the vaccines produced. The low and middle-income countries (LMICs), which account for </w:t>
      </w:r>
      <w:r w:rsidRPr="00C05CBA">
        <w:rPr>
          <w:rStyle w:val="Emphasis"/>
        </w:rPr>
        <w:t>81 per cent of the global adult population</w:t>
      </w:r>
      <w:r w:rsidRPr="00C05CBA">
        <w:rPr>
          <w:u w:val="single"/>
        </w:rPr>
        <w:t xml:space="preserve">, purchased </w:t>
      </w:r>
      <w:r w:rsidRPr="00C05CBA">
        <w:rPr>
          <w:rStyle w:val="Emphasis"/>
        </w:rPr>
        <w:t>33 per cent</w:t>
      </w:r>
      <w:r w:rsidRPr="00C05CBA">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3ABF2A51" w14:textId="77777777" w:rsidR="001D311B" w:rsidRPr="00C05CBA" w:rsidRDefault="001D311B" w:rsidP="001D311B">
      <w:pPr>
        <w:spacing w:after="40" w:line="276" w:lineRule="auto"/>
        <w:rPr>
          <w:u w:val="single"/>
        </w:rPr>
      </w:pPr>
      <w:r w:rsidRPr="00C05CBA">
        <w:rPr>
          <w:sz w:val="16"/>
        </w:rPr>
        <w:t xml:space="preserve">Consequently, </w:t>
      </w:r>
      <w:r w:rsidRPr="00C05CBA">
        <w:rPr>
          <w:u w:val="single"/>
        </w:rPr>
        <w:t xml:space="preserve">there is a </w:t>
      </w:r>
      <w:r w:rsidRPr="00C05CBA">
        <w:rPr>
          <w:rStyle w:val="Emphasis"/>
          <w:highlight w:val="green"/>
        </w:rPr>
        <w:t>significant disparity</w:t>
      </w:r>
      <w:r w:rsidRPr="00C05CBA">
        <w:rPr>
          <w:rStyle w:val="Emphasis"/>
        </w:rPr>
        <w:t xml:space="preserve"> between HICs and LICs</w:t>
      </w:r>
      <w:r w:rsidRPr="00C05CBA">
        <w:rPr>
          <w:u w:val="single"/>
        </w:rPr>
        <w:t xml:space="preserve"> in vaccine administration as well. As of 8 July 2021, </w:t>
      </w:r>
      <w:r w:rsidRPr="00C05CBA">
        <w:rPr>
          <w:rStyle w:val="Emphasis"/>
        </w:rPr>
        <w:t>3.32 billion vaccine doses had been administered globally</w:t>
      </w:r>
      <w:r w:rsidRPr="00C05CBA">
        <w:rPr>
          <w:sz w:val="16"/>
        </w:rPr>
        <w:t xml:space="preserve">.12 Nonetheless, </w:t>
      </w:r>
      <w:r w:rsidRPr="00C05CBA">
        <w:rPr>
          <w:highlight w:val="green"/>
          <w:u w:val="single"/>
        </w:rPr>
        <w:t xml:space="preserve">only </w:t>
      </w:r>
      <w:r w:rsidRPr="00C05CBA">
        <w:rPr>
          <w:rStyle w:val="Emphasis"/>
          <w:highlight w:val="green"/>
        </w:rPr>
        <w:t>one per cent</w:t>
      </w:r>
      <w:r w:rsidRPr="00C05CBA">
        <w:rPr>
          <w:u w:val="single"/>
        </w:rPr>
        <w:t xml:space="preserve"> of people </w:t>
      </w:r>
      <w:r w:rsidRPr="00C05CBA">
        <w:rPr>
          <w:highlight w:val="green"/>
          <w:u w:val="single"/>
        </w:rPr>
        <w:t>in LICs</w:t>
      </w:r>
      <w:r w:rsidRPr="00C05CBA">
        <w:rPr>
          <w:u w:val="single"/>
        </w:rPr>
        <w:t xml:space="preserve"> have been </w:t>
      </w:r>
      <w:r w:rsidRPr="00C05CBA">
        <w:rPr>
          <w:highlight w:val="green"/>
          <w:u w:val="single"/>
        </w:rPr>
        <w:t>given</w:t>
      </w:r>
      <w:r w:rsidRPr="00C05CBA">
        <w:rPr>
          <w:u w:val="single"/>
        </w:rPr>
        <w:t xml:space="preserve"> at least </w:t>
      </w:r>
      <w:r w:rsidRPr="00C05CBA">
        <w:rPr>
          <w:rStyle w:val="Emphasis"/>
          <w:highlight w:val="green"/>
        </w:rPr>
        <w:t>one dose</w:t>
      </w:r>
      <w:r w:rsidRPr="00C05CBA">
        <w:rPr>
          <w:u w:val="single"/>
        </w:rPr>
        <w:t>. While in HICs almost one in four people have received the vaccine</w:t>
      </w:r>
      <w:r w:rsidRPr="00C05CBA">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C05CBA">
        <w:rPr>
          <w:u w:val="single"/>
        </w:rPr>
        <w:t xml:space="preserve">In Sub-Saharan Africa, </w:t>
      </w:r>
      <w:r w:rsidRPr="00C05CBA">
        <w:rPr>
          <w:rStyle w:val="Emphasis"/>
          <w:highlight w:val="green"/>
        </w:rPr>
        <w:t>vaccine rollout</w:t>
      </w:r>
      <w:r w:rsidRPr="00C05CBA">
        <w:rPr>
          <w:rStyle w:val="Emphasis"/>
        </w:rPr>
        <w:t xml:space="preserve"> remains the </w:t>
      </w:r>
      <w:r w:rsidRPr="00C05CBA">
        <w:rPr>
          <w:rStyle w:val="Emphasis"/>
          <w:highlight w:val="green"/>
        </w:rPr>
        <w:t>slowest</w:t>
      </w:r>
      <w:r w:rsidRPr="00C05CBA">
        <w:rPr>
          <w:rStyle w:val="Emphasis"/>
        </w:rPr>
        <w:t xml:space="preserve"> in the world</w:t>
      </w:r>
      <w:r w:rsidRPr="00C05CBA">
        <w:rPr>
          <w:u w:val="single"/>
        </w:rPr>
        <w:t>. According to the International Monetary Fund</w:t>
      </w:r>
      <w:r w:rsidRPr="00C05CBA">
        <w:rPr>
          <w:sz w:val="16"/>
        </w:rPr>
        <w:t xml:space="preserve"> (IMF), at current rates, by the end of 2021, a </w:t>
      </w:r>
      <w:r w:rsidRPr="00C05CBA">
        <w:rPr>
          <w:highlight w:val="green"/>
          <w:u w:val="single"/>
        </w:rPr>
        <w:t xml:space="preserve">massive </w:t>
      </w:r>
      <w:r w:rsidRPr="00C05CBA">
        <w:rPr>
          <w:rStyle w:val="Emphasis"/>
          <w:highlight w:val="green"/>
        </w:rPr>
        <w:t>global inequity</w:t>
      </w:r>
      <w:r w:rsidRPr="00C05CBA">
        <w:rPr>
          <w:u w:val="single"/>
        </w:rPr>
        <w:t xml:space="preserve"> will continue to </w:t>
      </w:r>
      <w:r w:rsidRPr="00C05CBA">
        <w:rPr>
          <w:highlight w:val="green"/>
          <w:u w:val="single"/>
        </w:rPr>
        <w:t>exist, with Africa</w:t>
      </w:r>
      <w:r w:rsidRPr="00C05CBA">
        <w:rPr>
          <w:u w:val="single"/>
        </w:rPr>
        <w:t xml:space="preserve"> still </w:t>
      </w:r>
      <w:r w:rsidRPr="00C05CBA">
        <w:rPr>
          <w:rStyle w:val="Emphasis"/>
          <w:highlight w:val="green"/>
        </w:rPr>
        <w:t>experiencing meagre vaccination</w:t>
      </w:r>
      <w:r w:rsidRPr="00C05CBA">
        <w:rPr>
          <w:u w:val="single"/>
        </w:rPr>
        <w:t xml:space="preserve"> rates while other parts of the world move much closer to complete vaccination.14</w:t>
      </w:r>
    </w:p>
    <w:p w14:paraId="52C72903" w14:textId="77777777" w:rsidR="001D311B" w:rsidRPr="00C05CBA" w:rsidRDefault="001D311B" w:rsidP="001D311B">
      <w:pPr>
        <w:spacing w:after="40" w:line="276" w:lineRule="auto"/>
        <w:rPr>
          <w:sz w:val="16"/>
        </w:rPr>
      </w:pPr>
      <w:r w:rsidRPr="00C05CBA">
        <w:rPr>
          <w:u w:val="single"/>
        </w:rPr>
        <w:t xml:space="preserve">This vaccine inequity is not only </w:t>
      </w:r>
      <w:r w:rsidRPr="00C05CBA">
        <w:rPr>
          <w:rStyle w:val="Emphasis"/>
        </w:rPr>
        <w:t>morally indefensible</w:t>
      </w:r>
      <w:r w:rsidRPr="00C05CBA">
        <w:rPr>
          <w:u w:val="single"/>
        </w:rPr>
        <w:t xml:space="preserve"> but also </w:t>
      </w:r>
      <w:r w:rsidRPr="00C05CBA">
        <w:rPr>
          <w:rStyle w:val="Emphasis"/>
        </w:rPr>
        <w:t>clinically counter-productive</w:t>
      </w:r>
      <w:r w:rsidRPr="00C05CBA">
        <w:rPr>
          <w:u w:val="single"/>
        </w:rPr>
        <w:t xml:space="preserve">. If this situation prevails, </w:t>
      </w:r>
      <w:r w:rsidRPr="00C05CBA">
        <w:rPr>
          <w:highlight w:val="green"/>
          <w:u w:val="single"/>
        </w:rPr>
        <w:t>LICs</w:t>
      </w:r>
      <w:r w:rsidRPr="00C05CBA">
        <w:rPr>
          <w:u w:val="single"/>
        </w:rPr>
        <w:t xml:space="preserve"> could be </w:t>
      </w:r>
      <w:r w:rsidRPr="00C05CBA">
        <w:rPr>
          <w:rStyle w:val="Emphasis"/>
          <w:highlight w:val="green"/>
        </w:rPr>
        <w:t>waiting until 2025 for vaccinating</w:t>
      </w:r>
      <w:r w:rsidRPr="00C05CBA">
        <w:rPr>
          <w:u w:val="single"/>
        </w:rPr>
        <w:t xml:space="preserve"> half of their people. Allowing most of the world’s population to go </w:t>
      </w:r>
      <w:r w:rsidRPr="00C05CBA">
        <w:rPr>
          <w:highlight w:val="green"/>
          <w:u w:val="single"/>
        </w:rPr>
        <w:t>unvaccinated</w:t>
      </w:r>
      <w:r w:rsidRPr="00C05CBA">
        <w:rPr>
          <w:u w:val="single"/>
        </w:rPr>
        <w:t xml:space="preserve"> will also </w:t>
      </w:r>
      <w:r w:rsidRPr="00C05CBA">
        <w:rPr>
          <w:highlight w:val="green"/>
          <w:u w:val="single"/>
        </w:rPr>
        <w:t xml:space="preserve">spawn </w:t>
      </w:r>
      <w:r w:rsidRPr="00C05CBA">
        <w:rPr>
          <w:rStyle w:val="Emphasis"/>
          <w:highlight w:val="green"/>
        </w:rPr>
        <w:t>new</w:t>
      </w:r>
      <w:r w:rsidRPr="00C05CBA">
        <w:rPr>
          <w:rStyle w:val="Emphasis"/>
        </w:rPr>
        <w:t xml:space="preserve"> virus </w:t>
      </w:r>
      <w:r w:rsidRPr="00C05CBA">
        <w:rPr>
          <w:rStyle w:val="Emphasis"/>
          <w:highlight w:val="green"/>
        </w:rPr>
        <w:t>mutations</w:t>
      </w:r>
      <w:r w:rsidRPr="00C05CBA">
        <w:rPr>
          <w:highlight w:val="green"/>
          <w:u w:val="single"/>
        </w:rPr>
        <w:t xml:space="preserve">, more </w:t>
      </w:r>
      <w:r w:rsidRPr="00C05CBA">
        <w:rPr>
          <w:rStyle w:val="Emphasis"/>
          <w:highlight w:val="green"/>
        </w:rPr>
        <w:t>contagious viruses</w:t>
      </w:r>
      <w:r w:rsidRPr="00C05CBA">
        <w:rPr>
          <w:u w:val="single"/>
        </w:rPr>
        <w:t xml:space="preserve"> leading to a steep rise in COVID-19 cases</w:t>
      </w:r>
      <w:r w:rsidRPr="00C05CBA">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D7D2BC9" w14:textId="77777777" w:rsidR="001D311B" w:rsidRPr="00C05CBA" w:rsidRDefault="001D311B" w:rsidP="001D311B">
      <w:pPr>
        <w:spacing w:after="40" w:line="276" w:lineRule="auto"/>
        <w:rPr>
          <w:u w:val="single"/>
        </w:rPr>
      </w:pPr>
      <w:r w:rsidRPr="00C05CBA">
        <w:rPr>
          <w:highlight w:val="green"/>
          <w:u w:val="single"/>
        </w:rPr>
        <w:t xml:space="preserve">TRIPS: </w:t>
      </w:r>
      <w:r w:rsidRPr="00C05CBA">
        <w:rPr>
          <w:rStyle w:val="Emphasis"/>
          <w:highlight w:val="green"/>
        </w:rPr>
        <w:t>Barrier</w:t>
      </w:r>
      <w:r w:rsidRPr="00C05CBA">
        <w:rPr>
          <w:rStyle w:val="Emphasis"/>
        </w:rPr>
        <w:t xml:space="preserve"> to Equitable Health Care Access</w:t>
      </w:r>
    </w:p>
    <w:p w14:paraId="060593BE" w14:textId="77777777" w:rsidR="001D311B" w:rsidRPr="00C05CBA" w:rsidRDefault="001D311B" w:rsidP="001D311B">
      <w:pPr>
        <w:spacing w:after="40" w:line="276" w:lineRule="auto"/>
        <w:rPr>
          <w:sz w:val="16"/>
        </w:rPr>
      </w:pPr>
      <w:r w:rsidRPr="00C05CBA">
        <w:rPr>
          <w:u w:val="single"/>
        </w:rPr>
        <w:t>The opponents of the waiver proposal argue that IPR are not a significant barrier to equitable access to health care, and existing TRIPS flexibilities are sufficient to address the COVID-19 pandemic</w:t>
      </w:r>
      <w:r w:rsidRPr="00C05CBA">
        <w:rPr>
          <w:sz w:val="16"/>
        </w:rPr>
        <w:t xml:space="preserve">. However, </w:t>
      </w:r>
      <w:r w:rsidRPr="00C05CBA">
        <w:rPr>
          <w:rStyle w:val="Emphasis"/>
        </w:rPr>
        <w:t>history suggests the contrary</w:t>
      </w:r>
      <w:r w:rsidRPr="00C05CBA">
        <w:rPr>
          <w:sz w:val="16"/>
        </w:rPr>
        <w:t xml:space="preserve">. For instance, when South Africa passed the Medicines and Related Substances Act of 1997 to address the HIV/AIDS public health crisis, </w:t>
      </w:r>
      <w:r w:rsidRPr="00C05CBA">
        <w:rPr>
          <w:u w:val="single"/>
        </w:rPr>
        <w:t xml:space="preserve">nearly </w:t>
      </w:r>
      <w:r w:rsidRPr="00C05CBA">
        <w:rPr>
          <w:rStyle w:val="Emphasis"/>
        </w:rPr>
        <w:t>40 of world’s largest and influential pharma companies took the South African government to court over the violation of TRIPS</w:t>
      </w:r>
      <w:r w:rsidRPr="00C05CBA">
        <w:rPr>
          <w:sz w:val="16"/>
        </w:rPr>
        <w:t xml:space="preserve">. The Act, which invoked the compulsory licensing provision, allowed South Africa to produce affordable generic drugs.15 </w:t>
      </w:r>
      <w:r w:rsidRPr="00C05CBA">
        <w:rPr>
          <w:u w:val="single"/>
        </w:rPr>
        <w:t xml:space="preserve">The Big Pharma also lobbied developed countries, particularly the US, to put bilateral </w:t>
      </w:r>
      <w:r w:rsidRPr="00C05CBA">
        <w:rPr>
          <w:rStyle w:val="Emphasis"/>
        </w:rPr>
        <w:t>trade sanctions against South Africa</w:t>
      </w:r>
      <w:r w:rsidRPr="00C05CBA">
        <w:rPr>
          <w:sz w:val="16"/>
        </w:rPr>
        <w:t>.16</w:t>
      </w:r>
    </w:p>
    <w:p w14:paraId="1F018BB5" w14:textId="77777777" w:rsidR="001D311B" w:rsidRPr="00C05CBA" w:rsidRDefault="001D311B" w:rsidP="001D311B">
      <w:pPr>
        <w:spacing w:after="40" w:line="276" w:lineRule="auto"/>
        <w:rPr>
          <w:sz w:val="16"/>
        </w:rPr>
      </w:pPr>
      <w:r w:rsidRPr="00C05CBA">
        <w:rPr>
          <w:sz w:val="16"/>
        </w:rPr>
        <w:t xml:space="preserve">Similarly, </w:t>
      </w:r>
      <w:r w:rsidRPr="00C05CBA">
        <w:rPr>
          <w:u w:val="single"/>
        </w:rPr>
        <w:t xml:space="preserve">when Indian company Cipla decided to provide generic antiretrovirals (ARVs) to the African market at a lower cost, Big Pharma retaliated through </w:t>
      </w:r>
      <w:r w:rsidRPr="00C05CBA">
        <w:rPr>
          <w:rStyle w:val="Emphasis"/>
        </w:rPr>
        <w:t>patent litigations in Indian and international trade courts and branded Indian drug companies as thieves</w:t>
      </w:r>
      <w:r w:rsidRPr="00C05CBA">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95974A0" w14:textId="77777777" w:rsidR="001D311B" w:rsidRPr="00C05CBA" w:rsidRDefault="001D311B" w:rsidP="001D311B">
      <w:pPr>
        <w:spacing w:after="40" w:line="276" w:lineRule="auto"/>
        <w:rPr>
          <w:sz w:val="16"/>
        </w:rPr>
      </w:pPr>
      <w:r w:rsidRPr="00C05CBA">
        <w:rPr>
          <w:sz w:val="16"/>
        </w:rPr>
        <w:t xml:space="preserve">A recent document by Médecins Sans </w:t>
      </w:r>
      <w:proofErr w:type="spellStart"/>
      <w:r w:rsidRPr="00C05CBA">
        <w:rPr>
          <w:sz w:val="16"/>
        </w:rPr>
        <w:t>Frontières</w:t>
      </w:r>
      <w:proofErr w:type="spellEnd"/>
      <w:r w:rsidRPr="00C05CBA">
        <w:rPr>
          <w:sz w:val="16"/>
        </w:rPr>
        <w:t xml:space="preserve"> (MSF), or Doctors Without Borders, highlights various instances of how </w:t>
      </w:r>
      <w:r w:rsidRPr="00C05CBA">
        <w:rPr>
          <w:highlight w:val="green"/>
          <w:u w:val="single"/>
        </w:rPr>
        <w:t xml:space="preserve">IP </w:t>
      </w:r>
      <w:r w:rsidRPr="00C05CBA">
        <w:rPr>
          <w:rStyle w:val="Emphasis"/>
          <w:highlight w:val="green"/>
        </w:rPr>
        <w:t>hinders manufacturing</w:t>
      </w:r>
      <w:r w:rsidRPr="00C05CBA">
        <w:rPr>
          <w:rStyle w:val="Emphasis"/>
        </w:rPr>
        <w:t xml:space="preserve"> and </w:t>
      </w:r>
      <w:r w:rsidRPr="00C05CBA">
        <w:rPr>
          <w:rStyle w:val="Emphasis"/>
          <w:highlight w:val="green"/>
        </w:rPr>
        <w:t>supply of</w:t>
      </w:r>
      <w:r w:rsidRPr="00C05CBA">
        <w:rPr>
          <w:rStyle w:val="Emphasis"/>
        </w:rPr>
        <w:t xml:space="preserve"> diagnostics, medical </w:t>
      </w:r>
      <w:r w:rsidRPr="00C05CBA">
        <w:rPr>
          <w:rStyle w:val="Emphasis"/>
          <w:highlight w:val="green"/>
        </w:rPr>
        <w:t>equipment</w:t>
      </w:r>
      <w:r w:rsidRPr="00C05CBA">
        <w:rPr>
          <w:u w:val="single"/>
        </w:rPr>
        <w:t xml:space="preserve">, </w:t>
      </w:r>
      <w:proofErr w:type="gramStart"/>
      <w:r w:rsidRPr="00C05CBA">
        <w:rPr>
          <w:rStyle w:val="Emphasis"/>
        </w:rPr>
        <w:t>treatments</w:t>
      </w:r>
      <w:proofErr w:type="gramEnd"/>
      <w:r w:rsidRPr="00C05CBA">
        <w:rPr>
          <w:u w:val="single"/>
        </w:rPr>
        <w:t xml:space="preserve"> and </w:t>
      </w:r>
      <w:r w:rsidRPr="00C05CBA">
        <w:rPr>
          <w:rStyle w:val="Emphasis"/>
        </w:rPr>
        <w:t>vaccines</w:t>
      </w:r>
      <w:r w:rsidRPr="00C05CBA">
        <w:rPr>
          <w:u w:val="single"/>
        </w:rPr>
        <w:t xml:space="preserve"> during the COVID-19 pandemic</w:t>
      </w:r>
      <w:r w:rsidRPr="00C05CBA">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17DBD7BF" w14:textId="77777777" w:rsidR="001D311B" w:rsidRPr="00C05CBA" w:rsidRDefault="001D311B" w:rsidP="001D311B">
      <w:pPr>
        <w:spacing w:after="40" w:line="276" w:lineRule="auto"/>
        <w:rPr>
          <w:sz w:val="16"/>
        </w:rPr>
      </w:pPr>
      <w:r w:rsidRPr="00C05CBA">
        <w:rPr>
          <w:sz w:val="16"/>
        </w:rPr>
        <w:t xml:space="preserve">The </w:t>
      </w:r>
      <w:r w:rsidRPr="00C05CBA">
        <w:rPr>
          <w:u w:val="single"/>
        </w:rPr>
        <w:t xml:space="preserve">opponents of the TRIPS waiver also argue that IP is the </w:t>
      </w:r>
      <w:r w:rsidRPr="00C05CBA">
        <w:rPr>
          <w:rStyle w:val="Emphasis"/>
        </w:rPr>
        <w:t>incentive for innovation and if it is undermined</w:t>
      </w:r>
      <w:r w:rsidRPr="00C05CBA">
        <w:rPr>
          <w:u w:val="single"/>
        </w:rPr>
        <w:t xml:space="preserve">, future innovation will </w:t>
      </w:r>
      <w:r w:rsidRPr="00C05CBA">
        <w:rPr>
          <w:rStyle w:val="Emphasis"/>
        </w:rPr>
        <w:t>suffer</w:t>
      </w:r>
      <w:r w:rsidRPr="00C05CBA">
        <w:rPr>
          <w:u w:val="single"/>
        </w:rPr>
        <w:t xml:space="preserve">. However, most of the COVID-19 </w:t>
      </w:r>
      <w:r w:rsidRPr="00C05CBA">
        <w:rPr>
          <w:rStyle w:val="Emphasis"/>
        </w:rPr>
        <w:t>medical innovations</w:t>
      </w:r>
      <w:r w:rsidRPr="00C05CBA">
        <w:rPr>
          <w:u w:val="single"/>
        </w:rPr>
        <w:t xml:space="preserve">, particularly vaccines, are developed with </w:t>
      </w:r>
      <w:r w:rsidRPr="00C05CBA">
        <w:rPr>
          <w:rStyle w:val="Emphasis"/>
        </w:rPr>
        <w:t>public financing assistance</w:t>
      </w:r>
      <w:r w:rsidRPr="00C05CBA">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67F08803" w14:textId="77777777" w:rsidR="001D311B" w:rsidRPr="00C05CBA" w:rsidRDefault="001D311B" w:rsidP="001D311B">
      <w:pPr>
        <w:spacing w:after="40" w:line="276" w:lineRule="auto"/>
        <w:rPr>
          <w:sz w:val="16"/>
        </w:rPr>
      </w:pPr>
      <w:r w:rsidRPr="00C05CBA">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119EBBD3" w14:textId="77777777" w:rsidR="001D311B" w:rsidRPr="00C05CBA" w:rsidRDefault="001D311B" w:rsidP="001D311B">
      <w:pPr>
        <w:spacing w:after="40" w:line="276" w:lineRule="auto"/>
        <w:rPr>
          <w:sz w:val="16"/>
        </w:rPr>
      </w:pPr>
      <w:r w:rsidRPr="00C05CBA">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C05CBA">
        <w:rPr>
          <w:sz w:val="16"/>
        </w:rPr>
        <w:t>favouring</w:t>
      </w:r>
      <w:proofErr w:type="spellEnd"/>
      <w:r w:rsidRPr="00C05CBA">
        <w:rPr>
          <w:sz w:val="16"/>
        </w:rPr>
        <w:t xml:space="preserve"> developing countries’ products against this promise of technology transfer.</w:t>
      </w:r>
    </w:p>
    <w:p w14:paraId="1198543D" w14:textId="77777777" w:rsidR="001D311B" w:rsidRPr="00C05CBA" w:rsidRDefault="001D311B" w:rsidP="001D311B">
      <w:pPr>
        <w:spacing w:after="40" w:line="276" w:lineRule="auto"/>
        <w:rPr>
          <w:rStyle w:val="Emphasis"/>
        </w:rPr>
      </w:pPr>
      <w:r w:rsidRPr="00C05CBA">
        <w:rPr>
          <w:u w:val="single"/>
        </w:rPr>
        <w:t>Another argument against the proposed TRIPS waiver is that a waiver would not increase the manufacturing of COVID-19 vaccines</w:t>
      </w:r>
      <w:r w:rsidRPr="00C05CBA">
        <w:rPr>
          <w:sz w:val="16"/>
        </w:rPr>
        <w:t xml:space="preserve">. Indeed, </w:t>
      </w:r>
      <w:r w:rsidRPr="00C05CBA">
        <w:rPr>
          <w:u w:val="single"/>
        </w:rPr>
        <w:t xml:space="preserve">one of the </w:t>
      </w:r>
      <w:r w:rsidRPr="00C05CBA">
        <w:rPr>
          <w:rStyle w:val="Emphasis"/>
          <w:highlight w:val="green"/>
        </w:rPr>
        <w:t>significant factors</w:t>
      </w:r>
      <w:r w:rsidRPr="00C05CBA">
        <w:rPr>
          <w:rStyle w:val="Emphasis"/>
        </w:rPr>
        <w:t xml:space="preserve"> contributing </w:t>
      </w:r>
      <w:r w:rsidRPr="00C05CBA">
        <w:rPr>
          <w:rStyle w:val="Emphasis"/>
          <w:highlight w:val="green"/>
        </w:rPr>
        <w:t>to vaccine inequity</w:t>
      </w:r>
      <w:r w:rsidRPr="00C05CBA">
        <w:rPr>
          <w:highlight w:val="green"/>
          <w:u w:val="single"/>
        </w:rPr>
        <w:t xml:space="preserve"> is </w:t>
      </w:r>
      <w:r w:rsidRPr="00C05CBA">
        <w:rPr>
          <w:u w:val="single"/>
        </w:rPr>
        <w:t xml:space="preserve">the </w:t>
      </w:r>
      <w:r w:rsidRPr="00C05CBA">
        <w:rPr>
          <w:rStyle w:val="Emphasis"/>
          <w:highlight w:val="green"/>
        </w:rPr>
        <w:t>lack of manufacturing</w:t>
      </w:r>
      <w:r w:rsidRPr="00C05CBA">
        <w:rPr>
          <w:rStyle w:val="Emphasis"/>
        </w:rPr>
        <w:t xml:space="preserve"> capacity</w:t>
      </w:r>
      <w:r w:rsidRPr="00C05CBA">
        <w:rPr>
          <w:sz w:val="16"/>
        </w:rPr>
        <w:t xml:space="preserve"> in the global south. Further, a TRIPS waiver will not automatically translate into improved manufacturing capacity. However, </w:t>
      </w:r>
      <w:r w:rsidRPr="00C05CBA">
        <w:rPr>
          <w:u w:val="single"/>
        </w:rPr>
        <w:t xml:space="preserve">a </w:t>
      </w:r>
      <w:r w:rsidRPr="00C05CBA">
        <w:rPr>
          <w:highlight w:val="green"/>
          <w:u w:val="single"/>
        </w:rPr>
        <w:t>waiver</w:t>
      </w:r>
      <w:r w:rsidRPr="00C05CBA">
        <w:rPr>
          <w:u w:val="single"/>
        </w:rPr>
        <w:t xml:space="preserve"> would be the first but essential step to </w:t>
      </w:r>
      <w:r w:rsidRPr="00C05CBA">
        <w:rPr>
          <w:rStyle w:val="Emphasis"/>
          <w:highlight w:val="green"/>
        </w:rPr>
        <w:t>increase</w:t>
      </w:r>
      <w:r w:rsidRPr="00C05CBA">
        <w:rPr>
          <w:rStyle w:val="Emphasis"/>
        </w:rPr>
        <w:t xml:space="preserve"> manufacturing </w:t>
      </w:r>
      <w:r w:rsidRPr="00C05CBA">
        <w:rPr>
          <w:rStyle w:val="Emphasis"/>
          <w:highlight w:val="green"/>
        </w:rPr>
        <w:t>capacity</w:t>
      </w:r>
      <w:r w:rsidRPr="00C05CBA">
        <w:rPr>
          <w:u w:val="single"/>
        </w:rPr>
        <w:t xml:space="preserve"> worldwide</w:t>
      </w:r>
      <w:r w:rsidRPr="00C05CBA">
        <w:rPr>
          <w:sz w:val="16"/>
        </w:rPr>
        <w:t xml:space="preserve">. For instance, </w:t>
      </w:r>
      <w:r w:rsidRPr="00C05CBA">
        <w:rPr>
          <w:highlight w:val="green"/>
          <w:u w:val="single"/>
        </w:rPr>
        <w:t xml:space="preserve">to </w:t>
      </w:r>
      <w:r w:rsidRPr="00C05CBA">
        <w:rPr>
          <w:rStyle w:val="Emphasis"/>
          <w:highlight w:val="green"/>
        </w:rPr>
        <w:t>export</w:t>
      </w:r>
      <w:r w:rsidRPr="00C05CBA">
        <w:rPr>
          <w:rStyle w:val="Emphasis"/>
        </w:rPr>
        <w:t xml:space="preserve"> COVID-19 </w:t>
      </w:r>
      <w:r w:rsidRPr="00C05CBA">
        <w:rPr>
          <w:rStyle w:val="Emphasis"/>
          <w:highlight w:val="green"/>
        </w:rPr>
        <w:t>vaccine-related products</w:t>
      </w:r>
      <w:r w:rsidRPr="00C05CBA">
        <w:rPr>
          <w:u w:val="single"/>
        </w:rPr>
        <w:t>, countries need to ensure that there are no IP restrictions at both ends</w:t>
      </w:r>
      <w:r w:rsidRPr="00C05CBA">
        <w:rPr>
          <w:sz w:val="16"/>
        </w:rPr>
        <w:t xml:space="preserve"> – exporting and importing. The </w:t>
      </w:r>
      <w:r w:rsidRPr="00C05CBA">
        <w:rPr>
          <w:u w:val="single"/>
        </w:rPr>
        <w:t>market for vaccine materials includes consumables, single-use reactors bags, filters, culture media, and vaccine ingredients. Export blockages</w:t>
      </w:r>
      <w:r w:rsidRPr="00C05CBA">
        <w:rPr>
          <w:sz w:val="16"/>
        </w:rPr>
        <w:t xml:space="preserve"> on raw materials, equipment and finished products </w:t>
      </w:r>
      <w:r w:rsidRPr="00C05CBA">
        <w:rPr>
          <w:u w:val="single"/>
        </w:rPr>
        <w:t xml:space="preserve">harm the overall output of the vaccine supply chain. If there is </w:t>
      </w:r>
      <w:r w:rsidRPr="00C05CBA">
        <w:rPr>
          <w:highlight w:val="green"/>
          <w:u w:val="single"/>
        </w:rPr>
        <w:t>no TRIPS</w:t>
      </w:r>
      <w:r w:rsidRPr="00C05CBA">
        <w:rPr>
          <w:u w:val="single"/>
        </w:rPr>
        <w:t xml:space="preserve"> restriction</w:t>
      </w:r>
      <w:r w:rsidRPr="00C05CBA">
        <w:rPr>
          <w:sz w:val="16"/>
        </w:rPr>
        <w:t xml:space="preserve">, more </w:t>
      </w:r>
      <w:r w:rsidRPr="00C05CBA">
        <w:rPr>
          <w:highlight w:val="green"/>
          <w:u w:val="single"/>
        </w:rPr>
        <w:t>governments</w:t>
      </w:r>
      <w:r w:rsidRPr="00C05CBA">
        <w:rPr>
          <w:u w:val="single"/>
        </w:rPr>
        <w:t xml:space="preserve"> and companies will </w:t>
      </w:r>
      <w:r w:rsidRPr="00C05CBA">
        <w:rPr>
          <w:highlight w:val="green"/>
          <w:u w:val="single"/>
        </w:rPr>
        <w:t xml:space="preserve">invest in </w:t>
      </w:r>
      <w:r w:rsidRPr="00C05CBA">
        <w:rPr>
          <w:rStyle w:val="Emphasis"/>
          <w:highlight w:val="green"/>
        </w:rPr>
        <w:t>repurposing</w:t>
      </w:r>
      <w:r w:rsidRPr="00C05CBA">
        <w:rPr>
          <w:rStyle w:val="Emphasis"/>
        </w:rPr>
        <w:t xml:space="preserve"> their </w:t>
      </w:r>
      <w:r w:rsidRPr="00C05CBA">
        <w:rPr>
          <w:rStyle w:val="Emphasis"/>
          <w:highlight w:val="green"/>
        </w:rPr>
        <w:t>facilities</w:t>
      </w:r>
      <w:r w:rsidRPr="00C05CBA">
        <w:rPr>
          <w:rStyle w:val="Emphasis"/>
        </w:rPr>
        <w:t>.</w:t>
      </w:r>
    </w:p>
    <w:p w14:paraId="1BE45FAF" w14:textId="77777777" w:rsidR="001D311B" w:rsidRPr="00C05CBA" w:rsidRDefault="001D311B" w:rsidP="001D311B">
      <w:pPr>
        <w:spacing w:after="40" w:line="276" w:lineRule="auto"/>
        <w:rPr>
          <w:u w:val="single"/>
        </w:rPr>
      </w:pPr>
      <w:r w:rsidRPr="00C05CBA">
        <w:rPr>
          <w:sz w:val="16"/>
        </w:rPr>
        <w:t xml:space="preserve">Similarly, </w:t>
      </w:r>
      <w:r w:rsidRPr="00C05CBA">
        <w:rPr>
          <w:u w:val="single"/>
        </w:rPr>
        <w:t xml:space="preserve">the </w:t>
      </w:r>
      <w:r w:rsidRPr="00C05CBA">
        <w:rPr>
          <w:highlight w:val="green"/>
          <w:u w:val="single"/>
        </w:rPr>
        <w:t>arguments</w:t>
      </w:r>
      <w:r w:rsidRPr="00C05CBA">
        <w:rPr>
          <w:u w:val="single"/>
        </w:rPr>
        <w:t xml:space="preserve"> such as that </w:t>
      </w:r>
      <w:r w:rsidRPr="00C05CBA">
        <w:rPr>
          <w:rStyle w:val="Emphasis"/>
        </w:rPr>
        <w:t xml:space="preserve">no other </w:t>
      </w:r>
      <w:r w:rsidRPr="00C05CBA">
        <w:rPr>
          <w:rStyle w:val="Emphasis"/>
          <w:highlight w:val="green"/>
        </w:rPr>
        <w:t>manufacturers</w:t>
      </w:r>
      <w:r w:rsidRPr="00C05CBA">
        <w:rPr>
          <w:rStyle w:val="Emphasis"/>
        </w:rPr>
        <w:t xml:space="preserve"> can carry out the complex manufacturing</w:t>
      </w:r>
      <w:r w:rsidRPr="00C05CBA">
        <w:rPr>
          <w:u w:val="single"/>
        </w:rPr>
        <w:t xml:space="preserve"> </w:t>
      </w:r>
      <w:r w:rsidRPr="00C05CBA">
        <w:rPr>
          <w:rStyle w:val="Emphasis"/>
        </w:rPr>
        <w:t>process</w:t>
      </w:r>
      <w:r w:rsidRPr="00C05CBA">
        <w:rPr>
          <w:u w:val="single"/>
        </w:rPr>
        <w:t xml:space="preserve"> of COVID-19 vaccines and generic manufacturing as that would </w:t>
      </w:r>
      <w:proofErr w:type="spellStart"/>
      <w:r w:rsidRPr="00C05CBA">
        <w:rPr>
          <w:highlight w:val="green"/>
          <w:u w:val="single"/>
        </w:rPr>
        <w:t>jeopardise</w:t>
      </w:r>
      <w:proofErr w:type="spellEnd"/>
      <w:r w:rsidRPr="00C05CBA">
        <w:rPr>
          <w:highlight w:val="green"/>
          <w:u w:val="single"/>
        </w:rPr>
        <w:t xml:space="preserve"> quality</w:t>
      </w:r>
      <w:r w:rsidRPr="00C05CBA">
        <w:rPr>
          <w:u w:val="single"/>
        </w:rPr>
        <w:t xml:space="preserve">, have also been proven </w:t>
      </w:r>
      <w:r w:rsidRPr="00C05CBA">
        <w:rPr>
          <w:rStyle w:val="Emphasis"/>
          <w:highlight w:val="green"/>
        </w:rPr>
        <w:t>wrong</w:t>
      </w:r>
      <w:r w:rsidRPr="00C05CBA">
        <w:rPr>
          <w:u w:val="single"/>
        </w:rPr>
        <w:t xml:space="preserve"> in the past</w:t>
      </w:r>
      <w:r w:rsidRPr="00C05CBA">
        <w:rPr>
          <w:sz w:val="16"/>
        </w:rPr>
        <w:t xml:space="preserve">. For instance, in the early 1990s, when Indian company </w:t>
      </w:r>
      <w:proofErr w:type="spellStart"/>
      <w:r w:rsidRPr="00C05CBA">
        <w:rPr>
          <w:sz w:val="16"/>
        </w:rPr>
        <w:t>Shantha</w:t>
      </w:r>
      <w:proofErr w:type="spellEnd"/>
      <w:r w:rsidRPr="00C05CBA">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C05CBA">
        <w:rPr>
          <w:u w:val="single"/>
        </w:rPr>
        <w:t>Shantha</w:t>
      </w:r>
      <w:proofErr w:type="spellEnd"/>
      <w:r w:rsidRPr="00C05CBA">
        <w:rPr>
          <w:u w:val="single"/>
        </w:rPr>
        <w:t xml:space="preserve"> </w:t>
      </w:r>
      <w:r w:rsidRPr="00C05CBA">
        <w:rPr>
          <w:highlight w:val="green"/>
          <w:u w:val="single"/>
        </w:rPr>
        <w:t xml:space="preserve">Biotechnics </w:t>
      </w:r>
      <w:r w:rsidRPr="00C05CBA">
        <w:rPr>
          <w:rStyle w:val="Emphasis"/>
          <w:highlight w:val="green"/>
        </w:rPr>
        <w:t>developed</w:t>
      </w:r>
      <w:r w:rsidRPr="00C05CBA">
        <w:rPr>
          <w:rStyle w:val="Emphasis"/>
        </w:rPr>
        <w:t xml:space="preserve"> its </w:t>
      </w:r>
      <w:r w:rsidRPr="00C05CBA">
        <w:rPr>
          <w:rStyle w:val="Emphasis"/>
          <w:highlight w:val="green"/>
        </w:rPr>
        <w:t>own vaccine</w:t>
      </w:r>
      <w:r w:rsidRPr="00C05CBA">
        <w:rPr>
          <w:rStyle w:val="Emphasis"/>
        </w:rPr>
        <w:t xml:space="preserve"> at $1 per dose</w:t>
      </w:r>
      <w:r w:rsidRPr="00C05CBA">
        <w:rPr>
          <w:u w:val="single"/>
        </w:rPr>
        <w:t xml:space="preserve">, and the UNICEF (United Nations Children’s Emergency Fund) mass inoculation </w:t>
      </w:r>
      <w:proofErr w:type="spellStart"/>
      <w:r w:rsidRPr="00C05CBA">
        <w:rPr>
          <w:u w:val="single"/>
        </w:rPr>
        <w:t>programme</w:t>
      </w:r>
      <w:proofErr w:type="spellEnd"/>
      <w:r w:rsidRPr="00C05CBA">
        <w:rPr>
          <w:u w:val="single"/>
        </w:rPr>
        <w:t xml:space="preserve"> uses this vaccine against Hepatitis B. In 2009, </w:t>
      </w:r>
      <w:proofErr w:type="spellStart"/>
      <w:r w:rsidRPr="00C05CBA">
        <w:rPr>
          <w:u w:val="single"/>
        </w:rPr>
        <w:t>Shantha</w:t>
      </w:r>
      <w:proofErr w:type="spellEnd"/>
      <w:r w:rsidRPr="00C05CBA">
        <w:rPr>
          <w:u w:val="single"/>
        </w:rPr>
        <w:t xml:space="preserve"> sold over 120 million doses of vaccines globally.</w:t>
      </w:r>
    </w:p>
    <w:p w14:paraId="233786E8" w14:textId="77777777" w:rsidR="001D311B" w:rsidRPr="00C05CBA" w:rsidRDefault="001D311B" w:rsidP="001D311B">
      <w:pPr>
        <w:spacing w:after="40" w:line="276" w:lineRule="auto"/>
        <w:rPr>
          <w:sz w:val="16"/>
        </w:rPr>
      </w:pPr>
      <w:r w:rsidRPr="00C05CBA">
        <w:rPr>
          <w:highlight w:val="green"/>
          <w:u w:val="single"/>
        </w:rPr>
        <w:t>India</w:t>
      </w:r>
      <w:r w:rsidRPr="00C05CBA">
        <w:rPr>
          <w:u w:val="single"/>
        </w:rPr>
        <w:t xml:space="preserve"> also </w:t>
      </w:r>
      <w:r w:rsidRPr="00C05CBA">
        <w:rPr>
          <w:highlight w:val="green"/>
          <w:u w:val="single"/>
        </w:rPr>
        <w:t xml:space="preserve">produces </w:t>
      </w:r>
      <w:r w:rsidRPr="00C05CBA">
        <w:rPr>
          <w:rStyle w:val="Emphasis"/>
          <w:highlight w:val="green"/>
        </w:rPr>
        <w:t>high-quality generic</w:t>
      </w:r>
      <w:r w:rsidRPr="00C05CBA">
        <w:rPr>
          <w:rStyle w:val="Emphasis"/>
        </w:rPr>
        <w:t xml:space="preserve"> drugs for HIV/AIDS and cancer treatment</w:t>
      </w:r>
      <w:r w:rsidRPr="00C05CBA">
        <w:rPr>
          <w:u w:val="single"/>
        </w:rPr>
        <w:t xml:space="preserve"> and markets them across the globe</w:t>
      </w:r>
      <w:r w:rsidRPr="00C05CBA">
        <w:rPr>
          <w:sz w:val="16"/>
        </w:rPr>
        <w:t xml:space="preserve">. Now, a couple of </w:t>
      </w:r>
      <w:r w:rsidRPr="00C05CBA">
        <w:rPr>
          <w:u w:val="single"/>
        </w:rPr>
        <w:t xml:space="preserve">Indian companies are in the </w:t>
      </w:r>
      <w:r w:rsidRPr="00C05CBA">
        <w:rPr>
          <w:rStyle w:val="Emphasis"/>
        </w:rPr>
        <w:t xml:space="preserve">last stage of </w:t>
      </w:r>
      <w:r w:rsidRPr="00C05CBA">
        <w:rPr>
          <w:rStyle w:val="Emphasis"/>
          <w:highlight w:val="green"/>
        </w:rPr>
        <w:t>producing mRNA</w:t>
      </w:r>
      <w:r w:rsidRPr="00C05CBA">
        <w:rPr>
          <w:sz w:val="16"/>
        </w:rPr>
        <w:t xml:space="preserve"> (Messenger RNA) </w:t>
      </w:r>
      <w:r w:rsidRPr="00C05CBA">
        <w:rPr>
          <w:u w:val="single"/>
        </w:rPr>
        <w:t>vaccines</w:t>
      </w:r>
      <w:r w:rsidRPr="00C05CBA">
        <w:rPr>
          <w:sz w:val="16"/>
        </w:rPr>
        <w:t xml:space="preserve">.26 Similarly, </w:t>
      </w:r>
      <w:r w:rsidRPr="00C05CBA">
        <w:rPr>
          <w:highlight w:val="green"/>
          <w:u w:val="single"/>
        </w:rPr>
        <w:t>Bangladesh and Indonesia</w:t>
      </w:r>
      <w:r w:rsidRPr="00C05CBA">
        <w:rPr>
          <w:u w:val="single"/>
        </w:rPr>
        <w:t xml:space="preserve"> claimed that they could </w:t>
      </w:r>
      <w:r w:rsidRPr="00C05CBA">
        <w:rPr>
          <w:rStyle w:val="Emphasis"/>
          <w:highlight w:val="green"/>
        </w:rPr>
        <w:t>manufacture millions</w:t>
      </w:r>
      <w:r w:rsidRPr="00C05CBA">
        <w:rPr>
          <w:rStyle w:val="Emphasis"/>
        </w:rPr>
        <w:t xml:space="preserve"> of COVID-19 vaccine doses a year</w:t>
      </w:r>
      <w:r w:rsidRPr="00C05CBA">
        <w:rPr>
          <w:u w:val="single"/>
        </w:rPr>
        <w:t xml:space="preserve"> if pharmaceutical companies share the know-how</w:t>
      </w:r>
      <w:r w:rsidRPr="00C05CBA">
        <w:rPr>
          <w:sz w:val="16"/>
        </w:rPr>
        <w:t xml:space="preserve">.27 Recently, </w:t>
      </w:r>
      <w:r w:rsidRPr="00C05CBA">
        <w:rPr>
          <w:highlight w:val="green"/>
          <w:u w:val="single"/>
        </w:rPr>
        <w:t>Vietnam</w:t>
      </w:r>
      <w:r w:rsidRPr="00C05CBA">
        <w:rPr>
          <w:u w:val="single"/>
        </w:rPr>
        <w:t xml:space="preserve"> also said that the country </w:t>
      </w:r>
      <w:r w:rsidRPr="00C05CBA">
        <w:rPr>
          <w:highlight w:val="green"/>
          <w:u w:val="single"/>
        </w:rPr>
        <w:t xml:space="preserve">could </w:t>
      </w:r>
      <w:r w:rsidRPr="00C05CBA">
        <w:rPr>
          <w:rStyle w:val="Emphasis"/>
          <w:highlight w:val="green"/>
        </w:rPr>
        <w:t>satisfy</w:t>
      </w:r>
      <w:r w:rsidRPr="00C05CBA">
        <w:rPr>
          <w:rStyle w:val="Emphasis"/>
        </w:rPr>
        <w:t xml:space="preserve"> COVID-19 vaccine </w:t>
      </w:r>
      <w:r w:rsidRPr="00C05CBA">
        <w:rPr>
          <w:rStyle w:val="Emphasis"/>
          <w:highlight w:val="green"/>
        </w:rPr>
        <w:t>production</w:t>
      </w:r>
      <w:r w:rsidRPr="00C05CBA">
        <w:rPr>
          <w:u w:val="single"/>
        </w:rPr>
        <w:t xml:space="preserve"> requirements once it obtains vaccine patents</w:t>
      </w:r>
      <w:r w:rsidRPr="00C05CBA">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C05CBA">
        <w:rPr>
          <w:sz w:val="16"/>
        </w:rPr>
        <w:t>Africa</w:t>
      </w:r>
      <w:proofErr w:type="gramEnd"/>
      <w:r w:rsidRPr="00C05CBA">
        <w:rPr>
          <w:sz w:val="16"/>
        </w:rPr>
        <w:t xml:space="preserve"> and Tunisia have limited manufacturing capacities, which could also produce COVID-19 vaccines after repurposing.</w:t>
      </w:r>
    </w:p>
    <w:p w14:paraId="243F2CF4" w14:textId="77777777" w:rsidR="001D311B" w:rsidRPr="00C05CBA" w:rsidRDefault="001D311B" w:rsidP="001D311B">
      <w:pPr>
        <w:spacing w:after="40" w:line="276" w:lineRule="auto"/>
        <w:rPr>
          <w:sz w:val="16"/>
        </w:rPr>
      </w:pPr>
      <w:r w:rsidRPr="00C05CBA">
        <w:rPr>
          <w:sz w:val="16"/>
        </w:rPr>
        <w:t xml:space="preserve">Moreover, </w:t>
      </w:r>
      <w:r w:rsidRPr="00C05CBA">
        <w:rPr>
          <w:u w:val="single"/>
        </w:rPr>
        <w:t xml:space="preserve">COVID-19 vaccine IPR runs </w:t>
      </w:r>
      <w:r w:rsidRPr="00C05CBA">
        <w:rPr>
          <w:rStyle w:val="Emphasis"/>
        </w:rPr>
        <w:t>across the entire value chain</w:t>
      </w:r>
      <w:r w:rsidRPr="00C05CBA">
        <w:rPr>
          <w:sz w:val="16"/>
        </w:rPr>
        <w:t xml:space="preserve"> – vaccine development, production, use, etc. A mere patent waiver may not be enough to address the issues related to its production and distribution. </w:t>
      </w:r>
      <w:r w:rsidRPr="00C05CBA">
        <w:rPr>
          <w:u w:val="single"/>
        </w:rPr>
        <w:t xml:space="preserve">What is more important here is to </w:t>
      </w:r>
      <w:r w:rsidRPr="00C05CBA">
        <w:rPr>
          <w:highlight w:val="green"/>
          <w:u w:val="single"/>
        </w:rPr>
        <w:t>share</w:t>
      </w:r>
      <w:r w:rsidRPr="00C05CBA">
        <w:rPr>
          <w:u w:val="single"/>
        </w:rPr>
        <w:t xml:space="preserve"> the technical </w:t>
      </w:r>
      <w:r w:rsidRPr="00C05CBA">
        <w:rPr>
          <w:rStyle w:val="Emphasis"/>
          <w:highlight w:val="green"/>
        </w:rPr>
        <w:t>know-how and information</w:t>
      </w:r>
      <w:r w:rsidRPr="00C05CBA">
        <w:rPr>
          <w:u w:val="single"/>
        </w:rPr>
        <w:t xml:space="preserve"> such as trade secrets. Therefore, the existing TRIPS flexibilities, such as </w:t>
      </w:r>
      <w:r w:rsidRPr="00C05CBA">
        <w:rPr>
          <w:rStyle w:val="Emphasis"/>
          <w:highlight w:val="green"/>
        </w:rPr>
        <w:t>compulsory</w:t>
      </w:r>
      <w:r w:rsidRPr="00C05CBA">
        <w:rPr>
          <w:rStyle w:val="Emphasis"/>
        </w:rPr>
        <w:t xml:space="preserve"> and voluntary </w:t>
      </w:r>
      <w:r w:rsidRPr="00C05CBA">
        <w:rPr>
          <w:rStyle w:val="Emphasis"/>
          <w:highlight w:val="green"/>
        </w:rPr>
        <w:t>licensing</w:t>
      </w:r>
      <w:r w:rsidRPr="00C05CBA">
        <w:rPr>
          <w:rStyle w:val="Emphasis"/>
        </w:rPr>
        <w:t xml:space="preserve">, are </w:t>
      </w:r>
      <w:r w:rsidRPr="00C05CBA">
        <w:rPr>
          <w:rStyle w:val="Emphasis"/>
          <w:highlight w:val="green"/>
        </w:rPr>
        <w:t>insufficient</w:t>
      </w:r>
      <w:r w:rsidRPr="00C05CBA">
        <w:rPr>
          <w:u w:val="single"/>
        </w:rPr>
        <w:t xml:space="preserve"> to address this crisis</w:t>
      </w:r>
      <w:r w:rsidRPr="00C05CBA">
        <w:rPr>
          <w:sz w:val="16"/>
        </w:rPr>
        <w:t>. Further, compulsory licensing and the domestic legal procedures it requires is cumbersome and not expedient in a public health crisis like the COVID-19 pandemic.</w:t>
      </w:r>
    </w:p>
    <w:p w14:paraId="26AC48BC" w14:textId="77777777" w:rsidR="001D311B" w:rsidRPr="00C05CBA" w:rsidRDefault="001D311B" w:rsidP="001D311B">
      <w:pPr>
        <w:spacing w:after="40" w:line="276" w:lineRule="auto"/>
        <w:rPr>
          <w:sz w:val="16"/>
          <w:szCs w:val="16"/>
        </w:rPr>
      </w:pPr>
      <w:r w:rsidRPr="00C05CBA">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C05CBA">
        <w:rPr>
          <w:sz w:val="16"/>
          <w:szCs w:val="16"/>
        </w:rPr>
        <w:t>programmes</w:t>
      </w:r>
      <w:proofErr w:type="spellEnd"/>
      <w:r w:rsidRPr="00C05CBA">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C05CBA">
        <w:rPr>
          <w:sz w:val="16"/>
          <w:szCs w:val="16"/>
        </w:rPr>
        <w:t>Maitri</w:t>
      </w:r>
      <w:proofErr w:type="spellEnd"/>
      <w:r w:rsidRPr="00C05CBA">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C05CBA">
        <w:rPr>
          <w:sz w:val="16"/>
          <w:szCs w:val="16"/>
        </w:rPr>
        <w:t>Covaxin</w:t>
      </w:r>
      <w:proofErr w:type="spellEnd"/>
      <w:r w:rsidRPr="00C05CBA">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C05CBA">
        <w:rPr>
          <w:sz w:val="16"/>
          <w:szCs w:val="16"/>
        </w:rPr>
        <w:t>Maitri</w:t>
      </w:r>
      <w:proofErr w:type="spellEnd"/>
      <w:r w:rsidRPr="00C05CBA">
        <w:rPr>
          <w:sz w:val="16"/>
          <w:szCs w:val="16"/>
        </w:rPr>
        <w:t xml:space="preserve"> initiative is the scarcity of vaccines at home. On the other hand, China is increasing its standing in Africa, South </w:t>
      </w:r>
      <w:proofErr w:type="gramStart"/>
      <w:r w:rsidRPr="00C05CBA">
        <w:rPr>
          <w:sz w:val="16"/>
          <w:szCs w:val="16"/>
        </w:rPr>
        <w:t>America</w:t>
      </w:r>
      <w:proofErr w:type="gramEnd"/>
      <w:r w:rsidRPr="00C05CBA">
        <w:rPr>
          <w:sz w:val="16"/>
          <w:szCs w:val="16"/>
        </w:rPr>
        <w:t xml:space="preserve"> and the Pacific through vaccine diplomacy. The WHO approval of the Chinese vaccines and lack of access to vaccines by most developing countries, </w:t>
      </w:r>
      <w:proofErr w:type="gramStart"/>
      <w:r w:rsidRPr="00C05CBA">
        <w:rPr>
          <w:sz w:val="16"/>
          <w:szCs w:val="16"/>
        </w:rPr>
        <w:t>opens up</w:t>
      </w:r>
      <w:proofErr w:type="gramEnd"/>
      <w:r w:rsidRPr="00C05CBA">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C05CBA">
        <w:rPr>
          <w:sz w:val="16"/>
          <w:szCs w:val="16"/>
        </w:rPr>
        <w:t>pressurising</w:t>
      </w:r>
      <w:proofErr w:type="spellEnd"/>
      <w:r w:rsidRPr="00C05CBA">
        <w:rPr>
          <w:sz w:val="16"/>
          <w:szCs w:val="16"/>
        </w:rPr>
        <w:t>, to make the waiver happen.</w:t>
      </w:r>
    </w:p>
    <w:p w14:paraId="781F86C9" w14:textId="77777777" w:rsidR="001D311B" w:rsidRPr="00C05CBA" w:rsidRDefault="001D311B" w:rsidP="001D311B">
      <w:pPr>
        <w:pStyle w:val="Heading4"/>
        <w:spacing w:before="0" w:after="40" w:line="276" w:lineRule="auto"/>
        <w:rPr>
          <w:rFonts w:cs="Calibri"/>
        </w:rPr>
      </w:pPr>
      <w:r w:rsidRPr="00C05CBA">
        <w:rPr>
          <w:rFonts w:cs="Calibri"/>
        </w:rPr>
        <w:t xml:space="preserve">Corona escalates </w:t>
      </w:r>
      <w:r w:rsidRPr="00C05CBA">
        <w:rPr>
          <w:rFonts w:cs="Calibri"/>
          <w:u w:val="single"/>
        </w:rPr>
        <w:t>security threats</w:t>
      </w:r>
      <w:r w:rsidRPr="00C05CBA">
        <w:rPr>
          <w:rFonts w:cs="Calibri"/>
        </w:rPr>
        <w:t xml:space="preserve"> that cause </w:t>
      </w:r>
      <w:r w:rsidRPr="00C05CBA">
        <w:rPr>
          <w:rFonts w:cs="Calibri"/>
          <w:u w:val="single"/>
        </w:rPr>
        <w:t>extinction</w:t>
      </w:r>
      <w:r w:rsidRPr="00C05CBA">
        <w:rPr>
          <w:rFonts w:cs="Calibri"/>
        </w:rPr>
        <w:t xml:space="preserve"> – cooperation thesis is </w:t>
      </w:r>
      <w:r w:rsidRPr="00C05CBA">
        <w:rPr>
          <w:rFonts w:cs="Calibri"/>
          <w:u w:val="single"/>
        </w:rPr>
        <w:t>wrong</w:t>
      </w:r>
      <w:r w:rsidRPr="00C05CBA">
        <w:rPr>
          <w:rFonts w:cs="Calibri"/>
        </w:rPr>
        <w:t>.</w:t>
      </w:r>
    </w:p>
    <w:p w14:paraId="6C82C281" w14:textId="77777777" w:rsidR="001D311B" w:rsidRPr="00C05CBA" w:rsidRDefault="001D311B" w:rsidP="001D311B">
      <w:pPr>
        <w:spacing w:after="40" w:line="276" w:lineRule="auto"/>
      </w:pPr>
      <w:proofErr w:type="spellStart"/>
      <w:r w:rsidRPr="00C05CBA">
        <w:rPr>
          <w:rStyle w:val="Style13ptBold"/>
        </w:rPr>
        <w:t>Recna</w:t>
      </w:r>
      <w:proofErr w:type="spellEnd"/>
      <w:r w:rsidRPr="00C05CBA">
        <w:rPr>
          <w:rStyle w:val="Style13ptBold"/>
        </w:rPr>
        <w:t xml:space="preserve"> 21</w:t>
      </w:r>
      <w:r w:rsidRPr="00C05CBA">
        <w:t xml:space="preserve"> [Research Center for Nuclear Weapon Abolition; Nagasaki, Japan; “Pandemic Futures and Nuclear Weapon Risks: The Nagasaki 75th Anniversary pandemic-nuclear nexus scenarios final report,” Journal for Peace and Nuclear Disarmament; 5/28/21; </w:t>
      </w:r>
      <w:hyperlink r:id="rId16" w:history="1">
        <w:r w:rsidRPr="00C05CBA">
          <w:rPr>
            <w:rStyle w:val="Hyperlink"/>
          </w:rPr>
          <w:t>https://www.tandfonline.com/doi/full/10.1080/25751654.2021.1890867</w:t>
        </w:r>
      </w:hyperlink>
      <w:r w:rsidRPr="00C05CBA">
        <w:t>] Justin</w:t>
      </w:r>
    </w:p>
    <w:p w14:paraId="6F6CC7DF" w14:textId="77777777" w:rsidR="001D311B" w:rsidRPr="00C05CBA" w:rsidRDefault="001D311B" w:rsidP="001D311B">
      <w:pPr>
        <w:spacing w:after="40" w:line="276" w:lineRule="auto"/>
        <w:rPr>
          <w:rStyle w:val="Emphasis"/>
        </w:rPr>
      </w:pPr>
      <w:r w:rsidRPr="00C05CBA">
        <w:rPr>
          <w:sz w:val="16"/>
        </w:rPr>
        <w:t xml:space="preserve">The Challenge: </w:t>
      </w:r>
      <w:r w:rsidRPr="00C05CBA">
        <w:rPr>
          <w:rStyle w:val="Emphasis"/>
        </w:rPr>
        <w:t xml:space="preserve">Multiple </w:t>
      </w:r>
      <w:r w:rsidRPr="00C05CBA">
        <w:rPr>
          <w:rStyle w:val="Emphasis"/>
          <w:highlight w:val="green"/>
        </w:rPr>
        <w:t>Existential Threats</w:t>
      </w:r>
    </w:p>
    <w:p w14:paraId="3B3C9D57" w14:textId="77777777" w:rsidR="001D311B" w:rsidRPr="00C05CBA" w:rsidRDefault="001D311B" w:rsidP="001D311B">
      <w:pPr>
        <w:spacing w:after="40" w:line="276" w:lineRule="auto"/>
        <w:rPr>
          <w:sz w:val="16"/>
        </w:rPr>
      </w:pPr>
      <w:r w:rsidRPr="00C05CBA">
        <w:rPr>
          <w:sz w:val="16"/>
        </w:rPr>
        <w:t xml:space="preserve">The relationship between pandemics and war is </w:t>
      </w:r>
      <w:proofErr w:type="gramStart"/>
      <w:r w:rsidRPr="00C05CBA">
        <w:rPr>
          <w:sz w:val="16"/>
        </w:rPr>
        <w:t>as long as</w:t>
      </w:r>
      <w:proofErr w:type="gramEnd"/>
      <w:r w:rsidRPr="00C05CBA">
        <w:rPr>
          <w:sz w:val="16"/>
        </w:rPr>
        <w:t xml:space="preserve"> human history. Past </w:t>
      </w:r>
      <w:r w:rsidRPr="00C05CBA">
        <w:rPr>
          <w:highlight w:val="green"/>
          <w:u w:val="single"/>
        </w:rPr>
        <w:t>pandemics</w:t>
      </w:r>
      <w:r w:rsidRPr="00C05CBA">
        <w:rPr>
          <w:u w:val="single"/>
        </w:rPr>
        <w:t xml:space="preserve"> have </w:t>
      </w:r>
      <w:r w:rsidRPr="00C05CBA">
        <w:rPr>
          <w:rStyle w:val="Emphasis"/>
        </w:rPr>
        <w:t>set the scene for wars</w:t>
      </w:r>
      <w:r w:rsidRPr="00C05CBA">
        <w:rPr>
          <w:u w:val="single"/>
        </w:rPr>
        <w:t xml:space="preserve"> by </w:t>
      </w:r>
      <w:r w:rsidRPr="00C05CBA">
        <w:rPr>
          <w:rStyle w:val="Emphasis"/>
          <w:highlight w:val="green"/>
        </w:rPr>
        <w:t>weaken</w:t>
      </w:r>
      <w:r w:rsidRPr="00C05CBA">
        <w:rPr>
          <w:rStyle w:val="Emphasis"/>
        </w:rPr>
        <w:t xml:space="preserve">ing </w:t>
      </w:r>
      <w:r w:rsidRPr="00C05CBA">
        <w:rPr>
          <w:rStyle w:val="Emphasis"/>
          <w:highlight w:val="green"/>
        </w:rPr>
        <w:t>societies</w:t>
      </w:r>
      <w:r w:rsidRPr="00C05CBA">
        <w:rPr>
          <w:u w:val="single"/>
        </w:rPr>
        <w:t xml:space="preserve">, undermining </w:t>
      </w:r>
      <w:r w:rsidRPr="00C05CBA">
        <w:rPr>
          <w:rStyle w:val="Emphasis"/>
        </w:rPr>
        <w:t>resilience</w:t>
      </w:r>
      <w:r w:rsidRPr="00C05CBA">
        <w:rPr>
          <w:u w:val="single"/>
        </w:rPr>
        <w:t xml:space="preserve">, and </w:t>
      </w:r>
      <w:r w:rsidRPr="00C05CBA">
        <w:rPr>
          <w:rStyle w:val="Emphasis"/>
          <w:highlight w:val="green"/>
        </w:rPr>
        <w:t>exacerbating</w:t>
      </w:r>
      <w:r w:rsidRPr="00C05CBA">
        <w:rPr>
          <w:rStyle w:val="Emphasis"/>
        </w:rPr>
        <w:t xml:space="preserve"> civil and inter-state </w:t>
      </w:r>
      <w:r w:rsidRPr="00C05CBA">
        <w:rPr>
          <w:rStyle w:val="Emphasis"/>
          <w:highlight w:val="green"/>
        </w:rPr>
        <w:t>conflict</w:t>
      </w:r>
      <w:r w:rsidRPr="00C05CBA">
        <w:rPr>
          <w:u w:val="single"/>
        </w:rPr>
        <w:t>.</w:t>
      </w:r>
      <w:r w:rsidRPr="00C05CBA">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F6CD8AA" w14:textId="77777777" w:rsidR="001D311B" w:rsidRPr="00C05CBA" w:rsidRDefault="001D311B" w:rsidP="001D311B">
      <w:pPr>
        <w:spacing w:after="40" w:line="276" w:lineRule="auto"/>
        <w:rPr>
          <w:rStyle w:val="Emphasis"/>
        </w:rPr>
      </w:pPr>
      <w:r w:rsidRPr="00C05CBA">
        <w:rPr>
          <w:u w:val="single"/>
        </w:rPr>
        <w:t xml:space="preserve">The COVID-19 is the most </w:t>
      </w:r>
      <w:r w:rsidRPr="00C05CBA">
        <w:rPr>
          <w:rStyle w:val="Emphasis"/>
        </w:rPr>
        <w:t>demonic pandemic threat in modern history</w:t>
      </w:r>
      <w:r w:rsidRPr="00C05CBA">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Pr>
        <w:t>increase or decrease the risks associated with these twin threats, climate change effects, and the next use of nuclear weapons in war.5</w:t>
      </w:r>
    </w:p>
    <w:p w14:paraId="2DC0C53B" w14:textId="77777777" w:rsidR="001D311B" w:rsidRPr="00C05CBA" w:rsidRDefault="001D311B" w:rsidP="001D311B">
      <w:pPr>
        <w:spacing w:after="40" w:line="276" w:lineRule="auto"/>
        <w:rPr>
          <w:rStyle w:val="Emphasis"/>
        </w:rPr>
      </w:pPr>
      <w:r w:rsidRPr="00C05CBA">
        <w:rPr>
          <w:sz w:val="16"/>
        </w:rPr>
        <w:t xml:space="preserve">Today, the nine </w:t>
      </w:r>
      <w:r w:rsidRPr="00C05CBA">
        <w:rPr>
          <w:rStyle w:val="Emphasis"/>
          <w:highlight w:val="green"/>
        </w:rPr>
        <w:t>nuclear weapons</w:t>
      </w:r>
      <w:r w:rsidRPr="00C05CBA">
        <w:rPr>
          <w:rStyle w:val="Emphasis"/>
        </w:rPr>
        <w:t xml:space="preserve"> arsenals</w:t>
      </w:r>
      <w:r w:rsidRPr="00C05CBA">
        <w:rPr>
          <w:u w:val="single"/>
        </w:rPr>
        <w:t xml:space="preserve"> not only can </w:t>
      </w:r>
      <w:r w:rsidRPr="00C05CBA">
        <w:rPr>
          <w:rStyle w:val="Heading3Char"/>
          <w:rFonts w:cs="Calibri"/>
          <w:sz w:val="22"/>
          <w:szCs w:val="22"/>
          <w:highlight w:val="green"/>
        </w:rPr>
        <w:t>annihilate</w:t>
      </w:r>
      <w:r w:rsidRPr="00C05CBA">
        <w:rPr>
          <w:rStyle w:val="Heading3Char"/>
          <w:rFonts w:cs="Calibri"/>
          <w:sz w:val="22"/>
          <w:szCs w:val="22"/>
        </w:rPr>
        <w:t xml:space="preserve"> hundreds of </w:t>
      </w:r>
      <w:r w:rsidRPr="00C05CBA">
        <w:rPr>
          <w:rStyle w:val="Heading3Char"/>
          <w:rFonts w:cs="Calibri"/>
          <w:sz w:val="22"/>
          <w:szCs w:val="22"/>
          <w:highlight w:val="green"/>
        </w:rPr>
        <w:t>cities</w:t>
      </w:r>
      <w:r w:rsidRPr="00C05CBA">
        <w:rPr>
          <w:u w:val="single"/>
        </w:rPr>
        <w:t xml:space="preserve">, but also </w:t>
      </w:r>
      <w:r w:rsidRPr="00C05CBA">
        <w:rPr>
          <w:highlight w:val="green"/>
          <w:u w:val="single"/>
        </w:rPr>
        <w:t xml:space="preserve">cause </w:t>
      </w:r>
      <w:r w:rsidRPr="00C05CBA">
        <w:rPr>
          <w:rStyle w:val="Emphasis"/>
        </w:rPr>
        <w:t xml:space="preserve">nuclear </w:t>
      </w:r>
      <w:r w:rsidRPr="00C05CBA">
        <w:rPr>
          <w:rStyle w:val="Emphasis"/>
          <w:highlight w:val="green"/>
        </w:rPr>
        <w:t xml:space="preserve">winter and </w:t>
      </w:r>
      <w:r w:rsidRPr="00C05CBA">
        <w:rPr>
          <w:rStyle w:val="Emphasis"/>
        </w:rPr>
        <w:t xml:space="preserve">mass </w:t>
      </w:r>
      <w:r w:rsidRPr="00C05CBA">
        <w:rPr>
          <w:rStyle w:val="Emphasis"/>
          <w:highlight w:val="green"/>
        </w:rPr>
        <w:t>starvation</w:t>
      </w:r>
      <w:r w:rsidRPr="00C05CBA">
        <w:rPr>
          <w:highlight w:val="green"/>
          <w:u w:val="single"/>
        </w:rPr>
        <w:t xml:space="preserve"> of</w:t>
      </w:r>
      <w:r w:rsidRPr="00C05CBA">
        <w:rPr>
          <w:u w:val="single"/>
        </w:rPr>
        <w:t xml:space="preserve"> a billion or more people, if not </w:t>
      </w:r>
      <w:r w:rsidRPr="00C05CBA">
        <w:rPr>
          <w:highlight w:val="green"/>
          <w:u w:val="single"/>
        </w:rPr>
        <w:t xml:space="preserve">the </w:t>
      </w:r>
      <w:r w:rsidRPr="00C05CBA">
        <w:rPr>
          <w:rStyle w:val="Heading3Char"/>
          <w:rFonts w:cs="Calibri"/>
          <w:sz w:val="22"/>
          <w:szCs w:val="22"/>
          <w:highlight w:val="green"/>
        </w:rPr>
        <w:t>entire</w:t>
      </w:r>
      <w:r w:rsidRPr="00C05CBA">
        <w:rPr>
          <w:rStyle w:val="Heading3Char"/>
          <w:rFonts w:cs="Calibri"/>
          <w:sz w:val="22"/>
          <w:szCs w:val="22"/>
        </w:rPr>
        <w:t xml:space="preserve"> human </w:t>
      </w:r>
      <w:r w:rsidRPr="00C05CBA">
        <w:rPr>
          <w:rStyle w:val="Heading3Char"/>
          <w:rFonts w:cs="Calibri"/>
          <w:sz w:val="22"/>
          <w:szCs w:val="22"/>
          <w:highlight w:val="green"/>
        </w:rPr>
        <w:t>species</w:t>
      </w:r>
      <w:r w:rsidRPr="00C05CBA">
        <w:rPr>
          <w:u w:val="single"/>
        </w:rPr>
        <w:t xml:space="preserve">. </w:t>
      </w:r>
      <w:r w:rsidRPr="00C05CBA">
        <w:rPr>
          <w:sz w:val="16"/>
        </w:rPr>
        <w:t xml:space="preserve">Concurrently, </w:t>
      </w:r>
      <w:r w:rsidRPr="00C05CBA">
        <w:rPr>
          <w:u w:val="single"/>
        </w:rPr>
        <w:t xml:space="preserve">climate change is </w:t>
      </w:r>
      <w:r w:rsidRPr="00C05CBA">
        <w:rPr>
          <w:rStyle w:val="Emphasis"/>
        </w:rPr>
        <w:t>enveloping the planet with more frequent</w:t>
      </w:r>
      <w:r w:rsidRPr="00C05CBA">
        <w:rPr>
          <w:u w:val="single"/>
        </w:rPr>
        <w:t xml:space="preserve"> and </w:t>
      </w:r>
      <w:r w:rsidRPr="00C05CBA">
        <w:rPr>
          <w:rStyle w:val="Emphasis"/>
        </w:rPr>
        <w:t>intense storms</w:t>
      </w:r>
      <w:r w:rsidRPr="00C05CBA">
        <w:rPr>
          <w:u w:val="single"/>
        </w:rPr>
        <w:t xml:space="preserve">, accelerating </w:t>
      </w:r>
      <w:r w:rsidRPr="00C05CBA">
        <w:rPr>
          <w:rStyle w:val="Emphasis"/>
        </w:rPr>
        <w:t>sea level rise</w:t>
      </w:r>
      <w:r w:rsidRPr="00C05CBA">
        <w:rPr>
          <w:u w:val="single"/>
        </w:rPr>
        <w:t xml:space="preserve">, and advancing </w:t>
      </w:r>
      <w:r w:rsidRPr="00C05CBA">
        <w:rPr>
          <w:rStyle w:val="Emphasis"/>
        </w:rPr>
        <w:t>rapid ecological change</w:t>
      </w:r>
      <w:r w:rsidRPr="00C05CBA">
        <w:rPr>
          <w:u w:val="single"/>
        </w:rPr>
        <w:t xml:space="preserve">, expressed in </w:t>
      </w:r>
      <w:r w:rsidRPr="00C05CBA">
        <w:rPr>
          <w:rStyle w:val="Emphasis"/>
        </w:rPr>
        <w:t>unprecedented forest fires</w:t>
      </w:r>
      <w:r w:rsidRPr="00C05CBA">
        <w:rPr>
          <w:u w:val="single"/>
        </w:rPr>
        <w:t xml:space="preserve"> across the world</w:t>
      </w:r>
      <w:r w:rsidRPr="00C05CBA">
        <w:rPr>
          <w:sz w:val="16"/>
        </w:rPr>
        <w:t xml:space="preserve">. </w:t>
      </w:r>
      <w:r w:rsidRPr="00C05CBA">
        <w:rPr>
          <w:u w:val="single"/>
        </w:rPr>
        <w:t xml:space="preserve">Already </w:t>
      </w:r>
      <w:r w:rsidRPr="00C05CBA">
        <w:rPr>
          <w:rStyle w:val="Emphasis"/>
        </w:rPr>
        <w:t>stretched</w:t>
      </w:r>
      <w:r w:rsidRPr="00C05CBA">
        <w:rPr>
          <w:u w:val="single"/>
        </w:rPr>
        <w:t xml:space="preserve"> to a breaking point</w:t>
      </w:r>
      <w:r w:rsidRPr="00C05CBA">
        <w:rPr>
          <w:sz w:val="16"/>
        </w:rPr>
        <w:t xml:space="preserve"> in many countries, </w:t>
      </w:r>
      <w:r w:rsidRPr="00C05CBA">
        <w:rPr>
          <w:u w:val="single"/>
        </w:rPr>
        <w:t xml:space="preserve">the current pandemic may overcome resilience to the point of near or </w:t>
      </w:r>
      <w:r w:rsidRPr="00C05CBA">
        <w:rPr>
          <w:rStyle w:val="Emphasis"/>
        </w:rPr>
        <w:t>actual collapse of social, economic, and political order.</w:t>
      </w:r>
    </w:p>
    <w:p w14:paraId="575B293F" w14:textId="77777777" w:rsidR="001D311B" w:rsidRPr="00C05CBA" w:rsidRDefault="001D311B" w:rsidP="001D311B">
      <w:pPr>
        <w:spacing w:after="40" w:line="276" w:lineRule="auto"/>
        <w:rPr>
          <w:u w:val="single"/>
        </w:rPr>
      </w:pPr>
      <w:r w:rsidRPr="00C05CBA">
        <w:rPr>
          <w:sz w:val="16"/>
        </w:rPr>
        <w:t xml:space="preserve">In this extraordinary moment, </w:t>
      </w:r>
      <w:r w:rsidRPr="00C05CBA">
        <w:rPr>
          <w:u w:val="single"/>
        </w:rPr>
        <w:t xml:space="preserve">it is timely to </w:t>
      </w:r>
      <w:r w:rsidRPr="00C05CBA">
        <w:rPr>
          <w:rStyle w:val="Emphasis"/>
        </w:rPr>
        <w:t>reflect</w:t>
      </w:r>
      <w:r w:rsidRPr="00C05CBA">
        <w:rPr>
          <w:u w:val="single"/>
        </w:rPr>
        <w:t xml:space="preserve"> on the existence and </w:t>
      </w:r>
      <w:r w:rsidRPr="00C05CBA">
        <w:rPr>
          <w:rStyle w:val="Emphasis"/>
        </w:rPr>
        <w:t xml:space="preserve">possible uses of </w:t>
      </w:r>
      <w:r w:rsidRPr="00C05CBA">
        <w:rPr>
          <w:rStyle w:val="Emphasis"/>
          <w:highlight w:val="green"/>
        </w:rPr>
        <w:t>w</w:t>
      </w:r>
      <w:r w:rsidRPr="00C05CBA">
        <w:rPr>
          <w:rStyle w:val="Emphasis"/>
        </w:rPr>
        <w:t xml:space="preserve">eapons of </w:t>
      </w:r>
      <w:r w:rsidRPr="00C05CBA">
        <w:rPr>
          <w:rStyle w:val="Emphasis"/>
          <w:highlight w:val="green"/>
        </w:rPr>
        <w:t>m</w:t>
      </w:r>
      <w:r w:rsidRPr="00C05CBA">
        <w:rPr>
          <w:rStyle w:val="Emphasis"/>
        </w:rPr>
        <w:t xml:space="preserve">ass </w:t>
      </w:r>
      <w:r w:rsidRPr="00C05CBA">
        <w:rPr>
          <w:rStyle w:val="Emphasis"/>
          <w:highlight w:val="green"/>
        </w:rPr>
        <w:t>d</w:t>
      </w:r>
      <w:r w:rsidRPr="00C05CBA">
        <w:rPr>
          <w:rStyle w:val="Emphasis"/>
        </w:rPr>
        <w:t xml:space="preserve">estruction </w:t>
      </w:r>
      <w:r w:rsidRPr="00C05CBA">
        <w:rPr>
          <w:rStyle w:val="Emphasis"/>
          <w:highlight w:val="green"/>
        </w:rPr>
        <w:t>under pandemic</w:t>
      </w:r>
      <w:r w:rsidRPr="00C05CBA">
        <w:rPr>
          <w:rStyle w:val="Emphasis"/>
        </w:rPr>
        <w:t xml:space="preserve"> conditions</w:t>
      </w:r>
      <w:r w:rsidRPr="00C05CBA">
        <w:rPr>
          <w:sz w:val="16"/>
        </w:rPr>
        <w:t xml:space="preserve"> – most importantly, </w:t>
      </w:r>
      <w:r w:rsidRPr="00C05CBA">
        <w:rPr>
          <w:rStyle w:val="Emphasis"/>
        </w:rPr>
        <w:t>nuclear weapons</w:t>
      </w:r>
      <w:r w:rsidRPr="00C05CBA">
        <w:rPr>
          <w:u w:val="single"/>
        </w:rPr>
        <w:t xml:space="preserve">, but also </w:t>
      </w:r>
      <w:r w:rsidRPr="00C05CBA">
        <w:rPr>
          <w:rStyle w:val="Emphasis"/>
        </w:rPr>
        <w:t>chemical</w:t>
      </w:r>
      <w:r w:rsidRPr="00C05CBA">
        <w:rPr>
          <w:u w:val="single"/>
        </w:rPr>
        <w:t xml:space="preserve"> and </w:t>
      </w:r>
      <w:r w:rsidRPr="00C05CBA">
        <w:rPr>
          <w:rStyle w:val="Emphasis"/>
        </w:rPr>
        <w:t>biological</w:t>
      </w:r>
      <w:r w:rsidRPr="00C05CBA">
        <w:rPr>
          <w:u w:val="single"/>
        </w:rPr>
        <w:t xml:space="preserve"> weapons</w:t>
      </w:r>
      <w:r w:rsidRPr="00C05CBA">
        <w:rPr>
          <w:sz w:val="16"/>
        </w:rPr>
        <w:t xml:space="preserve">. Moments of </w:t>
      </w:r>
      <w:r w:rsidRPr="00C05CBA">
        <w:rPr>
          <w:rStyle w:val="Emphasis"/>
        </w:rPr>
        <w:t xml:space="preserve">extreme </w:t>
      </w:r>
      <w:r w:rsidRPr="00C05CBA">
        <w:rPr>
          <w:rStyle w:val="Emphasis"/>
          <w:highlight w:val="green"/>
        </w:rPr>
        <w:t xml:space="preserve">crisis </w:t>
      </w:r>
      <w:r w:rsidRPr="00C05CBA">
        <w:rPr>
          <w:rStyle w:val="Emphasis"/>
        </w:rPr>
        <w:t>and vulnerability</w:t>
      </w:r>
      <w:r w:rsidRPr="00C05CBA">
        <w:rPr>
          <w:u w:val="single"/>
        </w:rPr>
        <w:t xml:space="preserve"> can </w:t>
      </w:r>
      <w:r w:rsidRPr="00C05CBA">
        <w:rPr>
          <w:highlight w:val="green"/>
          <w:u w:val="single"/>
        </w:rPr>
        <w:t xml:space="preserve">prompt </w:t>
      </w:r>
      <w:r w:rsidRPr="00C05CBA">
        <w:rPr>
          <w:rStyle w:val="Emphasis"/>
          <w:highlight w:val="green"/>
        </w:rPr>
        <w:t>aggressive</w:t>
      </w:r>
      <w:r w:rsidRPr="00C05CBA">
        <w:rPr>
          <w:u w:val="single"/>
        </w:rPr>
        <w:t xml:space="preserve"> and counterintuitive </w:t>
      </w:r>
      <w:r w:rsidRPr="00C05CBA">
        <w:rPr>
          <w:rStyle w:val="Emphasis"/>
          <w:highlight w:val="green"/>
        </w:rPr>
        <w:t>actions</w:t>
      </w:r>
      <w:r w:rsidRPr="00C05CBA">
        <w:rPr>
          <w:u w:val="single"/>
        </w:rPr>
        <w:t xml:space="preserve"> that in turn may destabilize already precariously balanced threat systems, underpinned by conventional and nuclear weapons, as well as the threat of weaponized </w:t>
      </w:r>
      <w:r w:rsidRPr="00C05CBA">
        <w:rPr>
          <w:rStyle w:val="Emphasis"/>
        </w:rPr>
        <w:t>chemical and biological technologies</w:t>
      </w:r>
      <w:r w:rsidRPr="00C05CBA">
        <w:rPr>
          <w:sz w:val="16"/>
        </w:rPr>
        <w:t xml:space="preserve">. Consequently, </w:t>
      </w:r>
      <w:r w:rsidRPr="00C05CBA">
        <w:rPr>
          <w:u w:val="single"/>
        </w:rPr>
        <w:t xml:space="preserve">the </w:t>
      </w:r>
      <w:r w:rsidRPr="00C05CBA">
        <w:rPr>
          <w:rStyle w:val="Emphasis"/>
          <w:highlight w:val="green"/>
        </w:rPr>
        <w:t>risk</w:t>
      </w:r>
      <w:r w:rsidRPr="00C05CBA">
        <w:rPr>
          <w:rStyle w:val="Emphasis"/>
        </w:rPr>
        <w:t xml:space="preserve"> of the use of weapons of mass destruction</w:t>
      </w:r>
      <w:r w:rsidRPr="00C05CBA">
        <w:rPr>
          <w:u w:val="single"/>
        </w:rPr>
        <w:t xml:space="preserve"> (WMD), especially nuclear weapons, </w:t>
      </w:r>
      <w:r w:rsidRPr="00C05CBA">
        <w:rPr>
          <w:rStyle w:val="Emphasis"/>
          <w:highlight w:val="green"/>
        </w:rPr>
        <w:t>increases</w:t>
      </w:r>
      <w:r w:rsidRPr="00C05CBA">
        <w:rPr>
          <w:u w:val="single"/>
        </w:rPr>
        <w:t xml:space="preserve"> at such times, possibly sharply.</w:t>
      </w:r>
    </w:p>
    <w:p w14:paraId="5F4A344B" w14:textId="77777777" w:rsidR="001D311B" w:rsidRPr="00C05CBA" w:rsidRDefault="001D311B" w:rsidP="001D311B">
      <w:pPr>
        <w:spacing w:after="40" w:line="276" w:lineRule="auto"/>
        <w:rPr>
          <w:u w:val="single"/>
        </w:rPr>
      </w:pPr>
      <w:r w:rsidRPr="00C05CBA">
        <w:rPr>
          <w:sz w:val="16"/>
        </w:rPr>
        <w:t xml:space="preserve">The </w:t>
      </w:r>
      <w:r w:rsidRPr="00C05CBA">
        <w:rPr>
          <w:u w:val="single"/>
        </w:rPr>
        <w:t xml:space="preserve">COVID-19 pandemic is </w:t>
      </w:r>
      <w:r w:rsidRPr="00C05CBA">
        <w:rPr>
          <w:rStyle w:val="Emphasis"/>
        </w:rPr>
        <w:t>clearly driving massive, rapid, and unpredictable changes</w:t>
      </w:r>
      <w:r w:rsidRPr="00C05CBA">
        <w:rPr>
          <w:u w:val="single"/>
        </w:rPr>
        <w:t xml:space="preserve"> that will </w:t>
      </w:r>
      <w:r w:rsidRPr="00C05CBA">
        <w:rPr>
          <w:rStyle w:val="Emphasis"/>
        </w:rPr>
        <w:t>redefine every aspect of the human condition</w:t>
      </w:r>
      <w:r w:rsidRPr="00C05CBA">
        <w:rPr>
          <w:u w:val="single"/>
        </w:rPr>
        <w:t xml:space="preserve">, including </w:t>
      </w:r>
      <w:r w:rsidRPr="00C05CBA">
        <w:rPr>
          <w:rStyle w:val="Emphasis"/>
        </w:rPr>
        <w:t>WMD</w:t>
      </w:r>
      <w:r w:rsidRPr="00C05CBA">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05CBA">
        <w:rPr>
          <w:u w:val="single"/>
        </w:rPr>
        <w:t xml:space="preserve">In a world </w:t>
      </w:r>
      <w:r w:rsidRPr="00C05CBA">
        <w:rPr>
          <w:rStyle w:val="Emphasis"/>
        </w:rPr>
        <w:t>reshaped by pandemics</w:t>
      </w:r>
      <w:r w:rsidRPr="00C05CBA">
        <w:rPr>
          <w:u w:val="single"/>
        </w:rPr>
        <w:t xml:space="preserve">, </w:t>
      </w:r>
      <w:r w:rsidRPr="00C05CBA">
        <w:rPr>
          <w:rStyle w:val="Emphasis"/>
        </w:rPr>
        <w:t>nuclear weapons</w:t>
      </w:r>
      <w:r w:rsidRPr="00C05CBA">
        <w:rPr>
          <w:u w:val="single"/>
        </w:rPr>
        <w:t xml:space="preserve"> – as well as correlated </w:t>
      </w:r>
      <w:r w:rsidRPr="00C05CBA">
        <w:rPr>
          <w:rStyle w:val="Emphasis"/>
        </w:rPr>
        <w:t>non-nuclear WMD</w:t>
      </w:r>
      <w:r w:rsidRPr="00C05CBA">
        <w:rPr>
          <w:u w:val="single"/>
        </w:rPr>
        <w:t xml:space="preserve">, </w:t>
      </w:r>
      <w:r w:rsidRPr="00C05CBA">
        <w:rPr>
          <w:rStyle w:val="Emphasis"/>
        </w:rPr>
        <w:t>nuclear alliances</w:t>
      </w:r>
      <w:r w:rsidRPr="00C05CBA">
        <w:rPr>
          <w:u w:val="single"/>
        </w:rPr>
        <w:t xml:space="preserve">, </w:t>
      </w:r>
      <w:r w:rsidRPr="00C05CBA">
        <w:rPr>
          <w:rStyle w:val="Emphasis"/>
        </w:rPr>
        <w:t>“deterrence” doctrines</w:t>
      </w:r>
      <w:r w:rsidRPr="00C05CBA">
        <w:rPr>
          <w:u w:val="single"/>
        </w:rPr>
        <w:t xml:space="preserve">, operational and </w:t>
      </w:r>
      <w:r w:rsidRPr="00C05CBA">
        <w:rPr>
          <w:rStyle w:val="Emphasis"/>
        </w:rPr>
        <w:t>declaratory policies</w:t>
      </w:r>
      <w:r w:rsidRPr="00C05CBA">
        <w:rPr>
          <w:u w:val="single"/>
        </w:rPr>
        <w:t xml:space="preserve">, nuclear </w:t>
      </w:r>
      <w:r w:rsidRPr="00C05CBA">
        <w:rPr>
          <w:rStyle w:val="Emphasis"/>
        </w:rPr>
        <w:t>extended deterrence</w:t>
      </w:r>
      <w:r w:rsidRPr="00C05CBA">
        <w:rPr>
          <w:u w:val="single"/>
        </w:rPr>
        <w:t xml:space="preserve">, organizational practices, and the </w:t>
      </w:r>
      <w:r w:rsidRPr="00C05CBA">
        <w:rPr>
          <w:rFonts w:eastAsiaTheme="majorEastAsia"/>
          <w:b/>
          <w:sz w:val="32"/>
          <w:u w:val="single"/>
        </w:rPr>
        <w:t>existential risks</w:t>
      </w:r>
      <w:r w:rsidRPr="00C05CBA">
        <w:rPr>
          <w:u w:val="single"/>
        </w:rPr>
        <w:t xml:space="preserve"> posed by retaining these capabilities – are all up for redefinition.</w:t>
      </w:r>
    </w:p>
    <w:p w14:paraId="3CC51C5B" w14:textId="77777777" w:rsidR="001D311B" w:rsidRPr="00C05CBA" w:rsidRDefault="001D311B" w:rsidP="001D311B">
      <w:pPr>
        <w:spacing w:after="40" w:line="276" w:lineRule="auto"/>
        <w:rPr>
          <w:sz w:val="16"/>
        </w:rPr>
      </w:pPr>
      <w:r w:rsidRPr="00C05CBA">
        <w:rPr>
          <w:sz w:val="16"/>
        </w:rPr>
        <w:t xml:space="preserve">A </w:t>
      </w:r>
      <w:r w:rsidRPr="00C05CBA">
        <w:rPr>
          <w:highlight w:val="green"/>
          <w:u w:val="single"/>
        </w:rPr>
        <w:t>pandemic</w:t>
      </w:r>
      <w:r w:rsidRPr="00C05CBA">
        <w:rPr>
          <w:u w:val="single"/>
        </w:rPr>
        <w:t xml:space="preserve"> has potential to </w:t>
      </w:r>
      <w:r w:rsidRPr="00C05CBA">
        <w:rPr>
          <w:rStyle w:val="Emphasis"/>
          <w:highlight w:val="green"/>
        </w:rPr>
        <w:t>destabilize</w:t>
      </w:r>
      <w:r w:rsidRPr="00C05CBA">
        <w:rPr>
          <w:rStyle w:val="Emphasis"/>
        </w:rPr>
        <w:t xml:space="preserve"> a nuclear-prone conflict by </w:t>
      </w:r>
      <w:r w:rsidRPr="00C05CBA">
        <w:rPr>
          <w:rStyle w:val="Emphasis"/>
          <w:highlight w:val="green"/>
        </w:rPr>
        <w:t>incapacitating</w:t>
      </w:r>
      <w:r w:rsidRPr="00C05CBA">
        <w:rPr>
          <w:u w:val="single"/>
        </w:rPr>
        <w:t xml:space="preserve"> the supreme nuclear commander or </w:t>
      </w:r>
      <w:r w:rsidRPr="00C05CBA">
        <w:rPr>
          <w:rStyle w:val="Emphasis"/>
          <w:highlight w:val="green"/>
        </w:rPr>
        <w:t>commanders</w:t>
      </w:r>
      <w:r w:rsidRPr="00C05CBA">
        <w:rPr>
          <w:highlight w:val="green"/>
          <w:u w:val="single"/>
        </w:rPr>
        <w:t xml:space="preserve"> who</w:t>
      </w:r>
      <w:r w:rsidRPr="00C05CBA">
        <w:rPr>
          <w:u w:val="single"/>
        </w:rPr>
        <w:t xml:space="preserve"> have to </w:t>
      </w:r>
      <w:r w:rsidRPr="00C05CBA">
        <w:rPr>
          <w:rStyle w:val="Emphasis"/>
          <w:highlight w:val="green"/>
        </w:rPr>
        <w:t>issue nuclear strike</w:t>
      </w:r>
      <w:r w:rsidRPr="00C05CBA">
        <w:rPr>
          <w:rStyle w:val="Emphasis"/>
        </w:rPr>
        <w:t xml:space="preserve"> orders</w:t>
      </w:r>
      <w:r w:rsidRPr="00C05CBA">
        <w:rPr>
          <w:u w:val="single"/>
        </w:rPr>
        <w:t xml:space="preserve">, creating </w:t>
      </w:r>
      <w:r w:rsidRPr="00C05CBA">
        <w:rPr>
          <w:highlight w:val="green"/>
          <w:u w:val="single"/>
        </w:rPr>
        <w:t>uncertainty</w:t>
      </w:r>
      <w:r w:rsidRPr="00C05CBA">
        <w:rPr>
          <w:u w:val="single"/>
        </w:rPr>
        <w:t xml:space="preserve"> as to who is in charge, how to handle nuclear mistakes</w:t>
      </w:r>
      <w:r w:rsidRPr="00C05CBA">
        <w:rPr>
          <w:sz w:val="16"/>
        </w:rPr>
        <w:t xml:space="preserve"> (such as errors, accidents, technological failures, and entanglement with conventional operations gone awry), </w:t>
      </w:r>
      <w:r w:rsidRPr="00C05CBA">
        <w:rPr>
          <w:u w:val="single"/>
        </w:rPr>
        <w:t xml:space="preserve">and opening a brief opportunity for a </w:t>
      </w:r>
      <w:r w:rsidRPr="00C05CBA">
        <w:rPr>
          <w:highlight w:val="green"/>
          <w:u w:val="single"/>
        </w:rPr>
        <w:t>first strike</w:t>
      </w:r>
      <w:r w:rsidRPr="00C05CBA">
        <w:rPr>
          <w:sz w:val="16"/>
        </w:rPr>
        <w:t xml:space="preserve"> at a time when the COVID-infected state may not be able to retaliate efficiently – or at all – </w:t>
      </w:r>
      <w:r w:rsidRPr="00C05CBA">
        <w:rPr>
          <w:u w:val="single"/>
        </w:rPr>
        <w:t xml:space="preserve">due to leadership </w:t>
      </w:r>
      <w:r w:rsidRPr="00C05CBA">
        <w:rPr>
          <w:highlight w:val="green"/>
          <w:u w:val="single"/>
        </w:rPr>
        <w:t>confusion</w:t>
      </w:r>
      <w:r w:rsidRPr="00C05CBA">
        <w:rPr>
          <w:u w:val="single"/>
        </w:rPr>
        <w:t>.</w:t>
      </w:r>
      <w:r w:rsidRPr="00C05CBA">
        <w:rPr>
          <w:sz w:val="16"/>
        </w:rPr>
        <w:t xml:space="preserve"> In some nuclear-laden conflicts, </w:t>
      </w:r>
      <w:r w:rsidRPr="00C05CBA">
        <w:rPr>
          <w:u w:val="single"/>
        </w:rPr>
        <w:t xml:space="preserve">a state might use a </w:t>
      </w:r>
      <w:r w:rsidRPr="00C05CBA">
        <w:rPr>
          <w:highlight w:val="green"/>
          <w:u w:val="single"/>
        </w:rPr>
        <w:t>pandemic</w:t>
      </w:r>
      <w:r w:rsidRPr="00C05CBA">
        <w:rPr>
          <w:u w:val="single"/>
        </w:rPr>
        <w:t xml:space="preserve"> as a </w:t>
      </w:r>
      <w:r w:rsidRPr="00C05CBA">
        <w:rPr>
          <w:highlight w:val="green"/>
          <w:u w:val="single"/>
        </w:rPr>
        <w:t>cover for</w:t>
      </w:r>
      <w:r w:rsidRPr="00C05CBA">
        <w:rPr>
          <w:u w:val="single"/>
        </w:rPr>
        <w:t xml:space="preserve"> political or military </w:t>
      </w:r>
      <w:r w:rsidRPr="00C05CBA">
        <w:rPr>
          <w:highlight w:val="green"/>
          <w:u w:val="single"/>
        </w:rPr>
        <w:t>provocations</w:t>
      </w:r>
      <w:r w:rsidRPr="00C05CBA">
        <w:rPr>
          <w:u w:val="single"/>
        </w:rPr>
        <w:t xml:space="preserve"> in the belief that the </w:t>
      </w:r>
      <w:r w:rsidRPr="00C05CBA">
        <w:rPr>
          <w:highlight w:val="green"/>
          <w:u w:val="single"/>
        </w:rPr>
        <w:t>adversary</w:t>
      </w:r>
      <w:r w:rsidRPr="00C05CBA">
        <w:rPr>
          <w:u w:val="single"/>
        </w:rPr>
        <w:t xml:space="preserve"> is </w:t>
      </w:r>
      <w:r w:rsidRPr="00C05CBA">
        <w:rPr>
          <w:highlight w:val="green"/>
          <w:u w:val="single"/>
        </w:rPr>
        <w:t>distracted</w:t>
      </w:r>
      <w:r w:rsidRPr="00C05CBA">
        <w:rPr>
          <w:u w:val="single"/>
        </w:rPr>
        <w:t xml:space="preserve"> and partly disabled by the pandemic, increasing the risk of war in a nuclear-prone conflict</w:t>
      </w:r>
      <w:r w:rsidRPr="00C05CBA">
        <w:rPr>
          <w:sz w:val="16"/>
        </w:rPr>
        <w:t xml:space="preserve">. At the same time, </w:t>
      </w:r>
      <w:r w:rsidRPr="00C05CBA">
        <w:rPr>
          <w:u w:val="single"/>
        </w:rPr>
        <w:t xml:space="preserve">a pandemic may lead nuclear armed states to </w:t>
      </w:r>
      <w:r w:rsidRPr="00C05CBA">
        <w:rPr>
          <w:highlight w:val="green"/>
          <w:u w:val="single"/>
        </w:rPr>
        <w:t>increase</w:t>
      </w:r>
      <w:r w:rsidRPr="00C05CBA">
        <w:rPr>
          <w:u w:val="single"/>
        </w:rPr>
        <w:t xml:space="preserve"> the </w:t>
      </w:r>
      <w:r w:rsidRPr="00C05CBA">
        <w:rPr>
          <w:highlight w:val="green"/>
          <w:u w:val="single"/>
        </w:rPr>
        <w:t xml:space="preserve">isolation </w:t>
      </w:r>
      <w:r w:rsidRPr="00C05CBA">
        <w:rPr>
          <w:u w:val="single"/>
        </w:rPr>
        <w:t xml:space="preserve">and </w:t>
      </w:r>
      <w:r w:rsidRPr="00C05CBA">
        <w:rPr>
          <w:highlight w:val="green"/>
          <w:u w:val="single"/>
        </w:rPr>
        <w:t>sanctions</w:t>
      </w:r>
      <w:r w:rsidRPr="00C05CBA">
        <w:rPr>
          <w:sz w:val="16"/>
        </w:rPr>
        <w:t xml:space="preserve"> against a nuclear adversary, making it even harder to stop the spread of the disease, in turn creating a pandemic reservoir and transmission risk back to the nuclear armed state or its allies.</w:t>
      </w:r>
    </w:p>
    <w:p w14:paraId="70DD933E" w14:textId="77777777" w:rsidR="001D311B" w:rsidRPr="00C05CBA" w:rsidRDefault="001D311B" w:rsidP="001D311B">
      <w:pPr>
        <w:spacing w:after="40" w:line="276" w:lineRule="auto"/>
        <w:rPr>
          <w:sz w:val="16"/>
        </w:rPr>
      </w:pPr>
      <w:r w:rsidRPr="00C05CBA">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05CBA">
        <w:rPr>
          <w:u w:val="single"/>
        </w:rPr>
        <w:t>militaries may cooperate to control pandemic transmission</w:t>
      </w:r>
      <w:r w:rsidRPr="00C05CBA">
        <w:rPr>
          <w:sz w:val="16"/>
        </w:rPr>
        <w:t>, including by working together against criminal-terrorist non-state actors that are trafficking people or by joining forces to ensure that a new pathogen is not developed as a bioweapon.</w:t>
      </w:r>
    </w:p>
    <w:p w14:paraId="7F669699" w14:textId="77777777" w:rsidR="001D311B" w:rsidRPr="00C05CBA" w:rsidRDefault="001D311B" w:rsidP="001D311B">
      <w:pPr>
        <w:spacing w:after="40" w:line="276" w:lineRule="auto"/>
        <w:rPr>
          <w:u w:val="single"/>
        </w:rPr>
      </w:pPr>
      <w:r w:rsidRPr="00C05CBA">
        <w:rPr>
          <w:sz w:val="16"/>
        </w:rPr>
        <w:t xml:space="preserve">To date, </w:t>
      </w:r>
      <w:r w:rsidRPr="00C05CBA">
        <w:rPr>
          <w:u w:val="single"/>
        </w:rPr>
        <w:t xml:space="preserve">however, the COVID-19 pandemic has increased the isolation of some nuclear-armed states and provided a textbook case of the </w:t>
      </w:r>
      <w:r w:rsidRPr="00C05CBA">
        <w:rPr>
          <w:rStyle w:val="Emphasis"/>
          <w:highlight w:val="green"/>
        </w:rPr>
        <w:t xml:space="preserve">failure </w:t>
      </w:r>
      <w:r w:rsidRPr="00C05CBA">
        <w:rPr>
          <w:rStyle w:val="Emphasis"/>
        </w:rPr>
        <w:t xml:space="preserve">of states </w:t>
      </w:r>
      <w:r w:rsidRPr="00C05CBA">
        <w:rPr>
          <w:rStyle w:val="Emphasis"/>
          <w:highlight w:val="green"/>
        </w:rPr>
        <w:t>to cooperate</w:t>
      </w:r>
      <w:r w:rsidRPr="00C05CBA">
        <w:rPr>
          <w:rStyle w:val="Emphasis"/>
        </w:rPr>
        <w:t xml:space="preserve"> to overcome the pandemic</w:t>
      </w:r>
      <w:r w:rsidRPr="00C05CBA">
        <w:rPr>
          <w:u w:val="single"/>
        </w:rPr>
        <w:t>. Borders have slammed shut, trade shut down, and budgets blown out</w:t>
      </w:r>
      <w:r w:rsidRPr="00C05CBA">
        <w:rPr>
          <w:sz w:val="16"/>
        </w:rPr>
        <w:t xml:space="preserve">, creating </w:t>
      </w:r>
      <w:r w:rsidRPr="00C05CBA">
        <w:rPr>
          <w:u w:val="single"/>
        </w:rPr>
        <w:t xml:space="preserve">enormous pressure to focus on immediate domestic priorities. Foreign policies have become markedly more nationalistic. </w:t>
      </w:r>
      <w:r w:rsidRPr="00C05CBA">
        <w:rPr>
          <w:highlight w:val="green"/>
          <w:u w:val="single"/>
        </w:rPr>
        <w:t xml:space="preserve">Dependence on </w:t>
      </w:r>
      <w:r w:rsidRPr="00C05CBA">
        <w:rPr>
          <w:rStyle w:val="Emphasis"/>
          <w:highlight w:val="green"/>
        </w:rPr>
        <w:t>nuclear weapons</w:t>
      </w:r>
      <w:r w:rsidRPr="00C05CBA">
        <w:rPr>
          <w:rStyle w:val="Emphasis"/>
        </w:rPr>
        <w:t xml:space="preserve"> may </w:t>
      </w:r>
      <w:r w:rsidRPr="00C05CBA">
        <w:rPr>
          <w:rStyle w:val="Emphasis"/>
          <w:highlight w:val="green"/>
        </w:rPr>
        <w:t>increase</w:t>
      </w:r>
      <w:r w:rsidRPr="00C05CBA">
        <w:rPr>
          <w:rStyle w:val="Emphasis"/>
        </w:rPr>
        <w:t xml:space="preserve"> as states seek to buttress a global re-spatialization6</w:t>
      </w:r>
      <w:r w:rsidRPr="00C05CBA">
        <w:rPr>
          <w:u w:val="single"/>
        </w:rPr>
        <w:t xml:space="preserve"> of all dimensions of human interaction at all levels to manage pandemics</w:t>
      </w:r>
      <w:r w:rsidRPr="00C05CB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5CBA">
        <w:rPr>
          <w:u w:val="single"/>
        </w:rPr>
        <w:t xml:space="preserve">some states may </w:t>
      </w:r>
      <w:r w:rsidRPr="00C05CBA">
        <w:rPr>
          <w:rStyle w:val="Emphasis"/>
          <w:highlight w:val="green"/>
        </w:rPr>
        <w:t>proliferate</w:t>
      </w:r>
      <w:r w:rsidRPr="00C05CBA">
        <w:rPr>
          <w:u w:val="single"/>
        </w:rPr>
        <w:t xml:space="preserve"> their own nuclear weapons, further reinforcing the spiral of conflicts contained by nuclear threat, with </w:t>
      </w:r>
      <w:r w:rsidRPr="00C05CBA">
        <w:rPr>
          <w:rStyle w:val="Emphasis"/>
          <w:rFonts w:eastAsiaTheme="majorEastAsia"/>
          <w:iCs w:val="0"/>
          <w:sz w:val="32"/>
        </w:rPr>
        <w:t>cascading effects on the risk of nuclear war.</w:t>
      </w:r>
    </w:p>
    <w:p w14:paraId="1DAC6D23" w14:textId="77777777" w:rsidR="001D311B" w:rsidRPr="00C05CBA" w:rsidRDefault="001D311B" w:rsidP="001D311B">
      <w:pPr>
        <w:pStyle w:val="Heading4"/>
        <w:spacing w:before="0" w:after="40" w:line="276" w:lineRule="auto"/>
        <w:rPr>
          <w:rFonts w:cs="Calibri"/>
        </w:rPr>
      </w:pPr>
      <w:r w:rsidRPr="00C05CBA">
        <w:rPr>
          <w:rFonts w:cs="Calibri"/>
        </w:rPr>
        <w:t xml:space="preserve">Studies show that vaccine distribution solve COVID. Reject any </w:t>
      </w:r>
      <w:proofErr w:type="spellStart"/>
      <w:r w:rsidRPr="00C05CBA">
        <w:rPr>
          <w:rFonts w:cs="Calibri"/>
        </w:rPr>
        <w:t>ev</w:t>
      </w:r>
      <w:proofErr w:type="spellEnd"/>
      <w:r w:rsidRPr="00C05CBA">
        <w:rPr>
          <w:rFonts w:cs="Calibri"/>
        </w:rPr>
        <w:t xml:space="preserve"> that don’t assume vaccine nationalism.</w:t>
      </w:r>
    </w:p>
    <w:p w14:paraId="7AE38D6F" w14:textId="77777777" w:rsidR="001D311B" w:rsidRPr="00C05CBA" w:rsidRDefault="001D311B" w:rsidP="001D311B">
      <w:pPr>
        <w:pStyle w:val="ListParagraph"/>
        <w:numPr>
          <w:ilvl w:val="0"/>
          <w:numId w:val="11"/>
        </w:numPr>
        <w:spacing w:after="40" w:line="276" w:lineRule="auto"/>
      </w:pPr>
      <w:r w:rsidRPr="00C05CBA">
        <w:t>Compares two models of HARs and LARs</w:t>
      </w:r>
    </w:p>
    <w:p w14:paraId="06B5E499" w14:textId="77777777" w:rsidR="001D311B" w:rsidRPr="00C05CBA" w:rsidRDefault="001D311B" w:rsidP="001D311B">
      <w:pPr>
        <w:pStyle w:val="ListParagraph"/>
        <w:numPr>
          <w:ilvl w:val="0"/>
          <w:numId w:val="11"/>
        </w:numPr>
        <w:spacing w:after="40" w:line="276" w:lineRule="auto"/>
      </w:pPr>
      <w:r w:rsidRPr="00C05CBA">
        <w:t>Allows for mutation simulations</w:t>
      </w:r>
    </w:p>
    <w:p w14:paraId="0B0F6C12" w14:textId="77777777" w:rsidR="001D311B" w:rsidRPr="00C05CBA" w:rsidRDefault="001D311B" w:rsidP="001D311B">
      <w:pPr>
        <w:spacing w:after="40" w:line="276" w:lineRule="auto"/>
        <w:rPr>
          <w:shd w:val="clear" w:color="auto" w:fill="FFFFFF"/>
        </w:rPr>
      </w:pPr>
      <w:r w:rsidRPr="00C05CBA">
        <w:rPr>
          <w:b/>
          <w:bCs/>
          <w:sz w:val="26"/>
          <w:szCs w:val="26"/>
          <w:shd w:val="clear" w:color="auto" w:fill="FFFFFF"/>
        </w:rPr>
        <w:t>Princeton University 8/17</w:t>
      </w:r>
      <w:r w:rsidRPr="00C05CBA">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C05CBA">
        <w:rPr>
          <w:shd w:val="clear" w:color="auto" w:fill="FFFFFF"/>
        </w:rPr>
        <w:t>Nato</w:t>
      </w:r>
      <w:proofErr w:type="spellEnd"/>
    </w:p>
    <w:p w14:paraId="69B1A1A3" w14:textId="77777777" w:rsidR="001D311B" w:rsidRPr="00C05CBA" w:rsidRDefault="001D311B" w:rsidP="001D311B">
      <w:pPr>
        <w:spacing w:after="40" w:line="276" w:lineRule="auto"/>
        <w:rPr>
          <w:sz w:val="16"/>
        </w:rPr>
      </w:pPr>
      <w:r w:rsidRPr="00C05CBA">
        <w:rPr>
          <w:sz w:val="16"/>
          <w:lang w:eastAsia="zh-CN"/>
        </w:rPr>
        <w:t xml:space="preserve">The </w:t>
      </w:r>
      <w:r w:rsidRPr="00C05CBA">
        <w:rPr>
          <w:rStyle w:val="StyleUnderline"/>
          <w:highlight w:val="green"/>
        </w:rPr>
        <w:t>allocation of</w:t>
      </w:r>
      <w:r w:rsidRPr="00C05CBA">
        <w:rPr>
          <w:rStyle w:val="StyleUnderline"/>
        </w:rPr>
        <w:t xml:space="preserve"> COVID-19 </w:t>
      </w:r>
      <w:r w:rsidRPr="00C05CBA">
        <w:rPr>
          <w:rStyle w:val="StyleUnderline"/>
          <w:highlight w:val="green"/>
        </w:rPr>
        <w:t>vaccine</w:t>
      </w:r>
      <w:r w:rsidRPr="00C05CBA">
        <w:rPr>
          <w:rStyle w:val="StyleUnderline"/>
        </w:rPr>
        <w:t xml:space="preserve"> between countries</w:t>
      </w:r>
      <w:r w:rsidRPr="00C05CBA">
        <w:rPr>
          <w:sz w:val="16"/>
          <w:lang w:eastAsia="zh-CN"/>
        </w:rPr>
        <w:t xml:space="preserve"> has thus far </w:t>
      </w:r>
      <w:r w:rsidRPr="00C05CBA">
        <w:rPr>
          <w:rStyle w:val="StyleUnderline"/>
          <w:highlight w:val="green"/>
        </w:rPr>
        <w:t>tended toward vaccine nationalism</w:t>
      </w:r>
      <w:r w:rsidRPr="00C05CBA">
        <w:rPr>
          <w:sz w:val="16"/>
          <w:lang w:eastAsia="zh-CN"/>
        </w:rPr>
        <w:t xml:space="preserve">, wherein </w:t>
      </w:r>
      <w:r w:rsidRPr="00C05CBA">
        <w:rPr>
          <w:rStyle w:val="StyleUnderline"/>
        </w:rPr>
        <w:t>countries stockpile vaccines to prioritize access for their citizenry over equitable vaccine sharing</w:t>
      </w:r>
      <w:r w:rsidRPr="00C05CBA">
        <w:rPr>
          <w:sz w:val="16"/>
        </w:rPr>
        <w:t xml:space="preserve">. The </w:t>
      </w:r>
      <w:r w:rsidRPr="00C05CBA">
        <w:rPr>
          <w:rStyle w:val="StyleUnderline"/>
        </w:rPr>
        <w:t>extent of vaccine nationalism</w:t>
      </w:r>
      <w:r w:rsidRPr="00C05CBA">
        <w:rPr>
          <w:sz w:val="16"/>
        </w:rPr>
        <w:t xml:space="preserve">, however, may </w:t>
      </w:r>
      <w:r w:rsidRPr="00C05CBA">
        <w:rPr>
          <w:rStyle w:val="StyleUnderline"/>
        </w:rPr>
        <w:t xml:space="preserve">strongly </w:t>
      </w:r>
      <w:r w:rsidRPr="00C05CBA">
        <w:rPr>
          <w:rStyle w:val="StyleUnderline"/>
          <w:highlight w:val="green"/>
        </w:rPr>
        <w:t>impact global trajectories of</w:t>
      </w:r>
      <w:r w:rsidRPr="00C05CBA">
        <w:rPr>
          <w:rStyle w:val="StyleUnderline"/>
        </w:rPr>
        <w:t xml:space="preserve"> COVID-19 </w:t>
      </w:r>
      <w:r w:rsidRPr="00C05CBA">
        <w:rPr>
          <w:rStyle w:val="StyleUnderline"/>
          <w:highlight w:val="green"/>
        </w:rPr>
        <w:t>case numbers and increase</w:t>
      </w:r>
      <w:r w:rsidRPr="00C05CBA">
        <w:rPr>
          <w:rStyle w:val="StyleUnderline"/>
        </w:rPr>
        <w:t xml:space="preserve"> the potential </w:t>
      </w:r>
      <w:r w:rsidRPr="00C05CBA">
        <w:rPr>
          <w:rStyle w:val="StyleUnderline"/>
          <w:highlight w:val="green"/>
        </w:rPr>
        <w:t>emergence of</w:t>
      </w:r>
      <w:r w:rsidRPr="00C05CBA">
        <w:rPr>
          <w:rStyle w:val="StyleUnderline"/>
        </w:rPr>
        <w:t xml:space="preserve"> novel </w:t>
      </w:r>
      <w:r w:rsidRPr="00C05CBA">
        <w:rPr>
          <w:rStyle w:val="StyleUnderline"/>
          <w:highlight w:val="green"/>
        </w:rPr>
        <w:t>variants</w:t>
      </w:r>
      <w:r w:rsidRPr="00C05CBA">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C05CBA">
        <w:rPr>
          <w:rStyle w:val="StyleUnderline"/>
        </w:rPr>
        <w:t>infections are resurging in areas with low availability</w:t>
      </w:r>
      <w:r w:rsidRPr="00C05CBA">
        <w:rPr>
          <w:sz w:val="16"/>
        </w:rPr>
        <w:t>," said co-first author Chadi Saad-Roy, a Princeton graduate student in ecology and evolutionary biology and the Lewis-Sigler Institute for Integrative Genomics. "</w:t>
      </w:r>
      <w:r w:rsidRPr="00C05CBA">
        <w:rPr>
          <w:rStyle w:val="StyleUnderline"/>
        </w:rPr>
        <w:t>Our goal was to explore the effects of different vaccine-sharing schemes on the global persistence of COVID-19 infections -- as well as the possibility for the evolution of novel variants -- using mathematical models</w:t>
      </w:r>
      <w:r w:rsidRPr="00C05CBA">
        <w:rPr>
          <w:sz w:val="16"/>
        </w:rPr>
        <w:t xml:space="preserve">," Saad-Roy said. </w:t>
      </w:r>
      <w:r w:rsidRPr="00C05CBA">
        <w:rPr>
          <w:rStyle w:val="StyleUnderline"/>
        </w:rPr>
        <w:t xml:space="preserve">The </w:t>
      </w:r>
      <w:r w:rsidRPr="00C05CBA">
        <w:rPr>
          <w:rStyle w:val="StyleUnderline"/>
          <w:highlight w:val="green"/>
        </w:rPr>
        <w:t>researchers projected</w:t>
      </w:r>
      <w:r w:rsidRPr="00C05CBA">
        <w:rPr>
          <w:rStyle w:val="StyleUnderline"/>
        </w:rPr>
        <w:t xml:space="preserve"> forward the </w:t>
      </w:r>
      <w:r w:rsidRPr="00C05CBA">
        <w:rPr>
          <w:rStyle w:val="StyleUnderline"/>
          <w:highlight w:val="green"/>
        </w:rPr>
        <w:t>incidence of COVID-19 cases</w:t>
      </w:r>
      <w:r w:rsidRPr="00C05CBA">
        <w:rPr>
          <w:rStyle w:val="StyleUnderline"/>
        </w:rPr>
        <w:t xml:space="preserve"> under a range of vaccine dosing </w:t>
      </w:r>
      <w:proofErr w:type="spellStart"/>
      <w:r w:rsidRPr="00C05CBA">
        <w:rPr>
          <w:rStyle w:val="StyleUnderline"/>
        </w:rPr>
        <w:t>regimes</w:t>
      </w:r>
      <w:proofErr w:type="spellEnd"/>
      <w:r w:rsidRPr="00C05CBA">
        <w:rPr>
          <w:rStyle w:val="StyleUnderline"/>
        </w:rPr>
        <w:t xml:space="preserve">, vaccination rates, and assumptions related to immune responses. They did so </w:t>
      </w:r>
      <w:r w:rsidRPr="00C05CBA">
        <w:rPr>
          <w:rStyle w:val="StyleUnderline"/>
          <w:highlight w:val="green"/>
        </w:rPr>
        <w:t>in two model</w:t>
      </w:r>
      <w:r w:rsidRPr="00C05CBA">
        <w:rPr>
          <w:rStyle w:val="StyleUnderline"/>
        </w:rPr>
        <w:t xml:space="preserve"> regions: </w:t>
      </w:r>
      <w:r w:rsidRPr="00C05CBA">
        <w:rPr>
          <w:rStyle w:val="StyleUnderline"/>
          <w:highlight w:val="green"/>
        </w:rPr>
        <w:t>One with high access to vaccines</w:t>
      </w:r>
      <w:r w:rsidRPr="00C05CBA">
        <w:rPr>
          <w:sz w:val="16"/>
        </w:rPr>
        <w:t xml:space="preserve"> -- a high-access region (</w:t>
      </w:r>
      <w:r w:rsidRPr="00C05CBA">
        <w:rPr>
          <w:rStyle w:val="StyleUnderline"/>
        </w:rPr>
        <w:t>HAR</w:t>
      </w:r>
      <w:r w:rsidRPr="00C05CBA">
        <w:rPr>
          <w:sz w:val="16"/>
        </w:rPr>
        <w:t xml:space="preserve">) -- </w:t>
      </w:r>
      <w:r w:rsidRPr="00C05CBA">
        <w:rPr>
          <w:rStyle w:val="StyleUnderline"/>
          <w:highlight w:val="green"/>
        </w:rPr>
        <w:t>and a low-access region</w:t>
      </w:r>
      <w:r w:rsidRPr="00C05CBA">
        <w:rPr>
          <w:rStyle w:val="StyleUnderline"/>
        </w:rPr>
        <w:t xml:space="preserve"> (LAR). The </w:t>
      </w:r>
      <w:r w:rsidRPr="00C05CBA">
        <w:rPr>
          <w:rStyle w:val="StyleUnderline"/>
          <w:highlight w:val="green"/>
        </w:rPr>
        <w:t>models also allowed for</w:t>
      </w:r>
      <w:r w:rsidRPr="00C05CBA">
        <w:rPr>
          <w:sz w:val="16"/>
        </w:rPr>
        <w:t xml:space="preserve"> the regions to be coupled either through case importation, or the </w:t>
      </w:r>
      <w:r w:rsidRPr="00C05CBA">
        <w:rPr>
          <w:rStyle w:val="StyleUnderline"/>
          <w:highlight w:val="green"/>
        </w:rPr>
        <w:t>evolution of</w:t>
      </w:r>
      <w:r w:rsidRPr="00C05CBA">
        <w:rPr>
          <w:rStyle w:val="StyleUnderline"/>
        </w:rPr>
        <w:t xml:space="preserve"> a novel </w:t>
      </w:r>
      <w:r w:rsidRPr="00C05CBA">
        <w:rPr>
          <w:rStyle w:val="StyleUnderline"/>
          <w:highlight w:val="green"/>
        </w:rPr>
        <w:t>variant</w:t>
      </w:r>
      <w:r w:rsidRPr="00C05CBA">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C05CBA">
        <w:rPr>
          <w:rStyle w:val="StyleUnderline"/>
          <w:highlight w:val="green"/>
        </w:rPr>
        <w:t>the study found that increased vaccine-sharing</w:t>
      </w:r>
      <w:r w:rsidRPr="00C05CBA">
        <w:rPr>
          <w:rStyle w:val="StyleUnderline"/>
        </w:rPr>
        <w:t xml:space="preserve"> resulted in </w:t>
      </w:r>
      <w:r w:rsidRPr="00C05CBA">
        <w:rPr>
          <w:rStyle w:val="StyleUnderline"/>
          <w:highlight w:val="green"/>
        </w:rPr>
        <w:t>reduced case numbers</w:t>
      </w:r>
      <w:r w:rsidRPr="00C05CBA">
        <w:rPr>
          <w:sz w:val="16"/>
        </w:rPr>
        <w:t xml:space="preserve"> in LARs. "</w:t>
      </w:r>
    </w:p>
    <w:p w14:paraId="0D252261" w14:textId="77777777" w:rsidR="001D311B" w:rsidRPr="001D311B" w:rsidRDefault="001D311B" w:rsidP="001D311B"/>
    <w:sectPr w:rsidR="001D311B" w:rsidRPr="001D31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cob Root"/>
    <w:docVar w:name="RibbonPointer" w:val="150407768"/>
    <w:docVar w:name="VerbatimVersion" w:val="5.1"/>
  </w:docVars>
  <w:rsids>
    <w:rsidRoot w:val="00B17A85"/>
    <w:rsid w:val="000139A3"/>
    <w:rsid w:val="00021E5E"/>
    <w:rsid w:val="0004578E"/>
    <w:rsid w:val="00046703"/>
    <w:rsid w:val="00100833"/>
    <w:rsid w:val="00104529"/>
    <w:rsid w:val="00105942"/>
    <w:rsid w:val="00107396"/>
    <w:rsid w:val="00144A4C"/>
    <w:rsid w:val="001728BB"/>
    <w:rsid w:val="00176AB0"/>
    <w:rsid w:val="00177B7D"/>
    <w:rsid w:val="0018322D"/>
    <w:rsid w:val="001B5776"/>
    <w:rsid w:val="001C3611"/>
    <w:rsid w:val="001D311B"/>
    <w:rsid w:val="001E527A"/>
    <w:rsid w:val="001F78CE"/>
    <w:rsid w:val="00213463"/>
    <w:rsid w:val="00251FC7"/>
    <w:rsid w:val="002855A7"/>
    <w:rsid w:val="002B146A"/>
    <w:rsid w:val="002B5E17"/>
    <w:rsid w:val="002F4F32"/>
    <w:rsid w:val="00315690"/>
    <w:rsid w:val="00316B75"/>
    <w:rsid w:val="00325646"/>
    <w:rsid w:val="003460F2"/>
    <w:rsid w:val="0038158C"/>
    <w:rsid w:val="003902BA"/>
    <w:rsid w:val="003A09E2"/>
    <w:rsid w:val="00407037"/>
    <w:rsid w:val="00455E6F"/>
    <w:rsid w:val="004605D6"/>
    <w:rsid w:val="004C60E8"/>
    <w:rsid w:val="004E3579"/>
    <w:rsid w:val="004E728B"/>
    <w:rsid w:val="004F39E0"/>
    <w:rsid w:val="00537BD5"/>
    <w:rsid w:val="0056435D"/>
    <w:rsid w:val="0057268A"/>
    <w:rsid w:val="005D2912"/>
    <w:rsid w:val="006065BD"/>
    <w:rsid w:val="00645FA9"/>
    <w:rsid w:val="00647866"/>
    <w:rsid w:val="00665003"/>
    <w:rsid w:val="006A2AD0"/>
    <w:rsid w:val="006C2375"/>
    <w:rsid w:val="006D4ECC"/>
    <w:rsid w:val="00722258"/>
    <w:rsid w:val="007243E5"/>
    <w:rsid w:val="00766EA0"/>
    <w:rsid w:val="00796A04"/>
    <w:rsid w:val="007A2226"/>
    <w:rsid w:val="007F5B66"/>
    <w:rsid w:val="00823A1C"/>
    <w:rsid w:val="00845B9D"/>
    <w:rsid w:val="00860984"/>
    <w:rsid w:val="008B3ECB"/>
    <w:rsid w:val="008B4E85"/>
    <w:rsid w:val="008C1B2E"/>
    <w:rsid w:val="0091627E"/>
    <w:rsid w:val="0097032B"/>
    <w:rsid w:val="00972602"/>
    <w:rsid w:val="009D053D"/>
    <w:rsid w:val="009D2EAD"/>
    <w:rsid w:val="009D54B2"/>
    <w:rsid w:val="009E1922"/>
    <w:rsid w:val="009F7ED2"/>
    <w:rsid w:val="00A72A9E"/>
    <w:rsid w:val="00A93661"/>
    <w:rsid w:val="00A95652"/>
    <w:rsid w:val="00AC0AB8"/>
    <w:rsid w:val="00AF6654"/>
    <w:rsid w:val="00B17A85"/>
    <w:rsid w:val="00B33C6D"/>
    <w:rsid w:val="00B4508F"/>
    <w:rsid w:val="00B55AD5"/>
    <w:rsid w:val="00B8057C"/>
    <w:rsid w:val="00BD6238"/>
    <w:rsid w:val="00BF593B"/>
    <w:rsid w:val="00BF773A"/>
    <w:rsid w:val="00BF7E81"/>
    <w:rsid w:val="00C13157"/>
    <w:rsid w:val="00C13773"/>
    <w:rsid w:val="00C17CC8"/>
    <w:rsid w:val="00C83417"/>
    <w:rsid w:val="00C9604F"/>
    <w:rsid w:val="00CA19AA"/>
    <w:rsid w:val="00CC0148"/>
    <w:rsid w:val="00CC5298"/>
    <w:rsid w:val="00CD736E"/>
    <w:rsid w:val="00CD798D"/>
    <w:rsid w:val="00CE161E"/>
    <w:rsid w:val="00CF59A8"/>
    <w:rsid w:val="00CF5F48"/>
    <w:rsid w:val="00D036D7"/>
    <w:rsid w:val="00D325A9"/>
    <w:rsid w:val="00D36A8A"/>
    <w:rsid w:val="00D61409"/>
    <w:rsid w:val="00D6691E"/>
    <w:rsid w:val="00D71170"/>
    <w:rsid w:val="00DA1C92"/>
    <w:rsid w:val="00DA25D4"/>
    <w:rsid w:val="00DA6538"/>
    <w:rsid w:val="00E15E75"/>
    <w:rsid w:val="00E410B0"/>
    <w:rsid w:val="00E43D35"/>
    <w:rsid w:val="00E5262C"/>
    <w:rsid w:val="00E84CED"/>
    <w:rsid w:val="00EC7DC4"/>
    <w:rsid w:val="00ED30CF"/>
    <w:rsid w:val="00ED317D"/>
    <w:rsid w:val="00F176EF"/>
    <w:rsid w:val="00F323F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E6FE17"/>
  <w15:chartTrackingRefBased/>
  <w15:docId w15:val="{A26A2DC6-0ABE-4A6F-8EA9-C11D98554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0148"/>
    <w:rPr>
      <w:rFonts w:ascii="Calibri" w:hAnsi="Calibri" w:cs="Calibri"/>
    </w:rPr>
  </w:style>
  <w:style w:type="paragraph" w:styleId="Heading1">
    <w:name w:val="heading 1"/>
    <w:aliases w:val="Pocket"/>
    <w:basedOn w:val="Normal"/>
    <w:next w:val="Normal"/>
    <w:link w:val="Heading1Char"/>
    <w:qFormat/>
    <w:rsid w:val="00CC01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01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C01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CC01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C01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0148"/>
  </w:style>
  <w:style w:type="character" w:customStyle="1" w:styleId="Heading1Char">
    <w:name w:val="Heading 1 Char"/>
    <w:aliases w:val="Pocket Char"/>
    <w:basedOn w:val="DefaultParagraphFont"/>
    <w:link w:val="Heading1"/>
    <w:rsid w:val="00CC01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C01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C014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CC0148"/>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CC014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CC014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6"/>
    <w:qFormat/>
    <w:rsid w:val="00CC014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CC0148"/>
    <w:rPr>
      <w:color w:val="auto"/>
      <w:u w:val="none"/>
    </w:rPr>
  </w:style>
  <w:style w:type="character" w:styleId="FollowedHyperlink">
    <w:name w:val="FollowedHyperlink"/>
    <w:basedOn w:val="DefaultParagraphFont"/>
    <w:uiPriority w:val="99"/>
    <w:semiHidden/>
    <w:unhideWhenUsed/>
    <w:rsid w:val="00CC0148"/>
    <w:rPr>
      <w:color w:val="auto"/>
      <w:u w:val="none"/>
    </w:rPr>
  </w:style>
  <w:style w:type="paragraph" w:customStyle="1" w:styleId="textbold">
    <w:name w:val="text bold"/>
    <w:basedOn w:val="Normal"/>
    <w:link w:val="Emphasis"/>
    <w:uiPriority w:val="7"/>
    <w:qFormat/>
    <w:rsid w:val="00B17A85"/>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B17A8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B17A85"/>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99"/>
    <w:qFormat/>
    <w:rsid w:val="00B17A85"/>
    <w:pPr>
      <w:ind w:left="720"/>
      <w:contextualSpacing/>
    </w:pPr>
  </w:style>
  <w:style w:type="paragraph" w:customStyle="1" w:styleId="Emphasis1">
    <w:name w:val="Emphasis1"/>
    <w:basedOn w:val="Normal"/>
    <w:autoRedefine/>
    <w:uiPriority w:val="7"/>
    <w:qFormat/>
    <w:rsid w:val="002F4F3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fp.sp.unipi.it/chiara/lm/kantpisa1.html" TargetMode="External"/><Relationship Id="rId13" Type="http://schemas.openxmlformats.org/officeDocument/2006/relationships/hyperlink" Target="http://bfp.sp.unipi.it/chiara/lm/kantpisa1.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virt052.zim.uni-duisburg-essen.de/Kant/aa06/245.html" TargetMode="External"/><Relationship Id="rId12" Type="http://schemas.openxmlformats.org/officeDocument/2006/relationships/hyperlink" Target="http://bfp.sp.unipi.it/chiara/lm/kantpisa1.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andfonline.com/doi/full/10.1080/25751654.2021.1890867" TargetMode="External"/><Relationship Id="rId1" Type="http://schemas.openxmlformats.org/officeDocument/2006/relationships/customXml" Target="../customXml/item1.xml"/><Relationship Id="rId6" Type="http://schemas.openxmlformats.org/officeDocument/2006/relationships/hyperlink" Target="http://bfp.sp.unipi.it/chiara/lm/kantpisa1.html" TargetMode="External"/><Relationship Id="rId11" Type="http://schemas.openxmlformats.org/officeDocument/2006/relationships/hyperlink" Target="http://virt052.zim.uni-duisburg-essen.de/Kant/aa06/237.html" TargetMode="External"/><Relationship Id="rId5" Type="http://schemas.openxmlformats.org/officeDocument/2006/relationships/webSettings" Target="webSettings.xml"/><Relationship Id="rId15" Type="http://schemas.openxmlformats.org/officeDocument/2006/relationships/hyperlink" Target="https://idsa.in/issuebrief/wto-trips-waiver-covid-vaccine-rkumar-120721" TargetMode="External"/><Relationship Id="rId10" Type="http://schemas.openxmlformats.org/officeDocument/2006/relationships/hyperlink" Target="http://virt052.zim.uni-duisburg-essen.de/Kant/aa06/237.html" TargetMode="External"/><Relationship Id="rId4" Type="http://schemas.openxmlformats.org/officeDocument/2006/relationships/settings" Target="settings.xml"/><Relationship Id="rId9" Type="http://schemas.openxmlformats.org/officeDocument/2006/relationships/hyperlink" Target="http://virt052.zim.uni-duisburg-essen.de/Kant/aa06/249.html" TargetMode="External"/><Relationship Id="rId14"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t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720</TotalTime>
  <Pages>1</Pages>
  <Words>7442</Words>
  <Characters>42420</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otis</dc:creator>
  <cp:keywords>5.1.1</cp:keywords>
  <dc:description/>
  <cp:lastModifiedBy>Otis Root</cp:lastModifiedBy>
  <cp:revision>6</cp:revision>
  <dcterms:created xsi:type="dcterms:W3CDTF">2021-09-17T05:42:00Z</dcterms:created>
  <dcterms:modified xsi:type="dcterms:W3CDTF">2021-09-17T20:43:00Z</dcterms:modified>
</cp:coreProperties>
</file>