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4058F" w14:textId="1CE94CC1" w:rsidR="00A80CEE" w:rsidRPr="00C72636" w:rsidRDefault="00804B80" w:rsidP="00804B80">
      <w:pPr>
        <w:pStyle w:val="Heading1"/>
        <w:rPr>
          <w:rFonts w:asciiTheme="minorHAnsi" w:hAnsiTheme="minorHAnsi" w:cstheme="minorHAnsi"/>
        </w:rPr>
      </w:pPr>
      <w:r w:rsidRPr="00C72636">
        <w:rPr>
          <w:rFonts w:asciiTheme="minorHAnsi" w:hAnsiTheme="minorHAnsi" w:cstheme="minorHAnsi"/>
        </w:rPr>
        <w:t>Space Neg</w:t>
      </w:r>
    </w:p>
    <w:p w14:paraId="1CA69004" w14:textId="144CDDE1" w:rsidR="00263112" w:rsidRPr="00C72636" w:rsidRDefault="00263112" w:rsidP="00263112">
      <w:pPr>
        <w:pStyle w:val="Heading4"/>
        <w:rPr>
          <w:rFonts w:asciiTheme="minorHAnsi" w:hAnsiTheme="minorHAnsi" w:cstheme="minorHAnsi"/>
        </w:rPr>
      </w:pPr>
      <w:r w:rsidRPr="00C72636">
        <w:rPr>
          <w:rFonts w:asciiTheme="minorHAnsi" w:hAnsiTheme="minorHAnsi" w:cstheme="minorHAnsi"/>
        </w:rPr>
        <w:t xml:space="preserve">I negate. Resolved: </w:t>
      </w:r>
      <w:r w:rsidR="003A7E31" w:rsidRPr="00C72636">
        <w:rPr>
          <w:rFonts w:asciiTheme="minorHAnsi" w:hAnsiTheme="minorHAnsi" w:cstheme="minorHAnsi"/>
        </w:rPr>
        <w:t>The appropriation of outer space by private entities is unjust.</w:t>
      </w:r>
    </w:p>
    <w:p w14:paraId="5AAD7B75" w14:textId="7BC3ABE6" w:rsidR="003E1D5C" w:rsidRPr="00C72636" w:rsidRDefault="003E1D5C" w:rsidP="003E1D5C">
      <w:pPr>
        <w:pStyle w:val="Heading3"/>
        <w:rPr>
          <w:rFonts w:asciiTheme="minorHAnsi" w:hAnsiTheme="minorHAnsi" w:cstheme="minorHAnsi"/>
        </w:rPr>
      </w:pPr>
      <w:r w:rsidRPr="00C72636">
        <w:rPr>
          <w:rFonts w:asciiTheme="minorHAnsi" w:hAnsiTheme="minorHAnsi" w:cstheme="minorHAnsi"/>
        </w:rPr>
        <w:lastRenderedPageBreak/>
        <w:t>Framework</w:t>
      </w:r>
    </w:p>
    <w:p w14:paraId="4C660FD8" w14:textId="77777777" w:rsidR="003E1D5C" w:rsidRPr="00C72636" w:rsidRDefault="003E1D5C" w:rsidP="003E1D5C">
      <w:pPr>
        <w:pStyle w:val="Heading4"/>
        <w:rPr>
          <w:rFonts w:asciiTheme="minorHAnsi" w:hAnsiTheme="minorHAnsi" w:cstheme="minorHAnsi"/>
        </w:rPr>
      </w:pPr>
      <w:r w:rsidRPr="00C72636">
        <w:rPr>
          <w:rFonts w:asciiTheme="minorHAnsi" w:hAnsiTheme="minorHAnsi" w:cstheme="minorHAnsi"/>
        </w:rPr>
        <w:t>The value is justice.</w:t>
      </w:r>
    </w:p>
    <w:p w14:paraId="027AB13B" w14:textId="77777777" w:rsidR="003E1D5C" w:rsidRPr="00C72636" w:rsidRDefault="003E1D5C" w:rsidP="003E1D5C">
      <w:pPr>
        <w:rPr>
          <w:rFonts w:asciiTheme="minorHAnsi" w:hAnsiTheme="minorHAnsi" w:cstheme="minorHAnsi"/>
        </w:rPr>
      </w:pPr>
    </w:p>
    <w:p w14:paraId="37EDDD28" w14:textId="77777777" w:rsidR="003E1D5C" w:rsidRPr="00C72636" w:rsidRDefault="003E1D5C" w:rsidP="003E1D5C">
      <w:pPr>
        <w:pStyle w:val="Heading4"/>
        <w:rPr>
          <w:rFonts w:asciiTheme="minorHAnsi" w:hAnsiTheme="minorHAnsi" w:cstheme="minorHAnsi"/>
        </w:rPr>
      </w:pPr>
      <w:r w:rsidRPr="00C72636">
        <w:rPr>
          <w:rFonts w:asciiTheme="minorHAnsi" w:hAnsiTheme="minorHAnsi" w:cstheme="minorHAnsi"/>
        </w:rPr>
        <w:t>The criterion is utilitarianism.</w:t>
      </w:r>
    </w:p>
    <w:p w14:paraId="3B4A0E44" w14:textId="77777777" w:rsidR="003E1D5C" w:rsidRPr="00C72636" w:rsidRDefault="003E1D5C" w:rsidP="003E1D5C">
      <w:pPr>
        <w:shd w:val="clear" w:color="auto" w:fill="FFFFFF"/>
        <w:spacing w:after="0" w:line="240" w:lineRule="auto"/>
        <w:rPr>
          <w:rFonts w:asciiTheme="minorHAnsi" w:eastAsia="Times New Roman" w:hAnsiTheme="minorHAnsi" w:cstheme="minorHAnsi"/>
          <w:color w:val="424B52"/>
        </w:rPr>
      </w:pPr>
    </w:p>
    <w:p w14:paraId="2312232B" w14:textId="77777777" w:rsidR="003E1D5C" w:rsidRPr="00C72636" w:rsidRDefault="003E1D5C" w:rsidP="003E1D5C">
      <w:pPr>
        <w:rPr>
          <w:rFonts w:asciiTheme="minorHAnsi" w:hAnsiTheme="minorHAnsi" w:cstheme="minorHAnsi"/>
        </w:rPr>
      </w:pPr>
    </w:p>
    <w:p w14:paraId="09DBE1A5" w14:textId="77777777" w:rsidR="003E1D5C" w:rsidRPr="00C72636" w:rsidRDefault="003E1D5C" w:rsidP="003E1D5C">
      <w:pPr>
        <w:pStyle w:val="Heading4"/>
        <w:rPr>
          <w:rFonts w:asciiTheme="minorHAnsi" w:hAnsiTheme="minorHAnsi" w:cstheme="minorHAnsi"/>
        </w:rPr>
      </w:pPr>
      <w:r w:rsidRPr="00C72636">
        <w:rPr>
          <w:rFonts w:asciiTheme="minorHAnsi" w:hAnsiTheme="minorHAnsi" w:cstheme="minorHAnsi"/>
        </w:rPr>
        <w:t>Life is a prerequisite for utility because dying forecloses all future goods. This meaning we evaluate the round based on who saves the most lives. </w:t>
      </w:r>
    </w:p>
    <w:p w14:paraId="536C332F" w14:textId="77777777" w:rsidR="003E1D5C" w:rsidRPr="00C72636" w:rsidRDefault="003E1D5C" w:rsidP="003E1D5C">
      <w:pPr>
        <w:rPr>
          <w:rFonts w:asciiTheme="minorHAnsi" w:hAnsiTheme="minorHAnsi" w:cstheme="minorHAnsi"/>
        </w:rPr>
      </w:pPr>
    </w:p>
    <w:p w14:paraId="78F46D69" w14:textId="77777777" w:rsidR="003E1D5C" w:rsidRPr="00C72636" w:rsidRDefault="003E1D5C" w:rsidP="003E1D5C">
      <w:pPr>
        <w:pStyle w:val="Heading4"/>
        <w:rPr>
          <w:rFonts w:asciiTheme="minorHAnsi" w:hAnsiTheme="minorHAnsi" w:cstheme="minorHAnsi"/>
        </w:rPr>
      </w:pPr>
      <w:r w:rsidRPr="00C72636">
        <w:rPr>
          <w:rFonts w:asciiTheme="minorHAnsi" w:hAnsiTheme="minorHAnsi" w:cstheme="minorHAnsi"/>
        </w:rPr>
        <w:t>There are three justifications.</w:t>
      </w:r>
    </w:p>
    <w:p w14:paraId="54163F18" w14:textId="77777777" w:rsidR="003E1D5C" w:rsidRPr="00C72636" w:rsidRDefault="003E1D5C" w:rsidP="003E1D5C">
      <w:pPr>
        <w:rPr>
          <w:rFonts w:asciiTheme="minorHAnsi" w:hAnsiTheme="minorHAnsi" w:cstheme="minorHAnsi"/>
        </w:rPr>
      </w:pPr>
    </w:p>
    <w:p w14:paraId="747F4F90" w14:textId="77777777" w:rsidR="003E1D5C" w:rsidRPr="00C72636" w:rsidRDefault="003E1D5C" w:rsidP="003E1D5C">
      <w:pPr>
        <w:pStyle w:val="Heading4"/>
        <w:numPr>
          <w:ilvl w:val="0"/>
          <w:numId w:val="12"/>
        </w:numPr>
        <w:tabs>
          <w:tab w:val="num" w:pos="720"/>
        </w:tabs>
        <w:rPr>
          <w:rFonts w:asciiTheme="minorHAnsi" w:hAnsiTheme="minorHAnsi" w:cstheme="minorHAnsi"/>
        </w:rPr>
      </w:pPr>
      <w:r w:rsidRPr="00C72636">
        <w:rPr>
          <w:rFonts w:asciiTheme="minorHAnsi" w:hAnsiTheme="minorHAnsi" w:cstheme="minorHAnsi"/>
        </w:rPr>
        <w:t>all other consequentialist moral theories devolve to life utility because at their root they all seek to maximize the best consequences, which cannot occur without life.</w:t>
      </w:r>
    </w:p>
    <w:p w14:paraId="531C2AF7" w14:textId="77777777" w:rsidR="003E1D5C" w:rsidRPr="00C72636" w:rsidRDefault="003E1D5C" w:rsidP="003E1D5C">
      <w:pPr>
        <w:rPr>
          <w:rFonts w:asciiTheme="minorHAnsi" w:hAnsiTheme="minorHAnsi" w:cstheme="minorHAnsi"/>
        </w:rPr>
      </w:pPr>
    </w:p>
    <w:p w14:paraId="7AA9360B" w14:textId="77777777" w:rsidR="003E1D5C" w:rsidRPr="00C72636" w:rsidRDefault="003E1D5C" w:rsidP="003E1D5C">
      <w:pPr>
        <w:pStyle w:val="Heading4"/>
        <w:numPr>
          <w:ilvl w:val="0"/>
          <w:numId w:val="12"/>
        </w:numPr>
        <w:tabs>
          <w:tab w:val="num" w:pos="720"/>
        </w:tabs>
        <w:rPr>
          <w:rFonts w:asciiTheme="minorHAnsi" w:hAnsiTheme="minorHAnsi" w:cstheme="minorHAnsi"/>
        </w:rPr>
      </w:pPr>
      <w:r w:rsidRPr="00C72636">
        <w:rPr>
          <w:rFonts w:asciiTheme="minorHAnsi" w:hAnsiTheme="minorHAnsi" w:cstheme="minorHAnsi"/>
        </w:rPr>
        <w:t>Governments must use util calculus because they’re collective agents rather than individual agents. Prefer this standard because it’s specific to the agent of the resolution. </w:t>
      </w:r>
    </w:p>
    <w:p w14:paraId="488B4EEA" w14:textId="77777777" w:rsidR="003E1D5C" w:rsidRPr="00C72636" w:rsidRDefault="003E1D5C" w:rsidP="003E1D5C">
      <w:pPr>
        <w:rPr>
          <w:rFonts w:asciiTheme="minorHAnsi" w:hAnsiTheme="minorHAnsi" w:cstheme="minorHAnsi"/>
          <w:b/>
          <w:bCs/>
          <w:sz w:val="26"/>
          <w:szCs w:val="26"/>
        </w:rPr>
      </w:pPr>
      <w:r w:rsidRPr="00C72636">
        <w:rPr>
          <w:rFonts w:asciiTheme="minorHAnsi" w:hAnsiTheme="minorHAnsi" w:cstheme="minorHAnsi"/>
          <w:b/>
          <w:bCs/>
          <w:sz w:val="26"/>
          <w:szCs w:val="26"/>
        </w:rPr>
        <w:t>Goodin 90:</w:t>
      </w:r>
    </w:p>
    <w:p w14:paraId="235F37DC" w14:textId="77777777" w:rsidR="003E1D5C" w:rsidRPr="00C72636" w:rsidRDefault="003E1D5C" w:rsidP="003E1D5C">
      <w:pPr>
        <w:pStyle w:val="NormalWeb"/>
        <w:spacing w:before="0" w:beforeAutospacing="0" w:after="0" w:afterAutospacing="0"/>
        <w:rPr>
          <w:rFonts w:asciiTheme="minorHAnsi" w:hAnsiTheme="minorHAnsi" w:cstheme="minorHAnsi"/>
        </w:rPr>
      </w:pPr>
      <w:r w:rsidRPr="00C72636">
        <w:rPr>
          <w:rFonts w:asciiTheme="minorHAnsi" w:hAnsiTheme="minorHAnsi" w:cstheme="minorHAnsi"/>
          <w:color w:val="000000"/>
          <w:sz w:val="16"/>
          <w:szCs w:val="16"/>
        </w:rPr>
        <w:t>(Robert E. Goodin is professor of government at the University of Essex and professor of philosophy and social and political theory at the Australian National University. He is a Fellow of the Academy of the Social Sciences in Australia and a Corresponding Fellow of the British Academy.“The Utilitarian Response” pages 141-142. 1990.)</w:t>
      </w:r>
    </w:p>
    <w:p w14:paraId="16EEA607" w14:textId="77777777" w:rsidR="003E1D5C" w:rsidRPr="00C72636" w:rsidRDefault="003E1D5C" w:rsidP="003E1D5C">
      <w:pPr>
        <w:pStyle w:val="NormalWeb"/>
        <w:spacing w:before="0" w:beforeAutospacing="0" w:after="0" w:afterAutospacing="0"/>
        <w:rPr>
          <w:rFonts w:asciiTheme="minorHAnsi" w:hAnsiTheme="minorHAnsi" w:cstheme="minorHAnsi"/>
        </w:rPr>
      </w:pPr>
      <w:r w:rsidRPr="00C72636">
        <w:rPr>
          <w:rFonts w:asciiTheme="minorHAnsi" w:hAnsiTheme="minorHAnsi" w:cstheme="minorHAnsi"/>
          <w:color w:val="000000"/>
          <w:sz w:val="12"/>
          <w:szCs w:val="12"/>
        </w:rPr>
        <w:t xml:space="preserve">Consider, first, the argument from necessity. </w:t>
      </w:r>
      <w:r w:rsidRPr="00C72636">
        <w:rPr>
          <w:rFonts w:asciiTheme="minorHAnsi" w:hAnsiTheme="minorHAnsi" w:cstheme="minorHAnsi"/>
          <w:b/>
          <w:bCs/>
          <w:color w:val="000000"/>
          <w:sz w:val="22"/>
          <w:szCs w:val="22"/>
          <w:highlight w:val="cyan"/>
          <w:u w:val="single"/>
          <w:shd w:val="clear" w:color="auto" w:fill="FFFF00"/>
        </w:rPr>
        <w:t>Public officials</w:t>
      </w:r>
      <w:r w:rsidRPr="00C72636">
        <w:rPr>
          <w:rFonts w:asciiTheme="minorHAnsi" w:hAnsiTheme="minorHAnsi" w:cstheme="minorHAnsi"/>
          <w:color w:val="000000"/>
          <w:sz w:val="12"/>
          <w:szCs w:val="12"/>
        </w:rPr>
        <w:t xml:space="preserve"> are obliged to </w:t>
      </w:r>
      <w:r w:rsidRPr="00C72636">
        <w:rPr>
          <w:rFonts w:asciiTheme="minorHAnsi" w:hAnsiTheme="minorHAnsi" w:cstheme="minorHAnsi"/>
          <w:b/>
          <w:bCs/>
          <w:color w:val="000000"/>
          <w:sz w:val="22"/>
          <w:szCs w:val="22"/>
          <w:highlight w:val="cyan"/>
          <w:u w:val="single"/>
          <w:shd w:val="clear" w:color="auto" w:fill="FFFF00"/>
        </w:rPr>
        <w:t>make their choices under uncertainty</w:t>
      </w:r>
      <w:r w:rsidRPr="00C72636">
        <w:rPr>
          <w:rFonts w:asciiTheme="minorHAnsi" w:hAnsiTheme="minorHAnsi" w:cstheme="minorHAnsi"/>
          <w:color w:val="000000"/>
          <w:sz w:val="12"/>
          <w:szCs w:val="12"/>
        </w:rPr>
        <w:t xml:space="preserve">,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C72636">
        <w:rPr>
          <w:rFonts w:asciiTheme="minorHAnsi" w:hAnsiTheme="minorHAnsi" w:cstheme="minorHAnsi"/>
          <w:b/>
          <w:bCs/>
          <w:color w:val="000000"/>
          <w:sz w:val="22"/>
          <w:szCs w:val="22"/>
          <w:highlight w:val="cyan"/>
          <w:u w:val="single"/>
          <w:shd w:val="clear" w:color="auto" w:fill="FFFF00"/>
        </w:rPr>
        <w:t>Public officials</w:t>
      </w:r>
      <w:r w:rsidRPr="00C72636">
        <w:rPr>
          <w:rFonts w:asciiTheme="minorHAnsi" w:hAnsiTheme="minorHAnsi" w:cstheme="minorHAnsi"/>
          <w:color w:val="000000"/>
          <w:sz w:val="12"/>
          <w:szCs w:val="12"/>
        </w:rPr>
        <w:t xml:space="preserve">, in contrast, </w:t>
      </w:r>
      <w:r w:rsidRPr="00C72636">
        <w:rPr>
          <w:rFonts w:asciiTheme="minorHAnsi" w:hAnsiTheme="minorHAnsi" w:cstheme="minorHAnsi"/>
          <w:b/>
          <w:bCs/>
          <w:color w:val="000000"/>
          <w:sz w:val="22"/>
          <w:szCs w:val="22"/>
          <w:highlight w:val="cyan"/>
          <w:u w:val="single"/>
          <w:shd w:val="clear" w:color="auto" w:fill="FFFF00"/>
        </w:rPr>
        <w:t>are relatively poorly informed as to the effects that their choices will have on individuals, one by one. What they typically do know are generalities: averages and aggregates</w:t>
      </w:r>
      <w:r w:rsidRPr="00C72636">
        <w:rPr>
          <w:rFonts w:asciiTheme="minorHAnsi" w:hAnsiTheme="minorHAnsi" w:cstheme="minorHAnsi"/>
          <w:color w:val="000000"/>
          <w:sz w:val="12"/>
          <w:szCs w:val="12"/>
        </w:rPr>
        <w:t>. They know what will happen most often to most people as a result of their various possible choices. But that is all.</w:t>
      </w:r>
      <w:r w:rsidRPr="00C72636">
        <w:rPr>
          <w:rFonts w:asciiTheme="minorHAnsi" w:hAnsiTheme="minorHAnsi" w:cstheme="minorHAnsi"/>
          <w:b/>
          <w:bCs/>
          <w:color w:val="000000"/>
          <w:sz w:val="22"/>
          <w:szCs w:val="22"/>
          <w:highlight w:val="cyan"/>
          <w:u w:val="single"/>
          <w:shd w:val="clear" w:color="auto" w:fill="FFFF00"/>
        </w:rPr>
        <w:t>That is enough to allow public policy-makers to use</w:t>
      </w:r>
      <w:r w:rsidRPr="00C72636">
        <w:rPr>
          <w:rFonts w:asciiTheme="minorHAnsi" w:hAnsiTheme="minorHAnsi" w:cstheme="minorHAnsi"/>
          <w:color w:val="000000"/>
          <w:sz w:val="22"/>
          <w:szCs w:val="22"/>
        </w:rPr>
        <w:t xml:space="preserve"> </w:t>
      </w:r>
      <w:r w:rsidRPr="00C72636">
        <w:rPr>
          <w:rFonts w:asciiTheme="minorHAnsi" w:hAnsiTheme="minorHAnsi" w:cstheme="minorHAnsi"/>
          <w:color w:val="000000"/>
          <w:sz w:val="12"/>
          <w:szCs w:val="12"/>
        </w:rPr>
        <w:t>the</w:t>
      </w:r>
      <w:r w:rsidRPr="00C72636">
        <w:rPr>
          <w:rFonts w:asciiTheme="minorHAnsi" w:hAnsiTheme="minorHAnsi" w:cstheme="minorHAnsi"/>
          <w:color w:val="000000"/>
          <w:sz w:val="22"/>
          <w:szCs w:val="22"/>
        </w:rPr>
        <w:t xml:space="preserve"> </w:t>
      </w:r>
      <w:r w:rsidRPr="00C72636">
        <w:rPr>
          <w:rFonts w:asciiTheme="minorHAnsi" w:hAnsiTheme="minorHAnsi" w:cstheme="minorHAnsi"/>
          <w:b/>
          <w:bCs/>
          <w:color w:val="000000"/>
          <w:sz w:val="22"/>
          <w:szCs w:val="22"/>
          <w:highlight w:val="cyan"/>
          <w:u w:val="single"/>
          <w:shd w:val="clear" w:color="auto" w:fill="FFFF00"/>
        </w:rPr>
        <w:t xml:space="preserve">utilitarian calculus </w:t>
      </w:r>
      <w:r w:rsidRPr="00C72636">
        <w:rPr>
          <w:rFonts w:asciiTheme="minorHAnsi" w:hAnsiTheme="minorHAnsi" w:cstheme="minorHAnsi"/>
          <w:color w:val="000000"/>
          <w:sz w:val="12"/>
          <w:szCs w:val="12"/>
          <w:highlight w:val="cyan"/>
        </w:rPr>
        <w:t>–</w:t>
      </w:r>
      <w:r w:rsidRPr="00C72636">
        <w:rPr>
          <w:rFonts w:asciiTheme="minorHAnsi" w:hAnsiTheme="minorHAnsi" w:cstheme="minorHAnsi"/>
          <w:color w:val="000000"/>
          <w:sz w:val="12"/>
          <w:szCs w:val="12"/>
        </w:rPr>
        <w:t xml:space="preserve"> assuming they want to use it at all – </w:t>
      </w:r>
      <w:r w:rsidRPr="00C72636">
        <w:rPr>
          <w:rFonts w:asciiTheme="minorHAnsi" w:hAnsiTheme="minorHAnsi" w:cstheme="minorHAnsi"/>
          <w:b/>
          <w:bCs/>
          <w:color w:val="000000"/>
          <w:sz w:val="22"/>
          <w:szCs w:val="22"/>
          <w:highlight w:val="cyan"/>
          <w:u w:val="single"/>
          <w:shd w:val="clear" w:color="auto" w:fill="FFFF00"/>
        </w:rPr>
        <w:t>to choose general rules of conduct.</w:t>
      </w:r>
      <w:r w:rsidRPr="00C72636">
        <w:rPr>
          <w:rFonts w:asciiTheme="minorHAnsi" w:hAnsiTheme="minorHAnsi" w:cstheme="minorHAnsi"/>
          <w:color w:val="000000"/>
          <w:sz w:val="12"/>
          <w:szCs w:val="12"/>
        </w:rPr>
        <w:t xml:space="preserve"> Knowing aggregates and averages, </w:t>
      </w:r>
      <w:r w:rsidRPr="00C72636">
        <w:rPr>
          <w:rFonts w:asciiTheme="minorHAnsi" w:hAnsiTheme="minorHAnsi" w:cstheme="minorHAnsi"/>
          <w:b/>
          <w:bCs/>
          <w:color w:val="000000"/>
          <w:sz w:val="22"/>
          <w:szCs w:val="22"/>
          <w:highlight w:val="cyan"/>
          <w:u w:val="single"/>
          <w:shd w:val="clear" w:color="auto" w:fill="FFFF00"/>
        </w:rPr>
        <w:t>they can</w:t>
      </w:r>
      <w:r w:rsidRPr="00C72636">
        <w:rPr>
          <w:rFonts w:asciiTheme="minorHAnsi" w:hAnsiTheme="minorHAnsi" w:cstheme="minorHAnsi"/>
          <w:color w:val="000000"/>
          <w:sz w:val="12"/>
          <w:szCs w:val="12"/>
        </w:rPr>
        <w:t xml:space="preserve"> proceed to </w:t>
      </w:r>
      <w:r w:rsidRPr="00C72636">
        <w:rPr>
          <w:rFonts w:asciiTheme="minorHAnsi" w:hAnsiTheme="minorHAnsi" w:cstheme="minorHAnsi"/>
          <w:b/>
          <w:bCs/>
          <w:color w:val="000000"/>
          <w:sz w:val="22"/>
          <w:szCs w:val="22"/>
          <w:highlight w:val="cyan"/>
          <w:u w:val="single"/>
          <w:shd w:val="clear" w:color="auto" w:fill="FFFF00"/>
        </w:rPr>
        <w:t>calculate</w:t>
      </w:r>
      <w:r w:rsidRPr="00C72636">
        <w:rPr>
          <w:rFonts w:asciiTheme="minorHAnsi" w:hAnsiTheme="minorHAnsi" w:cstheme="minorHAnsi"/>
          <w:color w:val="000000"/>
          <w:sz w:val="12"/>
          <w:szCs w:val="12"/>
        </w:rPr>
        <w:t xml:space="preserve"> the </w:t>
      </w:r>
      <w:r w:rsidRPr="00C72636">
        <w:rPr>
          <w:rFonts w:asciiTheme="minorHAnsi" w:hAnsiTheme="minorHAnsi" w:cstheme="minorHAnsi"/>
          <w:b/>
          <w:bCs/>
          <w:color w:val="000000"/>
          <w:sz w:val="22"/>
          <w:szCs w:val="22"/>
          <w:highlight w:val="cyan"/>
          <w:u w:val="single"/>
          <w:shd w:val="clear" w:color="auto" w:fill="FFFF00"/>
        </w:rPr>
        <w:t>utility payoffs from adopting each alternative possible general rule</w:t>
      </w:r>
      <w:r w:rsidRPr="00C72636">
        <w:rPr>
          <w:rFonts w:asciiTheme="minorHAnsi" w:hAnsiTheme="minorHAnsi" w:cstheme="minorHAnsi"/>
          <w:color w:val="000000"/>
          <w:sz w:val="12"/>
          <w:szCs w:val="12"/>
        </w:rPr>
        <w:t>. But they cannot be sure that the payoff will do to any given individual or on any particular occasion. Their knowledge of generalities, aggregates and averages is just not sufficiently fine-grained for that.</w:t>
      </w:r>
    </w:p>
    <w:p w14:paraId="5C64095F" w14:textId="77777777" w:rsidR="003E1D5C" w:rsidRPr="00C72636" w:rsidRDefault="003E1D5C" w:rsidP="003E1D5C">
      <w:pPr>
        <w:rPr>
          <w:rFonts w:asciiTheme="minorHAnsi" w:hAnsiTheme="minorHAnsi" w:cstheme="minorHAnsi"/>
        </w:rPr>
      </w:pPr>
    </w:p>
    <w:p w14:paraId="04C86F83" w14:textId="77777777" w:rsidR="003E1D5C" w:rsidRPr="00C72636" w:rsidRDefault="003E1D5C" w:rsidP="003E1D5C">
      <w:pPr>
        <w:pStyle w:val="Heading4"/>
        <w:numPr>
          <w:ilvl w:val="0"/>
          <w:numId w:val="12"/>
        </w:numPr>
        <w:tabs>
          <w:tab w:val="num" w:pos="720"/>
        </w:tabs>
        <w:rPr>
          <w:rFonts w:asciiTheme="minorHAnsi" w:hAnsiTheme="minorHAnsi" w:cstheme="minorHAnsi"/>
        </w:rPr>
      </w:pPr>
      <w:r w:rsidRPr="00C72636">
        <w:rPr>
          <w:rFonts w:asciiTheme="minorHAnsi" w:hAnsiTheme="minorHAnsi" w:cstheme="minorHAnsi"/>
        </w:rPr>
        <w:t>Life util is the only moral theory that respects the equality of all moral agents. </w:t>
      </w:r>
    </w:p>
    <w:p w14:paraId="186A9A95" w14:textId="77777777" w:rsidR="003E1D5C" w:rsidRPr="00C72636" w:rsidRDefault="003E1D5C" w:rsidP="003E1D5C">
      <w:pPr>
        <w:rPr>
          <w:rFonts w:asciiTheme="minorHAnsi" w:hAnsiTheme="minorHAnsi" w:cstheme="minorHAnsi"/>
          <w:b/>
          <w:bCs/>
          <w:sz w:val="26"/>
          <w:szCs w:val="26"/>
        </w:rPr>
      </w:pPr>
      <w:r w:rsidRPr="00C72636">
        <w:rPr>
          <w:rFonts w:asciiTheme="minorHAnsi" w:hAnsiTheme="minorHAnsi" w:cstheme="minorHAnsi"/>
          <w:b/>
          <w:bCs/>
          <w:sz w:val="26"/>
          <w:szCs w:val="26"/>
        </w:rPr>
        <w:t>Cummiskey 90:</w:t>
      </w:r>
    </w:p>
    <w:p w14:paraId="4CB8FD20" w14:textId="77777777" w:rsidR="003E1D5C" w:rsidRPr="00C72636" w:rsidRDefault="003E1D5C" w:rsidP="003E1D5C">
      <w:pPr>
        <w:pStyle w:val="NormalWeb"/>
        <w:spacing w:before="0" w:beforeAutospacing="0" w:after="0" w:afterAutospacing="0"/>
        <w:rPr>
          <w:rFonts w:asciiTheme="minorHAnsi" w:hAnsiTheme="minorHAnsi" w:cstheme="minorHAnsi"/>
        </w:rPr>
      </w:pPr>
      <w:r w:rsidRPr="00C72636">
        <w:rPr>
          <w:rFonts w:asciiTheme="minorHAnsi" w:hAnsiTheme="minorHAnsi" w:cstheme="minorHAnsi"/>
          <w:color w:val="000000"/>
          <w:sz w:val="16"/>
          <w:szCs w:val="16"/>
        </w:rPr>
        <w:t>(Dr. David Cummiskey, Bates College. “Kantian Consequentiaism.”Ethics, Vol. 100, No. 3 (Apr., 1990), pp. 586-615 Published by: The University of Chicago Press. Stable URL: https://www.jstor.org/stable/2381810)</w:t>
      </w:r>
    </w:p>
    <w:p w14:paraId="3D3250DF" w14:textId="7DA8718E" w:rsidR="003E1D5C" w:rsidRPr="00C72636" w:rsidRDefault="003E1D5C" w:rsidP="00C72636">
      <w:pPr>
        <w:pStyle w:val="NormalWeb"/>
        <w:spacing w:before="0" w:beforeAutospacing="0" w:after="0" w:afterAutospacing="0"/>
        <w:rPr>
          <w:rFonts w:asciiTheme="minorHAnsi" w:hAnsiTheme="minorHAnsi" w:cstheme="minorHAnsi"/>
        </w:rPr>
      </w:pPr>
      <w:r w:rsidRPr="00C72636">
        <w:rPr>
          <w:rFonts w:asciiTheme="minorHAnsi" w:hAnsiTheme="minorHAnsi" w:cstheme="minorHAnsi"/>
          <w:color w:val="000000"/>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solely the one who must bear the cost if we act, we fail to sufficiently respect and take account of the </w:t>
      </w:r>
      <w:r w:rsidRPr="00C72636">
        <w:rPr>
          <w:rFonts w:asciiTheme="minorHAnsi" w:hAnsiTheme="minorHAnsi" w:cstheme="minorHAnsi"/>
          <w:b/>
          <w:bCs/>
          <w:color w:val="000000"/>
          <w:sz w:val="22"/>
          <w:szCs w:val="22"/>
          <w:highlight w:val="cyan"/>
          <w:u w:val="single"/>
          <w:shd w:val="clear" w:color="auto" w:fill="FFFF00"/>
        </w:rPr>
        <w:t>many other</w:t>
      </w:r>
      <w:r w:rsidRPr="00C72636">
        <w:rPr>
          <w:rFonts w:asciiTheme="minorHAnsi" w:hAnsiTheme="minorHAnsi" w:cstheme="minorHAnsi"/>
          <w:color w:val="000000"/>
          <w:sz w:val="12"/>
          <w:szCs w:val="12"/>
        </w:rPr>
        <w:t xml:space="preserve"> separate </w:t>
      </w:r>
      <w:r w:rsidRPr="00C72636">
        <w:rPr>
          <w:rFonts w:asciiTheme="minorHAnsi" w:hAnsiTheme="minorHAnsi" w:cstheme="minorHAnsi"/>
          <w:b/>
          <w:bCs/>
          <w:color w:val="000000"/>
          <w:sz w:val="22"/>
          <w:szCs w:val="22"/>
          <w:highlight w:val="cyan"/>
          <w:u w:val="single"/>
          <w:shd w:val="clear" w:color="auto" w:fill="FFFF00"/>
        </w:rPr>
        <w:t>persons</w:t>
      </w:r>
      <w:r w:rsidRPr="00C72636">
        <w:rPr>
          <w:rFonts w:asciiTheme="minorHAnsi" w:hAnsiTheme="minorHAnsi" w:cstheme="minorHAnsi"/>
          <w:color w:val="000000"/>
          <w:sz w:val="12"/>
          <w:szCs w:val="12"/>
        </w:rPr>
        <w:t xml:space="preserve">, each with only one life, who will </w:t>
      </w:r>
      <w:r w:rsidRPr="00C72636">
        <w:rPr>
          <w:rFonts w:asciiTheme="minorHAnsi" w:hAnsiTheme="minorHAnsi" w:cstheme="minorHAnsi"/>
          <w:b/>
          <w:bCs/>
          <w:color w:val="000000"/>
          <w:sz w:val="22"/>
          <w:szCs w:val="22"/>
          <w:highlight w:val="cyan"/>
          <w:u w:val="single"/>
          <w:shd w:val="clear" w:color="auto" w:fill="FFFF00"/>
        </w:rPr>
        <w:t>bear the cost of our inaction</w:t>
      </w:r>
      <w:r w:rsidRPr="00C72636">
        <w:rPr>
          <w:rFonts w:asciiTheme="minorHAnsi" w:hAnsiTheme="minorHAnsi" w:cstheme="minorHAnsi"/>
          <w:color w:val="000000"/>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C72636">
        <w:rPr>
          <w:rFonts w:asciiTheme="minorHAnsi" w:hAnsiTheme="minorHAnsi" w:cstheme="minorHAnsi"/>
          <w:b/>
          <w:bCs/>
          <w:color w:val="000000"/>
          <w:sz w:val="22"/>
          <w:szCs w:val="22"/>
          <w:highlight w:val="cyan"/>
          <w:u w:val="single"/>
          <w:shd w:val="clear" w:color="auto" w:fill="FFFF00"/>
        </w:rPr>
        <w:t>If</w:t>
      </w:r>
      <w:r w:rsidRPr="00C72636">
        <w:rPr>
          <w:rFonts w:asciiTheme="minorHAnsi" w:hAnsiTheme="minorHAnsi" w:cstheme="minorHAnsi"/>
          <w:b/>
          <w:bCs/>
          <w:color w:val="000000"/>
          <w:sz w:val="22"/>
          <w:szCs w:val="22"/>
          <w:u w:val="single"/>
          <w:shd w:val="clear" w:color="auto" w:fill="FFFF00"/>
        </w:rPr>
        <w:t xml:space="preserve"> </w:t>
      </w:r>
      <w:r w:rsidRPr="00C72636">
        <w:rPr>
          <w:rFonts w:asciiTheme="minorHAnsi" w:hAnsiTheme="minorHAnsi" w:cstheme="minorHAnsi"/>
          <w:b/>
          <w:bCs/>
          <w:color w:val="000000"/>
          <w:sz w:val="22"/>
          <w:szCs w:val="22"/>
          <w:highlight w:val="cyan"/>
          <w:u w:val="single"/>
          <w:shd w:val="clear" w:color="auto" w:fill="FFFF00"/>
        </w:rPr>
        <w:t>one truly believes that all rational beings have an equal value, then the rational solution to such a dilemma involves maximally promoting the lives</w:t>
      </w:r>
      <w:r w:rsidRPr="00C72636">
        <w:rPr>
          <w:rFonts w:asciiTheme="minorHAnsi" w:hAnsiTheme="minorHAnsi" w:cstheme="minorHAnsi"/>
          <w:b/>
          <w:bCs/>
          <w:color w:val="000000"/>
          <w:sz w:val="22"/>
          <w:szCs w:val="22"/>
          <w:u w:val="single"/>
          <w:shd w:val="clear" w:color="auto" w:fill="FFFF00"/>
        </w:rPr>
        <w:t xml:space="preserve"> </w:t>
      </w:r>
      <w:r w:rsidRPr="00C72636">
        <w:rPr>
          <w:rFonts w:asciiTheme="minorHAnsi" w:hAnsiTheme="minorHAnsi" w:cstheme="minorHAnsi"/>
          <w:color w:val="000000"/>
          <w:sz w:val="12"/>
          <w:szCs w:val="12"/>
        </w:rPr>
        <w:t>and liberties</w:t>
      </w:r>
      <w:r w:rsidRPr="00C72636">
        <w:rPr>
          <w:rFonts w:asciiTheme="minorHAnsi" w:hAnsiTheme="minorHAnsi" w:cstheme="minorHAnsi"/>
          <w:b/>
          <w:bCs/>
          <w:color w:val="000000"/>
          <w:sz w:val="22"/>
          <w:szCs w:val="22"/>
          <w:u w:val="single"/>
          <w:shd w:val="clear" w:color="auto" w:fill="FFFF00"/>
        </w:rPr>
        <w:t xml:space="preserve"> </w:t>
      </w:r>
      <w:r w:rsidRPr="00C72636">
        <w:rPr>
          <w:rFonts w:asciiTheme="minorHAnsi" w:hAnsiTheme="minorHAnsi" w:cstheme="minorHAnsi"/>
          <w:b/>
          <w:bCs/>
          <w:color w:val="000000"/>
          <w:sz w:val="22"/>
          <w:szCs w:val="22"/>
          <w:highlight w:val="cyan"/>
          <w:u w:val="single"/>
          <w:shd w:val="clear" w:color="auto" w:fill="FFFF00"/>
        </w:rPr>
        <w:t>of as many rational beings as possible</w:t>
      </w:r>
      <w:r w:rsidRPr="00C72636">
        <w:rPr>
          <w:rFonts w:asciiTheme="minorHAnsi" w:hAnsiTheme="minorHAnsi" w:cstheme="minorHAnsi"/>
          <w:color w:val="000000"/>
          <w:sz w:val="12"/>
          <w:szCs w:val="12"/>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but persons also have a fundamental </w:t>
      </w:r>
      <w:r w:rsidRPr="00C72636">
        <w:rPr>
          <w:rFonts w:asciiTheme="minorHAnsi" w:hAnsiTheme="minorHAnsi" w:cstheme="minorHAnsi"/>
          <w:b/>
          <w:bCs/>
          <w:color w:val="000000"/>
          <w:sz w:val="22"/>
          <w:szCs w:val="22"/>
          <w:highlight w:val="cyan"/>
          <w:u w:val="single"/>
          <w:shd w:val="clear" w:color="auto" w:fill="FFFF00"/>
        </w:rPr>
        <w:t>equality</w:t>
      </w:r>
      <w:r w:rsidRPr="00C72636">
        <w:rPr>
          <w:rFonts w:asciiTheme="minorHAnsi" w:hAnsiTheme="minorHAnsi" w:cstheme="minorHAnsi"/>
          <w:color w:val="000000"/>
          <w:sz w:val="12"/>
          <w:szCs w:val="12"/>
        </w:rPr>
        <w:t xml:space="preserve"> that</w:t>
      </w:r>
      <w:r w:rsidRPr="00C72636">
        <w:rPr>
          <w:rFonts w:asciiTheme="minorHAnsi" w:hAnsiTheme="minorHAnsi" w:cstheme="minorHAnsi"/>
          <w:color w:val="000000"/>
          <w:sz w:val="22"/>
          <w:szCs w:val="22"/>
        </w:rPr>
        <w:t xml:space="preserve"> </w:t>
      </w:r>
      <w:r w:rsidRPr="00C72636">
        <w:rPr>
          <w:rFonts w:asciiTheme="minorHAnsi" w:hAnsiTheme="minorHAnsi" w:cstheme="minorHAnsi"/>
          <w:b/>
          <w:bCs/>
          <w:color w:val="000000"/>
          <w:sz w:val="22"/>
          <w:szCs w:val="22"/>
          <w:highlight w:val="cyan"/>
          <w:u w:val="single"/>
          <w:shd w:val="clear" w:color="auto" w:fill="FFFF00"/>
        </w:rPr>
        <w:t>dictates that some must</w:t>
      </w:r>
      <w:r w:rsidRPr="00C72636">
        <w:rPr>
          <w:rFonts w:asciiTheme="minorHAnsi" w:hAnsiTheme="minorHAnsi" w:cstheme="minorHAnsi"/>
          <w:color w:val="000000"/>
          <w:sz w:val="12"/>
          <w:szCs w:val="12"/>
        </w:rPr>
        <w:t xml:space="preserve"> sometimes </w:t>
      </w:r>
      <w:r w:rsidRPr="00C72636">
        <w:rPr>
          <w:rFonts w:asciiTheme="minorHAnsi" w:hAnsiTheme="minorHAnsi" w:cstheme="minorHAnsi"/>
          <w:b/>
          <w:bCs/>
          <w:color w:val="000000"/>
          <w:sz w:val="22"/>
          <w:szCs w:val="22"/>
          <w:highlight w:val="cyan"/>
          <w:u w:val="single"/>
          <w:shd w:val="clear" w:color="auto" w:fill="FFFF00"/>
        </w:rPr>
        <w:t>give way for the sake of others</w:t>
      </w:r>
      <w:r w:rsidRPr="00C72636">
        <w:rPr>
          <w:rFonts w:asciiTheme="minorHAnsi" w:hAnsiTheme="minorHAnsi" w:cstheme="minorHAnsi"/>
          <w:b/>
          <w:bCs/>
          <w:color w:val="000000"/>
          <w:sz w:val="22"/>
          <w:szCs w:val="22"/>
          <w:u w:val="single"/>
          <w:shd w:val="clear" w:color="auto" w:fill="FFFF00"/>
        </w:rPr>
        <w:t>.</w:t>
      </w:r>
      <w:r w:rsidRPr="00C72636">
        <w:rPr>
          <w:rFonts w:asciiTheme="minorHAnsi" w:hAnsiTheme="minorHAnsi" w:cstheme="minorHAnsi"/>
          <w:color w:val="000000"/>
          <w:sz w:val="12"/>
          <w:szCs w:val="12"/>
        </w:rPr>
        <w:t xml:space="preserve"> The concept of the end-in-itself does not support the view that we may never force another to bear some cost in order to benefit others.</w:t>
      </w:r>
    </w:p>
    <w:p w14:paraId="3B3FEAC6" w14:textId="47E9C8D6" w:rsidR="00804B80" w:rsidRPr="00C72636" w:rsidRDefault="009406B5" w:rsidP="00FA3250">
      <w:pPr>
        <w:pStyle w:val="Heading3"/>
        <w:rPr>
          <w:rFonts w:asciiTheme="minorHAnsi" w:hAnsiTheme="minorHAnsi" w:cstheme="minorHAnsi"/>
        </w:rPr>
      </w:pPr>
      <w:r w:rsidRPr="00C72636">
        <w:rPr>
          <w:rFonts w:asciiTheme="minorHAnsi" w:hAnsiTheme="minorHAnsi" w:cstheme="minorHAnsi"/>
        </w:rPr>
        <w:t>Contention 1:</w:t>
      </w:r>
      <w:r w:rsidR="00FA3250" w:rsidRPr="00C72636">
        <w:rPr>
          <w:rFonts w:asciiTheme="minorHAnsi" w:hAnsiTheme="minorHAnsi" w:cstheme="minorHAnsi"/>
        </w:rPr>
        <w:t xml:space="preserve"> </w:t>
      </w:r>
      <w:r w:rsidR="00B803BC" w:rsidRPr="00C72636">
        <w:rPr>
          <w:rFonts w:asciiTheme="minorHAnsi" w:hAnsiTheme="minorHAnsi" w:cstheme="minorHAnsi"/>
        </w:rPr>
        <w:t>Asteroid Mining</w:t>
      </w:r>
    </w:p>
    <w:p w14:paraId="31D4E6E8" w14:textId="30626B91" w:rsidR="00FA3250" w:rsidRPr="00C72636" w:rsidRDefault="0025721F" w:rsidP="007B7F74">
      <w:pPr>
        <w:pStyle w:val="Heading4"/>
        <w:rPr>
          <w:rFonts w:asciiTheme="minorHAnsi" w:hAnsiTheme="minorHAnsi" w:cstheme="minorHAnsi"/>
        </w:rPr>
      </w:pPr>
      <w:r w:rsidRPr="00C72636">
        <w:rPr>
          <w:rFonts w:asciiTheme="minorHAnsi" w:hAnsiTheme="minorHAnsi" w:cstheme="minorHAnsi"/>
        </w:rPr>
        <w:t>Competition means that the private sector is more time and cost efficient than the government.</w:t>
      </w:r>
    </w:p>
    <w:p w14:paraId="40639314" w14:textId="77777777" w:rsidR="00DE0316" w:rsidRPr="00C72636" w:rsidRDefault="00DE0316" w:rsidP="00DE0316">
      <w:pPr>
        <w:rPr>
          <w:rFonts w:asciiTheme="minorHAnsi" w:hAnsiTheme="minorHAnsi" w:cstheme="minorHAnsi"/>
        </w:rPr>
      </w:pPr>
      <w:r w:rsidRPr="00C72636">
        <w:rPr>
          <w:rFonts w:asciiTheme="minorHAnsi" w:hAnsiTheme="minorHAnsi" w:cstheme="minorHAnsi"/>
        </w:rPr>
        <w:t xml:space="preserve">Marc </w:t>
      </w:r>
      <w:r w:rsidRPr="00C72636">
        <w:rPr>
          <w:rFonts w:asciiTheme="minorHAnsi" w:hAnsiTheme="minorHAnsi" w:cstheme="minorHAnsi"/>
          <w:b/>
          <w:bCs/>
          <w:sz w:val="26"/>
          <w:szCs w:val="26"/>
        </w:rPr>
        <w:t>Thiessen</w:t>
      </w:r>
      <w:r w:rsidRPr="00C72636">
        <w:rPr>
          <w:rFonts w:asciiTheme="minorHAnsi" w:hAnsiTheme="minorHAnsi" w:cstheme="minorHAnsi"/>
        </w:rPr>
        <w:t xml:space="preserve">, 6-1, </w:t>
      </w:r>
      <w:r w:rsidRPr="00C72636">
        <w:rPr>
          <w:rFonts w:asciiTheme="minorHAnsi" w:hAnsiTheme="minorHAnsi" w:cstheme="minorHAnsi"/>
          <w:b/>
          <w:bCs/>
          <w:sz w:val="26"/>
          <w:szCs w:val="26"/>
        </w:rPr>
        <w:t>21</w:t>
      </w:r>
      <w:r w:rsidRPr="00C72636">
        <w:rPr>
          <w:rFonts w:asciiTheme="minorHAnsi" w:hAnsiTheme="minorHAnsi" w:cstheme="minorHAnsi"/>
        </w:rPr>
        <w:t>, Washington Post, Opinion: SpaceX’s success is one small step for man, one giant leap for capitalism, https://www.washingtonpost.com/opinions/2020/06/01/spacexs-success-is-one-small-step-man-one-giant-leap-capitalism/</w:t>
      </w:r>
    </w:p>
    <w:p w14:paraId="470E3C5C" w14:textId="77777777" w:rsidR="00DE0316" w:rsidRPr="00C72636" w:rsidRDefault="00DE0316" w:rsidP="00DE0316">
      <w:pPr>
        <w:rPr>
          <w:rFonts w:asciiTheme="minorHAnsi" w:hAnsiTheme="minorHAnsi" w:cstheme="minorHAnsi"/>
          <w:sz w:val="12"/>
        </w:rPr>
      </w:pPr>
      <w:r w:rsidRPr="00C72636">
        <w:rPr>
          <w:rFonts w:asciiTheme="minorHAnsi" w:hAnsiTheme="minorHAnsi" w:cstheme="minorHAnsi"/>
          <w:sz w:val="12"/>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C72636">
        <w:rPr>
          <w:rStyle w:val="Emphasis"/>
          <w:rFonts w:asciiTheme="minorHAnsi" w:hAnsiTheme="minorHAnsi" w:cstheme="minorHAnsi"/>
        </w:rPr>
        <w:t>SpaceX has given us an incredible testament to the power of American free enterprise</w:t>
      </w:r>
      <w:r w:rsidRPr="00C72636">
        <w:rPr>
          <w:rFonts w:asciiTheme="minorHAnsi" w:hAnsiTheme="minorHAnsi" w:cstheme="minorHAnsi"/>
          <w:b/>
          <w:i/>
          <w:sz w:val="12"/>
        </w:rPr>
        <w:t>.</w:t>
      </w:r>
      <w:r w:rsidRPr="00C72636">
        <w:rPr>
          <w:rFonts w:asciiTheme="minorHAnsi" w:hAnsiTheme="minorHAnsi" w:cstheme="minorHAnsi"/>
          <w:sz w:val="12"/>
        </w:rPr>
        <w:t xml:space="preserve"> While the left is advocating unprecedented government intervention in almost every sector of the U.S. economy, from health care to energy, </w:t>
      </w:r>
      <w:r w:rsidRPr="00C72636">
        <w:rPr>
          <w:rStyle w:val="Emphasis"/>
          <w:rFonts w:asciiTheme="minorHAnsi" w:hAnsiTheme="minorHAnsi" w:cstheme="minorHAnsi"/>
        </w:rPr>
        <w:t>today Americans are celebrating the successful privatization of space travel</w:t>
      </w:r>
      <w:r w:rsidRPr="00C72636">
        <w:rPr>
          <w:rFonts w:asciiTheme="minorHAnsi" w:hAnsiTheme="minorHAnsi" w:cstheme="minorHAnsi"/>
          <w:b/>
          <w:i/>
          <w:sz w:val="12"/>
        </w:rPr>
        <w:t>.</w:t>
      </w:r>
      <w:r w:rsidRPr="00C72636">
        <w:rPr>
          <w:rFonts w:asciiTheme="minorHAnsi" w:hAnsiTheme="minorHAnsi" w:cstheme="minorHAnsi"/>
          <w:sz w:val="12"/>
        </w:rPr>
        <w:t xml:space="preserve"> If you want to see the difference between what government and private enterprise can do, consider: </w:t>
      </w:r>
      <w:r w:rsidRPr="00C72636">
        <w:rPr>
          <w:rStyle w:val="Emphasis"/>
          <w:rFonts w:asciiTheme="minorHAnsi" w:hAnsiTheme="minorHAnsi" w:cstheme="minorHAnsi"/>
        </w:rPr>
        <w:t xml:space="preserve">It took a private company to give us the first space vehicle with touch-screen controls instead of antiquated knobs and buttons. </w:t>
      </w:r>
      <w:r w:rsidRPr="00C72636">
        <w:rPr>
          <w:rStyle w:val="Emphasis"/>
          <w:rFonts w:asciiTheme="minorHAnsi" w:hAnsiTheme="minorHAnsi" w:cstheme="minorHAnsi"/>
          <w:highlight w:val="cyan"/>
        </w:rPr>
        <w:t>It took a private company to give us a capsule that can fly</w:t>
      </w:r>
      <w:r w:rsidRPr="00C72636">
        <w:rPr>
          <w:rStyle w:val="Emphasis"/>
          <w:rFonts w:asciiTheme="minorHAnsi" w:hAnsiTheme="minorHAnsi" w:cstheme="minorHAnsi"/>
        </w:rPr>
        <w:t xml:space="preserve"> entirely </w:t>
      </w:r>
      <w:r w:rsidRPr="00C72636">
        <w:rPr>
          <w:rStyle w:val="Emphasis"/>
          <w:rFonts w:asciiTheme="minorHAnsi" w:hAnsiTheme="minorHAnsi" w:cstheme="minorHAnsi"/>
          <w:highlight w:val="cyan"/>
        </w:rPr>
        <w:t>autonomously from launch to landing</w:t>
      </w:r>
      <w:r w:rsidRPr="00C72636">
        <w:rPr>
          <w:rStyle w:val="Emphasis"/>
          <w:rFonts w:asciiTheme="minorHAnsi" w:hAnsiTheme="minorHAnsi" w:cstheme="minorHAnsi"/>
        </w:rPr>
        <w:t xml:space="preserve"> — including docking — </w:t>
      </w:r>
      <w:r w:rsidRPr="00C72636">
        <w:rPr>
          <w:rStyle w:val="Emphasis"/>
          <w:rFonts w:asciiTheme="minorHAnsi" w:hAnsiTheme="minorHAnsi" w:cstheme="minorHAnsi"/>
          <w:highlight w:val="cyan"/>
        </w:rPr>
        <w:t>without any participation</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by</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its</w:t>
      </w:r>
      <w:r w:rsidRPr="00C72636">
        <w:rPr>
          <w:rStyle w:val="Emphasis"/>
          <w:rFonts w:asciiTheme="minorHAnsi" w:hAnsiTheme="minorHAnsi" w:cstheme="minorHAnsi"/>
        </w:rPr>
        <w:t xml:space="preserve"> human </w:t>
      </w:r>
      <w:r w:rsidRPr="00C72636">
        <w:rPr>
          <w:rStyle w:val="Emphasis"/>
          <w:rFonts w:asciiTheme="minorHAnsi" w:hAnsiTheme="minorHAnsi" w:cstheme="minorHAnsi"/>
          <w:highlight w:val="cyan"/>
        </w:rPr>
        <w:t>crew</w:t>
      </w:r>
      <w:r w:rsidRPr="00C72636">
        <w:rPr>
          <w:rStyle w:val="Emphasis"/>
          <w:rFonts w:asciiTheme="minorHAnsi" w:hAnsiTheme="minorHAnsi" w:cstheme="minorHAnsi"/>
        </w:rPr>
        <w:t xml:space="preserve">. It also took a private company </w:t>
      </w:r>
      <w:r w:rsidRPr="00C72636">
        <w:rPr>
          <w:rStyle w:val="Emphasis"/>
          <w:rFonts w:asciiTheme="minorHAnsi" w:hAnsiTheme="minorHAnsi" w:cstheme="minorHAnsi"/>
          <w:highlight w:val="cyan"/>
        </w:rPr>
        <w:t>to invent a reusable rocket</w:t>
      </w:r>
      <w:r w:rsidRPr="00C72636">
        <w:rPr>
          <w:rStyle w:val="Emphasis"/>
          <w:rFonts w:asciiTheme="minorHAnsi" w:hAnsiTheme="minorHAnsi" w:cstheme="minorHAnsi"/>
        </w:rPr>
        <w:t xml:space="preserve"> that can not only take off but land as well.</w:t>
      </w:r>
      <w:r w:rsidRPr="00C72636">
        <w:rPr>
          <w:rFonts w:asciiTheme="minorHAnsi" w:hAnsiTheme="minorHAnsi" w:cstheme="minorHAnsi"/>
          <w:sz w:val="12"/>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C72636">
        <w:rPr>
          <w:rStyle w:val="Emphasis"/>
          <w:rFonts w:asciiTheme="minorHAnsi" w:hAnsiTheme="minorHAnsi" w:cstheme="minorHAnsi"/>
        </w:rPr>
        <w:t xml:space="preserve">That last development will save the taxpayers incredible amounts of money. The cost to NASA for launching a man into space on the space shuttle orbiter was $170 million per seat, compared with just $60 million to $67 million on the Dragon capsule. The cost for the space shuttle to send a kilogram of cargo into to space was $54,500; with the Falcon rocket, the cost is just $2,720 — a decrease of 95 percent. And while the space shuttle cost $27.4 billion to develop, </w:t>
      </w:r>
      <w:r w:rsidRPr="00C72636">
        <w:rPr>
          <w:rStyle w:val="Emphasis"/>
          <w:rFonts w:asciiTheme="minorHAnsi" w:hAnsiTheme="minorHAnsi" w:cstheme="minorHAnsi"/>
          <w:highlight w:val="cyan"/>
        </w:rPr>
        <w:t>the Crew Dragon</w:t>
      </w:r>
      <w:r w:rsidRPr="00C72636">
        <w:rPr>
          <w:rStyle w:val="Emphasis"/>
          <w:rFonts w:asciiTheme="minorHAnsi" w:hAnsiTheme="minorHAnsi" w:cstheme="minorHAnsi"/>
        </w:rPr>
        <w:t xml:space="preserve"> was </w:t>
      </w:r>
      <w:r w:rsidRPr="00C72636">
        <w:rPr>
          <w:rStyle w:val="Emphasis"/>
          <w:rFonts w:asciiTheme="minorHAnsi" w:hAnsiTheme="minorHAnsi" w:cstheme="minorHAnsi"/>
          <w:highlight w:val="cyan"/>
        </w:rPr>
        <w:t>designed and</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built</w:t>
      </w:r>
      <w:r w:rsidRPr="00C72636">
        <w:rPr>
          <w:rStyle w:val="Emphasis"/>
          <w:rFonts w:asciiTheme="minorHAnsi" w:hAnsiTheme="minorHAnsi" w:cstheme="minorHAnsi"/>
        </w:rPr>
        <w:t xml:space="preserve"> for just $1.7 billion — making it </w:t>
      </w:r>
      <w:r w:rsidRPr="00C72636">
        <w:rPr>
          <w:rStyle w:val="Emphasis"/>
          <w:rFonts w:asciiTheme="minorHAnsi" w:hAnsiTheme="minorHAnsi" w:cstheme="minorHAnsi"/>
          <w:highlight w:val="cyan"/>
        </w:rPr>
        <w:t>the lowest-cost spacecraft developed in six decades</w:t>
      </w:r>
      <w:r w:rsidRPr="00C72636">
        <w:rPr>
          <w:rStyle w:val="Emphasis"/>
          <w:rFonts w:asciiTheme="minorHAnsi" w:hAnsiTheme="minorHAnsi" w:cstheme="minorHAnsi"/>
        </w:rPr>
        <w:t xml:space="preserve">. SpaceX did it in six years — far </w:t>
      </w:r>
      <w:r w:rsidRPr="00C72636">
        <w:rPr>
          <w:rStyle w:val="Emphasis"/>
          <w:rFonts w:asciiTheme="minorHAnsi" w:hAnsiTheme="minorHAnsi" w:cstheme="minorHAnsi"/>
          <w:highlight w:val="cyan"/>
        </w:rPr>
        <w:t>faster than</w:t>
      </w:r>
      <w:r w:rsidRPr="00C72636">
        <w:rPr>
          <w:rStyle w:val="Emphasis"/>
          <w:rFonts w:asciiTheme="minorHAnsi" w:hAnsiTheme="minorHAnsi" w:cstheme="minorHAnsi"/>
        </w:rPr>
        <w:t xml:space="preserve"> the time </w:t>
      </w:r>
      <w:r w:rsidRPr="00C72636">
        <w:rPr>
          <w:rStyle w:val="Emphasis"/>
          <w:rFonts w:asciiTheme="minorHAnsi" w:hAnsiTheme="minorHAnsi" w:cstheme="minorHAnsi"/>
          <w:highlight w:val="cyan"/>
        </w:rPr>
        <w:t>it took to develop the space shuttle</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The private sector does it better, cheaper, faster and more efficiently than government</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Why? Competition</w:t>
      </w:r>
      <w:r w:rsidRPr="00C72636">
        <w:rPr>
          <w:rFonts w:asciiTheme="minorHAnsi" w:hAnsiTheme="minorHAnsi" w:cstheme="minorHAnsi"/>
          <w:b/>
          <w:i/>
          <w:sz w:val="12"/>
        </w:rPr>
        <w:t>.</w:t>
      </w:r>
      <w:r w:rsidRPr="00C72636">
        <w:rPr>
          <w:rFonts w:asciiTheme="minorHAnsi" w:hAnsiTheme="minorHAnsi" w:cstheme="minorHAnsi"/>
          <w:sz w:val="12"/>
        </w:rPr>
        <w:t xml:space="preserve"> Today, </w:t>
      </w:r>
      <w:r w:rsidRPr="00C72636">
        <w:rPr>
          <w:rStyle w:val="Emphasis"/>
          <w:rFonts w:asciiTheme="minorHAnsi" w:hAnsiTheme="minorHAnsi" w:cstheme="minorHAnsi"/>
        </w:rPr>
        <w:t>SpaceX has to compete with a constellation of private companies</w:t>
      </w:r>
      <w:r w:rsidRPr="00C72636">
        <w:rPr>
          <w:rFonts w:asciiTheme="minorHAnsi" w:hAnsiTheme="minorHAnsi" w:cstheme="minorHAnsi"/>
          <w:sz w:val="12"/>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C72636">
        <w:rPr>
          <w:rStyle w:val="Emphasis"/>
          <w:rFonts w:asciiTheme="minorHAnsi" w:hAnsiTheme="minorHAnsi" w:cstheme="minorHAnsi"/>
        </w:rPr>
        <w:t>In the race to put the first privately launched man into orbit, upstart SpaceX had to beat aerospace behemoth Boeing and its Starliner capsule to the punch</w:t>
      </w:r>
      <w:r w:rsidRPr="00C72636">
        <w:rPr>
          <w:rFonts w:asciiTheme="minorHAnsi" w:hAnsiTheme="minorHAnsi" w:cstheme="minorHAnsi"/>
          <w:i/>
          <w:sz w:val="12"/>
        </w:rPr>
        <w:t>.</w:t>
      </w:r>
      <w:r w:rsidRPr="00C72636">
        <w:rPr>
          <w:rFonts w:asciiTheme="minorHAnsi" w:hAnsiTheme="minorHAnsi" w:cstheme="minorHAnsi"/>
          <w:sz w:val="12"/>
        </w:rPr>
        <w:t xml:space="preserve"> It did so — for more than $1 billion less than its competitor. </w:t>
      </w:r>
      <w:r w:rsidRPr="00C72636">
        <w:rPr>
          <w:rStyle w:val="Emphasis"/>
          <w:rFonts w:asciiTheme="minorHAnsi" w:hAnsiTheme="minorHAnsi" w:cstheme="minorHAnsi"/>
          <w:highlight w:val="cyan"/>
        </w:rPr>
        <w:t>That spirit of competition and innovation will revolutionize space travel in the years ahead</w:t>
      </w:r>
      <w:r w:rsidRPr="00C72636">
        <w:rPr>
          <w:rFonts w:asciiTheme="minorHAnsi" w:hAnsiTheme="minorHAnsi" w:cstheme="minorHAnsi"/>
          <w:b/>
          <w:i/>
          <w:sz w:val="12"/>
        </w:rPr>
        <w:t>.</w:t>
      </w:r>
      <w:r w:rsidRPr="00C72636">
        <w:rPr>
          <w:rFonts w:asciiTheme="minorHAnsi" w:hAnsiTheme="minorHAnsi" w:cstheme="minorHAnsi"/>
          <w:sz w:val="12"/>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C72636">
        <w:rPr>
          <w:rStyle w:val="Emphasis"/>
          <w:rFonts w:asciiTheme="minorHAnsi" w:hAnsiTheme="minorHAnsi" w:cstheme="minorHAnsi"/>
          <w:highlight w:val="cyan"/>
        </w:rPr>
        <w:t>Private-sector innovation is opening the door to a new era of space exploration</w:t>
      </w:r>
      <w:r w:rsidRPr="00C72636">
        <w:rPr>
          <w:rFonts w:asciiTheme="minorHAnsi" w:hAnsiTheme="minorHAnsi" w:cstheme="minorHAnsi"/>
          <w:sz w:val="12"/>
        </w:rPr>
        <w:t>. Wouldn’t it be ironic if, just as capitalism is allowing us to explore the farthest reaches of our solar system, Americans decided to embrace socialism back here on Earth?</w:t>
      </w:r>
    </w:p>
    <w:p w14:paraId="3107AC7C" w14:textId="7EE13F40" w:rsidR="00EE0EAA" w:rsidRPr="00C72636" w:rsidRDefault="00EE0EAA" w:rsidP="00EE0EAA">
      <w:pPr>
        <w:pStyle w:val="Heading4"/>
        <w:rPr>
          <w:rFonts w:asciiTheme="minorHAnsi" w:hAnsiTheme="minorHAnsi" w:cstheme="minorHAnsi"/>
        </w:rPr>
      </w:pPr>
      <w:r w:rsidRPr="00C72636">
        <w:rPr>
          <w:rFonts w:asciiTheme="minorHAnsi" w:hAnsiTheme="minorHAnsi" w:cstheme="minorHAnsi"/>
        </w:rPr>
        <w:t>Private entities are key to asteroid mining and fulfilling demand for rare earth elements, as well as preventing environmental damage due to mining.</w:t>
      </w:r>
    </w:p>
    <w:p w14:paraId="0E70DE9A" w14:textId="77777777" w:rsidR="00EE0EAA" w:rsidRPr="00C72636" w:rsidRDefault="00EE0EAA" w:rsidP="00EE0EAA">
      <w:pPr>
        <w:rPr>
          <w:rFonts w:asciiTheme="minorHAnsi" w:hAnsiTheme="minorHAnsi" w:cstheme="minorHAnsi"/>
        </w:rPr>
      </w:pPr>
      <w:r w:rsidRPr="00C72636">
        <w:rPr>
          <w:rFonts w:asciiTheme="minorHAnsi" w:hAnsiTheme="minorHAnsi" w:cstheme="minorHAnsi"/>
          <w:b/>
        </w:rPr>
        <w:t>Britt 21</w:t>
      </w:r>
      <w:r w:rsidRPr="00C72636">
        <w:rPr>
          <w:rFonts w:asciiTheme="minorHAnsi" w:hAnsiTheme="minorHAnsi" w:cstheme="minorHAnsi"/>
        </w:rPr>
        <w:t xml:space="preserve"> (Hugo Britt, August 19, 2021, Companies Are Preparing for Space Mining, </w:t>
      </w:r>
      <w:hyperlink r:id="rId5">
        <w:r w:rsidRPr="00C72636">
          <w:rPr>
            <w:rFonts w:asciiTheme="minorHAnsi" w:hAnsiTheme="minorHAnsi" w:cstheme="minorHAnsi"/>
          </w:rPr>
          <w:t>https://www.thomasnet.com/insights/companies-are-preparing-for-space-mining/</w:t>
        </w:r>
      </w:hyperlink>
      <w:r w:rsidRPr="00C72636">
        <w:rPr>
          <w:rFonts w:asciiTheme="minorHAnsi" w:hAnsiTheme="minorHAnsi" w:cstheme="minorHAnsi"/>
        </w:rPr>
        <w:t>) SJ</w:t>
      </w:r>
    </w:p>
    <w:p w14:paraId="1B186D59" w14:textId="77777777" w:rsidR="00EE0EAA" w:rsidRPr="00C72636" w:rsidRDefault="00EE0EAA" w:rsidP="00EE0EAA">
      <w:pPr>
        <w:rPr>
          <w:rFonts w:asciiTheme="minorHAnsi" w:hAnsiTheme="minorHAnsi" w:cstheme="minorHAnsi"/>
          <w:sz w:val="12"/>
        </w:rPr>
      </w:pPr>
      <w:r w:rsidRPr="00C72636">
        <w:rPr>
          <w:rFonts w:asciiTheme="minorHAnsi" w:hAnsiTheme="minorHAnsi" w:cstheme="minorHAnsi"/>
          <w:sz w:val="12"/>
        </w:rPr>
        <w:t xml:space="preserve">Rare Earth Materials Are Abundant. </w:t>
      </w:r>
      <w:r w:rsidRPr="00C72636">
        <w:rPr>
          <w:rStyle w:val="Emphasis"/>
          <w:rFonts w:asciiTheme="minorHAnsi" w:hAnsiTheme="minorHAnsi" w:cstheme="minorHAnsi"/>
          <w:highlight w:val="cyan"/>
        </w:rPr>
        <w:t>There are</w:t>
      </w:r>
      <w:r w:rsidRPr="00C72636">
        <w:rPr>
          <w:rStyle w:val="Emphasis"/>
          <w:rFonts w:asciiTheme="minorHAnsi" w:hAnsiTheme="minorHAnsi" w:cstheme="minorHAnsi"/>
        </w:rPr>
        <w:t xml:space="preserve"> around two million </w:t>
      </w:r>
      <w:r w:rsidRPr="00C72636">
        <w:rPr>
          <w:rStyle w:val="Emphasis"/>
          <w:rFonts w:asciiTheme="minorHAnsi" w:hAnsiTheme="minorHAnsi" w:cstheme="minorHAnsi"/>
          <w:highlight w:val="cyan"/>
        </w:rPr>
        <w:t>near-earth asteroids brimming with</w:t>
      </w:r>
      <w:r w:rsidRPr="00C72636">
        <w:rPr>
          <w:rStyle w:val="Emphasis"/>
          <w:rFonts w:asciiTheme="minorHAnsi" w:hAnsiTheme="minorHAnsi" w:cstheme="minorHAnsi"/>
        </w:rPr>
        <w:t xml:space="preserve"> rare earth </w:t>
      </w:r>
      <w:r w:rsidRPr="00C72636">
        <w:rPr>
          <w:rStyle w:val="Emphasis"/>
          <w:rFonts w:asciiTheme="minorHAnsi" w:hAnsiTheme="minorHAnsi" w:cstheme="minorHAnsi"/>
          <w:highlight w:val="cyan"/>
        </w:rPr>
        <w:t>minerals, precious metals, iron, and nickel</w:t>
      </w:r>
      <w:r w:rsidRPr="00C72636">
        <w:rPr>
          <w:rFonts w:asciiTheme="minorHAnsi" w:hAnsiTheme="minorHAnsi" w:cstheme="minorHAnsi"/>
          <w:i/>
          <w:sz w:val="12"/>
        </w:rPr>
        <w:t>.</w:t>
      </w:r>
      <w:r w:rsidRPr="00C72636">
        <w:rPr>
          <w:rFonts w:asciiTheme="minorHAnsi" w:hAnsiTheme="minorHAnsi" w:cstheme="minorHAnsi"/>
          <w:sz w:val="12"/>
        </w:rPr>
        <w:t xml:space="preserve">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It Helps with Sustainability Earth’s resources are finite. </w:t>
      </w:r>
      <w:hyperlink r:id="rId6">
        <w:r w:rsidRPr="00C72636">
          <w:rPr>
            <w:rFonts w:asciiTheme="minorHAnsi" w:hAnsiTheme="minorHAnsi" w:cstheme="minorHAnsi"/>
            <w:sz w:val="12"/>
          </w:rPr>
          <w:t>Non-renewable metal resources are inherently unsustainable</w:t>
        </w:r>
      </w:hyperlink>
      <w:r w:rsidRPr="00C72636">
        <w:rPr>
          <w:rFonts w:asciiTheme="minorHAnsi" w:hAnsiTheme="minorHAnsi" w:cstheme="minorHAnsi"/>
          <w:i/>
          <w:sz w:val="12"/>
        </w:rPr>
        <w:t xml:space="preserve">, </w:t>
      </w:r>
      <w:r w:rsidRPr="00C72636">
        <w:rPr>
          <w:rStyle w:val="Emphasis"/>
          <w:rFonts w:asciiTheme="minorHAnsi" w:hAnsiTheme="minorHAnsi" w:cstheme="minorHAnsi"/>
        </w:rPr>
        <w:t xml:space="preserve">and </w:t>
      </w:r>
      <w:r w:rsidRPr="00C72636">
        <w:rPr>
          <w:rStyle w:val="Emphasis"/>
          <w:rFonts w:asciiTheme="minorHAnsi" w:hAnsiTheme="minorHAnsi" w:cstheme="minorHAnsi"/>
          <w:highlight w:val="cyan"/>
        </w:rPr>
        <w:t>mining</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causes environmental degradation</w:t>
      </w:r>
      <w:r w:rsidRPr="00C72636">
        <w:rPr>
          <w:rStyle w:val="Emphasis"/>
          <w:rFonts w:asciiTheme="minorHAnsi" w:hAnsiTheme="minorHAnsi" w:cstheme="minorHAnsi"/>
        </w:rPr>
        <w:t xml:space="preserve"> all over the world. </w:t>
      </w:r>
      <w:r w:rsidRPr="00C72636">
        <w:rPr>
          <w:rStyle w:val="Emphasis"/>
          <w:rFonts w:asciiTheme="minorHAnsi" w:hAnsiTheme="minorHAnsi" w:cstheme="minorHAnsi"/>
          <w:highlight w:val="cyan"/>
        </w:rPr>
        <w:t>The answer is to source our minerals off-world</w:t>
      </w:r>
      <w:r w:rsidRPr="00C72636">
        <w:rPr>
          <w:rFonts w:asciiTheme="minorHAnsi" w:hAnsiTheme="minorHAnsi" w:cstheme="minorHAnsi"/>
          <w:sz w:val="12"/>
        </w:rPr>
        <w:t xml:space="preserve">. Off-world minerals are exhaustible as well, but the argument is that mining lifeless rocks such as the Moon or asteroids is infinitely preferable to continuing to damage Earth’s fragile biosphere. Discoveries May Be Made Opening space to commercial mining does not mean that science takes a back seat. Space-mining interests could drive scientific advancement by discovering extremely rare or unknown minerals on other planetary bodies. Robotics Would Do the Work While countless lives have been lost on Earth over the centuries due to mining accidents and disasters, it is likely that humans will not have to risk their lives by traveling in-person to off-world mining sites. </w:t>
      </w:r>
      <w:hyperlink r:id="rId7">
        <w:r w:rsidRPr="00C72636">
          <w:rPr>
            <w:rFonts w:asciiTheme="minorHAnsi" w:hAnsiTheme="minorHAnsi" w:cstheme="minorHAnsi"/>
            <w:sz w:val="12"/>
          </w:rPr>
          <w:t>Regolith-sampling probes</w:t>
        </w:r>
      </w:hyperlink>
      <w:r w:rsidRPr="00C72636">
        <w:rPr>
          <w:rFonts w:asciiTheme="minorHAnsi" w:hAnsiTheme="minorHAnsi" w:cstheme="minorHAnsi"/>
          <w:sz w:val="12"/>
        </w:rPr>
        <w:t xml:space="preserve"> are already in use and provide an early glimpse of what a scaled-up robotic mining craft may one day look like. Off-Earth Mining and Space Law The </w:t>
      </w:r>
      <w:hyperlink r:id="rId8">
        <w:r w:rsidRPr="00C72636">
          <w:rPr>
            <w:rFonts w:asciiTheme="minorHAnsi" w:hAnsiTheme="minorHAnsi" w:cstheme="minorHAnsi"/>
            <w:sz w:val="12"/>
          </w:rPr>
          <w:t>1967 Outer Space Treaty</w:t>
        </w:r>
      </w:hyperlink>
      <w:r w:rsidRPr="00C72636">
        <w:rPr>
          <w:rFonts w:asciiTheme="minorHAnsi" w:hAnsiTheme="minorHAnsi" w:cstheme="minorHAnsi"/>
          <w:sz w:val="12"/>
        </w:rPr>
        <w:t xml:space="preserve"> is unclear in terms of whether any country — or private company — can claim mineral rights in space. It states that “exploration and use of outer space shall be carried out for the benefit and in the interests of all countries and shall be the province of all mankind.” The </w:t>
      </w:r>
      <w:hyperlink r:id="rId9">
        <w:r w:rsidRPr="00C72636">
          <w:rPr>
            <w:rFonts w:asciiTheme="minorHAnsi" w:hAnsiTheme="minorHAnsi" w:cstheme="minorHAnsi"/>
            <w:sz w:val="12"/>
          </w:rPr>
          <w:t>1979 Moon Treaty</w:t>
        </w:r>
      </w:hyperlink>
      <w:r w:rsidRPr="00C72636">
        <w:rPr>
          <w:rFonts w:asciiTheme="minorHAnsi" w:hAnsiTheme="minorHAnsi" w:cstheme="minorHAnsi"/>
          <w:sz w:val="12"/>
        </w:rPr>
        <w:t xml:space="preserve"> was an attempt to declare the Moon and its natural resources to be CHM (Common Heritage of Mankind). Significantly, it called for “an equitable sharing [by all countries] in the benefits derived from these resources.” Most nations, including the U.S., did not ratify this treaty. Recently, the U.S. has accelerated its efforts to create a legal framework for the exploitation of resources in space. The Obama administration signed the </w:t>
      </w:r>
      <w:hyperlink r:id="rId10">
        <w:r w:rsidRPr="00C72636">
          <w:rPr>
            <w:rFonts w:asciiTheme="minorHAnsi" w:hAnsiTheme="minorHAnsi" w:cstheme="minorHAnsi"/>
            <w:sz w:val="12"/>
          </w:rPr>
          <w:t>U.S. Commercial Space Launch Competitiveness Act of 2015</w:t>
        </w:r>
      </w:hyperlink>
      <w:r w:rsidRPr="00C72636">
        <w:rPr>
          <w:rFonts w:asciiTheme="minorHAnsi" w:hAnsiTheme="minorHAnsi" w:cstheme="minorHAnsi"/>
          <w:sz w:val="12"/>
        </w:rPr>
        <w:t xml:space="preserve">, allowing U.S. citizens to “engage in the commercial exploration and exploitation of space resources.” In April 2020, the Trump administration issued an </w:t>
      </w:r>
      <w:hyperlink r:id="rId11">
        <w:r w:rsidRPr="00C72636">
          <w:rPr>
            <w:rFonts w:asciiTheme="minorHAnsi" w:hAnsiTheme="minorHAnsi" w:cstheme="minorHAnsi"/>
            <w:sz w:val="12"/>
          </w:rPr>
          <w:t>executive order</w:t>
        </w:r>
      </w:hyperlink>
      <w:r w:rsidRPr="00C72636">
        <w:rPr>
          <w:rFonts w:asciiTheme="minorHAnsi" w:hAnsiTheme="minorHAnsi" w:cstheme="minorHAnsi"/>
          <w:sz w:val="12"/>
        </w:rPr>
        <w:t xml:space="preserve"> supporting U.S. mining on the Moon and asteroids. In May 2020, NASA unveiled the </w:t>
      </w:r>
      <w:hyperlink r:id="rId12">
        <w:r w:rsidRPr="00C72636">
          <w:rPr>
            <w:rFonts w:asciiTheme="minorHAnsi" w:hAnsiTheme="minorHAnsi" w:cstheme="minorHAnsi"/>
            <w:sz w:val="12"/>
          </w:rPr>
          <w:t>Artemis Accords</w:t>
        </w:r>
      </w:hyperlink>
      <w:r w:rsidRPr="00C72636">
        <w:rPr>
          <w:rFonts w:asciiTheme="minorHAnsi" w:hAnsiTheme="minorHAnsi" w:cstheme="minorHAnsi"/>
          <w:sz w:val="12"/>
        </w:rPr>
        <w:t xml:space="preserve">, which included the development of safety zones around lunar mining 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w:t>
      </w:r>
      <w:hyperlink r:id="rId13">
        <w:r w:rsidRPr="00C72636">
          <w:rPr>
            <w:rFonts w:asciiTheme="minorHAnsi" w:hAnsiTheme="minorHAnsi" w:cstheme="minorHAnsi"/>
            <w:sz w:val="12"/>
          </w:rPr>
          <w:t>Asteroid Redirect Mission</w:t>
        </w:r>
      </w:hyperlink>
      <w:r w:rsidRPr="00C72636">
        <w:rPr>
          <w:rFonts w:asciiTheme="minorHAnsi" w:hAnsiTheme="minorHAnsi" w:cstheme="minorHAnsi"/>
          <w:sz w:val="12"/>
        </w:rPr>
        <w:t xml:space="preserve"> which involved collecting a multi-ton boulder from an asteroid and redirecting it into a stable orbit around the moon, but the mission was canceled in 2017. What Companies </w:t>
      </w:r>
      <w:r w:rsidRPr="00C72636">
        <w:rPr>
          <w:rStyle w:val="Emphasis"/>
          <w:rFonts w:asciiTheme="minorHAnsi" w:hAnsiTheme="minorHAnsi" w:cstheme="minorHAnsi"/>
        </w:rPr>
        <w:t xml:space="preserve">Are Preparing for a Future of Space Mining? One thing that is becoming clear is that </w:t>
      </w:r>
      <w:r w:rsidRPr="00C72636">
        <w:rPr>
          <w:rStyle w:val="Emphasis"/>
          <w:rFonts w:asciiTheme="minorHAnsi" w:hAnsiTheme="minorHAnsi" w:cstheme="minorHAnsi"/>
          <w:highlight w:val="cyan"/>
        </w:rPr>
        <w:t>off-earth mining</w:t>
      </w:r>
      <w:r w:rsidRPr="00C72636">
        <w:rPr>
          <w:rStyle w:val="Emphasis"/>
          <w:rFonts w:asciiTheme="minorHAnsi" w:hAnsiTheme="minorHAnsi" w:cstheme="minorHAnsi"/>
        </w:rPr>
        <w:t xml:space="preserve"> is </w:t>
      </w:r>
      <w:r w:rsidRPr="00C72636">
        <w:rPr>
          <w:rStyle w:val="Emphasis"/>
          <w:rFonts w:asciiTheme="minorHAnsi" w:hAnsiTheme="minorHAnsi" w:cstheme="minorHAnsi"/>
          <w:highlight w:val="cyan"/>
        </w:rPr>
        <w:t>unlikely to be a state-run activity</w:t>
      </w:r>
      <w:r w:rsidRPr="00C72636">
        <w:rPr>
          <w:rStyle w:val="Emphasis"/>
          <w:rFonts w:asciiTheme="minorHAnsi" w:hAnsiTheme="minorHAnsi" w:cstheme="minorHAnsi"/>
        </w:rPr>
        <w:t xml:space="preserve">. Instead, several </w:t>
      </w:r>
      <w:r w:rsidRPr="00C72636">
        <w:rPr>
          <w:rStyle w:val="Emphasis"/>
          <w:rFonts w:asciiTheme="minorHAnsi" w:hAnsiTheme="minorHAnsi" w:cstheme="minorHAnsi"/>
          <w:highlight w:val="cyan"/>
        </w:rPr>
        <w:t>private companies are jockeying to be first in line to access minerals in space.</w:t>
      </w:r>
      <w:r w:rsidRPr="00C72636">
        <w:rPr>
          <w:rStyle w:val="Emphasis"/>
          <w:rFonts w:asciiTheme="minorHAnsi" w:hAnsiTheme="minorHAnsi" w:cstheme="minorHAnsi"/>
        </w:rPr>
        <w:t xml:space="preserve"> </w:t>
      </w:r>
      <w:hyperlink r:id="rId14">
        <w:r w:rsidRPr="00C72636">
          <w:rPr>
            <w:rStyle w:val="Emphasis"/>
            <w:rFonts w:asciiTheme="minorHAnsi" w:hAnsiTheme="minorHAnsi" w:cstheme="minorHAnsi"/>
          </w:rPr>
          <w:t>iSpace</w:t>
        </w:r>
      </w:hyperlink>
      <w:r w:rsidRPr="00C72636">
        <w:rPr>
          <w:rStyle w:val="Emphasis"/>
          <w:rFonts w:asciiTheme="minorHAnsi" w:hAnsiTheme="minorHAnsi" w:cstheme="minorHAnsi"/>
        </w:rPr>
        <w:t xml:space="preserve"> (Japan) has a mission to “help companies access new business opportunities on the moon,” including the extraction of water and mineral resources to spearhead a space-based economy</w:t>
      </w:r>
      <w:r w:rsidRPr="00C72636">
        <w:rPr>
          <w:rFonts w:asciiTheme="minorHAnsi" w:hAnsiTheme="minorHAnsi" w:cstheme="minorHAnsi"/>
          <w:i/>
          <w:sz w:val="12"/>
        </w:rPr>
        <w:t>.</w:t>
      </w:r>
      <w:r w:rsidRPr="00C72636">
        <w:rPr>
          <w:rFonts w:asciiTheme="minorHAnsi" w:hAnsiTheme="minorHAnsi" w:cstheme="minorHAnsi"/>
          <w:sz w:val="12"/>
        </w:rPr>
        <w:t xml:space="preserve">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w:t>
      </w:r>
      <w:r w:rsidRPr="00C72636">
        <w:rPr>
          <w:rStyle w:val="Emphasis"/>
          <w:rFonts w:asciiTheme="minorHAnsi" w:hAnsiTheme="minorHAnsi" w:cstheme="minorHAnsi"/>
        </w:rPr>
        <w:t>Deep Space Industries (defunct) was another early mover that intended to explore, examine, sample, and harvest minerals from asteroids. DSI was acquired by Bradford Space in 2019</w:t>
      </w:r>
      <w:r w:rsidRPr="00C72636">
        <w:rPr>
          <w:rFonts w:asciiTheme="minorHAnsi" w:hAnsiTheme="minorHAnsi" w:cstheme="minorHAnsi"/>
          <w:i/>
          <w:sz w:val="12"/>
        </w:rPr>
        <w:t>.</w:t>
      </w:r>
      <w:r w:rsidRPr="00C72636">
        <w:rPr>
          <w:rFonts w:asciiTheme="minorHAnsi" w:hAnsiTheme="minorHAnsi" w:cstheme="minorHAnsi"/>
          <w:sz w:val="12"/>
        </w:rPr>
        <w:t xml:space="preserve"> </w:t>
      </w:r>
      <w:hyperlink r:id="rId15">
        <w:r w:rsidRPr="00C72636">
          <w:rPr>
            <w:rFonts w:asciiTheme="minorHAnsi" w:hAnsiTheme="minorHAnsi" w:cstheme="minorHAnsi"/>
            <w:sz w:val="12"/>
          </w:rPr>
          <w:t>Offworld</w:t>
        </w:r>
      </w:hyperlink>
      <w:r w:rsidRPr="00C72636">
        <w:rPr>
          <w:rFonts w:asciiTheme="minorHAnsi" w:hAnsiTheme="minorHAnsi" w:cstheme="minorHAnsi"/>
          <w:sz w:val="12"/>
        </w:rPr>
        <w:t xml:space="preserve"> </w:t>
      </w:r>
      <w:r w:rsidRPr="00C72636">
        <w:rPr>
          <w:rStyle w:val="Emphasis"/>
          <w:rFonts w:asciiTheme="minorHAnsi" w:hAnsiTheme="minorHAnsi" w:cstheme="minorHAnsi"/>
        </w:rPr>
        <w:t>is an AI company building “universal industrial robots to do the heavy lifting [including mining] on Earth, the Moon, asteroids, and Mars</w:t>
      </w:r>
      <w:r w:rsidRPr="00C72636">
        <w:rPr>
          <w:rFonts w:asciiTheme="minorHAnsi" w:hAnsiTheme="minorHAnsi" w:cstheme="minorHAnsi"/>
          <w:i/>
          <w:sz w:val="12"/>
        </w:rPr>
        <w:t>.”</w:t>
      </w:r>
      <w:r w:rsidRPr="00C72636">
        <w:rPr>
          <w:rFonts w:asciiTheme="minorHAnsi" w:hAnsiTheme="minorHAnsi" w:cstheme="minorHAnsi"/>
          <w:sz w:val="12"/>
        </w:rPr>
        <w:t xml:space="preserve"> </w:t>
      </w:r>
      <w:hyperlink r:id="rId16">
        <w:r w:rsidRPr="00C72636">
          <w:rPr>
            <w:rFonts w:asciiTheme="minorHAnsi" w:hAnsiTheme="minorHAnsi" w:cstheme="minorHAnsi"/>
            <w:sz w:val="12"/>
          </w:rPr>
          <w:t>The Asteroid Mining Corporation</w:t>
        </w:r>
      </w:hyperlink>
      <w:r w:rsidRPr="00C72636">
        <w:rPr>
          <w:rFonts w:asciiTheme="minorHAnsi" w:hAnsiTheme="minorHAnsi" w:cstheme="minorHAnsi"/>
          <w:sz w:val="12"/>
        </w:rPr>
        <w:t xml:space="preserve"> </w:t>
      </w:r>
      <w:r w:rsidRPr="00C72636">
        <w:rPr>
          <w:rStyle w:val="Emphasis"/>
          <w:rFonts w:asciiTheme="minorHAnsi" w:hAnsiTheme="minorHAnsi" w:cstheme="minorHAnsi"/>
        </w:rPr>
        <w:t>(UK) is a venture currently crowdfunding for a 2023 satellite mission called “El Dorado,” which will conduct a spectral survey of 5,000 asteroids to identify the most valuable for mining.</w:t>
      </w:r>
      <w:r w:rsidRPr="00C72636">
        <w:rPr>
          <w:rFonts w:asciiTheme="minorHAnsi" w:hAnsiTheme="minorHAnsi" w:cstheme="minorHAnsi"/>
          <w:sz w:val="12"/>
        </w:rPr>
        <w:t xml:space="preserve"> Alongside the U.S., the tiny European nation of Luxembourg has also developed a space mining framework and has subsequently </w:t>
      </w:r>
      <w:hyperlink r:id="rId17">
        <w:r w:rsidRPr="00C72636">
          <w:rPr>
            <w:rFonts w:asciiTheme="minorHAnsi" w:hAnsiTheme="minorHAnsi" w:cstheme="minorHAnsi"/>
            <w:sz w:val="12"/>
          </w:rPr>
          <w:t>emerged as a European hub</w:t>
        </w:r>
      </w:hyperlink>
      <w:r w:rsidRPr="00C72636">
        <w:rPr>
          <w:rFonts w:asciiTheme="minorHAnsi" w:hAnsiTheme="minorHAnsi" w:cstheme="minorHAnsi"/>
          <w:sz w:val="12"/>
        </w:rPr>
        <w:t xml:space="preserve"> for the fledgling industry.</w:t>
      </w:r>
    </w:p>
    <w:p w14:paraId="50784633" w14:textId="77777777" w:rsidR="00B76049" w:rsidRPr="00C72636" w:rsidRDefault="00B76049" w:rsidP="00EE0EAA">
      <w:pPr>
        <w:rPr>
          <w:rFonts w:asciiTheme="minorHAnsi" w:hAnsiTheme="minorHAnsi" w:cstheme="minorHAnsi"/>
          <w:sz w:val="12"/>
        </w:rPr>
      </w:pPr>
    </w:p>
    <w:p w14:paraId="338BCD8B" w14:textId="77777777" w:rsidR="00B76049" w:rsidRPr="00C72636" w:rsidRDefault="000224C5" w:rsidP="000224C5">
      <w:pPr>
        <w:pStyle w:val="Heading4"/>
        <w:rPr>
          <w:rFonts w:asciiTheme="minorHAnsi" w:hAnsiTheme="minorHAnsi" w:cstheme="minorHAnsi"/>
        </w:rPr>
      </w:pPr>
      <w:r w:rsidRPr="00C72636">
        <w:rPr>
          <w:rFonts w:asciiTheme="minorHAnsi" w:hAnsiTheme="minorHAnsi" w:cstheme="minorHAnsi"/>
        </w:rPr>
        <w:t xml:space="preserve">There are </w:t>
      </w:r>
      <w:r w:rsidR="00B76049" w:rsidRPr="00C72636">
        <w:rPr>
          <w:rFonts w:asciiTheme="minorHAnsi" w:hAnsiTheme="minorHAnsi" w:cstheme="minorHAnsi"/>
        </w:rPr>
        <w:t>three</w:t>
      </w:r>
      <w:r w:rsidRPr="00C72636">
        <w:rPr>
          <w:rFonts w:asciiTheme="minorHAnsi" w:hAnsiTheme="minorHAnsi" w:cstheme="minorHAnsi"/>
        </w:rPr>
        <w:t xml:space="preserve"> main impacts to asteroid mining.</w:t>
      </w:r>
    </w:p>
    <w:p w14:paraId="15CE7C5E" w14:textId="77777777" w:rsidR="00B76049" w:rsidRPr="00C72636" w:rsidRDefault="00B76049" w:rsidP="009566C6">
      <w:pPr>
        <w:rPr>
          <w:rFonts w:asciiTheme="minorHAnsi" w:hAnsiTheme="minorHAnsi" w:cstheme="minorHAnsi"/>
        </w:rPr>
      </w:pPr>
    </w:p>
    <w:p w14:paraId="6CE80B12" w14:textId="155916DB" w:rsidR="000224C5" w:rsidRPr="00C72636" w:rsidRDefault="000224C5" w:rsidP="000224C5">
      <w:pPr>
        <w:pStyle w:val="Heading4"/>
        <w:rPr>
          <w:rFonts w:asciiTheme="minorHAnsi" w:hAnsiTheme="minorHAnsi" w:cstheme="minorHAnsi"/>
        </w:rPr>
      </w:pPr>
      <w:r w:rsidRPr="00C72636">
        <w:rPr>
          <w:rFonts w:asciiTheme="minorHAnsi" w:hAnsiTheme="minorHAnsi" w:cstheme="minorHAnsi"/>
        </w:rPr>
        <w:t>First, asteroid mining is key to avoiding extinction due to lack of resources.</w:t>
      </w:r>
    </w:p>
    <w:p w14:paraId="0DCC4176" w14:textId="77777777" w:rsidR="00BE2B83" w:rsidRPr="00C72636" w:rsidRDefault="00BE2B83" w:rsidP="00BE2B83">
      <w:pPr>
        <w:rPr>
          <w:rFonts w:asciiTheme="minorHAnsi" w:hAnsiTheme="minorHAnsi" w:cstheme="minorHAnsi"/>
          <w:sz w:val="20"/>
        </w:rPr>
      </w:pPr>
      <w:r w:rsidRPr="00C72636">
        <w:rPr>
          <w:rStyle w:val="Style13ptBold"/>
          <w:rFonts w:asciiTheme="minorHAnsi" w:hAnsiTheme="minorHAnsi" w:cstheme="minorHAnsi"/>
          <w:sz w:val="24"/>
        </w:rPr>
        <w:t xml:space="preserve">Crombrugghe 18 </w:t>
      </w:r>
      <w:r w:rsidRPr="00C72636">
        <w:rPr>
          <w:rFonts w:asciiTheme="minorHAnsi" w:hAnsiTheme="minorHAnsi" w:cstheme="minorHAnsi"/>
          <w:sz w:val="20"/>
        </w:rPr>
        <w:t xml:space="preserve"> (Guerric Crombrugghe is a  Business Development Manager Brussels @ Brussels Capital Region, “Asteroid mining as a necessary answer to mineral scarcity”, LinkedIn, 1/11/2018, </w:t>
      </w:r>
      <w:hyperlink r:id="rId18" w:history="1">
        <w:r w:rsidRPr="00C72636">
          <w:rPr>
            <w:rStyle w:val="Hyperlink"/>
            <w:rFonts w:asciiTheme="minorHAnsi" w:hAnsiTheme="minorHAnsi" w:cstheme="minorHAnsi"/>
            <w:sz w:val="20"/>
          </w:rPr>
          <w:t>https://www.linkedin.com/pulse/asteroid-mining-necessary-answer-mineral-scarcity-de-crombrugghe</w:t>
        </w:r>
      </w:hyperlink>
      <w:r w:rsidRPr="00C72636">
        <w:rPr>
          <w:rStyle w:val="Hyperlink"/>
          <w:rFonts w:asciiTheme="minorHAnsi" w:hAnsiTheme="minorHAnsi" w:cstheme="minorHAnsi"/>
          <w:sz w:val="20"/>
        </w:rPr>
        <w:t>)//NotJacob</w:t>
      </w:r>
    </w:p>
    <w:p w14:paraId="6FF81538" w14:textId="77777777" w:rsidR="00BE2B83" w:rsidRPr="00C72636" w:rsidRDefault="00BE2B83" w:rsidP="00BE2B83">
      <w:pPr>
        <w:rPr>
          <w:rStyle w:val="Emphasis"/>
          <w:rFonts w:asciiTheme="minorHAnsi" w:hAnsiTheme="minorHAnsi" w:cstheme="minorHAnsi"/>
          <w:sz w:val="24"/>
        </w:rPr>
      </w:pPr>
      <w:r w:rsidRPr="00C72636">
        <w:rPr>
          <w:rStyle w:val="Emphasis"/>
          <w:rFonts w:asciiTheme="minorHAnsi" w:hAnsiTheme="minorHAnsi" w:cstheme="minorHAnsi"/>
          <w:sz w:val="24"/>
        </w:rPr>
        <w:t>We need minerals, and we always will. Yet, our reserves are finite and a 100% end-of-life recycling rate is impossible to achieve.</w:t>
      </w:r>
      <w:r w:rsidRPr="00C72636">
        <w:rPr>
          <w:rFonts w:asciiTheme="minorHAnsi" w:hAnsiTheme="minorHAnsi" w:cstheme="minorHAnsi"/>
          <w:sz w:val="12"/>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w:t>
      </w:r>
      <w:r w:rsidRPr="00C72636">
        <w:rPr>
          <w:rStyle w:val="Emphasis"/>
          <w:rFonts w:asciiTheme="minorHAnsi" w:hAnsiTheme="minorHAnsi" w:cstheme="minorHAnsi"/>
          <w:sz w:val="24"/>
        </w:rPr>
        <w:t>. Both of these, in turn, drive our staggering resource consumption: there are more of us, and each of us needs more. On the other, the Earth is a closed system, and resources are only available in a finite amount. We all know by now that there is only this much oil &amp; gas, but the same can actually be said for water, arable land, minerals, etc</w:t>
      </w:r>
      <w:r w:rsidRPr="00C72636">
        <w:rPr>
          <w:rStyle w:val="Emphasis"/>
          <w:rFonts w:asciiTheme="minorHAnsi" w:hAnsiTheme="minorHAnsi" w:cstheme="minorHAnsi"/>
          <w:sz w:val="24"/>
          <w:highlight w:val="cyan"/>
        </w:rPr>
        <w:t>.</w:t>
      </w:r>
      <w:r w:rsidRPr="00C72636">
        <w:rPr>
          <w:rStyle w:val="Emphasis"/>
          <w:rFonts w:asciiTheme="minorHAnsi" w:hAnsiTheme="minorHAnsi" w:cstheme="minorHAnsi"/>
          <w:sz w:val="24"/>
        </w:rPr>
        <w:t xml:space="preserve"> </w:t>
      </w:r>
      <w:r w:rsidRPr="00C72636">
        <w:rPr>
          <w:rFonts w:asciiTheme="minorHAnsi" w:hAnsiTheme="minorHAnsi" w:cstheme="minorHAnsi"/>
          <w:sz w:val="12"/>
        </w:rPr>
        <w:t xml:space="preserve">These two simple observations have sparkled the debate around the scarcity of </w:t>
      </w:r>
      <w:r w:rsidRPr="00C72636">
        <w:rPr>
          <w:rStyle w:val="StyleUnderline"/>
          <w:rFonts w:asciiTheme="minorHAnsi" w:hAnsiTheme="minorHAnsi" w:cstheme="minorHAnsi"/>
          <w:sz w:val="20"/>
        </w:rPr>
        <w:t>resources. Even with the best intentions, mathematics teaches us that it is impossible to indefinitely extract resources from a given finite supply [1]. The problem arising in the short-term is the exhaustion of the existing supply. That limit is actually coming in fast. In</w:t>
      </w:r>
      <w:r w:rsidRPr="00C72636">
        <w:rPr>
          <w:rFonts w:asciiTheme="minorHAnsi" w:hAnsiTheme="minorHAnsi" w:cstheme="minorHAnsi"/>
          <w:sz w:val="12"/>
        </w:rPr>
        <w:t xml:space="preserve">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w:t>
      </w:r>
      <w:r w:rsidRPr="00C72636">
        <w:rPr>
          <w:rStyle w:val="StyleUnderline"/>
          <w:rFonts w:asciiTheme="minorHAnsi" w:hAnsiTheme="minorHAnsi" w:cstheme="minorHAnsi"/>
          <w:sz w:val="20"/>
        </w:rPr>
        <w:t xml:space="preserve">Nevertheless, every solution based on recycling is, again, nothing more than a temporary fix, buying us a finite amount of time. </w:t>
      </w:r>
      <w:r w:rsidRPr="00C72636">
        <w:rPr>
          <w:rFonts w:asciiTheme="minorHAnsi" w:hAnsiTheme="minorHAnsi" w:cstheme="minorHAnsi"/>
          <w:sz w:val="12"/>
        </w:rPr>
        <w:t xml:space="preserve">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C72636">
        <w:rPr>
          <w:rStyle w:val="Emphasis"/>
          <w:rFonts w:asciiTheme="minorHAnsi" w:hAnsiTheme="minorHAnsi" w:cstheme="minorHAnsi"/>
          <w:sz w:val="24"/>
          <w:highlight w:val="cyan"/>
        </w:rPr>
        <w:t xml:space="preserve">the amount of resources needed at a given time will simply exceed the total available stock. </w:t>
      </w:r>
      <w:r w:rsidRPr="00C72636">
        <w:rPr>
          <w:rStyle w:val="Emphasis"/>
          <w:rFonts w:asciiTheme="minorHAnsi" w:hAnsiTheme="minorHAnsi" w:cstheme="minorHAnsi"/>
          <w:sz w:val="24"/>
        </w:rPr>
        <w:t>Unless we manage to find growth vectors that do not require raw materials, that tipping point is an impassable limit. Its proximity obviously depends on our consumption rate. Asteroid mining? No matter which way we look at it</w:t>
      </w:r>
      <w:r w:rsidRPr="00C72636">
        <w:rPr>
          <w:rStyle w:val="Emphasis"/>
          <w:rFonts w:asciiTheme="minorHAnsi" w:hAnsiTheme="minorHAnsi" w:cstheme="minorHAnsi"/>
          <w:sz w:val="24"/>
          <w:highlight w:val="cyan"/>
        </w:rPr>
        <w:t>, we will</w:t>
      </w:r>
      <w:r w:rsidRPr="00C72636">
        <w:rPr>
          <w:rStyle w:val="Emphasis"/>
          <w:rFonts w:asciiTheme="minorHAnsi" w:hAnsiTheme="minorHAnsi" w:cstheme="minorHAnsi"/>
          <w:sz w:val="24"/>
        </w:rPr>
        <w:t xml:space="preserve"> </w:t>
      </w:r>
      <w:r w:rsidRPr="00C72636">
        <w:rPr>
          <w:rStyle w:val="Emphasis"/>
          <w:rFonts w:asciiTheme="minorHAnsi" w:hAnsiTheme="minorHAnsi" w:cstheme="minorHAnsi"/>
          <w:sz w:val="24"/>
          <w:highlight w:val="cyan"/>
        </w:rPr>
        <w:t>thus be short on resources, either through sheer exhaustion</w:t>
      </w:r>
      <w:r w:rsidRPr="00C72636">
        <w:rPr>
          <w:rStyle w:val="Emphasis"/>
          <w:rFonts w:asciiTheme="minorHAnsi" w:hAnsiTheme="minorHAnsi" w:cstheme="minorHAnsi"/>
          <w:sz w:val="24"/>
        </w:rPr>
        <w:t xml:space="preserve"> (i.e. transformation in an unrecoverable form</w:t>
      </w:r>
      <w:r w:rsidRPr="00C72636">
        <w:rPr>
          <w:rStyle w:val="Emphasis"/>
          <w:rFonts w:asciiTheme="minorHAnsi" w:hAnsiTheme="minorHAnsi" w:cstheme="minorHAnsi"/>
          <w:sz w:val="24"/>
          <w:highlight w:val="cyan"/>
        </w:rPr>
        <w:t>) or</w:t>
      </w:r>
      <w:r w:rsidRPr="00C72636">
        <w:rPr>
          <w:rStyle w:val="Emphasis"/>
          <w:rFonts w:asciiTheme="minorHAnsi" w:hAnsiTheme="minorHAnsi" w:cstheme="minorHAnsi"/>
          <w:sz w:val="24"/>
        </w:rPr>
        <w:t xml:space="preserve"> because the </w:t>
      </w:r>
      <w:r w:rsidRPr="00C72636">
        <w:rPr>
          <w:rStyle w:val="Emphasis"/>
          <w:rFonts w:asciiTheme="minorHAnsi" w:hAnsiTheme="minorHAnsi" w:cstheme="minorHAnsi"/>
          <w:sz w:val="24"/>
          <w:highlight w:val="cyan"/>
        </w:rPr>
        <w:t>demand</w:t>
      </w:r>
      <w:r w:rsidRPr="00C72636">
        <w:rPr>
          <w:rStyle w:val="Emphasis"/>
          <w:rFonts w:asciiTheme="minorHAnsi" w:hAnsiTheme="minorHAnsi" w:cstheme="minorHAnsi"/>
          <w:sz w:val="24"/>
        </w:rPr>
        <w:t xml:space="preserve"> will exceed the total reserves. We can - and should - talk about recycling, dematerialisation, and other more ethically questionable solutions such as bio-engineering. </w:t>
      </w:r>
      <w:r w:rsidRPr="00C72636">
        <w:rPr>
          <w:rFonts w:asciiTheme="minorHAnsi" w:hAnsiTheme="minorHAnsi" w:cstheme="minorHAnsi"/>
          <w:sz w:val="12"/>
        </w:rPr>
        <w:t xml:space="preserve">Nonetheless, no matter how good they are, these are only temporary fixes. If we don't radically change our lifestyle, we will sooner or later have to address the elephant in the room: </w:t>
      </w:r>
      <w:r w:rsidRPr="00C72636">
        <w:rPr>
          <w:rStyle w:val="Emphasis"/>
          <w:rFonts w:asciiTheme="minorHAnsi" w:hAnsiTheme="minorHAnsi" w:cstheme="minorHAnsi"/>
          <w:sz w:val="24"/>
        </w:rPr>
        <w:t xml:space="preserve">the Earth is a closed system, we need new entrants. How can space help? Short answer: </w:t>
      </w:r>
      <w:r w:rsidRPr="00C72636">
        <w:rPr>
          <w:rStyle w:val="Emphasis"/>
          <w:rFonts w:asciiTheme="minorHAnsi" w:hAnsiTheme="minorHAnsi" w:cstheme="minorHAnsi"/>
          <w:sz w:val="24"/>
          <w:highlight w:val="cyan"/>
        </w:rPr>
        <w:t>all these minerals can be found in space.</w:t>
      </w:r>
      <w:r w:rsidRPr="00C72636">
        <w:rPr>
          <w:rStyle w:val="Emphasis"/>
          <w:rFonts w:asciiTheme="minorHAnsi" w:hAnsiTheme="minorHAnsi" w:cstheme="minorHAnsi"/>
          <w:sz w:val="24"/>
        </w:rPr>
        <w:t xml:space="preserve"> Some are difficult to obtain, others are even more difficult, none are straightforward. </w:t>
      </w:r>
      <w:r w:rsidRPr="00C72636">
        <w:rPr>
          <w:rStyle w:val="Emphasis"/>
          <w:rFonts w:asciiTheme="minorHAnsi" w:hAnsiTheme="minorHAnsi" w:cstheme="minorHAnsi"/>
          <w:sz w:val="24"/>
          <w:highlight w:val="cyan"/>
        </w:rPr>
        <w:t>The most accessible destination is near-Earth asteroids</w:t>
      </w:r>
      <w:r w:rsidRPr="00C72636">
        <w:rPr>
          <w:rStyle w:val="Emphasis"/>
          <w:rFonts w:asciiTheme="minorHAnsi" w:hAnsiTheme="minorHAnsi" w:cstheme="minorHAnsi"/>
          <w:sz w:val="24"/>
        </w:rPr>
        <w:t>, a reservoir of over 17,000 known - and counting - giant rocks that regularly cross the orbit of our planet. They are commonly classified in three main families. The most interesting one, for our case, is that of the S-type asteroids.</w:t>
      </w:r>
      <w:r w:rsidRPr="00C72636">
        <w:rPr>
          <w:rFonts w:asciiTheme="minorHAnsi" w:hAnsiTheme="minorHAnsi" w:cstheme="minorHAnsi"/>
          <w:sz w:val="12"/>
        </w:rPr>
        <w:t xml:space="preserve"> </w:t>
      </w:r>
      <w:r w:rsidRPr="00C72636">
        <w:rPr>
          <w:rStyle w:val="Emphasis"/>
          <w:rFonts w:asciiTheme="minorHAnsi" w:hAnsiTheme="minorHAnsi" w:cstheme="minorHAnsi"/>
          <w:sz w:val="24"/>
        </w:rPr>
        <w:t>These are metallic bodies, containing first and foremost nickel, iron and cobalt, but also gold, ores from the platinum group. But the list doesn't stop there, many other minerals can be found in smaller amounts: iridium, silver, osmium, palladium, rhenium, rhodium, ruthenium, manganese, molybdenum, aluminium, titanium, etc. How do we get there?</w:t>
      </w:r>
      <w:r w:rsidRPr="00C72636">
        <w:rPr>
          <w:rFonts w:asciiTheme="minorHAnsi" w:hAnsiTheme="minorHAnsi" w:cstheme="minorHAnsi"/>
          <w:sz w:val="12"/>
        </w:rPr>
        <w:t xml:space="preserv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Firstly, </w:t>
      </w:r>
      <w:r w:rsidRPr="00C72636">
        <w:rPr>
          <w:rFonts w:asciiTheme="minorHAnsi" w:hAnsiTheme="minorHAnsi" w:cstheme="minorHAnsi"/>
          <w:szCs w:val="40"/>
        </w:rPr>
        <w:t>we can only celebrate and support the numerous private initiatives which contribute to make that reality happen</w:t>
      </w:r>
      <w:r w:rsidRPr="00C72636">
        <w:rPr>
          <w:rFonts w:asciiTheme="minorHAnsi" w:hAnsiTheme="minorHAnsi" w:cstheme="minorHAnsi"/>
          <w:sz w:val="12"/>
        </w:rPr>
        <w:t xml:space="preserve">, either indirectly (e.g. launchers, space systems, etc.) or directly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C72636">
        <w:rPr>
          <w:rStyle w:val="Emphasis"/>
          <w:rFonts w:asciiTheme="minorHAnsi" w:hAnsiTheme="minorHAnsi" w:cstheme="minorHAnsi"/>
          <w:sz w:val="24"/>
          <w:highlight w:val="cyan"/>
        </w:rPr>
        <w:t xml:space="preserve">they are also essential if we want to avoid the same fate as the dinosaurs. It's a question of survival. </w:t>
      </w:r>
      <w:r w:rsidRPr="00C72636">
        <w:rPr>
          <w:rStyle w:val="Emphasis"/>
          <w:rFonts w:asciiTheme="minorHAnsi" w:hAnsiTheme="minorHAnsi" w:cstheme="minorHAnsi"/>
          <w:sz w:val="24"/>
        </w:rPr>
        <w:t>As a bonus, they also pave the way towards cost-efficient asteroid mining. In the meantime, we might want to consume existing resources a bit more efficiently.</w:t>
      </w:r>
    </w:p>
    <w:p w14:paraId="6E31F68C" w14:textId="32B86A6D" w:rsidR="00BE2B83" w:rsidRPr="00C72636" w:rsidRDefault="00032E22" w:rsidP="00032E22">
      <w:pPr>
        <w:pStyle w:val="Heading4"/>
        <w:rPr>
          <w:rFonts w:asciiTheme="minorHAnsi" w:hAnsiTheme="minorHAnsi" w:cstheme="minorHAnsi"/>
        </w:rPr>
      </w:pPr>
      <w:r w:rsidRPr="00C72636">
        <w:rPr>
          <w:rFonts w:asciiTheme="minorHAnsi" w:hAnsiTheme="minorHAnsi" w:cstheme="minorHAnsi"/>
        </w:rPr>
        <w:t>Second, asteroid mining is key to preventing resource wars.</w:t>
      </w:r>
    </w:p>
    <w:p w14:paraId="619F5918" w14:textId="77777777" w:rsidR="003E1D5C" w:rsidRPr="00C72636" w:rsidRDefault="003E1D5C" w:rsidP="003E1D5C">
      <w:pPr>
        <w:rPr>
          <w:rFonts w:asciiTheme="minorHAnsi" w:hAnsiTheme="minorHAnsi" w:cstheme="minorHAnsi"/>
        </w:rPr>
      </w:pPr>
      <w:r w:rsidRPr="00C72636">
        <w:rPr>
          <w:rStyle w:val="Style13ptBold"/>
          <w:rFonts w:asciiTheme="minorHAnsi" w:hAnsiTheme="minorHAnsi" w:cstheme="minorHAnsi"/>
        </w:rPr>
        <w:t>Aziz 13</w:t>
      </w:r>
      <w:r w:rsidRPr="00C72636">
        <w:rPr>
          <w:rFonts w:asciiTheme="minorHAnsi" w:hAnsiTheme="minorHAnsi" w:cstheme="minorHAnsi"/>
        </w:rPr>
        <w:t xml:space="preserve"> – John, “How asteroid mining could add trillions to the world economy,” The Week, </w:t>
      </w:r>
      <w:hyperlink r:id="rId19" w:history="1">
        <w:r w:rsidRPr="00C72636">
          <w:rPr>
            <w:rStyle w:val="Hyperlink"/>
            <w:rFonts w:asciiTheme="minorHAnsi" w:hAnsiTheme="minorHAnsi" w:cstheme="minorHAnsi"/>
          </w:rPr>
          <w:t>https://theweek.com/articles/462830/how-asteroid-mining-could-add-trillions-world-economy</w:t>
        </w:r>
      </w:hyperlink>
    </w:p>
    <w:p w14:paraId="3929C922" w14:textId="77777777" w:rsidR="003E1D5C" w:rsidRPr="00C72636" w:rsidRDefault="003E1D5C" w:rsidP="003E1D5C">
      <w:pPr>
        <w:rPr>
          <w:rFonts w:asciiTheme="minorHAnsi" w:hAnsiTheme="minorHAnsi" w:cstheme="minorHAnsi"/>
          <w:sz w:val="14"/>
        </w:rPr>
      </w:pPr>
      <w:r w:rsidRPr="00C72636">
        <w:rPr>
          <w:rStyle w:val="StyleUnderline"/>
          <w:rFonts w:asciiTheme="minorHAnsi" w:hAnsiTheme="minorHAnsi" w:cstheme="minorHAnsi"/>
        </w:rPr>
        <w:t xml:space="preserve">Resources on Earth are limited. </w:t>
      </w:r>
      <w:r w:rsidRPr="00C72636">
        <w:rPr>
          <w:rStyle w:val="StyleUnderline"/>
          <w:rFonts w:asciiTheme="minorHAnsi" w:hAnsiTheme="minorHAnsi" w:cstheme="minorHAnsi"/>
          <w:highlight w:val="cyan"/>
        </w:rPr>
        <w:t>Our planet was born with a fixed amount of water, hydrocarbons, nitrogen, and</w:t>
      </w:r>
      <w:r w:rsidRPr="00C72636">
        <w:rPr>
          <w:rFonts w:asciiTheme="minorHAnsi" w:hAnsiTheme="minorHAnsi" w:cstheme="minorHAnsi"/>
          <w:sz w:val="14"/>
        </w:rPr>
        <w:t xml:space="preserve"> industrial and precious </w:t>
      </w:r>
      <w:r w:rsidRPr="00C72636">
        <w:rPr>
          <w:rStyle w:val="StyleUnderline"/>
          <w:rFonts w:asciiTheme="minorHAnsi" w:hAnsiTheme="minorHAnsi" w:cstheme="minorHAnsi"/>
          <w:highlight w:val="cyan"/>
        </w:rPr>
        <w:t>metals</w:t>
      </w:r>
      <w:r w:rsidRPr="00C72636">
        <w:rPr>
          <w:rFonts w:asciiTheme="minorHAnsi" w:hAnsiTheme="minorHAnsi" w:cstheme="minorHAnsi"/>
          <w:sz w:val="14"/>
        </w:rPr>
        <w:t xml:space="preserve">. And </w:t>
      </w:r>
      <w:r w:rsidRPr="00C72636">
        <w:rPr>
          <w:rStyle w:val="StyleUnderline"/>
          <w:rFonts w:asciiTheme="minorHAnsi" w:hAnsiTheme="minorHAnsi" w:cstheme="minorHAnsi"/>
        </w:rPr>
        <w:t>we're collecting, processing, and eventually throwing out those resources at an alarming rate</w:t>
      </w:r>
      <w:r w:rsidRPr="00C72636">
        <w:rPr>
          <w:rFonts w:asciiTheme="minorHAnsi" w:hAnsiTheme="minorHAnsi" w:cstheme="minorHAnsi"/>
          <w:sz w:val="14"/>
        </w:rPr>
        <w:t xml:space="preserve">: A United Nations report on resource depletion says that between 1980 and 2008 natural resources per capita declined by 20 percent in the United States, 33 percent in South Africa, 25 percent in Brazil, and 17 percent in China. </w:t>
      </w:r>
      <w:r w:rsidRPr="00C72636">
        <w:rPr>
          <w:rStyle w:val="StyleUnderline"/>
          <w:rFonts w:asciiTheme="minorHAnsi" w:hAnsiTheme="minorHAnsi" w:cstheme="minorHAnsi"/>
        </w:rPr>
        <w:t>For</w:t>
      </w:r>
      <w:r w:rsidRPr="00C72636">
        <w:rPr>
          <w:rFonts w:asciiTheme="minorHAnsi" w:hAnsiTheme="minorHAnsi" w:cstheme="minorHAnsi"/>
          <w:sz w:val="14"/>
        </w:rPr>
        <w:t xml:space="preserve"> </w:t>
      </w:r>
      <w:r w:rsidRPr="00C72636">
        <w:rPr>
          <w:rStyle w:val="StyleUnderline"/>
          <w:rFonts w:asciiTheme="minorHAnsi" w:hAnsiTheme="minorHAnsi" w:cstheme="minorHAnsi"/>
        </w:rPr>
        <w:t>now, only protection and better resource management can safeguard the planet</w:t>
      </w:r>
      <w:r w:rsidRPr="00C72636">
        <w:rPr>
          <w:rFonts w:asciiTheme="minorHAnsi" w:hAnsiTheme="minorHAnsi" w:cstheme="minorHAnsi"/>
          <w:sz w:val="14"/>
        </w:rPr>
        <w:t xml:space="preserve">. As we burn through Earth's resources, a wealth of physical resources like metals, water, and hydrocarbons are floating around in asteroids, moons, and other planets, ready to be harvested. If human civilization is to continue to grow and expand over the centuries and millennia to come, hunger for resources is likely to drive us to explore and mine what's way, way out there. And as wild as it may sound, </w:t>
      </w:r>
      <w:r w:rsidRPr="00C72636">
        <w:rPr>
          <w:rStyle w:val="StyleUnderline"/>
          <w:rFonts w:asciiTheme="minorHAnsi" w:hAnsiTheme="minorHAnsi" w:cstheme="minorHAnsi"/>
          <w:highlight w:val="cyan"/>
        </w:rPr>
        <w:t>asteroids</w:t>
      </w:r>
      <w:r w:rsidRPr="00C72636">
        <w:rPr>
          <w:rStyle w:val="StyleUnderline"/>
          <w:rFonts w:asciiTheme="minorHAnsi" w:hAnsiTheme="minorHAnsi" w:cstheme="minorHAnsi"/>
        </w:rPr>
        <w:t xml:space="preserve"> in particular </w:t>
      </w:r>
      <w:r w:rsidRPr="00C72636">
        <w:rPr>
          <w:rStyle w:val="StyleUnderline"/>
          <w:rFonts w:asciiTheme="minorHAnsi" w:hAnsiTheme="minorHAnsi" w:cstheme="minorHAnsi"/>
          <w:highlight w:val="cyan"/>
        </w:rPr>
        <w:t>could be</w:t>
      </w:r>
      <w:r w:rsidRPr="00C72636">
        <w:rPr>
          <w:rStyle w:val="StyleUnderline"/>
          <w:rFonts w:asciiTheme="minorHAnsi" w:hAnsiTheme="minorHAnsi" w:cstheme="minorHAnsi"/>
        </w:rPr>
        <w:t xml:space="preserve"> highly </w:t>
      </w:r>
      <w:r w:rsidRPr="00C72636">
        <w:rPr>
          <w:rStyle w:val="StyleUnderline"/>
          <w:rFonts w:asciiTheme="minorHAnsi" w:hAnsiTheme="minorHAnsi" w:cstheme="minorHAnsi"/>
          <w:highlight w:val="cyan"/>
        </w:rPr>
        <w:t>profitable</w:t>
      </w:r>
      <w:r w:rsidRPr="00C72636">
        <w:rPr>
          <w:rFonts w:asciiTheme="minorHAnsi" w:hAnsiTheme="minorHAnsi" w:cstheme="minorHAnsi"/>
          <w:sz w:val="14"/>
        </w:rPr>
        <w:t xml:space="preserve">. In 1997 scientists speculated that a relatively small metallic asteroid with a diameter of 0.99 miles contains more than $20 trillion worth of industrial and precious metals. </w:t>
      </w:r>
      <w:r w:rsidRPr="00C72636">
        <w:rPr>
          <w:rStyle w:val="StyleUnderline"/>
          <w:rFonts w:asciiTheme="minorHAnsi" w:hAnsiTheme="minorHAnsi" w:cstheme="minorHAnsi"/>
        </w:rPr>
        <w:t>Yet, space mining is still in its infancy, and exploring it is costly</w:t>
      </w:r>
      <w:r w:rsidRPr="00C72636">
        <w:rPr>
          <w:rFonts w:asciiTheme="minorHAnsi" w:hAnsiTheme="minorHAnsi" w:cstheme="minorHAnsi"/>
          <w:sz w:val="14"/>
        </w:rPr>
        <w:t xml:space="preserve">. A NASA mission to an asteroid to bring back 2 kg (about 4.5 pounds) of material in 2021 is expected to cost the space agency $1 billion. But two companies are exploring asteroid mining, as well: Deep Space Industries, and Planetary Resources, which has the backing of several billionaire investors, including Google's Larry Page and Eric Schmidt, software executive Charles Simonyi, and filmmaker James Cameron. When Planetary Resources was founded in 2012, its founders boldly claimed the company could "add trillions of dollars to the global GDP" and "create a new industry and a new definition of 'natural resources.'" While neither company has gotten off the ground yet, Planetary Resources successfully raised $1 million in crowdfunding to place a new telescope, ARKYD, in space to hunt for Earthlike planets. Peter Diamandis, Planetary Resources' CEO, estimates that an asteroid 98 feet long could contain as much as $50 billion in platinum, and might also yield water for human consumption, or for producing hydrogen fuel. </w:t>
      </w:r>
      <w:r w:rsidRPr="00C72636">
        <w:rPr>
          <w:rStyle w:val="StyleUnderline"/>
          <w:rFonts w:asciiTheme="minorHAnsi" w:hAnsiTheme="minorHAnsi" w:cstheme="minorHAnsi"/>
        </w:rPr>
        <w:t xml:space="preserve">The potential benefits to </w:t>
      </w:r>
      <w:r w:rsidRPr="00C72636">
        <w:rPr>
          <w:rStyle w:val="StyleUnderline"/>
          <w:rFonts w:asciiTheme="minorHAnsi" w:hAnsiTheme="minorHAnsi" w:cstheme="minorHAnsi"/>
          <w:highlight w:val="cyan"/>
        </w:rPr>
        <w:t>asteroid mining</w:t>
      </w:r>
      <w:r w:rsidRPr="00C72636">
        <w:rPr>
          <w:rStyle w:val="StyleUnderline"/>
          <w:rFonts w:asciiTheme="minorHAnsi" w:hAnsiTheme="minorHAnsi" w:cstheme="minorHAnsi"/>
        </w:rPr>
        <w:t xml:space="preserve"> reach far beyond j</w:t>
      </w:r>
      <w:r w:rsidRPr="00C72636">
        <w:rPr>
          <w:rFonts w:asciiTheme="minorHAnsi" w:hAnsiTheme="minorHAnsi" w:cstheme="minorHAnsi"/>
          <w:sz w:val="14"/>
        </w:rPr>
        <w:t xml:space="preserve">ust profit, economic growth, and </w:t>
      </w:r>
      <w:r w:rsidRPr="00C72636">
        <w:rPr>
          <w:rStyle w:val="StyleUnderline"/>
          <w:rFonts w:asciiTheme="minorHAnsi" w:hAnsiTheme="minorHAnsi" w:cstheme="minorHAnsi"/>
          <w:highlight w:val="cyan"/>
        </w:rPr>
        <w:t>expanding</w:t>
      </w:r>
      <w:r w:rsidRPr="00C72636">
        <w:rPr>
          <w:rStyle w:val="StyleUnderline"/>
          <w:rFonts w:asciiTheme="minorHAnsi" w:hAnsiTheme="minorHAnsi" w:cstheme="minorHAnsi"/>
        </w:rPr>
        <w:t xml:space="preserve"> </w:t>
      </w:r>
      <w:r w:rsidRPr="00C72636">
        <w:rPr>
          <w:rStyle w:val="StyleUnderline"/>
          <w:rFonts w:asciiTheme="minorHAnsi" w:hAnsiTheme="minorHAnsi" w:cstheme="minorHAnsi"/>
          <w:highlight w:val="cyan"/>
        </w:rPr>
        <w:t>Earth's resource base</w:t>
      </w:r>
      <w:r w:rsidRPr="00C72636">
        <w:rPr>
          <w:rStyle w:val="StyleUnderline"/>
          <w:rFonts w:asciiTheme="minorHAnsi" w:hAnsiTheme="minorHAnsi" w:cstheme="minorHAnsi"/>
        </w:rPr>
        <w:t xml:space="preserve">. While </w:t>
      </w:r>
      <w:r w:rsidRPr="00C72636">
        <w:rPr>
          <w:rStyle w:val="StyleUnderline"/>
          <w:rFonts w:asciiTheme="minorHAnsi" w:hAnsiTheme="minorHAnsi" w:cstheme="minorHAnsi"/>
          <w:highlight w:val="cyan"/>
        </w:rPr>
        <w:t>mining on Earth can be highly destructive</w:t>
      </w:r>
      <w:r w:rsidRPr="00C72636">
        <w:rPr>
          <w:rStyle w:val="StyleUnderline"/>
          <w:rFonts w:asciiTheme="minorHAnsi" w:hAnsiTheme="minorHAnsi" w:cstheme="minorHAnsi"/>
        </w:rPr>
        <w:t xml:space="preserve"> to natural habitats</w:t>
      </w:r>
      <w:r w:rsidRPr="00C72636">
        <w:rPr>
          <w:rFonts w:asciiTheme="minorHAnsi" w:hAnsiTheme="minorHAnsi" w:cstheme="minorHAnsi"/>
          <w:sz w:val="14"/>
        </w:rPr>
        <w:t xml:space="preserve"> — </w:t>
      </w:r>
      <w:r w:rsidRPr="00C72636">
        <w:rPr>
          <w:rStyle w:val="StyleUnderline"/>
          <w:rFonts w:asciiTheme="minorHAnsi" w:hAnsiTheme="minorHAnsi" w:cstheme="minorHAnsi"/>
        </w:rPr>
        <w:t>resulting in deforestation, soil erosion, chemical contamination, and the pollution of groundwater</w:t>
      </w:r>
      <w:r w:rsidRPr="00C72636">
        <w:rPr>
          <w:rFonts w:asciiTheme="minorHAnsi" w:hAnsiTheme="minorHAnsi" w:cstheme="minorHAnsi"/>
          <w:sz w:val="14"/>
        </w:rPr>
        <w:t xml:space="preserve"> — </w:t>
      </w:r>
      <w:r w:rsidRPr="00C72636">
        <w:rPr>
          <w:rStyle w:val="StyleUnderline"/>
          <w:rFonts w:asciiTheme="minorHAnsi" w:hAnsiTheme="minorHAnsi" w:cstheme="minorHAnsi"/>
          <w:highlight w:val="cyan"/>
        </w:rPr>
        <w:t xml:space="preserve">mining in space doesn't damage </w:t>
      </w:r>
      <w:r w:rsidRPr="00C72636">
        <w:rPr>
          <w:rStyle w:val="StyleUnderline"/>
          <w:rFonts w:asciiTheme="minorHAnsi" w:hAnsiTheme="minorHAnsi" w:cstheme="minorHAnsi"/>
        </w:rPr>
        <w:t xml:space="preserve">any </w:t>
      </w:r>
      <w:r w:rsidRPr="00C72636">
        <w:rPr>
          <w:rStyle w:val="StyleUnderline"/>
          <w:rFonts w:asciiTheme="minorHAnsi" w:hAnsiTheme="minorHAnsi" w:cstheme="minorHAnsi"/>
          <w:highlight w:val="cyan"/>
        </w:rPr>
        <w:t>natural habitats</w:t>
      </w:r>
      <w:r w:rsidRPr="00C72636">
        <w:rPr>
          <w:rFonts w:asciiTheme="minorHAnsi" w:hAnsiTheme="minorHAnsi" w:cstheme="minorHAnsi"/>
          <w:sz w:val="14"/>
        </w:rPr>
        <w:t xml:space="preserve">. Even more significantly, </w:t>
      </w:r>
      <w:r w:rsidRPr="00C72636">
        <w:rPr>
          <w:rStyle w:val="StyleUnderline"/>
          <w:rFonts w:asciiTheme="minorHAnsi" w:hAnsiTheme="minorHAnsi" w:cstheme="minorHAnsi"/>
          <w:highlight w:val="cyan"/>
        </w:rPr>
        <w:t xml:space="preserve">less resource bottlenecks means </w:t>
      </w:r>
      <w:r w:rsidRPr="00C72636">
        <w:rPr>
          <w:rStyle w:val="Emphasis"/>
          <w:rFonts w:asciiTheme="minorHAnsi" w:hAnsiTheme="minorHAnsi" w:cstheme="minorHAnsi"/>
          <w:highlight w:val="cyan"/>
        </w:rPr>
        <w:t>less potential for future resource wars</w:t>
      </w:r>
      <w:r w:rsidRPr="00C72636">
        <w:rPr>
          <w:rStyle w:val="StyleUnderline"/>
          <w:rFonts w:asciiTheme="minorHAnsi" w:hAnsiTheme="minorHAnsi" w:cstheme="minorHAnsi"/>
          <w:highlight w:val="cyan"/>
        </w:rPr>
        <w:t xml:space="preserve"> between competing countries</w:t>
      </w:r>
      <w:r w:rsidRPr="00C72636">
        <w:rPr>
          <w:rStyle w:val="StyleUnderline"/>
          <w:rFonts w:asciiTheme="minorHAnsi" w:hAnsiTheme="minorHAnsi" w:cstheme="minorHAnsi"/>
        </w:rPr>
        <w:t xml:space="preserve"> </w:t>
      </w:r>
      <w:r w:rsidRPr="00C72636">
        <w:rPr>
          <w:rFonts w:asciiTheme="minorHAnsi" w:hAnsiTheme="minorHAnsi" w:cstheme="minorHAnsi"/>
          <w:sz w:val="14"/>
        </w:rPr>
        <w:t>— a frightening scenario which the Pentagon has begun planning to address if need be.</w:t>
      </w:r>
    </w:p>
    <w:p w14:paraId="708E1220" w14:textId="5116322E" w:rsidR="00032E22" w:rsidRPr="00C72636" w:rsidRDefault="003E1D5C" w:rsidP="003E1D5C">
      <w:pPr>
        <w:pStyle w:val="Heading4"/>
        <w:rPr>
          <w:rFonts w:asciiTheme="minorHAnsi" w:hAnsiTheme="minorHAnsi" w:cstheme="minorHAnsi"/>
        </w:rPr>
      </w:pPr>
      <w:r w:rsidRPr="00C72636">
        <w:rPr>
          <w:rFonts w:asciiTheme="minorHAnsi" w:hAnsiTheme="minorHAnsi" w:cstheme="minorHAnsi"/>
        </w:rPr>
        <w:t>AND preventing resources wars are key to preventing nuclear wars.</w:t>
      </w:r>
    </w:p>
    <w:p w14:paraId="3A8B9E63" w14:textId="7FACC329" w:rsidR="003E1D5C" w:rsidRPr="00C72636" w:rsidRDefault="003E1D5C" w:rsidP="003E1D5C">
      <w:pPr>
        <w:rPr>
          <w:rFonts w:asciiTheme="minorHAnsi" w:hAnsiTheme="minorHAnsi" w:cstheme="minorHAnsi"/>
          <w:b/>
          <w:bCs/>
          <w:sz w:val="26"/>
          <w:szCs w:val="26"/>
        </w:rPr>
      </w:pPr>
      <w:r w:rsidRPr="00C72636">
        <w:rPr>
          <w:rFonts w:asciiTheme="minorHAnsi" w:hAnsiTheme="minorHAnsi" w:cstheme="minorHAnsi"/>
          <w:b/>
          <w:bCs/>
          <w:sz w:val="26"/>
          <w:szCs w:val="26"/>
        </w:rPr>
        <w:t>Landman 07</w:t>
      </w:r>
    </w:p>
    <w:p w14:paraId="47AD72E6" w14:textId="77777777" w:rsidR="003E1D5C" w:rsidRPr="00C72636" w:rsidRDefault="003E1D5C" w:rsidP="003E1D5C">
      <w:pPr>
        <w:rPr>
          <w:rFonts w:asciiTheme="minorHAnsi" w:hAnsiTheme="minorHAnsi" w:cstheme="minorHAnsi"/>
        </w:rPr>
      </w:pPr>
      <w:r w:rsidRPr="00C72636">
        <w:rPr>
          <w:rFonts w:asciiTheme="minorHAnsi" w:hAnsiTheme="minorHAnsi" w:cstheme="minorHAnsi"/>
        </w:rPr>
        <w:t xml:space="preserve">Stephen </w:t>
      </w:r>
      <w:r w:rsidRPr="00C72636">
        <w:rPr>
          <w:rFonts w:asciiTheme="minorHAnsi" w:hAnsiTheme="minorHAnsi" w:cstheme="minorHAnsi"/>
          <w:b/>
        </w:rPr>
        <w:t>Lendman</w:t>
      </w:r>
      <w:r w:rsidRPr="00C72636">
        <w:rPr>
          <w:rFonts w:asciiTheme="minorHAnsi" w:hAnsiTheme="minorHAnsi" w:cstheme="minorHAnsi"/>
        </w:rPr>
        <w:t>, 6/6/</w:t>
      </w:r>
      <w:r w:rsidRPr="00C72636">
        <w:rPr>
          <w:rFonts w:asciiTheme="minorHAnsi" w:hAnsiTheme="minorHAnsi" w:cstheme="minorHAnsi"/>
          <w:b/>
        </w:rPr>
        <w:t>2007</w:t>
      </w:r>
      <w:r w:rsidRPr="00C72636">
        <w:rPr>
          <w:rFonts w:asciiTheme="minorHAnsi" w:hAnsiTheme="minorHAnsi" w:cstheme="minorHAnsi"/>
        </w:rPr>
        <w:t>. Renowned author and Research Associate of the Center for Research on Globalization (CRG). The Centre for Research on Globalization (CRG) is an independent research and media organization based in Montreal. The CRG is involved in book publishing, support to humanitarian projects as well as educational outreach activities including the organization of public conferences and lectures. The Centre also acts as a think tank on crucial economic and geopolitical issues. Stephen has written extensively on war and peace, social justice in America and many other national and international issues. Stephen Lendman is a recipient of a 2008 Project Censored Award, University of California at Sonoma – “Resource Wars – Can We Survive Them?” – Global Research, June 06, 2007 – http://www.globalresearch.ca/resource-wars-can-we-survive-them/5892</w:t>
      </w:r>
    </w:p>
    <w:p w14:paraId="641DC4FC" w14:textId="77777777" w:rsidR="003E1D5C" w:rsidRPr="00C72636" w:rsidRDefault="003E1D5C" w:rsidP="003E1D5C">
      <w:pPr>
        <w:rPr>
          <w:rFonts w:asciiTheme="minorHAnsi" w:hAnsiTheme="minorHAnsi" w:cstheme="minorHAnsi"/>
          <w:sz w:val="12"/>
        </w:rPr>
      </w:pPr>
      <w:r w:rsidRPr="00C72636">
        <w:rPr>
          <w:rFonts w:asciiTheme="minorHAnsi" w:hAnsiTheme="minorHAnsi" w:cstheme="minorHAnsi"/>
          <w:u w:val="single"/>
        </w:rPr>
        <w:t>With the world’s energy supplies finite</w:t>
      </w:r>
      <w:r w:rsidRPr="00C72636">
        <w:rPr>
          <w:rFonts w:asciiTheme="minorHAnsi" w:hAnsiTheme="minorHAnsi" w:cstheme="minorHAnsi"/>
          <w:sz w:val="12"/>
        </w:rPr>
        <w:t xml:space="preserve">, </w:t>
      </w:r>
      <w:r w:rsidRPr="00C72636">
        <w:rPr>
          <w:rFonts w:asciiTheme="minorHAnsi" w:hAnsiTheme="minorHAnsi" w:cstheme="minorHAnsi"/>
          <w:u w:val="single"/>
        </w:rPr>
        <w:t>the US heavily dependent on imports</w:t>
      </w:r>
      <w:r w:rsidRPr="00C72636">
        <w:rPr>
          <w:rFonts w:asciiTheme="minorHAnsi" w:hAnsiTheme="minorHAnsi" w:cstheme="minorHAnsi"/>
          <w:sz w:val="12"/>
        </w:rPr>
        <w:t xml:space="preserve">, </w:t>
      </w:r>
      <w:r w:rsidRPr="00C72636">
        <w:rPr>
          <w:rFonts w:asciiTheme="minorHAnsi" w:hAnsiTheme="minorHAnsi" w:cstheme="minorHAnsi"/>
          <w:u w:val="single"/>
        </w:rPr>
        <w:t>and “peak oil”</w:t>
      </w:r>
      <w:r w:rsidRPr="00C72636">
        <w:rPr>
          <w:rFonts w:asciiTheme="minorHAnsi" w:hAnsiTheme="minorHAnsi" w:cstheme="minorHAnsi"/>
          <w:sz w:val="12"/>
        </w:rPr>
        <w:t xml:space="preserve"> near or </w:t>
      </w:r>
      <w:r w:rsidRPr="00C72636">
        <w:rPr>
          <w:rFonts w:asciiTheme="minorHAnsi" w:hAnsiTheme="minorHAnsi" w:cstheme="minorHAnsi"/>
          <w:u w:val="single"/>
        </w:rPr>
        <w:t>approaching,</w:t>
      </w:r>
      <w:r w:rsidRPr="00C72636">
        <w:rPr>
          <w:rFonts w:asciiTheme="minorHAnsi" w:hAnsiTheme="minorHAnsi" w:cstheme="minorHAnsi"/>
          <w:sz w:val="12"/>
        </w:rPr>
        <w:t xml:space="preserve"> “</w:t>
      </w:r>
      <w:r w:rsidRPr="00C72636">
        <w:rPr>
          <w:rFonts w:asciiTheme="minorHAnsi" w:hAnsiTheme="minorHAnsi" w:cstheme="minorHAnsi"/>
          <w:highlight w:val="cyan"/>
          <w:u w:val="single"/>
        </w:rPr>
        <w:t xml:space="preserve">security” for America means </w:t>
      </w:r>
      <w:r w:rsidRPr="00C72636">
        <w:rPr>
          <w:rFonts w:asciiTheme="minorHAnsi" w:hAnsiTheme="minorHAnsi" w:cstheme="minorHAnsi"/>
          <w:b/>
          <w:highlight w:val="cyan"/>
          <w:u w:val="single"/>
        </w:rPr>
        <w:t>assuring a sustainable supply</w:t>
      </w:r>
      <w:r w:rsidRPr="00C72636">
        <w:rPr>
          <w:rFonts w:asciiTheme="minorHAnsi" w:hAnsiTheme="minorHAnsi" w:cstheme="minorHAnsi"/>
          <w:sz w:val="12"/>
        </w:rPr>
        <w:t xml:space="preserve"> of what we can’t do without. </w:t>
      </w:r>
      <w:r w:rsidRPr="00C72636">
        <w:rPr>
          <w:rFonts w:asciiTheme="minorHAnsi" w:hAnsiTheme="minorHAnsi" w:cstheme="minorHAnsi"/>
          <w:u w:val="single"/>
        </w:rPr>
        <w:t xml:space="preserve">It includes </w:t>
      </w:r>
      <w:r w:rsidRPr="00C72636">
        <w:rPr>
          <w:rFonts w:asciiTheme="minorHAnsi" w:hAnsiTheme="minorHAnsi" w:cstheme="minorHAnsi"/>
          <w:b/>
          <w:highlight w:val="cyan"/>
          <w:u w:val="single"/>
        </w:rPr>
        <w:t>waging wars</w:t>
      </w:r>
      <w:r w:rsidRPr="00C72636">
        <w:rPr>
          <w:rFonts w:asciiTheme="minorHAnsi" w:hAnsiTheme="minorHAnsi" w:cstheme="minorHAnsi"/>
          <w:sz w:val="12"/>
          <w:highlight w:val="cyan"/>
        </w:rPr>
        <w:t xml:space="preserve"> </w:t>
      </w:r>
      <w:r w:rsidRPr="00C72636">
        <w:rPr>
          <w:rFonts w:asciiTheme="minorHAnsi" w:hAnsiTheme="minorHAnsi" w:cstheme="minorHAnsi"/>
          <w:highlight w:val="cyan"/>
          <w:u w:val="single"/>
        </w:rPr>
        <w:t>to get it</w:t>
      </w:r>
      <w:r w:rsidRPr="00C72636">
        <w:rPr>
          <w:rFonts w:asciiTheme="minorHAnsi" w:hAnsiTheme="minorHAnsi" w:cstheme="minorHAnsi"/>
          <w:sz w:val="12"/>
        </w:rPr>
        <w:t xml:space="preserve">, protect it, and defend the maritime trade routes over which it travels. That means energy’s partnered with predatory New World Order globalization, militarism, wars, ecological recklessness, and now an extremist US administration willing to risk Armageddon for world dominance. Central to its plan is first controlling essential resources everywhere, at any cost, starting with oil and where most of it is located in the Middle East and Central Asia. The New “Great Game” and Perils From It The new “Great Game’s” begun, but this time </w:t>
      </w:r>
      <w:r w:rsidRPr="00C72636">
        <w:rPr>
          <w:rFonts w:asciiTheme="minorHAnsi" w:hAnsiTheme="minorHAnsi" w:cstheme="minorHAnsi"/>
          <w:u w:val="single"/>
        </w:rPr>
        <w:t>the stakes are greater than ever</w:t>
      </w:r>
      <w:r w:rsidRPr="00C72636">
        <w:rPr>
          <w:rFonts w:asciiTheme="minorHAnsi" w:hAnsiTheme="minorHAnsi" w:cstheme="minorHAnsi"/>
          <w:sz w:val="12"/>
        </w:rPr>
        <w:t xml:space="preserve"> as explained above. The old one lasted nearly 100 years pitting the British empire against Tsarist Russia when the issue wasn’t oil. </w:t>
      </w:r>
      <w:r w:rsidRPr="00C72636">
        <w:rPr>
          <w:rFonts w:asciiTheme="minorHAnsi" w:hAnsiTheme="minorHAnsi" w:cstheme="minorHAnsi"/>
          <w:u w:val="single"/>
        </w:rPr>
        <w:t>This time, it’s the US</w:t>
      </w:r>
      <w:r w:rsidRPr="00C72636">
        <w:rPr>
          <w:rFonts w:asciiTheme="minorHAnsi" w:hAnsiTheme="minorHAnsi" w:cstheme="minorHAnsi"/>
          <w:sz w:val="12"/>
        </w:rPr>
        <w:t xml:space="preserve"> with help from Israel, Britain, the West, and satellite states like Japan, South Korea and Taiwan </w:t>
      </w:r>
      <w:r w:rsidRPr="00C72636">
        <w:rPr>
          <w:rFonts w:asciiTheme="minorHAnsi" w:hAnsiTheme="minorHAnsi" w:cstheme="minorHAnsi"/>
          <w:u w:val="single"/>
        </w:rPr>
        <w:t>challenging</w:t>
      </w:r>
      <w:r w:rsidRPr="00C72636">
        <w:rPr>
          <w:rFonts w:asciiTheme="minorHAnsi" w:hAnsiTheme="minorHAnsi" w:cstheme="minorHAnsi"/>
          <w:sz w:val="12"/>
        </w:rPr>
        <w:t xml:space="preserve"> Russia and </w:t>
      </w:r>
      <w:r w:rsidRPr="00C72636">
        <w:rPr>
          <w:rFonts w:asciiTheme="minorHAnsi" w:hAnsiTheme="minorHAnsi" w:cstheme="minorHAnsi"/>
          <w:u w:val="single"/>
        </w:rPr>
        <w:t>China with today’s weapons</w:t>
      </w:r>
      <w:r w:rsidRPr="00C72636">
        <w:rPr>
          <w:rFonts w:asciiTheme="minorHAnsi" w:hAnsiTheme="minorHAnsi" w:cstheme="minorHAnsi"/>
          <w:sz w:val="12"/>
        </w:rPr>
        <w:t xml:space="preserve"> and technology on both sides making earlier ones look like toys. </w:t>
      </w:r>
      <w:r w:rsidRPr="00C72636">
        <w:rPr>
          <w:rFonts w:asciiTheme="minorHAnsi" w:hAnsiTheme="minorHAnsi" w:cstheme="minorHAnsi"/>
          <w:u w:val="single"/>
        </w:rPr>
        <w:t>At stake is more than oil. It’s planet earth with survival of all life on it</w:t>
      </w:r>
      <w:r w:rsidRPr="00C72636">
        <w:rPr>
          <w:rFonts w:asciiTheme="minorHAnsi" w:hAnsiTheme="minorHAnsi" w:cstheme="minorHAnsi"/>
          <w:sz w:val="12"/>
        </w:rPr>
        <w:t xml:space="preserve"> issue number one twice over. </w:t>
      </w:r>
      <w:r w:rsidRPr="00C72636">
        <w:rPr>
          <w:rFonts w:asciiTheme="minorHAnsi" w:hAnsiTheme="minorHAnsi" w:cstheme="minorHAnsi"/>
          <w:highlight w:val="cyan"/>
          <w:u w:val="single"/>
        </w:rPr>
        <w:t>Resource</w:t>
      </w:r>
      <w:r w:rsidRPr="00C72636">
        <w:rPr>
          <w:rFonts w:asciiTheme="minorHAnsi" w:hAnsiTheme="minorHAnsi" w:cstheme="minorHAnsi"/>
          <w:sz w:val="12"/>
          <w:highlight w:val="cyan"/>
        </w:rPr>
        <w:t>s</w:t>
      </w:r>
      <w:r w:rsidRPr="00C72636">
        <w:rPr>
          <w:rFonts w:asciiTheme="minorHAnsi" w:hAnsiTheme="minorHAnsi" w:cstheme="minorHAnsi"/>
          <w:sz w:val="12"/>
        </w:rPr>
        <w:t xml:space="preserve"> and </w:t>
      </w:r>
      <w:r w:rsidRPr="00C72636">
        <w:rPr>
          <w:rFonts w:asciiTheme="minorHAnsi" w:hAnsiTheme="minorHAnsi" w:cstheme="minorHAnsi"/>
          <w:highlight w:val="cyan"/>
          <w:u w:val="single"/>
        </w:rPr>
        <w:t>wars</w:t>
      </w:r>
      <w:r w:rsidRPr="00C72636">
        <w:rPr>
          <w:rFonts w:asciiTheme="minorHAnsi" w:hAnsiTheme="minorHAnsi" w:cstheme="minorHAnsi"/>
          <w:sz w:val="12"/>
        </w:rPr>
        <w:t xml:space="preserve"> for them </w:t>
      </w:r>
      <w:r w:rsidRPr="00C72636">
        <w:rPr>
          <w:rFonts w:asciiTheme="minorHAnsi" w:hAnsiTheme="minorHAnsi" w:cstheme="minorHAnsi"/>
          <w:highlight w:val="cyan"/>
          <w:u w:val="single"/>
        </w:rPr>
        <w:t>means</w:t>
      </w:r>
      <w:r w:rsidRPr="00C72636">
        <w:rPr>
          <w:rFonts w:asciiTheme="minorHAnsi" w:hAnsiTheme="minorHAnsi" w:cstheme="minorHAnsi"/>
          <w:sz w:val="12"/>
        </w:rPr>
        <w:t xml:space="preserve"> militarism is increasing, peace declining, and the planet’s ability to sustain life front and center, if anyone’s paying attention. They’d better be because beyond </w:t>
      </w:r>
      <w:r w:rsidRPr="00C72636">
        <w:rPr>
          <w:rFonts w:asciiTheme="minorHAnsi" w:hAnsiTheme="minorHAnsi" w:cstheme="minorHAnsi"/>
          <w:highlight w:val="cyan"/>
          <w:u w:val="single"/>
        </w:rPr>
        <w:t>the point of no return</w:t>
      </w:r>
      <w:r w:rsidRPr="00C72636">
        <w:rPr>
          <w:rFonts w:asciiTheme="minorHAnsi" w:hAnsiTheme="minorHAnsi" w:cstheme="minorHAnsi"/>
          <w:u w:val="single"/>
        </w:rPr>
        <w:t>, there’s no second chance</w:t>
      </w:r>
      <w:r w:rsidRPr="00C72636">
        <w:rPr>
          <w:rFonts w:asciiTheme="minorHAnsi" w:hAnsiTheme="minorHAnsi" w:cstheme="minorHAnsi"/>
          <w:sz w:val="12"/>
        </w:rPr>
        <w:t xml:space="preserve"> the way Einstein explained </w:t>
      </w:r>
      <w:r w:rsidRPr="00C72636">
        <w:rPr>
          <w:rFonts w:asciiTheme="minorHAnsi" w:hAnsiTheme="minorHAnsi" w:cstheme="minorHAnsi"/>
          <w:u w:val="single"/>
        </w:rPr>
        <w:t>after the atom was split</w:t>
      </w:r>
      <w:r w:rsidRPr="00C72636">
        <w:rPr>
          <w:rFonts w:asciiTheme="minorHAnsi" w:hAnsiTheme="minorHAnsi" w:cstheme="minorHAnsi"/>
          <w:sz w:val="12"/>
        </w:rPr>
        <w:t xml:space="preserve">. His famous quote on future wars was : “I know not with what weapons World War III will be fought, but World War IV will be fought with sticks and stones.” Under a worst case scenario, it’s more dire than that. </w:t>
      </w:r>
      <w:r w:rsidRPr="00C72636">
        <w:rPr>
          <w:rFonts w:asciiTheme="minorHAnsi" w:hAnsiTheme="minorHAnsi" w:cstheme="minorHAnsi"/>
          <w:highlight w:val="cyan"/>
          <w:u w:val="single"/>
        </w:rPr>
        <w:t>There may be nothing left</w:t>
      </w:r>
      <w:r w:rsidRPr="00C72636">
        <w:rPr>
          <w:rFonts w:asciiTheme="minorHAnsi" w:hAnsiTheme="minorHAnsi" w:cstheme="minorHAnsi"/>
          <w:u w:val="single"/>
        </w:rPr>
        <w:t xml:space="preserve"> but resilient beetles</w:t>
      </w:r>
      <w:r w:rsidRPr="00C72636">
        <w:rPr>
          <w:rFonts w:asciiTheme="minorHAnsi" w:hAnsiTheme="minorHAnsi" w:cstheme="minorHAnsi"/>
          <w:sz w:val="12"/>
        </w:rPr>
        <w:t xml:space="preserve"> and bacteria </w:t>
      </w:r>
      <w:r w:rsidRPr="00C72636">
        <w:rPr>
          <w:rFonts w:asciiTheme="minorHAnsi" w:hAnsiTheme="minorHAnsi" w:cstheme="minorHAnsi"/>
          <w:highlight w:val="cyan"/>
          <w:u w:val="single"/>
        </w:rPr>
        <w:t>in the wake of a nuclear holocaust</w:t>
      </w:r>
      <w:r w:rsidRPr="00C72636">
        <w:rPr>
          <w:rFonts w:asciiTheme="minorHAnsi" w:hAnsiTheme="minorHAnsi" w:cstheme="minorHAnsi"/>
          <w:sz w:val="12"/>
        </w:rPr>
        <w:t xml:space="preserve"> meaning even a new stone age is way in the future, if at all. </w:t>
      </w:r>
      <w:r w:rsidRPr="00C72636">
        <w:rPr>
          <w:rFonts w:asciiTheme="minorHAnsi" w:hAnsiTheme="minorHAnsi" w:cstheme="minorHAnsi"/>
          <w:u w:val="single"/>
        </w:rPr>
        <w:t>The threat is real and once nearly happened during the Cuban Missile Crisis</w:t>
      </w:r>
      <w:r w:rsidRPr="00C72636">
        <w:rPr>
          <w:rFonts w:asciiTheme="minorHAnsi" w:hAnsiTheme="minorHAnsi" w:cstheme="minorHAnsi"/>
          <w:sz w:val="12"/>
        </w:rPr>
        <w:t xml:space="preserve"> in October, 1962. </w:t>
      </w:r>
      <w:r w:rsidRPr="00C72636">
        <w:rPr>
          <w:rFonts w:asciiTheme="minorHAnsi" w:hAnsiTheme="minorHAnsi" w:cstheme="minorHAnsi"/>
          <w:u w:val="single"/>
        </w:rPr>
        <w:t>We later learned a miracle saved</w:t>
      </w:r>
      <w:r w:rsidRPr="00C72636">
        <w:rPr>
          <w:rFonts w:asciiTheme="minorHAnsi" w:hAnsiTheme="minorHAnsi" w:cstheme="minorHAnsi"/>
          <w:sz w:val="12"/>
        </w:rPr>
        <w:t xml:space="preserve"> us at the 40th anniversary October, 2002 summit meeting in Havana attended by the US and Russia along with host country Cuba</w:t>
      </w:r>
      <w:r w:rsidRPr="00C72636">
        <w:rPr>
          <w:rFonts w:asciiTheme="minorHAnsi" w:hAnsiTheme="minorHAnsi" w:cstheme="minorHAnsi"/>
          <w:u w:val="single"/>
        </w:rPr>
        <w:t>. For the first time, we were told how close we came to nuclear Armageddon. Devastation was avoided only because Soviet submarine captain Vasily Arkhipov countermanded his order to fire nuclear-tipped torpedos when Russian</w:t>
      </w:r>
      <w:r w:rsidRPr="00C72636">
        <w:rPr>
          <w:rFonts w:asciiTheme="minorHAnsi" w:hAnsiTheme="minorHAnsi" w:cstheme="minorHAnsi"/>
          <w:sz w:val="12"/>
        </w:rPr>
        <w:t xml:space="preserve"> </w:t>
      </w:r>
      <w:r w:rsidRPr="00C72636">
        <w:rPr>
          <w:rFonts w:asciiTheme="minorHAnsi" w:hAnsiTheme="minorHAnsi" w:cstheme="minorHAnsi"/>
          <w:u w:val="single"/>
        </w:rPr>
        <w:t>submarines were attacked by US destroyers near Kennedy’s “quarantine” line</w:t>
      </w:r>
      <w:r w:rsidRPr="00C72636">
        <w:rPr>
          <w:rFonts w:asciiTheme="minorHAnsi" w:hAnsiTheme="minorHAnsi" w:cstheme="minorHAnsi"/>
          <w:sz w:val="12"/>
        </w:rPr>
        <w:t>. Had he done it, only our imagination can speculate what might have followed and whether planet earth, or at least a big part of it, would have survived.</w:t>
      </w:r>
    </w:p>
    <w:p w14:paraId="011ED3DC" w14:textId="0AAFD9C3" w:rsidR="00C71F0B" w:rsidRPr="00C72636" w:rsidRDefault="00C71F0B" w:rsidP="00C71F0B">
      <w:pPr>
        <w:pStyle w:val="Heading4"/>
        <w:rPr>
          <w:rFonts w:asciiTheme="minorHAnsi" w:hAnsiTheme="minorHAnsi" w:cstheme="minorHAnsi"/>
        </w:rPr>
      </w:pPr>
      <w:r w:rsidRPr="00C72636">
        <w:rPr>
          <w:rFonts w:asciiTheme="minorHAnsi" w:hAnsiTheme="minorHAnsi" w:cstheme="minorHAnsi"/>
        </w:rPr>
        <w:t>Lastly, asteroid mining solves environmental terrestrial mining impacts—particularly ocean acidification and global warming</w:t>
      </w:r>
    </w:p>
    <w:p w14:paraId="16B25E50" w14:textId="77777777" w:rsidR="00C71F0B" w:rsidRPr="00C72636" w:rsidRDefault="00C71F0B" w:rsidP="00C71F0B">
      <w:pPr>
        <w:rPr>
          <w:rFonts w:asciiTheme="minorHAnsi" w:hAnsiTheme="minorHAnsi" w:cstheme="minorHAnsi"/>
        </w:rPr>
      </w:pPr>
      <w:r w:rsidRPr="00C72636">
        <w:rPr>
          <w:rFonts w:asciiTheme="minorHAnsi" w:hAnsiTheme="minorHAnsi" w:cstheme="minorHAnsi"/>
          <w:b/>
        </w:rPr>
        <w:t>Hlimi 14</w:t>
      </w:r>
      <w:r w:rsidRPr="00C72636">
        <w:rPr>
          <w:rFonts w:asciiTheme="minorHAnsi" w:hAnsiTheme="minorHAnsi" w:cstheme="minorHAnsi"/>
        </w:rPr>
        <w:t xml:space="preserve"> (Tina Hlimi is a International Secretariat Member and Health &amp; Hazards Coordinator for the Centre for International Sustainable Development Law (CISDL) in Montreal, Quebec, “THE NEXT FRONTIER: AN OVERVIEW OF THE LEGAL AND ENVIRONMENTAL IMPLICATIONS OF NEAR-EARTH ASTEROID MINING”, Annals of Air and Space Law Vol. 39, 2014, </w:t>
      </w:r>
      <w:hyperlink r:id="rId20">
        <w:r w:rsidRPr="00C72636">
          <w:rPr>
            <w:rFonts w:asciiTheme="minorHAnsi" w:hAnsiTheme="minorHAnsi" w:cstheme="minorHAnsi"/>
          </w:rPr>
          <w:t>https://papers.ssrn.com/sol3/papers.cfm?abstract_id=2546924</w:t>
        </w:r>
      </w:hyperlink>
      <w:r w:rsidRPr="00C72636">
        <w:rPr>
          <w:rFonts w:asciiTheme="minorHAnsi" w:hAnsiTheme="minorHAnsi" w:cstheme="minorHAnsi"/>
        </w:rPr>
        <w:t>)//NotJacob</w:t>
      </w:r>
    </w:p>
    <w:p w14:paraId="53D8F02A" w14:textId="77777777" w:rsidR="00C71F0B" w:rsidRPr="00C72636" w:rsidRDefault="00C71F0B" w:rsidP="00C71F0B">
      <w:pPr>
        <w:rPr>
          <w:rFonts w:asciiTheme="minorHAnsi" w:hAnsiTheme="minorHAnsi" w:cstheme="minorHAnsi"/>
          <w:sz w:val="12"/>
        </w:rPr>
      </w:pPr>
      <w:r w:rsidRPr="00C72636">
        <w:rPr>
          <w:rFonts w:asciiTheme="minorHAnsi" w:hAnsiTheme="minorHAnsi" w:cstheme="minorHAnsi"/>
          <w:sz w:val="12"/>
        </w:rPr>
        <w:t xml:space="preserve">In addition to demystifying the legal doctrine governing outer space natural resource appropriation it is also necessary to weigh the benefits and detriments of space-faring activities. Foremost, States around the world are developing at unprecedented rates and the human population is mounting in conjunction with demand for natural resources to sustain the current and newly established western standard of living. One of the fastest growing nations, </w:t>
      </w:r>
      <w:r w:rsidRPr="00C72636">
        <w:rPr>
          <w:rStyle w:val="Emphasis"/>
          <w:rFonts w:asciiTheme="minorHAnsi" w:hAnsiTheme="minorHAnsi" w:cstheme="minorHAnsi"/>
        </w:rPr>
        <w:t xml:space="preserve">China, is experiencing unhindered growth facilitated by fossil fuel use from coal and extensive </w:t>
      </w:r>
      <w:r w:rsidRPr="00C72636">
        <w:rPr>
          <w:rStyle w:val="Emphasis"/>
          <w:rFonts w:asciiTheme="minorHAnsi" w:hAnsiTheme="minorHAnsi" w:cstheme="minorHAnsi"/>
          <w:highlight w:val="cyan"/>
        </w:rPr>
        <w:t>mining</w:t>
      </w:r>
      <w:r w:rsidRPr="00C72636">
        <w:rPr>
          <w:rStyle w:val="Emphasis"/>
          <w:rFonts w:asciiTheme="minorHAnsi" w:hAnsiTheme="minorHAnsi" w:cstheme="minorHAnsi"/>
        </w:rPr>
        <w:t xml:space="preserve">. This </w:t>
      </w:r>
      <w:r w:rsidRPr="00C72636">
        <w:rPr>
          <w:rStyle w:val="Emphasis"/>
          <w:rFonts w:asciiTheme="minorHAnsi" w:hAnsiTheme="minorHAnsi" w:cstheme="minorHAnsi"/>
          <w:highlight w:val="cyan"/>
        </w:rPr>
        <w:t>has caused substantial water, soil and air degradation</w:t>
      </w:r>
      <w:r w:rsidRPr="00C72636">
        <w:rPr>
          <w:rStyle w:val="Emphasis"/>
          <w:rFonts w:asciiTheme="minorHAnsi" w:hAnsiTheme="minorHAnsi" w:cstheme="minorHAnsi"/>
        </w:rPr>
        <w:t xml:space="preserve">. In the face of these troubles, </w:t>
      </w:r>
      <w:r w:rsidRPr="00C72636">
        <w:rPr>
          <w:rStyle w:val="Emphasis"/>
          <w:rFonts w:asciiTheme="minorHAnsi" w:hAnsiTheme="minorHAnsi" w:cstheme="minorHAnsi"/>
          <w:highlight w:val="cyan"/>
        </w:rPr>
        <w:t>NEA mining could be the key to preserving the Earth's bounty and replenishing contaminated water supplies</w:t>
      </w:r>
      <w:r w:rsidRPr="00C72636">
        <w:rPr>
          <w:rStyle w:val="Emphasis"/>
          <w:rFonts w:asciiTheme="minorHAnsi" w:hAnsiTheme="minorHAnsi" w:cstheme="minorHAnsi"/>
        </w:rPr>
        <w:t xml:space="preserve">. The influx of natural resources could thwart the burning of dirty coal and fossil fuels, thereby </w:t>
      </w:r>
      <w:r w:rsidRPr="00C72636">
        <w:rPr>
          <w:rStyle w:val="Emphasis"/>
          <w:rFonts w:asciiTheme="minorHAnsi" w:hAnsiTheme="minorHAnsi" w:cstheme="minorHAnsi"/>
          <w:highlight w:val="cyan"/>
        </w:rPr>
        <w:t>mitigating the effects of climate change</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such as, rising sea level, atmospheric pollution, melting of sea ice and rising temperatures</w:t>
      </w:r>
      <w:r w:rsidRPr="00C72636">
        <w:rPr>
          <w:rStyle w:val="Emphasis"/>
          <w:rFonts w:asciiTheme="minorHAnsi" w:hAnsiTheme="minorHAnsi" w:cstheme="minorHAnsi"/>
        </w:rPr>
        <w:t xml:space="preserve">. NEA harvesting could also </w:t>
      </w:r>
      <w:r w:rsidRPr="00C72636">
        <w:rPr>
          <w:rStyle w:val="Emphasis"/>
          <w:rFonts w:asciiTheme="minorHAnsi" w:hAnsiTheme="minorHAnsi" w:cstheme="minorHAnsi"/>
          <w:highlight w:val="cyan"/>
        </w:rPr>
        <w:t>protect the ocean and the fragile and largely unexplored deep seabeds</w:t>
      </w:r>
      <w:r w:rsidRPr="00C72636">
        <w:rPr>
          <w:rStyle w:val="Emphasis"/>
          <w:rFonts w:asciiTheme="minorHAnsi" w:hAnsiTheme="minorHAnsi" w:cstheme="minorHAnsi"/>
        </w:rPr>
        <w:t xml:space="preserve"> 123 from oil and gas drilling. It could furthermore </w:t>
      </w:r>
      <w:r w:rsidRPr="00C72636">
        <w:rPr>
          <w:rStyle w:val="Emphasis"/>
          <w:rFonts w:asciiTheme="minorHAnsi" w:hAnsiTheme="minorHAnsi" w:cstheme="minorHAnsi"/>
          <w:highlight w:val="cyan"/>
        </w:rPr>
        <w:t>protect ecosystems from rare-earth mineral mining</w:t>
      </w:r>
      <w:r w:rsidRPr="00C72636">
        <w:rPr>
          <w:rStyle w:val="Emphasis"/>
          <w:rFonts w:asciiTheme="minorHAnsi" w:hAnsiTheme="minorHAnsi" w:cstheme="minorHAnsi"/>
        </w:rPr>
        <w:t xml:space="preserve"> predominantly used to fuel the electronics sector.</w:t>
      </w:r>
      <w:r w:rsidRPr="00C72636">
        <w:rPr>
          <w:rFonts w:asciiTheme="minorHAnsi" w:hAnsiTheme="minorHAnsi" w:cstheme="minorHAnsi"/>
          <w:sz w:val="12"/>
        </w:rPr>
        <w:t xml:space="preserve">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States, which have joined the environmentally destructive rare-earth mineral exploration movement include India, Canada, Tanzania, Australia, Brazil and Vietnam., There is accordingly much competition and exploration for rare-earth minerals which could result in significant exploitation of untouched areas like the PEEZ seabed and Mongolia.125 Other regions which may soon be targeted for mineral and hydrological resources include Antarctica and the Arctic. With the advent of technological advances, </w:t>
      </w:r>
      <w:r w:rsidRPr="00C72636">
        <w:rPr>
          <w:rStyle w:val="Emphasis"/>
          <w:rFonts w:asciiTheme="minorHAnsi" w:hAnsiTheme="minorHAnsi" w:cstheme="minorHAnsi"/>
        </w:rPr>
        <w:t xml:space="preserve">environmentally destructive practices such as refining may soon occur in outer space, </w:t>
      </w:r>
      <w:r w:rsidRPr="00C72636">
        <w:rPr>
          <w:rStyle w:val="Emphasis"/>
          <w:rFonts w:asciiTheme="minorHAnsi" w:hAnsiTheme="minorHAnsi" w:cstheme="minorHAnsi"/>
          <w:highlight w:val="cyan"/>
        </w:rPr>
        <w:t>sparing the Earth of pollution</w:t>
      </w:r>
      <w:r w:rsidRPr="00C72636">
        <w:rPr>
          <w:rStyle w:val="Emphasis"/>
          <w:rFonts w:asciiTheme="minorHAnsi" w:hAnsiTheme="minorHAnsi" w:cstheme="minorHAnsi"/>
        </w:rPr>
        <w:t xml:space="preserve">. 126 Accordingly, </w:t>
      </w:r>
      <w:r w:rsidRPr="00C72636">
        <w:rPr>
          <w:rStyle w:val="Emphasis"/>
          <w:rFonts w:asciiTheme="minorHAnsi" w:hAnsiTheme="minorHAnsi" w:cstheme="minorHAnsi"/>
          <w:highlight w:val="cyan"/>
        </w:rPr>
        <w:t>NEA mining is</w:t>
      </w:r>
      <w:r w:rsidRPr="00C72636">
        <w:rPr>
          <w:rStyle w:val="Emphasis"/>
          <w:rFonts w:asciiTheme="minorHAnsi" w:hAnsiTheme="minorHAnsi" w:cstheme="minorHAnsi"/>
        </w:rPr>
        <w:t xml:space="preserve"> a </w:t>
      </w:r>
      <w:r w:rsidRPr="00C72636">
        <w:rPr>
          <w:rStyle w:val="Emphasis"/>
          <w:rFonts w:asciiTheme="minorHAnsi" w:hAnsiTheme="minorHAnsi" w:cstheme="minorHAnsi"/>
          <w:highlight w:val="cyan"/>
        </w:rPr>
        <w:t>viable</w:t>
      </w:r>
      <w:r w:rsidRPr="00C72636">
        <w:rPr>
          <w:rStyle w:val="Emphasis"/>
          <w:rFonts w:asciiTheme="minorHAnsi" w:hAnsiTheme="minorHAnsi" w:cstheme="minorHAnsi"/>
        </w:rPr>
        <w:t xml:space="preserve"> technology </w:t>
      </w:r>
      <w:r w:rsidRPr="00C72636">
        <w:rPr>
          <w:rStyle w:val="Emphasis"/>
          <w:rFonts w:asciiTheme="minorHAnsi" w:hAnsiTheme="minorHAnsi" w:cstheme="minorHAnsi"/>
          <w:highlight w:val="cyan"/>
        </w:rPr>
        <w:t>for</w:t>
      </w:r>
      <w:r w:rsidRPr="00C72636">
        <w:rPr>
          <w:rStyle w:val="Emphasis"/>
          <w:rFonts w:asciiTheme="minorHAnsi" w:hAnsiTheme="minorHAnsi" w:cstheme="minorHAnsi"/>
        </w:rPr>
        <w:t xml:space="preserve"> preserving the Earth's environment by </w:t>
      </w:r>
      <w:r w:rsidRPr="00C72636">
        <w:rPr>
          <w:rStyle w:val="Emphasis"/>
          <w:rFonts w:asciiTheme="minorHAnsi" w:hAnsiTheme="minorHAnsi" w:cstheme="minorHAnsi"/>
          <w:highlight w:val="cyan"/>
        </w:rPr>
        <w:t>curbing</w:t>
      </w:r>
      <w:r w:rsidRPr="00C72636">
        <w:rPr>
          <w:rStyle w:val="Emphasis"/>
          <w:rFonts w:asciiTheme="minorHAnsi" w:hAnsiTheme="minorHAnsi" w:cstheme="minorHAnsi"/>
        </w:rPr>
        <w:t xml:space="preserve"> atmospheric and marine </w:t>
      </w:r>
      <w:r w:rsidRPr="00C72636">
        <w:rPr>
          <w:rStyle w:val="Emphasis"/>
          <w:rFonts w:asciiTheme="minorHAnsi" w:hAnsiTheme="minorHAnsi" w:cstheme="minorHAnsi"/>
          <w:highlight w:val="cyan"/>
        </w:rPr>
        <w:t>pollution</w:t>
      </w:r>
      <w:r w:rsidRPr="00C72636">
        <w:rPr>
          <w:rStyle w:val="Emphasis"/>
          <w:rFonts w:asciiTheme="minorHAnsi" w:hAnsiTheme="minorHAnsi" w:cstheme="minorHAnsi"/>
        </w:rPr>
        <w:t xml:space="preserve">, </w:t>
      </w:r>
      <w:r w:rsidRPr="00C72636">
        <w:rPr>
          <w:rStyle w:val="Emphasis"/>
          <w:rFonts w:asciiTheme="minorHAnsi" w:hAnsiTheme="minorHAnsi" w:cstheme="minorHAnsi"/>
          <w:highlight w:val="cyan"/>
        </w:rPr>
        <w:t>enhancing water supply</w:t>
      </w:r>
      <w:r w:rsidRPr="00C72636">
        <w:rPr>
          <w:rStyle w:val="Emphasis"/>
          <w:rFonts w:asciiTheme="minorHAnsi" w:hAnsiTheme="minorHAnsi" w:cstheme="minorHAnsi"/>
        </w:rPr>
        <w:t xml:space="preserve"> and quality and </w:t>
      </w:r>
      <w:r w:rsidRPr="00C72636">
        <w:rPr>
          <w:rStyle w:val="Emphasis"/>
          <w:rFonts w:asciiTheme="minorHAnsi" w:hAnsiTheme="minorHAnsi" w:cstheme="minorHAnsi"/>
          <w:highlight w:val="cyan"/>
        </w:rPr>
        <w:t>mitigating the effects of climate change;</w:t>
      </w:r>
      <w:r w:rsidRPr="00C72636">
        <w:rPr>
          <w:rStyle w:val="Emphasis"/>
          <w:rFonts w:asciiTheme="minorHAnsi" w:hAnsiTheme="minorHAnsi" w:cstheme="minorHAnsi"/>
        </w:rPr>
        <w:t xml:space="preserve"> all </w:t>
      </w:r>
      <w:r w:rsidRPr="00C72636">
        <w:rPr>
          <w:rStyle w:val="Emphasis"/>
          <w:rFonts w:asciiTheme="minorHAnsi" w:hAnsiTheme="minorHAnsi" w:cstheme="minorHAnsi"/>
          <w:highlight w:val="cyan"/>
        </w:rPr>
        <w:t>while allowing humankind to maintain and even improve their standard of living</w:t>
      </w:r>
      <w:r w:rsidRPr="00C72636">
        <w:rPr>
          <w:rStyle w:val="Emphasis"/>
          <w:rFonts w:asciiTheme="minorHAnsi" w:hAnsiTheme="minorHAnsi" w:cstheme="minorHAnsi"/>
        </w:rPr>
        <w:t xml:space="preserve"> through increased technologies, consumption and population growth.</w:t>
      </w:r>
    </w:p>
    <w:p w14:paraId="403BA28B" w14:textId="6D3F384B" w:rsidR="003E1D5C" w:rsidRPr="00C72636" w:rsidRDefault="00691FE1" w:rsidP="00691FE1">
      <w:pPr>
        <w:pStyle w:val="Heading3"/>
        <w:rPr>
          <w:rFonts w:asciiTheme="minorHAnsi" w:hAnsiTheme="minorHAnsi" w:cstheme="minorHAnsi"/>
        </w:rPr>
      </w:pPr>
      <w:r w:rsidRPr="00C72636">
        <w:rPr>
          <w:rFonts w:asciiTheme="minorHAnsi" w:hAnsiTheme="minorHAnsi" w:cstheme="minorHAnsi"/>
        </w:rPr>
        <w:t>Contention 2: Get Off The Rock</w:t>
      </w:r>
    </w:p>
    <w:p w14:paraId="3143A3F9" w14:textId="77777777" w:rsidR="00C72636" w:rsidRPr="00C72636" w:rsidRDefault="00C72636" w:rsidP="00C72636">
      <w:pPr>
        <w:pStyle w:val="Heading4"/>
        <w:rPr>
          <w:rFonts w:asciiTheme="minorHAnsi" w:eastAsia="Times New Roman" w:hAnsiTheme="minorHAnsi" w:cstheme="minorHAnsi"/>
          <w:sz w:val="24"/>
          <w:szCs w:val="24"/>
        </w:rPr>
      </w:pPr>
      <w:r w:rsidRPr="00C72636">
        <w:rPr>
          <w:rFonts w:asciiTheme="minorHAnsi" w:eastAsia="Times New Roman" w:hAnsiTheme="minorHAnsi" w:cstheme="minorHAnsi"/>
        </w:rPr>
        <w:t>If humans remain on Earth, extinction for humanity is inevitable.</w:t>
      </w:r>
    </w:p>
    <w:p w14:paraId="0AF6602D"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rPr>
        <w:t>Dunlop and Spratt 19</w:t>
      </w:r>
    </w:p>
    <w:p w14:paraId="28D45439"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color w:val="000000"/>
          <w:sz w:val="16"/>
          <w:szCs w:val="16"/>
        </w:rPr>
        <w:t>(David Spratt is is research director for the Melbourne-based Breakthrough National Centre for Climate Restoration and coauthor of the book Climate Code Red: The Case for Emergency Action (Scribe, 2008). Ian Dunlop is a senior Advisory Board member of the Breakthrough National Centre for Climate Restoration. “Existential climate-related security risk: A scenario approach”. May, 2019. https://docs.wixstatic.com/ugd/148cb0_b2c0c79dc4344b279bcf2365336ff23b.pdf)</w:t>
      </w:r>
    </w:p>
    <w:p w14:paraId="74AFD92F" w14:textId="77777777" w:rsidR="00C72636" w:rsidRPr="00C72636" w:rsidRDefault="00C72636" w:rsidP="00C72636">
      <w:pPr>
        <w:spacing w:after="0" w:line="240" w:lineRule="auto"/>
        <w:rPr>
          <w:rFonts w:asciiTheme="minorHAnsi" w:eastAsia="Times New Roman" w:hAnsiTheme="minorHAnsi" w:cstheme="minorHAnsi"/>
          <w:sz w:val="24"/>
          <w:szCs w:val="24"/>
        </w:rPr>
      </w:pPr>
    </w:p>
    <w:p w14:paraId="192BCF0C"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u w:val="single"/>
        </w:rPr>
        <w:t xml:space="preserve">A number of </w:t>
      </w:r>
      <w:r w:rsidRPr="00C72636">
        <w:rPr>
          <w:rFonts w:asciiTheme="minorHAnsi" w:eastAsia="Times New Roman" w:hAnsiTheme="minorHAnsi" w:cstheme="minorHAnsi"/>
          <w:b/>
          <w:bCs/>
          <w:color w:val="000000"/>
          <w:u w:val="single"/>
          <w:shd w:val="clear" w:color="auto" w:fill="00FFFF"/>
        </w:rPr>
        <w:t>ecosystems collapse</w:t>
      </w:r>
      <w:r w:rsidRPr="00C72636">
        <w:rPr>
          <w:rFonts w:asciiTheme="minorHAnsi" w:eastAsia="Times New Roman" w:hAnsiTheme="minorHAnsi" w:cstheme="minorHAnsi"/>
          <w:b/>
          <w:bCs/>
          <w:color w:val="000000"/>
          <w:u w:val="single"/>
        </w:rPr>
        <w:t xml:space="preserve">, including coral reef systems, the Amazon rainforest and in the Arctic. Some </w:t>
      </w:r>
      <w:r w:rsidRPr="00C72636">
        <w:rPr>
          <w:rFonts w:asciiTheme="minorHAnsi" w:eastAsia="Times New Roman" w:hAnsiTheme="minorHAnsi" w:cstheme="minorHAnsi"/>
          <w:b/>
          <w:bCs/>
          <w:color w:val="000000"/>
          <w:u w:val="single"/>
          <w:shd w:val="clear" w:color="auto" w:fill="00FFFF"/>
        </w:rPr>
        <w:t>poorer nations</w:t>
      </w:r>
      <w:r w:rsidRPr="00C72636">
        <w:rPr>
          <w:rFonts w:asciiTheme="minorHAnsi" w:eastAsia="Times New Roman" w:hAnsiTheme="minorHAnsi" w:cstheme="minorHAnsi"/>
          <w:b/>
          <w:bCs/>
          <w:color w:val="000000"/>
          <w:u w:val="single"/>
        </w:rPr>
        <w:t xml:space="preserve"> and regions, which lack capacity to provide artificially-cooled environments for their populations, </w:t>
      </w:r>
      <w:r w:rsidRPr="00C72636">
        <w:rPr>
          <w:rFonts w:asciiTheme="minorHAnsi" w:eastAsia="Times New Roman" w:hAnsiTheme="minorHAnsi" w:cstheme="minorHAnsi"/>
          <w:b/>
          <w:bCs/>
          <w:color w:val="000000"/>
          <w:u w:val="single"/>
          <w:shd w:val="clear" w:color="auto" w:fill="00FFFF"/>
        </w:rPr>
        <w:t>become unviable</w:t>
      </w:r>
      <w:r w:rsidRPr="00C72636">
        <w:rPr>
          <w:rFonts w:asciiTheme="minorHAnsi" w:eastAsia="Times New Roman" w:hAnsiTheme="minorHAnsi" w:cstheme="minorHAnsi"/>
          <w:b/>
          <w:bCs/>
          <w:color w:val="000000"/>
          <w:u w:val="single"/>
        </w:rPr>
        <w:t xml:space="preserve">. </w:t>
      </w:r>
      <w:r w:rsidRPr="00C72636">
        <w:rPr>
          <w:rFonts w:asciiTheme="minorHAnsi" w:eastAsia="Times New Roman" w:hAnsiTheme="minorHAnsi" w:cstheme="minorHAnsi"/>
          <w:b/>
          <w:bCs/>
          <w:color w:val="000000"/>
          <w:u w:val="single"/>
          <w:shd w:val="clear" w:color="auto" w:fill="00FFFF"/>
        </w:rPr>
        <w:t>Deadly heat conditions persist</w:t>
      </w:r>
      <w:r w:rsidRPr="00C72636">
        <w:rPr>
          <w:rFonts w:asciiTheme="minorHAnsi" w:eastAsia="Times New Roman" w:hAnsiTheme="minorHAnsi" w:cstheme="minorHAnsi"/>
          <w:b/>
          <w:bCs/>
          <w:color w:val="000000"/>
          <w:u w:val="single"/>
        </w:rPr>
        <w:t xml:space="preserve"> for more than 100 days per year </w:t>
      </w:r>
      <w:r w:rsidRPr="00C72636">
        <w:rPr>
          <w:rFonts w:asciiTheme="minorHAnsi" w:eastAsia="Times New Roman" w:hAnsiTheme="minorHAnsi" w:cstheme="minorHAnsi"/>
          <w:b/>
          <w:bCs/>
          <w:color w:val="000000"/>
          <w:u w:val="single"/>
          <w:shd w:val="clear" w:color="auto" w:fill="00FFFF"/>
        </w:rPr>
        <w:t>in</w:t>
      </w:r>
      <w:r w:rsidRPr="00C72636">
        <w:rPr>
          <w:rFonts w:asciiTheme="minorHAnsi" w:eastAsia="Times New Roman" w:hAnsiTheme="minorHAnsi" w:cstheme="minorHAnsi"/>
          <w:b/>
          <w:bCs/>
          <w:color w:val="000000"/>
          <w:u w:val="single"/>
        </w:rPr>
        <w:t xml:space="preserve"> West </w:t>
      </w:r>
      <w:r w:rsidRPr="00C72636">
        <w:rPr>
          <w:rFonts w:asciiTheme="minorHAnsi" w:eastAsia="Times New Roman" w:hAnsiTheme="minorHAnsi" w:cstheme="minorHAnsi"/>
          <w:b/>
          <w:bCs/>
          <w:color w:val="000000"/>
          <w:u w:val="single"/>
          <w:shd w:val="clear" w:color="auto" w:fill="00FFFF"/>
        </w:rPr>
        <w:t>Africa</w:t>
      </w:r>
      <w:r w:rsidRPr="00C72636">
        <w:rPr>
          <w:rFonts w:asciiTheme="minorHAnsi" w:eastAsia="Times New Roman" w:hAnsiTheme="minorHAnsi" w:cstheme="minorHAnsi"/>
          <w:b/>
          <w:bCs/>
          <w:color w:val="000000"/>
          <w:u w:val="single"/>
        </w:rPr>
        <w:t xml:space="preserve">, tropical </w:t>
      </w:r>
      <w:r w:rsidRPr="00C72636">
        <w:rPr>
          <w:rFonts w:asciiTheme="minorHAnsi" w:eastAsia="Times New Roman" w:hAnsiTheme="minorHAnsi" w:cstheme="minorHAnsi"/>
          <w:b/>
          <w:bCs/>
          <w:color w:val="000000"/>
          <w:u w:val="single"/>
          <w:shd w:val="clear" w:color="auto" w:fill="00FFFF"/>
        </w:rPr>
        <w:t>South</w:t>
      </w:r>
      <w:r w:rsidRPr="00C72636">
        <w:rPr>
          <w:rFonts w:asciiTheme="minorHAnsi" w:eastAsia="Times New Roman" w:hAnsiTheme="minorHAnsi" w:cstheme="minorHAnsi"/>
          <w:b/>
          <w:bCs/>
          <w:color w:val="000000"/>
          <w:u w:val="single"/>
        </w:rPr>
        <w:t xml:space="preserve"> </w:t>
      </w:r>
      <w:r w:rsidRPr="00C72636">
        <w:rPr>
          <w:rFonts w:asciiTheme="minorHAnsi" w:eastAsia="Times New Roman" w:hAnsiTheme="minorHAnsi" w:cstheme="minorHAnsi"/>
          <w:b/>
          <w:bCs/>
          <w:color w:val="000000"/>
          <w:u w:val="single"/>
          <w:shd w:val="clear" w:color="auto" w:fill="00FFFF"/>
        </w:rPr>
        <w:t>America</w:t>
      </w:r>
      <w:r w:rsidRPr="00C72636">
        <w:rPr>
          <w:rFonts w:asciiTheme="minorHAnsi" w:eastAsia="Times New Roman" w:hAnsiTheme="minorHAnsi" w:cstheme="minorHAnsi"/>
          <w:b/>
          <w:bCs/>
          <w:color w:val="000000"/>
          <w:u w:val="single"/>
        </w:rPr>
        <w:t xml:space="preserve">, </w:t>
      </w:r>
      <w:r w:rsidRPr="00C72636">
        <w:rPr>
          <w:rFonts w:asciiTheme="minorHAnsi" w:eastAsia="Times New Roman" w:hAnsiTheme="minorHAnsi" w:cstheme="minorHAnsi"/>
          <w:b/>
          <w:bCs/>
          <w:color w:val="000000"/>
          <w:u w:val="single"/>
          <w:shd w:val="clear" w:color="auto" w:fill="00FFFF"/>
        </w:rPr>
        <w:t xml:space="preserve">the Middle East and </w:t>
      </w:r>
      <w:r w:rsidRPr="00C72636">
        <w:rPr>
          <w:rFonts w:asciiTheme="minorHAnsi" w:eastAsia="Times New Roman" w:hAnsiTheme="minorHAnsi" w:cstheme="minorHAnsi"/>
          <w:b/>
          <w:bCs/>
          <w:color w:val="000000"/>
          <w:u w:val="single"/>
        </w:rPr>
        <w:t xml:space="preserve">South-East </w:t>
      </w:r>
      <w:r w:rsidRPr="00C72636">
        <w:rPr>
          <w:rFonts w:asciiTheme="minorHAnsi" w:eastAsia="Times New Roman" w:hAnsiTheme="minorHAnsi" w:cstheme="minorHAnsi"/>
          <w:b/>
          <w:bCs/>
          <w:color w:val="000000"/>
          <w:u w:val="single"/>
          <w:shd w:val="clear" w:color="auto" w:fill="00FFFF"/>
        </w:rPr>
        <w:t>Asia</w:t>
      </w:r>
      <w:r w:rsidRPr="00C72636">
        <w:rPr>
          <w:rFonts w:asciiTheme="minorHAnsi" w:eastAsia="Times New Roman" w:hAnsiTheme="minorHAnsi" w:cstheme="minorHAnsi"/>
          <w:b/>
          <w:bCs/>
          <w:color w:val="000000"/>
          <w:u w:val="single"/>
        </w:rPr>
        <w:t>, contributing to more than a billion people being displaced from the tropical zone</w:t>
      </w:r>
      <w:r w:rsidRPr="00C72636">
        <w:rPr>
          <w:rFonts w:asciiTheme="minorHAnsi" w:eastAsia="Times New Roman" w:hAnsiTheme="minorHAnsi" w:cstheme="minorHAnsi"/>
          <w:color w:val="000000"/>
        </w:rPr>
        <w:t xml:space="preserve">. </w:t>
      </w:r>
      <w:r w:rsidRPr="00C72636">
        <w:rPr>
          <w:rFonts w:asciiTheme="minorHAnsi" w:eastAsia="Times New Roman" w:hAnsiTheme="minorHAnsi" w:cstheme="minorHAnsi"/>
          <w:b/>
          <w:bCs/>
          <w:color w:val="000000"/>
          <w:u w:val="single"/>
          <w:shd w:val="clear" w:color="auto" w:fill="00FFFF"/>
        </w:rPr>
        <w:t>Water availability decreases sharply</w:t>
      </w:r>
      <w:r w:rsidRPr="00C72636">
        <w:rPr>
          <w:rFonts w:asciiTheme="minorHAnsi" w:eastAsia="Times New Roman" w:hAnsiTheme="minorHAnsi" w:cstheme="minorHAnsi"/>
          <w:b/>
          <w:bCs/>
          <w:color w:val="000000"/>
          <w:u w:val="single"/>
        </w:rPr>
        <w:t xml:space="preserve"> in the most affected regions at lower latitudes (dry tropics and subtropics), affecting about two billion people worldwide. </w:t>
      </w:r>
      <w:r w:rsidRPr="00C72636">
        <w:rPr>
          <w:rFonts w:asciiTheme="minorHAnsi" w:eastAsia="Times New Roman" w:hAnsiTheme="minorHAnsi" w:cstheme="minorHAnsi"/>
          <w:color w:val="000000"/>
          <w:sz w:val="14"/>
          <w:szCs w:val="14"/>
        </w:rPr>
        <w:t>Agriculture becomes nonviable in the dry subtropics. 9 Existential climate-related security risk: A scenario approach</w:t>
      </w:r>
      <w:r w:rsidRPr="00C72636">
        <w:rPr>
          <w:rFonts w:asciiTheme="minorHAnsi" w:eastAsia="Times New Roman" w:hAnsiTheme="minorHAnsi" w:cstheme="minorHAnsi"/>
          <w:color w:val="000000"/>
        </w:rPr>
        <w:t xml:space="preserve"> </w:t>
      </w:r>
      <w:r w:rsidRPr="00C72636">
        <w:rPr>
          <w:rFonts w:asciiTheme="minorHAnsi" w:eastAsia="Times New Roman" w:hAnsiTheme="minorHAnsi" w:cstheme="minorHAnsi"/>
          <w:b/>
          <w:bCs/>
          <w:color w:val="000000"/>
          <w:u w:val="single"/>
        </w:rPr>
        <w:t xml:space="preserve">Most regions in the world see a significant </w:t>
      </w:r>
      <w:r w:rsidRPr="00C72636">
        <w:rPr>
          <w:rFonts w:asciiTheme="minorHAnsi" w:eastAsia="Times New Roman" w:hAnsiTheme="minorHAnsi" w:cstheme="minorHAnsi"/>
          <w:b/>
          <w:bCs/>
          <w:color w:val="000000"/>
          <w:u w:val="single"/>
          <w:shd w:val="clear" w:color="auto" w:fill="00FFFF"/>
        </w:rPr>
        <w:t>drop in food production and increasing numbers of extreme weather events</w:t>
      </w:r>
      <w:r w:rsidRPr="00C72636">
        <w:rPr>
          <w:rFonts w:asciiTheme="minorHAnsi" w:eastAsia="Times New Roman" w:hAnsiTheme="minorHAnsi" w:cstheme="minorHAnsi"/>
          <w:b/>
          <w:bCs/>
          <w:color w:val="000000"/>
          <w:u w:val="single"/>
        </w:rPr>
        <w:t>, including heat waves, floods and storms.</w:t>
      </w:r>
      <w:r w:rsidRPr="00C72636">
        <w:rPr>
          <w:rFonts w:asciiTheme="minorHAnsi" w:eastAsia="Times New Roman" w:hAnsiTheme="minorHAnsi" w:cstheme="minorHAnsi"/>
          <w:color w:val="000000"/>
          <w:sz w:val="12"/>
          <w:szCs w:val="12"/>
        </w:rPr>
        <w:t xml:space="preserve"> Food production is inadequate to feed the global population and food prices skyrocket,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w:t>
      </w:r>
      <w:r w:rsidRPr="00C72636">
        <w:rPr>
          <w:rFonts w:asciiTheme="minorHAnsi" w:eastAsia="Times New Roman" w:hAnsiTheme="minorHAnsi" w:cstheme="minorHAnsi"/>
          <w:b/>
          <w:bCs/>
          <w:color w:val="000000"/>
          <w:u w:val="single"/>
        </w:rPr>
        <w:t xml:space="preserve">Some </w:t>
      </w:r>
      <w:r w:rsidRPr="00C72636">
        <w:rPr>
          <w:rFonts w:asciiTheme="minorHAnsi" w:eastAsia="Times New Roman" w:hAnsiTheme="minorHAnsi" w:cstheme="minorHAnsi"/>
          <w:b/>
          <w:bCs/>
          <w:color w:val="000000"/>
          <w:u w:val="single"/>
          <w:shd w:val="clear" w:color="auto" w:fill="00FFFF"/>
        </w:rPr>
        <w:t>small islands become uninhabitable</w:t>
      </w:r>
      <w:r w:rsidRPr="00C72636">
        <w:rPr>
          <w:rFonts w:asciiTheme="minorHAnsi" w:eastAsia="Times New Roman" w:hAnsiTheme="minorHAnsi" w:cstheme="minorHAnsi"/>
          <w:b/>
          <w:bCs/>
          <w:color w:val="000000"/>
          <w:u w:val="single"/>
        </w:rPr>
        <w:t xml:space="preserve">. Ten percent of Bangladesh is inundated, displacing 15 million people. Even for 2°C of warming, more than a billion people may need to be relocated and In high-end scenarios, the scale of destruction is beyond our capacity to model, with a </w:t>
      </w:r>
      <w:r w:rsidRPr="00C72636">
        <w:rPr>
          <w:rFonts w:asciiTheme="minorHAnsi" w:eastAsia="Times New Roman" w:hAnsiTheme="minorHAnsi" w:cstheme="minorHAnsi"/>
          <w:b/>
          <w:bCs/>
          <w:color w:val="000000"/>
          <w:u w:val="single"/>
          <w:shd w:val="clear" w:color="auto" w:fill="00FFFF"/>
        </w:rPr>
        <w:t>high likelihood of human civilisation coming to an end</w:t>
      </w:r>
      <w:r w:rsidRPr="00C72636">
        <w:rPr>
          <w:rFonts w:asciiTheme="minorHAnsi" w:eastAsia="Times New Roman" w:hAnsiTheme="minorHAnsi" w:cstheme="minorHAnsi"/>
          <w:b/>
          <w:bCs/>
          <w:color w:val="000000"/>
          <w:sz w:val="12"/>
          <w:szCs w:val="12"/>
          <w:u w:val="single"/>
        </w:rPr>
        <w:t>.</w:t>
      </w:r>
      <w:r w:rsidRPr="00C72636">
        <w:rPr>
          <w:rFonts w:asciiTheme="minorHAnsi" w:eastAsia="Times New Roman" w:hAnsiTheme="minorHAnsi" w:cstheme="minorHAnsi"/>
          <w:color w:val="000000"/>
          <w:sz w:val="12"/>
          <w:szCs w:val="12"/>
        </w:rPr>
        <w:t xml:space="preserve"> 21 21 Wariaro, V., et al. 2018. Global Catastrophic Risks 2018, Stockholm, Global Challenges Foundation, 24.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nonlinear events in the global environment give rise to massive nonlinear societal events.</w:t>
      </w:r>
      <w:r w:rsidRPr="00C72636">
        <w:rPr>
          <w:rFonts w:asciiTheme="minorHAnsi" w:eastAsia="Times New Roman" w:hAnsiTheme="minorHAnsi" w:cstheme="minorHAnsi"/>
          <w:color w:val="000000"/>
        </w:rPr>
        <w:t xml:space="preserve"> </w:t>
      </w:r>
      <w:r w:rsidRPr="00C72636">
        <w:rPr>
          <w:rFonts w:asciiTheme="minorHAnsi" w:eastAsia="Times New Roman" w:hAnsiTheme="minorHAnsi" w:cstheme="minorHAnsi"/>
          <w:b/>
          <w:bCs/>
          <w:color w:val="000000"/>
          <w:u w:val="single"/>
        </w:rPr>
        <w:t xml:space="preserve">In this scenario, </w:t>
      </w:r>
      <w:r w:rsidRPr="00C72636">
        <w:rPr>
          <w:rFonts w:asciiTheme="minorHAnsi" w:eastAsia="Times New Roman" w:hAnsiTheme="minorHAnsi" w:cstheme="minorHAnsi"/>
          <w:b/>
          <w:bCs/>
          <w:color w:val="000000"/>
          <w:u w:val="single"/>
          <w:shd w:val="clear" w:color="auto" w:fill="00FFFF"/>
        </w:rPr>
        <w:t>nations around the world will be overwhelmed by the scale of change</w:t>
      </w:r>
      <w:r w:rsidRPr="00C72636">
        <w:rPr>
          <w:rFonts w:asciiTheme="minorHAnsi" w:eastAsia="Times New Roman" w:hAnsiTheme="minorHAnsi" w:cstheme="minorHAnsi"/>
          <w:b/>
          <w:bCs/>
          <w:color w:val="000000"/>
          <w:u w:val="single"/>
        </w:rPr>
        <w:t xml:space="preserve"> and pernicious challenges, such as pandemic disease. The internal cohesion of nations will be under great stress, including in the United States, both as a result of a dramatic rise in migration and changes in agricultural patterns and water availability. The flooding of coastal communities around the world, especially in the Netherlands, the United States, South Asia, and China, has the potential to challenge regional and even national identities. </w:t>
      </w:r>
      <w:r w:rsidRPr="00C72636">
        <w:rPr>
          <w:rFonts w:asciiTheme="minorHAnsi" w:eastAsia="Times New Roman" w:hAnsiTheme="minorHAnsi" w:cstheme="minorHAnsi"/>
          <w:b/>
          <w:bCs/>
          <w:color w:val="000000"/>
          <w:u w:val="single"/>
          <w:shd w:val="clear" w:color="auto" w:fill="00FFFF"/>
        </w:rPr>
        <w:t>Armed conflict between nations over resources</w:t>
      </w:r>
      <w:r w:rsidRPr="00C72636">
        <w:rPr>
          <w:rFonts w:asciiTheme="minorHAnsi" w:eastAsia="Times New Roman" w:hAnsiTheme="minorHAnsi" w:cstheme="minorHAnsi"/>
          <w:b/>
          <w:bCs/>
          <w:color w:val="000000"/>
          <w:u w:val="single"/>
        </w:rPr>
        <w:t>, such as the Nile and its tributaries,</w:t>
      </w:r>
      <w:r w:rsidRPr="00C72636">
        <w:rPr>
          <w:rFonts w:asciiTheme="minorHAnsi" w:eastAsia="Times New Roman" w:hAnsiTheme="minorHAnsi" w:cstheme="minorHAnsi"/>
          <w:b/>
          <w:bCs/>
          <w:color w:val="000000"/>
          <w:u w:val="single"/>
          <w:shd w:val="clear" w:color="auto" w:fill="00FFFF"/>
        </w:rPr>
        <w:t xml:space="preserve"> is likely and nuclear war is possible</w:t>
      </w:r>
      <w:r w:rsidRPr="00C72636">
        <w:rPr>
          <w:rFonts w:asciiTheme="minorHAnsi" w:eastAsia="Times New Roman" w:hAnsiTheme="minorHAnsi" w:cstheme="minorHAnsi"/>
          <w:b/>
          <w:bCs/>
          <w:color w:val="000000"/>
          <w:u w:val="single"/>
        </w:rPr>
        <w:t>. The social consequences range from increased religious fervor to outright chaos. In this scenario, climate change provokes a permanent shift in the relationship of humankind to nature’. (emphasis added)</w:t>
      </w:r>
    </w:p>
    <w:p w14:paraId="40B2B349" w14:textId="77777777" w:rsidR="00C72636" w:rsidRPr="00C72636" w:rsidRDefault="00C72636" w:rsidP="00C72636">
      <w:pPr>
        <w:spacing w:after="0" w:line="240" w:lineRule="auto"/>
        <w:rPr>
          <w:rFonts w:asciiTheme="minorHAnsi" w:eastAsia="Times New Roman" w:hAnsiTheme="minorHAnsi" w:cstheme="minorHAnsi"/>
          <w:sz w:val="24"/>
          <w:szCs w:val="24"/>
        </w:rPr>
      </w:pPr>
    </w:p>
    <w:p w14:paraId="2294CCA4" w14:textId="77777777" w:rsidR="00C72636" w:rsidRPr="00C72636" w:rsidRDefault="00C72636" w:rsidP="00C72636">
      <w:pPr>
        <w:pStyle w:val="Heading4"/>
        <w:rPr>
          <w:rFonts w:asciiTheme="minorHAnsi" w:eastAsia="Times New Roman" w:hAnsiTheme="minorHAnsi" w:cstheme="minorHAnsi"/>
          <w:sz w:val="24"/>
          <w:szCs w:val="24"/>
        </w:rPr>
      </w:pPr>
      <w:r w:rsidRPr="00C72636">
        <w:rPr>
          <w:rFonts w:asciiTheme="minorHAnsi" w:eastAsia="Times New Roman" w:hAnsiTheme="minorHAnsi" w:cstheme="minorHAnsi"/>
          <w:shd w:val="clear" w:color="auto" w:fill="FFFFFF"/>
        </w:rPr>
        <w:t>Private sector gets us off the rock.</w:t>
      </w:r>
    </w:p>
    <w:p w14:paraId="417B703E"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26"/>
          <w:szCs w:val="26"/>
          <w:shd w:val="clear" w:color="auto" w:fill="FFFFFF"/>
        </w:rPr>
        <w:t>Diakovska 20</w:t>
      </w:r>
      <w:r w:rsidRPr="00C72636">
        <w:rPr>
          <w:rFonts w:asciiTheme="minorHAnsi" w:eastAsia="Times New Roman" w:hAnsiTheme="minorHAnsi" w:cstheme="minorHAnsi"/>
          <w:b/>
          <w:bCs/>
          <w:color w:val="000000"/>
          <w:shd w:val="clear" w:color="auto" w:fill="FFFFFF"/>
        </w:rPr>
        <w:t xml:space="preserve"> </w:t>
      </w:r>
      <w:r w:rsidRPr="00C72636">
        <w:rPr>
          <w:rFonts w:asciiTheme="minorHAnsi" w:eastAsia="Times New Roman" w:hAnsiTheme="minorHAnsi" w:cstheme="minorHAnsi"/>
          <w:color w:val="000000"/>
          <w:sz w:val="20"/>
          <w:szCs w:val="20"/>
          <w:shd w:val="clear" w:color="auto" w:fill="FFFFFF"/>
        </w:rPr>
        <w:t xml:space="preserve">[Halyna Diakovska and Olga Aliieva, Ph.D.s in Philosophy, Associate Professors, Donbass State Pedagogical University, “Consequentialism and Commercial Space Exploration,” 2020, </w:t>
      </w:r>
      <w:r w:rsidRPr="00C72636">
        <w:rPr>
          <w:rFonts w:asciiTheme="minorHAnsi" w:eastAsia="Times New Roman" w:hAnsiTheme="minorHAnsi" w:cstheme="minorHAnsi"/>
          <w:i/>
          <w:iCs/>
          <w:color w:val="000000"/>
          <w:sz w:val="20"/>
          <w:szCs w:val="20"/>
          <w:shd w:val="clear" w:color="auto" w:fill="FFFFFF"/>
        </w:rPr>
        <w:t>Philosophy and Cosmology</w:t>
      </w:r>
      <w:r w:rsidRPr="00C72636">
        <w:rPr>
          <w:rFonts w:asciiTheme="minorHAnsi" w:eastAsia="Times New Roman" w:hAnsiTheme="minorHAnsi" w:cstheme="minorHAnsi"/>
          <w:color w:val="000000"/>
          <w:sz w:val="20"/>
          <w:szCs w:val="20"/>
          <w:shd w:val="clear" w:color="auto" w:fill="FFFFFF"/>
        </w:rPr>
        <w:t>, Vol. 24, pp. 5-24, https://doi.org/10.29202/phil-cosm/24/1, EA]</w:t>
      </w:r>
    </w:p>
    <w:p w14:paraId="378DCAFF"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u w:val="single"/>
          <w:shd w:val="clear" w:color="auto" w:fill="FFFFFF"/>
        </w:rPr>
        <w:t xml:space="preserve">The experience of the USA showed that leadership in </w:t>
      </w:r>
      <w:r w:rsidRPr="00C72636">
        <w:rPr>
          <w:rFonts w:asciiTheme="minorHAnsi" w:eastAsia="Times New Roman" w:hAnsiTheme="minorHAnsi" w:cstheme="minorHAnsi"/>
          <w:b/>
          <w:bCs/>
          <w:color w:val="000000"/>
          <w:u w:val="single"/>
          <w:shd w:val="clear" w:color="auto" w:fill="00FF00"/>
        </w:rPr>
        <w:t>space exploration</w:t>
      </w:r>
      <w:r w:rsidRPr="00C72636">
        <w:rPr>
          <w:rFonts w:asciiTheme="minorHAnsi" w:eastAsia="Times New Roman" w:hAnsiTheme="minorHAnsi" w:cstheme="minorHAnsi"/>
          <w:b/>
          <w:bCs/>
          <w:color w:val="000000"/>
          <w:sz w:val="16"/>
          <w:szCs w:val="16"/>
          <w:shd w:val="clear" w:color="auto" w:fill="FFFFFF"/>
        </w:rPr>
        <w:t xml:space="preserve">, which is </w:t>
      </w:r>
      <w:r w:rsidRPr="00C72636">
        <w:rPr>
          <w:rFonts w:asciiTheme="minorHAnsi" w:eastAsia="Times New Roman" w:hAnsiTheme="minorHAnsi" w:cstheme="minorHAnsi"/>
          <w:b/>
          <w:bCs/>
          <w:color w:val="000000"/>
          <w:u w:val="single"/>
          <w:shd w:val="clear" w:color="auto" w:fill="FFFFFF"/>
        </w:rPr>
        <w:t xml:space="preserve">maintained solely </w:t>
      </w:r>
      <w:r w:rsidRPr="00C72636">
        <w:rPr>
          <w:rFonts w:asciiTheme="minorHAnsi" w:eastAsia="Times New Roman" w:hAnsiTheme="minorHAnsi" w:cstheme="minorHAnsi"/>
          <w:b/>
          <w:bCs/>
          <w:color w:val="000000"/>
          <w:u w:val="single"/>
          <w:shd w:val="clear" w:color="auto" w:fill="00FF00"/>
        </w:rPr>
        <w:t>through public funding, could be erroneous</w:t>
      </w:r>
      <w:r w:rsidRPr="00C72636">
        <w:rPr>
          <w:rFonts w:asciiTheme="minorHAnsi" w:eastAsia="Times New Roman" w:hAnsiTheme="minorHAnsi" w:cstheme="minorHAnsi"/>
          <w:b/>
          <w:bCs/>
          <w:color w:val="000000"/>
          <w:u w:val="single"/>
          <w:shd w:val="clear" w:color="auto" w:fill="FFFFFF"/>
        </w:rPr>
        <w:t>.</w:t>
      </w:r>
      <w:r w:rsidRPr="00C72636">
        <w:rPr>
          <w:rFonts w:asciiTheme="minorHAnsi" w:eastAsia="Times New Roman" w:hAnsiTheme="minorHAnsi" w:cstheme="minorHAnsi"/>
          <w:b/>
          <w:bCs/>
          <w:color w:val="000000"/>
          <w:sz w:val="16"/>
          <w:szCs w:val="16"/>
          <w:shd w:val="clear" w:color="auto" w:fill="FFFFFF"/>
        </w:rPr>
        <w:t xml:space="preserve"> Since 1984, </w:t>
      </w:r>
      <w:r w:rsidRPr="00C72636">
        <w:rPr>
          <w:rFonts w:asciiTheme="minorHAnsi" w:eastAsia="Times New Roman" w:hAnsiTheme="minorHAnsi" w:cstheme="minorHAnsi"/>
          <w:b/>
          <w:bCs/>
          <w:color w:val="000000"/>
          <w:u w:val="single"/>
          <w:shd w:val="clear" w:color="auto" w:fill="FFFFFF"/>
        </w:rPr>
        <w:t xml:space="preserve">the </w:t>
      </w:r>
      <w:r w:rsidRPr="00C72636">
        <w:rPr>
          <w:rFonts w:asciiTheme="minorHAnsi" w:eastAsia="Times New Roman" w:hAnsiTheme="minorHAnsi" w:cstheme="minorHAnsi"/>
          <w:b/>
          <w:bCs/>
          <w:color w:val="000000"/>
          <w:u w:val="single"/>
          <w:shd w:val="clear" w:color="auto" w:fill="00FF00"/>
        </w:rPr>
        <w:t>share</w:t>
      </w:r>
      <w:r w:rsidRPr="00C72636">
        <w:rPr>
          <w:rFonts w:asciiTheme="minorHAnsi" w:eastAsia="Times New Roman" w:hAnsiTheme="minorHAnsi" w:cstheme="minorHAnsi"/>
          <w:b/>
          <w:bCs/>
          <w:color w:val="000000"/>
          <w:u w:val="single"/>
          <w:shd w:val="clear" w:color="auto" w:fill="FFFFFF"/>
        </w:rPr>
        <w:t xml:space="preserve"> of public funding</w:t>
      </w:r>
      <w:r w:rsidRPr="00C72636">
        <w:rPr>
          <w:rFonts w:asciiTheme="minorHAnsi" w:eastAsia="Times New Roman" w:hAnsiTheme="minorHAnsi" w:cstheme="minorHAnsi"/>
          <w:b/>
          <w:bCs/>
          <w:color w:val="000000"/>
          <w:sz w:val="16"/>
          <w:szCs w:val="16"/>
          <w:shd w:val="clear" w:color="auto" w:fill="FFFFFF"/>
        </w:rPr>
        <w:t xml:space="preserve"> has </w:t>
      </w:r>
      <w:r w:rsidRPr="00C72636">
        <w:rPr>
          <w:rFonts w:asciiTheme="minorHAnsi" w:eastAsia="Times New Roman" w:hAnsiTheme="minorHAnsi" w:cstheme="minorHAnsi"/>
          <w:b/>
          <w:bCs/>
          <w:color w:val="000000"/>
          <w:u w:val="single"/>
          <w:shd w:val="clear" w:color="auto" w:fill="FFFFFF"/>
        </w:rPr>
        <w:t xml:space="preserve">gradually </w:t>
      </w:r>
      <w:r w:rsidRPr="00C72636">
        <w:rPr>
          <w:rFonts w:asciiTheme="minorHAnsi" w:eastAsia="Times New Roman" w:hAnsiTheme="minorHAnsi" w:cstheme="minorHAnsi"/>
          <w:b/>
          <w:bCs/>
          <w:color w:val="000000"/>
          <w:u w:val="single"/>
          <w:shd w:val="clear" w:color="auto" w:fill="00FF00"/>
        </w:rPr>
        <w:t>decreased</w:t>
      </w:r>
      <w:r w:rsidRPr="00C72636">
        <w:rPr>
          <w:rFonts w:asciiTheme="minorHAnsi" w:eastAsia="Times New Roman" w:hAnsiTheme="minorHAnsi" w:cstheme="minorHAnsi"/>
          <w:b/>
          <w:bCs/>
          <w:color w:val="000000"/>
          <w:u w:val="single"/>
          <w:shd w:val="clear" w:color="auto" w:fill="FFFFFF"/>
        </w:rPr>
        <w:t xml:space="preserve"> in space</w:t>
      </w:r>
      <w:r w:rsidRPr="00C72636">
        <w:rPr>
          <w:rFonts w:asciiTheme="minorHAnsi" w:eastAsia="Times New Roman" w:hAnsiTheme="minorHAnsi" w:cstheme="minorHAnsi"/>
          <w:b/>
          <w:bCs/>
          <w:color w:val="000000"/>
          <w:sz w:val="16"/>
          <w:szCs w:val="16"/>
          <w:shd w:val="clear" w:color="auto" w:fill="FFFFFF"/>
        </w:rPr>
        <w:t xml:space="preserve"> telecommunications, commercial space transportation, remote sensing, etc., </w:t>
      </w:r>
      <w:r w:rsidRPr="00C72636">
        <w:rPr>
          <w:rFonts w:asciiTheme="minorHAnsi" w:eastAsia="Times New Roman" w:hAnsiTheme="minorHAnsi" w:cstheme="minorHAnsi"/>
          <w:b/>
          <w:bCs/>
          <w:color w:val="000000"/>
          <w:u w:val="single"/>
          <w:shd w:val="clear" w:color="auto" w:fill="00FF00"/>
        </w:rPr>
        <w:t>while</w:t>
      </w:r>
      <w:r w:rsidRPr="00C72636">
        <w:rPr>
          <w:rFonts w:asciiTheme="minorHAnsi" w:eastAsia="Times New Roman" w:hAnsiTheme="minorHAnsi" w:cstheme="minorHAnsi"/>
          <w:b/>
          <w:bCs/>
          <w:color w:val="000000"/>
          <w:sz w:val="16"/>
          <w:szCs w:val="16"/>
          <w:shd w:val="clear" w:color="auto" w:fill="FFFFFF"/>
        </w:rPr>
        <w:t xml:space="preserve"> the share of </w:t>
      </w:r>
      <w:r w:rsidRPr="00C72636">
        <w:rPr>
          <w:rFonts w:asciiTheme="minorHAnsi" w:eastAsia="Times New Roman" w:hAnsiTheme="minorHAnsi" w:cstheme="minorHAnsi"/>
          <w:b/>
          <w:bCs/>
          <w:color w:val="000000"/>
          <w:u w:val="single"/>
          <w:shd w:val="clear" w:color="auto" w:fill="FFFFFF"/>
        </w:rPr>
        <w:t xml:space="preserve">participation of </w:t>
      </w:r>
      <w:r w:rsidRPr="00C72636">
        <w:rPr>
          <w:rFonts w:asciiTheme="minorHAnsi" w:eastAsia="Times New Roman" w:hAnsiTheme="minorHAnsi" w:cstheme="minorHAnsi"/>
          <w:b/>
          <w:bCs/>
          <w:color w:val="000000"/>
          <w:u w:val="single"/>
          <w:shd w:val="clear" w:color="auto" w:fill="00FF00"/>
        </w:rPr>
        <w:t>non-state enterprises</w:t>
      </w:r>
      <w:r w:rsidRPr="00C72636">
        <w:rPr>
          <w:rFonts w:asciiTheme="minorHAnsi" w:eastAsia="Times New Roman" w:hAnsiTheme="minorHAnsi" w:cstheme="minorHAnsi"/>
          <w:b/>
          <w:bCs/>
          <w:color w:val="000000"/>
          <w:sz w:val="16"/>
          <w:szCs w:val="16"/>
          <w:shd w:val="clear" w:color="auto" w:fill="FFFFFF"/>
        </w:rPr>
        <w:t xml:space="preserve"> has </w:t>
      </w:r>
      <w:r w:rsidRPr="00C72636">
        <w:rPr>
          <w:rFonts w:asciiTheme="minorHAnsi" w:eastAsia="Times New Roman" w:hAnsiTheme="minorHAnsi" w:cstheme="minorHAnsi"/>
          <w:b/>
          <w:bCs/>
          <w:color w:val="000000"/>
          <w:u w:val="single"/>
          <w:shd w:val="clear" w:color="auto" w:fill="00FF00"/>
        </w:rPr>
        <w:t>increased</w:t>
      </w:r>
      <w:r w:rsidRPr="00C72636">
        <w:rPr>
          <w:rFonts w:asciiTheme="minorHAnsi" w:eastAsia="Times New Roman" w:hAnsiTheme="minorHAnsi" w:cstheme="minorHAnsi"/>
          <w:b/>
          <w:bCs/>
          <w:color w:val="000000"/>
          <w:u w:val="single"/>
          <w:shd w:val="clear" w:color="auto" w:fill="FFFFFF"/>
        </w:rPr>
        <w:t xml:space="preserve"> rapidly. </w:t>
      </w:r>
      <w:r w:rsidRPr="00C72636">
        <w:rPr>
          <w:rFonts w:asciiTheme="minorHAnsi" w:eastAsia="Times New Roman" w:hAnsiTheme="minorHAnsi" w:cstheme="minorHAnsi"/>
          <w:b/>
          <w:bCs/>
          <w:color w:val="000000"/>
          <w:u w:val="single"/>
          <w:shd w:val="clear" w:color="auto" w:fill="00FF00"/>
        </w:rPr>
        <w:t>A legal</w:t>
      </w:r>
      <w:r w:rsidRPr="00C72636">
        <w:rPr>
          <w:rFonts w:asciiTheme="minorHAnsi" w:eastAsia="Times New Roman" w:hAnsiTheme="minorHAnsi" w:cstheme="minorHAnsi"/>
          <w:b/>
          <w:bCs/>
          <w:color w:val="000000"/>
          <w:sz w:val="16"/>
          <w:szCs w:val="16"/>
          <w:shd w:val="clear" w:color="auto" w:fill="FFFFFF"/>
        </w:rPr>
        <w:t xml:space="preserve"> and </w:t>
      </w:r>
      <w:r w:rsidRPr="00C72636">
        <w:rPr>
          <w:rFonts w:asciiTheme="minorHAnsi" w:eastAsia="Times New Roman" w:hAnsiTheme="minorHAnsi" w:cstheme="minorHAnsi"/>
          <w:b/>
          <w:bCs/>
          <w:color w:val="000000"/>
          <w:u w:val="single"/>
          <w:shd w:val="clear" w:color="auto" w:fill="FFFFFF"/>
        </w:rPr>
        <w:t xml:space="preserve">regulatory </w:t>
      </w:r>
      <w:r w:rsidRPr="00C72636">
        <w:rPr>
          <w:rFonts w:asciiTheme="minorHAnsi" w:eastAsia="Times New Roman" w:hAnsiTheme="minorHAnsi" w:cstheme="minorHAnsi"/>
          <w:b/>
          <w:bCs/>
          <w:color w:val="000000"/>
          <w:u w:val="single"/>
          <w:shd w:val="clear" w:color="auto" w:fill="00FF00"/>
        </w:rPr>
        <w:t>framework has been modified to stimulate</w:t>
      </w:r>
      <w:r w:rsidRPr="00C72636">
        <w:rPr>
          <w:rFonts w:asciiTheme="minorHAnsi" w:eastAsia="Times New Roman" w:hAnsiTheme="minorHAnsi" w:cstheme="minorHAnsi"/>
          <w:b/>
          <w:bCs/>
          <w:color w:val="000000"/>
          <w:u w:val="single"/>
          <w:shd w:val="clear" w:color="auto" w:fill="FFFFFF"/>
        </w:rPr>
        <w:t xml:space="preserve"> space </w:t>
      </w:r>
      <w:r w:rsidRPr="00C72636">
        <w:rPr>
          <w:rFonts w:asciiTheme="minorHAnsi" w:eastAsia="Times New Roman" w:hAnsiTheme="minorHAnsi" w:cstheme="minorHAnsi"/>
          <w:b/>
          <w:bCs/>
          <w:color w:val="000000"/>
          <w:u w:val="single"/>
          <w:shd w:val="clear" w:color="auto" w:fill="00FF00"/>
        </w:rPr>
        <w:t>commercialization</w:t>
      </w:r>
      <w:r w:rsidRPr="00C72636">
        <w:rPr>
          <w:rFonts w:asciiTheme="minorHAnsi" w:eastAsia="Times New Roman" w:hAnsiTheme="minorHAnsi" w:cstheme="minorHAnsi"/>
          <w:b/>
          <w:bCs/>
          <w:color w:val="000000"/>
          <w:u w:val="single"/>
          <w:shd w:val="clear" w:color="auto" w:fill="FFFFFF"/>
        </w:rPr>
        <w:t xml:space="preserve">. </w:t>
      </w:r>
      <w:r w:rsidRPr="00C72636">
        <w:rPr>
          <w:rFonts w:asciiTheme="minorHAnsi" w:eastAsia="Times New Roman" w:hAnsiTheme="minorHAnsi" w:cstheme="minorHAnsi"/>
          <w:b/>
          <w:bCs/>
          <w:color w:val="000000"/>
          <w:sz w:val="16"/>
          <w:szCs w:val="16"/>
          <w:shd w:val="clear" w:color="auto" w:fill="FFFFFF"/>
        </w:rPr>
        <w:t>The stages of space law development are discussed in the research of Valentyn Halunko (Halunko, 2019), Larysa Soroka (Soroka &amp; Kurkova, 2019), etc. Larysa Soroka and Kseniia Kurkova explored the specifics of the legal regulation of the use and development of artificial intelligence for the space area (Soroka &amp; Kurkova, 2019).</w:t>
      </w:r>
    </w:p>
    <w:p w14:paraId="55B1759F"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u w:val="single"/>
          <w:shd w:val="clear" w:color="auto" w:fill="FFFFFF"/>
        </w:rPr>
        <w:t>As a result of</w:t>
      </w:r>
      <w:r w:rsidRPr="00C72636">
        <w:rPr>
          <w:rFonts w:asciiTheme="minorHAnsi" w:eastAsia="Times New Roman" w:hAnsiTheme="minorHAnsi" w:cstheme="minorHAnsi"/>
          <w:b/>
          <w:bCs/>
          <w:color w:val="000000"/>
          <w:sz w:val="16"/>
          <w:szCs w:val="16"/>
          <w:shd w:val="clear" w:color="auto" w:fill="FFFFFF"/>
        </w:rPr>
        <w:t xml:space="preserve"> changing the legal framework and </w:t>
      </w:r>
      <w:r w:rsidRPr="00C72636">
        <w:rPr>
          <w:rFonts w:asciiTheme="minorHAnsi" w:eastAsia="Times New Roman" w:hAnsiTheme="minorHAnsi" w:cstheme="minorHAnsi"/>
          <w:b/>
          <w:bCs/>
          <w:color w:val="000000"/>
          <w:u w:val="single"/>
          <w:shd w:val="clear" w:color="auto" w:fill="FFFFFF"/>
        </w:rPr>
        <w:t>attracting private investors</w:t>
      </w:r>
      <w:r w:rsidRPr="00C72636">
        <w:rPr>
          <w:rFonts w:asciiTheme="minorHAnsi" w:eastAsia="Times New Roman" w:hAnsiTheme="minorHAnsi" w:cstheme="minorHAnsi"/>
          <w:b/>
          <w:bCs/>
          <w:color w:val="000000"/>
          <w:sz w:val="16"/>
          <w:szCs w:val="16"/>
          <w:shd w:val="clear" w:color="auto" w:fill="FFFFFF"/>
        </w:rPr>
        <w:t xml:space="preserve"> to the space market, </w:t>
      </w:r>
      <w:r w:rsidRPr="00C72636">
        <w:rPr>
          <w:rFonts w:asciiTheme="minorHAnsi" w:eastAsia="Times New Roman" w:hAnsiTheme="minorHAnsi" w:cstheme="minorHAnsi"/>
          <w:b/>
          <w:bCs/>
          <w:color w:val="000000"/>
          <w:u w:val="single"/>
          <w:shd w:val="clear" w:color="auto" w:fill="FFFFFF"/>
        </w:rPr>
        <w:t>the US did not lose its leadership in space</w:t>
      </w:r>
      <w:r w:rsidRPr="00C72636">
        <w:rPr>
          <w:rFonts w:asciiTheme="minorHAnsi" w:eastAsia="Times New Roman" w:hAnsiTheme="minorHAnsi" w:cstheme="minorHAnsi"/>
          <w:b/>
          <w:bCs/>
          <w:color w:val="000000"/>
          <w:sz w:val="16"/>
          <w:szCs w:val="16"/>
          <w:shd w:val="clear" w:color="auto" w:fill="FFFFFF"/>
        </w:rPr>
        <w:t xml:space="preserve"> exploration, </w:t>
      </w:r>
      <w:r w:rsidRPr="00C72636">
        <w:rPr>
          <w:rFonts w:asciiTheme="minorHAnsi" w:eastAsia="Times New Roman" w:hAnsiTheme="minorHAnsi" w:cstheme="minorHAnsi"/>
          <w:b/>
          <w:bCs/>
          <w:color w:val="000000"/>
          <w:u w:val="single"/>
          <w:shd w:val="clear" w:color="auto" w:fill="FFFFFF"/>
        </w:rPr>
        <w:t>but</w:t>
      </w:r>
      <w:r w:rsidRPr="00C72636">
        <w:rPr>
          <w:rFonts w:asciiTheme="minorHAnsi" w:eastAsia="Times New Roman" w:hAnsiTheme="minorHAnsi" w:cstheme="minorHAnsi"/>
          <w:b/>
          <w:bCs/>
          <w:color w:val="000000"/>
          <w:sz w:val="16"/>
          <w:szCs w:val="16"/>
          <w:shd w:val="clear" w:color="auto" w:fill="FFFFFF"/>
        </w:rPr>
        <w:t xml:space="preserve"> rather </w:t>
      </w:r>
      <w:r w:rsidRPr="00C72636">
        <w:rPr>
          <w:rFonts w:asciiTheme="minorHAnsi" w:eastAsia="Times New Roman" w:hAnsiTheme="minorHAnsi" w:cstheme="minorHAnsi"/>
          <w:b/>
          <w:bCs/>
          <w:color w:val="000000"/>
          <w:u w:val="single"/>
          <w:shd w:val="clear" w:color="auto" w:fill="FFFFFF"/>
        </w:rPr>
        <w:t xml:space="preserve">secured it. </w:t>
      </w:r>
      <w:r w:rsidRPr="00C72636">
        <w:rPr>
          <w:rFonts w:asciiTheme="minorHAnsi" w:eastAsia="Times New Roman" w:hAnsiTheme="minorHAnsi" w:cstheme="minorHAnsi"/>
          <w:b/>
          <w:bCs/>
          <w:color w:val="000000"/>
          <w:u w:val="single"/>
          <w:shd w:val="clear" w:color="auto" w:fill="00FF00"/>
        </w:rPr>
        <w:t>Private investment</w:t>
      </w:r>
      <w:r w:rsidRPr="00C72636">
        <w:rPr>
          <w:rFonts w:asciiTheme="minorHAnsi" w:eastAsia="Times New Roman" w:hAnsiTheme="minorHAnsi" w:cstheme="minorHAnsi"/>
          <w:b/>
          <w:bCs/>
          <w:color w:val="000000"/>
          <w:sz w:val="16"/>
          <w:szCs w:val="16"/>
          <w:shd w:val="clear" w:color="auto" w:fill="FFFFFF"/>
        </w:rPr>
        <w:t xml:space="preserve"> along with government funding have </w:t>
      </w:r>
      <w:r w:rsidRPr="00C72636">
        <w:rPr>
          <w:rFonts w:asciiTheme="minorHAnsi" w:eastAsia="Times New Roman" w:hAnsiTheme="minorHAnsi" w:cstheme="minorHAnsi"/>
          <w:b/>
          <w:bCs/>
          <w:color w:val="000000"/>
          <w:u w:val="single"/>
          <w:shd w:val="clear" w:color="auto" w:fill="FFFFFF"/>
        </w:rPr>
        <w:t xml:space="preserve">significantly </w:t>
      </w:r>
      <w:r w:rsidRPr="00C72636">
        <w:rPr>
          <w:rFonts w:asciiTheme="minorHAnsi" w:eastAsia="Times New Roman" w:hAnsiTheme="minorHAnsi" w:cstheme="minorHAnsi"/>
          <w:b/>
          <w:bCs/>
          <w:color w:val="000000"/>
          <w:u w:val="single"/>
          <w:shd w:val="clear" w:color="auto" w:fill="00FF00"/>
        </w:rPr>
        <w:t>reduced</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00FF00"/>
        </w:rPr>
        <w:t>risk</w:t>
      </w:r>
      <w:r w:rsidRPr="00C72636">
        <w:rPr>
          <w:rFonts w:asciiTheme="minorHAnsi" w:eastAsia="Times New Roman" w:hAnsiTheme="minorHAnsi" w:cstheme="minorHAnsi"/>
          <w:b/>
          <w:bCs/>
          <w:color w:val="000000"/>
          <w:sz w:val="16"/>
          <w:szCs w:val="16"/>
          <w:shd w:val="clear" w:color="auto" w:fill="FFFFFF"/>
        </w:rPr>
        <w:t xml:space="preserve"> of business projects in the space industry. The </w:t>
      </w:r>
      <w:r w:rsidRPr="00C72636">
        <w:rPr>
          <w:rFonts w:asciiTheme="minorHAnsi" w:eastAsia="Times New Roman" w:hAnsiTheme="minorHAnsi" w:cstheme="minorHAnsi"/>
          <w:b/>
          <w:bCs/>
          <w:color w:val="000000"/>
          <w:u w:val="single"/>
          <w:shd w:val="clear" w:color="auto" w:fill="00FF00"/>
        </w:rPr>
        <w:t>quality and effectiveness</w:t>
      </w:r>
      <w:r w:rsidRPr="00C72636">
        <w:rPr>
          <w:rFonts w:asciiTheme="minorHAnsi" w:eastAsia="Times New Roman" w:hAnsiTheme="minorHAnsi" w:cstheme="minorHAnsi"/>
          <w:b/>
          <w:bCs/>
          <w:color w:val="000000"/>
          <w:sz w:val="16"/>
          <w:szCs w:val="16"/>
          <w:shd w:val="clear" w:color="auto" w:fill="FFFFFF"/>
        </w:rPr>
        <w:t xml:space="preserve"> </w:t>
      </w:r>
      <w:r w:rsidRPr="00C72636">
        <w:rPr>
          <w:rFonts w:asciiTheme="minorHAnsi" w:eastAsia="Times New Roman" w:hAnsiTheme="minorHAnsi" w:cstheme="minorHAnsi"/>
          <w:b/>
          <w:bCs/>
          <w:color w:val="000000"/>
          <w:u w:val="single"/>
          <w:shd w:val="clear" w:color="auto" w:fill="FFFFFF"/>
        </w:rPr>
        <w:t>of space exploration programs</w:t>
      </w:r>
      <w:r w:rsidRPr="00C72636">
        <w:rPr>
          <w:rFonts w:asciiTheme="minorHAnsi" w:eastAsia="Times New Roman" w:hAnsiTheme="minorHAnsi" w:cstheme="minorHAnsi"/>
          <w:b/>
          <w:bCs/>
          <w:color w:val="000000"/>
          <w:sz w:val="16"/>
          <w:szCs w:val="16"/>
          <w:shd w:val="clear" w:color="auto" w:fill="FFFFFF"/>
        </w:rPr>
        <w:t xml:space="preserve"> have </w:t>
      </w:r>
      <w:r w:rsidRPr="00C72636">
        <w:rPr>
          <w:rFonts w:asciiTheme="minorHAnsi" w:eastAsia="Times New Roman" w:hAnsiTheme="minorHAnsi" w:cstheme="minorHAnsi"/>
          <w:b/>
          <w:bCs/>
          <w:color w:val="000000"/>
          <w:u w:val="single"/>
          <w:shd w:val="clear" w:color="auto" w:fill="00FF00"/>
        </w:rPr>
        <w:t>increased</w:t>
      </w:r>
      <w:r w:rsidRPr="00C72636">
        <w:rPr>
          <w:rFonts w:asciiTheme="minorHAnsi" w:eastAsia="Times New Roman" w:hAnsiTheme="minorHAnsi" w:cstheme="minorHAnsi"/>
          <w:b/>
          <w:bCs/>
          <w:color w:val="000000"/>
          <w:u w:val="single"/>
          <w:shd w:val="clear" w:color="auto" w:fill="FFFFFF"/>
        </w:rPr>
        <w:t>.</w:t>
      </w:r>
    </w:p>
    <w:p w14:paraId="13FA3E90"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In 2018, Springer published an eloquent book The Rise of Private Actors in the Space Sector. Alessandra Vernile, the author of the book, explores a broad set of topics that reveal the role of private actors in space exploration (Vernile, 2018). The book covers the following topics: “Innovative Public Procurement and Support Schemes,” “New Target Markets for Private Actors,” etc. In the “Selected Success Stories,” Vernile provides examples of successful private actors in space exploration (Vernile, 2018).</w:t>
      </w:r>
    </w:p>
    <w:p w14:paraId="023EE013"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The current level of competition, which has developed on the space market, allows us to state the following fact. </w:t>
      </w:r>
      <w:r w:rsidRPr="00C72636">
        <w:rPr>
          <w:rFonts w:asciiTheme="minorHAnsi" w:eastAsia="Times New Roman" w:hAnsiTheme="minorHAnsi" w:cstheme="minorHAnsi"/>
          <w:b/>
          <w:bCs/>
          <w:color w:val="000000"/>
          <w:u w:val="single"/>
          <w:shd w:val="clear" w:color="auto" w:fill="00FF00"/>
        </w:rPr>
        <w:t>Private</w:t>
      </w:r>
      <w:r w:rsidRPr="00C72636">
        <w:rPr>
          <w:rFonts w:asciiTheme="minorHAnsi" w:eastAsia="Times New Roman" w:hAnsiTheme="minorHAnsi" w:cstheme="minorHAnsi"/>
          <w:b/>
          <w:bCs/>
          <w:color w:val="000000"/>
          <w:u w:val="single"/>
          <w:shd w:val="clear" w:color="auto" w:fill="FFFFFF"/>
        </w:rPr>
        <w:t xml:space="preserve"> space </w:t>
      </w:r>
      <w:r w:rsidRPr="00C72636">
        <w:rPr>
          <w:rFonts w:asciiTheme="minorHAnsi" w:eastAsia="Times New Roman" w:hAnsiTheme="minorHAnsi" w:cstheme="minorHAnsi"/>
          <w:b/>
          <w:bCs/>
          <w:color w:val="000000"/>
          <w:u w:val="single"/>
          <w:shd w:val="clear" w:color="auto" w:fill="00FF00"/>
        </w:rPr>
        <w:t>companies</w:t>
      </w:r>
      <w:r w:rsidRPr="00C72636">
        <w:rPr>
          <w:rFonts w:asciiTheme="minorHAnsi" w:eastAsia="Times New Roman" w:hAnsiTheme="minorHAnsi" w:cstheme="minorHAnsi"/>
          <w:b/>
          <w:bCs/>
          <w:color w:val="000000"/>
          <w:u w:val="single"/>
          <w:shd w:val="clear" w:color="auto" w:fill="FFFFFF"/>
        </w:rPr>
        <w:t xml:space="preserve"> have been able to </w:t>
      </w:r>
      <w:r w:rsidRPr="00C72636">
        <w:rPr>
          <w:rFonts w:asciiTheme="minorHAnsi" w:eastAsia="Times New Roman" w:hAnsiTheme="minorHAnsi" w:cstheme="minorHAnsi"/>
          <w:b/>
          <w:bCs/>
          <w:color w:val="000000"/>
          <w:u w:val="single"/>
          <w:shd w:val="clear" w:color="auto" w:fill="00FF00"/>
        </w:rPr>
        <w:t>compete with entire states</w:t>
      </w:r>
      <w:r w:rsidRPr="00C72636">
        <w:rPr>
          <w:rFonts w:asciiTheme="minorHAnsi" w:eastAsia="Times New Roman" w:hAnsiTheme="minorHAnsi" w:cstheme="minorHAnsi"/>
          <w:b/>
          <w:bCs/>
          <w:color w:val="000000"/>
          <w:u w:val="single"/>
          <w:shd w:val="clear" w:color="auto" w:fill="FFFFFF"/>
        </w:rPr>
        <w:t xml:space="preserve"> in launching spacecraft, transporting cargo</w:t>
      </w:r>
      <w:r w:rsidRPr="00C72636">
        <w:rPr>
          <w:rFonts w:asciiTheme="minorHAnsi" w:eastAsia="Times New Roman" w:hAnsiTheme="minorHAnsi" w:cstheme="minorHAnsi"/>
          <w:b/>
          <w:bCs/>
          <w:color w:val="000000"/>
          <w:sz w:val="16"/>
          <w:szCs w:val="16"/>
          <w:shd w:val="clear" w:color="auto" w:fill="FFFFFF"/>
        </w:rPr>
        <w:t xml:space="preserve"> to orbital stations, </w:t>
      </w:r>
      <w:r w:rsidRPr="00C72636">
        <w:rPr>
          <w:rFonts w:asciiTheme="minorHAnsi" w:eastAsia="Times New Roman" w:hAnsiTheme="minorHAnsi" w:cstheme="minorHAnsi"/>
          <w:b/>
          <w:bCs/>
          <w:color w:val="000000"/>
          <w:u w:val="single"/>
          <w:shd w:val="clear" w:color="auto" w:fill="FFFFFF"/>
        </w:rPr>
        <w:t>and exploring space</w:t>
      </w:r>
      <w:r w:rsidRPr="00C72636">
        <w:rPr>
          <w:rFonts w:asciiTheme="minorHAnsi" w:eastAsia="Times New Roman" w:hAnsiTheme="minorHAnsi" w:cstheme="minorHAnsi"/>
          <w:b/>
          <w:bCs/>
          <w:color w:val="000000"/>
          <w:sz w:val="16"/>
          <w:szCs w:val="16"/>
          <w:shd w:val="clear" w:color="auto" w:fill="FFFFFF"/>
        </w:rPr>
        <w:t xml:space="preserve"> objects. The issue of mining on space objects, the creation of space settlements and the intensive development of the space tourism market are on the agenda.</w:t>
      </w:r>
    </w:p>
    <w:p w14:paraId="4126F080"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In the 21st century, </w:t>
      </w:r>
      <w:r w:rsidRPr="00C72636">
        <w:rPr>
          <w:rFonts w:asciiTheme="minorHAnsi" w:eastAsia="Times New Roman" w:hAnsiTheme="minorHAnsi" w:cstheme="minorHAnsi"/>
          <w:b/>
          <w:bCs/>
          <w:color w:val="000000"/>
          <w:u w:val="single"/>
          <w:shd w:val="clear" w:color="auto" w:fill="FFFFFF"/>
        </w:rPr>
        <w:t>the creation of non-governmental commercial organizations specializing in</w:t>
      </w:r>
      <w:r w:rsidRPr="00C72636">
        <w:rPr>
          <w:rFonts w:asciiTheme="minorHAnsi" w:eastAsia="Times New Roman" w:hAnsiTheme="minorHAnsi" w:cstheme="minorHAnsi"/>
          <w:b/>
          <w:bCs/>
          <w:color w:val="000000"/>
          <w:sz w:val="16"/>
          <w:szCs w:val="16"/>
          <w:shd w:val="clear" w:color="auto" w:fill="FFFFFF"/>
        </w:rPr>
        <w:t xml:space="preserve"> the field of </w:t>
      </w:r>
      <w:r w:rsidRPr="00C72636">
        <w:rPr>
          <w:rFonts w:asciiTheme="minorHAnsi" w:eastAsia="Times New Roman" w:hAnsiTheme="minorHAnsi" w:cstheme="minorHAnsi"/>
          <w:b/>
          <w:bCs/>
          <w:color w:val="000000"/>
          <w:u w:val="single"/>
          <w:shd w:val="clear" w:color="auto" w:fill="FFFFFF"/>
        </w:rPr>
        <w:t xml:space="preserve">commercial space exploration, is regarded as </w:t>
      </w:r>
      <w:r w:rsidRPr="00C72636">
        <w:rPr>
          <w:rFonts w:asciiTheme="minorHAnsi" w:eastAsia="Times New Roman" w:hAnsiTheme="minorHAnsi" w:cstheme="minorHAnsi"/>
          <w:b/>
          <w:bCs/>
          <w:color w:val="000000"/>
          <w:sz w:val="16"/>
          <w:szCs w:val="16"/>
          <w:shd w:val="clear" w:color="auto" w:fill="FFFFFF"/>
        </w:rPr>
        <w:t xml:space="preserve">an </w:t>
      </w:r>
      <w:r w:rsidRPr="00C72636">
        <w:rPr>
          <w:rFonts w:asciiTheme="minorHAnsi" w:eastAsia="Times New Roman" w:hAnsiTheme="minorHAnsi" w:cstheme="minorHAnsi"/>
          <w:b/>
          <w:bCs/>
          <w:color w:val="000000"/>
          <w:u w:val="single"/>
          <w:shd w:val="clear" w:color="auto" w:fill="FFFFFF"/>
        </w:rPr>
        <w:t>ordinary</w:t>
      </w:r>
      <w:r w:rsidRPr="00C72636">
        <w:rPr>
          <w:rFonts w:asciiTheme="minorHAnsi" w:eastAsia="Times New Roman" w:hAnsiTheme="minorHAnsi" w:cstheme="minorHAnsi"/>
          <w:b/>
          <w:bCs/>
          <w:color w:val="000000"/>
          <w:sz w:val="16"/>
          <w:szCs w:val="16"/>
          <w:shd w:val="clear" w:color="auto" w:fill="FFFFFF"/>
        </w:rPr>
        <w:t xml:space="preserve"> activity. They are established as parts of the universities around projects funded by private investors. For example, Astropreneurship &amp; Space Industry Club based on the MIT community (Astropreneurship, 2019).</w:t>
      </w:r>
    </w:p>
    <w:p w14:paraId="0DE52FCE"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u w:val="single"/>
          <w:shd w:val="clear" w:color="auto" w:fill="FFFFFF"/>
        </w:rPr>
        <w:t>Large-scale research in</w:t>
      </w:r>
      <w:r w:rsidRPr="00C72636">
        <w:rPr>
          <w:rFonts w:asciiTheme="minorHAnsi" w:eastAsia="Times New Roman" w:hAnsiTheme="minorHAnsi" w:cstheme="minorHAnsi"/>
          <w:b/>
          <w:bCs/>
          <w:color w:val="000000"/>
          <w:sz w:val="16"/>
          <w:szCs w:val="16"/>
          <w:shd w:val="clear" w:color="auto" w:fill="FFFFFF"/>
        </w:rPr>
        <w:t xml:space="preserve"> the field of </w:t>
      </w:r>
      <w:r w:rsidRPr="00C72636">
        <w:rPr>
          <w:rFonts w:asciiTheme="minorHAnsi" w:eastAsia="Times New Roman" w:hAnsiTheme="minorHAnsi" w:cstheme="minorHAnsi"/>
          <w:b/>
          <w:bCs/>
          <w:color w:val="000000"/>
          <w:u w:val="single"/>
          <w:shd w:val="clear" w:color="auto" w:fill="FFFFFF"/>
        </w:rPr>
        <w:t>commercial space exploration</w:t>
      </w:r>
      <w:r w:rsidRPr="00C72636">
        <w:rPr>
          <w:rFonts w:asciiTheme="minorHAnsi" w:eastAsia="Times New Roman" w:hAnsiTheme="minorHAnsi" w:cstheme="minorHAnsi"/>
          <w:b/>
          <w:bCs/>
          <w:color w:val="000000"/>
          <w:sz w:val="16"/>
          <w:szCs w:val="16"/>
          <w:shd w:val="clear" w:color="auto" w:fill="FFFFFF"/>
        </w:rPr>
        <w:t xml:space="preserve">, as well as the practical results achieved, </w:t>
      </w:r>
      <w:r w:rsidRPr="00C72636">
        <w:rPr>
          <w:rFonts w:asciiTheme="minorHAnsi" w:eastAsia="Times New Roman" w:hAnsiTheme="minorHAnsi" w:cstheme="minorHAnsi"/>
          <w:b/>
          <w:bCs/>
          <w:color w:val="000000"/>
          <w:u w:val="single"/>
          <w:shd w:val="clear" w:color="auto" w:fill="FFFFFF"/>
        </w:rPr>
        <w:t>led to</w:t>
      </w:r>
      <w:r w:rsidRPr="00C72636">
        <w:rPr>
          <w:rFonts w:asciiTheme="minorHAnsi" w:eastAsia="Times New Roman" w:hAnsiTheme="minorHAnsi" w:cstheme="minorHAnsi"/>
          <w:b/>
          <w:bCs/>
          <w:color w:val="000000"/>
          <w:sz w:val="16"/>
          <w:szCs w:val="16"/>
          <w:shd w:val="clear" w:color="auto" w:fill="FFFFFF"/>
        </w:rPr>
        <w:t xml:space="preserve"> the formation of </w:t>
      </w:r>
      <w:r w:rsidRPr="00C72636">
        <w:rPr>
          <w:rFonts w:asciiTheme="minorHAnsi" w:eastAsia="Times New Roman" w:hAnsiTheme="minorHAnsi" w:cstheme="minorHAnsi"/>
          <w:b/>
          <w:bCs/>
          <w:color w:val="000000"/>
          <w:u w:val="single"/>
          <w:shd w:val="clear" w:color="auto" w:fill="FFFFFF"/>
        </w:rPr>
        <w:t>a new paradigm called “New Space”</w:t>
      </w:r>
      <w:r w:rsidRPr="00C72636">
        <w:rPr>
          <w:rFonts w:asciiTheme="minorHAnsi" w:eastAsia="Times New Roman" w:hAnsiTheme="minorHAnsi" w:cstheme="minorHAnsi"/>
          <w:b/>
          <w:bCs/>
          <w:color w:val="000000"/>
          <w:sz w:val="16"/>
          <w:szCs w:val="16"/>
          <w:shd w:val="clear" w:color="auto" w:fill="FFFFFF"/>
        </w:rPr>
        <w:t xml:space="preserve"> ecosystem. The articles of Deganit Paikowsky’s (Paikowsky, 2017), Clelia Iacomino (Iacomino &amp; Ciccarelli, 2018) et al. reveal its key meanings and the opportunities it offers in the space sector. The</w:t>
      </w:r>
      <w:r w:rsidRPr="00C72636">
        <w:rPr>
          <w:rFonts w:asciiTheme="minorHAnsi" w:eastAsia="Times New Roman" w:hAnsiTheme="minorHAnsi" w:cstheme="minorHAnsi"/>
          <w:b/>
          <w:bCs/>
          <w:color w:val="000000"/>
          <w:u w:val="single"/>
          <w:shd w:val="clear" w:color="auto" w:fill="FFFFFF"/>
        </w:rPr>
        <w:t xml:space="preserve"> “New Space”</w:t>
      </w:r>
      <w:r w:rsidRPr="00C72636">
        <w:rPr>
          <w:rFonts w:asciiTheme="minorHAnsi" w:eastAsia="Times New Roman" w:hAnsiTheme="minorHAnsi" w:cstheme="minorHAnsi"/>
          <w:b/>
          <w:bCs/>
          <w:color w:val="000000"/>
          <w:sz w:val="16"/>
          <w:szCs w:val="16"/>
          <w:shd w:val="clear" w:color="auto" w:fill="FFFFFF"/>
        </w:rPr>
        <w:t xml:space="preserve"> ecosystem is a new vision for commercial space exploration. It </w:t>
      </w:r>
      <w:r w:rsidRPr="00C72636">
        <w:rPr>
          <w:rFonts w:asciiTheme="minorHAnsi" w:eastAsia="Times New Roman" w:hAnsiTheme="minorHAnsi" w:cstheme="minorHAnsi"/>
          <w:b/>
          <w:bCs/>
          <w:color w:val="000000"/>
          <w:u w:val="single"/>
          <w:shd w:val="clear" w:color="auto" w:fill="FFFFFF"/>
        </w:rPr>
        <w:t>is</w:t>
      </w:r>
      <w:r w:rsidRPr="00C72636">
        <w:rPr>
          <w:rFonts w:asciiTheme="minorHAnsi" w:eastAsia="Times New Roman" w:hAnsiTheme="minorHAnsi" w:cstheme="minorHAnsi"/>
          <w:b/>
          <w:bCs/>
          <w:color w:val="000000"/>
          <w:sz w:val="16"/>
          <w:szCs w:val="16"/>
          <w:shd w:val="clear" w:color="auto" w:fill="FFFFFF"/>
        </w:rPr>
        <w:t xml:space="preserve"> the formation of </w:t>
      </w:r>
      <w:r w:rsidRPr="00C72636">
        <w:rPr>
          <w:rFonts w:asciiTheme="minorHAnsi" w:eastAsia="Times New Roman" w:hAnsiTheme="minorHAnsi" w:cstheme="minorHAnsi"/>
          <w:b/>
          <w:bCs/>
          <w:color w:val="000000"/>
          <w:u w:val="single"/>
          <w:shd w:val="clear" w:color="auto" w:fill="FFFFFF"/>
        </w:rPr>
        <w:t>a cosmic worldview, in which</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FFFFFF"/>
        </w:rPr>
        <w:t>near space with</w:t>
      </w:r>
      <w:r w:rsidRPr="00C72636">
        <w:rPr>
          <w:rFonts w:asciiTheme="minorHAnsi" w:eastAsia="Times New Roman" w:hAnsiTheme="minorHAnsi" w:cstheme="minorHAnsi"/>
          <w:b/>
          <w:bCs/>
          <w:color w:val="000000"/>
          <w:sz w:val="16"/>
          <w:szCs w:val="16"/>
          <w:shd w:val="clear" w:color="auto" w:fill="FFFFFF"/>
        </w:rPr>
        <w:t xml:space="preserve"> all the wealth of </w:t>
      </w:r>
      <w:r w:rsidRPr="00C72636">
        <w:rPr>
          <w:rFonts w:asciiTheme="minorHAnsi" w:eastAsia="Times New Roman" w:hAnsiTheme="minorHAnsi" w:cstheme="minorHAnsi"/>
          <w:b/>
          <w:bCs/>
          <w:color w:val="000000"/>
          <w:u w:val="single"/>
          <w:shd w:val="clear" w:color="auto" w:fill="FFFFFF"/>
        </w:rPr>
        <w:t>its resources and capabilities, becomes a part of the global economy</w:t>
      </w:r>
      <w:r w:rsidRPr="00C72636">
        <w:rPr>
          <w:rFonts w:asciiTheme="minorHAnsi" w:eastAsia="Times New Roman" w:hAnsiTheme="minorHAnsi" w:cstheme="minorHAnsi"/>
          <w:b/>
          <w:bCs/>
          <w:color w:val="000000"/>
          <w:sz w:val="16"/>
          <w:szCs w:val="16"/>
          <w:shd w:val="clear" w:color="auto" w:fill="FFFFFF"/>
        </w:rPr>
        <w:t xml:space="preserve"> and the sustainable development of the society. The </w:t>
      </w:r>
      <w:r w:rsidRPr="00C72636">
        <w:rPr>
          <w:rFonts w:asciiTheme="minorHAnsi" w:eastAsia="Times New Roman" w:hAnsiTheme="minorHAnsi" w:cstheme="minorHAnsi"/>
          <w:b/>
          <w:bCs/>
          <w:color w:val="000000"/>
          <w:u w:val="single"/>
          <w:shd w:val="clear" w:color="auto" w:fill="FFFFFF"/>
        </w:rPr>
        <w:t>“New Space”</w:t>
      </w:r>
      <w:r w:rsidRPr="00C72636">
        <w:rPr>
          <w:rFonts w:asciiTheme="minorHAnsi" w:eastAsia="Times New Roman" w:hAnsiTheme="minorHAnsi" w:cstheme="minorHAnsi"/>
          <w:b/>
          <w:bCs/>
          <w:color w:val="000000"/>
          <w:sz w:val="16"/>
          <w:szCs w:val="16"/>
          <w:shd w:val="clear" w:color="auto" w:fill="FFFFFF"/>
        </w:rPr>
        <w:t xml:space="preserve"> ecosystem </w:t>
      </w:r>
      <w:r w:rsidRPr="00C72636">
        <w:rPr>
          <w:rFonts w:asciiTheme="minorHAnsi" w:eastAsia="Times New Roman" w:hAnsiTheme="minorHAnsi" w:cstheme="minorHAnsi"/>
          <w:b/>
          <w:bCs/>
          <w:color w:val="000000"/>
          <w:u w:val="single"/>
          <w:shd w:val="clear" w:color="auto" w:fill="FFFFFF"/>
        </w:rPr>
        <w:t>offers</w:t>
      </w:r>
      <w:r w:rsidRPr="00C72636">
        <w:rPr>
          <w:rFonts w:asciiTheme="minorHAnsi" w:eastAsia="Times New Roman" w:hAnsiTheme="minorHAnsi" w:cstheme="minorHAnsi"/>
          <w:b/>
          <w:bCs/>
          <w:color w:val="000000"/>
          <w:sz w:val="16"/>
          <w:szCs w:val="16"/>
          <w:shd w:val="clear" w:color="auto" w:fill="FFFFFF"/>
        </w:rPr>
        <w:t xml:space="preserve"> the following ways for commercial space exploration (Iacomino &amp; Ciccarelli, 2018):</w:t>
      </w:r>
    </w:p>
    <w:p w14:paraId="2C679906"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1. Innovative public procurement and support schemes, which significantly expand the role of commercial actors in space exploration.</w:t>
      </w:r>
    </w:p>
    <w:p w14:paraId="1D6654F2"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2. Attracting </w:t>
      </w:r>
      <w:r w:rsidRPr="00C72636">
        <w:rPr>
          <w:rFonts w:asciiTheme="minorHAnsi" w:eastAsia="Times New Roman" w:hAnsiTheme="minorHAnsi" w:cstheme="minorHAnsi"/>
          <w:b/>
          <w:bCs/>
          <w:color w:val="000000"/>
          <w:u w:val="single"/>
          <w:shd w:val="clear" w:color="auto" w:fill="FFFFFF"/>
        </w:rPr>
        <w:t>new entrants in</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FFFFFF"/>
        </w:rPr>
        <w:t>space</w:t>
      </w:r>
      <w:r w:rsidRPr="00C72636">
        <w:rPr>
          <w:rFonts w:asciiTheme="minorHAnsi" w:eastAsia="Times New Roman" w:hAnsiTheme="minorHAnsi" w:cstheme="minorHAnsi"/>
          <w:b/>
          <w:bCs/>
          <w:color w:val="000000"/>
          <w:sz w:val="16"/>
          <w:szCs w:val="16"/>
          <w:shd w:val="clear" w:color="auto" w:fill="FFFFFF"/>
        </w:rPr>
        <w:t xml:space="preserve"> sector. First of all, these are </w:t>
      </w:r>
      <w:r w:rsidRPr="00C72636">
        <w:rPr>
          <w:rFonts w:asciiTheme="minorHAnsi" w:eastAsia="Times New Roman" w:hAnsiTheme="minorHAnsi" w:cstheme="minorHAnsi"/>
          <w:b/>
          <w:bCs/>
          <w:color w:val="000000"/>
          <w:u w:val="single"/>
          <w:shd w:val="clear" w:color="auto" w:fill="00FF00"/>
        </w:rPr>
        <w:t>companies</w:t>
      </w:r>
      <w:r w:rsidRPr="00C72636">
        <w:rPr>
          <w:rFonts w:asciiTheme="minorHAnsi" w:eastAsia="Times New Roman" w:hAnsiTheme="minorHAnsi" w:cstheme="minorHAnsi"/>
          <w:b/>
          <w:bCs/>
          <w:color w:val="000000"/>
          <w:u w:val="single"/>
          <w:shd w:val="clear" w:color="auto" w:fill="FFFFFF"/>
        </w:rPr>
        <w:t xml:space="preserve"> working in</w:t>
      </w:r>
      <w:r w:rsidRPr="00C72636">
        <w:rPr>
          <w:rFonts w:asciiTheme="minorHAnsi" w:eastAsia="Times New Roman" w:hAnsiTheme="minorHAnsi" w:cstheme="minorHAnsi"/>
          <w:b/>
          <w:bCs/>
          <w:color w:val="000000"/>
          <w:sz w:val="16"/>
          <w:szCs w:val="16"/>
          <w:shd w:val="clear" w:color="auto" w:fill="FFFFFF"/>
        </w:rPr>
        <w:t xml:space="preserve"> the domain of </w:t>
      </w:r>
      <w:r w:rsidRPr="00C72636">
        <w:rPr>
          <w:rFonts w:asciiTheme="minorHAnsi" w:eastAsia="Times New Roman" w:hAnsiTheme="minorHAnsi" w:cstheme="minorHAnsi"/>
          <w:b/>
          <w:bCs/>
          <w:color w:val="000000"/>
          <w:u w:val="single"/>
          <w:shd w:val="clear" w:color="auto" w:fill="FFFFFF"/>
        </w:rPr>
        <w:t xml:space="preserve">Information and communications technology, artificial intelligence, etc. </w:t>
      </w:r>
      <w:r w:rsidRPr="00C72636">
        <w:rPr>
          <w:rFonts w:asciiTheme="minorHAnsi" w:eastAsia="Times New Roman" w:hAnsiTheme="minorHAnsi" w:cstheme="minorHAnsi"/>
          <w:b/>
          <w:bCs/>
          <w:color w:val="000000"/>
          <w:sz w:val="16"/>
          <w:szCs w:val="16"/>
          <w:shd w:val="clear" w:color="auto" w:fill="FFFFFF"/>
        </w:rPr>
        <w:t xml:space="preserve">that </w:t>
      </w:r>
      <w:r w:rsidRPr="00C72636">
        <w:rPr>
          <w:rFonts w:asciiTheme="minorHAnsi" w:eastAsia="Times New Roman" w:hAnsiTheme="minorHAnsi" w:cstheme="minorHAnsi"/>
          <w:b/>
          <w:bCs/>
          <w:color w:val="000000"/>
          <w:u w:val="single"/>
          <w:shd w:val="clear" w:color="auto" w:fill="00FF00"/>
        </w:rPr>
        <w:t>are expanding</w:t>
      </w:r>
      <w:r w:rsidRPr="00C72636">
        <w:rPr>
          <w:rFonts w:asciiTheme="minorHAnsi" w:eastAsia="Times New Roman" w:hAnsiTheme="minorHAnsi" w:cstheme="minorHAnsi"/>
          <w:b/>
          <w:bCs/>
          <w:color w:val="000000"/>
          <w:sz w:val="16"/>
          <w:szCs w:val="16"/>
          <w:shd w:val="clear" w:color="auto" w:fill="FFFFFF"/>
        </w:rPr>
        <w:t xml:space="preserve"> their research</w:t>
      </w:r>
    </w:p>
    <w:p w14:paraId="79D5929D"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u w:val="single"/>
          <w:shd w:val="clear" w:color="auto" w:fill="00FF00"/>
        </w:rPr>
        <w:t>in</w:t>
      </w:r>
      <w:r w:rsidRPr="00C72636">
        <w:rPr>
          <w:rFonts w:asciiTheme="minorHAnsi" w:eastAsia="Times New Roman" w:hAnsiTheme="minorHAnsi" w:cstheme="minorHAnsi"/>
          <w:b/>
          <w:bCs/>
          <w:color w:val="000000"/>
          <w:u w:val="single"/>
          <w:shd w:val="clear" w:color="auto" w:fill="FFFFFF"/>
        </w:rPr>
        <w:t xml:space="preserve"> </w:t>
      </w:r>
      <w:r w:rsidRPr="00C72636">
        <w:rPr>
          <w:rFonts w:asciiTheme="minorHAnsi" w:eastAsia="Times New Roman" w:hAnsiTheme="minorHAnsi" w:cstheme="minorHAnsi"/>
          <w:b/>
          <w:bCs/>
          <w:color w:val="000000"/>
          <w:u w:val="single"/>
          <w:shd w:val="clear" w:color="auto" w:fill="00FF00"/>
        </w:rPr>
        <w:t>space</w:t>
      </w:r>
      <w:r w:rsidRPr="00C72636">
        <w:rPr>
          <w:rFonts w:asciiTheme="minorHAnsi" w:eastAsia="Times New Roman" w:hAnsiTheme="minorHAnsi" w:cstheme="minorHAnsi"/>
          <w:b/>
          <w:bCs/>
          <w:color w:val="000000"/>
          <w:u w:val="single"/>
          <w:shd w:val="clear" w:color="auto" w:fill="FFFFFF"/>
        </w:rPr>
        <w:t xml:space="preserve"> markets. </w:t>
      </w:r>
      <w:r w:rsidRPr="00C72636">
        <w:rPr>
          <w:rFonts w:asciiTheme="minorHAnsi" w:eastAsia="Times New Roman" w:hAnsiTheme="minorHAnsi" w:cstheme="minorHAnsi"/>
          <w:b/>
          <w:bCs/>
          <w:color w:val="000000"/>
          <w:u w:val="single"/>
          <w:shd w:val="clear" w:color="auto" w:fill="00FF00"/>
        </w:rPr>
        <w:t>They offer innovative</w:t>
      </w:r>
      <w:r w:rsidRPr="00C72636">
        <w:rPr>
          <w:rFonts w:asciiTheme="minorHAnsi" w:eastAsia="Times New Roman" w:hAnsiTheme="minorHAnsi" w:cstheme="minorHAnsi"/>
          <w:b/>
          <w:bCs/>
          <w:color w:val="000000"/>
          <w:u w:val="single"/>
          <w:shd w:val="clear" w:color="auto" w:fill="FFFFFF"/>
        </w:rPr>
        <w:t xml:space="preserve"> business </w:t>
      </w:r>
      <w:r w:rsidRPr="00C72636">
        <w:rPr>
          <w:rFonts w:asciiTheme="minorHAnsi" w:eastAsia="Times New Roman" w:hAnsiTheme="minorHAnsi" w:cstheme="minorHAnsi"/>
          <w:b/>
          <w:bCs/>
          <w:color w:val="000000"/>
          <w:u w:val="single"/>
          <w:shd w:val="clear" w:color="auto" w:fill="00FF00"/>
        </w:rPr>
        <w:t>models and new solutions</w:t>
      </w:r>
      <w:r w:rsidRPr="00C72636">
        <w:rPr>
          <w:rFonts w:asciiTheme="minorHAnsi" w:eastAsia="Times New Roman" w:hAnsiTheme="minorHAnsi" w:cstheme="minorHAnsi"/>
          <w:b/>
          <w:bCs/>
          <w:color w:val="000000"/>
          <w:u w:val="single"/>
          <w:shd w:val="clear" w:color="auto" w:fill="FFFFFF"/>
        </w:rPr>
        <w:t xml:space="preserve"> to space commercialization.</w:t>
      </w:r>
    </w:p>
    <w:p w14:paraId="116694EA"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3. </w:t>
      </w:r>
      <w:r w:rsidRPr="00C72636">
        <w:rPr>
          <w:rFonts w:asciiTheme="minorHAnsi" w:eastAsia="Times New Roman" w:hAnsiTheme="minorHAnsi" w:cstheme="minorHAnsi"/>
          <w:b/>
          <w:bCs/>
          <w:color w:val="000000"/>
          <w:u w:val="single"/>
          <w:shd w:val="clear" w:color="auto" w:fill="FFFFFF"/>
        </w:rPr>
        <w:t>Innovative</w:t>
      </w:r>
      <w:r w:rsidRPr="00C72636">
        <w:rPr>
          <w:rFonts w:asciiTheme="minorHAnsi" w:eastAsia="Times New Roman" w:hAnsiTheme="minorHAnsi" w:cstheme="minorHAnsi"/>
          <w:b/>
          <w:bCs/>
          <w:color w:val="000000"/>
          <w:sz w:val="16"/>
          <w:szCs w:val="16"/>
          <w:shd w:val="clear" w:color="auto" w:fill="FFFFFF"/>
        </w:rPr>
        <w:t xml:space="preserve"> industrial </w:t>
      </w:r>
      <w:r w:rsidRPr="00C72636">
        <w:rPr>
          <w:rFonts w:asciiTheme="minorHAnsi" w:eastAsia="Times New Roman" w:hAnsiTheme="minorHAnsi" w:cstheme="minorHAnsi"/>
          <w:b/>
          <w:bCs/>
          <w:color w:val="000000"/>
          <w:u w:val="single"/>
          <w:shd w:val="clear" w:color="auto" w:fill="FFFFFF"/>
        </w:rPr>
        <w:t>approaches based on new processes, methods, and industrial organization for</w:t>
      </w:r>
      <w:r w:rsidRPr="00C72636">
        <w:rPr>
          <w:rFonts w:asciiTheme="minorHAnsi" w:eastAsia="Times New Roman" w:hAnsiTheme="minorHAnsi" w:cstheme="minorHAnsi"/>
          <w:b/>
          <w:bCs/>
          <w:color w:val="000000"/>
          <w:sz w:val="16"/>
          <w:szCs w:val="16"/>
          <w:shd w:val="clear" w:color="auto" w:fill="FFFFFF"/>
        </w:rPr>
        <w:t xml:space="preserve"> the development and production of </w:t>
      </w:r>
      <w:r w:rsidRPr="00C72636">
        <w:rPr>
          <w:rFonts w:asciiTheme="minorHAnsi" w:eastAsia="Times New Roman" w:hAnsiTheme="minorHAnsi" w:cstheme="minorHAnsi"/>
          <w:b/>
          <w:bCs/>
          <w:color w:val="000000"/>
          <w:u w:val="single"/>
          <w:shd w:val="clear" w:color="auto" w:fill="FFFFFF"/>
        </w:rPr>
        <w:t>space systems</w:t>
      </w:r>
      <w:r w:rsidRPr="00C72636">
        <w:rPr>
          <w:rFonts w:asciiTheme="minorHAnsi" w:eastAsia="Times New Roman" w:hAnsiTheme="minorHAnsi" w:cstheme="minorHAnsi"/>
          <w:b/>
          <w:bCs/>
          <w:color w:val="000000"/>
          <w:sz w:val="16"/>
          <w:szCs w:val="16"/>
          <w:shd w:val="clear" w:color="auto" w:fill="FFFFFF"/>
        </w:rPr>
        <w:t xml:space="preserve"> or launchers.</w:t>
      </w:r>
    </w:p>
    <w:p w14:paraId="276B7C7F"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4. </w:t>
      </w:r>
      <w:r w:rsidRPr="00C72636">
        <w:rPr>
          <w:rFonts w:asciiTheme="minorHAnsi" w:eastAsia="Times New Roman" w:hAnsiTheme="minorHAnsi" w:cstheme="minorHAnsi"/>
          <w:b/>
          <w:bCs/>
          <w:color w:val="000000"/>
          <w:u w:val="single"/>
          <w:shd w:val="clear" w:color="auto" w:fill="00FF00"/>
        </w:rPr>
        <w:t>Disruptive market solutions</w:t>
      </w:r>
      <w:r w:rsidRPr="00C72636">
        <w:rPr>
          <w:rFonts w:asciiTheme="minorHAnsi" w:eastAsia="Times New Roman" w:hAnsiTheme="minorHAnsi" w:cstheme="minorHAnsi"/>
          <w:b/>
          <w:bCs/>
          <w:color w:val="000000"/>
          <w:sz w:val="16"/>
          <w:szCs w:val="16"/>
          <w:shd w:val="clear" w:color="auto" w:fill="FFFFFF"/>
        </w:rPr>
        <w:t xml:space="preserve">, </w:t>
      </w:r>
      <w:r w:rsidRPr="00C72636">
        <w:rPr>
          <w:rFonts w:asciiTheme="minorHAnsi" w:eastAsia="Times New Roman" w:hAnsiTheme="minorHAnsi" w:cstheme="minorHAnsi"/>
          <w:b/>
          <w:bCs/>
          <w:color w:val="000000"/>
          <w:u w:val="single"/>
          <w:shd w:val="clear" w:color="auto" w:fill="FFFFFF"/>
        </w:rPr>
        <w:t>which</w:t>
      </w:r>
      <w:r w:rsidRPr="00C72636">
        <w:rPr>
          <w:rFonts w:asciiTheme="minorHAnsi" w:eastAsia="Times New Roman" w:hAnsiTheme="minorHAnsi" w:cstheme="minorHAnsi"/>
          <w:b/>
          <w:bCs/>
          <w:color w:val="000000"/>
          <w:sz w:val="16"/>
          <w:szCs w:val="16"/>
          <w:shd w:val="clear" w:color="auto" w:fill="FFFFFF"/>
        </w:rPr>
        <w:t xml:space="preserve"> significantly </w:t>
      </w:r>
      <w:r w:rsidRPr="00C72636">
        <w:rPr>
          <w:rFonts w:asciiTheme="minorHAnsi" w:eastAsia="Times New Roman" w:hAnsiTheme="minorHAnsi" w:cstheme="minorHAnsi"/>
          <w:b/>
          <w:bCs/>
          <w:color w:val="000000"/>
          <w:u w:val="single"/>
          <w:shd w:val="clear" w:color="auto" w:fill="00FF00"/>
        </w:rPr>
        <w:t>reduce</w:t>
      </w:r>
      <w:r w:rsidRPr="00C72636">
        <w:rPr>
          <w:rFonts w:asciiTheme="minorHAnsi" w:eastAsia="Times New Roman" w:hAnsiTheme="minorHAnsi" w:cstheme="minorHAnsi"/>
          <w:b/>
          <w:bCs/>
          <w:color w:val="000000"/>
          <w:sz w:val="16"/>
          <w:szCs w:val="16"/>
          <w:shd w:val="clear" w:color="auto" w:fill="FFFFFF"/>
        </w:rPr>
        <w:t xml:space="preserve"> commercial space exploration </w:t>
      </w:r>
      <w:r w:rsidRPr="00C72636">
        <w:rPr>
          <w:rFonts w:asciiTheme="minorHAnsi" w:eastAsia="Times New Roman" w:hAnsiTheme="minorHAnsi" w:cstheme="minorHAnsi"/>
          <w:b/>
          <w:bCs/>
          <w:color w:val="000000"/>
          <w:u w:val="single"/>
          <w:shd w:val="clear" w:color="auto" w:fill="00FF00"/>
        </w:rPr>
        <w:t>prices</w:t>
      </w:r>
      <w:r w:rsidRPr="00C72636">
        <w:rPr>
          <w:rFonts w:asciiTheme="minorHAnsi" w:eastAsia="Times New Roman" w:hAnsiTheme="minorHAnsi" w:cstheme="minorHAnsi"/>
          <w:b/>
          <w:bCs/>
          <w:color w:val="000000"/>
          <w:sz w:val="16"/>
          <w:szCs w:val="16"/>
          <w:shd w:val="clear" w:color="auto" w:fill="FFFFFF"/>
        </w:rPr>
        <w:t xml:space="preserve">, </w:t>
      </w:r>
      <w:r w:rsidRPr="00C72636">
        <w:rPr>
          <w:rFonts w:asciiTheme="minorHAnsi" w:eastAsia="Times New Roman" w:hAnsiTheme="minorHAnsi" w:cstheme="minorHAnsi"/>
          <w:b/>
          <w:bCs/>
          <w:color w:val="000000"/>
          <w:u w:val="single"/>
          <w:shd w:val="clear" w:color="auto" w:fill="00FF00"/>
        </w:rPr>
        <w:t>increase</w:t>
      </w:r>
      <w:r w:rsidRPr="00C72636">
        <w:rPr>
          <w:rFonts w:asciiTheme="minorHAnsi" w:eastAsia="Times New Roman" w:hAnsiTheme="minorHAnsi" w:cstheme="minorHAnsi"/>
          <w:b/>
          <w:bCs/>
          <w:color w:val="000000"/>
          <w:sz w:val="16"/>
          <w:szCs w:val="16"/>
          <w:shd w:val="clear" w:color="auto" w:fill="FFFFFF"/>
        </w:rPr>
        <w:t xml:space="preserve"> labor </w:t>
      </w:r>
      <w:r w:rsidRPr="00C72636">
        <w:rPr>
          <w:rFonts w:asciiTheme="minorHAnsi" w:eastAsia="Times New Roman" w:hAnsiTheme="minorHAnsi" w:cstheme="minorHAnsi"/>
          <w:b/>
          <w:bCs/>
          <w:color w:val="000000"/>
          <w:u w:val="single"/>
          <w:shd w:val="clear" w:color="auto" w:fill="00FF00"/>
        </w:rPr>
        <w:t>productivity</w:t>
      </w:r>
      <w:r w:rsidRPr="00C72636">
        <w:rPr>
          <w:rFonts w:asciiTheme="minorHAnsi" w:eastAsia="Times New Roman" w:hAnsiTheme="minorHAnsi" w:cstheme="minorHAnsi"/>
          <w:b/>
          <w:bCs/>
          <w:color w:val="000000"/>
          <w:sz w:val="16"/>
          <w:szCs w:val="16"/>
          <w:shd w:val="clear" w:color="auto" w:fill="FFFFFF"/>
        </w:rPr>
        <w:t xml:space="preserve">, </w:t>
      </w:r>
      <w:r w:rsidRPr="00C72636">
        <w:rPr>
          <w:rFonts w:asciiTheme="minorHAnsi" w:eastAsia="Times New Roman" w:hAnsiTheme="minorHAnsi" w:cstheme="minorHAnsi"/>
          <w:b/>
          <w:bCs/>
          <w:color w:val="000000"/>
          <w:u w:val="single"/>
          <w:shd w:val="clear" w:color="auto" w:fill="00FF00"/>
        </w:rPr>
        <w:t>provide new</w:t>
      </w:r>
      <w:r w:rsidRPr="00C72636">
        <w:rPr>
          <w:rFonts w:asciiTheme="minorHAnsi" w:eastAsia="Times New Roman" w:hAnsiTheme="minorHAnsi" w:cstheme="minorHAnsi"/>
          <w:b/>
          <w:bCs/>
          <w:color w:val="000000"/>
          <w:sz w:val="16"/>
          <w:szCs w:val="16"/>
          <w:shd w:val="clear" w:color="auto" w:fill="FFFFFF"/>
        </w:rPr>
        <w:t xml:space="preserve"> types of </w:t>
      </w:r>
      <w:r w:rsidRPr="00C72636">
        <w:rPr>
          <w:rFonts w:asciiTheme="minorHAnsi" w:eastAsia="Times New Roman" w:hAnsiTheme="minorHAnsi" w:cstheme="minorHAnsi"/>
          <w:b/>
          <w:bCs/>
          <w:color w:val="000000"/>
          <w:u w:val="single"/>
          <w:shd w:val="clear" w:color="auto" w:fill="00FF00"/>
        </w:rPr>
        <w:t>services</w:t>
      </w:r>
      <w:r w:rsidRPr="00C72636">
        <w:rPr>
          <w:rFonts w:asciiTheme="minorHAnsi" w:eastAsia="Times New Roman" w:hAnsiTheme="minorHAnsi" w:cstheme="minorHAnsi"/>
          <w:b/>
          <w:bCs/>
          <w:color w:val="000000"/>
          <w:sz w:val="16"/>
          <w:szCs w:val="16"/>
          <w:shd w:val="clear" w:color="auto" w:fill="FFFFFF"/>
        </w:rPr>
        <w:t>, etc.</w:t>
      </w:r>
    </w:p>
    <w:p w14:paraId="6193E369"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5. </w:t>
      </w:r>
      <w:r w:rsidRPr="00C72636">
        <w:rPr>
          <w:rFonts w:asciiTheme="minorHAnsi" w:eastAsia="Times New Roman" w:hAnsiTheme="minorHAnsi" w:cstheme="minorHAnsi"/>
          <w:b/>
          <w:bCs/>
          <w:color w:val="000000"/>
          <w:u w:val="single"/>
          <w:shd w:val="clear" w:color="auto" w:fill="00FF00"/>
        </w:rPr>
        <w:t>Substantial</w:t>
      </w:r>
      <w:r w:rsidRPr="00C72636">
        <w:rPr>
          <w:rFonts w:asciiTheme="minorHAnsi" w:eastAsia="Times New Roman" w:hAnsiTheme="minorHAnsi" w:cstheme="minorHAnsi"/>
          <w:b/>
          <w:bCs/>
          <w:color w:val="000000"/>
          <w:u w:val="single"/>
          <w:shd w:val="clear" w:color="auto" w:fill="FFFFFF"/>
        </w:rPr>
        <w:t xml:space="preserve"> private </w:t>
      </w:r>
      <w:r w:rsidRPr="00C72636">
        <w:rPr>
          <w:rFonts w:asciiTheme="minorHAnsi" w:eastAsia="Times New Roman" w:hAnsiTheme="minorHAnsi" w:cstheme="minorHAnsi"/>
          <w:b/>
          <w:bCs/>
          <w:color w:val="000000"/>
          <w:u w:val="single"/>
          <w:shd w:val="clear" w:color="auto" w:fill="00FF00"/>
        </w:rPr>
        <w:t>investment</w:t>
      </w:r>
      <w:r w:rsidRPr="00C72636">
        <w:rPr>
          <w:rFonts w:asciiTheme="minorHAnsi" w:eastAsia="Times New Roman" w:hAnsiTheme="minorHAnsi" w:cstheme="minorHAnsi"/>
          <w:b/>
          <w:bCs/>
          <w:color w:val="000000"/>
          <w:u w:val="single"/>
          <w:shd w:val="clear" w:color="auto" w:fill="FFFFFF"/>
        </w:rPr>
        <w:t xml:space="preserve"> from different sources</w:t>
      </w:r>
      <w:r w:rsidRPr="00C72636">
        <w:rPr>
          <w:rFonts w:asciiTheme="minorHAnsi" w:eastAsia="Times New Roman" w:hAnsiTheme="minorHAnsi" w:cstheme="minorHAnsi"/>
          <w:b/>
          <w:bCs/>
          <w:color w:val="000000"/>
          <w:sz w:val="16"/>
          <w:szCs w:val="16"/>
          <w:shd w:val="clear" w:color="auto" w:fill="FFFFFF"/>
        </w:rPr>
        <w:t xml:space="preserve"> and </w:t>
      </w:r>
      <w:r w:rsidRPr="00C72636">
        <w:rPr>
          <w:rFonts w:asciiTheme="minorHAnsi" w:eastAsia="Times New Roman" w:hAnsiTheme="minorHAnsi" w:cstheme="minorHAnsi"/>
          <w:b/>
          <w:bCs/>
          <w:color w:val="000000"/>
          <w:u w:val="single"/>
          <w:shd w:val="clear" w:color="auto" w:fill="00FF00"/>
        </w:rPr>
        <w:t>involving</w:t>
      </w:r>
      <w:r w:rsidRPr="00C72636">
        <w:rPr>
          <w:rFonts w:asciiTheme="minorHAnsi" w:eastAsia="Times New Roman" w:hAnsiTheme="minorHAnsi" w:cstheme="minorHAnsi"/>
          <w:b/>
          <w:bCs/>
          <w:color w:val="000000"/>
          <w:u w:val="single"/>
          <w:shd w:val="clear" w:color="auto" w:fill="FFFFFF"/>
        </w:rPr>
        <w:t xml:space="preserve"> different </w:t>
      </w:r>
      <w:r w:rsidRPr="00C72636">
        <w:rPr>
          <w:rFonts w:asciiTheme="minorHAnsi" w:eastAsia="Times New Roman" w:hAnsiTheme="minorHAnsi" w:cstheme="minorHAnsi"/>
          <w:b/>
          <w:bCs/>
          <w:color w:val="000000"/>
          <w:u w:val="single"/>
          <w:shd w:val="clear" w:color="auto" w:fill="00FF00"/>
        </w:rPr>
        <w:t>funding</w:t>
      </w:r>
      <w:r w:rsidRPr="00C72636">
        <w:rPr>
          <w:rFonts w:asciiTheme="minorHAnsi" w:eastAsia="Times New Roman" w:hAnsiTheme="minorHAnsi" w:cstheme="minorHAnsi"/>
          <w:b/>
          <w:bCs/>
          <w:color w:val="000000"/>
          <w:u w:val="single"/>
          <w:shd w:val="clear" w:color="auto" w:fill="FFFFFF"/>
        </w:rPr>
        <w:t xml:space="preserve"> mechanisms.</w:t>
      </w:r>
      <w:r w:rsidRPr="00C72636">
        <w:rPr>
          <w:rFonts w:asciiTheme="minorHAnsi" w:eastAsia="Times New Roman" w:hAnsiTheme="minorHAnsi" w:cstheme="minorHAnsi"/>
          <w:b/>
          <w:bCs/>
          <w:color w:val="000000"/>
          <w:sz w:val="16"/>
          <w:szCs w:val="16"/>
          <w:shd w:val="clear" w:color="auto" w:fill="FFFFFF"/>
        </w:rPr>
        <w:t xml:space="preserve"> For instance, </w:t>
      </w:r>
      <w:r w:rsidRPr="00C72636">
        <w:rPr>
          <w:rFonts w:asciiTheme="minorHAnsi" w:eastAsia="Times New Roman" w:hAnsiTheme="minorHAnsi" w:cstheme="minorHAnsi"/>
          <w:b/>
          <w:bCs/>
          <w:color w:val="000000"/>
          <w:u w:val="single"/>
          <w:shd w:val="clear" w:color="auto" w:fill="FFFFFF"/>
        </w:rPr>
        <w:t xml:space="preserve">these are </w:t>
      </w:r>
      <w:r w:rsidRPr="00C72636">
        <w:rPr>
          <w:rFonts w:asciiTheme="minorHAnsi" w:eastAsia="Times New Roman" w:hAnsiTheme="minorHAnsi" w:cstheme="minorHAnsi"/>
          <w:b/>
          <w:bCs/>
          <w:color w:val="000000"/>
          <w:u w:val="single"/>
          <w:shd w:val="clear" w:color="auto" w:fill="00FF00"/>
        </w:rPr>
        <w:t>private fortunes, v</w:t>
      </w:r>
      <w:r w:rsidRPr="00C72636">
        <w:rPr>
          <w:rFonts w:asciiTheme="minorHAnsi" w:eastAsia="Times New Roman" w:hAnsiTheme="minorHAnsi" w:cstheme="minorHAnsi"/>
          <w:b/>
          <w:bCs/>
          <w:color w:val="000000"/>
          <w:u w:val="single"/>
          <w:shd w:val="clear" w:color="auto" w:fill="FFFFFF"/>
        </w:rPr>
        <w:t xml:space="preserve">enture </w:t>
      </w:r>
      <w:r w:rsidRPr="00C72636">
        <w:rPr>
          <w:rFonts w:asciiTheme="minorHAnsi" w:eastAsia="Times New Roman" w:hAnsiTheme="minorHAnsi" w:cstheme="minorHAnsi"/>
          <w:b/>
          <w:bCs/>
          <w:color w:val="000000"/>
          <w:u w:val="single"/>
          <w:shd w:val="clear" w:color="auto" w:fill="00FF00"/>
        </w:rPr>
        <w:t>c</w:t>
      </w:r>
      <w:r w:rsidRPr="00C72636">
        <w:rPr>
          <w:rFonts w:asciiTheme="minorHAnsi" w:eastAsia="Times New Roman" w:hAnsiTheme="minorHAnsi" w:cstheme="minorHAnsi"/>
          <w:b/>
          <w:bCs/>
          <w:color w:val="000000"/>
          <w:u w:val="single"/>
          <w:shd w:val="clear" w:color="auto" w:fill="FFFFFF"/>
        </w:rPr>
        <w:t xml:space="preserve">apital firms, business </w:t>
      </w:r>
      <w:r w:rsidRPr="00C72636">
        <w:rPr>
          <w:rFonts w:asciiTheme="minorHAnsi" w:eastAsia="Times New Roman" w:hAnsiTheme="minorHAnsi" w:cstheme="minorHAnsi"/>
          <w:b/>
          <w:bCs/>
          <w:color w:val="000000"/>
          <w:u w:val="single"/>
          <w:shd w:val="clear" w:color="auto" w:fill="00FF00"/>
        </w:rPr>
        <w:t>angels</w:t>
      </w:r>
      <w:r w:rsidRPr="00C72636">
        <w:rPr>
          <w:rFonts w:asciiTheme="minorHAnsi" w:eastAsia="Times New Roman" w:hAnsiTheme="minorHAnsi" w:cstheme="minorHAnsi"/>
          <w:b/>
          <w:bCs/>
          <w:color w:val="000000"/>
          <w:u w:val="single"/>
          <w:shd w:val="clear" w:color="auto" w:fill="FFFFFF"/>
        </w:rPr>
        <w:t xml:space="preserve">, </w:t>
      </w:r>
      <w:r w:rsidRPr="00C72636">
        <w:rPr>
          <w:rFonts w:asciiTheme="minorHAnsi" w:eastAsia="Times New Roman" w:hAnsiTheme="minorHAnsi" w:cstheme="minorHAnsi"/>
          <w:b/>
          <w:bCs/>
          <w:color w:val="000000"/>
          <w:u w:val="single"/>
          <w:shd w:val="clear" w:color="auto" w:fill="00FF00"/>
        </w:rPr>
        <w:t>private equity</w:t>
      </w:r>
      <w:r w:rsidRPr="00C72636">
        <w:rPr>
          <w:rFonts w:asciiTheme="minorHAnsi" w:eastAsia="Times New Roman" w:hAnsiTheme="minorHAnsi" w:cstheme="minorHAnsi"/>
          <w:b/>
          <w:bCs/>
          <w:color w:val="000000"/>
          <w:u w:val="single"/>
          <w:shd w:val="clear" w:color="auto" w:fill="FFFFFF"/>
        </w:rPr>
        <w:t xml:space="preserve"> companies, or </w:t>
      </w:r>
      <w:r w:rsidRPr="00C72636">
        <w:rPr>
          <w:rFonts w:asciiTheme="minorHAnsi" w:eastAsia="Times New Roman" w:hAnsiTheme="minorHAnsi" w:cstheme="minorHAnsi"/>
          <w:b/>
          <w:bCs/>
          <w:color w:val="000000"/>
          <w:u w:val="single"/>
          <w:shd w:val="clear" w:color="auto" w:fill="00FF00"/>
        </w:rPr>
        <w:t>banks</w:t>
      </w:r>
      <w:r w:rsidRPr="00C72636">
        <w:rPr>
          <w:rFonts w:asciiTheme="minorHAnsi" w:eastAsia="Times New Roman" w:hAnsiTheme="minorHAnsi" w:cstheme="minorHAnsi"/>
          <w:b/>
          <w:bCs/>
          <w:color w:val="000000"/>
          <w:sz w:val="16"/>
          <w:szCs w:val="16"/>
          <w:shd w:val="clear" w:color="auto" w:fill="FFFFFF"/>
        </w:rPr>
        <w:t>, etc.</w:t>
      </w:r>
    </w:p>
    <w:p w14:paraId="018813BB"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6. </w:t>
      </w:r>
      <w:r w:rsidRPr="00C72636">
        <w:rPr>
          <w:rFonts w:asciiTheme="minorHAnsi" w:eastAsia="Times New Roman" w:hAnsiTheme="minorHAnsi" w:cstheme="minorHAnsi"/>
          <w:b/>
          <w:bCs/>
          <w:color w:val="000000"/>
          <w:u w:val="single"/>
          <w:shd w:val="clear" w:color="auto" w:fill="FFFFFF"/>
        </w:rPr>
        <w:t xml:space="preserve">Involvement of an </w:t>
      </w:r>
      <w:r w:rsidRPr="00C72636">
        <w:rPr>
          <w:rFonts w:asciiTheme="minorHAnsi" w:eastAsia="Times New Roman" w:hAnsiTheme="minorHAnsi" w:cstheme="minorHAnsi"/>
          <w:b/>
          <w:bCs/>
          <w:color w:val="000000"/>
          <w:u w:val="single"/>
          <w:shd w:val="clear" w:color="auto" w:fill="00FF00"/>
        </w:rPr>
        <w:t>increasing</w:t>
      </w:r>
      <w:r w:rsidRPr="00C72636">
        <w:rPr>
          <w:rFonts w:asciiTheme="minorHAnsi" w:eastAsia="Times New Roman" w:hAnsiTheme="minorHAnsi" w:cstheme="minorHAnsi"/>
          <w:b/>
          <w:bCs/>
          <w:color w:val="000000"/>
          <w:u w:val="single"/>
          <w:shd w:val="clear" w:color="auto" w:fill="FFFFFF"/>
        </w:rPr>
        <w:t xml:space="preserve"> number of space-faring </w:t>
      </w:r>
      <w:r w:rsidRPr="00C72636">
        <w:rPr>
          <w:rFonts w:asciiTheme="minorHAnsi" w:eastAsia="Times New Roman" w:hAnsiTheme="minorHAnsi" w:cstheme="minorHAnsi"/>
          <w:b/>
          <w:bCs/>
          <w:color w:val="000000"/>
          <w:u w:val="single"/>
          <w:shd w:val="clear" w:color="auto" w:fill="00FF00"/>
        </w:rPr>
        <w:t>nations</w:t>
      </w:r>
      <w:r w:rsidRPr="00C72636">
        <w:rPr>
          <w:rFonts w:asciiTheme="minorHAnsi" w:eastAsia="Times New Roman" w:hAnsiTheme="minorHAnsi" w:cstheme="minorHAnsi"/>
          <w:b/>
          <w:bCs/>
          <w:color w:val="000000"/>
          <w:sz w:val="16"/>
          <w:szCs w:val="16"/>
          <w:shd w:val="clear" w:color="auto" w:fill="FFFFFF"/>
        </w:rPr>
        <w:t xml:space="preserve"> investing </w:t>
      </w:r>
      <w:r w:rsidRPr="00C72636">
        <w:rPr>
          <w:rFonts w:asciiTheme="minorHAnsi" w:eastAsia="Times New Roman" w:hAnsiTheme="minorHAnsi" w:cstheme="minorHAnsi"/>
          <w:b/>
          <w:bCs/>
          <w:color w:val="000000"/>
          <w:u w:val="single"/>
          <w:shd w:val="clear" w:color="auto" w:fill="FFFFFF"/>
        </w:rPr>
        <w:t>in</w:t>
      </w:r>
      <w:r w:rsidRPr="00C72636">
        <w:rPr>
          <w:rFonts w:asciiTheme="minorHAnsi" w:eastAsia="Times New Roman" w:hAnsiTheme="minorHAnsi" w:cstheme="minorHAnsi"/>
          <w:b/>
          <w:bCs/>
          <w:color w:val="000000"/>
          <w:sz w:val="16"/>
          <w:szCs w:val="16"/>
          <w:shd w:val="clear" w:color="auto" w:fill="FFFFFF"/>
        </w:rPr>
        <w:t xml:space="preserve"> the acquisition of turnkey </w:t>
      </w:r>
      <w:r w:rsidRPr="00C72636">
        <w:rPr>
          <w:rFonts w:asciiTheme="minorHAnsi" w:eastAsia="Times New Roman" w:hAnsiTheme="minorHAnsi" w:cstheme="minorHAnsi"/>
          <w:b/>
          <w:bCs/>
          <w:color w:val="000000"/>
          <w:u w:val="single"/>
          <w:shd w:val="clear" w:color="auto" w:fill="FFFFFF"/>
        </w:rPr>
        <w:t>space capabilities or</w:t>
      </w:r>
      <w:r w:rsidRPr="00C72636">
        <w:rPr>
          <w:rFonts w:asciiTheme="minorHAnsi" w:eastAsia="Times New Roman" w:hAnsiTheme="minorHAnsi" w:cstheme="minorHAnsi"/>
          <w:b/>
          <w:bCs/>
          <w:color w:val="000000"/>
          <w:sz w:val="16"/>
          <w:szCs w:val="16"/>
          <w:shd w:val="clear" w:color="auto" w:fill="FFFFFF"/>
        </w:rPr>
        <w:t xml:space="preserve"> even in the development of </w:t>
      </w:r>
      <w:r w:rsidRPr="00C72636">
        <w:rPr>
          <w:rFonts w:asciiTheme="minorHAnsi" w:eastAsia="Times New Roman" w:hAnsiTheme="minorHAnsi" w:cstheme="minorHAnsi"/>
          <w:b/>
          <w:bCs/>
          <w:color w:val="000000"/>
          <w:u w:val="single"/>
          <w:shd w:val="clear" w:color="auto" w:fill="FFFFFF"/>
        </w:rPr>
        <w:t>a domestic space industrial base</w:t>
      </w:r>
      <w:r w:rsidRPr="00C72636">
        <w:rPr>
          <w:rFonts w:asciiTheme="minorHAnsi" w:eastAsia="Times New Roman" w:hAnsiTheme="minorHAnsi" w:cstheme="minorHAnsi"/>
          <w:b/>
          <w:bCs/>
          <w:color w:val="000000"/>
          <w:sz w:val="16"/>
          <w:szCs w:val="16"/>
          <w:shd w:val="clear" w:color="auto" w:fill="FFFFFF"/>
        </w:rPr>
        <w:t xml:space="preserve">. This </w:t>
      </w:r>
      <w:r w:rsidRPr="00C72636">
        <w:rPr>
          <w:rFonts w:asciiTheme="minorHAnsi" w:eastAsia="Times New Roman" w:hAnsiTheme="minorHAnsi" w:cstheme="minorHAnsi"/>
          <w:b/>
          <w:bCs/>
          <w:color w:val="000000"/>
          <w:u w:val="single"/>
          <w:shd w:val="clear" w:color="auto" w:fill="FFFFFF"/>
        </w:rPr>
        <w:t>expands</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FFFFFF"/>
        </w:rPr>
        <w:t xml:space="preserve">space markets and </w:t>
      </w:r>
      <w:r w:rsidRPr="00C72636">
        <w:rPr>
          <w:rFonts w:asciiTheme="minorHAnsi" w:eastAsia="Times New Roman" w:hAnsiTheme="minorHAnsi" w:cstheme="minorHAnsi"/>
          <w:b/>
          <w:bCs/>
          <w:color w:val="000000"/>
          <w:u w:val="single"/>
          <w:shd w:val="clear" w:color="auto" w:fill="00FF00"/>
        </w:rPr>
        <w:t>makes it more competitive</w:t>
      </w:r>
      <w:r w:rsidRPr="00C72636">
        <w:rPr>
          <w:rFonts w:asciiTheme="minorHAnsi" w:eastAsia="Times New Roman" w:hAnsiTheme="minorHAnsi" w:cstheme="minorHAnsi"/>
          <w:b/>
          <w:bCs/>
          <w:color w:val="000000"/>
          <w:u w:val="single"/>
          <w:shd w:val="clear" w:color="auto" w:fill="FFFFFF"/>
        </w:rPr>
        <w:t>.</w:t>
      </w:r>
    </w:p>
    <w:p w14:paraId="5C69A594"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The analysis of the research and advances in commercial space exploration allows us to draw the following conclusions:</w:t>
      </w:r>
    </w:p>
    <w:p w14:paraId="5C0204E5"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1. In fact, </w:t>
      </w:r>
      <w:r w:rsidRPr="00C72636">
        <w:rPr>
          <w:rFonts w:asciiTheme="minorHAnsi" w:eastAsia="Times New Roman" w:hAnsiTheme="minorHAnsi" w:cstheme="minorHAnsi"/>
          <w:b/>
          <w:bCs/>
          <w:color w:val="000000"/>
          <w:u w:val="single"/>
          <w:shd w:val="clear" w:color="auto" w:fill="FFFFFF"/>
        </w:rPr>
        <w:t xml:space="preserve">the </w:t>
      </w:r>
      <w:r w:rsidRPr="00C72636">
        <w:rPr>
          <w:rFonts w:asciiTheme="minorHAnsi" w:eastAsia="Times New Roman" w:hAnsiTheme="minorHAnsi" w:cstheme="minorHAnsi"/>
          <w:b/>
          <w:bCs/>
          <w:color w:val="000000"/>
          <w:u w:val="single"/>
          <w:shd w:val="clear" w:color="auto" w:fill="00FF00"/>
        </w:rPr>
        <w:t>space market</w:t>
      </w:r>
      <w:r w:rsidRPr="00C72636">
        <w:rPr>
          <w:rFonts w:asciiTheme="minorHAnsi" w:eastAsia="Times New Roman" w:hAnsiTheme="minorHAnsi" w:cstheme="minorHAnsi"/>
          <w:b/>
          <w:bCs/>
          <w:color w:val="000000"/>
          <w:u w:val="single"/>
          <w:shd w:val="clear" w:color="auto" w:fill="FFFFFF"/>
        </w:rPr>
        <w:t xml:space="preserve"> has already been created. It is</w:t>
      </w:r>
      <w:r w:rsidRPr="00C72636">
        <w:rPr>
          <w:rFonts w:asciiTheme="minorHAnsi" w:eastAsia="Times New Roman" w:hAnsiTheme="minorHAnsi" w:cstheme="minorHAnsi"/>
          <w:b/>
          <w:bCs/>
          <w:color w:val="000000"/>
          <w:sz w:val="16"/>
          <w:szCs w:val="16"/>
          <w:shd w:val="clear" w:color="auto" w:fill="FFFFFF"/>
        </w:rPr>
        <w:t xml:space="preserve"> currently </w:t>
      </w:r>
      <w:r w:rsidRPr="00C72636">
        <w:rPr>
          <w:rFonts w:asciiTheme="minorHAnsi" w:eastAsia="Times New Roman" w:hAnsiTheme="minorHAnsi" w:cstheme="minorHAnsi"/>
          <w:b/>
          <w:bCs/>
          <w:color w:val="000000"/>
          <w:u w:val="single"/>
          <w:shd w:val="clear" w:color="auto" w:fill="FFFFFF"/>
        </w:rPr>
        <w:t xml:space="preserve">undergoing continuous development that </w:t>
      </w:r>
      <w:r w:rsidRPr="00C72636">
        <w:rPr>
          <w:rFonts w:asciiTheme="minorHAnsi" w:eastAsia="Times New Roman" w:hAnsiTheme="minorHAnsi" w:cstheme="minorHAnsi"/>
          <w:b/>
          <w:bCs/>
          <w:color w:val="000000"/>
          <w:u w:val="single"/>
          <w:shd w:val="clear" w:color="auto" w:fill="00FF00"/>
        </w:rPr>
        <w:t>will integrate</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00FF00"/>
        </w:rPr>
        <w:t>resources</w:t>
      </w:r>
      <w:r w:rsidRPr="00C72636">
        <w:rPr>
          <w:rFonts w:asciiTheme="minorHAnsi" w:eastAsia="Times New Roman" w:hAnsiTheme="minorHAnsi" w:cstheme="minorHAnsi"/>
          <w:b/>
          <w:bCs/>
          <w:color w:val="000000"/>
          <w:u w:val="single"/>
          <w:shd w:val="clear" w:color="auto" w:fill="FFFFFF"/>
        </w:rPr>
        <w:t xml:space="preserve"> and capabilities of</w:t>
      </w:r>
      <w:r w:rsidRPr="00C72636">
        <w:rPr>
          <w:rFonts w:asciiTheme="minorHAnsi" w:eastAsia="Times New Roman" w:hAnsiTheme="minorHAnsi" w:cstheme="minorHAnsi"/>
          <w:b/>
          <w:bCs/>
          <w:color w:val="000000"/>
          <w:sz w:val="16"/>
          <w:szCs w:val="16"/>
          <w:shd w:val="clear" w:color="auto" w:fill="FFFFFF"/>
        </w:rPr>
        <w:t xml:space="preserve"> the </w:t>
      </w:r>
      <w:r w:rsidRPr="00C72636">
        <w:rPr>
          <w:rFonts w:asciiTheme="minorHAnsi" w:eastAsia="Times New Roman" w:hAnsiTheme="minorHAnsi" w:cstheme="minorHAnsi"/>
          <w:b/>
          <w:bCs/>
          <w:color w:val="000000"/>
          <w:u w:val="single"/>
          <w:shd w:val="clear" w:color="auto" w:fill="FFFFFF"/>
        </w:rPr>
        <w:t xml:space="preserve">near space </w:t>
      </w:r>
      <w:r w:rsidRPr="00C72636">
        <w:rPr>
          <w:rFonts w:asciiTheme="minorHAnsi" w:eastAsia="Times New Roman" w:hAnsiTheme="minorHAnsi" w:cstheme="minorHAnsi"/>
          <w:b/>
          <w:bCs/>
          <w:color w:val="000000"/>
          <w:u w:val="single"/>
          <w:shd w:val="clear" w:color="auto" w:fill="00FF00"/>
        </w:rPr>
        <w:t>into the</w:t>
      </w:r>
      <w:r w:rsidRPr="00C72636">
        <w:rPr>
          <w:rFonts w:asciiTheme="minorHAnsi" w:eastAsia="Times New Roman" w:hAnsiTheme="minorHAnsi" w:cstheme="minorHAnsi"/>
          <w:b/>
          <w:bCs/>
          <w:color w:val="000000"/>
          <w:u w:val="single"/>
          <w:shd w:val="clear" w:color="auto" w:fill="FFFFFF"/>
        </w:rPr>
        <w:t xml:space="preserve"> global </w:t>
      </w:r>
      <w:r w:rsidRPr="00C72636">
        <w:rPr>
          <w:rFonts w:asciiTheme="minorHAnsi" w:eastAsia="Times New Roman" w:hAnsiTheme="minorHAnsi" w:cstheme="minorHAnsi"/>
          <w:b/>
          <w:bCs/>
          <w:color w:val="000000"/>
          <w:u w:val="single"/>
          <w:shd w:val="clear" w:color="auto" w:fill="00FF00"/>
        </w:rPr>
        <w:t>economy</w:t>
      </w:r>
      <w:r w:rsidRPr="00C72636">
        <w:rPr>
          <w:rFonts w:asciiTheme="minorHAnsi" w:eastAsia="Times New Roman" w:hAnsiTheme="minorHAnsi" w:cstheme="minorHAnsi"/>
          <w:b/>
          <w:bCs/>
          <w:color w:val="000000"/>
          <w:u w:val="single"/>
          <w:shd w:val="clear" w:color="auto" w:fill="FFFFFF"/>
        </w:rPr>
        <w:t xml:space="preserve"> over the next decade.</w:t>
      </w:r>
    </w:p>
    <w:p w14:paraId="54829A3C"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2. </w:t>
      </w:r>
      <w:r w:rsidRPr="00C72636">
        <w:rPr>
          <w:rFonts w:asciiTheme="minorHAnsi" w:eastAsia="Times New Roman" w:hAnsiTheme="minorHAnsi" w:cstheme="minorHAnsi"/>
          <w:b/>
          <w:bCs/>
          <w:color w:val="000000"/>
          <w:u w:val="single"/>
          <w:shd w:val="clear" w:color="auto" w:fill="FFFFFF"/>
        </w:rPr>
        <w:t>A new paradigm</w:t>
      </w:r>
      <w:r w:rsidRPr="00C72636">
        <w:rPr>
          <w:rFonts w:asciiTheme="minorHAnsi" w:eastAsia="Times New Roman" w:hAnsiTheme="minorHAnsi" w:cstheme="minorHAnsi"/>
          <w:b/>
          <w:bCs/>
          <w:color w:val="000000"/>
          <w:sz w:val="16"/>
          <w:szCs w:val="16"/>
          <w:shd w:val="clear" w:color="auto" w:fill="FFFFFF"/>
        </w:rPr>
        <w:t xml:space="preserve">, denoted by the term “New Space” ecosystem, </w:t>
      </w:r>
      <w:r w:rsidRPr="00C72636">
        <w:rPr>
          <w:rFonts w:asciiTheme="minorHAnsi" w:eastAsia="Times New Roman" w:hAnsiTheme="minorHAnsi" w:cstheme="minorHAnsi"/>
          <w:b/>
          <w:bCs/>
          <w:color w:val="000000"/>
          <w:u w:val="single"/>
          <w:shd w:val="clear" w:color="auto" w:fill="FFFFFF"/>
        </w:rPr>
        <w:t>is at the heart of the created space market. The “New Space” ecosystem is a step towards</w:t>
      </w:r>
      <w:r w:rsidRPr="00C72636">
        <w:rPr>
          <w:rFonts w:asciiTheme="minorHAnsi" w:eastAsia="Times New Roman" w:hAnsiTheme="minorHAnsi" w:cstheme="minorHAnsi"/>
          <w:b/>
          <w:bCs/>
          <w:color w:val="000000"/>
          <w:sz w:val="16"/>
          <w:szCs w:val="16"/>
          <w:shd w:val="clear" w:color="auto" w:fill="FFFFFF"/>
        </w:rPr>
        <w:t xml:space="preserve"> the formation of </w:t>
      </w:r>
      <w:r w:rsidRPr="00C72636">
        <w:rPr>
          <w:rFonts w:asciiTheme="minorHAnsi" w:eastAsia="Times New Roman" w:hAnsiTheme="minorHAnsi" w:cstheme="minorHAnsi"/>
          <w:b/>
          <w:bCs/>
          <w:color w:val="000000"/>
          <w:u w:val="single"/>
          <w:shd w:val="clear" w:color="auto" w:fill="FFFFFF"/>
        </w:rPr>
        <w:t>cosmic thinking</w:t>
      </w:r>
      <w:r w:rsidRPr="00C72636">
        <w:rPr>
          <w:rFonts w:asciiTheme="minorHAnsi" w:eastAsia="Times New Roman" w:hAnsiTheme="minorHAnsi" w:cstheme="minorHAnsi"/>
          <w:b/>
          <w:bCs/>
          <w:color w:val="000000"/>
          <w:sz w:val="16"/>
          <w:szCs w:val="16"/>
          <w:shd w:val="clear" w:color="auto" w:fill="FFFFFF"/>
        </w:rPr>
        <w:t xml:space="preserve">, </w:t>
      </w:r>
      <w:r w:rsidRPr="00C72636">
        <w:rPr>
          <w:rFonts w:asciiTheme="minorHAnsi" w:eastAsia="Times New Roman" w:hAnsiTheme="minorHAnsi" w:cstheme="minorHAnsi"/>
          <w:b/>
          <w:bCs/>
          <w:color w:val="000000"/>
          <w:u w:val="single"/>
          <w:shd w:val="clear" w:color="auto" w:fill="FFFFFF"/>
        </w:rPr>
        <w:t>in which outer space, with its resources and capabilities, is considered</w:t>
      </w:r>
      <w:r w:rsidRPr="00C72636">
        <w:rPr>
          <w:rFonts w:asciiTheme="minorHAnsi" w:eastAsia="Times New Roman" w:hAnsiTheme="minorHAnsi" w:cstheme="minorHAnsi"/>
          <w:b/>
          <w:bCs/>
          <w:color w:val="000000"/>
          <w:sz w:val="16"/>
          <w:szCs w:val="16"/>
          <w:shd w:val="clear" w:color="auto" w:fill="FFFFFF"/>
        </w:rPr>
        <w:t xml:space="preserve"> as </w:t>
      </w:r>
      <w:r w:rsidRPr="00C72636">
        <w:rPr>
          <w:rFonts w:asciiTheme="minorHAnsi" w:eastAsia="Times New Roman" w:hAnsiTheme="minorHAnsi" w:cstheme="minorHAnsi"/>
          <w:b/>
          <w:bCs/>
          <w:color w:val="000000"/>
          <w:u w:val="single"/>
          <w:shd w:val="clear" w:color="auto" w:fill="FFFFFF"/>
        </w:rPr>
        <w:t>a sphere of human activities.</w:t>
      </w:r>
    </w:p>
    <w:p w14:paraId="3163CFDB" w14:textId="77777777" w:rsidR="00C72636" w:rsidRPr="00C72636" w:rsidRDefault="00C72636" w:rsidP="00C72636">
      <w:pPr>
        <w:spacing w:after="0" w:line="240" w:lineRule="auto"/>
        <w:rPr>
          <w:rFonts w:asciiTheme="minorHAnsi" w:eastAsia="Times New Roman" w:hAnsiTheme="minorHAnsi" w:cstheme="minorHAnsi"/>
          <w:sz w:val="24"/>
          <w:szCs w:val="24"/>
        </w:rPr>
      </w:pPr>
      <w:r w:rsidRPr="00C72636">
        <w:rPr>
          <w:rFonts w:asciiTheme="minorHAnsi" w:eastAsia="Times New Roman" w:hAnsiTheme="minorHAnsi" w:cstheme="minorHAnsi"/>
          <w:b/>
          <w:bCs/>
          <w:color w:val="000000"/>
          <w:sz w:val="16"/>
          <w:szCs w:val="16"/>
          <w:shd w:val="clear" w:color="auto" w:fill="FFFFFF"/>
        </w:rPr>
        <w:t xml:space="preserve">3. </w:t>
      </w:r>
      <w:r w:rsidRPr="00C72636">
        <w:rPr>
          <w:rFonts w:asciiTheme="minorHAnsi" w:eastAsia="Times New Roman" w:hAnsiTheme="minorHAnsi" w:cstheme="minorHAnsi"/>
          <w:b/>
          <w:bCs/>
          <w:color w:val="000000"/>
          <w:u w:val="single"/>
          <w:shd w:val="clear" w:color="auto" w:fill="FFFFFF"/>
        </w:rPr>
        <w:t>Space market regulates space law</w:t>
      </w:r>
      <w:r w:rsidRPr="00C72636">
        <w:rPr>
          <w:rFonts w:asciiTheme="minorHAnsi" w:eastAsia="Times New Roman" w:hAnsiTheme="minorHAnsi" w:cstheme="minorHAnsi"/>
          <w:b/>
          <w:bCs/>
          <w:color w:val="000000"/>
          <w:sz w:val="16"/>
          <w:szCs w:val="16"/>
          <w:shd w:val="clear" w:color="auto" w:fill="FFFFFF"/>
        </w:rPr>
        <w:t xml:space="preserve">, which is constantly evolving. The space law develops within the bounds of international law. In essence, </w:t>
      </w:r>
      <w:r w:rsidRPr="00C72636">
        <w:rPr>
          <w:rFonts w:asciiTheme="minorHAnsi" w:eastAsia="Times New Roman" w:hAnsiTheme="minorHAnsi" w:cstheme="minorHAnsi"/>
          <w:b/>
          <w:bCs/>
          <w:color w:val="000000"/>
          <w:u w:val="single"/>
          <w:shd w:val="clear" w:color="auto" w:fill="FFFFFF"/>
        </w:rPr>
        <w:t>the space market is integrated into the international legal field</w:t>
      </w:r>
      <w:r w:rsidRPr="00C72636">
        <w:rPr>
          <w:rFonts w:asciiTheme="minorHAnsi" w:eastAsia="Times New Roman" w:hAnsiTheme="minorHAnsi" w:cstheme="minorHAnsi"/>
          <w:b/>
          <w:bCs/>
          <w:color w:val="000000"/>
          <w:sz w:val="16"/>
          <w:szCs w:val="16"/>
          <w:shd w:val="clear" w:color="auto" w:fill="FFFFFF"/>
        </w:rPr>
        <w:t xml:space="preserve"> and is governed by its laws.</w:t>
      </w:r>
    </w:p>
    <w:p w14:paraId="4357982B" w14:textId="77777777" w:rsidR="00691FE1" w:rsidRPr="00C72636" w:rsidRDefault="00691FE1" w:rsidP="00691FE1">
      <w:pPr>
        <w:rPr>
          <w:rFonts w:asciiTheme="minorHAnsi" w:hAnsiTheme="minorHAnsi" w:cstheme="minorHAnsi"/>
        </w:rPr>
      </w:pPr>
    </w:p>
    <w:sectPr w:rsidR="00691FE1" w:rsidRPr="00C726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07906"/>
    <w:multiLevelType w:val="hybridMultilevel"/>
    <w:tmpl w:val="1FCE6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90DE9"/>
    <w:multiLevelType w:val="hybridMultilevel"/>
    <w:tmpl w:val="C5887A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80"/>
    <w:rsid w:val="00012354"/>
    <w:rsid w:val="000224C5"/>
    <w:rsid w:val="00032E22"/>
    <w:rsid w:val="00061A30"/>
    <w:rsid w:val="00084B48"/>
    <w:rsid w:val="000916A0"/>
    <w:rsid w:val="000A006C"/>
    <w:rsid w:val="000B502D"/>
    <w:rsid w:val="000D4866"/>
    <w:rsid w:val="000E4071"/>
    <w:rsid w:val="000F2506"/>
    <w:rsid w:val="000F61B7"/>
    <w:rsid w:val="00121FAC"/>
    <w:rsid w:val="0012567C"/>
    <w:rsid w:val="00126E36"/>
    <w:rsid w:val="00131BB6"/>
    <w:rsid w:val="00140E3B"/>
    <w:rsid w:val="00161394"/>
    <w:rsid w:val="001652A0"/>
    <w:rsid w:val="001B5C67"/>
    <w:rsid w:val="001F221F"/>
    <w:rsid w:val="00213050"/>
    <w:rsid w:val="00220907"/>
    <w:rsid w:val="0025721F"/>
    <w:rsid w:val="00261580"/>
    <w:rsid w:val="00263112"/>
    <w:rsid w:val="002929F1"/>
    <w:rsid w:val="0029446C"/>
    <w:rsid w:val="00296CAD"/>
    <w:rsid w:val="002A110A"/>
    <w:rsid w:val="002C1A3A"/>
    <w:rsid w:val="002D4DAB"/>
    <w:rsid w:val="002F547C"/>
    <w:rsid w:val="003112E9"/>
    <w:rsid w:val="003129AC"/>
    <w:rsid w:val="003305C3"/>
    <w:rsid w:val="00336E6A"/>
    <w:rsid w:val="003405B3"/>
    <w:rsid w:val="0035644A"/>
    <w:rsid w:val="0036256D"/>
    <w:rsid w:val="00364DB4"/>
    <w:rsid w:val="00365BEE"/>
    <w:rsid w:val="0038178E"/>
    <w:rsid w:val="00384372"/>
    <w:rsid w:val="00392504"/>
    <w:rsid w:val="003A5A31"/>
    <w:rsid w:val="003A7E31"/>
    <w:rsid w:val="003B7E76"/>
    <w:rsid w:val="003D1EE8"/>
    <w:rsid w:val="003D287F"/>
    <w:rsid w:val="003E1D5C"/>
    <w:rsid w:val="003F6FC8"/>
    <w:rsid w:val="003F772B"/>
    <w:rsid w:val="00402EBA"/>
    <w:rsid w:val="00403135"/>
    <w:rsid w:val="004059CA"/>
    <w:rsid w:val="0040676E"/>
    <w:rsid w:val="00412B5E"/>
    <w:rsid w:val="00420CD8"/>
    <w:rsid w:val="00440593"/>
    <w:rsid w:val="004405FE"/>
    <w:rsid w:val="00444F04"/>
    <w:rsid w:val="004602F4"/>
    <w:rsid w:val="00462F48"/>
    <w:rsid w:val="00466A65"/>
    <w:rsid w:val="0048215D"/>
    <w:rsid w:val="00495F79"/>
    <w:rsid w:val="004A48DF"/>
    <w:rsid w:val="004C554B"/>
    <w:rsid w:val="004D13C5"/>
    <w:rsid w:val="004F17A2"/>
    <w:rsid w:val="00504E44"/>
    <w:rsid w:val="005065DD"/>
    <w:rsid w:val="00506F21"/>
    <w:rsid w:val="00514B5F"/>
    <w:rsid w:val="005235B2"/>
    <w:rsid w:val="0053228B"/>
    <w:rsid w:val="005402D7"/>
    <w:rsid w:val="00545194"/>
    <w:rsid w:val="00581307"/>
    <w:rsid w:val="00582EF1"/>
    <w:rsid w:val="005945B1"/>
    <w:rsid w:val="005A5232"/>
    <w:rsid w:val="005C7DB7"/>
    <w:rsid w:val="005D0634"/>
    <w:rsid w:val="005D2BB9"/>
    <w:rsid w:val="005E1AE1"/>
    <w:rsid w:val="005E2C57"/>
    <w:rsid w:val="006136E2"/>
    <w:rsid w:val="00614BD7"/>
    <w:rsid w:val="006309F2"/>
    <w:rsid w:val="00665732"/>
    <w:rsid w:val="006725EE"/>
    <w:rsid w:val="00677A73"/>
    <w:rsid w:val="00677DE9"/>
    <w:rsid w:val="00691FE1"/>
    <w:rsid w:val="006A5326"/>
    <w:rsid w:val="006B02AD"/>
    <w:rsid w:val="006C3303"/>
    <w:rsid w:val="006C497C"/>
    <w:rsid w:val="006D68E4"/>
    <w:rsid w:val="0070657C"/>
    <w:rsid w:val="00712872"/>
    <w:rsid w:val="00716C88"/>
    <w:rsid w:val="00750CF9"/>
    <w:rsid w:val="007658C7"/>
    <w:rsid w:val="007710B4"/>
    <w:rsid w:val="0079646D"/>
    <w:rsid w:val="007B7F74"/>
    <w:rsid w:val="007C2936"/>
    <w:rsid w:val="007E7F9D"/>
    <w:rsid w:val="007F3A49"/>
    <w:rsid w:val="00804B80"/>
    <w:rsid w:val="00812378"/>
    <w:rsid w:val="00827031"/>
    <w:rsid w:val="00831238"/>
    <w:rsid w:val="0083694B"/>
    <w:rsid w:val="00852B47"/>
    <w:rsid w:val="00852DD6"/>
    <w:rsid w:val="0085674D"/>
    <w:rsid w:val="008A0592"/>
    <w:rsid w:val="008B12CF"/>
    <w:rsid w:val="008B538F"/>
    <w:rsid w:val="008B7F38"/>
    <w:rsid w:val="008C65EE"/>
    <w:rsid w:val="009062B7"/>
    <w:rsid w:val="0091751D"/>
    <w:rsid w:val="009325E8"/>
    <w:rsid w:val="0093681D"/>
    <w:rsid w:val="009406B5"/>
    <w:rsid w:val="009566C6"/>
    <w:rsid w:val="0096432E"/>
    <w:rsid w:val="009668C1"/>
    <w:rsid w:val="00970E9A"/>
    <w:rsid w:val="00993375"/>
    <w:rsid w:val="009975D0"/>
    <w:rsid w:val="009B626F"/>
    <w:rsid w:val="009D0D1A"/>
    <w:rsid w:val="009E5775"/>
    <w:rsid w:val="00A114FC"/>
    <w:rsid w:val="00A20F2E"/>
    <w:rsid w:val="00A32695"/>
    <w:rsid w:val="00A41C8B"/>
    <w:rsid w:val="00A46C77"/>
    <w:rsid w:val="00A55A22"/>
    <w:rsid w:val="00A63C8C"/>
    <w:rsid w:val="00A64302"/>
    <w:rsid w:val="00AB6D9E"/>
    <w:rsid w:val="00AE081C"/>
    <w:rsid w:val="00AF651F"/>
    <w:rsid w:val="00B24329"/>
    <w:rsid w:val="00B33F84"/>
    <w:rsid w:val="00B34556"/>
    <w:rsid w:val="00B37894"/>
    <w:rsid w:val="00B605A6"/>
    <w:rsid w:val="00B76049"/>
    <w:rsid w:val="00B803BC"/>
    <w:rsid w:val="00BA397E"/>
    <w:rsid w:val="00BA47C5"/>
    <w:rsid w:val="00BB0B1B"/>
    <w:rsid w:val="00BD4861"/>
    <w:rsid w:val="00BD516C"/>
    <w:rsid w:val="00BE2B83"/>
    <w:rsid w:val="00BE3086"/>
    <w:rsid w:val="00C16BDD"/>
    <w:rsid w:val="00C24B19"/>
    <w:rsid w:val="00C71F0B"/>
    <w:rsid w:val="00C72636"/>
    <w:rsid w:val="00C741E5"/>
    <w:rsid w:val="00CA13D1"/>
    <w:rsid w:val="00CA43C4"/>
    <w:rsid w:val="00CA6154"/>
    <w:rsid w:val="00CB299F"/>
    <w:rsid w:val="00CC2395"/>
    <w:rsid w:val="00CC7862"/>
    <w:rsid w:val="00CD50DF"/>
    <w:rsid w:val="00CE2CAB"/>
    <w:rsid w:val="00CF4924"/>
    <w:rsid w:val="00D0489B"/>
    <w:rsid w:val="00D24197"/>
    <w:rsid w:val="00D92382"/>
    <w:rsid w:val="00DB6082"/>
    <w:rsid w:val="00DB7164"/>
    <w:rsid w:val="00DC7287"/>
    <w:rsid w:val="00DD4621"/>
    <w:rsid w:val="00DE0316"/>
    <w:rsid w:val="00DE0BAC"/>
    <w:rsid w:val="00DF7A68"/>
    <w:rsid w:val="00E10780"/>
    <w:rsid w:val="00E36D37"/>
    <w:rsid w:val="00E677F6"/>
    <w:rsid w:val="00E803DB"/>
    <w:rsid w:val="00E80660"/>
    <w:rsid w:val="00E84312"/>
    <w:rsid w:val="00E94F90"/>
    <w:rsid w:val="00EE0EAA"/>
    <w:rsid w:val="00EF18FD"/>
    <w:rsid w:val="00F04BD2"/>
    <w:rsid w:val="00F14889"/>
    <w:rsid w:val="00F15E0B"/>
    <w:rsid w:val="00F328DC"/>
    <w:rsid w:val="00F4604D"/>
    <w:rsid w:val="00F57ECF"/>
    <w:rsid w:val="00F67E5B"/>
    <w:rsid w:val="00F70DCC"/>
    <w:rsid w:val="00F918E3"/>
    <w:rsid w:val="00F96661"/>
    <w:rsid w:val="00FA3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54642"/>
  <w15:chartTrackingRefBased/>
  <w15:docId w15:val="{5CDA0D53-76BC-4D60-B906-43589B10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06B5"/>
    <w:rPr>
      <w:rFonts w:ascii="Calibri" w:hAnsi="Calibri"/>
    </w:rPr>
  </w:style>
  <w:style w:type="paragraph" w:styleId="Heading1">
    <w:name w:val="heading 1"/>
    <w:aliases w:val="Pocket"/>
    <w:basedOn w:val="Normal"/>
    <w:next w:val="Normal"/>
    <w:link w:val="Heading1Char"/>
    <w:qFormat/>
    <w:rsid w:val="00940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06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06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406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0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6B5"/>
  </w:style>
  <w:style w:type="character" w:customStyle="1" w:styleId="Heading1Char">
    <w:name w:val="Heading 1 Char"/>
    <w:aliases w:val="Pocket Char"/>
    <w:basedOn w:val="DefaultParagraphFont"/>
    <w:link w:val="Heading1"/>
    <w:rsid w:val="009406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06B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06B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406B5"/>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9406B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9406B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9406B5"/>
    <w:rPr>
      <w:b w:val="0"/>
      <w:sz w:val="22"/>
      <w:u w:val="single"/>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9406B5"/>
    <w:rPr>
      <w:color w:val="auto"/>
      <w:u w:val="none"/>
    </w:rPr>
  </w:style>
  <w:style w:type="character" w:styleId="FollowedHyperlink">
    <w:name w:val="FollowedHyperlink"/>
    <w:basedOn w:val="DefaultParagraphFont"/>
    <w:uiPriority w:val="99"/>
    <w:semiHidden/>
    <w:unhideWhenUsed/>
    <w:rsid w:val="009406B5"/>
    <w:rPr>
      <w:color w:val="auto"/>
      <w:u w:val="none"/>
    </w:rPr>
  </w:style>
  <w:style w:type="paragraph" w:customStyle="1" w:styleId="textbold">
    <w:name w:val="text bold"/>
    <w:basedOn w:val="Normal"/>
    <w:link w:val="Emphasis"/>
    <w:uiPriority w:val="7"/>
    <w:qFormat/>
    <w:rsid w:val="00BE2B8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21,No Spacing41,No Spacing111112,No Spacing5,No Spacing112,nonunderlined,Tag and Ci,No Spacing7,No Spacing31,No Spacing22,No Spacing3,tag,Tag and Cite,Dont use,Very Small Text,card,Medium Grid 21,Small Text,Note Level 2,Tags"/>
    <w:basedOn w:val="Heading1"/>
    <w:link w:val="Hyperlink"/>
    <w:autoRedefine/>
    <w:uiPriority w:val="99"/>
    <w:qFormat/>
    <w:rsid w:val="00BE2B83"/>
    <w:pPr>
      <w:keepNext w:val="0"/>
      <w:keepLines w:val="0"/>
      <w:pageBreakBefore w:val="0"/>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E1D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83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masnet.com/insights/is-the-outer-space-treaty-outdated/" TargetMode="External"/><Relationship Id="rId13" Type="http://schemas.openxmlformats.org/officeDocument/2006/relationships/hyperlink" Target="https://www.nasa.gov/content/what-is-nasa-s-asteroid-redirect-mission" TargetMode="External"/><Relationship Id="rId18" Type="http://schemas.openxmlformats.org/officeDocument/2006/relationships/hyperlink" Target="https://www.linkedin.com/pulse/asteroid-mining-necessary-answer-mineral-scarcity-de-crombruggh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homasnet.com/insights/nasa-uses-pogo-stick-probe-to-retrieve-sample-from-asteroid-that-may-one-day-hit-earth/" TargetMode="External"/><Relationship Id="rId12" Type="http://schemas.openxmlformats.org/officeDocument/2006/relationships/hyperlink" Target="https://www.washingtonpost.com/technology/2020/05/15/moon-rules-nasa-artemis/" TargetMode="External"/><Relationship Id="rId17" Type="http://schemas.openxmlformats.org/officeDocument/2006/relationships/hyperlink" Target="https://www.businesswire.com/news/home/20201118005699/en/" TargetMode="External"/><Relationship Id="rId2" Type="http://schemas.openxmlformats.org/officeDocument/2006/relationships/styles" Target="styles.xml"/><Relationship Id="rId16" Type="http://schemas.openxmlformats.org/officeDocument/2006/relationships/hyperlink" Target="https://asteroidminingcorporation.co.uk/" TargetMode="External"/><Relationship Id="rId20" Type="http://schemas.openxmlformats.org/officeDocument/2006/relationships/hyperlink" Target="https://papers.ssrn.com/sol3/papers.cfm?abstract_id=2546924" TargetMode="External"/><Relationship Id="rId1" Type="http://schemas.openxmlformats.org/officeDocument/2006/relationships/numbering" Target="numbering.xml"/><Relationship Id="rId6" Type="http://schemas.openxmlformats.org/officeDocument/2006/relationships/hyperlink" Target="https://www.nature.com/articles/s43247-020-0011-0" TargetMode="External"/><Relationship Id="rId11" Type="http://schemas.openxmlformats.org/officeDocument/2006/relationships/hyperlink" Target="https://www.space.com/trump-moon-mining-space-resources-executive-order.html" TargetMode="External"/><Relationship Id="rId5" Type="http://schemas.openxmlformats.org/officeDocument/2006/relationships/hyperlink" Target="https://www.thomasnet.com/insights/companies-are-preparing-for-space-mining/" TargetMode="External"/><Relationship Id="rId15" Type="http://schemas.openxmlformats.org/officeDocument/2006/relationships/hyperlink" Target="https://www.offworld.ai/" TargetMode="External"/><Relationship Id="rId10" Type="http://schemas.openxmlformats.org/officeDocument/2006/relationships/hyperlink" Target="https://www.faa.gov/about/office_org/headquarters_offices/ast/media/US-Commercial-Space-Launch-Competitiveness-Act-2015.pdf" TargetMode="External"/><Relationship Id="rId19" Type="http://schemas.openxmlformats.org/officeDocument/2006/relationships/hyperlink" Target="https://theweek.com/articles/462830/how-asteroid-mining-could-add-trillions-world-economy" TargetMode="External"/><Relationship Id="rId4" Type="http://schemas.openxmlformats.org/officeDocument/2006/relationships/webSettings" Target="webSettings.xml"/><Relationship Id="rId9" Type="http://schemas.openxmlformats.org/officeDocument/2006/relationships/hyperlink" Target="https://www.unoosa.org/oosa/en/ourwork/spacelaw/treaties/moon-agreement.html" TargetMode="External"/><Relationship Id="rId14" Type="http://schemas.openxmlformats.org/officeDocument/2006/relationships/hyperlink" Target="https://ispace-inc.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20Wolf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97</TotalTime>
  <Pages>10</Pages>
  <Words>6757</Words>
  <Characters>38519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Wolfe</dc:creator>
  <cp:keywords/>
  <dc:description/>
  <cp:lastModifiedBy>Jacob Wolfe</cp:lastModifiedBy>
  <cp:revision>10</cp:revision>
  <dcterms:created xsi:type="dcterms:W3CDTF">2022-01-11T01:17:00Z</dcterms:created>
  <dcterms:modified xsi:type="dcterms:W3CDTF">2022-01-18T05:33:00Z</dcterms:modified>
</cp:coreProperties>
</file>