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6F171" w14:textId="727781C0" w:rsidR="00A95652" w:rsidRPr="000713C9" w:rsidRDefault="009127E9" w:rsidP="009127E9">
      <w:pPr>
        <w:pStyle w:val="Heading1"/>
        <w:rPr>
          <w:rFonts w:asciiTheme="minorHAnsi" w:hAnsiTheme="minorHAnsi" w:cstheme="minorHAnsi"/>
        </w:rPr>
      </w:pPr>
      <w:r w:rsidRPr="000713C9">
        <w:rPr>
          <w:rFonts w:asciiTheme="minorHAnsi" w:hAnsiTheme="minorHAnsi" w:cstheme="minorHAnsi"/>
        </w:rPr>
        <w:t>Space Af</w:t>
      </w:r>
      <w:r w:rsidR="00B166DB">
        <w:rPr>
          <w:rFonts w:asciiTheme="minorHAnsi" w:hAnsiTheme="minorHAnsi" w:cstheme="minorHAnsi"/>
        </w:rPr>
        <w:t>lac</w:t>
      </w:r>
    </w:p>
    <w:p w14:paraId="0F7A9CB5" w14:textId="5ED0AB11" w:rsidR="008C0E55" w:rsidRPr="000713C9" w:rsidRDefault="008C0E55" w:rsidP="008C0E55">
      <w:pPr>
        <w:pStyle w:val="Heading4"/>
        <w:rPr>
          <w:rFonts w:asciiTheme="minorHAnsi" w:hAnsiTheme="minorHAnsi" w:cstheme="minorHAnsi"/>
        </w:rPr>
      </w:pPr>
      <w:r w:rsidRPr="000713C9">
        <w:rPr>
          <w:rFonts w:asciiTheme="minorHAnsi" w:hAnsiTheme="minorHAnsi" w:cstheme="minorHAnsi"/>
        </w:rPr>
        <w:t xml:space="preserve">I affirm. Resolved: </w:t>
      </w:r>
      <w:r w:rsidR="00652D16" w:rsidRPr="000713C9">
        <w:rPr>
          <w:rFonts w:asciiTheme="minorHAnsi" w:hAnsiTheme="minorHAnsi" w:cstheme="minorHAnsi"/>
        </w:rPr>
        <w:t>The appropriation of outer space by private entities is unjust.</w:t>
      </w:r>
    </w:p>
    <w:p w14:paraId="25798055" w14:textId="01F14CC0" w:rsidR="009127E9" w:rsidRPr="000713C9" w:rsidRDefault="009127E9" w:rsidP="009127E9">
      <w:pPr>
        <w:pStyle w:val="Heading3"/>
        <w:rPr>
          <w:rFonts w:asciiTheme="minorHAnsi" w:hAnsiTheme="minorHAnsi" w:cstheme="minorHAnsi"/>
        </w:rPr>
      </w:pPr>
      <w:r w:rsidRPr="000713C9">
        <w:rPr>
          <w:rFonts w:asciiTheme="minorHAnsi" w:hAnsiTheme="minorHAnsi" w:cstheme="minorHAnsi"/>
        </w:rPr>
        <w:lastRenderedPageBreak/>
        <w:t>Framework</w:t>
      </w:r>
    </w:p>
    <w:p w14:paraId="211A1288" w14:textId="56E721BB" w:rsidR="009127E9" w:rsidRPr="000713C9" w:rsidRDefault="00E41FF1" w:rsidP="00E41FF1">
      <w:pPr>
        <w:pStyle w:val="Heading4"/>
        <w:rPr>
          <w:rFonts w:asciiTheme="minorHAnsi" w:hAnsiTheme="minorHAnsi" w:cstheme="minorHAnsi"/>
        </w:rPr>
      </w:pPr>
      <w:r w:rsidRPr="000713C9">
        <w:rPr>
          <w:rFonts w:asciiTheme="minorHAnsi" w:hAnsiTheme="minorHAnsi" w:cstheme="minorHAnsi"/>
        </w:rPr>
        <w:t>The value is justice.</w:t>
      </w:r>
    </w:p>
    <w:p w14:paraId="7C05D760" w14:textId="072472EB" w:rsidR="00E41FF1" w:rsidRPr="000713C9" w:rsidRDefault="00E41FF1" w:rsidP="00E41FF1">
      <w:pPr>
        <w:rPr>
          <w:rFonts w:asciiTheme="minorHAnsi" w:hAnsiTheme="minorHAnsi" w:cstheme="minorHAnsi"/>
        </w:rPr>
      </w:pPr>
    </w:p>
    <w:p w14:paraId="1C594A5C" w14:textId="61AEDA22" w:rsidR="00E41FF1" w:rsidRPr="000713C9" w:rsidRDefault="00E41FF1" w:rsidP="00E41FF1">
      <w:pPr>
        <w:pStyle w:val="Heading4"/>
        <w:rPr>
          <w:rFonts w:asciiTheme="minorHAnsi" w:hAnsiTheme="minorHAnsi" w:cstheme="minorHAnsi"/>
        </w:rPr>
      </w:pPr>
      <w:r w:rsidRPr="000713C9">
        <w:rPr>
          <w:rFonts w:asciiTheme="minorHAnsi" w:hAnsiTheme="minorHAnsi" w:cstheme="minorHAnsi"/>
        </w:rPr>
        <w:t>The criterion is utilitarianism.</w:t>
      </w:r>
    </w:p>
    <w:p w14:paraId="7278F0D6" w14:textId="7B03E802" w:rsidR="001D7BC4" w:rsidRPr="000713C9" w:rsidRDefault="001D7BC4" w:rsidP="001D7BC4">
      <w:pPr>
        <w:shd w:val="clear" w:color="auto" w:fill="FFFFFF"/>
        <w:spacing w:after="0" w:line="240" w:lineRule="auto"/>
        <w:rPr>
          <w:rFonts w:asciiTheme="minorHAnsi" w:eastAsia="Times New Roman" w:hAnsiTheme="minorHAnsi" w:cstheme="minorHAnsi"/>
          <w:color w:val="424B52"/>
        </w:rPr>
      </w:pPr>
    </w:p>
    <w:p w14:paraId="39235864" w14:textId="77777777" w:rsidR="00FE3BFC" w:rsidRPr="000713C9" w:rsidRDefault="00FE3BFC" w:rsidP="004340F9">
      <w:pPr>
        <w:rPr>
          <w:rFonts w:asciiTheme="minorHAnsi" w:hAnsiTheme="minorHAnsi" w:cstheme="minorHAnsi"/>
        </w:rPr>
      </w:pPr>
    </w:p>
    <w:p w14:paraId="46C55F9A" w14:textId="77777777" w:rsidR="00FE3BFC" w:rsidRPr="000713C9" w:rsidRDefault="00FE3BFC" w:rsidP="004340F9">
      <w:pPr>
        <w:pStyle w:val="Heading4"/>
        <w:rPr>
          <w:rFonts w:asciiTheme="minorHAnsi" w:hAnsiTheme="minorHAnsi" w:cstheme="minorHAnsi"/>
        </w:rPr>
      </w:pPr>
      <w:r w:rsidRPr="000713C9">
        <w:rPr>
          <w:rFonts w:asciiTheme="minorHAnsi" w:hAnsiTheme="minorHAnsi" w:cstheme="minorHAnsi"/>
        </w:rPr>
        <w:t>Life is a prerequisite for utility because dying forecloses all future goods. This meaning we evaluate the round based on who saves the most lives. </w:t>
      </w:r>
    </w:p>
    <w:p w14:paraId="1CF179B4" w14:textId="77777777" w:rsidR="00FE3BFC" w:rsidRPr="000713C9" w:rsidRDefault="00FE3BFC" w:rsidP="004340F9">
      <w:pPr>
        <w:rPr>
          <w:rFonts w:asciiTheme="minorHAnsi" w:hAnsiTheme="minorHAnsi" w:cstheme="minorHAnsi"/>
        </w:rPr>
      </w:pPr>
    </w:p>
    <w:p w14:paraId="76D6B14C" w14:textId="77777777" w:rsidR="00FE3BFC" w:rsidRPr="000713C9" w:rsidRDefault="00FE3BFC" w:rsidP="004340F9">
      <w:pPr>
        <w:pStyle w:val="Heading4"/>
        <w:rPr>
          <w:rFonts w:asciiTheme="minorHAnsi" w:hAnsiTheme="minorHAnsi" w:cstheme="minorHAnsi"/>
        </w:rPr>
      </w:pPr>
      <w:r w:rsidRPr="000713C9">
        <w:rPr>
          <w:rFonts w:asciiTheme="minorHAnsi" w:hAnsiTheme="minorHAnsi" w:cstheme="minorHAnsi"/>
        </w:rPr>
        <w:t>There are three justifications.</w:t>
      </w:r>
    </w:p>
    <w:p w14:paraId="255CB8AE" w14:textId="77777777" w:rsidR="00FE3BFC" w:rsidRPr="000713C9" w:rsidRDefault="00FE3BFC" w:rsidP="00FE3BFC">
      <w:pPr>
        <w:rPr>
          <w:rFonts w:asciiTheme="minorHAnsi" w:hAnsiTheme="minorHAnsi" w:cstheme="minorHAnsi"/>
        </w:rPr>
      </w:pPr>
    </w:p>
    <w:p w14:paraId="7125BFA7" w14:textId="2E12ABD7" w:rsidR="00FE3BFC" w:rsidRPr="000713C9" w:rsidRDefault="00BE2108" w:rsidP="00BE2108">
      <w:pPr>
        <w:pStyle w:val="Heading4"/>
        <w:numPr>
          <w:ilvl w:val="0"/>
          <w:numId w:val="13"/>
        </w:numPr>
        <w:rPr>
          <w:rFonts w:asciiTheme="minorHAnsi" w:hAnsiTheme="minorHAnsi" w:cstheme="minorHAnsi"/>
        </w:rPr>
      </w:pPr>
      <w:r w:rsidRPr="000713C9">
        <w:rPr>
          <w:rFonts w:asciiTheme="minorHAnsi" w:hAnsiTheme="minorHAnsi" w:cstheme="minorHAnsi"/>
        </w:rPr>
        <w:t>a</w:t>
      </w:r>
      <w:r w:rsidR="00FE3BFC" w:rsidRPr="000713C9">
        <w:rPr>
          <w:rFonts w:asciiTheme="minorHAnsi" w:hAnsiTheme="minorHAnsi" w:cstheme="minorHAnsi"/>
        </w:rPr>
        <w:t>ll other consequentialist moral theories devolve to life utility because at their root they all seek to maximize the best consequences, which cannot occur without life.</w:t>
      </w:r>
    </w:p>
    <w:p w14:paraId="50365EB5" w14:textId="77777777" w:rsidR="00FE3BFC" w:rsidRPr="000713C9" w:rsidRDefault="00FE3BFC" w:rsidP="00FE3BFC">
      <w:pPr>
        <w:rPr>
          <w:rFonts w:asciiTheme="minorHAnsi" w:hAnsiTheme="minorHAnsi" w:cstheme="minorHAnsi"/>
        </w:rPr>
      </w:pPr>
    </w:p>
    <w:p w14:paraId="50DC151A" w14:textId="251564FA" w:rsidR="00FE3BFC" w:rsidRPr="000713C9" w:rsidRDefault="00BE2108" w:rsidP="00BE2108">
      <w:pPr>
        <w:pStyle w:val="Heading4"/>
        <w:numPr>
          <w:ilvl w:val="0"/>
          <w:numId w:val="13"/>
        </w:numPr>
        <w:rPr>
          <w:rFonts w:asciiTheme="minorHAnsi" w:hAnsiTheme="minorHAnsi" w:cstheme="minorHAnsi"/>
        </w:rPr>
      </w:pPr>
      <w:r w:rsidRPr="000713C9">
        <w:rPr>
          <w:rFonts w:asciiTheme="minorHAnsi" w:hAnsiTheme="minorHAnsi" w:cstheme="minorHAnsi"/>
        </w:rPr>
        <w:t>G</w:t>
      </w:r>
      <w:r w:rsidR="00FE3BFC" w:rsidRPr="000713C9">
        <w:rPr>
          <w:rFonts w:asciiTheme="minorHAnsi" w:hAnsiTheme="minorHAnsi" w:cstheme="minorHAnsi"/>
        </w:rPr>
        <w:t>overnments must use util calculus because they’re collective agents rather than individual agents. Prefer this standard because it’s specific to the agent of the resolution. </w:t>
      </w:r>
    </w:p>
    <w:p w14:paraId="26226E00" w14:textId="77777777" w:rsidR="00FE3BFC" w:rsidRPr="000713C9" w:rsidRDefault="00FE3BFC" w:rsidP="00FF0C35">
      <w:pPr>
        <w:rPr>
          <w:rFonts w:asciiTheme="minorHAnsi" w:hAnsiTheme="minorHAnsi" w:cstheme="minorHAnsi"/>
          <w:b/>
          <w:bCs/>
          <w:sz w:val="26"/>
          <w:szCs w:val="26"/>
        </w:rPr>
      </w:pPr>
      <w:proofErr w:type="spellStart"/>
      <w:r w:rsidRPr="000713C9">
        <w:rPr>
          <w:rFonts w:asciiTheme="minorHAnsi" w:hAnsiTheme="minorHAnsi" w:cstheme="minorHAnsi"/>
          <w:b/>
          <w:bCs/>
          <w:sz w:val="26"/>
          <w:szCs w:val="26"/>
        </w:rPr>
        <w:t>Goodin</w:t>
      </w:r>
      <w:proofErr w:type="spellEnd"/>
      <w:r w:rsidRPr="000713C9">
        <w:rPr>
          <w:rFonts w:asciiTheme="minorHAnsi" w:hAnsiTheme="minorHAnsi" w:cstheme="minorHAnsi"/>
          <w:b/>
          <w:bCs/>
          <w:sz w:val="26"/>
          <w:szCs w:val="26"/>
        </w:rPr>
        <w:t xml:space="preserve"> 90:</w:t>
      </w:r>
    </w:p>
    <w:p w14:paraId="11E2AA87" w14:textId="77777777" w:rsidR="00FE3BFC" w:rsidRPr="000713C9" w:rsidRDefault="00FE3BFC" w:rsidP="00FE3BFC">
      <w:pPr>
        <w:pStyle w:val="NormalWeb"/>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(Robert E. </w:t>
      </w:r>
      <w:proofErr w:type="spellStart"/>
      <w:r w:rsidRPr="000713C9">
        <w:rPr>
          <w:rFonts w:asciiTheme="minorHAnsi" w:hAnsiTheme="minorHAnsi" w:cstheme="minorHAnsi"/>
          <w:color w:val="000000"/>
          <w:sz w:val="16"/>
          <w:szCs w:val="16"/>
        </w:rPr>
        <w:t>Goodin</w:t>
      </w:r>
      <w:proofErr w:type="spellEnd"/>
      <w:r w:rsidRPr="000713C9">
        <w:rPr>
          <w:rFonts w:asciiTheme="minorHAnsi" w:hAnsiTheme="minorHAnsi" w:cstheme="minorHAnsi"/>
          <w:color w:val="000000"/>
          <w:sz w:val="16"/>
          <w:szCs w:val="16"/>
        </w:rPr>
        <w:t xml:space="preserve"> is professor of government at the University of Essex and professor of philosophy and social and political theory at the Australian National University. He is a Fellow of the Academy of the Social Sciences in Australia and a Corresponding Fellow of the British </w:t>
      </w:r>
      <w:proofErr w:type="spellStart"/>
      <w:proofErr w:type="gramStart"/>
      <w:r w:rsidRPr="000713C9">
        <w:rPr>
          <w:rFonts w:asciiTheme="minorHAnsi" w:hAnsiTheme="minorHAnsi" w:cstheme="minorHAnsi"/>
          <w:color w:val="000000"/>
          <w:sz w:val="16"/>
          <w:szCs w:val="16"/>
        </w:rPr>
        <w:t>Academy.“</w:t>
      </w:r>
      <w:proofErr w:type="gramEnd"/>
      <w:r w:rsidRPr="000713C9">
        <w:rPr>
          <w:rFonts w:asciiTheme="minorHAnsi" w:hAnsiTheme="minorHAnsi" w:cstheme="minorHAnsi"/>
          <w:color w:val="000000"/>
          <w:sz w:val="16"/>
          <w:szCs w:val="16"/>
        </w:rPr>
        <w:t>The</w:t>
      </w:r>
      <w:proofErr w:type="spellEnd"/>
      <w:r w:rsidRPr="000713C9">
        <w:rPr>
          <w:rFonts w:asciiTheme="minorHAnsi" w:hAnsiTheme="minorHAnsi" w:cstheme="minorHAnsi"/>
          <w:color w:val="000000"/>
          <w:sz w:val="16"/>
          <w:szCs w:val="16"/>
        </w:rPr>
        <w:t xml:space="preserve"> Utilitarian Response” pages 141-142. 1990.)</w:t>
      </w:r>
    </w:p>
    <w:p w14:paraId="13CA7A23" w14:textId="10A9E501" w:rsidR="00FE3BFC" w:rsidRPr="000713C9" w:rsidRDefault="00FE3BFC" w:rsidP="004340F9">
      <w:pPr>
        <w:pStyle w:val="NormalWeb"/>
        <w:spacing w:before="0" w:beforeAutospacing="0" w:after="0" w:afterAutospacing="0"/>
        <w:rPr>
          <w:rFonts w:asciiTheme="minorHAnsi" w:hAnsiTheme="minorHAnsi" w:cstheme="minorHAnsi"/>
        </w:rPr>
      </w:pPr>
      <w:r w:rsidRPr="000713C9">
        <w:rPr>
          <w:rFonts w:asciiTheme="minorHAnsi" w:hAnsiTheme="minorHAnsi" w:cstheme="minorHAnsi"/>
          <w:color w:val="000000"/>
          <w:sz w:val="12"/>
          <w:szCs w:val="12"/>
        </w:rPr>
        <w:t xml:space="preserve">Consider, first, the argument from necessity. </w:t>
      </w:r>
      <w:r w:rsidRPr="000713C9">
        <w:rPr>
          <w:rFonts w:asciiTheme="minorHAnsi" w:hAnsiTheme="minorHAnsi" w:cstheme="minorHAnsi"/>
          <w:b/>
          <w:bCs/>
          <w:color w:val="000000"/>
          <w:sz w:val="22"/>
          <w:szCs w:val="22"/>
          <w:highlight w:val="cyan"/>
          <w:u w:val="single"/>
          <w:shd w:val="clear" w:color="auto" w:fill="FFFF00"/>
        </w:rPr>
        <w:t>Public officials</w:t>
      </w:r>
      <w:r w:rsidRPr="000713C9">
        <w:rPr>
          <w:rFonts w:asciiTheme="minorHAnsi" w:hAnsiTheme="minorHAnsi" w:cstheme="minorHAnsi"/>
          <w:color w:val="000000"/>
          <w:sz w:val="12"/>
          <w:szCs w:val="12"/>
        </w:rPr>
        <w:t xml:space="preserve"> are obliged to </w:t>
      </w:r>
      <w:r w:rsidRPr="000713C9">
        <w:rPr>
          <w:rFonts w:asciiTheme="minorHAnsi" w:hAnsiTheme="minorHAnsi" w:cstheme="minorHAnsi"/>
          <w:b/>
          <w:bCs/>
          <w:color w:val="000000"/>
          <w:sz w:val="22"/>
          <w:szCs w:val="22"/>
          <w:highlight w:val="cyan"/>
          <w:u w:val="single"/>
          <w:shd w:val="clear" w:color="auto" w:fill="FFFF00"/>
        </w:rPr>
        <w:t>make their choices under uncertainty</w:t>
      </w:r>
      <w:r w:rsidRPr="000713C9">
        <w:rPr>
          <w:rFonts w:asciiTheme="minorHAnsi" w:hAnsiTheme="minorHAnsi" w:cstheme="minorHAnsi"/>
          <w:color w:val="000000"/>
          <w:sz w:val="12"/>
          <w:szCs w:val="12"/>
        </w:rPr>
        <w:t xml:space="preserve">, and uncertainty of a very special sort at that. All choices – public and private alike – are made under some degree of uncertainty, of course. But </w:t>
      </w:r>
      <w:proofErr w:type="gramStart"/>
      <w:r w:rsidRPr="000713C9">
        <w:rPr>
          <w:rFonts w:asciiTheme="minorHAnsi" w:hAnsiTheme="minorHAnsi" w:cstheme="minorHAnsi"/>
          <w:color w:val="000000"/>
          <w:sz w:val="12"/>
          <w:szCs w:val="12"/>
        </w:rPr>
        <w:t>in the nature of things</w:t>
      </w:r>
      <w:proofErr w:type="gramEnd"/>
      <w:r w:rsidRPr="000713C9">
        <w:rPr>
          <w:rFonts w:asciiTheme="minorHAnsi" w:hAnsiTheme="minorHAnsi" w:cstheme="minorHAnsi"/>
          <w:color w:val="000000"/>
          <w:sz w:val="12"/>
          <w:szCs w:val="12"/>
        </w:rPr>
        <w:t xml:space="preserve">, private individuals will usually have more complete information on the peculiarities of their own circumstances and on the ramifications that alternative possible choices might have for them. </w:t>
      </w:r>
      <w:r w:rsidRPr="000713C9">
        <w:rPr>
          <w:rFonts w:asciiTheme="minorHAnsi" w:hAnsiTheme="minorHAnsi" w:cstheme="minorHAnsi"/>
          <w:b/>
          <w:bCs/>
          <w:color w:val="000000"/>
          <w:sz w:val="22"/>
          <w:szCs w:val="22"/>
          <w:highlight w:val="cyan"/>
          <w:u w:val="single"/>
          <w:shd w:val="clear" w:color="auto" w:fill="FFFF00"/>
        </w:rPr>
        <w:t>Public officials</w:t>
      </w:r>
      <w:r w:rsidRPr="000713C9">
        <w:rPr>
          <w:rFonts w:asciiTheme="minorHAnsi" w:hAnsiTheme="minorHAnsi" w:cstheme="minorHAnsi"/>
          <w:color w:val="000000"/>
          <w:sz w:val="12"/>
          <w:szCs w:val="12"/>
        </w:rPr>
        <w:t xml:space="preserve">, in contrast, </w:t>
      </w:r>
      <w:r w:rsidRPr="000713C9">
        <w:rPr>
          <w:rFonts w:asciiTheme="minorHAnsi" w:hAnsiTheme="minorHAnsi" w:cstheme="minorHAnsi"/>
          <w:b/>
          <w:bCs/>
          <w:color w:val="000000"/>
          <w:sz w:val="22"/>
          <w:szCs w:val="22"/>
          <w:highlight w:val="cyan"/>
          <w:u w:val="single"/>
          <w:shd w:val="clear" w:color="auto" w:fill="FFFF00"/>
        </w:rPr>
        <w:t>are relatively poorly informed as to the effects that their choices will have on individuals, one by one. What they typically do know are generalities: averages and aggregates</w:t>
      </w:r>
      <w:r w:rsidRPr="000713C9">
        <w:rPr>
          <w:rFonts w:asciiTheme="minorHAnsi" w:hAnsiTheme="minorHAnsi" w:cstheme="minorHAnsi"/>
          <w:color w:val="000000"/>
          <w:sz w:val="12"/>
          <w:szCs w:val="12"/>
        </w:rPr>
        <w:t xml:space="preserve">. They know what will happen most often to most people </w:t>
      </w:r>
      <w:proofErr w:type="gramStart"/>
      <w:r w:rsidRPr="000713C9">
        <w:rPr>
          <w:rFonts w:asciiTheme="minorHAnsi" w:hAnsiTheme="minorHAnsi" w:cstheme="minorHAnsi"/>
          <w:color w:val="000000"/>
          <w:sz w:val="12"/>
          <w:szCs w:val="12"/>
        </w:rPr>
        <w:t>as a result of</w:t>
      </w:r>
      <w:proofErr w:type="gramEnd"/>
      <w:r w:rsidRPr="000713C9">
        <w:rPr>
          <w:rFonts w:asciiTheme="minorHAnsi" w:hAnsiTheme="minorHAnsi" w:cstheme="minorHAnsi"/>
          <w:color w:val="000000"/>
          <w:sz w:val="12"/>
          <w:szCs w:val="12"/>
        </w:rPr>
        <w:t xml:space="preserve"> their various possible choices. But that is </w:t>
      </w:r>
      <w:proofErr w:type="spellStart"/>
      <w:proofErr w:type="gramStart"/>
      <w:r w:rsidRPr="000713C9">
        <w:rPr>
          <w:rFonts w:asciiTheme="minorHAnsi" w:hAnsiTheme="minorHAnsi" w:cstheme="minorHAnsi"/>
          <w:color w:val="000000"/>
          <w:sz w:val="12"/>
          <w:szCs w:val="12"/>
        </w:rPr>
        <w:t>all.</w:t>
      </w:r>
      <w:r w:rsidRPr="000713C9">
        <w:rPr>
          <w:rFonts w:asciiTheme="minorHAnsi" w:hAnsiTheme="minorHAnsi" w:cstheme="minorHAnsi"/>
          <w:b/>
          <w:bCs/>
          <w:color w:val="000000"/>
          <w:sz w:val="22"/>
          <w:szCs w:val="22"/>
          <w:highlight w:val="cyan"/>
          <w:u w:val="single"/>
          <w:shd w:val="clear" w:color="auto" w:fill="FFFF00"/>
        </w:rPr>
        <w:t>That</w:t>
      </w:r>
      <w:proofErr w:type="spellEnd"/>
      <w:proofErr w:type="gramEnd"/>
      <w:r w:rsidRPr="000713C9">
        <w:rPr>
          <w:rFonts w:asciiTheme="minorHAnsi" w:hAnsiTheme="minorHAnsi" w:cstheme="minorHAnsi"/>
          <w:b/>
          <w:bCs/>
          <w:color w:val="000000"/>
          <w:sz w:val="22"/>
          <w:szCs w:val="22"/>
          <w:highlight w:val="cyan"/>
          <w:u w:val="single"/>
          <w:shd w:val="clear" w:color="auto" w:fill="FFFF00"/>
        </w:rPr>
        <w:t xml:space="preserve"> is enough to allow public policy-makers to use</w:t>
      </w:r>
      <w:r w:rsidRPr="000713C9">
        <w:rPr>
          <w:rFonts w:asciiTheme="minorHAnsi" w:hAnsiTheme="minorHAnsi" w:cstheme="minorHAnsi"/>
          <w:color w:val="000000"/>
          <w:sz w:val="22"/>
          <w:szCs w:val="22"/>
        </w:rPr>
        <w:t xml:space="preserve"> </w:t>
      </w:r>
      <w:r w:rsidRPr="000713C9">
        <w:rPr>
          <w:rFonts w:asciiTheme="minorHAnsi" w:hAnsiTheme="minorHAnsi" w:cstheme="minorHAnsi"/>
          <w:color w:val="000000"/>
          <w:sz w:val="12"/>
          <w:szCs w:val="12"/>
        </w:rPr>
        <w:t>the</w:t>
      </w:r>
      <w:r w:rsidRPr="000713C9">
        <w:rPr>
          <w:rFonts w:asciiTheme="minorHAnsi" w:hAnsiTheme="minorHAnsi" w:cstheme="minorHAnsi"/>
          <w:color w:val="000000"/>
          <w:sz w:val="22"/>
          <w:szCs w:val="22"/>
        </w:rPr>
        <w:t xml:space="preserve"> </w:t>
      </w:r>
      <w:r w:rsidRPr="000713C9">
        <w:rPr>
          <w:rFonts w:asciiTheme="minorHAnsi" w:hAnsiTheme="minorHAnsi" w:cstheme="minorHAnsi"/>
          <w:b/>
          <w:bCs/>
          <w:color w:val="000000"/>
          <w:sz w:val="22"/>
          <w:szCs w:val="22"/>
          <w:highlight w:val="cyan"/>
          <w:u w:val="single"/>
          <w:shd w:val="clear" w:color="auto" w:fill="FFFF00"/>
        </w:rPr>
        <w:t xml:space="preserve">utilitarian calculus </w:t>
      </w:r>
      <w:r w:rsidRPr="000713C9">
        <w:rPr>
          <w:rFonts w:asciiTheme="minorHAnsi" w:hAnsiTheme="minorHAnsi" w:cstheme="minorHAnsi"/>
          <w:color w:val="000000"/>
          <w:sz w:val="12"/>
          <w:szCs w:val="12"/>
          <w:highlight w:val="cyan"/>
        </w:rPr>
        <w:t>–</w:t>
      </w:r>
      <w:r w:rsidRPr="000713C9">
        <w:rPr>
          <w:rFonts w:asciiTheme="minorHAnsi" w:hAnsiTheme="minorHAnsi" w:cstheme="minorHAnsi"/>
          <w:color w:val="000000"/>
          <w:sz w:val="12"/>
          <w:szCs w:val="12"/>
        </w:rPr>
        <w:t xml:space="preserve"> assuming they want to use it at all – </w:t>
      </w:r>
      <w:r w:rsidRPr="000713C9">
        <w:rPr>
          <w:rFonts w:asciiTheme="minorHAnsi" w:hAnsiTheme="minorHAnsi" w:cstheme="minorHAnsi"/>
          <w:b/>
          <w:bCs/>
          <w:color w:val="000000"/>
          <w:sz w:val="22"/>
          <w:szCs w:val="22"/>
          <w:highlight w:val="cyan"/>
          <w:u w:val="single"/>
          <w:shd w:val="clear" w:color="auto" w:fill="FFFF00"/>
        </w:rPr>
        <w:t>to choose general rules of conduct.</w:t>
      </w:r>
      <w:r w:rsidRPr="000713C9">
        <w:rPr>
          <w:rFonts w:asciiTheme="minorHAnsi" w:hAnsiTheme="minorHAnsi" w:cstheme="minorHAnsi"/>
          <w:color w:val="000000"/>
          <w:sz w:val="12"/>
          <w:szCs w:val="12"/>
        </w:rPr>
        <w:t xml:space="preserve"> Knowing aggregates and averages, </w:t>
      </w:r>
      <w:r w:rsidRPr="000713C9">
        <w:rPr>
          <w:rFonts w:asciiTheme="minorHAnsi" w:hAnsiTheme="minorHAnsi" w:cstheme="minorHAnsi"/>
          <w:b/>
          <w:bCs/>
          <w:color w:val="000000"/>
          <w:sz w:val="22"/>
          <w:szCs w:val="22"/>
          <w:highlight w:val="cyan"/>
          <w:u w:val="single"/>
          <w:shd w:val="clear" w:color="auto" w:fill="FFFF00"/>
        </w:rPr>
        <w:t>they can</w:t>
      </w:r>
      <w:r w:rsidRPr="000713C9">
        <w:rPr>
          <w:rFonts w:asciiTheme="minorHAnsi" w:hAnsiTheme="minorHAnsi" w:cstheme="minorHAnsi"/>
          <w:color w:val="000000"/>
          <w:sz w:val="12"/>
          <w:szCs w:val="12"/>
        </w:rPr>
        <w:t xml:space="preserve"> proceed to </w:t>
      </w:r>
      <w:r w:rsidRPr="000713C9">
        <w:rPr>
          <w:rFonts w:asciiTheme="minorHAnsi" w:hAnsiTheme="minorHAnsi" w:cstheme="minorHAnsi"/>
          <w:b/>
          <w:bCs/>
          <w:color w:val="000000"/>
          <w:sz w:val="22"/>
          <w:szCs w:val="22"/>
          <w:highlight w:val="cyan"/>
          <w:u w:val="single"/>
          <w:shd w:val="clear" w:color="auto" w:fill="FFFF00"/>
        </w:rPr>
        <w:t>calculate</w:t>
      </w:r>
      <w:r w:rsidRPr="000713C9">
        <w:rPr>
          <w:rFonts w:asciiTheme="minorHAnsi" w:hAnsiTheme="minorHAnsi" w:cstheme="minorHAnsi"/>
          <w:color w:val="000000"/>
          <w:sz w:val="12"/>
          <w:szCs w:val="12"/>
        </w:rPr>
        <w:t xml:space="preserve"> the </w:t>
      </w:r>
      <w:r w:rsidRPr="000713C9">
        <w:rPr>
          <w:rFonts w:asciiTheme="minorHAnsi" w:hAnsiTheme="minorHAnsi" w:cstheme="minorHAnsi"/>
          <w:b/>
          <w:bCs/>
          <w:color w:val="000000"/>
          <w:sz w:val="22"/>
          <w:szCs w:val="22"/>
          <w:highlight w:val="cyan"/>
          <w:u w:val="single"/>
          <w:shd w:val="clear" w:color="auto" w:fill="FFFF00"/>
        </w:rPr>
        <w:t>utility payoffs from adopting each alternative possible general rule</w:t>
      </w:r>
      <w:r w:rsidRPr="000713C9">
        <w:rPr>
          <w:rFonts w:asciiTheme="minorHAnsi" w:hAnsiTheme="minorHAnsi" w:cstheme="minorHAnsi"/>
          <w:color w:val="000000"/>
          <w:sz w:val="12"/>
          <w:szCs w:val="12"/>
        </w:rPr>
        <w:t xml:space="preserve">. But they cannot be sure that the payoff will do to any given individual or on any </w:t>
      </w:r>
      <w:proofErr w:type="gramStart"/>
      <w:r w:rsidRPr="000713C9">
        <w:rPr>
          <w:rFonts w:asciiTheme="minorHAnsi" w:hAnsiTheme="minorHAnsi" w:cstheme="minorHAnsi"/>
          <w:color w:val="000000"/>
          <w:sz w:val="12"/>
          <w:szCs w:val="12"/>
        </w:rPr>
        <w:t>particular occasion</w:t>
      </w:r>
      <w:proofErr w:type="gramEnd"/>
      <w:r w:rsidRPr="000713C9">
        <w:rPr>
          <w:rFonts w:asciiTheme="minorHAnsi" w:hAnsiTheme="minorHAnsi" w:cstheme="minorHAnsi"/>
          <w:color w:val="000000"/>
          <w:sz w:val="12"/>
          <w:szCs w:val="12"/>
        </w:rPr>
        <w:t>. Their knowledge of generalities, aggregates and averages is just not sufficiently fine-grained for that.</w:t>
      </w:r>
    </w:p>
    <w:p w14:paraId="59BC3DD2" w14:textId="77777777" w:rsidR="00FE3BFC" w:rsidRPr="000713C9" w:rsidRDefault="00FE3BFC" w:rsidP="00FE3BFC">
      <w:pPr>
        <w:rPr>
          <w:rFonts w:asciiTheme="minorHAnsi" w:hAnsiTheme="minorHAnsi" w:cstheme="minorHAnsi"/>
        </w:rPr>
      </w:pPr>
    </w:p>
    <w:p w14:paraId="259C8878" w14:textId="63B75E10" w:rsidR="00FE3BFC" w:rsidRPr="000713C9" w:rsidRDefault="00BE2108" w:rsidP="00BE2108">
      <w:pPr>
        <w:pStyle w:val="Heading4"/>
        <w:numPr>
          <w:ilvl w:val="0"/>
          <w:numId w:val="13"/>
        </w:numPr>
        <w:rPr>
          <w:rFonts w:asciiTheme="minorHAnsi" w:hAnsiTheme="minorHAnsi" w:cstheme="minorHAnsi"/>
        </w:rPr>
      </w:pPr>
      <w:r w:rsidRPr="000713C9">
        <w:rPr>
          <w:rFonts w:asciiTheme="minorHAnsi" w:hAnsiTheme="minorHAnsi" w:cstheme="minorHAnsi"/>
        </w:rPr>
        <w:t>L</w:t>
      </w:r>
      <w:r w:rsidR="00FE3BFC" w:rsidRPr="000713C9">
        <w:rPr>
          <w:rFonts w:asciiTheme="minorHAnsi" w:hAnsiTheme="minorHAnsi" w:cstheme="minorHAnsi"/>
        </w:rPr>
        <w:t>ife util is the only moral theory that respects the equality of all moral agents. </w:t>
      </w:r>
    </w:p>
    <w:p w14:paraId="012C1BA5" w14:textId="77777777" w:rsidR="00FE3BFC" w:rsidRPr="000713C9" w:rsidRDefault="00FE3BFC" w:rsidP="00FF0C35">
      <w:pPr>
        <w:rPr>
          <w:rFonts w:asciiTheme="minorHAnsi" w:hAnsiTheme="minorHAnsi" w:cstheme="minorHAnsi"/>
          <w:b/>
          <w:bCs/>
          <w:sz w:val="26"/>
          <w:szCs w:val="26"/>
        </w:rPr>
      </w:pPr>
      <w:proofErr w:type="spellStart"/>
      <w:r w:rsidRPr="000713C9">
        <w:rPr>
          <w:rFonts w:asciiTheme="minorHAnsi" w:hAnsiTheme="minorHAnsi" w:cstheme="minorHAnsi"/>
          <w:b/>
          <w:bCs/>
          <w:sz w:val="26"/>
          <w:szCs w:val="26"/>
        </w:rPr>
        <w:t>Cummiskey</w:t>
      </w:r>
      <w:proofErr w:type="spellEnd"/>
      <w:r w:rsidRPr="000713C9">
        <w:rPr>
          <w:rFonts w:asciiTheme="minorHAnsi" w:hAnsiTheme="minorHAnsi" w:cstheme="minorHAnsi"/>
          <w:b/>
          <w:bCs/>
          <w:sz w:val="26"/>
          <w:szCs w:val="26"/>
        </w:rPr>
        <w:t xml:space="preserve"> 90:</w:t>
      </w:r>
    </w:p>
    <w:p w14:paraId="142D3753" w14:textId="77777777" w:rsidR="00FE3BFC" w:rsidRPr="000713C9" w:rsidRDefault="00FE3BFC" w:rsidP="00FE3BFC">
      <w:pPr>
        <w:pStyle w:val="NormalWeb"/>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(Dr. David </w:t>
      </w:r>
      <w:proofErr w:type="spellStart"/>
      <w:r w:rsidRPr="000713C9">
        <w:rPr>
          <w:rFonts w:asciiTheme="minorHAnsi" w:hAnsiTheme="minorHAnsi" w:cstheme="minorHAnsi"/>
          <w:color w:val="000000"/>
          <w:sz w:val="16"/>
          <w:szCs w:val="16"/>
        </w:rPr>
        <w:t>Cummiskey</w:t>
      </w:r>
      <w:proofErr w:type="spellEnd"/>
      <w:r w:rsidRPr="000713C9">
        <w:rPr>
          <w:rFonts w:asciiTheme="minorHAnsi" w:hAnsiTheme="minorHAnsi" w:cstheme="minorHAnsi"/>
          <w:color w:val="000000"/>
          <w:sz w:val="16"/>
          <w:szCs w:val="16"/>
        </w:rPr>
        <w:t xml:space="preserve">, Bates College. “Kantian </w:t>
      </w:r>
      <w:proofErr w:type="spellStart"/>
      <w:r w:rsidRPr="000713C9">
        <w:rPr>
          <w:rFonts w:asciiTheme="minorHAnsi" w:hAnsiTheme="minorHAnsi" w:cstheme="minorHAnsi"/>
          <w:color w:val="000000"/>
          <w:sz w:val="16"/>
          <w:szCs w:val="16"/>
        </w:rPr>
        <w:t>Consequentiaism</w:t>
      </w:r>
      <w:proofErr w:type="spellEnd"/>
      <w:proofErr w:type="gramStart"/>
      <w:r w:rsidRPr="000713C9">
        <w:rPr>
          <w:rFonts w:asciiTheme="minorHAnsi" w:hAnsiTheme="minorHAnsi" w:cstheme="minorHAnsi"/>
          <w:color w:val="000000"/>
          <w:sz w:val="16"/>
          <w:szCs w:val="16"/>
        </w:rPr>
        <w:t>.”Ethics</w:t>
      </w:r>
      <w:proofErr w:type="gramEnd"/>
      <w:r w:rsidRPr="000713C9">
        <w:rPr>
          <w:rFonts w:asciiTheme="minorHAnsi" w:hAnsiTheme="minorHAnsi" w:cstheme="minorHAnsi"/>
          <w:color w:val="000000"/>
          <w:sz w:val="16"/>
          <w:szCs w:val="16"/>
        </w:rPr>
        <w:t>, Vol. 100, No. 3 (Apr., 1990), pp. 586-615 Published by: The University of Chicago Press. Stable URL: https://www.jstor.org/stable/2381810)</w:t>
      </w:r>
    </w:p>
    <w:p w14:paraId="1CD35856" w14:textId="476F8523" w:rsidR="00FE3BFC" w:rsidRPr="000713C9" w:rsidRDefault="00FE3BFC" w:rsidP="00BB6256">
      <w:pPr>
        <w:pStyle w:val="NormalWeb"/>
        <w:spacing w:before="0" w:beforeAutospacing="0" w:after="0" w:afterAutospacing="0"/>
        <w:rPr>
          <w:rFonts w:asciiTheme="minorHAnsi" w:hAnsiTheme="minorHAnsi" w:cstheme="minorHAnsi"/>
        </w:rPr>
      </w:pPr>
      <w:r w:rsidRPr="000713C9">
        <w:rPr>
          <w:rFonts w:asciiTheme="minorHAnsi" w:hAnsiTheme="minorHAnsi" w:cstheme="minorHAnsi"/>
          <w:color w:val="000000"/>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w:t>
      </w:r>
      <w:proofErr w:type="gramStart"/>
      <w:r w:rsidRPr="000713C9">
        <w:rPr>
          <w:rFonts w:asciiTheme="minorHAnsi" w:hAnsiTheme="minorHAnsi" w:cstheme="minorHAnsi"/>
          <w:color w:val="000000"/>
          <w:sz w:val="12"/>
          <w:szCs w:val="12"/>
        </w:rPr>
        <w:t>solely</w:t>
      </w:r>
      <w:proofErr w:type="gramEnd"/>
      <w:r w:rsidRPr="000713C9">
        <w:rPr>
          <w:rFonts w:asciiTheme="minorHAnsi" w:hAnsiTheme="minorHAnsi" w:cstheme="minorHAnsi"/>
          <w:color w:val="000000"/>
          <w:sz w:val="12"/>
          <w:szCs w:val="12"/>
        </w:rPr>
        <w:t xml:space="preserve"> the one who must bear the cost if we act, we fail to sufficiently respect and take account of the </w:t>
      </w:r>
      <w:r w:rsidRPr="000713C9">
        <w:rPr>
          <w:rFonts w:asciiTheme="minorHAnsi" w:hAnsiTheme="minorHAnsi" w:cstheme="minorHAnsi"/>
          <w:b/>
          <w:bCs/>
          <w:color w:val="000000"/>
          <w:sz w:val="22"/>
          <w:szCs w:val="22"/>
          <w:highlight w:val="cyan"/>
          <w:u w:val="single"/>
          <w:shd w:val="clear" w:color="auto" w:fill="FFFF00"/>
        </w:rPr>
        <w:t>many other</w:t>
      </w:r>
      <w:r w:rsidRPr="000713C9">
        <w:rPr>
          <w:rFonts w:asciiTheme="minorHAnsi" w:hAnsiTheme="minorHAnsi" w:cstheme="minorHAnsi"/>
          <w:color w:val="000000"/>
          <w:sz w:val="12"/>
          <w:szCs w:val="12"/>
        </w:rPr>
        <w:t xml:space="preserve"> separate </w:t>
      </w:r>
      <w:r w:rsidRPr="000713C9">
        <w:rPr>
          <w:rFonts w:asciiTheme="minorHAnsi" w:hAnsiTheme="minorHAnsi" w:cstheme="minorHAnsi"/>
          <w:b/>
          <w:bCs/>
          <w:color w:val="000000"/>
          <w:sz w:val="22"/>
          <w:szCs w:val="22"/>
          <w:highlight w:val="cyan"/>
          <w:u w:val="single"/>
          <w:shd w:val="clear" w:color="auto" w:fill="FFFF00"/>
        </w:rPr>
        <w:t>persons</w:t>
      </w:r>
      <w:r w:rsidRPr="000713C9">
        <w:rPr>
          <w:rFonts w:asciiTheme="minorHAnsi" w:hAnsiTheme="minorHAnsi" w:cstheme="minorHAnsi"/>
          <w:color w:val="000000"/>
          <w:sz w:val="12"/>
          <w:szCs w:val="12"/>
        </w:rPr>
        <w:t xml:space="preserve">, each with only one life, who will </w:t>
      </w:r>
      <w:r w:rsidRPr="000713C9">
        <w:rPr>
          <w:rFonts w:asciiTheme="minorHAnsi" w:hAnsiTheme="minorHAnsi" w:cstheme="minorHAnsi"/>
          <w:b/>
          <w:bCs/>
          <w:color w:val="000000"/>
          <w:sz w:val="22"/>
          <w:szCs w:val="22"/>
          <w:highlight w:val="cyan"/>
          <w:u w:val="single"/>
          <w:shd w:val="clear" w:color="auto" w:fill="FFFF00"/>
        </w:rPr>
        <w:t>bear the cost of our inaction</w:t>
      </w:r>
      <w:r w:rsidRPr="000713C9">
        <w:rPr>
          <w:rFonts w:asciiTheme="minorHAnsi" w:hAnsiTheme="minorHAnsi" w:cstheme="minorHAnsi"/>
          <w:color w:val="000000"/>
          <w:sz w:val="12"/>
          <w:szCs w:val="12"/>
        </w:rPr>
        <w:t xml:space="preserve">. In such a situation, what would a conscientious Kantian agent, an agent motivated by the unconditional value of rational beings, choose? A morally good agent recognizes that the basis of all </w:t>
      </w:r>
      <w:proofErr w:type="gramStart"/>
      <w:r w:rsidRPr="000713C9">
        <w:rPr>
          <w:rFonts w:asciiTheme="minorHAnsi" w:hAnsiTheme="minorHAnsi" w:cstheme="minorHAnsi"/>
          <w:color w:val="000000"/>
          <w:sz w:val="12"/>
          <w:szCs w:val="12"/>
        </w:rPr>
        <w:t>particular duties</w:t>
      </w:r>
      <w:proofErr w:type="gramEnd"/>
      <w:r w:rsidRPr="000713C9">
        <w:rPr>
          <w:rFonts w:asciiTheme="minorHAnsi" w:hAnsiTheme="minorHAnsi" w:cstheme="minorHAnsi"/>
          <w:color w:val="000000"/>
          <w:sz w:val="12"/>
          <w:szCs w:val="12"/>
        </w:rPr>
        <w:t xml:space="preserve"> is the principle that “rational nature exists as an end in itself”. Rational </w:t>
      </w:r>
      <w:r w:rsidRPr="000713C9">
        <w:rPr>
          <w:rFonts w:asciiTheme="minorHAnsi" w:hAnsiTheme="minorHAnsi" w:cstheme="minorHAnsi"/>
          <w:color w:val="000000"/>
          <w:sz w:val="12"/>
          <w:szCs w:val="12"/>
        </w:rPr>
        <w:lastRenderedPageBreak/>
        <w:t xml:space="preserve">nature as such is the supreme objective end of all conduct. </w:t>
      </w:r>
      <w:r w:rsidRPr="000713C9">
        <w:rPr>
          <w:rFonts w:asciiTheme="minorHAnsi" w:hAnsiTheme="minorHAnsi" w:cstheme="minorHAnsi"/>
          <w:b/>
          <w:bCs/>
          <w:color w:val="000000"/>
          <w:sz w:val="22"/>
          <w:szCs w:val="22"/>
          <w:highlight w:val="cyan"/>
          <w:u w:val="single"/>
          <w:shd w:val="clear" w:color="auto" w:fill="FFFF00"/>
        </w:rPr>
        <w:t>If</w:t>
      </w:r>
      <w:r w:rsidRPr="000713C9">
        <w:rPr>
          <w:rFonts w:asciiTheme="minorHAnsi" w:hAnsiTheme="minorHAnsi" w:cstheme="minorHAnsi"/>
          <w:b/>
          <w:bCs/>
          <w:color w:val="000000"/>
          <w:sz w:val="22"/>
          <w:szCs w:val="22"/>
          <w:u w:val="single"/>
          <w:shd w:val="clear" w:color="auto" w:fill="FFFF00"/>
        </w:rPr>
        <w:t xml:space="preserve"> </w:t>
      </w:r>
      <w:r w:rsidRPr="000713C9">
        <w:rPr>
          <w:rFonts w:asciiTheme="minorHAnsi" w:hAnsiTheme="minorHAnsi" w:cstheme="minorHAnsi"/>
          <w:b/>
          <w:bCs/>
          <w:color w:val="000000"/>
          <w:sz w:val="22"/>
          <w:szCs w:val="22"/>
          <w:highlight w:val="cyan"/>
          <w:u w:val="single"/>
          <w:shd w:val="clear" w:color="auto" w:fill="FFFF00"/>
        </w:rPr>
        <w:t>one truly believes that all rational beings have an equal value, then the rational solution to such a dilemma involves maximally promoting the lives</w:t>
      </w:r>
      <w:r w:rsidRPr="000713C9">
        <w:rPr>
          <w:rFonts w:asciiTheme="minorHAnsi" w:hAnsiTheme="minorHAnsi" w:cstheme="minorHAnsi"/>
          <w:b/>
          <w:bCs/>
          <w:color w:val="000000"/>
          <w:sz w:val="22"/>
          <w:szCs w:val="22"/>
          <w:u w:val="single"/>
          <w:shd w:val="clear" w:color="auto" w:fill="FFFF00"/>
        </w:rPr>
        <w:t xml:space="preserve"> </w:t>
      </w:r>
      <w:r w:rsidRPr="000713C9">
        <w:rPr>
          <w:rFonts w:asciiTheme="minorHAnsi" w:hAnsiTheme="minorHAnsi" w:cstheme="minorHAnsi"/>
          <w:color w:val="000000"/>
          <w:sz w:val="12"/>
          <w:szCs w:val="12"/>
        </w:rPr>
        <w:t>and liberties</w:t>
      </w:r>
      <w:r w:rsidRPr="000713C9">
        <w:rPr>
          <w:rFonts w:asciiTheme="minorHAnsi" w:hAnsiTheme="minorHAnsi" w:cstheme="minorHAnsi"/>
          <w:b/>
          <w:bCs/>
          <w:color w:val="000000"/>
          <w:sz w:val="22"/>
          <w:szCs w:val="22"/>
          <w:u w:val="single"/>
          <w:shd w:val="clear" w:color="auto" w:fill="FFFF00"/>
        </w:rPr>
        <w:t xml:space="preserve"> </w:t>
      </w:r>
      <w:r w:rsidRPr="000713C9">
        <w:rPr>
          <w:rFonts w:asciiTheme="minorHAnsi" w:hAnsiTheme="minorHAnsi" w:cstheme="minorHAnsi"/>
          <w:b/>
          <w:bCs/>
          <w:color w:val="000000"/>
          <w:sz w:val="22"/>
          <w:szCs w:val="22"/>
          <w:highlight w:val="cyan"/>
          <w:u w:val="single"/>
          <w:shd w:val="clear" w:color="auto" w:fill="FFFF00"/>
        </w:rPr>
        <w:t>of as many rational beings as possible</w:t>
      </w:r>
      <w:r w:rsidRPr="000713C9">
        <w:rPr>
          <w:rFonts w:asciiTheme="minorHAnsi" w:hAnsiTheme="minorHAnsi" w:cstheme="minorHAnsi"/>
          <w:color w:val="000000"/>
          <w:sz w:val="12"/>
          <w:szCs w:val="12"/>
        </w:rPr>
        <w:t xml:space="preserve">. </w:t>
      </w:r>
      <w:proofErr w:type="gramStart"/>
      <w:r w:rsidRPr="000713C9">
        <w:rPr>
          <w:rFonts w:asciiTheme="minorHAnsi" w:hAnsiTheme="minorHAnsi" w:cstheme="minorHAnsi"/>
          <w:color w:val="000000"/>
          <w:sz w:val="12"/>
          <w:szCs w:val="12"/>
        </w:rPr>
        <w:t>In order to</w:t>
      </w:r>
      <w:proofErr w:type="gramEnd"/>
      <w:r w:rsidRPr="000713C9">
        <w:rPr>
          <w:rFonts w:asciiTheme="minorHAnsi" w:hAnsiTheme="minorHAnsi" w:cstheme="minorHAnsi"/>
          <w:color w:val="000000"/>
          <w:sz w:val="12"/>
          <w:szCs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but persons also have a fundamental </w:t>
      </w:r>
      <w:r w:rsidRPr="000713C9">
        <w:rPr>
          <w:rFonts w:asciiTheme="minorHAnsi" w:hAnsiTheme="minorHAnsi" w:cstheme="minorHAnsi"/>
          <w:b/>
          <w:bCs/>
          <w:color w:val="000000"/>
          <w:sz w:val="22"/>
          <w:szCs w:val="22"/>
          <w:highlight w:val="cyan"/>
          <w:u w:val="single"/>
          <w:shd w:val="clear" w:color="auto" w:fill="FFFF00"/>
        </w:rPr>
        <w:t>equality</w:t>
      </w:r>
      <w:r w:rsidRPr="000713C9">
        <w:rPr>
          <w:rFonts w:asciiTheme="minorHAnsi" w:hAnsiTheme="minorHAnsi" w:cstheme="minorHAnsi"/>
          <w:color w:val="000000"/>
          <w:sz w:val="12"/>
          <w:szCs w:val="12"/>
        </w:rPr>
        <w:t xml:space="preserve"> that</w:t>
      </w:r>
      <w:r w:rsidRPr="000713C9">
        <w:rPr>
          <w:rFonts w:asciiTheme="minorHAnsi" w:hAnsiTheme="minorHAnsi" w:cstheme="minorHAnsi"/>
          <w:color w:val="000000"/>
          <w:sz w:val="22"/>
          <w:szCs w:val="22"/>
        </w:rPr>
        <w:t xml:space="preserve"> </w:t>
      </w:r>
      <w:r w:rsidRPr="000713C9">
        <w:rPr>
          <w:rFonts w:asciiTheme="minorHAnsi" w:hAnsiTheme="minorHAnsi" w:cstheme="minorHAnsi"/>
          <w:b/>
          <w:bCs/>
          <w:color w:val="000000"/>
          <w:sz w:val="22"/>
          <w:szCs w:val="22"/>
          <w:highlight w:val="cyan"/>
          <w:u w:val="single"/>
          <w:shd w:val="clear" w:color="auto" w:fill="FFFF00"/>
        </w:rPr>
        <w:t>dictates that some must</w:t>
      </w:r>
      <w:r w:rsidRPr="000713C9">
        <w:rPr>
          <w:rFonts w:asciiTheme="minorHAnsi" w:hAnsiTheme="minorHAnsi" w:cstheme="minorHAnsi"/>
          <w:color w:val="000000"/>
          <w:sz w:val="12"/>
          <w:szCs w:val="12"/>
        </w:rPr>
        <w:t xml:space="preserve"> sometimes </w:t>
      </w:r>
      <w:r w:rsidRPr="000713C9">
        <w:rPr>
          <w:rFonts w:asciiTheme="minorHAnsi" w:hAnsiTheme="minorHAnsi" w:cstheme="minorHAnsi"/>
          <w:b/>
          <w:bCs/>
          <w:color w:val="000000"/>
          <w:sz w:val="22"/>
          <w:szCs w:val="22"/>
          <w:highlight w:val="cyan"/>
          <w:u w:val="single"/>
          <w:shd w:val="clear" w:color="auto" w:fill="FFFF00"/>
        </w:rPr>
        <w:t>give way for the sake of others</w:t>
      </w:r>
      <w:r w:rsidRPr="000713C9">
        <w:rPr>
          <w:rFonts w:asciiTheme="minorHAnsi" w:hAnsiTheme="minorHAnsi" w:cstheme="minorHAnsi"/>
          <w:b/>
          <w:bCs/>
          <w:color w:val="000000"/>
          <w:sz w:val="22"/>
          <w:szCs w:val="22"/>
          <w:u w:val="single"/>
          <w:shd w:val="clear" w:color="auto" w:fill="FFFF00"/>
        </w:rPr>
        <w:t>.</w:t>
      </w:r>
      <w:r w:rsidRPr="000713C9">
        <w:rPr>
          <w:rFonts w:asciiTheme="minorHAnsi" w:hAnsiTheme="minorHAnsi" w:cstheme="minorHAnsi"/>
          <w:color w:val="000000"/>
          <w:sz w:val="12"/>
          <w:szCs w:val="12"/>
        </w:rPr>
        <w:t xml:space="preserve"> The concept of the end-in-itself does not support the view that we may never force another to bear some cost </w:t>
      </w:r>
      <w:proofErr w:type="gramStart"/>
      <w:r w:rsidRPr="000713C9">
        <w:rPr>
          <w:rFonts w:asciiTheme="minorHAnsi" w:hAnsiTheme="minorHAnsi" w:cstheme="minorHAnsi"/>
          <w:color w:val="000000"/>
          <w:sz w:val="12"/>
          <w:szCs w:val="12"/>
        </w:rPr>
        <w:t>in order to</w:t>
      </w:r>
      <w:proofErr w:type="gramEnd"/>
      <w:r w:rsidRPr="000713C9">
        <w:rPr>
          <w:rFonts w:asciiTheme="minorHAnsi" w:hAnsiTheme="minorHAnsi" w:cstheme="minorHAnsi"/>
          <w:color w:val="000000"/>
          <w:sz w:val="12"/>
          <w:szCs w:val="12"/>
        </w:rPr>
        <w:t xml:space="preserve"> benefit others.</w:t>
      </w:r>
    </w:p>
    <w:p w14:paraId="0B5A3C5B" w14:textId="19CE8484" w:rsidR="009127E9" w:rsidRPr="000713C9" w:rsidRDefault="009127E9" w:rsidP="009127E9">
      <w:pPr>
        <w:rPr>
          <w:rFonts w:asciiTheme="minorHAnsi" w:hAnsiTheme="minorHAnsi" w:cstheme="minorHAnsi"/>
        </w:rPr>
      </w:pPr>
    </w:p>
    <w:p w14:paraId="22BE7563" w14:textId="37223FCB" w:rsidR="009127E9" w:rsidRPr="000713C9" w:rsidRDefault="009127E9" w:rsidP="009127E9">
      <w:pPr>
        <w:pStyle w:val="Heading3"/>
        <w:rPr>
          <w:rFonts w:asciiTheme="minorHAnsi" w:hAnsiTheme="minorHAnsi" w:cstheme="minorHAnsi"/>
        </w:rPr>
      </w:pPr>
      <w:r w:rsidRPr="000713C9">
        <w:rPr>
          <w:rFonts w:asciiTheme="minorHAnsi" w:hAnsiTheme="minorHAnsi" w:cstheme="minorHAnsi"/>
        </w:rPr>
        <w:lastRenderedPageBreak/>
        <w:t>Contention 1: The Expansion of Capitalism</w:t>
      </w:r>
    </w:p>
    <w:p w14:paraId="520F90D1" w14:textId="77777777" w:rsidR="00C71741" w:rsidRPr="000713C9" w:rsidRDefault="00C71741" w:rsidP="00C71741">
      <w:pPr>
        <w:pStyle w:val="Heading4"/>
        <w:rPr>
          <w:rFonts w:asciiTheme="minorHAnsi" w:eastAsia="Times New Roman" w:hAnsiTheme="minorHAnsi" w:cstheme="minorHAnsi"/>
        </w:rPr>
      </w:pPr>
      <w:r w:rsidRPr="000713C9">
        <w:rPr>
          <w:rFonts w:asciiTheme="minorHAnsi" w:eastAsia="Times New Roman" w:hAnsiTheme="minorHAnsi" w:cstheme="minorHAnsi"/>
        </w:rPr>
        <w:t xml:space="preserve">The private appropriation of space undermines its status as a </w:t>
      </w:r>
      <w:proofErr w:type="gramStart"/>
      <w:r w:rsidRPr="000713C9">
        <w:rPr>
          <w:rFonts w:asciiTheme="minorHAnsi" w:eastAsia="Times New Roman" w:hAnsiTheme="minorHAnsi" w:cstheme="minorHAnsi"/>
        </w:rPr>
        <w:t>commons</w:t>
      </w:r>
      <w:proofErr w:type="gramEnd"/>
      <w:r w:rsidRPr="000713C9">
        <w:rPr>
          <w:rFonts w:asciiTheme="minorHAnsi" w:eastAsia="Times New Roman" w:hAnsiTheme="minorHAnsi" w:cstheme="minorHAnsi"/>
        </w:rPr>
        <w:t xml:space="preserve"> for humanity in favor of exploitative capitalists. </w:t>
      </w:r>
    </w:p>
    <w:p w14:paraId="3A339551" w14:textId="77777777" w:rsidR="00C71741" w:rsidRPr="000713C9" w:rsidRDefault="00C71741" w:rsidP="00C71741">
      <w:pPr>
        <w:spacing w:after="0" w:line="240" w:lineRule="auto"/>
        <w:rPr>
          <w:rFonts w:asciiTheme="minorHAnsi" w:eastAsia="Times New Roman" w:hAnsiTheme="minorHAnsi" w:cstheme="minorHAnsi"/>
          <w:sz w:val="24"/>
          <w:szCs w:val="24"/>
        </w:rPr>
      </w:pPr>
    </w:p>
    <w:p w14:paraId="67F413C6" w14:textId="77777777" w:rsidR="00C71741" w:rsidRPr="000713C9" w:rsidRDefault="00C71741" w:rsidP="00C71741">
      <w:pPr>
        <w:spacing w:after="0" w:line="240" w:lineRule="auto"/>
        <w:rPr>
          <w:rFonts w:asciiTheme="minorHAnsi" w:eastAsia="Times New Roman" w:hAnsiTheme="minorHAnsi" w:cstheme="minorHAnsi"/>
          <w:sz w:val="24"/>
          <w:szCs w:val="24"/>
        </w:rPr>
      </w:pPr>
      <w:r w:rsidRPr="000713C9">
        <w:rPr>
          <w:rFonts w:asciiTheme="minorHAnsi" w:eastAsia="Times New Roman" w:hAnsiTheme="minorHAnsi" w:cstheme="minorHAnsi"/>
          <w:b/>
          <w:bCs/>
          <w:color w:val="000000"/>
          <w:sz w:val="24"/>
          <w:szCs w:val="24"/>
        </w:rPr>
        <w:t xml:space="preserve">Shammas and </w:t>
      </w:r>
      <w:proofErr w:type="spellStart"/>
      <w:r w:rsidRPr="000713C9">
        <w:rPr>
          <w:rFonts w:asciiTheme="minorHAnsi" w:eastAsia="Times New Roman" w:hAnsiTheme="minorHAnsi" w:cstheme="minorHAnsi"/>
          <w:b/>
          <w:bCs/>
          <w:color w:val="000000"/>
          <w:sz w:val="24"/>
          <w:szCs w:val="24"/>
        </w:rPr>
        <w:t>Holen</w:t>
      </w:r>
      <w:proofErr w:type="spellEnd"/>
      <w:r w:rsidRPr="000713C9">
        <w:rPr>
          <w:rFonts w:asciiTheme="minorHAnsi" w:eastAsia="Times New Roman" w:hAnsiTheme="minorHAnsi" w:cstheme="minorHAnsi"/>
          <w:b/>
          <w:bCs/>
          <w:color w:val="000000"/>
          <w:sz w:val="24"/>
          <w:szCs w:val="24"/>
        </w:rPr>
        <w:t xml:space="preserve"> 19</w:t>
      </w:r>
    </w:p>
    <w:p w14:paraId="19A77A7C" w14:textId="77777777" w:rsidR="00C71741" w:rsidRPr="000713C9" w:rsidRDefault="00C71741" w:rsidP="00C71741">
      <w:pPr>
        <w:spacing w:after="0" w:line="240" w:lineRule="auto"/>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20"/>
          <w:szCs w:val="20"/>
        </w:rPr>
        <w:t xml:space="preserve">(Victor L. Shammas, Oslo Metropolitan University, Work Research Institute (AFI), Oslo, Norway &amp; Tomas B. </w:t>
      </w:r>
      <w:proofErr w:type="spellStart"/>
      <w:r w:rsidRPr="000713C9">
        <w:rPr>
          <w:rFonts w:asciiTheme="minorHAnsi" w:eastAsia="Times New Roman" w:hAnsiTheme="minorHAnsi" w:cstheme="minorHAnsi"/>
          <w:color w:val="000000"/>
          <w:sz w:val="20"/>
          <w:szCs w:val="20"/>
        </w:rPr>
        <w:t>Holen</w:t>
      </w:r>
      <w:proofErr w:type="spellEnd"/>
      <w:r w:rsidRPr="000713C9">
        <w:rPr>
          <w:rFonts w:asciiTheme="minorHAnsi" w:eastAsia="Times New Roman" w:hAnsiTheme="minorHAnsi" w:cstheme="minorHAnsi"/>
          <w:color w:val="000000"/>
          <w:sz w:val="20"/>
          <w:szCs w:val="20"/>
        </w:rPr>
        <w:t xml:space="preserve">, Independent scholar, Oslo, Norway. “One giant leap for capitalist kind: private enterprise in outer space” Palgrave Communications volume 5, Article number: 10 (2019). </w:t>
      </w:r>
      <w:hyperlink r:id="rId8" w:history="1">
        <w:r w:rsidRPr="000713C9">
          <w:rPr>
            <w:rFonts w:asciiTheme="minorHAnsi" w:eastAsia="Times New Roman" w:hAnsiTheme="minorHAnsi" w:cstheme="minorHAnsi"/>
            <w:color w:val="1155CC"/>
            <w:sz w:val="20"/>
            <w:szCs w:val="20"/>
            <w:u w:val="single"/>
          </w:rPr>
          <w:t>https://www.nature.com/articles/s41599-019-0218-9</w:t>
        </w:r>
      </w:hyperlink>
      <w:r w:rsidRPr="000713C9">
        <w:rPr>
          <w:rFonts w:asciiTheme="minorHAnsi" w:eastAsia="Times New Roman" w:hAnsiTheme="minorHAnsi" w:cstheme="minorHAnsi"/>
          <w:color w:val="000000"/>
          <w:sz w:val="20"/>
          <w:szCs w:val="20"/>
        </w:rPr>
        <w:t>) </w:t>
      </w:r>
    </w:p>
    <w:p w14:paraId="49129B92"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16"/>
          <w:szCs w:val="16"/>
        </w:rPr>
        <w:t xml:space="preserve">In this sense, </w:t>
      </w:r>
      <w:r w:rsidRPr="000713C9">
        <w:rPr>
          <w:rFonts w:asciiTheme="minorHAnsi" w:eastAsia="Times New Roman" w:hAnsiTheme="minorHAnsi" w:cstheme="minorHAnsi"/>
          <w:b/>
          <w:bCs/>
          <w:color w:val="000000"/>
          <w:u w:val="single"/>
          <w:shd w:val="clear" w:color="auto" w:fill="00FFFF"/>
        </w:rPr>
        <w:t>SpaceX</w:t>
      </w:r>
      <w:r w:rsidRPr="000713C9">
        <w:rPr>
          <w:rFonts w:asciiTheme="minorHAnsi" w:eastAsia="Times New Roman" w:hAnsiTheme="minorHAnsi" w:cstheme="minorHAnsi"/>
          <w:color w:val="000000"/>
          <w:sz w:val="16"/>
          <w:szCs w:val="16"/>
        </w:rPr>
        <w:t xml:space="preserve">’s Falcon Heavy also </w:t>
      </w:r>
      <w:r w:rsidRPr="000713C9">
        <w:rPr>
          <w:rFonts w:asciiTheme="minorHAnsi" w:eastAsia="Times New Roman" w:hAnsiTheme="minorHAnsi" w:cstheme="minorHAnsi"/>
          <w:b/>
          <w:bCs/>
          <w:color w:val="000000"/>
          <w:u w:val="single"/>
          <w:shd w:val="clear" w:color="auto" w:fill="00FFFF"/>
        </w:rPr>
        <w:t>carried a crucial ideological payload: the very idea of private enterprise and capitalist relations overtaking outer space.</w:t>
      </w:r>
      <w:r w:rsidRPr="000713C9">
        <w:rPr>
          <w:rFonts w:asciiTheme="minorHAnsi" w:eastAsia="Times New Roman" w:hAnsiTheme="minorHAnsi" w:cstheme="minorHAnsi"/>
          <w:color w:val="000000"/>
          <w:sz w:val="16"/>
          <w:szCs w:val="16"/>
        </w:rPr>
        <w:t>3 The Falcon Heavy conveyed this idea quite concretely. Onboard the rocket was an electric car, a Tesla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w:t>
      </w:r>
      <w:proofErr w:type="spellStart"/>
      <w:r w:rsidRPr="000713C9">
        <w:rPr>
          <w:rFonts w:asciiTheme="minorHAnsi" w:eastAsia="Times New Roman" w:hAnsiTheme="minorHAnsi" w:cstheme="minorHAnsi"/>
          <w:color w:val="000000"/>
          <w:sz w:val="16"/>
          <w:szCs w:val="16"/>
        </w:rPr>
        <w:t>Schleusener</w:t>
      </w:r>
      <w:proofErr w:type="spellEnd"/>
      <w:r w:rsidRPr="000713C9">
        <w:rPr>
          <w:rFonts w:asciiTheme="minorHAnsi" w:eastAsia="Times New Roman" w:hAnsiTheme="minorHAnsi" w:cstheme="minorHAnsi"/>
          <w:color w:val="000000"/>
          <w:sz w:val="16"/>
          <w:szCs w:val="16"/>
        </w:rPr>
        <w:t xml:space="preserve">, 2014), with in-jokes referencing Douglas Adam’s Hitchhiker’s Guide to the Galaxy, while heralding </w:t>
      </w:r>
      <w:r w:rsidRPr="000713C9">
        <w:rPr>
          <w:rFonts w:asciiTheme="minorHAnsi" w:eastAsia="Times New Roman" w:hAnsiTheme="minorHAnsi" w:cstheme="minorHAnsi"/>
          <w:b/>
          <w:bCs/>
          <w:color w:val="000000"/>
          <w:u w:val="single"/>
          <w:shd w:val="clear" w:color="auto" w:fill="00FFFF"/>
        </w:rPr>
        <w:t>the arrival of a commercialized space age</w:t>
      </w:r>
      <w:r w:rsidRPr="000713C9">
        <w:rPr>
          <w:rFonts w:asciiTheme="minorHAnsi" w:eastAsia="Times New Roman" w:hAnsiTheme="minorHAnsi" w:cstheme="minorHAnsi"/>
          <w:color w:val="000000"/>
          <w:sz w:val="16"/>
          <w:szCs w:val="16"/>
        </w:rPr>
        <w:t xml:space="preserve">, </w:t>
      </w:r>
      <w:r w:rsidRPr="000713C9">
        <w:rPr>
          <w:rFonts w:asciiTheme="minorHAnsi" w:eastAsia="Times New Roman" w:hAnsiTheme="minorHAnsi" w:cstheme="minorHAnsi"/>
          <w:b/>
          <w:bCs/>
          <w:color w:val="000000"/>
          <w:u w:val="single"/>
          <w:shd w:val="clear" w:color="auto" w:fill="00FFFF"/>
        </w:rPr>
        <w:t>dubbed</w:t>
      </w:r>
      <w:r w:rsidRPr="000713C9">
        <w:rPr>
          <w:rFonts w:asciiTheme="minorHAnsi" w:eastAsia="Times New Roman" w:hAnsiTheme="minorHAnsi" w:cstheme="minorHAnsi"/>
          <w:color w:val="000000"/>
          <w:sz w:val="16"/>
          <w:szCs w:val="16"/>
        </w:rPr>
        <w:t xml:space="preserve"> by industry insiders </w:t>
      </w:r>
      <w:r w:rsidRPr="000713C9">
        <w:rPr>
          <w:rFonts w:asciiTheme="minorHAnsi" w:eastAsia="Times New Roman" w:hAnsiTheme="minorHAnsi" w:cstheme="minorHAnsi"/>
          <w:b/>
          <w:bCs/>
          <w:color w:val="000000"/>
          <w:u w:val="single"/>
          <w:shd w:val="clear" w:color="auto" w:fill="00FFFF"/>
        </w:rPr>
        <w:t>as</w:t>
      </w:r>
      <w:r w:rsidRPr="000713C9">
        <w:rPr>
          <w:rFonts w:asciiTheme="minorHAnsi" w:eastAsia="Times New Roman" w:hAnsiTheme="minorHAnsi" w:cstheme="minorHAnsi"/>
          <w:color w:val="000000"/>
          <w:sz w:val="16"/>
          <w:szCs w:val="16"/>
        </w:rPr>
        <w:t xml:space="preserve"> the age of ‘</w:t>
      </w:r>
      <w:r w:rsidRPr="000713C9">
        <w:rPr>
          <w:rFonts w:asciiTheme="minorHAnsi" w:eastAsia="Times New Roman" w:hAnsiTheme="minorHAnsi" w:cstheme="minorHAnsi"/>
          <w:b/>
          <w:bCs/>
          <w:color w:val="000000"/>
          <w:u w:val="single"/>
          <w:shd w:val="clear" w:color="auto" w:fill="00FFFF"/>
        </w:rPr>
        <w:t>NewSpace</w:t>
      </w:r>
      <w:r w:rsidRPr="000713C9">
        <w:rPr>
          <w:rFonts w:asciiTheme="minorHAnsi" w:eastAsia="Times New Roman" w:hAnsiTheme="minorHAnsi" w:cstheme="minorHAnsi"/>
          <w:color w:val="000000"/>
          <w:sz w:val="16"/>
          <w:szCs w:val="16"/>
        </w:rPr>
        <w:t>'.4 </w:t>
      </w:r>
    </w:p>
    <w:p w14:paraId="69E7168A"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16"/>
          <w:szCs w:val="16"/>
        </w:rPr>
        <w:t xml:space="preserve">But how are we to understand </w:t>
      </w:r>
      <w:proofErr w:type="spellStart"/>
      <w:r w:rsidRPr="000713C9">
        <w:rPr>
          <w:rFonts w:asciiTheme="minorHAnsi" w:eastAsia="Times New Roman" w:hAnsiTheme="minorHAnsi" w:cstheme="minorHAnsi"/>
          <w:color w:val="000000"/>
          <w:sz w:val="16"/>
          <w:szCs w:val="16"/>
        </w:rPr>
        <w:t>NewSpace</w:t>
      </w:r>
      <w:proofErr w:type="spellEnd"/>
      <w:r w:rsidRPr="000713C9">
        <w:rPr>
          <w:rFonts w:asciiTheme="minorHAnsi" w:eastAsia="Times New Roman" w:hAnsiTheme="minorHAnsi" w:cstheme="minorHAnsi"/>
          <w:color w:val="000000"/>
          <w:sz w:val="16"/>
          <w:szCs w:val="16"/>
        </w:rPr>
        <w:t xml:space="preserve">? In some ways, </w:t>
      </w:r>
      <w:proofErr w:type="spellStart"/>
      <w:r w:rsidRPr="000713C9">
        <w:rPr>
          <w:rFonts w:asciiTheme="minorHAnsi" w:eastAsia="Times New Roman" w:hAnsiTheme="minorHAnsi" w:cstheme="minorHAnsi"/>
          <w:color w:val="000000"/>
          <w:sz w:val="16"/>
          <w:szCs w:val="16"/>
        </w:rPr>
        <w:t>NewSpace</w:t>
      </w:r>
      <w:proofErr w:type="spellEnd"/>
      <w:r w:rsidRPr="000713C9">
        <w:rPr>
          <w:rFonts w:asciiTheme="minorHAnsi" w:eastAsia="Times New Roman" w:hAnsiTheme="minorHAnsi" w:cstheme="minorHAnsi"/>
          <w:color w:val="000000"/>
          <w:sz w:val="16"/>
          <w:szCs w:val="16"/>
        </w:rPr>
        <w:t xml:space="preserve"> signals the emergence of </w:t>
      </w:r>
      <w:r w:rsidRPr="000713C9">
        <w:rPr>
          <w:rFonts w:asciiTheme="minorHAnsi" w:eastAsia="Times New Roman" w:hAnsiTheme="minorHAnsi" w:cstheme="minorHAnsi"/>
          <w:b/>
          <w:bCs/>
          <w:color w:val="000000"/>
          <w:u w:val="single"/>
          <w:shd w:val="clear" w:color="auto" w:fill="00FFFF"/>
        </w:rPr>
        <w:t>capitalism in space</w:t>
      </w:r>
      <w:r w:rsidRPr="000713C9">
        <w:rPr>
          <w:rFonts w:asciiTheme="minorHAnsi" w:eastAsia="Times New Roman" w:hAnsiTheme="minorHAnsi" w:cstheme="minorHAnsi"/>
          <w:color w:val="000000"/>
          <w:sz w:val="16"/>
          <w:szCs w:val="16"/>
        </w:rPr>
        <w:t xml:space="preserve">. The production of carrier rockets, placement of satellites into orbit around Earth, and the exploration, exploitation, or colonization of outer space (including planets, asteroids, and other celestial objects), </w:t>
      </w:r>
      <w:r w:rsidRPr="000713C9">
        <w:rPr>
          <w:rFonts w:asciiTheme="minorHAnsi" w:eastAsia="Times New Roman" w:hAnsiTheme="minorHAnsi" w:cstheme="minorHAnsi"/>
          <w:b/>
          <w:bCs/>
          <w:color w:val="000000"/>
          <w:u w:val="single"/>
          <w:shd w:val="clear" w:color="auto" w:fill="00FFFF"/>
        </w:rPr>
        <w:t>will not be the work of humankind</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as such, a pure species-being (</w:t>
      </w:r>
      <w:proofErr w:type="spellStart"/>
      <w:r w:rsidRPr="000713C9">
        <w:rPr>
          <w:rFonts w:asciiTheme="minorHAnsi" w:eastAsia="Times New Roman" w:hAnsiTheme="minorHAnsi" w:cstheme="minorHAnsi"/>
          <w:color w:val="000000"/>
          <w:sz w:val="16"/>
          <w:szCs w:val="16"/>
        </w:rPr>
        <w:t>Gattungswesen</w:t>
      </w:r>
      <w:proofErr w:type="spellEnd"/>
      <w:r w:rsidRPr="000713C9">
        <w:rPr>
          <w:rFonts w:asciiTheme="minorHAnsi" w:eastAsia="Times New Roman" w:hAnsiTheme="minorHAnsi" w:cstheme="minorHAnsi"/>
          <w:color w:val="000000"/>
          <w:sz w:val="16"/>
          <w:szCs w:val="16"/>
        </w:rPr>
        <w:t>),</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 xml:space="preserve">but of </w:t>
      </w:r>
      <w:proofErr w:type="gramStart"/>
      <w:r w:rsidRPr="000713C9">
        <w:rPr>
          <w:rFonts w:asciiTheme="minorHAnsi" w:eastAsia="Times New Roman" w:hAnsiTheme="minorHAnsi" w:cstheme="minorHAnsi"/>
          <w:b/>
          <w:bCs/>
          <w:color w:val="000000"/>
          <w:u w:val="single"/>
          <w:shd w:val="clear" w:color="auto" w:fill="00FFFF"/>
        </w:rPr>
        <w:t>particular capitalist</w:t>
      </w:r>
      <w:proofErr w:type="gramEnd"/>
      <w:r w:rsidRPr="000713C9">
        <w:rPr>
          <w:rFonts w:asciiTheme="minorHAnsi" w:eastAsia="Times New Roman" w:hAnsiTheme="minorHAnsi" w:cstheme="minorHAnsi"/>
          <w:b/>
          <w:bCs/>
          <w:color w:val="000000"/>
          <w:u w:val="single"/>
          <w:shd w:val="clear" w:color="auto" w:fill="00FFFF"/>
        </w:rPr>
        <w:t xml:space="preserve"> entrepreneurs</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who stand in for and represent humanity. Crucially, they will do so in ways modulated by the exigencies of capital accumulation. These enterprising capitalists are forging a new political-economic regime in space, a post-Fordism in space</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aimed at profit maximization</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 xml:space="preserve">and the apparent minimization of government interference.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 kind. 5 With the ascendancy of </w:t>
      </w:r>
      <w:proofErr w:type="spellStart"/>
      <w:r w:rsidRPr="000713C9">
        <w:rPr>
          <w:rFonts w:asciiTheme="minorHAnsi" w:eastAsia="Times New Roman" w:hAnsiTheme="minorHAnsi" w:cstheme="minorHAnsi"/>
          <w:color w:val="000000"/>
          <w:sz w:val="16"/>
          <w:szCs w:val="16"/>
        </w:rPr>
        <w:t>NewSpace</w:t>
      </w:r>
      <w:proofErr w:type="spellEnd"/>
      <w:r w:rsidRPr="000713C9">
        <w:rPr>
          <w:rFonts w:asciiTheme="minorHAnsi" w:eastAsia="Times New Roman" w:hAnsiTheme="minorHAnsi" w:cstheme="minorHAnsi"/>
          <w:color w:val="000000"/>
          <w:sz w:val="16"/>
          <w:szCs w:val="16"/>
        </w:rPr>
        <w:t>, humanity’s future in space will not be ‘ours', benefiting humanity tout court, but will rather be the result of particular capitalists, or capitalist kind,6 toiling to recuperate space and bring its vast domain into the fold of capital accumulation:</w:t>
      </w:r>
      <w:r w:rsidRPr="000713C9">
        <w:rPr>
          <w:rFonts w:asciiTheme="minorHAnsi" w:eastAsia="Times New Roman" w:hAnsiTheme="minorHAnsi" w:cstheme="minorHAnsi"/>
          <w:color w:val="000000"/>
        </w:rPr>
        <w:t xml:space="preserve"> </w:t>
      </w:r>
      <w:proofErr w:type="spellStart"/>
      <w:r w:rsidRPr="000713C9">
        <w:rPr>
          <w:rFonts w:asciiTheme="minorHAnsi" w:eastAsia="Times New Roman" w:hAnsiTheme="minorHAnsi" w:cstheme="minorHAnsi"/>
          <w:b/>
          <w:bCs/>
          <w:color w:val="000000"/>
          <w:u w:val="single"/>
          <w:shd w:val="clear" w:color="auto" w:fill="00FFFF"/>
        </w:rPr>
        <w:t>NewSpace</w:t>
      </w:r>
      <w:proofErr w:type="spellEnd"/>
      <w:r w:rsidRPr="000713C9">
        <w:rPr>
          <w:rFonts w:asciiTheme="minorHAnsi" w:eastAsia="Times New Roman" w:hAnsiTheme="minorHAnsi" w:cstheme="minorHAnsi"/>
          <w:b/>
          <w:bCs/>
          <w:color w:val="000000"/>
          <w:u w:val="single"/>
          <w:shd w:val="clear" w:color="auto" w:fill="00FFFF"/>
        </w:rPr>
        <w:t xml:space="preserve"> sees outer space as the domain of private enterprise, set to</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become the ‘first-trillion dollar industry', according to some estimates, and likely to</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produce the world’s first trillionaires</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 xml:space="preserve">(see, e.g., Honan, 2018)—as opposed to Old Space, a derisive moniker coined by enthusiastic proponents of capitalism-in-space, widely seen to have been the sole preserve of the state and a handful of giant aerospace corporations, including Boeing and Lockheed Martin, in Cold </w:t>
      </w:r>
      <w:proofErr w:type="spellStart"/>
      <w:r w:rsidRPr="000713C9">
        <w:rPr>
          <w:rFonts w:asciiTheme="minorHAnsi" w:eastAsia="Times New Roman" w:hAnsiTheme="minorHAnsi" w:cstheme="minorHAnsi"/>
          <w:color w:val="000000"/>
          <w:sz w:val="16"/>
          <w:szCs w:val="16"/>
        </w:rPr>
        <w:t>Warera</w:t>
      </w:r>
      <w:proofErr w:type="spellEnd"/>
      <w:r w:rsidRPr="000713C9">
        <w:rPr>
          <w:rFonts w:asciiTheme="minorHAnsi" w:eastAsia="Times New Roman" w:hAnsiTheme="minorHAnsi" w:cstheme="minorHAnsi"/>
          <w:color w:val="000000"/>
          <w:sz w:val="16"/>
          <w:szCs w:val="16"/>
        </w:rPr>
        <w:t xml:space="preserve"> Space Age. </w:t>
      </w:r>
    </w:p>
    <w:p w14:paraId="6158988D"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16"/>
          <w:szCs w:val="16"/>
        </w:rPr>
        <w:t xml:space="preserve">Under Donald Trump’s presidency, the adherents of </w:t>
      </w:r>
      <w:proofErr w:type="spellStart"/>
      <w:r w:rsidRPr="000713C9">
        <w:rPr>
          <w:rFonts w:asciiTheme="minorHAnsi" w:eastAsia="Times New Roman" w:hAnsiTheme="minorHAnsi" w:cstheme="minorHAnsi"/>
          <w:color w:val="000000"/>
          <w:sz w:val="16"/>
          <w:szCs w:val="16"/>
        </w:rPr>
        <w:t>NewSpace</w:t>
      </w:r>
      <w:proofErr w:type="spellEnd"/>
      <w:r w:rsidRPr="000713C9">
        <w:rPr>
          <w:rFonts w:asciiTheme="minorHAnsi" w:eastAsia="Times New Roman" w:hAnsiTheme="minorHAnsi" w:cstheme="minorHAnsi"/>
          <w:color w:val="000000"/>
          <w:sz w:val="16"/>
          <w:szCs w:val="16"/>
        </w:rPr>
        <w:t xml:space="preserve"> have found a ready political partner.</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The commercialization of outer space was already well under way with Obama</w:t>
      </w:r>
      <w:r w:rsidRPr="000713C9">
        <w:rPr>
          <w:rFonts w:asciiTheme="minorHAnsi" w:eastAsia="Times New Roman" w:hAnsiTheme="minorHAnsi" w:cstheme="minorHAnsi"/>
          <w:color w:val="000000"/>
          <w:sz w:val="16"/>
          <w:szCs w:val="16"/>
        </w:rPr>
        <w:t>’s 2010 National Space Policy, which emphasized ‘promoting and supporting a competitive U. S. commercial space sector', which was ‘considered vital to…continued progress in space' (</w:t>
      </w:r>
      <w:proofErr w:type="spellStart"/>
      <w:r w:rsidRPr="000713C9">
        <w:rPr>
          <w:rFonts w:asciiTheme="minorHAnsi" w:eastAsia="Times New Roman" w:hAnsiTheme="minorHAnsi" w:cstheme="minorHAnsi"/>
          <w:color w:val="000000"/>
          <w:sz w:val="16"/>
          <w:szCs w:val="16"/>
        </w:rPr>
        <w:t>Tronchetti</w:t>
      </w:r>
      <w:proofErr w:type="spellEnd"/>
      <w:r w:rsidRPr="000713C9">
        <w:rPr>
          <w:rFonts w:asciiTheme="minorHAnsi" w:eastAsia="Times New Roman" w:hAnsiTheme="minorHAnsi" w:cstheme="minorHAnsi"/>
          <w:color w:val="000000"/>
          <w:sz w:val="16"/>
          <w:szCs w:val="16"/>
        </w:rPr>
        <w:t xml:space="preserve">, 2013, p. 67–68). </w:t>
      </w:r>
      <w:r w:rsidRPr="000713C9">
        <w:rPr>
          <w:rFonts w:asciiTheme="minorHAnsi" w:eastAsia="Times New Roman" w:hAnsiTheme="minorHAnsi" w:cstheme="minorHAnsi"/>
          <w:b/>
          <w:bCs/>
          <w:color w:val="000000"/>
          <w:u w:val="single"/>
          <w:shd w:val="clear" w:color="auto" w:fill="00FFFF"/>
        </w:rPr>
        <w:t>But the Trump administration</w:t>
      </w:r>
      <w:r w:rsidRPr="000713C9">
        <w:rPr>
          <w:rFonts w:asciiTheme="minorHAnsi" w:eastAsia="Times New Roman" w:hAnsiTheme="minorHAnsi" w:cstheme="minorHAnsi"/>
          <w:color w:val="000000"/>
          <w:sz w:val="16"/>
          <w:szCs w:val="16"/>
        </w:rPr>
        <w:t xml:space="preserve"> has</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aggressively pursued the deregulation of outer space in the service of profit margins.</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2"/>
          <w:szCs w:val="12"/>
        </w:rPr>
        <w:t xml:space="preserve">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w:t>
      </w:r>
      <w:proofErr w:type="spellStart"/>
      <w:r w:rsidRPr="000713C9">
        <w:rPr>
          <w:rFonts w:asciiTheme="minorHAnsi" w:eastAsia="Times New Roman" w:hAnsiTheme="minorHAnsi" w:cstheme="minorHAnsi"/>
          <w:color w:val="000000"/>
          <w:sz w:val="12"/>
          <w:szCs w:val="12"/>
        </w:rPr>
        <w:t>NewSpace</w:t>
      </w:r>
      <w:proofErr w:type="spellEnd"/>
      <w:r w:rsidRPr="000713C9">
        <w:rPr>
          <w:rFonts w:asciiTheme="minorHAnsi" w:eastAsia="Times New Roman" w:hAnsiTheme="minorHAnsi" w:cstheme="minorHAnsi"/>
          <w:color w:val="000000"/>
          <w:sz w:val="12"/>
          <w:szCs w:val="12"/>
        </w:rPr>
        <w:t xml:space="preserve"> actors, such as SpaceX and Blue Origin. Ross was visibly enthusiastic about SpaceX’s Falcon Heavy launch in February 2018 and seemed to embrace Musk’s marketing ploy. ‘It was really </w:t>
      </w:r>
      <w:proofErr w:type="gramStart"/>
      <w:r w:rsidRPr="000713C9">
        <w:rPr>
          <w:rFonts w:asciiTheme="minorHAnsi" w:eastAsia="Times New Roman" w:hAnsiTheme="minorHAnsi" w:cstheme="minorHAnsi"/>
          <w:color w:val="000000"/>
          <w:sz w:val="12"/>
          <w:szCs w:val="12"/>
        </w:rPr>
        <w:t>quite</w:t>
      </w:r>
      <w:proofErr w:type="gramEnd"/>
      <w:r w:rsidRPr="000713C9">
        <w:rPr>
          <w:rFonts w:asciiTheme="minorHAnsi" w:eastAsia="Times New Roman" w:hAnsiTheme="minorHAnsi" w:cstheme="minorHAnsi"/>
          <w:color w:val="000000"/>
          <w:sz w:val="12"/>
          <w:szCs w:val="12"/>
        </w:rPr>
        <w:t xml:space="preserv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w:t>
      </w:r>
      <w:proofErr w:type="gramStart"/>
      <w:r w:rsidRPr="000713C9">
        <w:rPr>
          <w:rFonts w:asciiTheme="minorHAnsi" w:eastAsia="Times New Roman" w:hAnsiTheme="minorHAnsi" w:cstheme="minorHAnsi"/>
          <w:color w:val="000000"/>
          <w:sz w:val="12"/>
          <w:szCs w:val="12"/>
        </w:rPr>
        <w:t>decades'</w:t>
      </w:r>
      <w:proofErr w:type="gramEnd"/>
      <w:r w:rsidRPr="000713C9">
        <w:rPr>
          <w:rFonts w:asciiTheme="minorHAnsi" w:eastAsia="Times New Roman" w:hAnsiTheme="minorHAnsi" w:cstheme="minorHAnsi"/>
          <w:color w:val="000000"/>
          <w:sz w:val="12"/>
          <w:szCs w:val="12"/>
        </w:rPr>
        <w:t>. He noted that private corporations needed ‘all the help we can give them' and said it was ‘time to unshackle business activity in space' (Department of Commerce, 2018). </w:t>
      </w:r>
    </w:p>
    <w:p w14:paraId="1EE1530F"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12"/>
          <w:szCs w:val="12"/>
        </w:rPr>
        <w:t xml:space="preserve">Secretary Ross’s remarks followed on the heels of the American Space Commerce Free Enterprise Act, a U.S. House of Representatives bill introduced in 2017, which, in a remarkable </w:t>
      </w:r>
      <w:proofErr w:type="spellStart"/>
      <w:r w:rsidRPr="000713C9">
        <w:rPr>
          <w:rFonts w:asciiTheme="minorHAnsi" w:eastAsia="Times New Roman" w:hAnsiTheme="minorHAnsi" w:cstheme="minorHAnsi"/>
          <w:color w:val="000000"/>
          <w:sz w:val="12"/>
          <w:szCs w:val="12"/>
        </w:rPr>
        <w:t>volteface</w:t>
      </w:r>
      <w:proofErr w:type="spellEnd"/>
      <w:r w:rsidRPr="000713C9">
        <w:rPr>
          <w:rFonts w:asciiTheme="minorHAnsi" w:eastAsia="Times New Roman" w:hAnsiTheme="minorHAnsi" w:cstheme="minorHAnsi"/>
          <w:color w:val="000000"/>
          <w:sz w:val="12"/>
          <w:szCs w:val="12"/>
        </w:rPr>
        <w:t xml:space="preserve">, unilaterally declared that ‘space is not a global commons', a crucial departure from ratified international treaties that paved the way for private property rights and the exploitation of precious resources in outer space. In case anyone had missed this little-noticed policy démarche, tucked away </w:t>
      </w:r>
      <w:proofErr w:type="gramStart"/>
      <w:r w:rsidRPr="000713C9">
        <w:rPr>
          <w:rFonts w:asciiTheme="minorHAnsi" w:eastAsia="Times New Roman" w:hAnsiTheme="minorHAnsi" w:cstheme="minorHAnsi"/>
          <w:color w:val="000000"/>
          <w:sz w:val="12"/>
          <w:szCs w:val="12"/>
        </w:rPr>
        <w:t>in the midst of</w:t>
      </w:r>
      <w:proofErr w:type="gramEnd"/>
      <w:r w:rsidRPr="000713C9">
        <w:rPr>
          <w:rFonts w:asciiTheme="minorHAnsi" w:eastAsia="Times New Roman" w:hAnsiTheme="minorHAnsi" w:cstheme="minorHAnsi"/>
          <w:color w:val="000000"/>
          <w:sz w:val="12"/>
          <w:szCs w:val="12"/>
        </w:rPr>
        <w:t xml:space="preserve">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w:t>
      </w:r>
      <w:proofErr w:type="gramStart"/>
      <w:r w:rsidRPr="000713C9">
        <w:rPr>
          <w:rFonts w:asciiTheme="minorHAnsi" w:eastAsia="Times New Roman" w:hAnsiTheme="minorHAnsi" w:cstheme="minorHAnsi"/>
          <w:color w:val="000000"/>
          <w:sz w:val="12"/>
          <w:szCs w:val="12"/>
        </w:rPr>
        <w:t>‘ “</w:t>
      </w:r>
      <w:proofErr w:type="gramEnd"/>
      <w:r w:rsidRPr="000713C9">
        <w:rPr>
          <w:rFonts w:asciiTheme="minorHAnsi" w:eastAsia="Times New Roman" w:hAnsiTheme="minorHAnsi" w:cstheme="minorHAnsi"/>
          <w:color w:val="000000"/>
          <w:sz w:val="12"/>
          <w:szCs w:val="12"/>
        </w:rPr>
        <w:t>open for business” in space' (Smith, 2017), in the words of one Republican congressman,</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space</w:t>
      </w:r>
      <w:r w:rsidRPr="000713C9">
        <w:rPr>
          <w:rFonts w:asciiTheme="minorHAnsi" w:eastAsia="Times New Roman" w:hAnsiTheme="minorHAnsi" w:cstheme="minorHAnsi"/>
          <w:color w:val="000000"/>
          <w:sz w:val="16"/>
          <w:szCs w:val="16"/>
        </w:rPr>
        <w:t xml:space="preserve"> itself </w:t>
      </w:r>
      <w:r w:rsidRPr="000713C9">
        <w:rPr>
          <w:rFonts w:asciiTheme="minorHAnsi" w:eastAsia="Times New Roman" w:hAnsiTheme="minorHAnsi" w:cstheme="minorHAnsi"/>
          <w:b/>
          <w:bCs/>
          <w:color w:val="000000"/>
          <w:u w:val="single"/>
          <w:shd w:val="clear" w:color="auto" w:fill="00FFFF"/>
        </w:rPr>
        <w:t>was being opened up to the interests of private enterprise. </w:t>
      </w:r>
    </w:p>
    <w:p w14:paraId="453C2743"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b/>
          <w:bCs/>
          <w:color w:val="000000"/>
          <w:u w:val="single"/>
          <w:shd w:val="clear" w:color="auto" w:fill="00FFFF"/>
        </w:rPr>
        <w:t>The Outer Space Treaty</w:t>
      </w:r>
      <w:r w:rsidRPr="000713C9">
        <w:rPr>
          <w:rFonts w:asciiTheme="minorHAnsi" w:eastAsia="Times New Roman" w:hAnsiTheme="minorHAnsi" w:cstheme="minorHAnsi"/>
          <w:color w:val="000000"/>
          <w:sz w:val="16"/>
          <w:szCs w:val="16"/>
        </w:rPr>
        <w:t xml:space="preserve"> of 1967</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b/>
          <w:bCs/>
          <w:color w:val="000000"/>
          <w:u w:val="single"/>
          <w:shd w:val="clear" w:color="auto" w:fill="00FFFF"/>
        </w:rPr>
        <w:t>established</w:t>
      </w:r>
      <w:r w:rsidRPr="000713C9">
        <w:rPr>
          <w:rFonts w:asciiTheme="minorHAnsi" w:eastAsia="Times New Roman" w:hAnsiTheme="minorHAnsi" w:cstheme="minorHAnsi"/>
          <w:color w:val="000000"/>
          <w:sz w:val="16"/>
          <w:szCs w:val="16"/>
        </w:rPr>
        <w:t xml:space="preserve"> space as terra nullius. One of the treaty’s premises is </w:t>
      </w:r>
      <w:r w:rsidRPr="000713C9">
        <w:rPr>
          <w:rFonts w:asciiTheme="minorHAnsi" w:eastAsia="Times New Roman" w:hAnsiTheme="minorHAnsi" w:cstheme="minorHAnsi"/>
          <w:b/>
          <w:bCs/>
          <w:color w:val="000000"/>
          <w:u w:val="single"/>
          <w:shd w:val="clear" w:color="auto" w:fill="00FFFF"/>
        </w:rPr>
        <w:t>that no celestial body can be claimed as the property of any particular state</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so that ‘outer space…is not subject to national appropriation by claim of sovereignty, by means of use or occupation, or by any other means'.7 While this does not prevent nations from extracting resources from celestial bodies, there is a clear requirement that these activities benefit all of Earth’s inhabitants (</w:t>
      </w:r>
      <w:proofErr w:type="spellStart"/>
      <w:r w:rsidRPr="000713C9">
        <w:rPr>
          <w:rFonts w:asciiTheme="minorHAnsi" w:eastAsia="Times New Roman" w:hAnsiTheme="minorHAnsi" w:cstheme="minorHAnsi"/>
          <w:color w:val="000000"/>
          <w:sz w:val="16"/>
          <w:szCs w:val="16"/>
        </w:rPr>
        <w:t>Tronchetti</w:t>
      </w:r>
      <w:proofErr w:type="spellEnd"/>
      <w:r w:rsidRPr="000713C9">
        <w:rPr>
          <w:rFonts w:asciiTheme="minorHAnsi" w:eastAsia="Times New Roman" w:hAnsiTheme="minorHAnsi" w:cstheme="minorHAnsi"/>
          <w:color w:val="000000"/>
          <w:sz w:val="16"/>
          <w:szCs w:val="16"/>
        </w:rPr>
        <w:t xml:space="preserve">, 2013, p. 14; Lyall and Larsen, 2009), paving the way for kind of communism in space which precludes the proclivities of capitalist kind. As noted, however, </w:t>
      </w:r>
      <w:r w:rsidRPr="000713C9">
        <w:rPr>
          <w:rFonts w:asciiTheme="minorHAnsi" w:eastAsia="Times New Roman" w:hAnsiTheme="minorHAnsi" w:cstheme="minorHAnsi"/>
          <w:b/>
          <w:bCs/>
          <w:color w:val="000000"/>
          <w:u w:val="single"/>
          <w:shd w:val="clear" w:color="auto" w:fill="00FFFF"/>
        </w:rPr>
        <w:t>the</w:t>
      </w:r>
      <w:r w:rsidRPr="000713C9">
        <w:rPr>
          <w:rFonts w:asciiTheme="minorHAnsi" w:eastAsia="Times New Roman" w:hAnsiTheme="minorHAnsi" w:cstheme="minorHAnsi"/>
          <w:color w:val="000000"/>
        </w:rPr>
        <w:t xml:space="preserve"> </w:t>
      </w:r>
      <w:r w:rsidRPr="000713C9">
        <w:rPr>
          <w:rFonts w:asciiTheme="minorHAnsi" w:eastAsia="Times New Roman" w:hAnsiTheme="minorHAnsi" w:cstheme="minorHAnsi"/>
          <w:color w:val="000000"/>
          <w:sz w:val="16"/>
          <w:szCs w:val="16"/>
        </w:rPr>
        <w:t>Outer Space</w:t>
      </w:r>
      <w:r w:rsidRPr="000713C9">
        <w:rPr>
          <w:rFonts w:asciiTheme="minorHAnsi" w:eastAsia="Times New Roman" w:hAnsiTheme="minorHAnsi" w:cstheme="minorHAnsi"/>
          <w:b/>
          <w:bCs/>
          <w:color w:val="000000"/>
          <w:u w:val="single"/>
          <w:shd w:val="clear" w:color="auto" w:fill="00FFFF"/>
        </w:rPr>
        <w:t xml:space="preserve"> Treaty’s assertion of space as a commons has come under pressure </w:t>
      </w:r>
      <w:r w:rsidRPr="000713C9">
        <w:rPr>
          <w:rFonts w:asciiTheme="minorHAnsi" w:eastAsia="Times New Roman" w:hAnsiTheme="minorHAnsi" w:cstheme="minorHAnsi"/>
          <w:color w:val="000000"/>
          <w:sz w:val="12"/>
          <w:szCs w:val="12"/>
        </w:rPr>
        <w:t xml:space="preserve">in recent years, at first in the form of so many quasi-comical ventures, bordering on fraudulent shams, with a flourishing online trade in ‘lunar property'— ‘Everybody Is Saying It…Nothing Could Be Greater Than To Own Your Own Crater!'8 —including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w:t>
      </w:r>
      <w:proofErr w:type="spellStart"/>
      <w:r w:rsidRPr="000713C9">
        <w:rPr>
          <w:rFonts w:asciiTheme="minorHAnsi" w:eastAsia="Times New Roman" w:hAnsiTheme="minorHAnsi" w:cstheme="minorHAnsi"/>
          <w:color w:val="000000"/>
          <w:sz w:val="12"/>
          <w:szCs w:val="12"/>
        </w:rPr>
        <w:t>capitalistkind</w:t>
      </w:r>
      <w:proofErr w:type="spellEnd"/>
      <w:r w:rsidRPr="000713C9">
        <w:rPr>
          <w:rFonts w:asciiTheme="minorHAnsi" w:eastAsia="Times New Roman" w:hAnsiTheme="minorHAnsi" w:cstheme="minorHAnsi"/>
          <w:color w:val="000000"/>
          <w:sz w:val="12"/>
          <w:szCs w:val="12"/>
        </w:rPr>
        <w:t xml:space="preserve">: as space becomes a probable site of profitable ventures, the Outer Space Treaty’s </w:t>
      </w:r>
      <w:proofErr w:type="gramStart"/>
      <w:r w:rsidRPr="000713C9">
        <w:rPr>
          <w:rFonts w:asciiTheme="minorHAnsi" w:eastAsia="Times New Roman" w:hAnsiTheme="minorHAnsi" w:cstheme="minorHAnsi"/>
          <w:color w:val="000000"/>
          <w:sz w:val="12"/>
          <w:szCs w:val="12"/>
        </w:rPr>
        <w:t>proto-communism</w:t>
      </w:r>
      <w:proofErr w:type="gramEnd"/>
      <w:r w:rsidRPr="000713C9">
        <w:rPr>
          <w:rFonts w:asciiTheme="minorHAnsi" w:eastAsia="Times New Roman" w:hAnsiTheme="minorHAnsi" w:cstheme="minorHAnsi"/>
          <w:color w:val="000000"/>
          <w:sz w:val="12"/>
          <w:szCs w:val="12"/>
        </w:rPr>
        <w:t xml:space="preserve"> must falter and fade away. </w:t>
      </w:r>
    </w:p>
    <w:p w14:paraId="2FBB13C0"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8"/>
          <w:szCs w:val="8"/>
        </w:rPr>
        <w:lastRenderedPageBreak/>
        <w:t>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t>
      </w:r>
      <w:proofErr w:type="gramStart"/>
      <w:r w:rsidRPr="000713C9">
        <w:rPr>
          <w:rFonts w:asciiTheme="minorHAnsi" w:eastAsia="Times New Roman" w:hAnsiTheme="minorHAnsi" w:cstheme="minorHAnsi"/>
          <w:color w:val="000000"/>
          <w:sz w:val="8"/>
          <w:szCs w:val="8"/>
        </w:rPr>
        <w:t>with the exception of</w:t>
      </w:r>
      <w:proofErr w:type="gramEnd"/>
      <w:r w:rsidRPr="000713C9">
        <w:rPr>
          <w:rFonts w:asciiTheme="minorHAnsi" w:eastAsia="Times New Roman" w:hAnsiTheme="minorHAnsi" w:cstheme="minorHAnsi"/>
          <w:color w:val="000000"/>
          <w:sz w:val="8"/>
          <w:szCs w:val="8"/>
        </w:rPr>
        <w:t xml:space="preserve">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w:t>
      </w:r>
    </w:p>
    <w:p w14:paraId="36F1817F" w14:textId="77777777" w:rsidR="00C71741" w:rsidRPr="000713C9" w:rsidRDefault="00C71741" w:rsidP="00C71741">
      <w:pPr>
        <w:spacing w:after="0" w:line="240" w:lineRule="auto"/>
        <w:ind w:firstLine="720"/>
        <w:rPr>
          <w:rFonts w:asciiTheme="minorHAnsi" w:eastAsia="Times New Roman" w:hAnsiTheme="minorHAnsi" w:cstheme="minorHAnsi"/>
          <w:sz w:val="24"/>
          <w:szCs w:val="24"/>
        </w:rPr>
      </w:pPr>
      <w:r w:rsidRPr="000713C9">
        <w:rPr>
          <w:rFonts w:asciiTheme="minorHAnsi" w:eastAsia="Times New Roman" w:hAnsiTheme="minorHAnsi" w:cstheme="minorHAnsi"/>
          <w:color w:val="000000"/>
          <w:sz w:val="8"/>
          <w:szCs w:val="8"/>
        </w:rPr>
        <w:t xml:space="preserve">This article adopts an approach broadly derived from the critical theory tradition to analyze </w:t>
      </w:r>
      <w:proofErr w:type="spellStart"/>
      <w:r w:rsidRPr="000713C9">
        <w:rPr>
          <w:rFonts w:asciiTheme="minorHAnsi" w:eastAsia="Times New Roman" w:hAnsiTheme="minorHAnsi" w:cstheme="minorHAnsi"/>
          <w:color w:val="000000"/>
          <w:sz w:val="8"/>
          <w:szCs w:val="8"/>
        </w:rPr>
        <w:t>NewSpace</w:t>
      </w:r>
      <w:proofErr w:type="spellEnd"/>
      <w:r w:rsidRPr="000713C9">
        <w:rPr>
          <w:rFonts w:asciiTheme="minorHAnsi" w:eastAsia="Times New Roman" w:hAnsiTheme="minorHAnsi" w:cstheme="minorHAnsi"/>
          <w:color w:val="000000"/>
          <w:sz w:val="8"/>
          <w:szCs w:val="8"/>
        </w:rPr>
        <w:t xml:space="preserve">. Drawing on David Harvey’s notion of spatial fixes, as well as key theoretical insights from such varied thinkers as Hegel, Marx, Bourdieu, and Deleuze and </w:t>
      </w:r>
      <w:proofErr w:type="spellStart"/>
      <w:r w:rsidRPr="000713C9">
        <w:rPr>
          <w:rFonts w:asciiTheme="minorHAnsi" w:eastAsia="Times New Roman" w:hAnsiTheme="minorHAnsi" w:cstheme="minorHAnsi"/>
          <w:color w:val="000000"/>
          <w:sz w:val="8"/>
          <w:szCs w:val="8"/>
        </w:rPr>
        <w:t>Guattari</w:t>
      </w:r>
      <w:proofErr w:type="spellEnd"/>
      <w:r w:rsidRPr="000713C9">
        <w:rPr>
          <w:rFonts w:asciiTheme="minorHAnsi" w:eastAsia="Times New Roman" w:hAnsiTheme="minorHAnsi" w:cstheme="minorHAnsi"/>
          <w:color w:val="000000"/>
          <w:sz w:val="8"/>
          <w:szCs w:val="8"/>
        </w:rPr>
        <w:t xml:space="preserve">, this article asks in what ways the </w:t>
      </w:r>
      <w:proofErr w:type="spellStart"/>
      <w:r w:rsidRPr="000713C9">
        <w:rPr>
          <w:rFonts w:asciiTheme="minorHAnsi" w:eastAsia="Times New Roman" w:hAnsiTheme="minorHAnsi" w:cstheme="minorHAnsi"/>
          <w:color w:val="000000"/>
          <w:sz w:val="8"/>
          <w:szCs w:val="8"/>
        </w:rPr>
        <w:t>NewSpace</w:t>
      </w:r>
      <w:proofErr w:type="spellEnd"/>
      <w:r w:rsidRPr="000713C9">
        <w:rPr>
          <w:rFonts w:asciiTheme="minorHAnsi" w:eastAsia="Times New Roman" w:hAnsiTheme="minorHAnsi" w:cstheme="minorHAnsi"/>
          <w:color w:val="000000"/>
          <w:sz w:val="8"/>
          <w:szCs w:val="8"/>
        </w:rPr>
        <w:t xml:space="preserv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w:t>
      </w:r>
      <w:proofErr w:type="spellStart"/>
      <w:r w:rsidRPr="000713C9">
        <w:rPr>
          <w:rFonts w:asciiTheme="minorHAnsi" w:eastAsia="Times New Roman" w:hAnsiTheme="minorHAnsi" w:cstheme="minorHAnsi"/>
          <w:color w:val="000000"/>
          <w:sz w:val="8"/>
          <w:szCs w:val="8"/>
        </w:rPr>
        <w:t>NewSpace</w:t>
      </w:r>
      <w:proofErr w:type="spellEnd"/>
      <w:r w:rsidRPr="000713C9">
        <w:rPr>
          <w:rFonts w:asciiTheme="minorHAnsi" w:eastAsia="Times New Roman" w:hAnsiTheme="minorHAnsi" w:cstheme="minorHAnsi"/>
          <w:color w:val="000000"/>
          <w:sz w:val="8"/>
          <w:szCs w:val="8"/>
        </w:rPr>
        <w:t xml:space="preserve"> ventures—a role that is simultaneously downplayed and even, on occasion, dismissed by </w:t>
      </w:r>
      <w:proofErr w:type="spellStart"/>
      <w:r w:rsidRPr="000713C9">
        <w:rPr>
          <w:rFonts w:asciiTheme="minorHAnsi" w:eastAsia="Times New Roman" w:hAnsiTheme="minorHAnsi" w:cstheme="minorHAnsi"/>
          <w:color w:val="000000"/>
          <w:sz w:val="8"/>
          <w:szCs w:val="8"/>
        </w:rPr>
        <w:t>NewSpace</w:t>
      </w:r>
      <w:proofErr w:type="spellEnd"/>
      <w:r w:rsidRPr="000713C9">
        <w:rPr>
          <w:rFonts w:asciiTheme="minorHAnsi" w:eastAsia="Times New Roman" w:hAnsiTheme="minorHAnsi" w:cstheme="minorHAnsi"/>
          <w:color w:val="000000"/>
          <w:sz w:val="8"/>
          <w:szCs w:val="8"/>
        </w:rPr>
        <w:t xml:space="preserve"> actors themselves. Finally, we reassess the commercialization of space through Harvey’s concept of the spatial fix, arguing that outer space serves as an important outlet for surplus capital, a site of knowledge production and technological innovation, and a potential reservoir of untapped raw materials. While the future is inherently uncertain, the article spotlights the expansive tendencies of global capital and describe the ways </w:t>
      </w:r>
      <w:proofErr w:type="spellStart"/>
      <w:r w:rsidRPr="000713C9">
        <w:rPr>
          <w:rFonts w:asciiTheme="minorHAnsi" w:eastAsia="Times New Roman" w:hAnsiTheme="minorHAnsi" w:cstheme="minorHAnsi"/>
          <w:color w:val="000000"/>
          <w:sz w:val="8"/>
          <w:szCs w:val="8"/>
        </w:rPr>
        <w:t>NewSpace</w:t>
      </w:r>
      <w:proofErr w:type="spellEnd"/>
      <w:r w:rsidRPr="000713C9">
        <w:rPr>
          <w:rFonts w:asciiTheme="minorHAnsi" w:eastAsia="Times New Roman" w:hAnsiTheme="minorHAnsi" w:cstheme="minorHAnsi"/>
          <w:color w:val="000000"/>
          <w:sz w:val="8"/>
          <w:szCs w:val="8"/>
        </w:rPr>
        <w:t xml:space="preserve"> actors themselves have come to view outer space as the probable future site of a post-terrestrial form of capital accumulation.</w:t>
      </w:r>
    </w:p>
    <w:p w14:paraId="236A2DCD" w14:textId="77777777" w:rsidR="003A2C50" w:rsidRPr="000713C9" w:rsidRDefault="003A2C50" w:rsidP="003A2C50">
      <w:pPr>
        <w:pStyle w:val="Heading4"/>
        <w:rPr>
          <w:rFonts w:asciiTheme="minorHAnsi" w:hAnsiTheme="minorHAnsi" w:cstheme="minorHAnsi"/>
        </w:rPr>
      </w:pPr>
      <w:r w:rsidRPr="000713C9">
        <w:rPr>
          <w:rFonts w:asciiTheme="minorHAnsi" w:hAnsiTheme="minorHAnsi" w:cstheme="minorHAnsi"/>
        </w:rPr>
        <w:t>Space is the ultimate arena for unlimited capitalist expansion – those new resources sustain capitalism</w:t>
      </w:r>
    </w:p>
    <w:p w14:paraId="3B6BDDAD" w14:textId="77777777" w:rsidR="003A2C50" w:rsidRPr="000713C9" w:rsidRDefault="003A2C50" w:rsidP="003A2C50">
      <w:pPr>
        <w:rPr>
          <w:rFonts w:asciiTheme="minorHAnsi" w:hAnsiTheme="minorHAnsi" w:cstheme="minorHAnsi"/>
        </w:rPr>
      </w:pPr>
      <w:r w:rsidRPr="000713C9">
        <w:rPr>
          <w:rFonts w:asciiTheme="minorHAnsi" w:hAnsiTheme="minorHAnsi" w:cstheme="minorHAnsi"/>
          <w:b/>
        </w:rPr>
        <w:t>Dickens ‘9</w:t>
      </w:r>
      <w:r w:rsidRPr="000713C9">
        <w:rPr>
          <w:rFonts w:asciiTheme="minorHAnsi" w:hAnsiTheme="minorHAnsi" w:cstheme="minorHAnsi"/>
        </w:rPr>
        <w:t xml:space="preserve"> (Peter Dickens, Visiting professor of Sociology at the University of Essex, “The Cosmos as Capitalism’s Outside,” The Sociological Review, 57: 66–82)</w:t>
      </w:r>
    </w:p>
    <w:p w14:paraId="34240546" w14:textId="77777777" w:rsidR="003A2C50" w:rsidRPr="000713C9" w:rsidRDefault="003A2C50" w:rsidP="003A2C50">
      <w:pPr>
        <w:rPr>
          <w:rFonts w:asciiTheme="minorHAnsi" w:hAnsiTheme="minorHAnsi" w:cstheme="minorHAnsi"/>
          <w:sz w:val="14"/>
        </w:rPr>
      </w:pPr>
      <w:r w:rsidRPr="000713C9">
        <w:rPr>
          <w:rFonts w:asciiTheme="minorHAnsi" w:hAnsiTheme="minorHAnsi" w:cstheme="minorHAnsi"/>
          <w:u w:val="single"/>
        </w:rPr>
        <w:t>The imminent conquest of outer space raises the question of ‘outside’ and ‘inside’</w:t>
      </w:r>
      <w:r w:rsidRPr="000713C9">
        <w:rPr>
          <w:rFonts w:asciiTheme="minorHAnsi" w:hAnsiTheme="minorHAnsi" w:cstheme="minorHAnsi"/>
          <w:sz w:val="14"/>
        </w:rPr>
        <w:t xml:space="preserve"> yet again. </w:t>
      </w:r>
      <w:r w:rsidRPr="000713C9">
        <w:rPr>
          <w:rFonts w:asciiTheme="minorHAnsi" w:hAnsiTheme="minorHAnsi" w:cstheme="minorHAnsi"/>
          <w:highlight w:val="cyan"/>
          <w:u w:val="single"/>
        </w:rPr>
        <w:t>Capitalism now has the cosmos in its sights</w:t>
      </w:r>
      <w:r w:rsidRPr="000713C9">
        <w:rPr>
          <w:rFonts w:asciiTheme="minorHAnsi" w:hAnsiTheme="minorHAnsi" w:cstheme="minorHAnsi"/>
          <w:u w:val="single"/>
        </w:rPr>
        <w:t xml:space="preserve">, an outside </w:t>
      </w:r>
      <w:r w:rsidRPr="000713C9">
        <w:rPr>
          <w:rFonts w:asciiTheme="minorHAnsi" w:hAnsiTheme="minorHAnsi" w:cstheme="minorHAnsi"/>
          <w:highlight w:val="cyan"/>
          <w:u w:val="single"/>
        </w:rPr>
        <w:t>which can be</w:t>
      </w:r>
      <w:r w:rsidRPr="000713C9">
        <w:rPr>
          <w:rFonts w:asciiTheme="minorHAnsi" w:hAnsiTheme="minorHAnsi" w:cstheme="minorHAnsi"/>
          <w:sz w:val="14"/>
        </w:rPr>
        <w:t xml:space="preserve"> privately or publicly owned, </w:t>
      </w:r>
      <w:r w:rsidRPr="000713C9">
        <w:rPr>
          <w:rFonts w:asciiTheme="minorHAnsi" w:hAnsiTheme="minorHAnsi" w:cstheme="minorHAnsi"/>
          <w:highlight w:val="cyan"/>
          <w:u w:val="single"/>
        </w:rPr>
        <w:t>made into a commodity</w:t>
      </w:r>
      <w:r w:rsidRPr="000713C9">
        <w:rPr>
          <w:rFonts w:asciiTheme="minorHAnsi" w:hAnsiTheme="minorHAnsi" w:cstheme="minorHAnsi"/>
          <w:sz w:val="14"/>
        </w:rPr>
        <w:t xml:space="preserve">, an entity for which nations and private companies can compete. As such the cosmos is a possible site of armed hostilities. This means, contra Hardt and Negri, that there is an outside after all, one </w:t>
      </w:r>
      <w:r w:rsidRPr="000713C9">
        <w:rPr>
          <w:rFonts w:asciiTheme="minorHAnsi" w:hAnsiTheme="minorHAnsi" w:cstheme="minorHAnsi"/>
          <w:highlight w:val="cyan"/>
          <w:u w:val="single"/>
        </w:rPr>
        <w:t>into which the competitive market can</w:t>
      </w:r>
      <w:r w:rsidRPr="000713C9">
        <w:rPr>
          <w:rFonts w:asciiTheme="minorHAnsi" w:hAnsiTheme="minorHAnsi" w:cstheme="minorHAnsi"/>
          <w:sz w:val="14"/>
        </w:rPr>
        <w:t xml:space="preserve"> now </w:t>
      </w:r>
      <w:r w:rsidRPr="000713C9">
        <w:rPr>
          <w:rFonts w:asciiTheme="minorHAnsi" w:hAnsiTheme="minorHAnsi" w:cstheme="minorHAnsi"/>
          <w:highlight w:val="cyan"/>
          <w:u w:val="single"/>
        </w:rPr>
        <w:t>expand indefinitely</w:t>
      </w:r>
      <w:r w:rsidRPr="000713C9">
        <w:rPr>
          <w:rFonts w:asciiTheme="minorHAnsi" w:hAnsiTheme="minorHAnsi" w:cstheme="minorHAnsi"/>
          <w:sz w:val="14"/>
        </w:rPr>
        <w:t xml:space="preserve">. </w:t>
      </w:r>
      <w:r w:rsidRPr="000713C9">
        <w:rPr>
          <w:rFonts w:asciiTheme="minorHAnsi" w:hAnsiTheme="minorHAnsi" w:cstheme="minorHAnsi"/>
          <w:u w:val="single"/>
        </w:rPr>
        <w:t>A new</w:t>
      </w:r>
      <w:r w:rsidRPr="000713C9">
        <w:rPr>
          <w:rFonts w:asciiTheme="minorHAnsi" w:hAnsiTheme="minorHAnsi" w:cstheme="minorHAnsi"/>
          <w:sz w:val="14"/>
        </w:rPr>
        <w:t xml:space="preserve"> kind of </w:t>
      </w:r>
      <w:r w:rsidRPr="000713C9">
        <w:rPr>
          <w:rFonts w:asciiTheme="minorHAnsi" w:hAnsiTheme="minorHAnsi" w:cstheme="minorHAnsi"/>
          <w:u w:val="single"/>
        </w:rPr>
        <w:t>imperialism is</w:t>
      </w:r>
      <w:r w:rsidRPr="000713C9">
        <w:rPr>
          <w:rFonts w:asciiTheme="minorHAnsi" w:hAnsiTheme="minorHAnsi" w:cstheme="minorHAnsi"/>
          <w:sz w:val="14"/>
        </w:rPr>
        <w:t xml:space="preserve"> therefore </w:t>
      </w:r>
      <w:r w:rsidRPr="000713C9">
        <w:rPr>
          <w:rFonts w:asciiTheme="minorHAnsi" w:hAnsiTheme="minorHAnsi" w:cstheme="minorHAnsi"/>
          <w:u w:val="single"/>
        </w:rPr>
        <w:t>underway</w:t>
      </w:r>
      <w:r w:rsidRPr="000713C9">
        <w:rPr>
          <w:rFonts w:asciiTheme="minorHAnsi" w:hAnsiTheme="minorHAnsi" w:cstheme="minorHAnsi"/>
          <w:sz w:val="14"/>
        </w:rPr>
        <w:t xml:space="preserve">, albeit not one attempting to conquer and exploit people ‘outside’ since there are no consumers or </w:t>
      </w:r>
      <w:proofErr w:type="spellStart"/>
      <w:r w:rsidRPr="000713C9">
        <w:rPr>
          <w:rFonts w:asciiTheme="minorHAnsi" w:hAnsiTheme="minorHAnsi" w:cstheme="minorHAnsi"/>
          <w:sz w:val="14"/>
        </w:rPr>
        <w:t>labour</w:t>
      </w:r>
      <w:proofErr w:type="spellEnd"/>
      <w:r w:rsidRPr="000713C9">
        <w:rPr>
          <w:rFonts w:asciiTheme="minorHAnsi" w:hAnsiTheme="minorHAnsi" w:cstheme="minorHAnsi"/>
          <w:sz w:val="14"/>
        </w:rPr>
        <w:t xml:space="preserve"> power to exploit in other parts of the solar system. Ferrying wealthy tourists into the cosmos is a first and perhaps most spectacular part of this process of capital's cosmic expansion. </w:t>
      </w:r>
      <w:r w:rsidRPr="000713C9">
        <w:rPr>
          <w:rFonts w:asciiTheme="minorHAnsi" w:hAnsiTheme="minorHAnsi" w:cstheme="minorHAnsi"/>
          <w:u w:val="single"/>
        </w:rPr>
        <w:t>Especially important</w:t>
      </w:r>
      <w:r w:rsidRPr="000713C9">
        <w:rPr>
          <w:rFonts w:asciiTheme="minorHAnsi" w:hAnsiTheme="minorHAnsi" w:cstheme="minorHAnsi"/>
          <w:sz w:val="14"/>
        </w:rPr>
        <w:t xml:space="preserve"> in the longer term </w:t>
      </w:r>
      <w:r w:rsidRPr="000713C9">
        <w:rPr>
          <w:rFonts w:asciiTheme="minorHAnsi" w:hAnsiTheme="minorHAnsi" w:cstheme="minorHAnsi"/>
          <w:u w:val="single"/>
        </w:rPr>
        <w:t>is</w:t>
      </w:r>
      <w:r w:rsidRPr="000713C9">
        <w:rPr>
          <w:rFonts w:asciiTheme="minorHAnsi" w:hAnsiTheme="minorHAnsi" w:cstheme="minorHAnsi"/>
          <w:sz w:val="14"/>
        </w:rPr>
        <w:t xml:space="preserve"> making outer space into </w:t>
      </w:r>
      <w:r w:rsidRPr="000713C9">
        <w:rPr>
          <w:rFonts w:asciiTheme="minorHAnsi" w:hAnsiTheme="minorHAnsi" w:cstheme="minorHAnsi"/>
          <w:u w:val="single"/>
        </w:rPr>
        <w:t xml:space="preserve">a source of </w:t>
      </w:r>
      <w:r w:rsidRPr="000713C9">
        <w:rPr>
          <w:rFonts w:asciiTheme="minorHAnsi" w:hAnsiTheme="minorHAnsi" w:cstheme="minorHAnsi"/>
          <w:highlight w:val="cyan"/>
          <w:u w:val="single"/>
        </w:rPr>
        <w:t>resources and materials</w:t>
      </w:r>
      <w:r w:rsidRPr="000713C9">
        <w:rPr>
          <w:rFonts w:asciiTheme="minorHAnsi" w:hAnsiTheme="minorHAnsi" w:cstheme="minorHAnsi"/>
          <w:sz w:val="14"/>
        </w:rPr>
        <w:t xml:space="preserve">. </w:t>
      </w:r>
      <w:r w:rsidRPr="000713C9">
        <w:rPr>
          <w:rFonts w:asciiTheme="minorHAnsi" w:hAnsiTheme="minorHAnsi" w:cstheme="minorHAnsi"/>
          <w:u w:val="single"/>
        </w:rPr>
        <w:t xml:space="preserve">These </w:t>
      </w:r>
      <w:r w:rsidRPr="000713C9">
        <w:rPr>
          <w:rFonts w:asciiTheme="minorHAnsi" w:hAnsiTheme="minorHAnsi" w:cstheme="minorHAnsi"/>
          <w:highlight w:val="cyan"/>
          <w:u w:val="single"/>
        </w:rPr>
        <w:t>will</w:t>
      </w:r>
      <w:r w:rsidRPr="000713C9">
        <w:rPr>
          <w:rFonts w:asciiTheme="minorHAnsi" w:hAnsiTheme="minorHAnsi" w:cstheme="minorHAnsi"/>
          <w:sz w:val="14"/>
        </w:rPr>
        <w:t xml:space="preserve"> in due course </w:t>
      </w:r>
      <w:r w:rsidRPr="000713C9">
        <w:rPr>
          <w:rFonts w:asciiTheme="minorHAnsi" w:hAnsiTheme="minorHAnsi" w:cstheme="minorHAnsi"/>
          <w:highlight w:val="cyan"/>
          <w:u w:val="single"/>
        </w:rPr>
        <w:t>be incorporated into production</w:t>
      </w:r>
      <w:r w:rsidRPr="000713C9">
        <w:rPr>
          <w:rFonts w:asciiTheme="minorHAnsi" w:hAnsiTheme="minorHAnsi" w:cstheme="minorHAnsi"/>
          <w:sz w:val="14"/>
        </w:rPr>
        <w:t xml:space="preserve">-processes, most of which will be still firmly lodged on earth. Access to outer </w:t>
      </w:r>
      <w:r w:rsidRPr="000713C9">
        <w:rPr>
          <w:rFonts w:asciiTheme="minorHAnsi" w:hAnsiTheme="minorHAnsi" w:cstheme="minorHAnsi"/>
          <w:u w:val="single"/>
        </w:rPr>
        <w:t>space is</w:t>
      </w:r>
      <w:r w:rsidRPr="000713C9">
        <w:rPr>
          <w:rFonts w:asciiTheme="minorHAnsi" w:hAnsiTheme="minorHAnsi" w:cstheme="minorHAnsi"/>
          <w:sz w:val="14"/>
        </w:rPr>
        <w:t xml:space="preserve">, potentially at least, access to an </w:t>
      </w:r>
      <w:r w:rsidRPr="000713C9">
        <w:rPr>
          <w:rFonts w:asciiTheme="minorHAnsi" w:hAnsiTheme="minorHAnsi" w:cstheme="minorHAnsi"/>
          <w:u w:val="single"/>
        </w:rPr>
        <w:t>infinite</w:t>
      </w:r>
      <w:r w:rsidRPr="000713C9">
        <w:rPr>
          <w:rFonts w:asciiTheme="minorHAnsi" w:hAnsiTheme="minorHAnsi" w:cstheme="minorHAnsi"/>
          <w:sz w:val="14"/>
        </w:rPr>
        <w:t xml:space="preserve"> outside array of </w:t>
      </w:r>
      <w:r w:rsidRPr="000713C9">
        <w:rPr>
          <w:rFonts w:asciiTheme="minorHAnsi" w:hAnsiTheme="minorHAnsi" w:cstheme="minorHAnsi"/>
          <w:u w:val="single"/>
        </w:rPr>
        <w:t>resources</w:t>
      </w:r>
      <w:r w:rsidRPr="000713C9">
        <w:rPr>
          <w:rFonts w:asciiTheme="minorHAnsi" w:hAnsiTheme="minorHAnsi" w:cstheme="minorHAnsi"/>
          <w:sz w:val="14"/>
        </w:rPr>
        <w:t xml:space="preserve">. These apparently have the distinct advantage of not being owned or used by any pre-existing society and not requiring military force by an imperializing power gaining access to these resources. </w:t>
      </w:r>
      <w:r w:rsidRPr="000713C9">
        <w:rPr>
          <w:rFonts w:asciiTheme="minorHAnsi" w:hAnsiTheme="minorHAnsi" w:cstheme="minorHAnsi"/>
          <w:u w:val="single"/>
        </w:rPr>
        <w:t>Bringing this</w:t>
      </w:r>
      <w:r w:rsidRPr="000713C9">
        <w:rPr>
          <w:rFonts w:asciiTheme="minorHAnsi" w:hAnsiTheme="minorHAnsi" w:cstheme="minorHAnsi"/>
          <w:sz w:val="14"/>
        </w:rPr>
        <w:t xml:space="preserve"> outside </w:t>
      </w:r>
      <w:r w:rsidRPr="000713C9">
        <w:rPr>
          <w:rFonts w:asciiTheme="minorHAnsi" w:hAnsiTheme="minorHAnsi" w:cstheme="minorHAnsi"/>
          <w:u w:val="single"/>
        </w:rPr>
        <w:t>zone into capitalism may</w:t>
      </w:r>
      <w:r w:rsidRPr="000713C9">
        <w:rPr>
          <w:rFonts w:asciiTheme="minorHAnsi" w:hAnsiTheme="minorHAnsi" w:cstheme="minorHAnsi"/>
          <w:sz w:val="14"/>
        </w:rPr>
        <w:t xml:space="preserve"> at first </w:t>
      </w:r>
      <w:r w:rsidRPr="000713C9">
        <w:rPr>
          <w:rFonts w:asciiTheme="minorHAnsi" w:hAnsiTheme="minorHAnsi" w:cstheme="minorHAnsi"/>
          <w:u w:val="single"/>
        </w:rPr>
        <w:t>seem beneficial</w:t>
      </w:r>
      <w:r w:rsidRPr="000713C9">
        <w:rPr>
          <w:rFonts w:asciiTheme="minorHAnsi" w:hAnsiTheme="minorHAnsi" w:cstheme="minorHAnsi"/>
          <w:sz w:val="14"/>
        </w:rPr>
        <w:t xml:space="preserve"> to everyone. But this scenario is almost certainly not so trouble-free as may at first seem. On the one hand, the investment of capital into outer space would be a huge diversion from the investments needed to address many urgent inequalities and crises on Earth. On the other hand, this same </w:t>
      </w:r>
      <w:r w:rsidRPr="000713C9">
        <w:rPr>
          <w:rFonts w:asciiTheme="minorHAnsi" w:hAnsiTheme="minorHAnsi" w:cstheme="minorHAnsi"/>
          <w:u w:val="single"/>
        </w:rPr>
        <w:t>access</w:t>
      </w:r>
      <w:r w:rsidRPr="000713C9">
        <w:rPr>
          <w:rFonts w:asciiTheme="minorHAnsi" w:hAnsiTheme="minorHAnsi" w:cstheme="minorHAnsi"/>
          <w:sz w:val="14"/>
        </w:rPr>
        <w:t xml:space="preserve"> </w:t>
      </w:r>
      <w:r w:rsidRPr="000713C9">
        <w:rPr>
          <w:rFonts w:asciiTheme="minorHAnsi" w:hAnsiTheme="minorHAnsi" w:cstheme="minorHAnsi"/>
          <w:u w:val="single"/>
        </w:rPr>
        <w:t>is</w:t>
      </w:r>
      <w:r w:rsidRPr="000713C9">
        <w:rPr>
          <w:rFonts w:asciiTheme="minorHAnsi" w:hAnsiTheme="minorHAnsi" w:cstheme="minorHAnsi"/>
          <w:sz w:val="14"/>
        </w:rPr>
        <w:t xml:space="preserve"> in practice </w:t>
      </w:r>
      <w:r w:rsidRPr="000713C9">
        <w:rPr>
          <w:rFonts w:asciiTheme="minorHAnsi" w:hAnsiTheme="minorHAnsi" w:cstheme="minorHAnsi"/>
          <w:u w:val="single"/>
        </w:rPr>
        <w:t>likely to be conducted by</w:t>
      </w:r>
      <w:r w:rsidRPr="000713C9">
        <w:rPr>
          <w:rFonts w:asciiTheme="minorHAnsi" w:hAnsiTheme="minorHAnsi" w:cstheme="minorHAnsi"/>
          <w:sz w:val="14"/>
        </w:rPr>
        <w:t xml:space="preserve"> a range of competing </w:t>
      </w:r>
      <w:r w:rsidRPr="000713C9">
        <w:rPr>
          <w:rFonts w:asciiTheme="minorHAnsi" w:hAnsiTheme="minorHAnsi" w:cstheme="minorHAnsi"/>
          <w:u w:val="single"/>
        </w:rPr>
        <w:t>imperial powers</w:t>
      </w:r>
      <w:r w:rsidRPr="000713C9">
        <w:rPr>
          <w:rFonts w:asciiTheme="minorHAnsi" w:hAnsiTheme="minorHAnsi" w:cstheme="minorHAnsi"/>
          <w:sz w:val="14"/>
        </w:rPr>
        <w:t xml:space="preserve">. Hardt and Negri (2000) tell us that the history of imperializing wars is over. This may or may not be the case as regards imperialism on earth. But old-style </w:t>
      </w:r>
      <w:r w:rsidRPr="000713C9">
        <w:rPr>
          <w:rFonts w:asciiTheme="minorHAnsi" w:hAnsiTheme="minorHAnsi" w:cstheme="minorHAnsi"/>
          <w:u w:val="single"/>
        </w:rPr>
        <w:t>imperialist</w:t>
      </w:r>
      <w:r w:rsidRPr="000713C9">
        <w:rPr>
          <w:rFonts w:asciiTheme="minorHAnsi" w:hAnsiTheme="minorHAnsi" w:cstheme="minorHAnsi"/>
          <w:sz w:val="14"/>
        </w:rPr>
        <w:t xml:space="preserve">, more particularly inter-imperialist, </w:t>
      </w:r>
      <w:r w:rsidRPr="000713C9">
        <w:rPr>
          <w:rFonts w:asciiTheme="minorHAnsi" w:hAnsiTheme="minorHAnsi" w:cstheme="minorHAnsi"/>
          <w:u w:val="single"/>
        </w:rPr>
        <w:t>wars seem more likely than ever, as</w:t>
      </w:r>
      <w:r w:rsidRPr="000713C9">
        <w:rPr>
          <w:rFonts w:asciiTheme="minorHAnsi" w:hAnsiTheme="minorHAnsi" w:cstheme="minorHAnsi"/>
          <w:sz w:val="14"/>
        </w:rPr>
        <w:t xml:space="preserve"> growing and competing </w:t>
      </w:r>
      <w:r w:rsidRPr="000713C9">
        <w:rPr>
          <w:rFonts w:asciiTheme="minorHAnsi" w:hAnsiTheme="minorHAnsi" w:cstheme="minorHAnsi"/>
          <w:u w:val="single"/>
        </w:rPr>
        <w:t>power-blocs</w:t>
      </w:r>
      <w:r w:rsidRPr="000713C9">
        <w:rPr>
          <w:rFonts w:asciiTheme="minorHAnsi" w:hAnsiTheme="minorHAnsi" w:cstheme="minorHAnsi"/>
          <w:sz w:val="14"/>
        </w:rPr>
        <w:t xml:space="preserve"> (the USA and China are currently amongst the most likely protagonists) </w:t>
      </w:r>
      <w:r w:rsidRPr="000713C9">
        <w:rPr>
          <w:rFonts w:asciiTheme="minorHAnsi" w:hAnsiTheme="minorHAnsi" w:cstheme="minorHAnsi"/>
          <w:u w:val="single"/>
        </w:rPr>
        <w:t>compete for</w:t>
      </w:r>
      <w:r w:rsidRPr="000713C9">
        <w:rPr>
          <w:rFonts w:asciiTheme="minorHAnsi" w:hAnsiTheme="minorHAnsi" w:cstheme="minorHAnsi"/>
          <w:sz w:val="14"/>
        </w:rPr>
        <w:t xml:space="preserve"> resources on earth and </w:t>
      </w:r>
      <w:r w:rsidRPr="000713C9">
        <w:rPr>
          <w:rFonts w:asciiTheme="minorHAnsi" w:hAnsiTheme="minorHAnsi" w:cstheme="minorHAnsi"/>
          <w:u w:val="single"/>
        </w:rPr>
        <w:t>outer space</w:t>
      </w:r>
      <w:r w:rsidRPr="000713C9">
        <w:rPr>
          <w:rFonts w:asciiTheme="minorHAnsi" w:hAnsiTheme="minorHAnsi" w:cstheme="minorHAnsi"/>
          <w:sz w:val="14"/>
        </w:rPr>
        <w:t xml:space="preserve">. Such, in rather general terms, is the prospect for a future, galactic, imperialism between competing powers. But what are the relations, processes and mechanisms underlying this new phenomenon? How should we understand the regional rivalries and ideologies involved and the likely implications of competing empires attempting to incorporate not only their share of resources on earth but on global society's ‘outside’? Social crises, outer spatial fixes and galactic imperialism Explanatory primacy is given here to economic mechanisms driving this humanization of the universe. In the same way that they have driven imperializing societies in the past to expand their economic bases into their ‘outsides’, the </w:t>
      </w:r>
      <w:r w:rsidRPr="000713C9">
        <w:rPr>
          <w:rFonts w:asciiTheme="minorHAnsi" w:hAnsiTheme="minorHAnsi" w:cstheme="minorHAnsi"/>
          <w:u w:val="single"/>
        </w:rPr>
        <w:t>social relations of capitalism and</w:t>
      </w:r>
      <w:r w:rsidRPr="000713C9">
        <w:rPr>
          <w:rFonts w:asciiTheme="minorHAnsi" w:hAnsiTheme="minorHAnsi" w:cstheme="minorHAnsi"/>
          <w:sz w:val="14"/>
        </w:rPr>
        <w:t xml:space="preserve"> the processes of </w:t>
      </w:r>
      <w:r w:rsidRPr="000713C9">
        <w:rPr>
          <w:rFonts w:asciiTheme="minorHAnsi" w:hAnsiTheme="minorHAnsi" w:cstheme="minorHAnsi"/>
          <w:u w:val="single"/>
        </w:rPr>
        <w:t>capital-accumulation are driving</w:t>
      </w:r>
      <w:r w:rsidRPr="000713C9">
        <w:rPr>
          <w:rFonts w:asciiTheme="minorHAnsi" w:hAnsiTheme="minorHAnsi" w:cstheme="minorHAnsi"/>
          <w:sz w:val="14"/>
        </w:rPr>
        <w:t xml:space="preserve"> the new kind of </w:t>
      </w:r>
      <w:r w:rsidRPr="000713C9">
        <w:rPr>
          <w:rFonts w:asciiTheme="minorHAnsi" w:hAnsiTheme="minorHAnsi" w:cstheme="minorHAnsi"/>
          <w:u w:val="single"/>
        </w:rPr>
        <w:t>outer space imperialism</w:t>
      </w:r>
      <w:r w:rsidRPr="000713C9">
        <w:rPr>
          <w:rFonts w:asciiTheme="minorHAnsi" w:hAnsiTheme="minorHAnsi" w:cstheme="minorHAnsi"/>
          <w:sz w:val="14"/>
        </w:rPr>
        <w:t xml:space="preserve">s. Such is the </w:t>
      </w:r>
      <w:proofErr w:type="gramStart"/>
      <w:r w:rsidRPr="000713C9">
        <w:rPr>
          <w:rFonts w:asciiTheme="minorHAnsi" w:hAnsiTheme="minorHAnsi" w:cstheme="minorHAnsi"/>
          <w:sz w:val="14"/>
        </w:rPr>
        <w:t>starting-point</w:t>
      </w:r>
      <w:proofErr w:type="gramEnd"/>
      <w:r w:rsidRPr="000713C9">
        <w:rPr>
          <w:rFonts w:asciiTheme="minorHAnsi" w:hAnsiTheme="minorHAnsi" w:cstheme="minorHAnsi"/>
          <w:sz w:val="14"/>
        </w:rPr>
        <w:t xml:space="preserve"> of this paper (See </w:t>
      </w:r>
      <w:proofErr w:type="spellStart"/>
      <w:r w:rsidRPr="000713C9">
        <w:rPr>
          <w:rFonts w:asciiTheme="minorHAnsi" w:hAnsiTheme="minorHAnsi" w:cstheme="minorHAnsi"/>
          <w:sz w:val="14"/>
        </w:rPr>
        <w:t>alsoDickens</w:t>
      </w:r>
      <w:proofErr w:type="spellEnd"/>
      <w:r w:rsidRPr="000713C9">
        <w:rPr>
          <w:rFonts w:asciiTheme="minorHAnsi" w:hAnsiTheme="minorHAnsi" w:cstheme="minorHAnsi"/>
          <w:sz w:val="14"/>
        </w:rPr>
        <w:t xml:space="preserve"> and Ormrod, 2007). It is a position based on the work of the contemporary Marxist geographer David Harvey (2003) and his notion of ‘spatial fixes’. </w:t>
      </w:r>
      <w:r w:rsidRPr="000713C9">
        <w:rPr>
          <w:rFonts w:asciiTheme="minorHAnsi" w:hAnsiTheme="minorHAnsi" w:cstheme="minorHAnsi"/>
          <w:u w:val="single"/>
        </w:rPr>
        <w:t>Capitalism continually constructs what he calls ‘outer transformations</w:t>
      </w:r>
      <w:r w:rsidRPr="000713C9">
        <w:rPr>
          <w:rFonts w:asciiTheme="minorHAnsi" w:hAnsiTheme="minorHAnsi" w:cstheme="minorHAnsi"/>
          <w:sz w:val="14"/>
        </w:rPr>
        <w:t xml:space="preserve">.’ In the context of the over-accumulation of capital in the primary circuit of industrial capital, </w:t>
      </w:r>
      <w:r w:rsidRPr="000713C9">
        <w:rPr>
          <w:rFonts w:asciiTheme="minorHAnsi" w:hAnsiTheme="minorHAnsi" w:cstheme="minorHAnsi"/>
          <w:highlight w:val="cyan"/>
          <w:u w:val="single"/>
        </w:rPr>
        <w:t>fresh geographic zones are constantly sought out which have not</w:t>
      </w:r>
      <w:r w:rsidRPr="000713C9">
        <w:rPr>
          <w:rFonts w:asciiTheme="minorHAnsi" w:hAnsiTheme="minorHAnsi" w:cstheme="minorHAnsi"/>
          <w:sz w:val="14"/>
        </w:rPr>
        <w:t xml:space="preserve"> yet been fully invested in or, in the case of outer space, not yet </w:t>
      </w:r>
      <w:r w:rsidRPr="000713C9">
        <w:rPr>
          <w:rFonts w:asciiTheme="minorHAnsi" w:hAnsiTheme="minorHAnsi" w:cstheme="minorHAnsi"/>
          <w:highlight w:val="cyan"/>
          <w:u w:val="single"/>
        </w:rPr>
        <w:t>been invested in</w:t>
      </w:r>
      <w:r w:rsidRPr="000713C9">
        <w:rPr>
          <w:rFonts w:asciiTheme="minorHAnsi" w:hAnsiTheme="minorHAnsi" w:cstheme="minorHAnsi"/>
          <w:sz w:val="14"/>
        </w:rPr>
        <w:t xml:space="preserve"> at all. ‘</w:t>
      </w:r>
      <w:r w:rsidRPr="000713C9">
        <w:rPr>
          <w:rFonts w:asciiTheme="minorHAnsi" w:hAnsiTheme="minorHAnsi" w:cstheme="minorHAnsi"/>
          <w:highlight w:val="cyan"/>
          <w:u w:val="single"/>
        </w:rPr>
        <w:t>Outer spatial fixes’ are investments</w:t>
      </w:r>
      <w:r w:rsidRPr="000713C9">
        <w:rPr>
          <w:rFonts w:asciiTheme="minorHAnsi" w:hAnsiTheme="minorHAnsi" w:cstheme="minorHAnsi"/>
          <w:sz w:val="14"/>
        </w:rPr>
        <w:t xml:space="preserve"> in outer space </w:t>
      </w:r>
      <w:r w:rsidRPr="000713C9">
        <w:rPr>
          <w:rFonts w:asciiTheme="minorHAnsi" w:hAnsiTheme="minorHAnsi" w:cstheme="minorHAnsi"/>
          <w:highlight w:val="cyan"/>
          <w:u w:val="single"/>
        </w:rPr>
        <w:t>intended to solve capitalism's</w:t>
      </w:r>
      <w:r w:rsidRPr="000713C9">
        <w:rPr>
          <w:rFonts w:asciiTheme="minorHAnsi" w:hAnsiTheme="minorHAnsi" w:cstheme="minorHAnsi"/>
          <w:sz w:val="14"/>
        </w:rPr>
        <w:t xml:space="preserve"> many </w:t>
      </w:r>
      <w:r w:rsidRPr="000713C9">
        <w:rPr>
          <w:rFonts w:asciiTheme="minorHAnsi" w:hAnsiTheme="minorHAnsi" w:cstheme="minorHAnsi"/>
          <w:highlight w:val="cyan"/>
          <w:u w:val="single"/>
        </w:rPr>
        <w:t>crises</w:t>
      </w:r>
      <w:r w:rsidRPr="000713C9">
        <w:rPr>
          <w:rFonts w:asciiTheme="minorHAnsi" w:hAnsiTheme="minorHAnsi" w:cstheme="minorHAnsi"/>
          <w:sz w:val="14"/>
        </w:rPr>
        <w:t xml:space="preserve">. At one level they may be simply described as crises of economic profitability. But ‘economic’ can cover a wide array of issues such as crises of resource-availability and potential social and political upheavals resulting from resource-shortages. Furthermore, </w:t>
      </w:r>
      <w:r w:rsidRPr="000713C9">
        <w:rPr>
          <w:rFonts w:asciiTheme="minorHAnsi" w:hAnsiTheme="minorHAnsi" w:cstheme="minorHAnsi"/>
          <w:highlight w:val="cyan"/>
          <w:u w:val="single"/>
        </w:rPr>
        <w:t>there is</w:t>
      </w:r>
      <w:r w:rsidRPr="000713C9">
        <w:rPr>
          <w:rFonts w:asciiTheme="minorHAnsi" w:hAnsiTheme="minorHAnsi" w:cstheme="minorHAnsi"/>
          <w:sz w:val="14"/>
          <w:highlight w:val="cyan"/>
        </w:rPr>
        <w:t xml:space="preserve"> </w:t>
      </w:r>
      <w:r w:rsidRPr="000713C9">
        <w:rPr>
          <w:rFonts w:asciiTheme="minorHAnsi" w:hAnsiTheme="minorHAnsi" w:cstheme="minorHAnsi"/>
          <w:sz w:val="14"/>
        </w:rPr>
        <w:t xml:space="preserve">certainly </w:t>
      </w:r>
      <w:r w:rsidRPr="000713C9">
        <w:rPr>
          <w:rFonts w:asciiTheme="minorHAnsi" w:hAnsiTheme="minorHAnsi" w:cstheme="minorHAnsi"/>
          <w:highlight w:val="cyan"/>
          <w:u w:val="single"/>
        </w:rPr>
        <w:t>no guarantee</w:t>
      </w:r>
      <w:r w:rsidRPr="000713C9">
        <w:rPr>
          <w:rFonts w:asciiTheme="minorHAnsi" w:hAnsiTheme="minorHAnsi" w:cstheme="minorHAnsi"/>
          <w:sz w:val="14"/>
        </w:rPr>
        <w:t xml:space="preserve"> that </w:t>
      </w:r>
      <w:r w:rsidRPr="000713C9">
        <w:rPr>
          <w:rFonts w:asciiTheme="minorHAnsi" w:hAnsiTheme="minorHAnsi" w:cstheme="minorHAnsi"/>
          <w:highlight w:val="cyan"/>
          <w:u w:val="single"/>
        </w:rPr>
        <w:t>these</w:t>
      </w:r>
      <w:r w:rsidRPr="000713C9">
        <w:rPr>
          <w:rFonts w:asciiTheme="minorHAnsi" w:hAnsiTheme="minorHAnsi" w:cstheme="minorHAnsi"/>
          <w:sz w:val="14"/>
        </w:rPr>
        <w:t xml:space="preserve"> investments </w:t>
      </w:r>
      <w:r w:rsidRPr="000713C9">
        <w:rPr>
          <w:rFonts w:asciiTheme="minorHAnsi" w:hAnsiTheme="minorHAnsi" w:cstheme="minorHAnsi"/>
          <w:highlight w:val="cyan"/>
          <w:u w:val="single"/>
        </w:rPr>
        <w:t>will</w:t>
      </w:r>
      <w:r w:rsidRPr="000713C9">
        <w:rPr>
          <w:rFonts w:asciiTheme="minorHAnsi" w:hAnsiTheme="minorHAnsi" w:cstheme="minorHAnsi"/>
          <w:sz w:val="14"/>
        </w:rPr>
        <w:t xml:space="preserve"> </w:t>
      </w:r>
      <w:proofErr w:type="gramStart"/>
      <w:r w:rsidRPr="000713C9">
        <w:rPr>
          <w:rFonts w:asciiTheme="minorHAnsi" w:hAnsiTheme="minorHAnsi" w:cstheme="minorHAnsi"/>
          <w:sz w:val="14"/>
        </w:rPr>
        <w:t>actually ‘</w:t>
      </w:r>
      <w:r w:rsidRPr="000713C9">
        <w:rPr>
          <w:rFonts w:asciiTheme="minorHAnsi" w:hAnsiTheme="minorHAnsi" w:cstheme="minorHAnsi"/>
          <w:highlight w:val="cyan"/>
          <w:u w:val="single"/>
        </w:rPr>
        <w:t>fix’</w:t>
      </w:r>
      <w:proofErr w:type="gramEnd"/>
      <w:r w:rsidRPr="000713C9">
        <w:rPr>
          <w:rFonts w:asciiTheme="minorHAnsi" w:hAnsiTheme="minorHAnsi" w:cstheme="minorHAnsi"/>
          <w:sz w:val="14"/>
        </w:rPr>
        <w:t xml:space="preserve"> these underlying economic, political and social </w:t>
      </w:r>
      <w:r w:rsidRPr="000713C9">
        <w:rPr>
          <w:rFonts w:asciiTheme="minorHAnsi" w:hAnsiTheme="minorHAnsi" w:cstheme="minorHAnsi"/>
          <w:highlight w:val="cyan"/>
          <w:u w:val="single"/>
        </w:rPr>
        <w:t>crises</w:t>
      </w:r>
      <w:r w:rsidRPr="000713C9">
        <w:rPr>
          <w:rFonts w:asciiTheme="minorHAnsi" w:hAnsiTheme="minorHAnsi" w:cstheme="minorHAnsi"/>
          <w:sz w:val="14"/>
        </w:rPr>
        <w:t>. The ‘fix’ may well be of a temporary, sticking-plaster, variety.</w:t>
      </w:r>
    </w:p>
    <w:p w14:paraId="37F61CAC" w14:textId="7FFB8C25" w:rsidR="009127E9" w:rsidRPr="000713C9" w:rsidRDefault="00414185" w:rsidP="00414185">
      <w:pPr>
        <w:pStyle w:val="Heading4"/>
        <w:rPr>
          <w:rFonts w:asciiTheme="minorHAnsi" w:hAnsiTheme="minorHAnsi" w:cstheme="minorHAnsi"/>
        </w:rPr>
      </w:pPr>
      <w:r w:rsidRPr="000713C9">
        <w:rPr>
          <w:rFonts w:asciiTheme="minorHAnsi" w:hAnsiTheme="minorHAnsi" w:cstheme="minorHAnsi"/>
        </w:rPr>
        <w:t>The expansion of capitalism leads to two main impacts.</w:t>
      </w:r>
    </w:p>
    <w:p w14:paraId="5949CC23" w14:textId="77777777" w:rsidR="00414185" w:rsidRPr="000713C9" w:rsidRDefault="00414185" w:rsidP="00414185">
      <w:pPr>
        <w:rPr>
          <w:rFonts w:asciiTheme="minorHAnsi" w:hAnsiTheme="minorHAnsi" w:cstheme="minorHAnsi"/>
        </w:rPr>
      </w:pPr>
    </w:p>
    <w:p w14:paraId="3E4D56DB" w14:textId="3DF78F13" w:rsidR="00540BB2" w:rsidRPr="000713C9" w:rsidRDefault="00414185" w:rsidP="00540BB2">
      <w:pPr>
        <w:pStyle w:val="Heading4"/>
        <w:rPr>
          <w:rFonts w:asciiTheme="minorHAnsi" w:hAnsiTheme="minorHAnsi" w:cstheme="minorHAnsi"/>
        </w:rPr>
      </w:pPr>
      <w:r w:rsidRPr="000713C9">
        <w:rPr>
          <w:rFonts w:asciiTheme="minorHAnsi" w:hAnsiTheme="minorHAnsi" w:cstheme="minorHAnsi"/>
        </w:rPr>
        <w:t xml:space="preserve">First, </w:t>
      </w:r>
      <w:r w:rsidR="00540BB2" w:rsidRPr="000713C9">
        <w:rPr>
          <w:rFonts w:asciiTheme="minorHAnsi" w:hAnsiTheme="minorHAnsi" w:cstheme="minorHAnsi"/>
        </w:rPr>
        <w:t>Economic Collapse is inevitable under capitalism – boom and bust</w:t>
      </w:r>
    </w:p>
    <w:p w14:paraId="3809DACA" w14:textId="77777777" w:rsidR="00540BB2" w:rsidRPr="000713C9" w:rsidRDefault="00540BB2" w:rsidP="00540BB2">
      <w:pPr>
        <w:rPr>
          <w:rFonts w:asciiTheme="minorHAnsi" w:hAnsiTheme="minorHAnsi" w:cstheme="minorHAnsi"/>
        </w:rPr>
      </w:pPr>
      <w:r w:rsidRPr="000713C9">
        <w:rPr>
          <w:rFonts w:asciiTheme="minorHAnsi" w:hAnsiTheme="minorHAnsi" w:cstheme="minorHAnsi"/>
          <w:b/>
          <w:u w:val="single"/>
        </w:rPr>
        <w:t>Henshall 12</w:t>
      </w:r>
      <w:r w:rsidRPr="000713C9">
        <w:rPr>
          <w:rFonts w:asciiTheme="minorHAnsi" w:hAnsiTheme="minorHAnsi" w:cstheme="minorHAnsi"/>
        </w:rPr>
        <w:t xml:space="preserve"> What Causes Boom and Bust? Issue section: Revolutionary Lessons Issue: April 2012(368) </w:t>
      </w:r>
      <w:proofErr w:type="gramStart"/>
      <w:r w:rsidRPr="000713C9">
        <w:rPr>
          <w:rFonts w:asciiTheme="minorHAnsi" w:hAnsiTheme="minorHAnsi" w:cstheme="minorHAnsi"/>
        </w:rPr>
        <w:t>By</w:t>
      </w:r>
      <w:proofErr w:type="gramEnd"/>
      <w:r w:rsidRPr="000713C9">
        <w:rPr>
          <w:rFonts w:asciiTheme="minorHAnsi" w:hAnsiTheme="minorHAnsi" w:cstheme="minorHAnsi"/>
        </w:rPr>
        <w:t xml:space="preserve"> Steve Henshall http://socialistreview.org.uk/368/what-causes-boom-and-bust</w:t>
      </w:r>
    </w:p>
    <w:p w14:paraId="6D1B38F1" w14:textId="77777777" w:rsidR="00540BB2" w:rsidRPr="000713C9" w:rsidRDefault="00540BB2" w:rsidP="00540BB2">
      <w:pPr>
        <w:rPr>
          <w:rFonts w:asciiTheme="minorHAnsi" w:hAnsiTheme="minorHAnsi" w:cstheme="minorHAnsi"/>
          <w:sz w:val="12"/>
        </w:rPr>
      </w:pPr>
      <w:proofErr w:type="gramStart"/>
      <w:r w:rsidRPr="000713C9">
        <w:rPr>
          <w:rFonts w:asciiTheme="minorHAnsi" w:hAnsiTheme="minorHAnsi" w:cstheme="minorHAnsi"/>
          <w:sz w:val="12"/>
        </w:rPr>
        <w:t>In reality, the</w:t>
      </w:r>
      <w:proofErr w:type="gramEnd"/>
      <w:r w:rsidRPr="000713C9">
        <w:rPr>
          <w:rFonts w:asciiTheme="minorHAnsi" w:hAnsiTheme="minorHAnsi" w:cstheme="minorHAnsi"/>
          <w:sz w:val="12"/>
        </w:rPr>
        <w:t xml:space="preserve"> </w:t>
      </w:r>
      <w:r w:rsidRPr="000713C9">
        <w:rPr>
          <w:rFonts w:asciiTheme="minorHAnsi" w:hAnsiTheme="minorHAnsi" w:cstheme="minorHAnsi"/>
          <w:b/>
          <w:u w:val="single"/>
        </w:rPr>
        <w:t>history of capitalism</w:t>
      </w:r>
      <w:r w:rsidRPr="000713C9">
        <w:rPr>
          <w:rFonts w:asciiTheme="minorHAnsi" w:hAnsiTheme="minorHAnsi" w:cstheme="minorHAnsi"/>
          <w:sz w:val="12"/>
        </w:rPr>
        <w:t xml:space="preserve"> is one of </w:t>
      </w:r>
      <w:r w:rsidRPr="000713C9">
        <w:rPr>
          <w:rFonts w:asciiTheme="minorHAnsi" w:hAnsiTheme="minorHAnsi" w:cstheme="minorHAnsi"/>
          <w:b/>
          <w:highlight w:val="cyan"/>
          <w:u w:val="single"/>
        </w:rPr>
        <w:t>successive expansions followed by collapse</w:t>
      </w:r>
      <w:r w:rsidRPr="000713C9">
        <w:rPr>
          <w:rFonts w:asciiTheme="minorHAnsi" w:hAnsiTheme="minorHAnsi" w:cstheme="minorHAnsi"/>
          <w:sz w:val="12"/>
        </w:rPr>
        <w:t xml:space="preserve">. Today's apologists will have to choose their words more carefully given the objective reality of the crisis. Yet during booms when new buildings go up on a grand scale, high street sales increase and unemployment falls, enthusiasm </w:t>
      </w:r>
      <w:r w:rsidRPr="000713C9">
        <w:rPr>
          <w:rFonts w:asciiTheme="minorHAnsi" w:hAnsiTheme="minorHAnsi" w:cstheme="minorHAnsi"/>
          <w:sz w:val="12"/>
        </w:rPr>
        <w:lastRenderedPageBreak/>
        <w:t xml:space="preserve">towards the market seems to correspond to an extent with reality. The key </w:t>
      </w:r>
      <w:r w:rsidRPr="000713C9">
        <w:rPr>
          <w:rFonts w:asciiTheme="minorHAnsi" w:hAnsiTheme="minorHAnsi" w:cstheme="minorHAnsi"/>
          <w:b/>
          <w:highlight w:val="cyan"/>
          <w:u w:val="single"/>
        </w:rPr>
        <w:t>factor generating the boom</w:t>
      </w:r>
      <w:r w:rsidRPr="000713C9">
        <w:rPr>
          <w:rFonts w:asciiTheme="minorHAnsi" w:hAnsiTheme="minorHAnsi" w:cstheme="minorHAnsi"/>
          <w:sz w:val="12"/>
        </w:rPr>
        <w:t xml:space="preserve"> is the capitalists' drive to </w:t>
      </w:r>
      <w:proofErr w:type="spellStart"/>
      <w:r w:rsidRPr="000713C9">
        <w:rPr>
          <w:rFonts w:asciiTheme="minorHAnsi" w:hAnsiTheme="minorHAnsi" w:cstheme="minorHAnsi"/>
          <w:b/>
          <w:u w:val="single"/>
        </w:rPr>
        <w:t>maximise</w:t>
      </w:r>
      <w:proofErr w:type="spellEnd"/>
      <w:r w:rsidRPr="000713C9">
        <w:rPr>
          <w:rFonts w:asciiTheme="minorHAnsi" w:hAnsiTheme="minorHAnsi" w:cstheme="minorHAnsi"/>
          <w:b/>
          <w:u w:val="single"/>
        </w:rPr>
        <w:t xml:space="preserve"> profit</w:t>
      </w:r>
      <w:r w:rsidRPr="000713C9">
        <w:rPr>
          <w:rFonts w:asciiTheme="minorHAnsi" w:hAnsiTheme="minorHAnsi" w:cstheme="minorHAnsi"/>
          <w:sz w:val="12"/>
        </w:rPr>
        <w:t xml:space="preserve">. If profits appear easy to make in one way or another, </w:t>
      </w:r>
      <w:r w:rsidRPr="000713C9">
        <w:rPr>
          <w:rFonts w:asciiTheme="minorHAnsi" w:hAnsiTheme="minorHAnsi" w:cstheme="minorHAnsi"/>
          <w:b/>
          <w:highlight w:val="cyan"/>
          <w:u w:val="single"/>
        </w:rPr>
        <w:t>companies</w:t>
      </w:r>
      <w:r w:rsidRPr="000713C9">
        <w:rPr>
          <w:rFonts w:asciiTheme="minorHAnsi" w:hAnsiTheme="minorHAnsi" w:cstheme="minorHAnsi"/>
          <w:b/>
          <w:u w:val="single"/>
        </w:rPr>
        <w:t xml:space="preserve"> throughout the system attempt to </w:t>
      </w:r>
      <w:r w:rsidRPr="000713C9">
        <w:rPr>
          <w:rFonts w:asciiTheme="minorHAnsi" w:hAnsiTheme="minorHAnsi" w:cstheme="minorHAnsi"/>
          <w:b/>
          <w:highlight w:val="cyan"/>
          <w:u w:val="single"/>
        </w:rPr>
        <w:t>expand output as quickly as possib</w:t>
      </w:r>
      <w:r w:rsidRPr="000713C9">
        <w:rPr>
          <w:rFonts w:asciiTheme="minorHAnsi" w:hAnsiTheme="minorHAnsi" w:cstheme="minorHAnsi"/>
          <w:b/>
          <w:u w:val="single"/>
        </w:rPr>
        <w:t>le</w:t>
      </w:r>
      <w:r w:rsidRPr="000713C9">
        <w:rPr>
          <w:rFonts w:asciiTheme="minorHAnsi" w:hAnsiTheme="minorHAnsi" w:cstheme="minorHAnsi"/>
          <w:sz w:val="12"/>
        </w:rPr>
        <w:t xml:space="preserve">. New machinery is </w:t>
      </w:r>
      <w:proofErr w:type="gramStart"/>
      <w:r w:rsidRPr="000713C9">
        <w:rPr>
          <w:rFonts w:asciiTheme="minorHAnsi" w:hAnsiTheme="minorHAnsi" w:cstheme="minorHAnsi"/>
          <w:sz w:val="12"/>
        </w:rPr>
        <w:t>bought</w:t>
      </w:r>
      <w:proofErr w:type="gramEnd"/>
      <w:r w:rsidRPr="000713C9">
        <w:rPr>
          <w:rFonts w:asciiTheme="minorHAnsi" w:hAnsiTheme="minorHAnsi" w:cstheme="minorHAnsi"/>
          <w:sz w:val="12"/>
        </w:rPr>
        <w:t xml:space="preserve"> and workers are employed. </w:t>
      </w:r>
      <w:proofErr w:type="gramStart"/>
      <w:r w:rsidRPr="000713C9">
        <w:rPr>
          <w:rFonts w:asciiTheme="minorHAnsi" w:hAnsiTheme="minorHAnsi" w:cstheme="minorHAnsi"/>
          <w:b/>
          <w:u w:val="single"/>
        </w:rPr>
        <w:t>This increases</w:t>
      </w:r>
      <w:proofErr w:type="gramEnd"/>
      <w:r w:rsidRPr="000713C9">
        <w:rPr>
          <w:rFonts w:asciiTheme="minorHAnsi" w:hAnsiTheme="minorHAnsi" w:cstheme="minorHAnsi"/>
          <w:b/>
          <w:u w:val="single"/>
        </w:rPr>
        <w:t xml:space="preserve"> trade further for those companies that sell the equipment and services required</w:t>
      </w:r>
      <w:r w:rsidRPr="000713C9">
        <w:rPr>
          <w:rFonts w:asciiTheme="minorHAnsi" w:hAnsiTheme="minorHAnsi" w:cstheme="minorHAnsi"/>
          <w:sz w:val="12"/>
        </w:rPr>
        <w:t xml:space="preserve"> as well as those selling consumer goods to the growing workforce. The </w:t>
      </w:r>
      <w:r w:rsidRPr="000713C9">
        <w:rPr>
          <w:rFonts w:asciiTheme="minorHAnsi" w:hAnsiTheme="minorHAnsi" w:cstheme="minorHAnsi"/>
          <w:b/>
          <w:highlight w:val="cyan"/>
          <w:u w:val="single"/>
        </w:rPr>
        <w:t xml:space="preserve">economy </w:t>
      </w:r>
      <w:proofErr w:type="gramStart"/>
      <w:r w:rsidRPr="000713C9">
        <w:rPr>
          <w:rFonts w:asciiTheme="minorHAnsi" w:hAnsiTheme="minorHAnsi" w:cstheme="minorHAnsi"/>
          <w:b/>
          <w:highlight w:val="cyan"/>
          <w:u w:val="single"/>
        </w:rPr>
        <w:t>as a whole booms</w:t>
      </w:r>
      <w:proofErr w:type="gramEnd"/>
      <w:r w:rsidRPr="000713C9">
        <w:rPr>
          <w:rFonts w:asciiTheme="minorHAnsi" w:hAnsiTheme="minorHAnsi" w:cstheme="minorHAnsi"/>
          <w:sz w:val="12"/>
        </w:rPr>
        <w:t xml:space="preserve">. But the snag is that the whole process is blind. In a "free" market there is no overall coordination between the different groups of capitalists. Each seeks to expand their output as frantically as possibly. So there </w:t>
      </w:r>
      <w:r w:rsidRPr="000713C9">
        <w:rPr>
          <w:rFonts w:asciiTheme="minorHAnsi" w:hAnsiTheme="minorHAnsi" w:cstheme="minorHAnsi"/>
          <w:b/>
          <w:u w:val="single"/>
        </w:rPr>
        <w:t xml:space="preserve">comes a point in every boom where </w:t>
      </w:r>
      <w:r w:rsidRPr="000713C9">
        <w:rPr>
          <w:rFonts w:asciiTheme="minorHAnsi" w:hAnsiTheme="minorHAnsi" w:cstheme="minorHAnsi"/>
          <w:b/>
          <w:highlight w:val="cyan"/>
          <w:u w:val="single"/>
        </w:rPr>
        <w:t xml:space="preserve">the pools of raw materials, financial help or skilled </w:t>
      </w:r>
      <w:proofErr w:type="spellStart"/>
      <w:r w:rsidRPr="000713C9">
        <w:rPr>
          <w:rFonts w:asciiTheme="minorHAnsi" w:hAnsiTheme="minorHAnsi" w:cstheme="minorHAnsi"/>
          <w:b/>
          <w:highlight w:val="cyan"/>
          <w:u w:val="single"/>
        </w:rPr>
        <w:t>labour</w:t>
      </w:r>
      <w:proofErr w:type="spellEnd"/>
      <w:r w:rsidRPr="000713C9">
        <w:rPr>
          <w:rFonts w:asciiTheme="minorHAnsi" w:hAnsiTheme="minorHAnsi" w:cstheme="minorHAnsi"/>
          <w:b/>
          <w:highlight w:val="cyan"/>
          <w:u w:val="single"/>
        </w:rPr>
        <w:t xml:space="preserve"> start to dry up</w:t>
      </w:r>
      <w:r w:rsidRPr="000713C9">
        <w:rPr>
          <w:rFonts w:asciiTheme="minorHAnsi" w:hAnsiTheme="minorHAnsi" w:cstheme="minorHAnsi"/>
          <w:sz w:val="12"/>
        </w:rPr>
        <w:t xml:space="preserve">. Growing competition for dwindling resources </w:t>
      </w:r>
      <w:r w:rsidRPr="000713C9">
        <w:rPr>
          <w:rFonts w:asciiTheme="minorHAnsi" w:hAnsiTheme="minorHAnsi" w:cstheme="minorHAnsi"/>
          <w:b/>
          <w:highlight w:val="cyan"/>
          <w:u w:val="single"/>
        </w:rPr>
        <w:t>increases prices</w:t>
      </w:r>
      <w:r w:rsidRPr="000713C9">
        <w:rPr>
          <w:rFonts w:asciiTheme="minorHAnsi" w:hAnsiTheme="minorHAnsi" w:cstheme="minorHAnsi"/>
          <w:b/>
          <w:u w:val="single"/>
        </w:rPr>
        <w:t xml:space="preserve">, quickly </w:t>
      </w:r>
      <w:r w:rsidRPr="000713C9">
        <w:rPr>
          <w:rFonts w:asciiTheme="minorHAnsi" w:hAnsiTheme="minorHAnsi" w:cstheme="minorHAnsi"/>
          <w:b/>
          <w:highlight w:val="cyan"/>
          <w:u w:val="single"/>
        </w:rPr>
        <w:t>destroying the profit margins</w:t>
      </w:r>
      <w:r w:rsidRPr="000713C9">
        <w:rPr>
          <w:rFonts w:asciiTheme="minorHAnsi" w:hAnsiTheme="minorHAnsi" w:cstheme="minorHAnsi"/>
          <w:b/>
          <w:u w:val="single"/>
        </w:rPr>
        <w:t xml:space="preserve">, </w:t>
      </w:r>
      <w:r w:rsidRPr="000713C9">
        <w:rPr>
          <w:rFonts w:asciiTheme="minorHAnsi" w:hAnsiTheme="minorHAnsi" w:cstheme="minorHAnsi"/>
          <w:b/>
          <w:highlight w:val="cyan"/>
          <w:u w:val="single"/>
        </w:rPr>
        <w:t>sending many firms towards bankruptcy</w:t>
      </w:r>
      <w:r w:rsidRPr="000713C9">
        <w:rPr>
          <w:rFonts w:asciiTheme="minorHAnsi" w:hAnsiTheme="minorHAnsi" w:cstheme="minorHAnsi"/>
          <w:sz w:val="12"/>
        </w:rPr>
        <w:t xml:space="preserve">. Their only </w:t>
      </w:r>
      <w:proofErr w:type="spellStart"/>
      <w:r w:rsidRPr="000713C9">
        <w:rPr>
          <w:rFonts w:asciiTheme="minorHAnsi" w:hAnsiTheme="minorHAnsi" w:cstheme="minorHAnsi"/>
          <w:sz w:val="12"/>
        </w:rPr>
        <w:t>defence</w:t>
      </w:r>
      <w:proofErr w:type="spellEnd"/>
      <w:r w:rsidRPr="000713C9">
        <w:rPr>
          <w:rFonts w:asciiTheme="minorHAnsi" w:hAnsiTheme="minorHAnsi" w:cstheme="minorHAnsi"/>
          <w:sz w:val="12"/>
        </w:rPr>
        <w:t xml:space="preserve"> is to attack workers conditions, postpone investment decisions and in many instances </w:t>
      </w:r>
      <w:proofErr w:type="gramStart"/>
      <w:r w:rsidRPr="000713C9">
        <w:rPr>
          <w:rFonts w:asciiTheme="minorHAnsi" w:hAnsiTheme="minorHAnsi" w:cstheme="minorHAnsi"/>
          <w:sz w:val="12"/>
        </w:rPr>
        <w:t>close down</w:t>
      </w:r>
      <w:proofErr w:type="gramEnd"/>
      <w:r w:rsidRPr="000713C9">
        <w:rPr>
          <w:rFonts w:asciiTheme="minorHAnsi" w:hAnsiTheme="minorHAnsi" w:cstheme="minorHAnsi"/>
          <w:sz w:val="12"/>
        </w:rPr>
        <w:t xml:space="preserve"> sections of the company. The boom starts to give way to a slump and a </w:t>
      </w:r>
      <w:r w:rsidRPr="000713C9">
        <w:rPr>
          <w:rFonts w:asciiTheme="minorHAnsi" w:hAnsiTheme="minorHAnsi" w:cstheme="minorHAnsi"/>
          <w:b/>
          <w:highlight w:val="cyan"/>
          <w:u w:val="single"/>
        </w:rPr>
        <w:t>crisis of "overproduction" emerges</w:t>
      </w:r>
      <w:r w:rsidRPr="000713C9">
        <w:rPr>
          <w:rFonts w:asciiTheme="minorHAnsi" w:hAnsiTheme="minorHAnsi" w:cstheme="minorHAnsi"/>
          <w:sz w:val="12"/>
        </w:rPr>
        <w:t xml:space="preserve">. Unsold commodities stack up and due to attacks on wages or job losses fewer goods can be bought. A cascade is unleashed as fewer goods can be sold and in turn bosses sack more workers. This vicious circle reduces the market size for the goods being produced and the crisis deepens. Economic crises under capitalism occur not because too little is being produced, as happened recurrently under feudalism, for example. Crises happen today because "too much" is produced. This isn't because people's needs have been met, far from it - there is vast unmet need for everything from food to homes, even in the advanced capitalist countries. But under capitalism such needs are only </w:t>
      </w:r>
      <w:proofErr w:type="spellStart"/>
      <w:r w:rsidRPr="000713C9">
        <w:rPr>
          <w:rFonts w:asciiTheme="minorHAnsi" w:hAnsiTheme="minorHAnsi" w:cstheme="minorHAnsi"/>
          <w:sz w:val="12"/>
        </w:rPr>
        <w:t>recognised</w:t>
      </w:r>
      <w:proofErr w:type="spellEnd"/>
      <w:r w:rsidRPr="000713C9">
        <w:rPr>
          <w:rFonts w:asciiTheme="minorHAnsi" w:hAnsiTheme="minorHAnsi" w:cstheme="minorHAnsi"/>
          <w:sz w:val="12"/>
        </w:rPr>
        <w:t xml:space="preserve"> if matched by spending power. Without </w:t>
      </w:r>
      <w:proofErr w:type="gramStart"/>
      <w:r w:rsidRPr="000713C9">
        <w:rPr>
          <w:rFonts w:asciiTheme="minorHAnsi" w:hAnsiTheme="minorHAnsi" w:cstheme="minorHAnsi"/>
          <w:sz w:val="12"/>
        </w:rPr>
        <w:t>that goods</w:t>
      </w:r>
      <w:proofErr w:type="gramEnd"/>
      <w:r w:rsidRPr="000713C9">
        <w:rPr>
          <w:rFonts w:asciiTheme="minorHAnsi" w:hAnsiTheme="minorHAnsi" w:cstheme="minorHAnsi"/>
          <w:sz w:val="12"/>
        </w:rPr>
        <w:t xml:space="preserve"> go unsold. The anarchy of the capitalist mode of production constantly leads to such wastage after periodic booms. For example, during the telecom bubble in the 1990s huge amounts of </w:t>
      </w:r>
      <w:proofErr w:type="spellStart"/>
      <w:r w:rsidRPr="000713C9">
        <w:rPr>
          <w:rFonts w:asciiTheme="minorHAnsi" w:hAnsiTheme="minorHAnsi" w:cstheme="minorHAnsi"/>
          <w:sz w:val="12"/>
        </w:rPr>
        <w:t>fibre</w:t>
      </w:r>
      <w:proofErr w:type="spellEnd"/>
      <w:r w:rsidRPr="000713C9">
        <w:rPr>
          <w:rFonts w:asciiTheme="minorHAnsi" w:hAnsiTheme="minorHAnsi" w:cstheme="minorHAnsi"/>
          <w:sz w:val="12"/>
        </w:rPr>
        <w:t xml:space="preserve">-optic cable were laid under the ground (in the US alone it amounted to enough to go around the world 1,566 times!). Yet today only a tiny fraction of this is used. Or more recently the opportunity to cash in on the rapid expansion of world trade </w:t>
      </w:r>
      <w:proofErr w:type="spellStart"/>
      <w:r w:rsidRPr="000713C9">
        <w:rPr>
          <w:rFonts w:asciiTheme="minorHAnsi" w:hAnsiTheme="minorHAnsi" w:cstheme="minorHAnsi"/>
          <w:sz w:val="12"/>
        </w:rPr>
        <w:t>fuelled</w:t>
      </w:r>
      <w:proofErr w:type="spellEnd"/>
      <w:r w:rsidRPr="000713C9">
        <w:rPr>
          <w:rFonts w:asciiTheme="minorHAnsi" w:hAnsiTheme="minorHAnsi" w:cstheme="minorHAnsi"/>
          <w:sz w:val="12"/>
        </w:rPr>
        <w:t xml:space="preserve"> by China's economic growth led to a wave of investment in tankers and container ships in the early part of the last decade. The difficulty was that orders placed in 2004 or 2005 are only being delivered this year, in very different economic circumstances. Shipping companies have been left with debts to the tune of $450 billion (further feeding Europe's banking crisis). The central thrust of Marx's political economy is that the </w:t>
      </w:r>
      <w:r w:rsidRPr="000713C9">
        <w:rPr>
          <w:rFonts w:asciiTheme="minorHAnsi" w:hAnsiTheme="minorHAnsi" w:cstheme="minorHAnsi"/>
          <w:b/>
          <w:u w:val="single"/>
        </w:rPr>
        <w:t>blind drive by competing capitals to accumulate throws the economy into a spasm that cannot be sustained once profits inevitably start to falter</w:t>
      </w:r>
      <w:r w:rsidRPr="000713C9">
        <w:rPr>
          <w:rFonts w:asciiTheme="minorHAnsi" w:hAnsiTheme="minorHAnsi" w:cstheme="minorHAnsi"/>
          <w:sz w:val="12"/>
        </w:rPr>
        <w:t xml:space="preserve">. Each time a crisis hits there are attempts by capitalism's defenders to explain it away as caused by something apparently external to the system. </w:t>
      </w:r>
      <w:proofErr w:type="gramStart"/>
      <w:r w:rsidRPr="000713C9">
        <w:rPr>
          <w:rFonts w:asciiTheme="minorHAnsi" w:hAnsiTheme="minorHAnsi" w:cstheme="minorHAnsi"/>
          <w:sz w:val="12"/>
        </w:rPr>
        <w:t>So</w:t>
      </w:r>
      <w:proofErr w:type="gramEnd"/>
      <w:r w:rsidRPr="000713C9">
        <w:rPr>
          <w:rFonts w:asciiTheme="minorHAnsi" w:hAnsiTheme="minorHAnsi" w:cstheme="minorHAnsi"/>
          <w:sz w:val="12"/>
        </w:rPr>
        <w:t xml:space="preserve"> the return of crisis to world economy in the 1970s after decades of expansion was blamed on the oil price hike that followed the Arab-Israeli War in 1973. Or the economic contraction in the British economy last year was pinned by some on the amount of snow that hit the country. Paul Taylor, the chief executive of the Fitch credit rating agency, was perhaps more honest about the inability to explain why capitalism goes into crises when he proclaimed, "We don't have a crystal ball." No matter how policies are adjusted or how decisions are made by individual </w:t>
      </w:r>
      <w:proofErr w:type="gramStart"/>
      <w:r w:rsidRPr="000713C9">
        <w:rPr>
          <w:rFonts w:asciiTheme="minorHAnsi" w:hAnsiTheme="minorHAnsi" w:cstheme="minorHAnsi"/>
          <w:sz w:val="12"/>
        </w:rPr>
        <w:t>capitalists</w:t>
      </w:r>
      <w:proofErr w:type="gramEnd"/>
      <w:r w:rsidRPr="000713C9">
        <w:rPr>
          <w:rFonts w:asciiTheme="minorHAnsi" w:hAnsiTheme="minorHAnsi" w:cstheme="minorHAnsi"/>
          <w:sz w:val="12"/>
        </w:rPr>
        <w:t xml:space="preserve"> </w:t>
      </w:r>
      <w:r w:rsidRPr="000713C9">
        <w:rPr>
          <w:rFonts w:asciiTheme="minorHAnsi" w:hAnsiTheme="minorHAnsi" w:cstheme="minorHAnsi"/>
          <w:b/>
          <w:highlight w:val="cyan"/>
          <w:u w:val="single"/>
        </w:rPr>
        <w:t>crises are part and parcel of capitalism</w:t>
      </w:r>
      <w:r w:rsidRPr="000713C9">
        <w:rPr>
          <w:rFonts w:asciiTheme="minorHAnsi" w:hAnsiTheme="minorHAnsi" w:cstheme="minorHAnsi"/>
          <w:sz w:val="12"/>
        </w:rPr>
        <w:t xml:space="preserve">. The suffering and huge waste it causes mean it's an incredibly limited system, one to be thrown into the dustbin of history. Ninety years </w:t>
      </w:r>
      <w:proofErr w:type="gramStart"/>
      <w:r w:rsidRPr="000713C9">
        <w:rPr>
          <w:rFonts w:asciiTheme="minorHAnsi" w:hAnsiTheme="minorHAnsi" w:cstheme="minorHAnsi"/>
          <w:sz w:val="12"/>
        </w:rPr>
        <w:t>ago</w:t>
      </w:r>
      <w:proofErr w:type="gramEnd"/>
      <w:r w:rsidRPr="000713C9">
        <w:rPr>
          <w:rFonts w:asciiTheme="minorHAnsi" w:hAnsiTheme="minorHAnsi" w:cstheme="minorHAnsi"/>
          <w:sz w:val="12"/>
        </w:rPr>
        <w:t xml:space="preserve"> Leon Trotsky summed it up aptly: "Capitalism...live[s] by crises and booms, just as a human being lives by inhaling and exhaling... </w:t>
      </w:r>
      <w:r w:rsidRPr="000713C9">
        <w:rPr>
          <w:rFonts w:asciiTheme="minorHAnsi" w:hAnsiTheme="minorHAnsi" w:cstheme="minorHAnsi"/>
          <w:b/>
          <w:highlight w:val="cyan"/>
          <w:u w:val="single"/>
        </w:rPr>
        <w:t>Crises and booms were inherent in capitalism from its birth: they will accompany it to its grave</w:t>
      </w:r>
      <w:r w:rsidRPr="000713C9">
        <w:rPr>
          <w:rFonts w:asciiTheme="minorHAnsi" w:hAnsiTheme="minorHAnsi" w:cstheme="minorHAnsi"/>
          <w:sz w:val="12"/>
        </w:rPr>
        <w:t>."</w:t>
      </w:r>
    </w:p>
    <w:p w14:paraId="6DD81798" w14:textId="3EEA039D" w:rsidR="00540BB2" w:rsidRPr="000713C9" w:rsidRDefault="00414185" w:rsidP="00540BB2">
      <w:pPr>
        <w:pStyle w:val="Heading4"/>
        <w:rPr>
          <w:rFonts w:asciiTheme="minorHAnsi" w:hAnsiTheme="minorHAnsi" w:cstheme="minorHAnsi"/>
        </w:rPr>
      </w:pPr>
      <w:proofErr w:type="gramStart"/>
      <w:r w:rsidRPr="000713C9">
        <w:rPr>
          <w:rFonts w:asciiTheme="minorHAnsi" w:hAnsiTheme="minorHAnsi" w:cstheme="minorHAnsi"/>
        </w:rPr>
        <w:t>AND,</w:t>
      </w:r>
      <w:proofErr w:type="gramEnd"/>
      <w:r w:rsidRPr="000713C9">
        <w:rPr>
          <w:rFonts w:asciiTheme="minorHAnsi" w:hAnsiTheme="minorHAnsi" w:cstheme="minorHAnsi"/>
        </w:rPr>
        <w:t xml:space="preserve"> </w:t>
      </w:r>
      <w:r w:rsidR="00540BB2" w:rsidRPr="000713C9">
        <w:rPr>
          <w:rFonts w:asciiTheme="minorHAnsi" w:hAnsiTheme="minorHAnsi" w:cstheme="minorHAnsi"/>
        </w:rPr>
        <w:t xml:space="preserve">Economic collapse causes nuclear war </w:t>
      </w:r>
    </w:p>
    <w:p w14:paraId="160E0115" w14:textId="77777777" w:rsidR="00540BB2" w:rsidRPr="000713C9" w:rsidRDefault="00540BB2" w:rsidP="00540BB2">
      <w:pPr>
        <w:rPr>
          <w:rFonts w:asciiTheme="minorHAnsi" w:hAnsiTheme="minorHAnsi" w:cstheme="minorHAnsi"/>
        </w:rPr>
      </w:pPr>
      <w:proofErr w:type="spellStart"/>
      <w:r w:rsidRPr="000713C9">
        <w:rPr>
          <w:rFonts w:asciiTheme="minorHAnsi" w:hAnsiTheme="minorHAnsi" w:cstheme="minorHAnsi"/>
          <w:b/>
        </w:rPr>
        <w:t>Tonnesson</w:t>
      </w:r>
      <w:proofErr w:type="spellEnd"/>
      <w:r w:rsidRPr="000713C9">
        <w:rPr>
          <w:rFonts w:asciiTheme="minorHAnsi" w:hAnsiTheme="minorHAnsi" w:cstheme="minorHAnsi"/>
          <w:b/>
        </w:rPr>
        <w:t xml:space="preserve"> 15</w:t>
      </w:r>
      <w:r w:rsidRPr="000713C9">
        <w:rPr>
          <w:rFonts w:asciiTheme="minorHAnsi" w:hAnsiTheme="minorHAnsi" w:cstheme="minorHAnsi"/>
        </w:rPr>
        <w:t xml:space="preserve"> — (Stein </w:t>
      </w:r>
      <w:proofErr w:type="spellStart"/>
      <w:r w:rsidRPr="000713C9">
        <w:rPr>
          <w:rFonts w:asciiTheme="minorHAnsi" w:hAnsiTheme="minorHAnsi" w:cstheme="minorHAnsi"/>
        </w:rPr>
        <w:t>Tonnesson</w:t>
      </w:r>
      <w:proofErr w:type="spellEnd"/>
      <w:r w:rsidRPr="000713C9">
        <w:rPr>
          <w:rFonts w:asciiTheme="minorHAnsi" w:hAnsiTheme="minorHAnsi" w:cstheme="minorHAnsi"/>
        </w:rPr>
        <w:t xml:space="preserve">, Leader of </w:t>
      </w:r>
      <w:proofErr w:type="spellStart"/>
      <w:r w:rsidRPr="000713C9">
        <w:rPr>
          <w:rFonts w:asciiTheme="minorHAnsi" w:hAnsiTheme="minorHAnsi" w:cstheme="minorHAnsi"/>
        </w:rPr>
        <w:t>programme</w:t>
      </w:r>
      <w:proofErr w:type="spellEnd"/>
      <w:r w:rsidRPr="000713C9">
        <w:rPr>
          <w:rFonts w:asciiTheme="minorHAnsi" w:hAnsiTheme="minorHAnsi" w:cstheme="minorHAnsi"/>
        </w:rPr>
        <w:t xml:space="preserve"> on East Asian peace @ Uppsala University, “Deterrence, interdependence and Sino–US peace,” </w:t>
      </w:r>
      <w:r w:rsidRPr="000713C9">
        <w:rPr>
          <w:rFonts w:asciiTheme="minorHAnsi" w:hAnsiTheme="minorHAnsi" w:cstheme="minorHAnsi"/>
          <w:i/>
        </w:rPr>
        <w:t>International Area Studies Review,</w:t>
      </w:r>
      <w:r w:rsidRPr="000713C9">
        <w:rPr>
          <w:rFonts w:asciiTheme="minorHAnsi" w:hAnsiTheme="minorHAnsi" w:cstheme="minorHAnsi"/>
        </w:rPr>
        <w:t xml:space="preserve"> 18:3, p.297-311, http://journals.sagepub.com/doi/full/10.1177/2233865915596660, accessed 7-13-2017, </w:t>
      </w:r>
      <w:proofErr w:type="spellStart"/>
      <w:r w:rsidRPr="000713C9">
        <w:rPr>
          <w:rFonts w:asciiTheme="minorHAnsi" w:hAnsiTheme="minorHAnsi" w:cstheme="minorHAnsi"/>
        </w:rPr>
        <w:t>SagePub</w:t>
      </w:r>
      <w:proofErr w:type="spellEnd"/>
      <w:r w:rsidRPr="000713C9">
        <w:rPr>
          <w:rFonts w:asciiTheme="minorHAnsi" w:hAnsiTheme="minorHAnsi" w:cstheme="minorHAnsi"/>
        </w:rPr>
        <w:t>, JSO)</w:t>
      </w:r>
    </w:p>
    <w:p w14:paraId="324C349B" w14:textId="77777777" w:rsidR="00540BB2" w:rsidRPr="000713C9" w:rsidRDefault="00540BB2" w:rsidP="00540BB2">
      <w:pPr>
        <w:rPr>
          <w:rFonts w:asciiTheme="minorHAnsi" w:hAnsiTheme="minorHAnsi" w:cstheme="minorHAnsi"/>
          <w:sz w:val="12"/>
        </w:rPr>
      </w:pPr>
      <w:r w:rsidRPr="000713C9">
        <w:rPr>
          <w:rFonts w:asciiTheme="minorHAnsi" w:hAnsiTheme="minorHAnsi" w:cstheme="minorHAnsi"/>
          <w:sz w:val="12"/>
        </w:rPr>
        <w:t xml:space="preserve">Several recent works on China and Sino–US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Interdependence raises the cost of conflict for all sides but∂ </w:t>
      </w:r>
      <w:r w:rsidRPr="000713C9">
        <w:rPr>
          <w:rFonts w:asciiTheme="minorHAnsi" w:hAnsiTheme="minorHAnsi" w:cstheme="minorHAnsi"/>
          <w:b/>
          <w:highlight w:val="cyan"/>
          <w:u w:val="single"/>
        </w:rPr>
        <w:t>asymmetrical or unbalanced</w:t>
      </w:r>
      <w:r w:rsidRPr="000713C9">
        <w:rPr>
          <w:rFonts w:asciiTheme="minorHAnsi" w:hAnsiTheme="minorHAnsi" w:cstheme="minorHAnsi"/>
          <w:b/>
          <w:u w:val="single"/>
        </w:rPr>
        <w:t xml:space="preserve"> dependencies and negative </w:t>
      </w:r>
      <w:r w:rsidRPr="000713C9">
        <w:rPr>
          <w:rFonts w:asciiTheme="minorHAnsi" w:hAnsiTheme="minorHAnsi" w:cstheme="minorHAnsi"/>
          <w:b/>
          <w:highlight w:val="cyan"/>
          <w:u w:val="single"/>
        </w:rPr>
        <w:t>trade expectations may generate tensions</w:t>
      </w:r>
      <w:r w:rsidRPr="000713C9">
        <w:rPr>
          <w:rFonts w:asciiTheme="minorHAnsi" w:hAnsiTheme="minorHAnsi" w:cstheme="minorHAnsi"/>
          <w:highlight w:val="cyan"/>
          <w:u w:val="single"/>
        </w:rPr>
        <w:t xml:space="preserve"> </w:t>
      </w:r>
      <w:r w:rsidRPr="000713C9">
        <w:rPr>
          <w:rFonts w:asciiTheme="minorHAnsi" w:hAnsiTheme="minorHAnsi" w:cstheme="minorHAnsi"/>
          <w:b/>
          <w:highlight w:val="cyan"/>
          <w:u w:val="single"/>
        </w:rPr>
        <w:t>leading to trade wars</w:t>
      </w:r>
      <w:r w:rsidRPr="000713C9">
        <w:rPr>
          <w:rFonts w:asciiTheme="minorHAnsi" w:hAnsiTheme="minorHAnsi" w:cstheme="minorHAnsi"/>
          <w:b/>
          <w:u w:val="single"/>
        </w:rPr>
        <w:t xml:space="preserve"> among inter-dependent states that in turn </w:t>
      </w:r>
      <w:r w:rsidRPr="000713C9">
        <w:rPr>
          <w:rFonts w:asciiTheme="minorHAnsi" w:hAnsiTheme="minorHAnsi" w:cstheme="minorHAnsi"/>
          <w:b/>
          <w:highlight w:val="cyan"/>
          <w:u w:val="single"/>
        </w:rPr>
        <w:t>increase the risk of military conflict</w:t>
      </w:r>
      <w:r w:rsidRPr="000713C9">
        <w:rPr>
          <w:rFonts w:asciiTheme="minorHAnsi" w:hAnsiTheme="minorHAnsi" w:cstheme="minorHAnsi"/>
          <w:sz w:val="12"/>
        </w:rPr>
        <w:t xml:space="preserve"> (Copeland, 2015: 1, 14, 437; Roach, 2014). The risk may increase if one of the interdependent∂ countries is governed by an inward-looking socio-economic coalition (Solingen, 2015); </w:t>
      </w:r>
      <w:proofErr w:type="gramStart"/>
      <w:r w:rsidRPr="000713C9">
        <w:rPr>
          <w:rFonts w:asciiTheme="minorHAnsi" w:hAnsiTheme="minorHAnsi" w:cstheme="minorHAnsi"/>
          <w:sz w:val="12"/>
        </w:rPr>
        <w:t>second,∂</w:t>
      </w:r>
      <w:proofErr w:type="gramEnd"/>
      <w:r w:rsidRPr="000713C9">
        <w:rPr>
          <w:rFonts w:asciiTheme="minorHAnsi" w:hAnsiTheme="minorHAnsi" w:cstheme="minorHAnsi"/>
          <w:sz w:val="12"/>
        </w:rPr>
        <w:t xml:space="preserve"> the risk of war between China and the US should not just be </w:t>
      </w:r>
      <w:proofErr w:type="spellStart"/>
      <w:r w:rsidRPr="000713C9">
        <w:rPr>
          <w:rFonts w:asciiTheme="minorHAnsi" w:hAnsiTheme="minorHAnsi" w:cstheme="minorHAnsi"/>
          <w:sz w:val="12"/>
        </w:rPr>
        <w:t>analysed</w:t>
      </w:r>
      <w:proofErr w:type="spellEnd"/>
      <w:r w:rsidRPr="000713C9">
        <w:rPr>
          <w:rFonts w:asciiTheme="minorHAnsi" w:hAnsiTheme="minorHAnsi" w:cstheme="minorHAnsi"/>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decisions for war and peace are taken by very few people, who act on the basis of their future expectations. International relations theory must be supplemented by foreign policy analysis </w:t>
      </w:r>
      <w:proofErr w:type="gramStart"/>
      <w:r w:rsidRPr="000713C9">
        <w:rPr>
          <w:rFonts w:asciiTheme="minorHAnsi" w:hAnsiTheme="minorHAnsi" w:cstheme="minorHAnsi"/>
          <w:sz w:val="12"/>
        </w:rPr>
        <w:t>in order to</w:t>
      </w:r>
      <w:proofErr w:type="gramEnd"/>
      <w:r w:rsidRPr="000713C9">
        <w:rPr>
          <w:rFonts w:asciiTheme="minorHAnsi" w:hAnsiTheme="minorHAnsi" w:cstheme="minorHAnsi"/>
          <w:sz w:val="12"/>
        </w:rPr>
        <w:t xml:space="preserve"> assess the value attributed by national decision-makers to economic development and their assessments of risks and opportunities. </w:t>
      </w:r>
      <w:r w:rsidRPr="000713C9">
        <w:rPr>
          <w:rFonts w:asciiTheme="minorHAnsi" w:hAnsiTheme="minorHAnsi" w:cstheme="minorHAnsi"/>
          <w:b/>
          <w:highlight w:val="cyan"/>
          <w:u w:val="single"/>
        </w:rPr>
        <w:t>If leaders</w:t>
      </w:r>
      <w:r w:rsidRPr="000713C9">
        <w:rPr>
          <w:rFonts w:asciiTheme="minorHAnsi" w:hAnsiTheme="minorHAnsi" w:cstheme="minorHAnsi"/>
          <w:sz w:val="12"/>
        </w:rPr>
        <w:t xml:space="preserve"> on either side of the Atlantic </w:t>
      </w:r>
      <w:r w:rsidRPr="000713C9">
        <w:rPr>
          <w:rFonts w:asciiTheme="minorHAnsi" w:hAnsiTheme="minorHAnsi" w:cstheme="minorHAnsi"/>
          <w:b/>
          <w:highlight w:val="cyan"/>
          <w:u w:val="single"/>
        </w:rPr>
        <w:t>begin to seriously</w:t>
      </w:r>
      <w:r w:rsidRPr="000713C9">
        <w:rPr>
          <w:rFonts w:asciiTheme="minorHAnsi" w:hAnsiTheme="minorHAnsi" w:cstheme="minorHAnsi"/>
          <w:sz w:val="12"/>
        </w:rPr>
        <w:t xml:space="preserve"> fear or </w:t>
      </w:r>
      <w:r w:rsidRPr="000713C9">
        <w:rPr>
          <w:rFonts w:asciiTheme="minorHAnsi" w:hAnsiTheme="minorHAnsi" w:cstheme="minorHAnsi"/>
          <w:b/>
          <w:highlight w:val="cyan"/>
          <w:u w:val="single"/>
        </w:rPr>
        <w:t>anticipate their own nation’s decline</w:t>
      </w:r>
      <w:r w:rsidRPr="000713C9">
        <w:rPr>
          <w:rFonts w:asciiTheme="minorHAnsi" w:hAnsiTheme="minorHAnsi" w:cstheme="minorHAnsi"/>
          <w:b/>
          <w:u w:val="single"/>
        </w:rPr>
        <w:t xml:space="preserve"> then they may </w:t>
      </w:r>
      <w:r w:rsidRPr="000713C9">
        <w:rPr>
          <w:rFonts w:asciiTheme="minorHAnsi" w:hAnsiTheme="minorHAnsi" w:cstheme="minorHAnsi"/>
          <w:b/>
          <w:highlight w:val="cyan"/>
          <w:u w:val="single"/>
        </w:rPr>
        <w:t>blame this on external dependence</w:t>
      </w:r>
      <w:r w:rsidRPr="000713C9">
        <w:rPr>
          <w:rFonts w:asciiTheme="minorHAnsi" w:hAnsiTheme="minorHAnsi" w:cstheme="minorHAnsi"/>
          <w:b/>
          <w:u w:val="single"/>
        </w:rPr>
        <w:t>, appeal to</w:t>
      </w:r>
      <w:r w:rsidRPr="000713C9">
        <w:rPr>
          <w:rFonts w:asciiTheme="minorHAnsi" w:hAnsiTheme="minorHAnsi" w:cstheme="minorHAnsi"/>
          <w:sz w:val="12"/>
        </w:rPr>
        <w:t xml:space="preserve"> </w:t>
      </w:r>
      <w:r w:rsidRPr="000713C9">
        <w:rPr>
          <w:rFonts w:asciiTheme="minorHAnsi" w:hAnsiTheme="minorHAnsi" w:cstheme="minorHAnsi"/>
          <w:b/>
          <w:u w:val="single"/>
        </w:rPr>
        <w:t>anti-foreign sentiments,</w:t>
      </w:r>
      <w:r w:rsidRPr="000713C9">
        <w:rPr>
          <w:rFonts w:asciiTheme="minorHAnsi" w:hAnsiTheme="minorHAnsi" w:cstheme="minorHAnsi"/>
          <w:sz w:val="12"/>
        </w:rPr>
        <w:t xml:space="preserve"> contemplate the </w:t>
      </w:r>
      <w:r w:rsidRPr="000713C9">
        <w:rPr>
          <w:rFonts w:asciiTheme="minorHAnsi" w:hAnsiTheme="minorHAnsi" w:cstheme="minorHAnsi"/>
          <w:b/>
          <w:u w:val="single"/>
        </w:rPr>
        <w:t>use</w:t>
      </w:r>
      <w:r w:rsidRPr="000713C9">
        <w:rPr>
          <w:rFonts w:asciiTheme="minorHAnsi" w:hAnsiTheme="minorHAnsi" w:cstheme="minorHAnsi"/>
          <w:sz w:val="12"/>
        </w:rPr>
        <w:t xml:space="preserve"> of </w:t>
      </w:r>
      <w:r w:rsidRPr="000713C9">
        <w:rPr>
          <w:rFonts w:asciiTheme="minorHAnsi" w:hAnsiTheme="minorHAnsi" w:cstheme="minorHAnsi"/>
          <w:b/>
          <w:u w:val="single"/>
        </w:rPr>
        <w:t>force to gain respect or credibility,</w:t>
      </w:r>
      <w:r w:rsidRPr="000713C9">
        <w:rPr>
          <w:rFonts w:asciiTheme="minorHAnsi" w:hAnsiTheme="minorHAnsi" w:cstheme="minorHAnsi"/>
          <w:sz w:val="12"/>
        </w:rPr>
        <w:t xml:space="preserve"> adopt protectionist policies</w:t>
      </w:r>
      <w:r w:rsidRPr="000713C9">
        <w:rPr>
          <w:rFonts w:asciiTheme="minorHAnsi" w:hAnsiTheme="minorHAnsi" w:cstheme="minorHAnsi"/>
          <w:b/>
          <w:u w:val="single"/>
        </w:rPr>
        <w:t>, and</w:t>
      </w:r>
      <w:r w:rsidRPr="000713C9">
        <w:rPr>
          <w:rFonts w:asciiTheme="minorHAnsi" w:hAnsiTheme="minorHAnsi" w:cstheme="minorHAnsi"/>
          <w:sz w:val="12"/>
        </w:rPr>
        <w:t xml:space="preserve"> ultimately </w:t>
      </w:r>
      <w:r w:rsidRPr="000713C9">
        <w:rPr>
          <w:rFonts w:asciiTheme="minorHAnsi" w:hAnsiTheme="minorHAnsi" w:cstheme="minorHAnsi"/>
          <w:b/>
          <w:highlight w:val="cyan"/>
          <w:u w:val="single"/>
        </w:rPr>
        <w:t>refuse to be deterred by</w:t>
      </w:r>
      <w:r w:rsidRPr="000713C9">
        <w:rPr>
          <w:rFonts w:asciiTheme="minorHAnsi" w:hAnsiTheme="minorHAnsi" w:cstheme="minorHAnsi"/>
          <w:sz w:val="12"/>
        </w:rPr>
        <w:t xml:space="preserve"> either </w:t>
      </w:r>
      <w:r w:rsidRPr="000713C9">
        <w:rPr>
          <w:rFonts w:asciiTheme="minorHAnsi" w:hAnsiTheme="minorHAnsi" w:cstheme="minorHAnsi"/>
          <w:b/>
          <w:highlight w:val="cyan"/>
          <w:u w:val="single"/>
        </w:rPr>
        <w:t>nuclear arms</w:t>
      </w:r>
      <w:r w:rsidRPr="000713C9">
        <w:rPr>
          <w:rFonts w:asciiTheme="minorHAnsi" w:hAnsiTheme="minorHAnsi" w:cstheme="minorHAnsi"/>
          <w:sz w:val="12"/>
        </w:rPr>
        <w:t xml:space="preserve"> or prospects of socioeconomic calamities. Such a dangerous shift could happen abruptly, </w:t>
      </w:r>
      <w:proofErr w:type="gramStart"/>
      <w:r w:rsidRPr="000713C9">
        <w:rPr>
          <w:rFonts w:asciiTheme="minorHAnsi" w:hAnsiTheme="minorHAnsi" w:cstheme="minorHAnsi"/>
          <w:sz w:val="12"/>
        </w:rPr>
        <w:t>i.e.</w:t>
      </w:r>
      <w:proofErr w:type="gramEnd"/>
      <w:r w:rsidRPr="000713C9">
        <w:rPr>
          <w:rFonts w:asciiTheme="minorHAnsi" w:hAnsiTheme="minorHAnsi" w:cstheme="minorHAnsi"/>
          <w:sz w:val="12"/>
        </w:rPr>
        <w:t xml:space="preserve"> under the instigation of∂ actions by a third party – or against a third party. Yet </w:t>
      </w:r>
      <w:proofErr w:type="gramStart"/>
      <w:r w:rsidRPr="000713C9">
        <w:rPr>
          <w:rFonts w:asciiTheme="minorHAnsi" w:hAnsiTheme="minorHAnsi" w:cstheme="minorHAnsi"/>
          <w:sz w:val="12"/>
        </w:rPr>
        <w:t>as long as</w:t>
      </w:r>
      <w:proofErr w:type="gramEnd"/>
      <w:r w:rsidRPr="000713C9">
        <w:rPr>
          <w:rFonts w:asciiTheme="minorHAnsi" w:hAnsiTheme="minorHAnsi" w:cstheme="minorHAnsi"/>
          <w:sz w:val="12"/>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 (Roach, 2014) then a trade war 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0713C9">
        <w:rPr>
          <w:rFonts w:asciiTheme="minorHAnsi" w:hAnsiTheme="minorHAnsi" w:cstheme="minorHAnsi"/>
          <w:sz w:val="12"/>
        </w:rPr>
        <w:t>third party</w:t>
      </w:r>
      <w:proofErr w:type="gramEnd"/>
      <w:r w:rsidRPr="000713C9">
        <w:rPr>
          <w:rFonts w:asciiTheme="minorHAnsi" w:hAnsiTheme="minorHAnsi" w:cstheme="minorHAnsi"/>
          <w:sz w:val="12"/>
        </w:rPr>
        <w:t xml:space="preserve"> countries might engage in conflict∂ with each other, with a view to obliging Washington or Beijing to intervene.</w:t>
      </w:r>
    </w:p>
    <w:p w14:paraId="33864BCC" w14:textId="76CAE3CA" w:rsidR="00041743" w:rsidRPr="000713C9" w:rsidRDefault="00414185" w:rsidP="00041743">
      <w:pPr>
        <w:pStyle w:val="Heading4"/>
        <w:rPr>
          <w:rFonts w:asciiTheme="minorHAnsi" w:hAnsiTheme="minorHAnsi" w:cstheme="minorHAnsi"/>
        </w:rPr>
      </w:pPr>
      <w:r w:rsidRPr="000713C9">
        <w:rPr>
          <w:rFonts w:asciiTheme="minorHAnsi" w:hAnsiTheme="minorHAnsi" w:cstheme="minorHAnsi"/>
        </w:rPr>
        <w:t xml:space="preserve">Secondly, </w:t>
      </w:r>
      <w:r w:rsidR="00041743" w:rsidRPr="000713C9">
        <w:rPr>
          <w:rFonts w:asciiTheme="minorHAnsi" w:hAnsiTheme="minorHAnsi" w:cstheme="minorHAnsi"/>
        </w:rPr>
        <w:t>Capitalism has fueled global warming past the breaking point, but is not equipped to deal with the consequences</w:t>
      </w:r>
      <w:r w:rsidR="000F23B8" w:rsidRPr="000713C9">
        <w:rPr>
          <w:rFonts w:asciiTheme="minorHAnsi" w:hAnsiTheme="minorHAnsi" w:cstheme="minorHAnsi"/>
        </w:rPr>
        <w:t>.</w:t>
      </w:r>
    </w:p>
    <w:p w14:paraId="42168FD3" w14:textId="77777777" w:rsidR="00041743" w:rsidRPr="000713C9" w:rsidRDefault="00041743" w:rsidP="00041743">
      <w:pPr>
        <w:rPr>
          <w:rFonts w:asciiTheme="minorHAnsi" w:hAnsiTheme="minorHAnsi" w:cstheme="minorHAnsi"/>
        </w:rPr>
      </w:pPr>
      <w:r w:rsidRPr="000713C9">
        <w:rPr>
          <w:rFonts w:asciiTheme="minorHAnsi" w:hAnsiTheme="minorHAnsi" w:cstheme="minorHAnsi"/>
          <w:b/>
        </w:rPr>
        <w:t>Robinson 16</w:t>
      </w:r>
      <w:r w:rsidRPr="000713C9">
        <w:rPr>
          <w:rFonts w:asciiTheme="minorHAnsi" w:hAnsiTheme="minorHAnsi" w:cstheme="minorHAnsi"/>
        </w:rPr>
        <w:t xml:space="preserve"> (William I., Prof of Sociology, Global Studies, and Latin American Studies @ UC Santa Barbara, “Sadistic Capitalism: Six Urgent Matters for Humanity in Global Crisis,” Truthout, 4/12/16, </w:t>
      </w:r>
      <w:r w:rsidRPr="000713C9">
        <w:rPr>
          <w:rFonts w:asciiTheme="minorHAnsi" w:hAnsiTheme="minorHAnsi" w:cstheme="minorHAnsi"/>
        </w:rPr>
        <w:lastRenderedPageBreak/>
        <w:t>http://www.truth-out.org/opinion/item/35596-sadistic-capitalism-six-urgent-matters-for-humanity-in-global-crisis)</w:t>
      </w:r>
    </w:p>
    <w:p w14:paraId="76986CC3" w14:textId="77777777" w:rsidR="00041743" w:rsidRPr="000713C9" w:rsidRDefault="00041743" w:rsidP="00041743">
      <w:pPr>
        <w:rPr>
          <w:rFonts w:asciiTheme="minorHAnsi" w:hAnsiTheme="minorHAnsi" w:cstheme="minorHAnsi"/>
          <w:sz w:val="12"/>
        </w:rPr>
      </w:pPr>
      <w:r w:rsidRPr="000713C9">
        <w:rPr>
          <w:rFonts w:asciiTheme="minorHAnsi" w:hAnsiTheme="minorHAnsi" w:cstheme="minorHAnsi"/>
          <w:u w:val="single"/>
        </w:rPr>
        <w:t xml:space="preserve">The </w:t>
      </w:r>
      <w:r w:rsidRPr="000713C9">
        <w:rPr>
          <w:rFonts w:asciiTheme="minorHAnsi" w:hAnsiTheme="minorHAnsi" w:cstheme="minorHAnsi"/>
          <w:highlight w:val="cyan"/>
          <w:u w:val="single"/>
        </w:rPr>
        <w:t>system is fast</w:t>
      </w:r>
      <w:r w:rsidRPr="000713C9">
        <w:rPr>
          <w:rFonts w:asciiTheme="minorHAnsi" w:hAnsiTheme="minorHAnsi" w:cstheme="minorHAnsi"/>
          <w:u w:val="single"/>
        </w:rPr>
        <w:t xml:space="preserve"> </w:t>
      </w:r>
      <w:r w:rsidRPr="000713C9">
        <w:rPr>
          <w:rFonts w:asciiTheme="minorHAnsi" w:hAnsiTheme="minorHAnsi" w:cstheme="minorHAnsi"/>
          <w:highlight w:val="cyan"/>
          <w:u w:val="single"/>
        </w:rPr>
        <w:t>reaching</w:t>
      </w:r>
      <w:r w:rsidRPr="000713C9">
        <w:rPr>
          <w:rFonts w:asciiTheme="minorHAnsi" w:hAnsiTheme="minorHAnsi" w:cstheme="minorHAnsi"/>
          <w:u w:val="single"/>
        </w:rPr>
        <w:t xml:space="preserve"> the </w:t>
      </w:r>
      <w:r w:rsidRPr="000713C9">
        <w:rPr>
          <w:rFonts w:asciiTheme="minorHAnsi" w:hAnsiTheme="minorHAnsi" w:cstheme="minorHAnsi"/>
          <w:highlight w:val="cyan"/>
          <w:u w:val="single"/>
        </w:rPr>
        <w:t>ecological limits</w:t>
      </w:r>
      <w:r w:rsidRPr="000713C9">
        <w:rPr>
          <w:rFonts w:asciiTheme="minorHAnsi" w:hAnsiTheme="minorHAnsi" w:cstheme="minorHAnsi"/>
          <w:u w:val="single"/>
        </w:rPr>
        <w:t xml:space="preserve"> to its reproduction. </w:t>
      </w:r>
      <w:r w:rsidRPr="000713C9">
        <w:rPr>
          <w:rFonts w:asciiTheme="minorHAnsi" w:hAnsiTheme="minorHAnsi" w:cstheme="minorHAnsi"/>
          <w:highlight w:val="cyan"/>
          <w:u w:val="single"/>
        </w:rPr>
        <w:t>We have reached several tipping</w:t>
      </w:r>
      <w:r w:rsidRPr="000713C9">
        <w:rPr>
          <w:rFonts w:asciiTheme="minorHAnsi" w:hAnsiTheme="minorHAnsi" w:cstheme="minorHAnsi"/>
          <w:u w:val="single"/>
        </w:rPr>
        <w:t xml:space="preserve"> </w:t>
      </w:r>
      <w:r w:rsidRPr="000713C9">
        <w:rPr>
          <w:rFonts w:asciiTheme="minorHAnsi" w:hAnsiTheme="minorHAnsi" w:cstheme="minorHAnsi"/>
          <w:highlight w:val="cyan"/>
          <w:u w:val="single"/>
        </w:rPr>
        <w:t>points</w:t>
      </w:r>
      <w:r w:rsidRPr="000713C9">
        <w:rPr>
          <w:rFonts w:asciiTheme="minorHAnsi" w:hAnsiTheme="minorHAnsi" w:cstheme="minorHAnsi"/>
          <w:u w:val="single"/>
        </w:rPr>
        <w:t xml:space="preserve"> in what environmental scientists refer to as nine crucial "</w:t>
      </w:r>
      <w:r w:rsidRPr="000713C9">
        <w:rPr>
          <w:rFonts w:asciiTheme="minorHAnsi" w:hAnsiTheme="minorHAnsi" w:cstheme="minorHAnsi"/>
          <w:highlight w:val="cyan"/>
          <w:u w:val="single"/>
        </w:rPr>
        <w:t>planetary boundaries</w:t>
      </w:r>
      <w:r w:rsidRPr="000713C9">
        <w:rPr>
          <w:rFonts w:asciiTheme="minorHAnsi" w:hAnsiTheme="minorHAnsi" w:cstheme="minorHAnsi"/>
          <w:u w:val="single"/>
        </w:rPr>
        <w:t>."</w:t>
      </w:r>
      <w:r w:rsidRPr="000713C9">
        <w:rPr>
          <w:rFonts w:asciiTheme="minorHAnsi" w:hAnsiTheme="minorHAnsi" w:cstheme="minorHAnsi"/>
          <w:sz w:val="12"/>
        </w:rPr>
        <w:t xml:space="preserve"> </w:t>
      </w:r>
      <w:r w:rsidRPr="000713C9">
        <w:rPr>
          <w:rFonts w:asciiTheme="minorHAnsi" w:hAnsiTheme="minorHAnsi" w:cstheme="minorHAnsi"/>
          <w:highlight w:val="cyan"/>
          <w:u w:val="single"/>
        </w:rPr>
        <w:t>We have already exceeded these boundaries in three areas</w:t>
      </w:r>
      <w:r w:rsidRPr="000713C9">
        <w:rPr>
          <w:rFonts w:asciiTheme="minorHAnsi" w:hAnsiTheme="minorHAnsi" w:cstheme="minorHAnsi"/>
          <w:u w:val="single"/>
        </w:rPr>
        <w:t xml:space="preserve"> -- </w:t>
      </w:r>
      <w:r w:rsidRPr="000713C9">
        <w:rPr>
          <w:rFonts w:asciiTheme="minorHAnsi" w:hAnsiTheme="minorHAnsi" w:cstheme="minorHAnsi"/>
          <w:highlight w:val="cyan"/>
          <w:u w:val="single"/>
        </w:rPr>
        <w:t>climate change, the nitrogen cycle and diversity loss</w:t>
      </w:r>
      <w:r w:rsidRPr="000713C9">
        <w:rPr>
          <w:rFonts w:asciiTheme="minorHAnsi" w:hAnsiTheme="minorHAnsi" w:cstheme="minorHAnsi"/>
          <w:sz w:val="12"/>
        </w:rPr>
        <w:t xml:space="preserve">. There have been five previous mass extinctions in earth's history. While all these were due to natural causes, for the first time ever, </w:t>
      </w:r>
      <w:r w:rsidRPr="000713C9">
        <w:rPr>
          <w:rFonts w:asciiTheme="minorHAnsi" w:hAnsiTheme="minorHAnsi" w:cstheme="minorHAnsi"/>
          <w:highlight w:val="cyan"/>
          <w:u w:val="single"/>
        </w:rPr>
        <w:t>human conduct is</w:t>
      </w:r>
      <w:r w:rsidRPr="000713C9">
        <w:rPr>
          <w:rFonts w:asciiTheme="minorHAnsi" w:hAnsiTheme="minorHAnsi" w:cstheme="minorHAnsi"/>
          <w:u w:val="single"/>
        </w:rPr>
        <w:t xml:space="preserve"> intersecting with and fundamentally </w:t>
      </w:r>
      <w:r w:rsidRPr="000713C9">
        <w:rPr>
          <w:rFonts w:asciiTheme="minorHAnsi" w:hAnsiTheme="minorHAnsi" w:cstheme="minorHAnsi"/>
          <w:highlight w:val="cyan"/>
          <w:u w:val="single"/>
        </w:rPr>
        <w:t>altering the earth system</w:t>
      </w:r>
      <w:r w:rsidRPr="000713C9">
        <w:rPr>
          <w:rFonts w:asciiTheme="minorHAnsi" w:hAnsiTheme="minorHAnsi" w:cstheme="minorHAnsi"/>
          <w:sz w:val="12"/>
        </w:rPr>
        <w:t xml:space="preserve">. We have entered what Paul </w:t>
      </w:r>
      <w:proofErr w:type="spellStart"/>
      <w:r w:rsidRPr="000713C9">
        <w:rPr>
          <w:rFonts w:asciiTheme="minorHAnsi" w:hAnsiTheme="minorHAnsi" w:cstheme="minorHAnsi"/>
          <w:sz w:val="12"/>
        </w:rPr>
        <w:t>Crutzen</w:t>
      </w:r>
      <w:proofErr w:type="spellEnd"/>
      <w:r w:rsidRPr="000713C9">
        <w:rPr>
          <w:rFonts w:asciiTheme="minorHAnsi" w:hAnsiTheme="minorHAnsi" w:cstheme="minorHAnsi"/>
          <w:sz w:val="12"/>
        </w:rPr>
        <w:t xml:space="preserve">, the Dutch environmental </w:t>
      </w:r>
      <w:proofErr w:type="gramStart"/>
      <w:r w:rsidRPr="000713C9">
        <w:rPr>
          <w:rFonts w:asciiTheme="minorHAnsi" w:hAnsiTheme="minorHAnsi" w:cstheme="minorHAnsi"/>
          <w:sz w:val="12"/>
        </w:rPr>
        <w:t>scientist</w:t>
      </w:r>
      <w:proofErr w:type="gramEnd"/>
      <w:r w:rsidRPr="000713C9">
        <w:rPr>
          <w:rFonts w:asciiTheme="minorHAnsi" w:hAnsiTheme="minorHAnsi" w:cstheme="minorHAnsi"/>
          <w:sz w:val="12"/>
        </w:rPr>
        <w:t xml:space="preserve"> and Nobel Prize winner, termed the Anthropocene -- a new age in which </w:t>
      </w:r>
      <w:r w:rsidRPr="000713C9">
        <w:rPr>
          <w:rFonts w:asciiTheme="minorHAnsi" w:hAnsiTheme="minorHAnsi" w:cstheme="minorHAnsi"/>
          <w:u w:val="single"/>
        </w:rPr>
        <w:t>humans have transformed up to half of the world's surface. We are altering the composition of the atmosphere and acidifying the oceans at a rate that undermines the conditions for life. The ecological dimensions of global crisis cannot be understated.</w:t>
      </w:r>
      <w:r w:rsidRPr="000713C9">
        <w:rPr>
          <w:rFonts w:asciiTheme="minorHAnsi" w:hAnsiTheme="minorHAnsi" w:cstheme="minorHAnsi"/>
          <w:sz w:val="12"/>
        </w:rPr>
        <w:t xml:space="preserve"> "We are deciding, without quite meaning to, which evolutionary pathways will remain </w:t>
      </w:r>
      <w:proofErr w:type="gramStart"/>
      <w:r w:rsidRPr="000713C9">
        <w:rPr>
          <w:rFonts w:asciiTheme="minorHAnsi" w:hAnsiTheme="minorHAnsi" w:cstheme="minorHAnsi"/>
          <w:sz w:val="12"/>
        </w:rPr>
        <w:t>open</w:t>
      </w:r>
      <w:proofErr w:type="gramEnd"/>
      <w:r w:rsidRPr="000713C9">
        <w:rPr>
          <w:rFonts w:asciiTheme="minorHAnsi" w:hAnsiTheme="minorHAnsi" w:cstheme="minorHAnsi"/>
          <w:sz w:val="12"/>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0713C9">
        <w:rPr>
          <w:rFonts w:asciiTheme="minorHAnsi" w:hAnsiTheme="minorHAnsi" w:cstheme="minorHAnsi"/>
          <w:sz w:val="12"/>
        </w:rPr>
        <w:t>salinated</w:t>
      </w:r>
      <w:proofErr w:type="spellEnd"/>
      <w:r w:rsidRPr="000713C9">
        <w:rPr>
          <w:rFonts w:asciiTheme="minorHAnsi" w:hAnsiTheme="minorHAnsi" w:cstheme="minorHAnsi"/>
          <w:sz w:val="12"/>
        </w:rPr>
        <w:t xml:space="preserve"> their crop soil. The Mayan city-state network collapsed about AD 900 due to deforestation. And the former Soviet Union </w:t>
      </w:r>
      <w:proofErr w:type="spellStart"/>
      <w:r w:rsidRPr="000713C9">
        <w:rPr>
          <w:rFonts w:asciiTheme="minorHAnsi" w:hAnsiTheme="minorHAnsi" w:cstheme="minorHAnsi"/>
          <w:sz w:val="12"/>
        </w:rPr>
        <w:t>wrecked havoc</w:t>
      </w:r>
      <w:proofErr w:type="spellEnd"/>
      <w:r w:rsidRPr="000713C9">
        <w:rPr>
          <w:rFonts w:asciiTheme="minorHAnsi" w:hAnsiTheme="minorHAnsi" w:cstheme="minorHAnsi"/>
          <w:sz w:val="12"/>
        </w:rPr>
        <w:t xml:space="preserve"> on the environment. However, </w:t>
      </w:r>
      <w:r w:rsidRPr="000713C9">
        <w:rPr>
          <w:rFonts w:asciiTheme="minorHAnsi" w:hAnsiTheme="minorHAnsi" w:cstheme="minorHAnsi"/>
          <w:u w:val="single"/>
        </w:rPr>
        <w:t xml:space="preserve">given </w:t>
      </w:r>
      <w:r w:rsidRPr="000713C9">
        <w:rPr>
          <w:rFonts w:asciiTheme="minorHAnsi" w:hAnsiTheme="minorHAnsi" w:cstheme="minorHAnsi"/>
          <w:highlight w:val="cyan"/>
          <w:u w:val="single"/>
        </w:rPr>
        <w:t>capital's</w:t>
      </w:r>
      <w:r w:rsidRPr="000713C9">
        <w:rPr>
          <w:rFonts w:asciiTheme="minorHAnsi" w:hAnsiTheme="minorHAnsi" w:cstheme="minorHAnsi"/>
          <w:u w:val="single"/>
        </w:rPr>
        <w:t xml:space="preserve"> implacable </w:t>
      </w:r>
      <w:r w:rsidRPr="000713C9">
        <w:rPr>
          <w:rFonts w:asciiTheme="minorHAnsi" w:hAnsiTheme="minorHAnsi" w:cstheme="minorHAnsi"/>
          <w:highlight w:val="cyan"/>
          <w:u w:val="single"/>
        </w:rPr>
        <w:t>impulse to accumulate profit</w:t>
      </w:r>
      <w:r w:rsidRPr="000713C9">
        <w:rPr>
          <w:rFonts w:asciiTheme="minorHAnsi" w:hAnsiTheme="minorHAnsi" w:cstheme="minorHAnsi"/>
          <w:u w:val="single"/>
        </w:rPr>
        <w:t xml:space="preserve"> </w:t>
      </w:r>
      <w:r w:rsidRPr="000713C9">
        <w:rPr>
          <w:rFonts w:asciiTheme="minorHAnsi" w:hAnsiTheme="minorHAnsi" w:cstheme="minorHAnsi"/>
          <w:highlight w:val="cyan"/>
          <w:u w:val="single"/>
        </w:rPr>
        <w:t>and</w:t>
      </w:r>
      <w:r w:rsidRPr="000713C9">
        <w:rPr>
          <w:rFonts w:asciiTheme="minorHAnsi" w:hAnsiTheme="minorHAnsi" w:cstheme="minorHAnsi"/>
          <w:u w:val="single"/>
        </w:rPr>
        <w:t xml:space="preserve"> its accelerated </w:t>
      </w:r>
      <w:r w:rsidRPr="000713C9">
        <w:rPr>
          <w:rFonts w:asciiTheme="minorHAnsi" w:hAnsiTheme="minorHAnsi" w:cstheme="minorHAnsi"/>
          <w:highlight w:val="cyan"/>
          <w:u w:val="single"/>
        </w:rPr>
        <w:t>commodification of nature</w:t>
      </w:r>
      <w:r w:rsidRPr="000713C9">
        <w:rPr>
          <w:rFonts w:asciiTheme="minorHAnsi" w:hAnsiTheme="minorHAnsi" w:cstheme="minorHAnsi"/>
          <w:u w:val="single"/>
        </w:rPr>
        <w:t xml:space="preserve">, it is </w:t>
      </w:r>
      <w:r w:rsidRPr="000713C9">
        <w:rPr>
          <w:rFonts w:asciiTheme="minorHAnsi" w:hAnsiTheme="minorHAnsi" w:cstheme="minorHAnsi"/>
          <w:highlight w:val="cyan"/>
          <w:u w:val="single"/>
        </w:rPr>
        <w:t>difficult to imagine</w:t>
      </w:r>
      <w:r w:rsidRPr="000713C9">
        <w:rPr>
          <w:rFonts w:asciiTheme="minorHAnsi" w:hAnsiTheme="minorHAnsi" w:cstheme="minorHAnsi"/>
          <w:u w:val="single"/>
        </w:rPr>
        <w:t xml:space="preserve"> that the </w:t>
      </w:r>
      <w:r w:rsidRPr="000713C9">
        <w:rPr>
          <w:rFonts w:asciiTheme="minorHAnsi" w:hAnsiTheme="minorHAnsi" w:cstheme="minorHAnsi"/>
          <w:highlight w:val="cyan"/>
          <w:u w:val="single"/>
        </w:rPr>
        <w:t>environmental catastrophe</w:t>
      </w:r>
      <w:r w:rsidRPr="000713C9">
        <w:rPr>
          <w:rFonts w:asciiTheme="minorHAnsi" w:hAnsiTheme="minorHAnsi" w:cstheme="minorHAnsi"/>
          <w:u w:val="single"/>
        </w:rPr>
        <w:t xml:space="preserve"> </w:t>
      </w:r>
      <w:r w:rsidRPr="000713C9">
        <w:rPr>
          <w:rFonts w:asciiTheme="minorHAnsi" w:hAnsiTheme="minorHAnsi" w:cstheme="minorHAnsi"/>
          <w:highlight w:val="cyan"/>
          <w:u w:val="single"/>
        </w:rPr>
        <w:t>can be resolved within the capitalist system</w:t>
      </w:r>
      <w:r w:rsidRPr="000713C9">
        <w:rPr>
          <w:rFonts w:asciiTheme="minorHAnsi" w:hAnsiTheme="minorHAnsi" w:cstheme="minorHAnsi"/>
          <w:u w:val="single"/>
        </w:rPr>
        <w:t>. "Green capitalism" appears as an oxymoron, as sadistic capitalism's attempt to turn the ecological crisis into a profit-making opportunity,</w:t>
      </w:r>
      <w:r w:rsidRPr="000713C9">
        <w:rPr>
          <w:rFonts w:asciiTheme="minorHAnsi" w:hAnsiTheme="minorHAnsi" w:cstheme="minorHAnsi"/>
          <w:sz w:val="12"/>
        </w:rPr>
        <w:t xml:space="preserve"> along with the conversion of poverty into a tourist attraction.</w:t>
      </w:r>
    </w:p>
    <w:p w14:paraId="082B1059" w14:textId="2D8E9165" w:rsidR="000F23B8" w:rsidRPr="000713C9" w:rsidRDefault="00414185" w:rsidP="000F23B8">
      <w:pPr>
        <w:pStyle w:val="Heading4"/>
        <w:rPr>
          <w:rFonts w:asciiTheme="minorHAnsi" w:hAnsiTheme="minorHAnsi" w:cstheme="minorHAnsi"/>
        </w:rPr>
      </w:pPr>
      <w:proofErr w:type="gramStart"/>
      <w:r w:rsidRPr="000713C9">
        <w:rPr>
          <w:rFonts w:asciiTheme="minorHAnsi" w:hAnsiTheme="minorHAnsi" w:cstheme="minorHAnsi"/>
        </w:rPr>
        <w:t>AND,</w:t>
      </w:r>
      <w:proofErr w:type="gramEnd"/>
      <w:r w:rsidRPr="000713C9">
        <w:rPr>
          <w:rFonts w:asciiTheme="minorHAnsi" w:hAnsiTheme="minorHAnsi" w:cstheme="minorHAnsi"/>
        </w:rPr>
        <w:t xml:space="preserve"> </w:t>
      </w:r>
      <w:r w:rsidR="000F23B8" w:rsidRPr="000713C9">
        <w:rPr>
          <w:rFonts w:asciiTheme="minorHAnsi" w:hAnsiTheme="minorHAnsi" w:cstheme="minorHAnsi"/>
        </w:rPr>
        <w:t>Global warming causes extinction and increases likelihood of global war.</w:t>
      </w:r>
    </w:p>
    <w:p w14:paraId="771EDE9A" w14:textId="77777777" w:rsidR="000F23B8" w:rsidRPr="000713C9" w:rsidRDefault="000F23B8" w:rsidP="000F23B8">
      <w:pPr>
        <w:rPr>
          <w:rFonts w:asciiTheme="minorHAnsi" w:hAnsiTheme="minorHAnsi" w:cstheme="minorHAnsi"/>
        </w:rPr>
      </w:pPr>
      <w:r w:rsidRPr="000713C9">
        <w:rPr>
          <w:rFonts w:asciiTheme="minorHAnsi" w:hAnsiTheme="minorHAnsi" w:cstheme="minorHAnsi"/>
          <w:b/>
        </w:rPr>
        <w:t>Sharp and Kennedy 14</w:t>
      </w:r>
      <w:r w:rsidRPr="000713C9">
        <w:rPr>
          <w:rFonts w:asciiTheme="minorHAnsi" w:hAnsiTheme="minorHAnsi" w:cstheme="minorHAnsi"/>
        </w:rP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w:t>
      </w:r>
      <w:proofErr w:type="spellStart"/>
      <w:r w:rsidRPr="000713C9">
        <w:rPr>
          <w:rFonts w:asciiTheme="minorHAnsi" w:hAnsiTheme="minorHAnsi" w:cstheme="minorHAnsi"/>
        </w:rPr>
        <w:t>CISA</w:t>
      </w:r>
      <w:proofErr w:type="spellEnd"/>
      <w:r w:rsidRPr="000713C9">
        <w:rPr>
          <w:rFonts w:asciiTheme="minorHAnsi" w:hAnsiTheme="minorHAnsi" w:cstheme="minorHAnsi"/>
        </w:rPr>
        <w:t>) in the U.S. National Defense University (</w:t>
      </w:r>
      <w:proofErr w:type="spellStart"/>
      <w:r w:rsidRPr="000713C9">
        <w:rPr>
          <w:rFonts w:asciiTheme="minorHAnsi" w:hAnsiTheme="minorHAnsi" w:cstheme="minorHAnsi"/>
        </w:rPr>
        <w:t>NDU</w:t>
      </w:r>
      <w:proofErr w:type="spellEnd"/>
      <w:r w:rsidRPr="000713C9">
        <w:rPr>
          <w:rFonts w:asciiTheme="minorHAnsi" w:hAnsiTheme="minorHAnsi" w:cstheme="minorHAnsi"/>
        </w:rPr>
        <w:t>), Washington D.C. and then as Associate Professor at the Near East South Asia (</w:t>
      </w:r>
      <w:proofErr w:type="spellStart"/>
      <w:r w:rsidRPr="000713C9">
        <w:rPr>
          <w:rFonts w:asciiTheme="minorHAnsi" w:hAnsiTheme="minorHAnsi" w:cstheme="minorHAnsi"/>
        </w:rPr>
        <w:t>NESA</w:t>
      </w:r>
      <w:proofErr w:type="spellEnd"/>
      <w:r w:rsidRPr="000713C9">
        <w:rPr>
          <w:rFonts w:asciiTheme="minorHAnsi" w:hAnsiTheme="minorHAnsi" w:cstheme="minorHAnsi"/>
        </w:rPr>
        <w:t xml:space="preserve">) Center for Strategic Studies, collocated with </w:t>
      </w:r>
      <w:proofErr w:type="spellStart"/>
      <w:r w:rsidRPr="000713C9">
        <w:rPr>
          <w:rFonts w:asciiTheme="minorHAnsi" w:hAnsiTheme="minorHAnsi" w:cstheme="minorHAnsi"/>
        </w:rPr>
        <w:t>NDU</w:t>
      </w:r>
      <w:proofErr w:type="spellEnd"/>
      <w:r w:rsidRPr="000713C9">
        <w:rPr>
          <w:rFonts w:asciiTheme="minorHAnsi" w:hAnsiTheme="minorHAnsi" w:cstheme="minorHAnsi"/>
        </w:rPr>
        <w:t xml:space="preserve">. Most recently at </w:t>
      </w:r>
      <w:proofErr w:type="spellStart"/>
      <w:r w:rsidRPr="000713C9">
        <w:rPr>
          <w:rFonts w:asciiTheme="minorHAnsi" w:hAnsiTheme="minorHAnsi" w:cstheme="minorHAnsi"/>
        </w:rPr>
        <w:t>NESA</w:t>
      </w:r>
      <w:proofErr w:type="spellEnd"/>
      <w:r w:rsidRPr="000713C9">
        <w:rPr>
          <w:rFonts w:asciiTheme="minorHAnsi" w:hAnsiTheme="minorHAnsi" w:cstheme="minorHAnsi"/>
        </w:rPr>
        <w:t xml:space="preserve">,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w:t>
      </w:r>
      <w:proofErr w:type="spellStart"/>
      <w:r w:rsidRPr="000713C9">
        <w:rPr>
          <w:rFonts w:asciiTheme="minorHAnsi" w:hAnsiTheme="minorHAnsi" w:cstheme="minorHAnsi"/>
        </w:rPr>
        <w:t>ENDESA</w:t>
      </w:r>
      <w:proofErr w:type="spellEnd"/>
      <w:r w:rsidRPr="000713C9">
        <w:rPr>
          <w:rFonts w:asciiTheme="minorHAnsi" w:hAnsiTheme="minorHAnsi" w:cstheme="minorHAnsi"/>
        </w:rPr>
        <w:t xml:space="preserve"> on carbon policy and markets; 8/22/14, “Climate Change and Implications for National Security,” </w:t>
      </w:r>
      <w:r w:rsidRPr="000713C9">
        <w:rPr>
          <w:rFonts w:asciiTheme="minorHAnsi" w:hAnsiTheme="minorHAnsi" w:cstheme="minorHAnsi"/>
          <w:i/>
        </w:rPr>
        <w:t>International Policy Digest</w:t>
      </w:r>
      <w:r w:rsidRPr="000713C9">
        <w:rPr>
          <w:rFonts w:asciiTheme="minorHAnsi" w:hAnsiTheme="minorHAnsi" w:cstheme="minorHAnsi"/>
        </w:rPr>
        <w:t xml:space="preserve">, </w:t>
      </w:r>
      <w:hyperlink r:id="rId9">
        <w:r w:rsidRPr="000713C9">
          <w:rPr>
            <w:rFonts w:asciiTheme="minorHAnsi" w:hAnsiTheme="minorHAnsi" w:cstheme="minorHAnsi"/>
          </w:rPr>
          <w:t>http://intpolicydigest.org/2014/08/22/climate-change-implications-national-security/</w:t>
        </w:r>
      </w:hyperlink>
      <w:r w:rsidRPr="000713C9">
        <w:rPr>
          <w:rFonts w:asciiTheme="minorHAnsi" w:hAnsiTheme="minorHAnsi" w:cstheme="minorHAnsi"/>
        </w:rPr>
        <w:t>,)</w:t>
      </w:r>
    </w:p>
    <w:p w14:paraId="764EAF18" w14:textId="5A6A9412" w:rsidR="000F23B8" w:rsidRPr="000713C9" w:rsidRDefault="000F23B8" w:rsidP="000F23B8">
      <w:pPr>
        <w:rPr>
          <w:rFonts w:asciiTheme="minorHAnsi" w:hAnsiTheme="minorHAnsi" w:cstheme="minorHAnsi"/>
          <w:sz w:val="12"/>
        </w:rPr>
      </w:pPr>
      <w:r w:rsidRPr="000713C9">
        <w:rPr>
          <w:rFonts w:asciiTheme="minorHAnsi" w:hAnsiTheme="minorHAnsi" w:cstheme="minorHAnsi"/>
          <w:sz w:val="12"/>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0713C9">
        <w:rPr>
          <w:rStyle w:val="Emphasis"/>
          <w:rFonts w:asciiTheme="minorHAnsi" w:hAnsiTheme="minorHAnsi" w:cstheme="minorHAnsi"/>
          <w:highlight w:val="cyan"/>
        </w:rPr>
        <w:t>The release of this carbon</w:t>
      </w:r>
      <w:r w:rsidRPr="000713C9">
        <w:rPr>
          <w:rStyle w:val="Emphasis"/>
          <w:rFonts w:asciiTheme="minorHAnsi" w:hAnsiTheme="minorHAnsi" w:cstheme="minorHAnsi"/>
        </w:rPr>
        <w:t xml:space="preserve"> – however – </w:t>
      </w:r>
      <w:r w:rsidRPr="000713C9">
        <w:rPr>
          <w:rStyle w:val="Emphasis"/>
          <w:rFonts w:asciiTheme="minorHAnsi" w:hAnsiTheme="minorHAnsi" w:cstheme="minorHAnsi"/>
          <w:highlight w:val="cyan"/>
        </w:rPr>
        <w:t>is changing our climate</w:t>
      </w:r>
      <w:r w:rsidRPr="000713C9">
        <w:rPr>
          <w:rStyle w:val="Emphasis"/>
          <w:rFonts w:asciiTheme="minorHAnsi" w:hAnsiTheme="minorHAnsi" w:cstheme="minorHAnsi"/>
        </w:rPr>
        <w:t xml:space="preserve"> at such a rapid rate that it </w:t>
      </w:r>
      <w:r w:rsidRPr="000713C9">
        <w:rPr>
          <w:rStyle w:val="Emphasis"/>
          <w:rFonts w:asciiTheme="minorHAnsi" w:hAnsiTheme="minorHAnsi" w:cstheme="minorHAnsi"/>
          <w:highlight w:val="cyan"/>
        </w:rPr>
        <w:t>threatens our survival</w:t>
      </w:r>
      <w:r w:rsidRPr="000713C9">
        <w:rPr>
          <w:rStyle w:val="Emphasis"/>
          <w:rFonts w:asciiTheme="minorHAnsi" w:hAnsiTheme="minorHAnsi" w:cstheme="minorHAnsi"/>
        </w:rPr>
        <w:t xml:space="preserve"> and presence </w:t>
      </w:r>
      <w:r w:rsidRPr="000713C9">
        <w:rPr>
          <w:rStyle w:val="Emphasis"/>
          <w:rFonts w:asciiTheme="minorHAnsi" w:hAnsiTheme="minorHAnsi" w:cstheme="minorHAnsi"/>
          <w:highlight w:val="cyan"/>
        </w:rPr>
        <w:t>on earth</w:t>
      </w:r>
      <w:r w:rsidRPr="000713C9">
        <w:rPr>
          <w:rStyle w:val="Emphasis"/>
          <w:rFonts w:asciiTheme="minorHAnsi" w:hAnsiTheme="minorHAnsi" w:cstheme="minorHAnsi"/>
        </w:rPr>
        <w:t xml:space="preserve">. It defies imagination that </w:t>
      </w:r>
      <w:r w:rsidRPr="000713C9">
        <w:rPr>
          <w:rStyle w:val="Emphasis"/>
          <w:rFonts w:asciiTheme="minorHAnsi" w:hAnsiTheme="minorHAnsi" w:cstheme="minorHAnsi"/>
          <w:highlight w:val="cyan"/>
        </w:rPr>
        <w:t xml:space="preserve">so much damage has been done in </w:t>
      </w:r>
      <w:r w:rsidRPr="000713C9">
        <w:rPr>
          <w:rStyle w:val="Emphasis"/>
          <w:rFonts w:asciiTheme="minorHAnsi" w:hAnsiTheme="minorHAnsi" w:cstheme="minorHAnsi"/>
        </w:rPr>
        <w:t xml:space="preserve">such a relatively </w:t>
      </w:r>
      <w:r w:rsidRPr="000713C9">
        <w:rPr>
          <w:rStyle w:val="Emphasis"/>
          <w:rFonts w:asciiTheme="minorHAnsi" w:hAnsiTheme="minorHAnsi" w:cstheme="minorHAnsi"/>
          <w:highlight w:val="cyan"/>
        </w:rPr>
        <w:t>short time</w:t>
      </w:r>
      <w:r w:rsidRPr="000713C9">
        <w:rPr>
          <w:rStyle w:val="Emphasis"/>
          <w:rFonts w:asciiTheme="minorHAnsi" w:hAnsiTheme="minorHAnsi" w:cstheme="minorHAnsi"/>
        </w:rPr>
        <w:t xml:space="preserve">. The implications of </w:t>
      </w:r>
      <w:r w:rsidRPr="000713C9">
        <w:rPr>
          <w:rStyle w:val="Emphasis"/>
          <w:rFonts w:asciiTheme="minorHAnsi" w:hAnsiTheme="minorHAnsi" w:cstheme="minorHAnsi"/>
          <w:highlight w:val="cyan"/>
        </w:rPr>
        <w:t xml:space="preserve">climate change </w:t>
      </w:r>
      <w:proofErr w:type="gramStart"/>
      <w:r w:rsidRPr="000713C9">
        <w:rPr>
          <w:rStyle w:val="Emphasis"/>
          <w:rFonts w:asciiTheme="minorHAnsi" w:hAnsiTheme="minorHAnsi" w:cstheme="minorHAnsi"/>
          <w:highlight w:val="cyan"/>
        </w:rPr>
        <w:t>is</w:t>
      </w:r>
      <w:proofErr w:type="gramEnd"/>
      <w:r w:rsidRPr="000713C9">
        <w:rPr>
          <w:rStyle w:val="Emphasis"/>
          <w:rFonts w:asciiTheme="minorHAnsi" w:hAnsiTheme="minorHAnsi" w:cstheme="minorHAnsi"/>
          <w:highlight w:val="cyan"/>
        </w:rPr>
        <w:t xml:space="preserve"> the</w:t>
      </w:r>
      <w:r w:rsidRPr="000713C9">
        <w:rPr>
          <w:rStyle w:val="Emphasis"/>
          <w:rFonts w:asciiTheme="minorHAnsi" w:hAnsiTheme="minorHAnsi" w:cstheme="minorHAnsi"/>
        </w:rPr>
        <w:t xml:space="preserve"> single </w:t>
      </w:r>
      <w:r w:rsidRPr="000713C9">
        <w:rPr>
          <w:rStyle w:val="Emphasis"/>
          <w:rFonts w:asciiTheme="minorHAnsi" w:hAnsiTheme="minorHAnsi" w:cstheme="minorHAnsi"/>
          <w:highlight w:val="cyan"/>
        </w:rPr>
        <w:t>most significant threat to life on earth</w:t>
      </w:r>
      <w:r w:rsidRPr="000713C9">
        <w:rPr>
          <w:rStyle w:val="Emphasis"/>
          <w:rFonts w:asciiTheme="minorHAnsi" w:hAnsiTheme="minorHAnsi" w:cstheme="minorHAnsi"/>
        </w:rPr>
        <w:t xml:space="preserve"> and, put simply, we are not doing enough to rectify the damage. This relatively very recent ability to change our climate is an inconvenient truth; the science is sound. We know of the complex set of interrelated national and global security risks that are a result of global warming</w:t>
      </w:r>
      <w:r w:rsidRPr="000713C9">
        <w:rPr>
          <w:rFonts w:asciiTheme="minorHAnsi" w:hAnsiTheme="minorHAnsi" w:cstheme="minorHAnsi"/>
          <w:sz w:val="12"/>
        </w:rPr>
        <w:t xml:space="preserve"> and the velocity at which climate change is occurring. We worry it may already be too late. Climate change writ large has informed few, interested some, confused many, and polarized politics. </w:t>
      </w:r>
      <w:r w:rsidRPr="000713C9">
        <w:rPr>
          <w:rStyle w:val="Emphasis"/>
          <w:rFonts w:asciiTheme="minorHAnsi" w:hAnsiTheme="minorHAnsi" w:cstheme="minorHAnsi"/>
        </w:rPr>
        <w:t xml:space="preserve">It has already led to an </w:t>
      </w:r>
      <w:r w:rsidRPr="000713C9">
        <w:rPr>
          <w:rStyle w:val="Emphasis"/>
          <w:rFonts w:asciiTheme="minorHAnsi" w:hAnsiTheme="minorHAnsi" w:cstheme="minorHAnsi"/>
          <w:highlight w:val="cyan"/>
        </w:rPr>
        <w:t>increase in natural disasters</w:t>
      </w:r>
      <w:r w:rsidRPr="000713C9">
        <w:rPr>
          <w:rStyle w:val="Emphasis"/>
          <w:rFonts w:asciiTheme="minorHAnsi" w:hAnsiTheme="minorHAnsi" w:cstheme="minorHAnsi"/>
        </w:rPr>
        <w:t xml:space="preserve"> including but not limited to </w:t>
      </w:r>
      <w:r w:rsidRPr="000713C9">
        <w:rPr>
          <w:rStyle w:val="Emphasis"/>
          <w:rFonts w:asciiTheme="minorHAnsi" w:hAnsiTheme="minorHAnsi" w:cstheme="minorHAnsi"/>
          <w:highlight w:val="cyan"/>
        </w:rPr>
        <w:t>droughts, storms, floods</w:t>
      </w:r>
      <w:r w:rsidRPr="000713C9">
        <w:rPr>
          <w:rStyle w:val="Emphasis"/>
          <w:rFonts w:asciiTheme="minorHAnsi" w:hAnsiTheme="minorHAnsi" w:cstheme="minorHAnsi"/>
        </w:rPr>
        <w:t xml:space="preserve">, fires etc. The year 2012 was among the 10 warmest years on record according to an American Meteorological Society (AMS) report. Research suggests that climate change is already affecting </w:t>
      </w:r>
      <w:r w:rsidRPr="000713C9">
        <w:rPr>
          <w:rStyle w:val="Emphasis"/>
          <w:rFonts w:asciiTheme="minorHAnsi" w:hAnsiTheme="minorHAnsi" w:cstheme="minorHAnsi"/>
          <w:highlight w:val="cyan"/>
        </w:rPr>
        <w:t>human displacement</w:t>
      </w:r>
      <w:r w:rsidRPr="000713C9">
        <w:rPr>
          <w:rStyle w:val="Emphasis"/>
          <w:rFonts w:asciiTheme="minorHAnsi" w:hAnsiTheme="minorHAnsi" w:cstheme="minorHAnsi"/>
        </w:rPr>
        <w:t xml:space="preserve">; reportedly 36 million people </w:t>
      </w:r>
      <w:r w:rsidRPr="000713C9">
        <w:rPr>
          <w:rStyle w:val="Emphasis"/>
          <w:rFonts w:asciiTheme="minorHAnsi" w:hAnsiTheme="minorHAnsi" w:cstheme="minorHAnsi"/>
        </w:rPr>
        <w:lastRenderedPageBreak/>
        <w:t xml:space="preserve">were displaced in 2008 alone because of sudden natural disasters. Figures for 2010 and 2011 paint a grimmer picture of people displaced because of rising sea levels, </w:t>
      </w:r>
      <w:proofErr w:type="gramStart"/>
      <w:r w:rsidRPr="000713C9">
        <w:rPr>
          <w:rStyle w:val="Emphasis"/>
          <w:rFonts w:asciiTheme="minorHAnsi" w:hAnsiTheme="minorHAnsi" w:cstheme="minorHAnsi"/>
        </w:rPr>
        <w:t>heat</w:t>
      </w:r>
      <w:proofErr w:type="gramEnd"/>
      <w:r w:rsidRPr="000713C9">
        <w:rPr>
          <w:rStyle w:val="Emphasis"/>
          <w:rFonts w:asciiTheme="minorHAnsi" w:hAnsiTheme="minorHAnsi" w:cstheme="minorHAnsi"/>
        </w:rPr>
        <w:t xml:space="preserve"> and storms. Climate change </w:t>
      </w:r>
      <w:r w:rsidRPr="000713C9">
        <w:rPr>
          <w:rStyle w:val="Emphasis"/>
          <w:rFonts w:asciiTheme="minorHAnsi" w:hAnsiTheme="minorHAnsi" w:cstheme="minorHAnsi"/>
          <w:highlight w:val="cyan"/>
        </w:rPr>
        <w:t>affects all natural systems</w:t>
      </w:r>
      <w:r w:rsidRPr="000713C9">
        <w:rPr>
          <w:rStyle w:val="Emphasis"/>
          <w:rFonts w:asciiTheme="minorHAnsi" w:hAnsiTheme="minorHAnsi" w:cstheme="minorHAnsi"/>
        </w:rPr>
        <w:t xml:space="preserve">. It </w:t>
      </w:r>
      <w:r w:rsidRPr="000713C9">
        <w:rPr>
          <w:rStyle w:val="Emphasis"/>
          <w:rFonts w:asciiTheme="minorHAnsi" w:hAnsiTheme="minorHAnsi" w:cstheme="minorHAnsi"/>
          <w:highlight w:val="cyan"/>
        </w:rPr>
        <w:t>impacts temperature</w:t>
      </w:r>
      <w:r w:rsidRPr="000713C9">
        <w:rPr>
          <w:rStyle w:val="Emphasis"/>
          <w:rFonts w:asciiTheme="minorHAnsi" w:hAnsiTheme="minorHAnsi" w:cstheme="minorHAnsi"/>
        </w:rPr>
        <w:t xml:space="preserve"> and consequently it affects water and weather patterns. It contributes to desertification, </w:t>
      </w:r>
      <w:proofErr w:type="gramStart"/>
      <w:r w:rsidRPr="000713C9">
        <w:rPr>
          <w:rStyle w:val="Emphasis"/>
          <w:rFonts w:asciiTheme="minorHAnsi" w:hAnsiTheme="minorHAnsi" w:cstheme="minorHAnsi"/>
        </w:rPr>
        <w:t>deforestation</w:t>
      </w:r>
      <w:proofErr w:type="gramEnd"/>
      <w:r w:rsidRPr="000713C9">
        <w:rPr>
          <w:rStyle w:val="Emphasis"/>
          <w:rFonts w:asciiTheme="minorHAnsi" w:hAnsiTheme="minorHAnsi" w:cstheme="minorHAnsi"/>
        </w:rPr>
        <w:t xml:space="preserve"> and acidification of the oceans</w:t>
      </w:r>
      <w:r w:rsidRPr="000713C9">
        <w:rPr>
          <w:rFonts w:asciiTheme="minorHAnsi" w:hAnsiTheme="minorHAnsi" w:cstheme="minorHAnsi"/>
          <w:sz w:val="12"/>
        </w:rPr>
        <w:t xml:space="preserve">. Changes in weather patterns may mean droughts in one area and floods in another. </w:t>
      </w:r>
      <w:r w:rsidRPr="000713C9">
        <w:rPr>
          <w:rStyle w:val="Emphasis"/>
          <w:rFonts w:asciiTheme="minorHAnsi" w:hAnsiTheme="minorHAnsi" w:cstheme="minorHAnsi"/>
        </w:rPr>
        <w:t xml:space="preserve">Counter-intuitively, perhaps, sea levels rise but perennial river water supplies are reduced because </w:t>
      </w:r>
      <w:r w:rsidRPr="000713C9">
        <w:rPr>
          <w:rStyle w:val="Emphasis"/>
          <w:rFonts w:asciiTheme="minorHAnsi" w:hAnsiTheme="minorHAnsi" w:cstheme="minorHAnsi"/>
          <w:highlight w:val="cyan"/>
        </w:rPr>
        <w:t>glaciers are retreating</w:t>
      </w:r>
      <w:r w:rsidRPr="000713C9">
        <w:rPr>
          <w:rStyle w:val="Emphasis"/>
          <w:rFonts w:asciiTheme="minorHAnsi" w:hAnsiTheme="minorHAnsi" w:cstheme="minorHAnsi"/>
        </w:rPr>
        <w:t xml:space="preserve">. As glaciers and polar ice caps melt, there is an albedo effect, which is a double whammy of less temperature regulation because of less surface area of ice present. This means that less absorption occurs </w:t>
      </w:r>
      <w:proofErr w:type="gramStart"/>
      <w:r w:rsidRPr="000713C9">
        <w:rPr>
          <w:rStyle w:val="Emphasis"/>
          <w:rFonts w:asciiTheme="minorHAnsi" w:hAnsiTheme="minorHAnsi" w:cstheme="minorHAnsi"/>
        </w:rPr>
        <w:t>and also</w:t>
      </w:r>
      <w:proofErr w:type="gramEnd"/>
      <w:r w:rsidRPr="000713C9">
        <w:rPr>
          <w:rStyle w:val="Emphasis"/>
          <w:rFonts w:asciiTheme="minorHAnsi" w:hAnsiTheme="minorHAnsi" w:cstheme="minorHAnsi"/>
        </w:rPr>
        <w:t xml:space="preserve"> there is less reflection of the sun’s light</w:t>
      </w:r>
      <w:r w:rsidRPr="000713C9">
        <w:rPr>
          <w:rFonts w:asciiTheme="minorHAnsi" w:hAnsiTheme="minorHAnsi" w:cstheme="minorHAnsi"/>
          <w:sz w:val="12"/>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sidRPr="000713C9">
        <w:rPr>
          <w:rStyle w:val="Emphasis"/>
          <w:rFonts w:asciiTheme="minorHAnsi" w:hAnsiTheme="minorHAnsi" w:cstheme="minorHAnsi"/>
        </w:rPr>
        <w:t xml:space="preserve">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more severe weather and changes in water distribution will create uneven threats to our agricultural systems and will foster and support the spread of insect borne diseases like Malaria, </w:t>
      </w:r>
      <w:proofErr w:type="gramStart"/>
      <w:r w:rsidRPr="000713C9">
        <w:rPr>
          <w:rStyle w:val="Emphasis"/>
          <w:rFonts w:asciiTheme="minorHAnsi" w:hAnsiTheme="minorHAnsi" w:cstheme="minorHAnsi"/>
        </w:rPr>
        <w:t>Dengue</w:t>
      </w:r>
      <w:proofErr w:type="gramEnd"/>
      <w:r w:rsidRPr="000713C9">
        <w:rPr>
          <w:rStyle w:val="Emphasis"/>
          <w:rFonts w:asciiTheme="minorHAnsi" w:hAnsiTheme="minorHAnsi" w:cstheme="minorHAnsi"/>
        </w:rPr>
        <w:t xml:space="preserve"> and the West Nile virus. Rising sea levels will increasingly </w:t>
      </w:r>
      <w:r w:rsidRPr="000713C9">
        <w:rPr>
          <w:rStyle w:val="Emphasis"/>
          <w:rFonts w:asciiTheme="minorHAnsi" w:hAnsiTheme="minorHAnsi" w:cstheme="minorHAnsi"/>
          <w:highlight w:val="cyan"/>
        </w:rPr>
        <w:t>threaten our coastal population and infrastructure centers</w:t>
      </w:r>
      <w:r w:rsidRPr="000713C9">
        <w:rPr>
          <w:rStyle w:val="Emphasis"/>
          <w:rFonts w:asciiTheme="minorHAnsi" w:hAnsiTheme="minorHAnsi" w:cstheme="minorHAnsi"/>
        </w:rPr>
        <w:t xml:space="preserve"> and with </w:t>
      </w:r>
      <w:r w:rsidRPr="000713C9">
        <w:rPr>
          <w:rStyle w:val="Emphasis"/>
          <w:rFonts w:asciiTheme="minorHAnsi" w:hAnsiTheme="minorHAnsi" w:cstheme="minorHAnsi"/>
          <w:highlight w:val="cyan"/>
        </w:rPr>
        <w:t>more than 3.5 billion people</w:t>
      </w:r>
      <w:r w:rsidRPr="000713C9">
        <w:rPr>
          <w:rStyle w:val="Emphasis"/>
          <w:rFonts w:asciiTheme="minorHAnsi" w:hAnsiTheme="minorHAnsi" w:cstheme="minorHAnsi"/>
        </w:rPr>
        <w:t xml:space="preserve"> – half the planet</w:t>
      </w:r>
      <w:r w:rsidRPr="000713C9">
        <w:rPr>
          <w:rFonts w:asciiTheme="minorHAnsi" w:hAnsiTheme="minorHAnsi" w:cstheme="minorHAnsi"/>
          <w:sz w:val="12"/>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w:t>
      </w:r>
      <w:proofErr w:type="gramStart"/>
      <w:r w:rsidRPr="000713C9">
        <w:rPr>
          <w:rStyle w:val="Emphasis"/>
          <w:rFonts w:asciiTheme="minorHAnsi" w:hAnsiTheme="minorHAnsi" w:cstheme="minorHAnsi"/>
        </w:rPr>
        <w:t>Thus</w:t>
      </w:r>
      <w:proofErr w:type="gramEnd"/>
      <w:r w:rsidRPr="000713C9">
        <w:rPr>
          <w:rStyle w:val="Emphasis"/>
          <w:rFonts w:asciiTheme="minorHAnsi" w:hAnsiTheme="minorHAnsi" w:cstheme="minorHAnsi"/>
        </w:rPr>
        <w:t xml:space="preserve"> the impact is not only to the environment, water, coastal homes, agriculture and fisheries as mentioned, but also would </w:t>
      </w:r>
      <w:r w:rsidRPr="000713C9">
        <w:rPr>
          <w:rStyle w:val="Emphasis"/>
          <w:rFonts w:asciiTheme="minorHAnsi" w:hAnsiTheme="minorHAnsi" w:cstheme="minorHAnsi"/>
          <w:highlight w:val="cyan"/>
        </w:rPr>
        <w:t>lead to conflict and thus impact national security</w:t>
      </w:r>
      <w:r w:rsidRPr="000713C9">
        <w:rPr>
          <w:rStyle w:val="Emphasis"/>
          <w:rFonts w:asciiTheme="minorHAnsi" w:hAnsiTheme="minorHAnsi" w:cstheme="minorHAnsi"/>
        </w:rPr>
        <w:t xml:space="preserve">. </w:t>
      </w:r>
      <w:r w:rsidRPr="000713C9">
        <w:rPr>
          <w:rStyle w:val="Emphasis"/>
          <w:rFonts w:asciiTheme="minorHAnsi" w:hAnsiTheme="minorHAnsi" w:cstheme="minorHAnsi"/>
          <w:highlight w:val="cyan"/>
        </w:rPr>
        <w:t>Resource wars are inevitable</w:t>
      </w:r>
      <w:r w:rsidRPr="000713C9">
        <w:rPr>
          <w:rStyle w:val="Emphasis"/>
          <w:rFonts w:asciiTheme="minorHAnsi" w:hAnsiTheme="minorHAnsi" w:cstheme="minorHAnsi"/>
        </w:rPr>
        <w:t xml:space="preserve"> as countries respond, </w:t>
      </w:r>
      <w:proofErr w:type="gramStart"/>
      <w:r w:rsidRPr="000713C9">
        <w:rPr>
          <w:rStyle w:val="Emphasis"/>
          <w:rFonts w:asciiTheme="minorHAnsi" w:hAnsiTheme="minorHAnsi" w:cstheme="minorHAnsi"/>
        </w:rPr>
        <w:t>adapt</w:t>
      </w:r>
      <w:proofErr w:type="gramEnd"/>
      <w:r w:rsidRPr="000713C9">
        <w:rPr>
          <w:rStyle w:val="Emphasis"/>
          <w:rFonts w:asciiTheme="minorHAnsi" w:hAnsiTheme="minorHAnsi" w:cstheme="minorHAnsi"/>
        </w:rPr>
        <w:t xml:space="preserve"> and compete for the shrinking set of those available resources</w:t>
      </w:r>
      <w:r w:rsidRPr="000713C9">
        <w:rPr>
          <w:rFonts w:asciiTheme="minorHAnsi" w:hAnsiTheme="minorHAnsi" w:cstheme="minorHAnsi"/>
          <w:sz w:val="12"/>
        </w:rPr>
        <w:t xml:space="preserve">. These wars have arguably already started and will continue in the future because </w:t>
      </w:r>
      <w:r w:rsidRPr="000713C9">
        <w:rPr>
          <w:rStyle w:val="Emphasis"/>
          <w:rFonts w:asciiTheme="minorHAnsi" w:hAnsiTheme="minorHAnsi" w:cstheme="minorHAnsi"/>
        </w:rPr>
        <w:t xml:space="preserve">climate change will force countries to act for national </w:t>
      </w:r>
      <w:proofErr w:type="gramStart"/>
      <w:r w:rsidRPr="000713C9">
        <w:rPr>
          <w:rStyle w:val="Emphasis"/>
          <w:rFonts w:asciiTheme="minorHAnsi" w:hAnsiTheme="minorHAnsi" w:cstheme="minorHAnsi"/>
        </w:rPr>
        <w:t>survival</w:t>
      </w:r>
      <w:r w:rsidRPr="000713C9">
        <w:rPr>
          <w:rFonts w:asciiTheme="minorHAnsi" w:hAnsiTheme="minorHAnsi" w:cstheme="minorHAnsi"/>
          <w:sz w:val="12"/>
        </w:rPr>
        <w:t>;</w:t>
      </w:r>
      <w:proofErr w:type="gramEnd"/>
      <w:r w:rsidRPr="000713C9">
        <w:rPr>
          <w:rFonts w:asciiTheme="minorHAnsi" w:hAnsiTheme="minorHAnsi" w:cstheme="minorHAnsi"/>
          <w:sz w:val="12"/>
        </w:rPr>
        <w:t xml:space="preserve"> the so-called Climate Wars. As early as 2003 Greenpeace alluded to a report which it claimed was commissioned by </w:t>
      </w:r>
      <w:r w:rsidRPr="000713C9">
        <w:rPr>
          <w:rStyle w:val="Emphasis"/>
          <w:rFonts w:asciiTheme="minorHAnsi" w:hAnsiTheme="minorHAnsi" w:cstheme="minorHAnsi"/>
        </w:rPr>
        <w:t>the Pentagon titled: An Abrupt Climate Change Scenario</w:t>
      </w:r>
      <w:r w:rsidRPr="000713C9">
        <w:rPr>
          <w:rFonts w:asciiTheme="minorHAnsi" w:hAnsiTheme="minorHAnsi" w:cstheme="minorHAnsi"/>
          <w:sz w:val="12"/>
        </w:rPr>
        <w:t xml:space="preserve"> and Its Implications for U.S. National Security. It </w:t>
      </w:r>
      <w:r w:rsidRPr="000713C9">
        <w:rPr>
          <w:rStyle w:val="Emphasis"/>
          <w:rFonts w:asciiTheme="minorHAnsi" w:hAnsiTheme="minorHAnsi" w:cstheme="minorHAnsi"/>
        </w:rPr>
        <w:t>painted a picture of a world in turmoil because global warming had accelerated</w:t>
      </w:r>
      <w:r w:rsidRPr="000713C9">
        <w:rPr>
          <w:rFonts w:asciiTheme="minorHAnsi" w:hAnsiTheme="minorHAnsi" w:cstheme="minorHAnsi"/>
          <w:sz w:val="12"/>
        </w:rPr>
        <w:t xml:space="preserve">. The scenario outlined was both abrupt and alarming. The report offered recommendations but backed away from declaring climate change an immediate problem, concluding that it would </w:t>
      </w:r>
      <w:proofErr w:type="gramStart"/>
      <w:r w:rsidRPr="000713C9">
        <w:rPr>
          <w:rFonts w:asciiTheme="minorHAnsi" w:hAnsiTheme="minorHAnsi" w:cstheme="minorHAnsi"/>
          <w:sz w:val="12"/>
        </w:rPr>
        <w:t>actually be</w:t>
      </w:r>
      <w:proofErr w:type="gramEnd"/>
      <w:r w:rsidRPr="000713C9">
        <w:rPr>
          <w:rFonts w:asciiTheme="minorHAnsi" w:hAnsiTheme="minorHAnsi" w:cstheme="minorHAnsi"/>
          <w:sz w:val="12"/>
        </w:rPr>
        <w:t xml:space="preserve"> more incremental and measured; as such it would be an irritant, not a shock for national security systems. In 2006 </w:t>
      </w:r>
      <w:r w:rsidRPr="000713C9">
        <w:rPr>
          <w:rFonts w:asciiTheme="minorHAnsi" w:hAnsiTheme="minorHAnsi" w:cstheme="minorHAnsi"/>
          <w:i/>
          <w:sz w:val="12"/>
        </w:rPr>
        <w:t>the</w:t>
      </w:r>
      <w:r w:rsidRPr="000713C9">
        <w:rPr>
          <w:rFonts w:asciiTheme="minorHAnsi" w:hAnsiTheme="minorHAnsi" w:cstheme="minorHAnsi"/>
          <w:sz w:val="12"/>
        </w:rPr>
        <w:t xml:space="preserve"> Center for Naval Analyses (</w:t>
      </w:r>
      <w:r w:rsidRPr="000713C9">
        <w:rPr>
          <w:rFonts w:asciiTheme="minorHAnsi" w:hAnsiTheme="minorHAnsi" w:cstheme="minorHAnsi"/>
          <w:i/>
          <w:sz w:val="12"/>
        </w:rPr>
        <w:t>CNA</w:t>
      </w:r>
      <w:r w:rsidRPr="000713C9">
        <w:rPr>
          <w:rFonts w:asciiTheme="minorHAnsi" w:hAnsiTheme="minorHAnsi" w:cstheme="minorHAnsi"/>
          <w:sz w:val="12"/>
        </w:rPr>
        <w:t xml:space="preserve">) – Institute of Public Research – </w:t>
      </w:r>
      <w:r w:rsidRPr="000713C9">
        <w:rPr>
          <w:rStyle w:val="Emphasis"/>
          <w:rFonts w:asciiTheme="minorHAnsi" w:hAnsiTheme="minorHAnsi" w:cstheme="minorHAnsi"/>
        </w:rPr>
        <w:t>convened a board of 11 senior retired generals and admirals to assess National Security and the Threat to Climate Change</w:t>
      </w:r>
      <w:r w:rsidRPr="000713C9">
        <w:rPr>
          <w:rFonts w:asciiTheme="minorHAnsi" w:hAnsiTheme="minorHAnsi" w:cstheme="minorHAnsi"/>
          <w:sz w:val="12"/>
        </w:rPr>
        <w:t xml:space="preserve">. Their initial report was published in April 2007 and made no mention of the potential acceleration of climate change. </w:t>
      </w:r>
      <w:r w:rsidRPr="000713C9">
        <w:rPr>
          <w:rStyle w:val="Emphasis"/>
          <w:rFonts w:asciiTheme="minorHAnsi" w:hAnsiTheme="minorHAnsi" w:cstheme="minorHAnsi"/>
        </w:rPr>
        <w:t>The team found that climate change was a serious threat to national security</w:t>
      </w:r>
      <w:r w:rsidRPr="000713C9">
        <w:rPr>
          <w:rFonts w:asciiTheme="minorHAnsi" w:hAnsiTheme="minorHAnsi" w:cstheme="minorHAnsi"/>
          <w:sz w:val="12"/>
        </w:rPr>
        <w:t xml:space="preserve"> and that it was: “most likely to happen in regions of the world that are already fertile ground for extremism.” The team made recommendations from their analysis of regional impacts which suggested the following. </w:t>
      </w:r>
      <w:r w:rsidRPr="000713C9">
        <w:rPr>
          <w:rStyle w:val="Emphasis"/>
          <w:rFonts w:asciiTheme="minorHAnsi" w:hAnsiTheme="minorHAnsi" w:cstheme="minorHAnsi"/>
          <w:b w:val="0"/>
        </w:rPr>
        <w:t>Europe</w:t>
      </w:r>
      <w:r w:rsidRPr="000713C9">
        <w:rPr>
          <w:rStyle w:val="Emphasis"/>
          <w:rFonts w:asciiTheme="minorHAnsi" w:hAnsiTheme="minorHAnsi" w:cstheme="minorHAnsi"/>
        </w:rPr>
        <w:t xml:space="preserve"> would experience some fracturing because of border migration. </w:t>
      </w:r>
      <w:r w:rsidRPr="000713C9">
        <w:rPr>
          <w:rStyle w:val="Emphasis"/>
          <w:rFonts w:asciiTheme="minorHAnsi" w:hAnsiTheme="minorHAnsi" w:cstheme="minorHAnsi"/>
          <w:b w:val="0"/>
        </w:rPr>
        <w:t>Africa</w:t>
      </w:r>
      <w:r w:rsidRPr="000713C9">
        <w:rPr>
          <w:rStyle w:val="Emphasis"/>
          <w:rFonts w:asciiTheme="minorHAnsi" w:hAnsiTheme="minorHAnsi" w:cstheme="minorHAnsi"/>
        </w:rPr>
        <w:t xml:space="preserve"> would need more stability and humanitarian operations provided by the United States. </w:t>
      </w:r>
      <w:r w:rsidRPr="000713C9">
        <w:rPr>
          <w:rStyle w:val="Emphasis"/>
          <w:rFonts w:asciiTheme="minorHAnsi" w:hAnsiTheme="minorHAnsi" w:cstheme="minorHAnsi"/>
          <w:b w:val="0"/>
        </w:rPr>
        <w:t>The Middle East</w:t>
      </w:r>
      <w:r w:rsidRPr="000713C9">
        <w:rPr>
          <w:rStyle w:val="Emphasis"/>
          <w:rFonts w:asciiTheme="minorHAnsi" w:hAnsiTheme="minorHAnsi" w:cstheme="minorHAnsi"/>
        </w:rPr>
        <w:t xml:space="preserve"> would experience a “loss of food and water security (which) will increase pressure to emigrate across borders.” </w:t>
      </w:r>
      <w:r w:rsidRPr="000713C9">
        <w:rPr>
          <w:rStyle w:val="Emphasis"/>
          <w:rFonts w:asciiTheme="minorHAnsi" w:hAnsiTheme="minorHAnsi" w:cstheme="minorHAnsi"/>
          <w:b w:val="0"/>
        </w:rPr>
        <w:t>Asia</w:t>
      </w:r>
      <w:r w:rsidRPr="000713C9">
        <w:rPr>
          <w:rStyle w:val="Emphasis"/>
          <w:rFonts w:asciiTheme="minorHAnsi" w:hAnsiTheme="minorHAnsi" w:cstheme="minorHAnsi"/>
        </w:rPr>
        <w:t xml:space="preserve"> would suffer from “threats to water and the spread of infectious disease</w:t>
      </w:r>
      <w:proofErr w:type="gramStart"/>
      <w:r w:rsidRPr="000713C9">
        <w:rPr>
          <w:rStyle w:val="Emphasis"/>
          <w:rFonts w:asciiTheme="minorHAnsi" w:hAnsiTheme="minorHAnsi" w:cstheme="minorHAnsi"/>
        </w:rPr>
        <w:t>. ”</w:t>
      </w:r>
      <w:proofErr w:type="gramEnd"/>
      <w:r w:rsidRPr="000713C9">
        <w:rPr>
          <w:rFonts w:asciiTheme="minorHAnsi" w:hAnsiTheme="minorHAnsi" w:cstheme="minorHAnsi"/>
          <w:sz w:val="12"/>
        </w:rPr>
        <w:t xml:space="preserve"> In 2009 the CIA opened a Center on Climate Change and National Security to coordinate across the intelligence community and to focus policy. </w:t>
      </w:r>
      <w:r w:rsidRPr="000713C9">
        <w:rPr>
          <w:rStyle w:val="Emphasis"/>
          <w:rFonts w:asciiTheme="minorHAnsi" w:hAnsiTheme="minorHAnsi" w:cstheme="minorHAnsi"/>
        </w:rPr>
        <w:t>In May 2014, CNA again convened a Military Advisory Board but this time to assess National Security and the Accelerating Risk of Climate Change. The report concludes that climate change is no longer a future threat but occurring right now</w:t>
      </w:r>
      <w:r w:rsidRPr="000713C9">
        <w:rPr>
          <w:rFonts w:asciiTheme="minorHAnsi" w:hAnsiTheme="minorHAnsi" w:cstheme="minorHAnsi"/>
          <w:sz w:val="12"/>
        </w:rPr>
        <w:t xml:space="preserve"> and the authors </w:t>
      </w:r>
      <w:r w:rsidRPr="000713C9">
        <w:rPr>
          <w:rFonts w:asciiTheme="minorHAnsi" w:hAnsiTheme="minorHAnsi" w:cstheme="minorHAnsi"/>
          <w:i/>
          <w:sz w:val="12"/>
        </w:rPr>
        <w:t>appeal to</w:t>
      </w:r>
      <w:r w:rsidRPr="000713C9">
        <w:rPr>
          <w:rFonts w:asciiTheme="minorHAnsi" w:hAnsiTheme="minorHAnsi" w:cstheme="minorHAnsi"/>
          <w:sz w:val="12"/>
        </w:rPr>
        <w:t xml:space="preserve"> the security community, the</w:t>
      </w:r>
      <w:r w:rsidRPr="000713C9">
        <w:rPr>
          <w:rFonts w:asciiTheme="minorHAnsi" w:hAnsiTheme="minorHAnsi" w:cstheme="minorHAnsi"/>
          <w:i/>
          <w:sz w:val="12"/>
        </w:rPr>
        <w:t xml:space="preserve"> </w:t>
      </w:r>
      <w:r w:rsidRPr="000713C9">
        <w:rPr>
          <w:rStyle w:val="Emphasis"/>
          <w:rFonts w:asciiTheme="minorHAnsi" w:hAnsiTheme="minorHAnsi" w:cstheme="minorHAnsi"/>
        </w:rPr>
        <w:t xml:space="preserve">entire </w:t>
      </w:r>
      <w:proofErr w:type="gramStart"/>
      <w:r w:rsidRPr="000713C9">
        <w:rPr>
          <w:rStyle w:val="Emphasis"/>
          <w:rFonts w:asciiTheme="minorHAnsi" w:hAnsiTheme="minorHAnsi" w:cstheme="minorHAnsi"/>
        </w:rPr>
        <w:t>government</w:t>
      </w:r>
      <w:proofErr w:type="gramEnd"/>
      <w:r w:rsidRPr="000713C9">
        <w:rPr>
          <w:rFonts w:asciiTheme="minorHAnsi" w:hAnsiTheme="minorHAnsi" w:cstheme="minorHAnsi"/>
          <w:sz w:val="12"/>
        </w:rPr>
        <w:t xml:space="preserve"> and the American people to not only build resilience against projected climate change impacts but </w:t>
      </w:r>
      <w:r w:rsidRPr="000713C9">
        <w:rPr>
          <w:rStyle w:val="Emphasis"/>
          <w:rFonts w:asciiTheme="minorHAnsi" w:hAnsiTheme="minorHAnsi" w:cstheme="minorHAnsi"/>
        </w:rPr>
        <w:t xml:space="preserve">to form agreements to stabilize climate change and also to </w:t>
      </w:r>
      <w:r w:rsidRPr="000713C9">
        <w:rPr>
          <w:rStyle w:val="Emphasis"/>
          <w:rFonts w:asciiTheme="minorHAnsi" w:hAnsiTheme="minorHAnsi" w:cstheme="minorHAnsi"/>
          <w:b w:val="0"/>
        </w:rPr>
        <w:t>integrate climate change across</w:t>
      </w:r>
      <w:r w:rsidRPr="000713C9">
        <w:rPr>
          <w:rStyle w:val="Emphasis"/>
          <w:rFonts w:asciiTheme="minorHAnsi" w:hAnsiTheme="minorHAnsi" w:cstheme="minorHAnsi"/>
        </w:rPr>
        <w:t xml:space="preserve"> all </w:t>
      </w:r>
      <w:r w:rsidRPr="000713C9">
        <w:rPr>
          <w:rStyle w:val="Emphasis"/>
          <w:rFonts w:asciiTheme="minorHAnsi" w:hAnsiTheme="minorHAnsi" w:cstheme="minorHAnsi"/>
          <w:b w:val="0"/>
        </w:rPr>
        <w:t>strategy and planning</w:t>
      </w:r>
      <w:r w:rsidRPr="000713C9">
        <w:rPr>
          <w:rFonts w:asciiTheme="minorHAnsi" w:hAnsiTheme="minorHAnsi" w:cstheme="minorHAnsi"/>
          <w:sz w:val="12"/>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sidRPr="000713C9">
        <w:rPr>
          <w:rFonts w:asciiTheme="minorHAnsi" w:hAnsiTheme="minorHAnsi" w:cstheme="minorHAnsi"/>
          <w:i/>
          <w:sz w:val="12"/>
        </w:rPr>
        <w:t>Actions by the U</w:t>
      </w:r>
      <w:r w:rsidRPr="000713C9">
        <w:rPr>
          <w:rFonts w:asciiTheme="minorHAnsi" w:hAnsiTheme="minorHAnsi" w:cstheme="minorHAnsi"/>
          <w:sz w:val="12"/>
        </w:rPr>
        <w:t xml:space="preserve">nited </w:t>
      </w:r>
      <w:r w:rsidRPr="000713C9">
        <w:rPr>
          <w:rFonts w:asciiTheme="minorHAnsi" w:hAnsiTheme="minorHAnsi" w:cstheme="minorHAnsi"/>
          <w:i/>
          <w:sz w:val="12"/>
        </w:rPr>
        <w:t>S</w:t>
      </w:r>
      <w:r w:rsidRPr="000713C9">
        <w:rPr>
          <w:rFonts w:asciiTheme="minorHAnsi" w:hAnsiTheme="minorHAnsi" w:cstheme="minorHAnsi"/>
          <w:sz w:val="12"/>
        </w:rPr>
        <w:t xml:space="preserve">tates and the international community </w:t>
      </w:r>
      <w:r w:rsidRPr="000713C9">
        <w:rPr>
          <w:rFonts w:asciiTheme="minorHAnsi" w:hAnsiTheme="minorHAnsi" w:cstheme="minorHAnsi"/>
          <w:i/>
          <w:sz w:val="12"/>
        </w:rPr>
        <w:t>have been insufficient</w:t>
      </w:r>
      <w:r w:rsidRPr="000713C9">
        <w:rPr>
          <w:rFonts w:asciiTheme="minorHAnsi" w:hAnsiTheme="minorHAnsi" w:cstheme="minorHAnsi"/>
          <w:sz w:val="12"/>
        </w:rPr>
        <w:t xml:space="preserve"> to adapt to the challenges associated with projected climate change. </w:t>
      </w:r>
      <w:r w:rsidRPr="000713C9">
        <w:rPr>
          <w:rStyle w:val="Emphasis"/>
          <w:rFonts w:asciiTheme="minorHAnsi" w:hAnsiTheme="minorHAnsi" w:cstheme="minorHAnsi"/>
        </w:rPr>
        <w:t xml:space="preserve">Strengthening resilience to climate impacts already locked into the system is critical, but this will reduce </w:t>
      </w:r>
      <w:r w:rsidRPr="000713C9">
        <w:rPr>
          <w:rStyle w:val="Emphasis"/>
          <w:rFonts w:asciiTheme="minorHAnsi" w:hAnsiTheme="minorHAnsi" w:cstheme="minorHAnsi"/>
          <w:b w:val="0"/>
        </w:rPr>
        <w:t>long-term risk only</w:t>
      </w:r>
      <w:r w:rsidRPr="000713C9">
        <w:rPr>
          <w:rStyle w:val="Emphasis"/>
          <w:rFonts w:asciiTheme="minorHAnsi" w:hAnsiTheme="minorHAnsi" w:cstheme="minorHAnsi"/>
        </w:rPr>
        <w:t xml:space="preserve"> if improvements in resilience are accompanied by actionable agreements on ways to stabilize climate change</w:t>
      </w:r>
      <w:r w:rsidRPr="000713C9">
        <w:rPr>
          <w:rFonts w:asciiTheme="minorHAnsi" w:hAnsiTheme="minorHAnsi" w:cstheme="minorHAnsi"/>
          <w:sz w:val="12"/>
        </w:rPr>
        <w:t xml:space="preserve">. The 9/11 Report framed the terrorist attacks as less of a failure of intelligence than a failure of imagination. Greenpeace’s 2003 account of </w:t>
      </w:r>
      <w:r w:rsidRPr="000713C9">
        <w:rPr>
          <w:rStyle w:val="Emphasis"/>
          <w:rFonts w:asciiTheme="minorHAnsi" w:hAnsiTheme="minorHAnsi" w:cstheme="minorHAnsi"/>
        </w:rPr>
        <w:t xml:space="preserve">the Pentagon’s alleged report describes a coming </w:t>
      </w:r>
      <w:r w:rsidRPr="000713C9">
        <w:rPr>
          <w:rStyle w:val="Emphasis"/>
          <w:rFonts w:asciiTheme="minorHAnsi" w:hAnsiTheme="minorHAnsi" w:cstheme="minorHAnsi"/>
          <w:b w:val="0"/>
        </w:rPr>
        <w:t>climate Armageddon</w:t>
      </w:r>
      <w:r w:rsidRPr="000713C9">
        <w:rPr>
          <w:rFonts w:asciiTheme="minorHAnsi" w:hAnsiTheme="minorHAnsi" w:cstheme="minorHAnsi"/>
          <w:sz w:val="12"/>
        </w:rPr>
        <w:t xml:space="preserve"> which to readers was unimaginable and hence the report was not really taken seriously. </w:t>
      </w:r>
      <w:r w:rsidRPr="000713C9">
        <w:rPr>
          <w:rFonts w:asciiTheme="minorHAnsi" w:hAnsiTheme="minorHAnsi" w:cstheme="minorHAnsi"/>
          <w:sz w:val="12"/>
        </w:rPr>
        <w:lastRenderedPageBreak/>
        <w:t xml:space="preserve">It described: </w:t>
      </w:r>
      <w:r w:rsidRPr="000713C9">
        <w:rPr>
          <w:rStyle w:val="Emphasis"/>
          <w:rFonts w:asciiTheme="minorHAnsi" w:hAnsiTheme="minorHAnsi" w:cstheme="minorHAnsi"/>
          <w:b w:val="0"/>
        </w:rPr>
        <w:t>A world thrown into turmoil by drought, floods, typhoons</w:t>
      </w:r>
      <w:r w:rsidRPr="000713C9">
        <w:rPr>
          <w:rStyle w:val="Emphasis"/>
          <w:rFonts w:asciiTheme="minorHAnsi" w:hAnsiTheme="minorHAnsi" w:cstheme="minorHAnsi"/>
        </w:rPr>
        <w:t xml:space="preserve">. Whole </w:t>
      </w:r>
      <w:r w:rsidRPr="000713C9">
        <w:rPr>
          <w:rStyle w:val="Emphasis"/>
          <w:rFonts w:asciiTheme="minorHAnsi" w:hAnsiTheme="minorHAnsi" w:cstheme="minorHAnsi"/>
          <w:b w:val="0"/>
        </w:rPr>
        <w:t>countries rendered uninhabitable</w:t>
      </w:r>
      <w:r w:rsidRPr="000713C9">
        <w:rPr>
          <w:rFonts w:asciiTheme="minorHAnsi" w:hAnsiTheme="minorHAnsi" w:cstheme="minorHAnsi"/>
          <w:sz w:val="12"/>
        </w:rPr>
        <w:t xml:space="preserve">. The capital of the Netherlands submerged. The </w:t>
      </w:r>
      <w:r w:rsidRPr="000713C9">
        <w:rPr>
          <w:rFonts w:asciiTheme="minorHAnsi" w:hAnsiTheme="minorHAnsi" w:cstheme="minorHAnsi"/>
          <w:i/>
          <w:sz w:val="12"/>
        </w:rPr>
        <w:t>borders</w:t>
      </w:r>
      <w:r w:rsidRPr="000713C9">
        <w:rPr>
          <w:rFonts w:asciiTheme="minorHAnsi" w:hAnsiTheme="minorHAnsi" w:cstheme="minorHAnsi"/>
          <w:sz w:val="12"/>
        </w:rPr>
        <w:t xml:space="preserve"> of the U.S. and Australia </w:t>
      </w:r>
      <w:r w:rsidRPr="000713C9">
        <w:rPr>
          <w:rStyle w:val="Emphasis"/>
          <w:rFonts w:asciiTheme="minorHAnsi" w:hAnsiTheme="minorHAnsi" w:cstheme="minorHAnsi"/>
        </w:rPr>
        <w:t xml:space="preserve">patrolled by </w:t>
      </w:r>
      <w:r w:rsidRPr="000713C9">
        <w:rPr>
          <w:rStyle w:val="Emphasis"/>
          <w:rFonts w:asciiTheme="minorHAnsi" w:hAnsiTheme="minorHAnsi" w:cstheme="minorHAnsi"/>
          <w:highlight w:val="cyan"/>
        </w:rPr>
        <w:t>armies firing into waves of starving boat people desperate to find a new home</w:t>
      </w:r>
      <w:r w:rsidRPr="000713C9">
        <w:rPr>
          <w:rStyle w:val="Emphasis"/>
          <w:rFonts w:asciiTheme="minorHAnsi" w:hAnsiTheme="minorHAnsi" w:cstheme="minorHAnsi"/>
        </w:rPr>
        <w:t>.</w:t>
      </w:r>
      <w:r w:rsidRPr="000713C9">
        <w:rPr>
          <w:rFonts w:asciiTheme="minorHAnsi" w:hAnsiTheme="minorHAnsi" w:cstheme="minorHAnsi"/>
          <w:sz w:val="12"/>
        </w:rPr>
        <w:t xml:space="preserve"> Fishing boats armed with cannon to drive off competitors. </w:t>
      </w:r>
      <w:r w:rsidRPr="000713C9">
        <w:rPr>
          <w:rStyle w:val="Emphasis"/>
          <w:rFonts w:asciiTheme="minorHAnsi" w:hAnsiTheme="minorHAnsi" w:cstheme="minorHAnsi"/>
        </w:rPr>
        <w:t xml:space="preserve">Demands for access to water and farmland backed up with </w:t>
      </w:r>
      <w:r w:rsidRPr="000713C9">
        <w:rPr>
          <w:rStyle w:val="Emphasis"/>
          <w:rFonts w:asciiTheme="minorHAnsi" w:hAnsiTheme="minorHAnsi" w:cstheme="minorHAnsi"/>
          <w:b w:val="0"/>
        </w:rPr>
        <w:t>nuclear weapons</w:t>
      </w:r>
      <w:r w:rsidRPr="000713C9">
        <w:rPr>
          <w:rStyle w:val="Emphasis"/>
          <w:rFonts w:asciiTheme="minorHAnsi" w:hAnsiTheme="minorHAnsi" w:cstheme="minorHAnsi"/>
        </w:rPr>
        <w:t xml:space="preserve">. The CNA and Greenpeace/Pentagon reports are both mirrored by similar analysis by the World Bank which highlighted not only the physical manifestations of climate change, but also the significant human impacts that threaten to unravel </w:t>
      </w:r>
      <w:r w:rsidRPr="000713C9">
        <w:rPr>
          <w:rStyle w:val="Emphasis"/>
          <w:rFonts w:asciiTheme="minorHAnsi" w:hAnsiTheme="minorHAnsi" w:cstheme="minorHAnsi"/>
          <w:b w:val="0"/>
        </w:rPr>
        <w:t xml:space="preserve">decades of </w:t>
      </w:r>
      <w:r w:rsidRPr="000713C9">
        <w:rPr>
          <w:rStyle w:val="Emphasis"/>
          <w:rFonts w:asciiTheme="minorHAnsi" w:hAnsiTheme="minorHAnsi" w:cstheme="minorHAnsi"/>
        </w:rPr>
        <w:t>economic</w:t>
      </w:r>
      <w:r w:rsidRPr="000713C9">
        <w:rPr>
          <w:rStyle w:val="Emphasis"/>
          <w:rFonts w:asciiTheme="minorHAnsi" w:hAnsiTheme="minorHAnsi" w:cstheme="minorHAnsi"/>
          <w:b w:val="0"/>
        </w:rPr>
        <w:t xml:space="preserve"> development</w:t>
      </w:r>
      <w:r w:rsidRPr="000713C9">
        <w:rPr>
          <w:rStyle w:val="Emphasis"/>
          <w:rFonts w:asciiTheme="minorHAnsi" w:hAnsiTheme="minorHAnsi" w:cstheme="minorHAnsi"/>
        </w:rPr>
        <w:t xml:space="preserve">, </w:t>
      </w:r>
      <w:r w:rsidRPr="000713C9">
        <w:rPr>
          <w:rStyle w:val="Emphasis"/>
          <w:rFonts w:asciiTheme="minorHAnsi" w:hAnsiTheme="minorHAnsi" w:cstheme="minorHAnsi"/>
          <w:b w:val="0"/>
        </w:rPr>
        <w:t>which will</w:t>
      </w:r>
      <w:r w:rsidRPr="000713C9">
        <w:rPr>
          <w:rStyle w:val="Emphasis"/>
          <w:rFonts w:asciiTheme="minorHAnsi" w:hAnsiTheme="minorHAnsi" w:cstheme="minorHAnsi"/>
        </w:rPr>
        <w:t xml:space="preserve"> </w:t>
      </w:r>
      <w:r w:rsidRPr="000713C9">
        <w:rPr>
          <w:rStyle w:val="Emphasis"/>
          <w:rFonts w:asciiTheme="minorHAnsi" w:hAnsiTheme="minorHAnsi" w:cstheme="minorHAnsi"/>
          <w:highlight w:val="cyan"/>
        </w:rPr>
        <w:t xml:space="preserve">ultimately </w:t>
      </w:r>
      <w:r w:rsidRPr="000713C9">
        <w:rPr>
          <w:rStyle w:val="Emphasis"/>
          <w:rFonts w:asciiTheme="minorHAnsi" w:hAnsiTheme="minorHAnsi" w:cstheme="minorHAnsi"/>
          <w:b w:val="0"/>
          <w:highlight w:val="cyan"/>
        </w:rPr>
        <w:t>foster conflict</w:t>
      </w:r>
      <w:r w:rsidRPr="000713C9">
        <w:rPr>
          <w:rStyle w:val="Emphasis"/>
          <w:rFonts w:asciiTheme="minorHAnsi" w:hAnsiTheme="minorHAnsi" w:cstheme="minorHAnsi"/>
        </w:rPr>
        <w:t xml:space="preserve">. </w:t>
      </w:r>
      <w:r w:rsidRPr="000713C9">
        <w:rPr>
          <w:rFonts w:asciiTheme="minorHAnsi" w:hAnsiTheme="minorHAnsi" w:cstheme="minorHAnsi"/>
          <w:i/>
          <w:sz w:val="12"/>
        </w:rPr>
        <w:t>Climate change is</w:t>
      </w:r>
      <w:r w:rsidRPr="000713C9">
        <w:rPr>
          <w:rFonts w:asciiTheme="minorHAnsi" w:hAnsiTheme="minorHAnsi" w:cstheme="minorHAnsi"/>
          <w:sz w:val="12"/>
        </w:rPr>
        <w:t xml:space="preserve">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0713C9">
        <w:rPr>
          <w:rFonts w:asciiTheme="minorHAnsi" w:hAnsiTheme="minorHAnsi" w:cstheme="minorHAnsi"/>
          <w:i/>
          <w:sz w:val="12"/>
        </w:rPr>
        <w:t>global</w:t>
      </w:r>
      <w:r w:rsidRPr="000713C9">
        <w:rPr>
          <w:rFonts w:asciiTheme="minorHAnsi" w:hAnsiTheme="minorHAnsi" w:cstheme="minorHAnsi"/>
          <w:sz w:val="12"/>
        </w:rPr>
        <w:t>. With our planet and culture figuratively and literally honeycombed with a reliance on fossil fuels, we face systemic challenges in changing the reliance across multiple layers of consumption, investment patterns, and political decisions; it will be hard to fix!</w:t>
      </w:r>
    </w:p>
    <w:p w14:paraId="45BF4A62" w14:textId="56957541" w:rsidR="000713C9" w:rsidRPr="000713C9" w:rsidRDefault="000713C9" w:rsidP="000F23B8">
      <w:pPr>
        <w:rPr>
          <w:rFonts w:asciiTheme="minorHAnsi" w:hAnsiTheme="minorHAnsi" w:cstheme="minorHAnsi"/>
          <w:sz w:val="12"/>
        </w:rPr>
      </w:pPr>
    </w:p>
    <w:p w14:paraId="2AA77F86" w14:textId="1CE9A309" w:rsidR="000713C9" w:rsidRPr="000713C9" w:rsidRDefault="000713C9" w:rsidP="002369EB">
      <w:pPr>
        <w:pStyle w:val="Heading3"/>
      </w:pPr>
      <w:r w:rsidRPr="000713C9">
        <w:lastRenderedPageBreak/>
        <w:t>Contention 2: Pollution</w:t>
      </w:r>
    </w:p>
    <w:p w14:paraId="76D408AD" w14:textId="77777777" w:rsidR="000713C9" w:rsidRPr="000713C9" w:rsidRDefault="000713C9" w:rsidP="002369EB">
      <w:pPr>
        <w:pStyle w:val="Heading4"/>
      </w:pPr>
      <w:r w:rsidRPr="000713C9">
        <w:t>Continued rocket flights leave soot, burned fuel, and other harmful materials in the Earth’s atmosphere.</w:t>
      </w:r>
    </w:p>
    <w:p w14:paraId="3F5DBC40"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proofErr w:type="spellStart"/>
      <w:r w:rsidRPr="000713C9">
        <w:rPr>
          <w:rFonts w:asciiTheme="minorHAnsi" w:hAnsiTheme="minorHAnsi" w:cstheme="minorHAnsi"/>
          <w:b/>
          <w:bCs/>
          <w:color w:val="000000"/>
        </w:rPr>
        <w:t>Pultarova</w:t>
      </w:r>
      <w:proofErr w:type="spellEnd"/>
      <w:r w:rsidRPr="000713C9">
        <w:rPr>
          <w:rFonts w:asciiTheme="minorHAnsi" w:hAnsiTheme="minorHAnsi" w:cstheme="minorHAnsi"/>
          <w:b/>
          <w:bCs/>
          <w:color w:val="000000"/>
        </w:rPr>
        <w:t xml:space="preserve"> 21</w:t>
      </w:r>
    </w:p>
    <w:p w14:paraId="0A0BB034" w14:textId="77777777" w:rsidR="000713C9" w:rsidRPr="000713C9" w:rsidRDefault="002D2591" w:rsidP="000713C9">
      <w:pPr>
        <w:pStyle w:val="NormalWeb"/>
        <w:shd w:val="clear" w:color="auto" w:fill="FFFFFF"/>
        <w:spacing w:before="0" w:beforeAutospacing="0" w:after="0" w:afterAutospacing="0"/>
        <w:rPr>
          <w:rFonts w:asciiTheme="minorHAnsi" w:hAnsiTheme="minorHAnsi" w:cstheme="minorHAnsi"/>
        </w:rPr>
      </w:pPr>
      <w:hyperlink r:id="rId10" w:history="1">
        <w:r w:rsidR="000713C9" w:rsidRPr="000713C9">
          <w:rPr>
            <w:rStyle w:val="Hyperlink"/>
            <w:rFonts w:asciiTheme="minorHAnsi" w:eastAsiaTheme="majorEastAsia" w:hAnsiTheme="minorHAnsi" w:cstheme="minorHAnsi"/>
            <w:color w:val="000000"/>
            <w:sz w:val="20"/>
            <w:szCs w:val="20"/>
          </w:rPr>
          <w:t xml:space="preserve">Tereza Pultarova </w:t>
        </w:r>
      </w:hyperlink>
      <w:r w:rsidR="000713C9" w:rsidRPr="000713C9">
        <w:rPr>
          <w:rFonts w:asciiTheme="minorHAnsi" w:hAnsiTheme="minorHAnsi" w:cstheme="minorHAnsi"/>
          <w:color w:val="000000"/>
          <w:sz w:val="20"/>
          <w:szCs w:val="20"/>
        </w:rPr>
        <w:t>published July 26, 2021, https://www.space.com/environmental-impact-space-tourism-flights</w:t>
      </w:r>
    </w:p>
    <w:p w14:paraId="7D738345"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Scientists worry that</w:t>
      </w:r>
      <w:r w:rsidRPr="000713C9">
        <w:rPr>
          <w:rFonts w:asciiTheme="minorHAnsi" w:hAnsiTheme="minorHAnsi" w:cstheme="minorHAnsi"/>
          <w:color w:val="000000"/>
          <w:sz w:val="16"/>
          <w:szCs w:val="16"/>
        </w:rPr>
        <w:t xml:space="preserve"> growing numbers of </w:t>
      </w:r>
      <w:r w:rsidRPr="000713C9">
        <w:rPr>
          <w:rFonts w:asciiTheme="minorHAnsi" w:hAnsiTheme="minorHAnsi" w:cstheme="minorHAnsi"/>
          <w:b/>
          <w:bCs/>
          <w:color w:val="000000"/>
          <w:u w:val="single"/>
          <w:shd w:val="clear" w:color="auto" w:fill="00FFFF"/>
        </w:rPr>
        <w:t>rocket flights and</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the rise of </w:t>
      </w:r>
      <w:hyperlink r:id="rId11" w:history="1">
        <w:r w:rsidRPr="000713C9">
          <w:rPr>
            <w:rStyle w:val="Hyperlink"/>
            <w:rFonts w:asciiTheme="minorHAnsi" w:eastAsiaTheme="majorEastAsia" w:hAnsiTheme="minorHAnsi" w:cstheme="minorHAnsi"/>
            <w:b/>
            <w:bCs/>
            <w:color w:val="000000"/>
            <w:shd w:val="clear" w:color="auto" w:fill="00FFFF"/>
          </w:rPr>
          <w:t>space tourism</w:t>
        </w:r>
      </w:hyperlink>
      <w:r w:rsidRPr="000713C9">
        <w:rPr>
          <w:rFonts w:asciiTheme="minorHAnsi" w:hAnsiTheme="minorHAnsi" w:cstheme="minorHAnsi"/>
          <w:b/>
          <w:bCs/>
          <w:color w:val="000000"/>
          <w:u w:val="single"/>
          <w:shd w:val="clear" w:color="auto" w:fill="00FFFF"/>
        </w:rPr>
        <w:t xml:space="preserve"> could harm </w:t>
      </w:r>
      <w:hyperlink r:id="rId12" w:history="1">
        <w:r w:rsidRPr="000713C9">
          <w:rPr>
            <w:rStyle w:val="Hyperlink"/>
            <w:rFonts w:asciiTheme="minorHAnsi" w:eastAsiaTheme="majorEastAsia" w:hAnsiTheme="minorHAnsi" w:cstheme="minorHAnsi"/>
            <w:b/>
            <w:bCs/>
            <w:color w:val="000000"/>
            <w:shd w:val="clear" w:color="auto" w:fill="00FFFF"/>
          </w:rPr>
          <w:t>Earth's atmosphere</w:t>
        </w:r>
      </w:hyperlink>
      <w:r w:rsidRPr="000713C9">
        <w:rPr>
          <w:rFonts w:asciiTheme="minorHAnsi" w:hAnsiTheme="minorHAnsi" w:cstheme="minorHAnsi"/>
          <w:b/>
          <w:bCs/>
          <w:color w:val="000000"/>
          <w:u w:val="single"/>
          <w:shd w:val="clear" w:color="auto" w:fill="00FFFF"/>
        </w:rPr>
        <w:t xml:space="preserve"> and contribute to climate change</w:t>
      </w:r>
      <w:r w:rsidRPr="000713C9">
        <w:rPr>
          <w:rFonts w:asciiTheme="minorHAnsi" w:hAnsiTheme="minorHAnsi" w:cstheme="minorHAnsi"/>
          <w:color w:val="000000"/>
        </w:rPr>
        <w:t>. </w:t>
      </w:r>
    </w:p>
    <w:p w14:paraId="537FD9BD"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When</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 xml:space="preserve">billionaires </w:t>
      </w:r>
      <w:hyperlink r:id="rId13" w:history="1">
        <w:r w:rsidRPr="000713C9">
          <w:rPr>
            <w:rStyle w:val="Hyperlink"/>
            <w:rFonts w:asciiTheme="minorHAnsi" w:eastAsiaTheme="majorEastAsia" w:hAnsiTheme="minorHAnsi" w:cstheme="minorHAnsi"/>
            <w:color w:val="000000"/>
            <w:sz w:val="16"/>
            <w:szCs w:val="16"/>
          </w:rPr>
          <w:t>Richard Branson</w:t>
        </w:r>
      </w:hyperlink>
      <w:r w:rsidRPr="000713C9">
        <w:rPr>
          <w:rFonts w:asciiTheme="minorHAnsi" w:hAnsiTheme="minorHAnsi" w:cstheme="minorHAnsi"/>
          <w:color w:val="000000"/>
          <w:sz w:val="16"/>
          <w:szCs w:val="16"/>
        </w:rPr>
        <w:t xml:space="preserve"> and </w:t>
      </w:r>
      <w:hyperlink r:id="rId14" w:history="1">
        <w:r w:rsidRPr="000713C9">
          <w:rPr>
            <w:rStyle w:val="Hyperlink"/>
            <w:rFonts w:asciiTheme="minorHAnsi" w:eastAsiaTheme="majorEastAsia" w:hAnsiTheme="minorHAnsi" w:cstheme="minorHAnsi"/>
            <w:color w:val="000000"/>
            <w:sz w:val="16"/>
            <w:szCs w:val="16"/>
          </w:rPr>
          <w:t>Jeff Bezos</w:t>
        </w:r>
      </w:hyperlink>
      <w:r w:rsidRPr="000713C9">
        <w:rPr>
          <w:rFonts w:asciiTheme="minorHAnsi" w:hAnsiTheme="minorHAnsi" w:cstheme="minorHAnsi"/>
          <w:color w:val="000000"/>
          <w:sz w:val="16"/>
          <w:szCs w:val="16"/>
        </w:rPr>
        <w:t xml:space="preserve"> </w:t>
      </w:r>
      <w:r w:rsidRPr="000713C9">
        <w:rPr>
          <w:rFonts w:asciiTheme="minorHAnsi" w:hAnsiTheme="minorHAnsi" w:cstheme="minorHAnsi"/>
          <w:b/>
          <w:bCs/>
          <w:color w:val="000000"/>
          <w:u w:val="single"/>
          <w:shd w:val="clear" w:color="auto" w:fill="00FFFF"/>
        </w:rPr>
        <w:t xml:space="preserve">soared into space </w:t>
      </w:r>
      <w:r w:rsidRPr="000713C9">
        <w:rPr>
          <w:rFonts w:asciiTheme="minorHAnsi" w:hAnsiTheme="minorHAnsi" w:cstheme="minorHAnsi"/>
          <w:color w:val="000000"/>
          <w:sz w:val="16"/>
          <w:szCs w:val="16"/>
        </w:rPr>
        <w:t xml:space="preserve">this month </w:t>
      </w:r>
      <w:r w:rsidRPr="000713C9">
        <w:rPr>
          <w:rFonts w:asciiTheme="minorHAnsi" w:hAnsiTheme="minorHAnsi" w:cstheme="minorHAnsi"/>
          <w:b/>
          <w:bCs/>
          <w:color w:val="000000"/>
          <w:u w:val="single"/>
          <w:shd w:val="clear" w:color="auto" w:fill="00FFFF"/>
        </w:rPr>
        <w:t xml:space="preserve">aboard </w:t>
      </w:r>
      <w:r w:rsidRPr="000713C9">
        <w:rPr>
          <w:rFonts w:asciiTheme="minorHAnsi" w:hAnsiTheme="minorHAnsi" w:cstheme="minorHAnsi"/>
          <w:color w:val="000000"/>
          <w:sz w:val="16"/>
          <w:szCs w:val="16"/>
        </w:rPr>
        <w:t xml:space="preserve">their companies' </w:t>
      </w:r>
      <w:r w:rsidRPr="000713C9">
        <w:rPr>
          <w:rFonts w:asciiTheme="minorHAnsi" w:hAnsiTheme="minorHAnsi" w:cstheme="minorHAnsi"/>
          <w:b/>
          <w:bCs/>
          <w:color w:val="000000"/>
          <w:u w:val="single"/>
          <w:shd w:val="clear" w:color="auto" w:fill="00FFFF"/>
        </w:rPr>
        <w:t>suborbital tourism vehicles</w:t>
      </w:r>
      <w:r w:rsidRPr="000713C9">
        <w:rPr>
          <w:rFonts w:asciiTheme="minorHAnsi" w:hAnsiTheme="minorHAnsi" w:cstheme="minorHAnsi"/>
          <w:color w:val="000000"/>
          <w:sz w:val="16"/>
          <w:szCs w:val="16"/>
        </w:rPr>
        <w:t>, much of the world clapped in awe. </w:t>
      </w:r>
    </w:p>
    <w:p w14:paraId="6AD1023F"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 xml:space="preserve">But </w:t>
      </w:r>
      <w:r w:rsidRPr="000713C9">
        <w:rPr>
          <w:rFonts w:asciiTheme="minorHAnsi" w:hAnsiTheme="minorHAnsi" w:cstheme="minorHAnsi"/>
          <w:color w:val="000000"/>
          <w:sz w:val="16"/>
          <w:szCs w:val="16"/>
        </w:rPr>
        <w:t xml:space="preserve">for some scientists, these milestones represented something other than just a technical accomplishment. Achieved after years of delays and despite </w:t>
      </w:r>
      <w:hyperlink r:id="rId15" w:history="1">
        <w:r w:rsidRPr="000713C9">
          <w:rPr>
            <w:rStyle w:val="Hyperlink"/>
            <w:rFonts w:asciiTheme="minorHAnsi" w:eastAsiaTheme="majorEastAsia" w:hAnsiTheme="minorHAnsi" w:cstheme="minorHAnsi"/>
            <w:color w:val="000000"/>
            <w:sz w:val="16"/>
            <w:szCs w:val="16"/>
          </w:rPr>
          <w:t>significant setbacks</w:t>
        </w:r>
      </w:hyperlink>
      <w:r w:rsidRPr="000713C9">
        <w:rPr>
          <w:rFonts w:asciiTheme="minorHAnsi" w:hAnsiTheme="minorHAnsi" w:cstheme="minorHAnsi"/>
          <w:color w:val="000000"/>
          <w:sz w:val="16"/>
          <w:szCs w:val="16"/>
        </w:rPr>
        <w:t xml:space="preserve">, </w:t>
      </w:r>
      <w:r w:rsidRPr="000713C9">
        <w:rPr>
          <w:rFonts w:asciiTheme="minorHAnsi" w:hAnsiTheme="minorHAnsi" w:cstheme="minorHAnsi"/>
          <w:b/>
          <w:bCs/>
          <w:color w:val="000000"/>
          <w:u w:val="single"/>
          <w:shd w:val="clear" w:color="auto" w:fill="00FFFF"/>
        </w:rPr>
        <w:t>the flights</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marked</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the</w:t>
      </w:r>
      <w:r w:rsidRPr="000713C9">
        <w:rPr>
          <w:rFonts w:asciiTheme="minorHAnsi" w:hAnsiTheme="minorHAnsi" w:cstheme="minorHAnsi"/>
          <w:color w:val="000000"/>
          <w:sz w:val="16"/>
          <w:szCs w:val="16"/>
        </w:rPr>
        <w:t xml:space="preserve"> potential</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beginning</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of</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a long-awaited era that might see </w:t>
      </w:r>
      <w:r w:rsidRPr="000713C9">
        <w:rPr>
          <w:rFonts w:asciiTheme="minorHAnsi" w:hAnsiTheme="minorHAnsi" w:cstheme="minorHAnsi"/>
          <w:b/>
          <w:bCs/>
          <w:color w:val="000000"/>
          <w:u w:val="single"/>
          <w:shd w:val="clear" w:color="auto" w:fill="00FFFF"/>
        </w:rPr>
        <w:t>rockets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fly</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through the so-far</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rather</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pristine upper layers of the atmosphere</w:t>
      </w:r>
      <w:r w:rsidRPr="000713C9">
        <w:rPr>
          <w:rFonts w:asciiTheme="minorHAnsi" w:hAnsiTheme="minorHAnsi" w:cstheme="minorHAnsi"/>
          <w:color w:val="000000"/>
          <w:sz w:val="16"/>
          <w:szCs w:val="16"/>
        </w:rPr>
        <w:t xml:space="preserve"> far more often than they do today. In the case of SpaceShipTwo,</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the vehicle operated by Branson's Virgin Galactic,</w:t>
      </w:r>
      <w:r w:rsidRPr="000713C9">
        <w:rPr>
          <w:rFonts w:asciiTheme="minorHAnsi" w:hAnsiTheme="minorHAnsi" w:cstheme="minorHAnsi"/>
          <w:color w:val="000000"/>
          <w:sz w:val="16"/>
          <w:szCs w:val="16"/>
        </w:rPr>
        <w:t xml:space="preserve"> these flights are powered by a hybrid engine that</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burns rubber and leaves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behind</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a cloud of soot.</w:t>
      </w:r>
    </w:p>
    <w:p w14:paraId="6F501BE0" w14:textId="77777777" w:rsidR="000713C9" w:rsidRPr="000713C9" w:rsidRDefault="000713C9" w:rsidP="000713C9">
      <w:pPr>
        <w:rPr>
          <w:rFonts w:asciiTheme="minorHAnsi" w:hAnsiTheme="minorHAnsi" w:cstheme="minorHAnsi"/>
        </w:rPr>
      </w:pPr>
    </w:p>
    <w:p w14:paraId="6F4A5D47" w14:textId="77777777" w:rsidR="000713C9" w:rsidRPr="000713C9" w:rsidRDefault="000713C9" w:rsidP="000713C9">
      <w:pPr>
        <w:pStyle w:val="Heading4"/>
        <w:rPr>
          <w:rFonts w:asciiTheme="minorHAnsi" w:hAnsiTheme="minorHAnsi" w:cstheme="minorHAnsi"/>
        </w:rPr>
      </w:pPr>
      <w:r w:rsidRPr="000713C9">
        <w:rPr>
          <w:rFonts w:asciiTheme="minorHAnsi" w:hAnsiTheme="minorHAnsi" w:cstheme="minorHAnsi"/>
        </w:rPr>
        <w:t>Rocket launches leave behind small, harmful particles in the atmosphere that leads to increased global warming.</w:t>
      </w:r>
    </w:p>
    <w:p w14:paraId="12E96535"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rPr>
        <w:t>Mann 21</w:t>
      </w:r>
    </w:p>
    <w:p w14:paraId="1EDC51D6" w14:textId="77777777" w:rsidR="000713C9" w:rsidRPr="000713C9" w:rsidRDefault="002D2591" w:rsidP="000713C9">
      <w:pPr>
        <w:pStyle w:val="NormalWeb"/>
        <w:shd w:val="clear" w:color="auto" w:fill="FFFFFF"/>
        <w:spacing w:before="0" w:beforeAutospacing="0" w:after="0" w:afterAutospacing="0"/>
        <w:rPr>
          <w:rFonts w:asciiTheme="minorHAnsi" w:hAnsiTheme="minorHAnsi" w:cstheme="minorHAnsi"/>
        </w:rPr>
      </w:pPr>
      <w:hyperlink r:id="rId16" w:history="1">
        <w:r w:rsidR="000713C9" w:rsidRPr="000713C9">
          <w:rPr>
            <w:rStyle w:val="Hyperlink"/>
            <w:rFonts w:asciiTheme="minorHAnsi" w:eastAsiaTheme="majorEastAsia" w:hAnsiTheme="minorHAnsi" w:cstheme="minorHAnsi"/>
            <w:color w:val="000000"/>
            <w:sz w:val="20"/>
            <w:szCs w:val="20"/>
          </w:rPr>
          <w:t xml:space="preserve">Adam Mann </w:t>
        </w:r>
      </w:hyperlink>
      <w:r w:rsidR="000713C9" w:rsidRPr="000713C9">
        <w:rPr>
          <w:rFonts w:asciiTheme="minorHAnsi" w:hAnsiTheme="minorHAnsi" w:cstheme="minorHAnsi"/>
          <w:color w:val="000000"/>
          <w:sz w:val="20"/>
          <w:szCs w:val="20"/>
        </w:rPr>
        <w:t>is a freelance journalist with over a decade of experience, specializing in astronomy and physics stories. He has a bachelor's degree in astrophysics from UC Berkeley. His work has appeared in the New Yorker, New York Times, National Geographic, Wall Street Journal, Wired, Nature, Science, and many other places. published July 19, 2021; https://www.livescience.com/new-shepard-emissions.html</w:t>
      </w:r>
    </w:p>
    <w:p w14:paraId="053C3F56"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New Shepard, which billionaire Bezos will ride</w:t>
      </w:r>
      <w:r w:rsidRPr="000713C9">
        <w:rPr>
          <w:rFonts w:asciiTheme="minorHAnsi" w:hAnsiTheme="minorHAnsi" w:cstheme="minorHAnsi"/>
          <w:color w:val="000000"/>
          <w:sz w:val="16"/>
          <w:szCs w:val="16"/>
        </w:rPr>
        <w:t xml:space="preserve"> on its initial crewed flight tomorrow (July 20),</w:t>
      </w:r>
      <w:r w:rsidRPr="000713C9">
        <w:rPr>
          <w:rFonts w:asciiTheme="minorHAnsi" w:hAnsiTheme="minorHAnsi" w:cstheme="minorHAnsi"/>
          <w:b/>
          <w:bCs/>
          <w:color w:val="000000"/>
          <w:u w:val="single"/>
          <w:shd w:val="clear" w:color="auto" w:fill="00FFFF"/>
        </w:rPr>
        <w:t xml:space="preserve"> is combining liquid </w:t>
      </w:r>
      <w:hyperlink r:id="rId17" w:history="1">
        <w:r w:rsidRPr="000713C9">
          <w:rPr>
            <w:rStyle w:val="Hyperlink"/>
            <w:rFonts w:asciiTheme="minorHAnsi" w:eastAsiaTheme="majorEastAsia" w:hAnsiTheme="minorHAnsi" w:cstheme="minorHAnsi"/>
            <w:b/>
            <w:bCs/>
            <w:color w:val="000000"/>
            <w:shd w:val="clear" w:color="auto" w:fill="00FFFF"/>
          </w:rPr>
          <w:t>hydrogen</w:t>
        </w:r>
      </w:hyperlink>
      <w:r w:rsidRPr="000713C9">
        <w:rPr>
          <w:rFonts w:asciiTheme="minorHAnsi" w:hAnsiTheme="minorHAnsi" w:cstheme="minorHAnsi"/>
          <w:b/>
          <w:bCs/>
          <w:color w:val="000000"/>
          <w:u w:val="single"/>
          <w:shd w:val="clear" w:color="auto" w:fill="00FFFF"/>
        </w:rPr>
        <w:t xml:space="preserve"> and liquid </w:t>
      </w:r>
      <w:hyperlink r:id="rId18" w:history="1">
        <w:r w:rsidRPr="000713C9">
          <w:rPr>
            <w:rStyle w:val="Hyperlink"/>
            <w:rFonts w:asciiTheme="minorHAnsi" w:eastAsiaTheme="majorEastAsia" w:hAnsiTheme="minorHAnsi" w:cstheme="minorHAnsi"/>
            <w:b/>
            <w:bCs/>
            <w:color w:val="000000"/>
            <w:shd w:val="clear" w:color="auto" w:fill="00FFFF"/>
          </w:rPr>
          <w:t>oxygen</w:t>
        </w:r>
      </w:hyperlink>
      <w:r w:rsidRPr="000713C9">
        <w:rPr>
          <w:rFonts w:asciiTheme="minorHAnsi" w:hAnsiTheme="minorHAnsi" w:cstheme="minorHAnsi"/>
          <w:b/>
          <w:bCs/>
          <w:color w:val="000000"/>
          <w:u w:val="single"/>
          <w:shd w:val="clear" w:color="auto" w:fill="00FFFF"/>
        </w:rPr>
        <w:t xml:space="preserve"> in its engine</w:t>
      </w:r>
      <w:r w:rsidRPr="000713C9">
        <w:rPr>
          <w:rFonts w:asciiTheme="minorHAnsi" w:hAnsiTheme="minorHAnsi" w:cstheme="minorHAnsi"/>
          <w:color w:val="000000"/>
          <w:sz w:val="16"/>
          <w:szCs w:val="16"/>
        </w:rPr>
        <w:t xml:space="preserve"> to generate thrust, meaning "the main emissions will be water and some minor combustion products, and virtually no CO2," Darin Toohey, an atmospheric scientist at the University of Colorado, Boulder, told Live Science in an email. (Water — H2O — is composed of hydrogen and oxygen.)</w:t>
      </w:r>
    </w:p>
    <w:p w14:paraId="73566961"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Water in rocket exhaust can increase the number of clouds in the atmosphere</w:t>
      </w:r>
      <w:r w:rsidRPr="000713C9">
        <w:rPr>
          <w:rFonts w:asciiTheme="minorHAnsi" w:hAnsiTheme="minorHAnsi" w:cstheme="minorHAnsi"/>
          <w:b/>
          <w:bCs/>
          <w:color w:val="000000"/>
          <w:u w:val="single"/>
        </w:rPr>
        <w:t>,</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Toohey added, including the iridescent "mother-of-pearl" clouds often seen at sunset after a launch. </w:t>
      </w:r>
      <w:r w:rsidRPr="000713C9">
        <w:rPr>
          <w:rFonts w:asciiTheme="minorHAnsi" w:hAnsiTheme="minorHAnsi" w:cstheme="minorHAnsi"/>
          <w:b/>
          <w:bCs/>
          <w:color w:val="000000"/>
          <w:u w:val="single"/>
          <w:shd w:val="clear" w:color="auto" w:fill="00FFFF"/>
        </w:rPr>
        <w:t xml:space="preserve">These can impact the upper atmospheric layers known as the mesosphere and </w:t>
      </w:r>
      <w:hyperlink r:id="rId19" w:history="1">
        <w:r w:rsidRPr="000713C9">
          <w:rPr>
            <w:rStyle w:val="Hyperlink"/>
            <w:rFonts w:asciiTheme="minorHAnsi" w:eastAsiaTheme="majorEastAsia" w:hAnsiTheme="minorHAnsi" w:cstheme="minorHAnsi"/>
            <w:b/>
            <w:bCs/>
            <w:color w:val="000000"/>
            <w:shd w:val="clear" w:color="auto" w:fill="00FFFF"/>
          </w:rPr>
          <w:t>ionosphere</w:t>
        </w:r>
      </w:hyperlink>
      <w:r w:rsidRPr="000713C9">
        <w:rPr>
          <w:rFonts w:asciiTheme="minorHAnsi" w:hAnsiTheme="minorHAnsi" w:cstheme="minorHAnsi"/>
          <w:b/>
          <w:bCs/>
          <w:color w:val="000000"/>
          <w:u w:val="single"/>
        </w:rPr>
        <w:t>,</w:t>
      </w:r>
      <w:r w:rsidRPr="000713C9">
        <w:rPr>
          <w:rFonts w:asciiTheme="minorHAnsi" w:hAnsiTheme="minorHAnsi" w:cstheme="minorHAnsi"/>
          <w:color w:val="000000"/>
          <w:sz w:val="16"/>
          <w:szCs w:val="16"/>
        </w:rPr>
        <w:t xml:space="preserve"> but because the number of rocket launches is so low at present, they are not much of a concern in climate modeling, he and a co-author </w:t>
      </w:r>
      <w:hyperlink r:id="rId20" w:history="1">
        <w:r w:rsidRPr="000713C9">
          <w:rPr>
            <w:rStyle w:val="Hyperlink"/>
            <w:rFonts w:asciiTheme="minorHAnsi" w:eastAsiaTheme="majorEastAsia" w:hAnsiTheme="minorHAnsi" w:cstheme="minorHAnsi"/>
            <w:color w:val="000000"/>
            <w:sz w:val="16"/>
            <w:szCs w:val="16"/>
          </w:rPr>
          <w:t>wrote in a 2019 article</w:t>
        </w:r>
      </w:hyperlink>
      <w:r w:rsidRPr="000713C9">
        <w:rPr>
          <w:rFonts w:asciiTheme="minorHAnsi" w:hAnsiTheme="minorHAnsi" w:cstheme="minorHAnsi"/>
          <w:color w:val="000000"/>
          <w:sz w:val="16"/>
          <w:szCs w:val="16"/>
        </w:rPr>
        <w:t xml:space="preserve"> for Eos, the news magazine of the American Geophysical Union.</w:t>
      </w:r>
    </w:p>
    <w:p w14:paraId="5515B5B5"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That could change as launch rates increase </w:t>
      </w:r>
      <w:proofErr w:type="gramStart"/>
      <w:r w:rsidRPr="000713C9">
        <w:rPr>
          <w:rFonts w:asciiTheme="minorHAnsi" w:hAnsiTheme="minorHAnsi" w:cstheme="minorHAnsi"/>
          <w:color w:val="000000"/>
          <w:sz w:val="16"/>
          <w:szCs w:val="16"/>
        </w:rPr>
        <w:t>in the near future</w:t>
      </w:r>
      <w:proofErr w:type="gramEnd"/>
      <w:r w:rsidRPr="000713C9">
        <w:rPr>
          <w:rFonts w:asciiTheme="minorHAnsi" w:hAnsiTheme="minorHAnsi" w:cstheme="minorHAnsi"/>
          <w:color w:val="000000"/>
          <w:sz w:val="16"/>
          <w:szCs w:val="16"/>
        </w:rPr>
        <w:t>, and a good deal of the Eos article involves a call for more studies of the potential impact from such flights. </w:t>
      </w:r>
    </w:p>
    <w:p w14:paraId="3CE8CA2E"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Carbon dioxide pollution from spaceflight</w:t>
      </w:r>
      <w:r w:rsidRPr="000713C9">
        <w:rPr>
          <w:rFonts w:asciiTheme="minorHAnsi" w:hAnsiTheme="minorHAnsi" w:cstheme="minorHAnsi"/>
          <w:color w:val="000000"/>
          <w:sz w:val="16"/>
          <w:szCs w:val="16"/>
        </w:rPr>
        <w:t xml:space="preserve"> is still </w:t>
      </w:r>
      <w:proofErr w:type="gramStart"/>
      <w:r w:rsidRPr="000713C9">
        <w:rPr>
          <w:rFonts w:asciiTheme="minorHAnsi" w:hAnsiTheme="minorHAnsi" w:cstheme="minorHAnsi"/>
          <w:color w:val="000000"/>
          <w:sz w:val="16"/>
          <w:szCs w:val="16"/>
        </w:rPr>
        <w:t>fairly negligible</w:t>
      </w:r>
      <w:proofErr w:type="gramEnd"/>
      <w:r w:rsidRPr="000713C9">
        <w:rPr>
          <w:rFonts w:asciiTheme="minorHAnsi" w:hAnsiTheme="minorHAnsi" w:cstheme="minorHAnsi"/>
          <w:color w:val="000000"/>
          <w:sz w:val="16"/>
          <w:szCs w:val="16"/>
        </w:rPr>
        <w:t>, with</w:t>
      </w:r>
      <w:r w:rsidRPr="000713C9">
        <w:rPr>
          <w:rFonts w:asciiTheme="minorHAnsi" w:hAnsiTheme="minorHAnsi" w:cstheme="minorHAnsi"/>
          <w:b/>
          <w:bCs/>
          <w:color w:val="000000"/>
          <w:u w:val="single"/>
        </w:rPr>
        <w:t xml:space="preserve"> rockets accounting for around 0.0000059% of all CO2 emissions in 2018,</w:t>
      </w:r>
      <w:r w:rsidRPr="000713C9">
        <w:rPr>
          <w:rFonts w:asciiTheme="minorHAnsi" w:hAnsiTheme="minorHAnsi" w:cstheme="minorHAnsi"/>
          <w:color w:val="000000"/>
          <w:sz w:val="16"/>
          <w:szCs w:val="16"/>
        </w:rPr>
        <w:t xml:space="preserve"> according to Everyday Astronaut. (The airline industry was around 2.4% of global CO2 emissions that same year). But while ice and clouds can reflect sunlight back into space and reduce global heat, </w:t>
      </w:r>
      <w:r w:rsidRPr="000713C9">
        <w:rPr>
          <w:rFonts w:asciiTheme="minorHAnsi" w:hAnsiTheme="minorHAnsi" w:cstheme="minorHAnsi"/>
          <w:b/>
          <w:bCs/>
          <w:color w:val="000000"/>
          <w:u w:val="single"/>
          <w:shd w:val="clear" w:color="auto" w:fill="00FFFF"/>
        </w:rPr>
        <w:t xml:space="preserve">water vapor is a more potent </w:t>
      </w:r>
      <w:hyperlink r:id="rId21" w:history="1">
        <w:r w:rsidRPr="000713C9">
          <w:rPr>
            <w:rStyle w:val="Hyperlink"/>
            <w:rFonts w:asciiTheme="minorHAnsi" w:eastAsiaTheme="majorEastAsia" w:hAnsiTheme="minorHAnsi" w:cstheme="minorHAnsi"/>
            <w:b/>
            <w:bCs/>
            <w:color w:val="000000"/>
            <w:shd w:val="clear" w:color="auto" w:fill="00FFFF"/>
          </w:rPr>
          <w:t>greenhouse gas</w:t>
        </w:r>
      </w:hyperlink>
      <w:r w:rsidRPr="000713C9">
        <w:rPr>
          <w:rFonts w:asciiTheme="minorHAnsi" w:hAnsiTheme="minorHAnsi" w:cstheme="minorHAnsi"/>
          <w:b/>
          <w:bCs/>
          <w:color w:val="000000"/>
          <w:u w:val="single"/>
          <w:shd w:val="clear" w:color="auto" w:fill="00FFFF"/>
        </w:rPr>
        <w:t xml:space="preserve"> than carbon dioxide</w:t>
      </w:r>
      <w:r w:rsidRPr="000713C9">
        <w:rPr>
          <w:rFonts w:asciiTheme="minorHAnsi" w:hAnsiTheme="minorHAnsi" w:cstheme="minorHAnsi"/>
          <w:b/>
          <w:bCs/>
          <w:color w:val="000000"/>
          <w:u w:val="single"/>
        </w:rPr>
        <w:t>, and the longer that vapor remains in the atmosphere, the greater it will heat our planet.</w:t>
      </w:r>
    </w:p>
    <w:p w14:paraId="49A10FFE"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w:t>
      </w:r>
      <w:r w:rsidRPr="000713C9">
        <w:rPr>
          <w:rFonts w:asciiTheme="minorHAnsi" w:hAnsiTheme="minorHAnsi" w:cstheme="minorHAnsi"/>
          <w:b/>
          <w:bCs/>
          <w:color w:val="000000"/>
          <w:u w:val="single"/>
          <w:shd w:val="clear" w:color="auto" w:fill="00FFFF"/>
        </w:rPr>
        <w:t>Water vapor up in the higher parts of the atmosphere are not completely harmless</w:t>
      </w:r>
      <w:r w:rsidRPr="000713C9">
        <w:rPr>
          <w:rFonts w:asciiTheme="minorHAnsi" w:hAnsiTheme="minorHAnsi" w:cstheme="minorHAnsi"/>
          <w:color w:val="000000"/>
        </w:rPr>
        <w:t>,</w:t>
      </w:r>
      <w:r w:rsidRPr="000713C9">
        <w:rPr>
          <w:rFonts w:asciiTheme="minorHAnsi" w:hAnsiTheme="minorHAnsi" w:cstheme="minorHAnsi"/>
          <w:color w:val="000000"/>
          <w:sz w:val="16"/>
          <w:szCs w:val="16"/>
        </w:rPr>
        <w:t xml:space="preserve">" Florian </w:t>
      </w:r>
      <w:proofErr w:type="spellStart"/>
      <w:r w:rsidRPr="000713C9">
        <w:rPr>
          <w:rFonts w:asciiTheme="minorHAnsi" w:hAnsiTheme="minorHAnsi" w:cstheme="minorHAnsi"/>
          <w:color w:val="000000"/>
          <w:sz w:val="16"/>
          <w:szCs w:val="16"/>
        </w:rPr>
        <w:t>Kordina</w:t>
      </w:r>
      <w:proofErr w:type="spellEnd"/>
      <w:r w:rsidRPr="000713C9">
        <w:rPr>
          <w:rFonts w:asciiTheme="minorHAnsi" w:hAnsiTheme="minorHAnsi" w:cstheme="minorHAnsi"/>
          <w:color w:val="000000"/>
          <w:sz w:val="16"/>
          <w:szCs w:val="16"/>
        </w:rPr>
        <w:t>, who wrote the Everyday Astronaut article, told Live Science in a direct message on Twitter. "But since New Shepard will cut off its engine relatively early in the flight, very little [water] will even get high enough to stay up there."</w:t>
      </w:r>
    </w:p>
    <w:p w14:paraId="42EF4F7A"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The main concern</w:t>
      </w:r>
      <w:r w:rsidRPr="000713C9">
        <w:rPr>
          <w:rFonts w:asciiTheme="minorHAnsi" w:hAnsiTheme="minorHAnsi" w:cstheme="minorHAnsi"/>
          <w:b/>
          <w:bCs/>
          <w:color w:val="000000"/>
          <w:u w:val="single"/>
        </w:rPr>
        <w:t xml:space="preserve"> when it comes to rocket flights </w:t>
      </w:r>
      <w:r w:rsidRPr="000713C9">
        <w:rPr>
          <w:rFonts w:asciiTheme="minorHAnsi" w:hAnsiTheme="minorHAnsi" w:cstheme="minorHAnsi"/>
          <w:b/>
          <w:bCs/>
          <w:color w:val="000000"/>
          <w:u w:val="single"/>
          <w:shd w:val="clear" w:color="auto" w:fill="00FFFF"/>
        </w:rPr>
        <w:t>are small particles such as soot and aluminum oxides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Toohey said. "</w:t>
      </w:r>
      <w:r w:rsidRPr="000713C9">
        <w:rPr>
          <w:rFonts w:asciiTheme="minorHAnsi" w:hAnsiTheme="minorHAnsi" w:cstheme="minorHAnsi"/>
          <w:b/>
          <w:bCs/>
          <w:color w:val="000000"/>
          <w:u w:val="single"/>
          <w:shd w:val="clear" w:color="auto" w:fill="00FFFF"/>
        </w:rPr>
        <w:t>These can have a disproportionate impact on the atmosphere</w:t>
      </w:r>
      <w:r w:rsidRPr="000713C9">
        <w:rPr>
          <w:rFonts w:asciiTheme="minorHAnsi" w:hAnsiTheme="minorHAnsi" w:cstheme="minorHAnsi"/>
          <w:b/>
          <w:bCs/>
          <w:color w:val="000000"/>
          <w:u w:val="single"/>
        </w:rPr>
        <w:t>,</w:t>
      </w:r>
      <w:r w:rsidRPr="000713C9">
        <w:rPr>
          <w:rFonts w:asciiTheme="minorHAnsi" w:hAnsiTheme="minorHAnsi" w:cstheme="minorHAnsi"/>
          <w:color w:val="000000"/>
          <w:sz w:val="18"/>
          <w:szCs w:val="18"/>
        </w:rPr>
        <w:t>" he wrote. "</w:t>
      </w:r>
      <w:r w:rsidRPr="000713C9">
        <w:rPr>
          <w:rFonts w:asciiTheme="minorHAnsi" w:hAnsiTheme="minorHAnsi" w:cstheme="minorHAnsi"/>
          <w:b/>
          <w:bCs/>
          <w:color w:val="000000"/>
          <w:u w:val="single"/>
          <w:shd w:val="clear" w:color="auto" w:fill="00FFFF"/>
        </w:rPr>
        <w:t>A very small amount can make a big difference</w:t>
      </w:r>
      <w:r w:rsidRPr="000713C9">
        <w:rPr>
          <w:rFonts w:asciiTheme="minorHAnsi" w:hAnsiTheme="minorHAnsi" w:cstheme="minorHAnsi"/>
          <w:b/>
          <w:bCs/>
          <w:color w:val="000000"/>
          <w:u w:val="single"/>
        </w:rPr>
        <w:t>.</w:t>
      </w:r>
      <w:r w:rsidRPr="000713C9">
        <w:rPr>
          <w:rFonts w:asciiTheme="minorHAnsi" w:hAnsiTheme="minorHAnsi" w:cstheme="minorHAnsi"/>
          <w:color w:val="000000"/>
        </w:rPr>
        <w:t>"</w:t>
      </w:r>
    </w:p>
    <w:p w14:paraId="5594AF5D" w14:textId="0A61B77E" w:rsidR="000713C9" w:rsidRPr="001B12B0" w:rsidRDefault="000713C9" w:rsidP="000713C9">
      <w:pPr>
        <w:pStyle w:val="NormalWeb"/>
        <w:shd w:val="clear" w:color="auto" w:fill="FFFFFF"/>
        <w:spacing w:before="0" w:beforeAutospacing="0" w:after="0" w:afterAutospacing="0"/>
        <w:rPr>
          <w:rFonts w:asciiTheme="minorHAnsi" w:hAnsiTheme="minorHAnsi" w:cstheme="minorHAnsi"/>
          <w:b/>
          <w:bCs/>
          <w:color w:val="000000"/>
          <w:u w:val="single"/>
          <w:shd w:val="clear" w:color="auto" w:fill="00FFFF"/>
        </w:rPr>
      </w:pPr>
      <w:r w:rsidRPr="000713C9">
        <w:rPr>
          <w:rFonts w:asciiTheme="minorHAnsi" w:hAnsiTheme="minorHAnsi" w:cstheme="minorHAnsi"/>
          <w:color w:val="000000"/>
          <w:sz w:val="16"/>
          <w:szCs w:val="16"/>
        </w:rPr>
        <w:lastRenderedPageBreak/>
        <w:t xml:space="preserve">In 2010, he and two other researchers </w:t>
      </w:r>
      <w:r w:rsidR="001B12B0" w:rsidRPr="001B12B0">
        <w:rPr>
          <w:rFonts w:asciiTheme="minorHAnsi" w:hAnsiTheme="minorHAnsi" w:cstheme="minorHAnsi"/>
          <w:color w:val="000000"/>
          <w:sz w:val="16"/>
          <w:szCs w:val="16"/>
        </w:rPr>
        <w:t>modeled the</w:t>
      </w:r>
      <w:r w:rsidR="001B12B0">
        <w:rPr>
          <w:rFonts w:asciiTheme="minorHAnsi" w:hAnsiTheme="minorHAnsi" w:cstheme="minorHAnsi"/>
        </w:rPr>
        <w:t xml:space="preserve"> </w:t>
      </w:r>
      <w:r w:rsidR="00CF5DC7" w:rsidRPr="001B12B0">
        <w:rPr>
          <w:rFonts w:asciiTheme="minorHAnsi" w:hAnsiTheme="minorHAnsi" w:cstheme="minorHAnsi"/>
          <w:b/>
          <w:bCs/>
          <w:color w:val="000000"/>
          <w:u w:val="single"/>
        </w:rPr>
        <w:t xml:space="preserve">effects of </w:t>
      </w:r>
      <w:r w:rsidR="00CF5DC7" w:rsidRPr="001B12B0">
        <w:rPr>
          <w:rFonts w:asciiTheme="minorHAnsi" w:hAnsiTheme="minorHAnsi" w:cstheme="minorHAnsi"/>
          <w:b/>
          <w:bCs/>
          <w:color w:val="000000"/>
          <w:highlight w:val="cyan"/>
          <w:u w:val="single"/>
        </w:rPr>
        <w:t>soot injected into the atmosphere</w:t>
      </w:r>
      <w:r w:rsidR="00CF5DC7" w:rsidRPr="001B12B0">
        <w:rPr>
          <w:rFonts w:asciiTheme="minorHAnsi" w:hAnsiTheme="minorHAnsi" w:cstheme="minorHAnsi"/>
          <w:b/>
          <w:bCs/>
          <w:color w:val="000000"/>
          <w:u w:val="single"/>
        </w:rPr>
        <w:t xml:space="preserve"> from 1,000 private suborbital flights a year and found that they </w:t>
      </w:r>
      <w:r w:rsidR="00CF5DC7" w:rsidRPr="001B12B0">
        <w:rPr>
          <w:rFonts w:asciiTheme="minorHAnsi" w:hAnsiTheme="minorHAnsi" w:cstheme="minorHAnsi"/>
          <w:b/>
          <w:bCs/>
          <w:color w:val="000000"/>
          <w:highlight w:val="cyan"/>
          <w:u w:val="single"/>
        </w:rPr>
        <w:t xml:space="preserve">could increase </w:t>
      </w:r>
      <w:proofErr w:type="gramStart"/>
      <w:r w:rsidR="00CF5DC7" w:rsidRPr="001B12B0">
        <w:rPr>
          <w:rFonts w:asciiTheme="minorHAnsi" w:hAnsiTheme="minorHAnsi" w:cstheme="minorHAnsi"/>
          <w:b/>
          <w:bCs/>
          <w:color w:val="000000"/>
          <w:highlight w:val="cyan"/>
          <w:u w:val="single"/>
        </w:rPr>
        <w:t>temperatures</w:t>
      </w:r>
      <w:r w:rsidR="00CF5DC7" w:rsidRPr="001B12B0">
        <w:rPr>
          <w:rFonts w:asciiTheme="minorHAnsi" w:hAnsiTheme="minorHAnsi" w:cstheme="minorHAnsi"/>
          <w:b/>
          <w:bCs/>
          <w:color w:val="000000"/>
          <w:u w:val="single"/>
        </w:rPr>
        <w:t xml:space="preserve">  over</w:t>
      </w:r>
      <w:proofErr w:type="gramEnd"/>
      <w:r w:rsidR="00CF5DC7" w:rsidRPr="001B12B0">
        <w:rPr>
          <w:rFonts w:asciiTheme="minorHAnsi" w:hAnsiTheme="minorHAnsi" w:cstheme="minorHAnsi"/>
          <w:b/>
          <w:bCs/>
          <w:color w:val="000000"/>
          <w:u w:val="single"/>
        </w:rPr>
        <w:t xml:space="preserve"> the poles </w:t>
      </w:r>
      <w:r w:rsidR="00CF5DC7" w:rsidRPr="001B12B0">
        <w:rPr>
          <w:rFonts w:asciiTheme="minorHAnsi" w:hAnsiTheme="minorHAnsi" w:cstheme="minorHAnsi"/>
          <w:b/>
          <w:bCs/>
          <w:color w:val="000000"/>
          <w:highlight w:val="cyan"/>
          <w:u w:val="single"/>
        </w:rPr>
        <w:t>by 1.8 degrees Fahrenheit</w:t>
      </w:r>
      <w:r w:rsidR="00CF5DC7" w:rsidRPr="001B12B0">
        <w:rPr>
          <w:rFonts w:asciiTheme="minorHAnsi" w:hAnsiTheme="minorHAnsi" w:cstheme="minorHAnsi"/>
          <w:b/>
          <w:bCs/>
          <w:color w:val="000000"/>
          <w:u w:val="single"/>
        </w:rPr>
        <w:t xml:space="preserve"> (1 degree Celsius) and </w:t>
      </w:r>
      <w:r w:rsidR="00CF5DC7" w:rsidRPr="001B12B0">
        <w:rPr>
          <w:rFonts w:asciiTheme="minorHAnsi" w:hAnsiTheme="minorHAnsi" w:cstheme="minorHAnsi"/>
          <w:b/>
          <w:bCs/>
          <w:color w:val="000000"/>
          <w:highlight w:val="cyan"/>
          <w:u w:val="single"/>
        </w:rPr>
        <w:t>reduce</w:t>
      </w:r>
      <w:r w:rsidR="00CF5DC7" w:rsidRPr="001B12B0">
        <w:rPr>
          <w:rFonts w:asciiTheme="minorHAnsi" w:hAnsiTheme="minorHAnsi" w:cstheme="minorHAnsi"/>
          <w:b/>
          <w:bCs/>
          <w:color w:val="000000"/>
          <w:u w:val="single"/>
        </w:rPr>
        <w:t xml:space="preserve"> polar sea </w:t>
      </w:r>
      <w:r w:rsidR="00CF5DC7" w:rsidRPr="001B12B0">
        <w:rPr>
          <w:rFonts w:asciiTheme="minorHAnsi" w:hAnsiTheme="minorHAnsi" w:cstheme="minorHAnsi"/>
          <w:b/>
          <w:bCs/>
          <w:color w:val="000000"/>
          <w:highlight w:val="cyan"/>
          <w:u w:val="single"/>
        </w:rPr>
        <w:t>ice levels by 5</w:t>
      </w:r>
      <w:r w:rsidR="00CF5DC7" w:rsidRPr="001B12B0">
        <w:rPr>
          <w:rFonts w:asciiTheme="minorHAnsi" w:hAnsiTheme="minorHAnsi" w:cstheme="minorHAnsi"/>
          <w:b/>
          <w:bCs/>
          <w:color w:val="000000"/>
          <w:u w:val="single"/>
        </w:rPr>
        <w:t>%</w:t>
      </w:r>
      <w:r w:rsidR="00CF5DC7" w:rsidRPr="001B12B0">
        <w:rPr>
          <w:rFonts w:asciiTheme="minorHAnsi" w:hAnsiTheme="minorHAnsi" w:cstheme="minorHAnsi"/>
          <w:b/>
          <w:bCs/>
          <w:color w:val="000000"/>
          <w:highlight w:val="cyan"/>
          <w:u w:val="single"/>
        </w:rPr>
        <w:t xml:space="preserve"> to 15%</w:t>
      </w:r>
      <w:r w:rsidR="001B12B0" w:rsidRPr="001B12B0">
        <w:rPr>
          <w:rFonts w:asciiTheme="minorHAnsi" w:hAnsiTheme="minorHAnsi" w:cstheme="minorHAnsi"/>
          <w:b/>
          <w:bCs/>
          <w:color w:val="000000"/>
          <w:highlight w:val="cyan"/>
          <w:u w:val="single"/>
        </w:rPr>
        <w:t>.</w:t>
      </w:r>
      <w:r w:rsidRPr="001B12B0">
        <w:rPr>
          <w:rFonts w:asciiTheme="minorHAnsi" w:hAnsiTheme="minorHAnsi" w:cstheme="minorHAnsi"/>
          <w:b/>
          <w:bCs/>
          <w:color w:val="000000"/>
          <w:u w:val="single"/>
        </w:rPr>
        <w:br/>
      </w:r>
    </w:p>
    <w:p w14:paraId="44186577" w14:textId="77777777" w:rsidR="000713C9" w:rsidRPr="000713C9" w:rsidRDefault="000713C9" w:rsidP="000713C9">
      <w:pPr>
        <w:pStyle w:val="NormalWeb"/>
        <w:shd w:val="clear" w:color="auto" w:fill="FFFFFF"/>
        <w:spacing w:before="0" w:beforeAutospacing="0" w:after="0" w:afterAutospacing="0"/>
        <w:jc w:val="center"/>
        <w:rPr>
          <w:rFonts w:asciiTheme="minorHAnsi" w:hAnsiTheme="minorHAnsi" w:cstheme="minorHAnsi"/>
        </w:rPr>
      </w:pPr>
      <w:r w:rsidRPr="000713C9">
        <w:rPr>
          <w:rFonts w:asciiTheme="minorHAnsi" w:hAnsiTheme="minorHAnsi" w:cstheme="minorHAnsi"/>
        </w:rPr>
        <w:t> </w:t>
      </w:r>
    </w:p>
    <w:p w14:paraId="76F96889" w14:textId="5235AF2C" w:rsidR="000713C9" w:rsidRPr="000713C9" w:rsidRDefault="000713C9" w:rsidP="000713C9">
      <w:pPr>
        <w:pStyle w:val="Heading3"/>
        <w:rPr>
          <w:rFonts w:asciiTheme="minorHAnsi" w:hAnsiTheme="minorHAnsi" w:cstheme="minorHAnsi"/>
        </w:rPr>
      </w:pPr>
      <w:r w:rsidRPr="000713C9">
        <w:rPr>
          <w:rFonts w:asciiTheme="minorHAnsi" w:hAnsiTheme="minorHAnsi" w:cstheme="minorHAnsi"/>
        </w:rPr>
        <w:lastRenderedPageBreak/>
        <w:t>Contention 3: Space Debris</w:t>
      </w:r>
    </w:p>
    <w:p w14:paraId="592C3599" w14:textId="77777777" w:rsidR="000713C9" w:rsidRPr="000713C9" w:rsidRDefault="000713C9" w:rsidP="000713C9">
      <w:pPr>
        <w:pStyle w:val="Heading4"/>
        <w:rPr>
          <w:rFonts w:asciiTheme="minorHAnsi" w:hAnsiTheme="minorHAnsi" w:cstheme="minorHAnsi"/>
        </w:rPr>
      </w:pPr>
      <w:r w:rsidRPr="000713C9">
        <w:rPr>
          <w:rFonts w:asciiTheme="minorHAnsi" w:hAnsiTheme="minorHAnsi" w:cstheme="minorHAnsi"/>
        </w:rPr>
        <w:t>There are currently thousands of pieces of space debris orbiting Earth, and each launch adds more.</w:t>
      </w:r>
    </w:p>
    <w:p w14:paraId="101102BB"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rPr>
        <w:t>Sutter 2016</w:t>
      </w:r>
    </w:p>
    <w:p w14:paraId="77A272BB" w14:textId="77777777" w:rsidR="000713C9" w:rsidRPr="000713C9" w:rsidRDefault="002D2591" w:rsidP="000713C9">
      <w:pPr>
        <w:pStyle w:val="NormalWeb"/>
        <w:shd w:val="clear" w:color="auto" w:fill="FFFFFF"/>
        <w:spacing w:before="0" w:beforeAutospacing="0" w:after="0" w:afterAutospacing="0"/>
        <w:rPr>
          <w:rFonts w:asciiTheme="minorHAnsi" w:hAnsiTheme="minorHAnsi" w:cstheme="minorHAnsi"/>
        </w:rPr>
      </w:pPr>
      <w:hyperlink r:id="rId22" w:history="1">
        <w:r w:rsidR="000713C9" w:rsidRPr="000713C9">
          <w:rPr>
            <w:rStyle w:val="Hyperlink"/>
            <w:rFonts w:asciiTheme="minorHAnsi" w:eastAsiaTheme="majorEastAsia" w:hAnsiTheme="minorHAnsi" w:cstheme="minorHAnsi"/>
            <w:i/>
            <w:iCs/>
            <w:color w:val="000000"/>
            <w:sz w:val="20"/>
            <w:szCs w:val="20"/>
          </w:rPr>
          <w:t>Paul M. Sutter</w:t>
        </w:r>
      </w:hyperlink>
      <w:r w:rsidR="000713C9" w:rsidRPr="000713C9">
        <w:rPr>
          <w:rFonts w:asciiTheme="minorHAnsi" w:hAnsiTheme="minorHAnsi" w:cstheme="minorHAnsi"/>
          <w:i/>
          <w:iCs/>
          <w:color w:val="000000"/>
          <w:sz w:val="20"/>
          <w:szCs w:val="20"/>
        </w:rPr>
        <w:t xml:space="preserve"> is an astrophysicist at </w:t>
      </w:r>
      <w:hyperlink r:id="rId23" w:history="1">
        <w:r w:rsidR="000713C9" w:rsidRPr="000713C9">
          <w:rPr>
            <w:rStyle w:val="Hyperlink"/>
            <w:rFonts w:asciiTheme="minorHAnsi" w:eastAsiaTheme="majorEastAsia" w:hAnsiTheme="minorHAnsi" w:cstheme="minorHAnsi"/>
            <w:i/>
            <w:iCs/>
            <w:color w:val="000000"/>
            <w:sz w:val="20"/>
            <w:szCs w:val="20"/>
          </w:rPr>
          <w:t>SUNY</w:t>
        </w:r>
      </w:hyperlink>
      <w:r w:rsidR="000713C9" w:rsidRPr="000713C9">
        <w:rPr>
          <w:rFonts w:asciiTheme="minorHAnsi" w:hAnsiTheme="minorHAnsi" w:cstheme="minorHAnsi"/>
          <w:i/>
          <w:iCs/>
          <w:color w:val="000000"/>
          <w:sz w:val="20"/>
          <w:szCs w:val="20"/>
        </w:rPr>
        <w:t xml:space="preserve"> Stony Brook and the Flatiron Institute, host of "</w:t>
      </w:r>
      <w:hyperlink r:id="rId24" w:history="1">
        <w:r w:rsidR="000713C9" w:rsidRPr="000713C9">
          <w:rPr>
            <w:rStyle w:val="Hyperlink"/>
            <w:rFonts w:asciiTheme="minorHAnsi" w:eastAsiaTheme="majorEastAsia" w:hAnsiTheme="minorHAnsi" w:cstheme="minorHAnsi"/>
            <w:i/>
            <w:iCs/>
            <w:color w:val="000000"/>
            <w:sz w:val="20"/>
            <w:szCs w:val="20"/>
          </w:rPr>
          <w:t>Ask a Spaceman</w:t>
        </w:r>
      </w:hyperlink>
      <w:r w:rsidR="000713C9" w:rsidRPr="000713C9">
        <w:rPr>
          <w:rFonts w:asciiTheme="minorHAnsi" w:hAnsiTheme="minorHAnsi" w:cstheme="minorHAnsi"/>
          <w:color w:val="000000"/>
          <w:sz w:val="20"/>
          <w:szCs w:val="20"/>
        </w:rPr>
        <w:t xml:space="preserve">" </w:t>
      </w:r>
      <w:r w:rsidR="000713C9" w:rsidRPr="000713C9">
        <w:rPr>
          <w:rFonts w:asciiTheme="minorHAnsi" w:hAnsiTheme="minorHAnsi" w:cstheme="minorHAnsi"/>
          <w:i/>
          <w:iCs/>
          <w:color w:val="000000"/>
          <w:sz w:val="20"/>
          <w:szCs w:val="20"/>
        </w:rPr>
        <w:t>and "</w:t>
      </w:r>
      <w:hyperlink r:id="rId25" w:history="1">
        <w:r w:rsidR="000713C9" w:rsidRPr="000713C9">
          <w:rPr>
            <w:rStyle w:val="Hyperlink"/>
            <w:rFonts w:asciiTheme="minorHAnsi" w:eastAsiaTheme="majorEastAsia" w:hAnsiTheme="minorHAnsi" w:cstheme="minorHAnsi"/>
            <w:i/>
            <w:iCs/>
            <w:color w:val="000000"/>
            <w:sz w:val="20"/>
            <w:szCs w:val="20"/>
          </w:rPr>
          <w:t>Space Radio</w:t>
        </w:r>
      </w:hyperlink>
      <w:r w:rsidR="000713C9" w:rsidRPr="000713C9">
        <w:rPr>
          <w:rFonts w:asciiTheme="minorHAnsi" w:hAnsiTheme="minorHAnsi" w:cstheme="minorHAnsi"/>
          <w:i/>
          <w:iCs/>
          <w:color w:val="000000"/>
          <w:sz w:val="20"/>
          <w:szCs w:val="20"/>
        </w:rPr>
        <w:t>," and author of "</w:t>
      </w:r>
      <w:hyperlink r:id="rId26" w:history="1">
        <w:r w:rsidR="000713C9" w:rsidRPr="000713C9">
          <w:rPr>
            <w:rStyle w:val="Hyperlink"/>
            <w:rFonts w:asciiTheme="minorHAnsi" w:eastAsiaTheme="majorEastAsia" w:hAnsiTheme="minorHAnsi" w:cstheme="minorHAnsi"/>
            <w:i/>
            <w:iCs/>
            <w:color w:val="000000"/>
            <w:sz w:val="20"/>
            <w:szCs w:val="20"/>
          </w:rPr>
          <w:t>How to Die in Space</w:t>
        </w:r>
      </w:hyperlink>
      <w:r w:rsidR="000713C9" w:rsidRPr="000713C9">
        <w:rPr>
          <w:rFonts w:asciiTheme="minorHAnsi" w:hAnsiTheme="minorHAnsi" w:cstheme="minorHAnsi"/>
          <w:i/>
          <w:iCs/>
          <w:color w:val="000000"/>
          <w:sz w:val="20"/>
          <w:szCs w:val="20"/>
        </w:rPr>
        <w:t>." Sutter contributed this article to</w:t>
      </w:r>
      <w:r w:rsidR="000713C9" w:rsidRPr="000713C9">
        <w:rPr>
          <w:rFonts w:asciiTheme="minorHAnsi" w:hAnsiTheme="minorHAnsi" w:cstheme="minorHAnsi"/>
          <w:color w:val="000000"/>
          <w:sz w:val="20"/>
          <w:szCs w:val="20"/>
        </w:rPr>
        <w:t xml:space="preserve"> </w:t>
      </w:r>
      <w:hyperlink r:id="rId27" w:history="1">
        <w:r w:rsidR="000713C9" w:rsidRPr="000713C9">
          <w:rPr>
            <w:rStyle w:val="Hyperlink"/>
            <w:rFonts w:asciiTheme="minorHAnsi" w:eastAsiaTheme="majorEastAsia" w:hAnsiTheme="minorHAnsi" w:cstheme="minorHAnsi"/>
            <w:i/>
            <w:iCs/>
            <w:color w:val="000000"/>
            <w:sz w:val="20"/>
            <w:szCs w:val="20"/>
          </w:rPr>
          <w:t>Space.com's Expert Voices: Op-Ed &amp; Insights</w:t>
        </w:r>
      </w:hyperlink>
      <w:r w:rsidR="000713C9" w:rsidRPr="000713C9">
        <w:rPr>
          <w:rFonts w:asciiTheme="minorHAnsi" w:hAnsiTheme="minorHAnsi" w:cstheme="minorHAnsi"/>
          <w:i/>
          <w:iCs/>
          <w:color w:val="000000"/>
          <w:sz w:val="20"/>
          <w:szCs w:val="20"/>
        </w:rPr>
        <w:t>. https://www.space.com/space-junk-growing-problem-complicated-solution</w:t>
      </w:r>
    </w:p>
    <w:p w14:paraId="2E1875FB"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There are over 20,000 known</w:t>
      </w:r>
      <w:r w:rsidRPr="000713C9">
        <w:rPr>
          <w:rFonts w:asciiTheme="minorHAnsi" w:hAnsiTheme="minorHAnsi" w:cstheme="minorHAnsi"/>
          <w:color w:val="000000"/>
          <w:sz w:val="16"/>
          <w:szCs w:val="16"/>
        </w:rPr>
        <w:t xml:space="preserve"> and tracked</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pieces of space debris orbiting Earth, each</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one</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traveling</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at</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about 15,000 mph</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(24,000 km/h).</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They pose a risk to future space missions</w:t>
      </w:r>
      <w:r w:rsidRPr="000713C9">
        <w:rPr>
          <w:rFonts w:asciiTheme="minorHAnsi" w:hAnsiTheme="minorHAnsi" w:cstheme="minorHAnsi"/>
          <w:color w:val="000000"/>
        </w:rPr>
        <w:t>,</w:t>
      </w:r>
      <w:r w:rsidRPr="000713C9">
        <w:rPr>
          <w:rFonts w:asciiTheme="minorHAnsi" w:hAnsiTheme="minorHAnsi" w:cstheme="minorHAnsi"/>
          <w:color w:val="000000"/>
          <w:sz w:val="16"/>
          <w:szCs w:val="16"/>
        </w:rPr>
        <w:t xml:space="preserve"> and </w:t>
      </w:r>
      <w:hyperlink r:id="rId28" w:history="1">
        <w:r w:rsidRPr="000713C9">
          <w:rPr>
            <w:rStyle w:val="Hyperlink"/>
            <w:rFonts w:asciiTheme="minorHAnsi" w:eastAsiaTheme="majorEastAsia" w:hAnsiTheme="minorHAnsi" w:cstheme="minorHAnsi"/>
            <w:color w:val="000000"/>
            <w:sz w:val="16"/>
            <w:szCs w:val="16"/>
          </w:rPr>
          <w:t>nobody is bothering to clean it up</w:t>
        </w:r>
      </w:hyperlink>
      <w:r w:rsidRPr="000713C9">
        <w:rPr>
          <w:rFonts w:asciiTheme="minorHAnsi" w:hAnsiTheme="minorHAnsi" w:cstheme="minorHAnsi"/>
          <w:color w:val="000000"/>
          <w:sz w:val="16"/>
          <w:szCs w:val="16"/>
        </w:rPr>
        <w:t>. Why? Because it's too hard.</w:t>
      </w:r>
    </w:p>
    <w:p w14:paraId="7B72F65F"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In the</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early</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1960s</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the U.S. military</w:t>
      </w:r>
      <w:r w:rsidRPr="000713C9">
        <w:rPr>
          <w:rFonts w:asciiTheme="minorHAnsi" w:hAnsiTheme="minorHAnsi" w:cstheme="minorHAnsi"/>
          <w:color w:val="000000"/>
          <w:sz w:val="16"/>
          <w:szCs w:val="16"/>
        </w:rPr>
        <w:t xml:space="preserve"> wanted to devise a new way of communicating with its forces around the globe. If an enemy severed undersea cables, they could only rely on bouncing radio signals </w:t>
      </w:r>
      <w:proofErr w:type="gramStart"/>
      <w:r w:rsidRPr="000713C9">
        <w:rPr>
          <w:rFonts w:asciiTheme="minorHAnsi" w:hAnsiTheme="minorHAnsi" w:cstheme="minorHAnsi"/>
          <w:color w:val="000000"/>
          <w:sz w:val="16"/>
          <w:szCs w:val="16"/>
        </w:rPr>
        <w:t>off of</w:t>
      </w:r>
      <w:proofErr w:type="gramEnd"/>
      <w:r w:rsidRPr="000713C9">
        <w:rPr>
          <w:rFonts w:asciiTheme="minorHAnsi" w:hAnsiTheme="minorHAnsi" w:cstheme="minorHAnsi"/>
          <w:color w:val="000000"/>
          <w:sz w:val="16"/>
          <w:szCs w:val="16"/>
        </w:rPr>
        <w:t xml:space="preserve"> the </w:t>
      </w:r>
      <w:hyperlink r:id="rId29" w:history="1">
        <w:r w:rsidRPr="000713C9">
          <w:rPr>
            <w:rStyle w:val="Hyperlink"/>
            <w:rFonts w:asciiTheme="minorHAnsi" w:eastAsiaTheme="majorEastAsia" w:hAnsiTheme="minorHAnsi" w:cstheme="minorHAnsi"/>
            <w:color w:val="000000"/>
            <w:sz w:val="16"/>
            <w:szCs w:val="16"/>
          </w:rPr>
          <w:t>ionosphere</w:t>
        </w:r>
      </w:hyperlink>
      <w:r w:rsidRPr="000713C9">
        <w:rPr>
          <w:rFonts w:asciiTheme="minorHAnsi" w:hAnsiTheme="minorHAnsi" w:cstheme="minorHAnsi"/>
          <w:color w:val="000000"/>
          <w:sz w:val="16"/>
          <w:szCs w:val="16"/>
        </w:rPr>
        <w:t xml:space="preserve">, which was an unreliable method. The Cold War-era solution? A program called Project West Ford, a plan to </w:t>
      </w:r>
      <w:r w:rsidRPr="000713C9">
        <w:rPr>
          <w:rFonts w:asciiTheme="minorHAnsi" w:hAnsiTheme="minorHAnsi" w:cstheme="minorHAnsi"/>
          <w:b/>
          <w:bCs/>
          <w:color w:val="000000"/>
          <w:u w:val="single"/>
          <w:shd w:val="clear" w:color="auto" w:fill="00FFFF"/>
        </w:rPr>
        <w:t>launch 480 million tiny slivers of copper needles into space</w:t>
      </w:r>
      <w:r w:rsidRPr="000713C9">
        <w:rPr>
          <w:rFonts w:asciiTheme="minorHAnsi" w:hAnsiTheme="minorHAnsi" w:cstheme="minorHAnsi"/>
          <w:color w:val="000000"/>
        </w:rPr>
        <w:t>,</w:t>
      </w:r>
      <w:r w:rsidRPr="000713C9">
        <w:rPr>
          <w:rFonts w:asciiTheme="minorHAnsi" w:hAnsiTheme="minorHAnsi" w:cstheme="minorHAnsi"/>
          <w:color w:val="000000"/>
          <w:sz w:val="16"/>
          <w:szCs w:val="16"/>
        </w:rPr>
        <w:t xml:space="preserve"> giving Earth an artificial ionosphere and a reliable way to communicate.</w:t>
      </w:r>
    </w:p>
    <w:p w14:paraId="046292B3"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After the first batch was successfully launched, however, </w:t>
      </w:r>
      <w:r w:rsidRPr="000713C9">
        <w:rPr>
          <w:rFonts w:asciiTheme="minorHAnsi" w:hAnsiTheme="minorHAnsi" w:cstheme="minorHAnsi"/>
          <w:b/>
          <w:bCs/>
          <w:color w:val="000000"/>
          <w:u w:val="single"/>
          <w:shd w:val="clear" w:color="auto" w:fill="00FFFF"/>
        </w:rPr>
        <w:t>the program was canceled</w:t>
      </w:r>
      <w:r w:rsidRPr="000713C9">
        <w:rPr>
          <w:rFonts w:asciiTheme="minorHAnsi" w:hAnsiTheme="minorHAnsi" w:cstheme="minorHAnsi"/>
          <w:color w:val="000000"/>
        </w:rPr>
        <w:t>.</w:t>
      </w:r>
      <w:r w:rsidRPr="000713C9">
        <w:rPr>
          <w:rFonts w:asciiTheme="minorHAnsi" w:hAnsiTheme="minorHAnsi" w:cstheme="minorHAnsi"/>
          <w:color w:val="000000"/>
          <w:sz w:val="16"/>
          <w:szCs w:val="16"/>
        </w:rPr>
        <w:t xml:space="preserve"> One reason was the accelerated development of communications </w:t>
      </w:r>
      <w:hyperlink r:id="rId30" w:history="1">
        <w:r w:rsidRPr="000713C9">
          <w:rPr>
            <w:rStyle w:val="Hyperlink"/>
            <w:rFonts w:asciiTheme="minorHAnsi" w:eastAsiaTheme="majorEastAsia" w:hAnsiTheme="minorHAnsi" w:cstheme="minorHAnsi"/>
            <w:color w:val="000000"/>
            <w:sz w:val="16"/>
            <w:szCs w:val="16"/>
          </w:rPr>
          <w:t>satellites</w:t>
        </w:r>
      </w:hyperlink>
      <w:r w:rsidRPr="000713C9">
        <w:rPr>
          <w:rFonts w:asciiTheme="minorHAnsi" w:hAnsiTheme="minorHAnsi" w:cstheme="minorHAnsi"/>
          <w:color w:val="000000"/>
          <w:sz w:val="16"/>
          <w:szCs w:val="16"/>
        </w:rPr>
        <w:t>. The other was that</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everyone realized</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that</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sending</w:t>
      </w:r>
      <w:r w:rsidRPr="000713C9">
        <w:rPr>
          <w:rFonts w:asciiTheme="minorHAnsi" w:hAnsiTheme="minorHAnsi" w:cstheme="minorHAnsi"/>
          <w:color w:val="000000"/>
          <w:sz w:val="16"/>
          <w:szCs w:val="16"/>
        </w:rPr>
        <w:t xml:space="preserve"> countless bits of random</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junk into space was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probably</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a bad idea</w:t>
      </w:r>
      <w:r w:rsidRPr="000713C9">
        <w:rPr>
          <w:rFonts w:asciiTheme="minorHAnsi" w:hAnsiTheme="minorHAnsi" w:cstheme="minorHAnsi"/>
          <w:b/>
          <w:bCs/>
          <w:color w:val="000000"/>
          <w:u w:val="single"/>
        </w:rPr>
        <w:t>.</w:t>
      </w:r>
    </w:p>
    <w:p w14:paraId="69D09C1A" w14:textId="32EF90DB" w:rsidR="000713C9" w:rsidRPr="000713C9" w:rsidRDefault="000713C9" w:rsidP="000D392E">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rPr>
        <w:t> </w:t>
      </w:r>
    </w:p>
    <w:p w14:paraId="03018450" w14:textId="77777777" w:rsidR="000713C9" w:rsidRPr="000713C9" w:rsidRDefault="000713C9" w:rsidP="000713C9">
      <w:pPr>
        <w:pStyle w:val="Heading4"/>
        <w:rPr>
          <w:rFonts w:asciiTheme="minorHAnsi" w:hAnsiTheme="minorHAnsi" w:cstheme="minorHAnsi"/>
        </w:rPr>
      </w:pPr>
      <w:r w:rsidRPr="000713C9">
        <w:rPr>
          <w:rFonts w:asciiTheme="minorHAnsi" w:hAnsiTheme="minorHAnsi" w:cstheme="minorHAnsi"/>
        </w:rPr>
        <w:t>An increase in space junk leads to the Kessler Syndrome</w:t>
      </w:r>
    </w:p>
    <w:p w14:paraId="27C116C1" w14:textId="72BF3169" w:rsidR="000713C9" w:rsidRPr="000713C9" w:rsidRDefault="000713C9" w:rsidP="000713C9">
      <w:pPr>
        <w:pStyle w:val="NormalWeb"/>
        <w:spacing w:before="0" w:beforeAutospacing="0" w:after="0" w:afterAutospacing="0"/>
        <w:rPr>
          <w:rFonts w:asciiTheme="minorHAnsi" w:hAnsiTheme="minorHAnsi" w:cstheme="minorHAnsi"/>
          <w:b/>
          <w:bCs/>
          <w:color w:val="000000"/>
        </w:rPr>
      </w:pPr>
      <w:r w:rsidRPr="000713C9">
        <w:rPr>
          <w:rFonts w:asciiTheme="minorHAnsi" w:hAnsiTheme="minorHAnsi" w:cstheme="minorHAnsi"/>
          <w:b/>
          <w:bCs/>
          <w:color w:val="000000"/>
        </w:rPr>
        <w:t>Wall 21</w:t>
      </w:r>
    </w:p>
    <w:p w14:paraId="2BD770D9" w14:textId="53C6E0C6" w:rsidR="000713C9" w:rsidRPr="000713C9" w:rsidRDefault="000713C9" w:rsidP="000713C9">
      <w:pPr>
        <w:pStyle w:val="NormalWeb"/>
        <w:spacing w:before="0" w:beforeAutospacing="0" w:after="0" w:afterAutospacing="0"/>
        <w:rPr>
          <w:rFonts w:asciiTheme="minorHAnsi" w:hAnsiTheme="minorHAnsi" w:cstheme="minorHAnsi"/>
          <w:sz w:val="20"/>
          <w:szCs w:val="20"/>
        </w:rPr>
      </w:pPr>
      <w:r w:rsidRPr="000713C9">
        <w:rPr>
          <w:rFonts w:asciiTheme="minorHAnsi" w:hAnsiTheme="minorHAnsi" w:cstheme="minorHAnsi"/>
          <w:sz w:val="20"/>
          <w:szCs w:val="20"/>
        </w:rPr>
        <w:t>(Michael Wall is a Senior Space Writer with </w:t>
      </w:r>
      <w:hyperlink r:id="rId31" w:tgtFrame="_blank" w:history="1">
        <w:r w:rsidRPr="000713C9">
          <w:rPr>
            <w:rFonts w:asciiTheme="minorHAnsi" w:hAnsiTheme="minorHAnsi" w:cstheme="minorHAnsi"/>
            <w:sz w:val="20"/>
            <w:szCs w:val="20"/>
          </w:rPr>
          <w:t>Space.com</w:t>
        </w:r>
      </w:hyperlink>
      <w:r w:rsidRPr="000713C9">
        <w:rPr>
          <w:rFonts w:asciiTheme="minorHAnsi" w:hAnsiTheme="minorHAnsi" w:cstheme="minorHAnsi"/>
          <w:sz w:val="20"/>
          <w:szCs w:val="20"/>
        </w:rPr>
        <w:t> and joined the team in 2010. He has a Ph.D. in evolutionary biology from the University of Sydney, Australia, a bachelor's degree from the University of Arizona, and a graduate certificate in science writing from the University of California, Santa Cruz. “Kessler Syndrome and the space debris problem”, November 15, 2021. https://www.space.com/kessler-syndrome-space-debris)</w:t>
      </w:r>
    </w:p>
    <w:p w14:paraId="3592B9D7"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The Kessler Syndrome is</w:t>
      </w:r>
      <w:r w:rsidRPr="000713C9">
        <w:rPr>
          <w:rFonts w:asciiTheme="minorHAnsi" w:hAnsiTheme="minorHAnsi" w:cstheme="minorHAnsi"/>
          <w:color w:val="000000"/>
          <w:sz w:val="16"/>
          <w:szCs w:val="16"/>
        </w:rPr>
        <w:t xml:space="preserve"> a phenomenon in which</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the amount of junk in orbit around Earth</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reaches a point where it</w:t>
      </w:r>
      <w:r w:rsidRPr="000713C9">
        <w:rPr>
          <w:rFonts w:asciiTheme="minorHAnsi" w:hAnsiTheme="minorHAnsi" w:cstheme="minorHAnsi"/>
          <w:b/>
          <w:bCs/>
          <w:color w:val="000000"/>
          <w:u w:val="single"/>
        </w:rPr>
        <w:t xml:space="preserve"> just </w:t>
      </w:r>
      <w:r w:rsidRPr="000713C9">
        <w:rPr>
          <w:rFonts w:asciiTheme="minorHAnsi" w:hAnsiTheme="minorHAnsi" w:cstheme="minorHAnsi"/>
          <w:b/>
          <w:bCs/>
          <w:color w:val="000000"/>
          <w:u w:val="single"/>
          <w:shd w:val="clear" w:color="auto" w:fill="00FFFF"/>
        </w:rPr>
        <w:t xml:space="preserve">creates more </w:t>
      </w:r>
      <w:r w:rsidRPr="000713C9">
        <w:rPr>
          <w:rFonts w:asciiTheme="minorHAnsi" w:hAnsiTheme="minorHAnsi" w:cstheme="minorHAnsi"/>
          <w:b/>
          <w:bCs/>
          <w:color w:val="000000"/>
          <w:u w:val="single"/>
        </w:rPr>
        <w:t xml:space="preserve">and more </w:t>
      </w:r>
      <w:hyperlink r:id="rId32" w:history="1">
        <w:r w:rsidRPr="000713C9">
          <w:rPr>
            <w:rStyle w:val="Hyperlink"/>
            <w:rFonts w:asciiTheme="minorHAnsi" w:eastAsiaTheme="majorEastAsia" w:hAnsiTheme="minorHAnsi" w:cstheme="minorHAnsi"/>
            <w:b/>
            <w:bCs/>
            <w:color w:val="000000"/>
          </w:rPr>
          <w:t xml:space="preserve">space </w:t>
        </w:r>
        <w:r w:rsidRPr="000713C9">
          <w:rPr>
            <w:rStyle w:val="Hyperlink"/>
            <w:rFonts w:asciiTheme="minorHAnsi" w:eastAsiaTheme="majorEastAsia" w:hAnsiTheme="minorHAnsi" w:cstheme="minorHAnsi"/>
            <w:b/>
            <w:bCs/>
            <w:color w:val="000000"/>
            <w:shd w:val="clear" w:color="auto" w:fill="00FFFF"/>
          </w:rPr>
          <w:t>debris</w:t>
        </w:r>
      </w:hyperlink>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 xml:space="preserve">causing </w:t>
      </w:r>
      <w:r w:rsidRPr="000713C9">
        <w:rPr>
          <w:rFonts w:asciiTheme="minorHAnsi" w:hAnsiTheme="minorHAnsi" w:cstheme="minorHAnsi"/>
          <w:b/>
          <w:bCs/>
          <w:color w:val="000000"/>
          <w:u w:val="single"/>
        </w:rPr>
        <w:t xml:space="preserve">big </w:t>
      </w:r>
      <w:r w:rsidRPr="000713C9">
        <w:rPr>
          <w:rFonts w:asciiTheme="minorHAnsi" w:hAnsiTheme="minorHAnsi" w:cstheme="minorHAnsi"/>
          <w:b/>
          <w:bCs/>
          <w:color w:val="000000"/>
          <w:u w:val="single"/>
          <w:shd w:val="clear" w:color="auto" w:fill="00FFFF"/>
        </w:rPr>
        <w:t>problems for satellite</w:t>
      </w:r>
      <w:r w:rsidRPr="000713C9">
        <w:rPr>
          <w:rFonts w:asciiTheme="minorHAnsi" w:hAnsiTheme="minorHAnsi" w:cstheme="minorHAnsi"/>
          <w:b/>
          <w:bCs/>
          <w:color w:val="000000"/>
          <w:u w:val="single"/>
        </w:rPr>
        <w:t xml:space="preserve">s, </w:t>
      </w:r>
      <w:proofErr w:type="gramStart"/>
      <w:r w:rsidRPr="000713C9">
        <w:rPr>
          <w:rFonts w:asciiTheme="minorHAnsi" w:hAnsiTheme="minorHAnsi" w:cstheme="minorHAnsi"/>
          <w:b/>
          <w:bCs/>
          <w:color w:val="000000"/>
          <w:u w:val="single"/>
          <w:shd w:val="clear" w:color="auto" w:fill="00FFFF"/>
        </w:rPr>
        <w:t>astronauts</w:t>
      </w:r>
      <w:proofErr w:type="gramEnd"/>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and</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 xml:space="preserve">mission </w:t>
      </w:r>
      <w:r w:rsidRPr="000713C9">
        <w:rPr>
          <w:rFonts w:asciiTheme="minorHAnsi" w:hAnsiTheme="minorHAnsi" w:cstheme="minorHAnsi"/>
          <w:b/>
          <w:bCs/>
          <w:color w:val="000000"/>
          <w:u w:val="single"/>
        </w:rPr>
        <w:t>planner</w:t>
      </w:r>
      <w:r w:rsidRPr="000713C9">
        <w:rPr>
          <w:rFonts w:asciiTheme="minorHAnsi" w:hAnsiTheme="minorHAnsi" w:cstheme="minorHAnsi"/>
          <w:b/>
          <w:bCs/>
          <w:color w:val="000000"/>
          <w:u w:val="single"/>
          <w:shd w:val="clear" w:color="auto" w:fill="00FFFF"/>
        </w:rPr>
        <w:t>s</w:t>
      </w:r>
      <w:r w:rsidRPr="000713C9">
        <w:rPr>
          <w:rFonts w:asciiTheme="minorHAnsi" w:hAnsiTheme="minorHAnsi" w:cstheme="minorHAnsi"/>
          <w:b/>
          <w:bCs/>
          <w:color w:val="000000"/>
          <w:u w:val="single"/>
        </w:rPr>
        <w:t>. </w:t>
      </w:r>
    </w:p>
    <w:p w14:paraId="58F02AC5"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rPr>
        <w:t>Consider this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scenario: </w:t>
      </w:r>
      <w:r w:rsidRPr="000713C9">
        <w:rPr>
          <w:rFonts w:asciiTheme="minorHAnsi" w:hAnsiTheme="minorHAnsi" w:cstheme="minorHAnsi"/>
          <w:b/>
          <w:bCs/>
          <w:color w:val="000000"/>
          <w:u w:val="single"/>
        </w:rPr>
        <w:t xml:space="preserve">The </w:t>
      </w:r>
      <w:r w:rsidRPr="000713C9">
        <w:rPr>
          <w:rFonts w:asciiTheme="minorHAnsi" w:hAnsiTheme="minorHAnsi" w:cstheme="minorHAnsi"/>
          <w:b/>
          <w:bCs/>
          <w:color w:val="000000"/>
          <w:u w:val="single"/>
          <w:shd w:val="clear" w:color="auto" w:fill="00FFFF"/>
        </w:rPr>
        <w:t>destruction of a</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dead spy </w:t>
      </w:r>
      <w:r w:rsidRPr="000713C9">
        <w:rPr>
          <w:rFonts w:asciiTheme="minorHAnsi" w:hAnsiTheme="minorHAnsi" w:cstheme="minorHAnsi"/>
          <w:b/>
          <w:bCs/>
          <w:color w:val="000000"/>
          <w:u w:val="single"/>
          <w:shd w:val="clear" w:color="auto" w:fill="00FFFF"/>
        </w:rPr>
        <w:t>satellite spawns a swarm of debris in Earth orbit</w:t>
      </w:r>
      <w:r w:rsidRPr="000713C9">
        <w:rPr>
          <w:rFonts w:asciiTheme="minorHAnsi" w:hAnsiTheme="minorHAnsi" w:cstheme="minorHAnsi"/>
          <w:b/>
          <w:bCs/>
          <w:color w:val="000000"/>
          <w:u w:val="single"/>
        </w:rPr>
        <w:t xml:space="preserve">, which </w:t>
      </w:r>
      <w:r w:rsidRPr="000713C9">
        <w:rPr>
          <w:rFonts w:asciiTheme="minorHAnsi" w:hAnsiTheme="minorHAnsi" w:cstheme="minorHAnsi"/>
          <w:b/>
          <w:bCs/>
          <w:color w:val="000000"/>
          <w:u w:val="single"/>
          <w:shd w:val="clear" w:color="auto" w:fill="00FFFF"/>
        </w:rPr>
        <w:t>wreaks ever-increasing havoc as it zooms around our planet</w:t>
      </w:r>
      <w:r w:rsidRPr="000713C9">
        <w:rPr>
          <w:rFonts w:asciiTheme="minorHAnsi" w:hAnsiTheme="minorHAnsi" w:cstheme="minorHAnsi"/>
          <w:b/>
          <w:bCs/>
          <w:color w:val="000000"/>
          <w:u w:val="single"/>
        </w:rPr>
        <w:t>.</w:t>
      </w:r>
    </w:p>
    <w:p w14:paraId="10A5B437" w14:textId="6C6A4648"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rPr>
        <w:t xml:space="preserve">The cloud </w:t>
      </w:r>
      <w:r w:rsidRPr="000713C9">
        <w:rPr>
          <w:rFonts w:asciiTheme="minorHAnsi" w:hAnsiTheme="minorHAnsi" w:cstheme="minorHAnsi"/>
          <w:b/>
          <w:bCs/>
          <w:color w:val="000000"/>
          <w:u w:val="single"/>
          <w:shd w:val="clear" w:color="auto" w:fill="00FFFF"/>
        </w:rPr>
        <w:t>destroys</w:t>
      </w:r>
      <w:r w:rsidRPr="000713C9">
        <w:rPr>
          <w:rFonts w:asciiTheme="minorHAnsi" w:hAnsiTheme="minorHAnsi" w:cstheme="minorHAnsi"/>
          <w:color w:val="000000"/>
          <w:sz w:val="16"/>
          <w:szCs w:val="16"/>
        </w:rPr>
        <w:t xml:space="preserve"> </w:t>
      </w:r>
      <w:proofErr w:type="gramStart"/>
      <w:r w:rsidRPr="000713C9">
        <w:rPr>
          <w:rFonts w:asciiTheme="minorHAnsi" w:hAnsiTheme="minorHAnsi" w:cstheme="minorHAnsi"/>
          <w:color w:val="000000"/>
          <w:sz w:val="16"/>
          <w:szCs w:val="16"/>
        </w:rPr>
        <w:t>a number of</w:t>
      </w:r>
      <w:proofErr w:type="gramEnd"/>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communications satellites, generating more</w:t>
      </w:r>
      <w:r w:rsidRPr="000713C9">
        <w:rPr>
          <w:rFonts w:asciiTheme="minorHAnsi" w:hAnsiTheme="minorHAnsi" w:cstheme="minorHAnsi"/>
          <w:b/>
          <w:bCs/>
          <w:color w:val="000000"/>
          <w:u w:val="single"/>
        </w:rPr>
        <w:t xml:space="preserve"> </w:t>
      </w:r>
      <w:r w:rsidRPr="000713C9">
        <w:rPr>
          <w:rFonts w:asciiTheme="minorHAnsi" w:hAnsiTheme="minorHAnsi" w:cstheme="minorHAnsi"/>
          <w:color w:val="000000"/>
          <w:sz w:val="16"/>
          <w:szCs w:val="16"/>
        </w:rPr>
        <w:t>and more</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debris</w:t>
      </w:r>
      <w:r w:rsidRPr="000713C9">
        <w:rPr>
          <w:rFonts w:asciiTheme="minorHAnsi" w:hAnsiTheme="minorHAnsi" w:cstheme="minorHAnsi"/>
          <w:color w:val="000000"/>
          <w:sz w:val="16"/>
          <w:szCs w:val="16"/>
        </w:rPr>
        <w:t xml:space="preserve"> with every violent collision</w:t>
      </w:r>
      <w:r w:rsidRPr="000713C9">
        <w:rPr>
          <w:rFonts w:asciiTheme="minorHAnsi" w:hAnsiTheme="minorHAnsi" w:cstheme="minorHAnsi"/>
          <w:b/>
          <w:bCs/>
          <w:color w:val="000000"/>
          <w:u w:val="single"/>
          <w:shd w:val="clear" w:color="auto" w:fill="00FFFF"/>
        </w:rPr>
        <w:t>. It takes out the</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iconic</w:t>
      </w:r>
      <w:r w:rsidRPr="000713C9">
        <w:rPr>
          <w:rFonts w:asciiTheme="minorHAnsi" w:hAnsiTheme="minorHAnsi" w:cstheme="minorHAnsi"/>
          <w:b/>
          <w:bCs/>
          <w:color w:val="000000"/>
          <w:u w:val="single"/>
        </w:rPr>
        <w:t xml:space="preserve"> </w:t>
      </w:r>
      <w:hyperlink r:id="rId33" w:history="1">
        <w:r w:rsidRPr="000713C9">
          <w:rPr>
            <w:rStyle w:val="Hyperlink"/>
            <w:rFonts w:asciiTheme="minorHAnsi" w:eastAsiaTheme="majorEastAsia" w:hAnsiTheme="minorHAnsi" w:cstheme="minorHAnsi"/>
            <w:b/>
            <w:bCs/>
            <w:color w:val="000000"/>
            <w:shd w:val="clear" w:color="auto" w:fill="00FFFF"/>
          </w:rPr>
          <w:t>Hubble Space Telescope</w:t>
        </w:r>
      </w:hyperlink>
      <w:r w:rsidRPr="000713C9">
        <w:rPr>
          <w:rFonts w:asciiTheme="minorHAnsi" w:hAnsiTheme="minorHAnsi" w:cstheme="minorHAnsi"/>
          <w:b/>
          <w:bCs/>
          <w:color w:val="000000"/>
          <w:u w:val="single"/>
          <w:shd w:val="clear" w:color="auto" w:fill="00FFFF"/>
        </w:rPr>
        <w:t xml:space="preserve"> and a NASA space shuttle</w:t>
      </w:r>
      <w:r w:rsidRPr="000713C9">
        <w:rPr>
          <w:rFonts w:asciiTheme="minorHAnsi" w:hAnsiTheme="minorHAnsi" w:cstheme="minorHAnsi"/>
          <w:b/>
          <w:bCs/>
          <w:color w:val="000000"/>
          <w:u w:val="single"/>
        </w:rPr>
        <w:t>, killing several crewmembers</w:t>
      </w:r>
      <w:r w:rsidRPr="000713C9">
        <w:rPr>
          <w:rFonts w:asciiTheme="minorHAnsi" w:hAnsiTheme="minorHAnsi" w:cstheme="minorHAnsi"/>
          <w:color w:val="000000"/>
          <w:sz w:val="16"/>
          <w:szCs w:val="16"/>
        </w:rPr>
        <w:t xml:space="preserve"> aboard the winged vehicle. It </w:t>
      </w:r>
      <w:r w:rsidRPr="000713C9">
        <w:rPr>
          <w:rFonts w:asciiTheme="minorHAnsi" w:hAnsiTheme="minorHAnsi" w:cstheme="minorHAnsi"/>
          <w:b/>
          <w:bCs/>
          <w:color w:val="000000"/>
          <w:u w:val="single"/>
          <w:shd w:val="clear" w:color="auto" w:fill="00FFFF"/>
        </w:rPr>
        <w:t>then</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lines</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 xml:space="preserve">the </w:t>
      </w:r>
      <w:r w:rsidR="00795752" w:rsidRPr="00795752">
        <w:rPr>
          <w:rFonts w:asciiTheme="minorHAnsi" w:hAnsiTheme="minorHAnsi" w:cstheme="minorHAnsi"/>
          <w:color w:val="000000"/>
          <w:sz w:val="16"/>
          <w:szCs w:val="16"/>
        </w:rPr>
        <w:t>International Space Station</w:t>
      </w:r>
      <w:r w:rsidR="00795752" w:rsidRPr="000713C9">
        <w:rPr>
          <w:rFonts w:asciiTheme="minorHAnsi" w:hAnsiTheme="minorHAnsi" w:cstheme="minorHAnsi"/>
          <w:color w:val="000000"/>
          <w:sz w:val="16"/>
          <w:szCs w:val="16"/>
        </w:rPr>
        <w:t xml:space="preserve"> </w:t>
      </w:r>
      <w:r w:rsidRPr="00795752">
        <w:rPr>
          <w:rFonts w:asciiTheme="minorHAnsi" w:hAnsiTheme="minorHAnsi" w:cstheme="minorHAnsi"/>
          <w:b/>
          <w:bCs/>
          <w:color w:val="000000"/>
          <w:u w:val="single"/>
          <w:shd w:val="clear" w:color="auto" w:fill="00FFFF"/>
        </w:rPr>
        <w:t>(ISS)</w:t>
      </w:r>
      <w:r w:rsidRPr="000713C9">
        <w:rPr>
          <w:rFonts w:asciiTheme="minorHAnsi" w:hAnsiTheme="minorHAnsi" w:cstheme="minorHAnsi"/>
          <w:color w:val="000000"/>
          <w:sz w:val="16"/>
          <w:szCs w:val="16"/>
        </w:rPr>
        <w:t xml:space="preserve"> up in its crosshairs, </w:t>
      </w:r>
      <w:r w:rsidRPr="000713C9">
        <w:rPr>
          <w:rFonts w:asciiTheme="minorHAnsi" w:hAnsiTheme="minorHAnsi" w:cstheme="minorHAnsi"/>
          <w:b/>
          <w:bCs/>
          <w:color w:val="000000"/>
          <w:u w:val="single"/>
          <w:shd w:val="clear" w:color="auto" w:fill="00FFFF"/>
        </w:rPr>
        <w:t>destroying the $100 billion orbiting lab with a hail of fast-flying shrapnel.</w:t>
      </w:r>
    </w:p>
    <w:p w14:paraId="3FFF63FE" w14:textId="2DDDDAD2"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rPr>
        <w:t> </w:t>
      </w:r>
      <w:r w:rsidR="00795752">
        <w:rPr>
          <w:rFonts w:asciiTheme="minorHAnsi" w:hAnsiTheme="minorHAnsi" w:cstheme="minorHAnsi"/>
        </w:rPr>
        <w:t>International Space Station</w:t>
      </w:r>
    </w:p>
    <w:p w14:paraId="43ABE216" w14:textId="27761F0A" w:rsidR="000713C9" w:rsidRPr="000713C9" w:rsidRDefault="000713C9" w:rsidP="000713C9">
      <w:pPr>
        <w:pStyle w:val="Heading4"/>
        <w:rPr>
          <w:rFonts w:asciiTheme="minorHAnsi" w:hAnsiTheme="minorHAnsi" w:cstheme="minorHAnsi"/>
        </w:rPr>
      </w:pPr>
      <w:r w:rsidRPr="000713C9">
        <w:rPr>
          <w:rFonts w:asciiTheme="minorHAnsi" w:hAnsiTheme="minorHAnsi" w:cstheme="minorHAnsi"/>
        </w:rPr>
        <w:t xml:space="preserve">Impact: </w:t>
      </w:r>
      <w:r w:rsidR="00DC7FEE">
        <w:rPr>
          <w:rFonts w:asciiTheme="minorHAnsi" w:hAnsiTheme="minorHAnsi" w:cstheme="minorHAnsi"/>
        </w:rPr>
        <w:t xml:space="preserve">An increase in private launches leads to the Kessler Syndrome, which leads to </w:t>
      </w:r>
      <w:r w:rsidR="007E1696">
        <w:rPr>
          <w:rFonts w:asciiTheme="minorHAnsi" w:hAnsiTheme="minorHAnsi" w:cstheme="minorHAnsi"/>
        </w:rPr>
        <w:t>global warming in three ways.</w:t>
      </w:r>
    </w:p>
    <w:p w14:paraId="340D4587"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rPr>
        <w:t>Witt 21</w:t>
      </w:r>
    </w:p>
    <w:p w14:paraId="7C311638" w14:textId="77777777" w:rsidR="000713C9" w:rsidRPr="000713C9" w:rsidRDefault="002D2591" w:rsidP="000713C9">
      <w:pPr>
        <w:pStyle w:val="NormalWeb"/>
        <w:shd w:val="clear" w:color="auto" w:fill="FFFFFF"/>
        <w:spacing w:before="0" w:beforeAutospacing="0" w:after="0" w:afterAutospacing="0"/>
        <w:rPr>
          <w:rFonts w:asciiTheme="minorHAnsi" w:hAnsiTheme="minorHAnsi" w:cstheme="minorHAnsi"/>
        </w:rPr>
      </w:pPr>
      <w:hyperlink r:id="rId34" w:history="1">
        <w:r w:rsidR="000713C9" w:rsidRPr="000713C9">
          <w:rPr>
            <w:rStyle w:val="Hyperlink"/>
            <w:rFonts w:asciiTheme="minorHAnsi" w:eastAsiaTheme="majorEastAsia" w:hAnsiTheme="minorHAnsi" w:cstheme="minorHAnsi"/>
            <w:color w:val="000000"/>
            <w:sz w:val="16"/>
            <w:szCs w:val="16"/>
          </w:rPr>
          <w:t>https://earthsky.org/human-world/kessler-syndrome-colliding-satellites/</w:t>
        </w:r>
      </w:hyperlink>
    </w:p>
    <w:p w14:paraId="022E5BCE"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November 15</w:t>
      </w:r>
      <w:proofErr w:type="gramStart"/>
      <w:r w:rsidRPr="000713C9">
        <w:rPr>
          <w:rFonts w:asciiTheme="minorHAnsi" w:hAnsiTheme="minorHAnsi" w:cstheme="minorHAnsi"/>
          <w:color w:val="000000"/>
          <w:sz w:val="16"/>
          <w:szCs w:val="16"/>
        </w:rPr>
        <w:t xml:space="preserve"> 2021</w:t>
      </w:r>
      <w:proofErr w:type="gramEnd"/>
    </w:p>
    <w:p w14:paraId="4784B23F"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Kelly </w:t>
      </w:r>
      <w:proofErr w:type="spellStart"/>
      <w:r w:rsidRPr="000713C9">
        <w:rPr>
          <w:rFonts w:asciiTheme="minorHAnsi" w:hAnsiTheme="minorHAnsi" w:cstheme="minorHAnsi"/>
          <w:color w:val="000000"/>
          <w:sz w:val="16"/>
          <w:szCs w:val="16"/>
        </w:rPr>
        <w:t>Kizer</w:t>
      </w:r>
      <w:proofErr w:type="spellEnd"/>
      <w:r w:rsidRPr="000713C9">
        <w:rPr>
          <w:rFonts w:asciiTheme="minorHAnsi" w:hAnsiTheme="minorHAnsi" w:cstheme="minorHAnsi"/>
          <w:color w:val="000000"/>
          <w:sz w:val="16"/>
          <w:szCs w:val="16"/>
        </w:rPr>
        <w:t xml:space="preserve"> Whitt has been a science writer specializing in astronomy for more than two decades. She began her career at Astronomy Magazine, and she has made regular contributions to </w:t>
      </w:r>
      <w:proofErr w:type="spellStart"/>
      <w:r w:rsidRPr="000713C9">
        <w:rPr>
          <w:rFonts w:asciiTheme="minorHAnsi" w:hAnsiTheme="minorHAnsi" w:cstheme="minorHAnsi"/>
          <w:color w:val="000000"/>
          <w:sz w:val="16"/>
          <w:szCs w:val="16"/>
        </w:rPr>
        <w:t>AstronomyToday</w:t>
      </w:r>
      <w:proofErr w:type="spellEnd"/>
      <w:r w:rsidRPr="000713C9">
        <w:rPr>
          <w:rFonts w:asciiTheme="minorHAnsi" w:hAnsiTheme="minorHAnsi" w:cstheme="minorHAnsi"/>
          <w:color w:val="000000"/>
          <w:sz w:val="16"/>
          <w:szCs w:val="16"/>
        </w:rPr>
        <w:t xml:space="preserve"> and the Sierra Club, among other outlets. Her children’s picture book, Solar System Forecast, was published in 2012. She has also written a young adult dystopian novel titled A Different Sky. When she is not reading or writing about astronomy and staring up at the stars, she enjoys traveling to the national parks, creating crossword puzzles, running, tennis, and paddleboarding. Kelly lives with her family in Wisconsin.</w:t>
      </w:r>
    </w:p>
    <w:p w14:paraId="48B6EE82"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rPr>
        <w:t> </w:t>
      </w:r>
    </w:p>
    <w:p w14:paraId="4CC74B2C" w14:textId="2BA78205"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lastRenderedPageBreak/>
        <w:t>On Monday,</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rPr>
        <w:t>November 15, 2021</w:t>
      </w:r>
      <w:r w:rsidRPr="000713C9">
        <w:rPr>
          <w:rFonts w:asciiTheme="minorHAnsi" w:hAnsiTheme="minorHAnsi" w:cstheme="minorHAnsi"/>
          <w:color w:val="000000"/>
          <w:sz w:val="16"/>
          <w:szCs w:val="16"/>
        </w:rPr>
        <w:t>, the</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astronauts on the I</w:t>
      </w:r>
      <w:r w:rsidRPr="000713C9">
        <w:rPr>
          <w:rFonts w:asciiTheme="minorHAnsi" w:hAnsiTheme="minorHAnsi" w:cstheme="minorHAnsi"/>
          <w:b/>
          <w:bCs/>
          <w:color w:val="000000"/>
          <w:u w:val="single"/>
        </w:rPr>
        <w:t xml:space="preserve">nternational </w:t>
      </w:r>
      <w:r w:rsidRPr="000713C9">
        <w:rPr>
          <w:rFonts w:asciiTheme="minorHAnsi" w:hAnsiTheme="minorHAnsi" w:cstheme="minorHAnsi"/>
          <w:b/>
          <w:bCs/>
          <w:color w:val="000000"/>
          <w:u w:val="single"/>
          <w:shd w:val="clear" w:color="auto" w:fill="00FFFF"/>
        </w:rPr>
        <w:t>S</w:t>
      </w:r>
      <w:r w:rsidRPr="000713C9">
        <w:rPr>
          <w:rFonts w:asciiTheme="minorHAnsi" w:hAnsiTheme="minorHAnsi" w:cstheme="minorHAnsi"/>
          <w:b/>
          <w:bCs/>
          <w:color w:val="000000"/>
          <w:u w:val="single"/>
        </w:rPr>
        <w:t>pace</w:t>
      </w:r>
      <w:r w:rsidRPr="000713C9">
        <w:rPr>
          <w:rFonts w:asciiTheme="minorHAnsi" w:hAnsiTheme="minorHAnsi" w:cstheme="minorHAnsi"/>
          <w:b/>
          <w:bCs/>
          <w:color w:val="000000"/>
          <w:u w:val="single"/>
          <w:shd w:val="clear" w:color="auto" w:fill="00FFFF"/>
        </w:rPr>
        <w:t xml:space="preserve"> S</w:t>
      </w:r>
      <w:r w:rsidRPr="000713C9">
        <w:rPr>
          <w:rFonts w:asciiTheme="minorHAnsi" w:hAnsiTheme="minorHAnsi" w:cstheme="minorHAnsi"/>
          <w:b/>
          <w:bCs/>
          <w:color w:val="000000"/>
          <w:u w:val="single"/>
        </w:rPr>
        <w:t xml:space="preserve">tation </w:t>
      </w:r>
      <w:r w:rsidRPr="000713C9">
        <w:rPr>
          <w:rFonts w:asciiTheme="minorHAnsi" w:hAnsiTheme="minorHAnsi" w:cstheme="minorHAnsi"/>
          <w:b/>
          <w:bCs/>
          <w:color w:val="000000"/>
          <w:u w:val="single"/>
          <w:shd w:val="clear" w:color="auto" w:fill="00FFFF"/>
        </w:rPr>
        <w:t>took shelter</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from</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possible</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incoming space debris</w:t>
      </w:r>
      <w:r w:rsidRPr="000713C9">
        <w:rPr>
          <w:rFonts w:asciiTheme="minorHAnsi" w:hAnsiTheme="minorHAnsi" w:cstheme="minorHAnsi"/>
          <w:b/>
          <w:bCs/>
          <w:color w:val="000000"/>
          <w:u w:val="single"/>
        </w:rPr>
        <w:t xml:space="preserve"> in their return vehicles.</w:t>
      </w:r>
      <w:r w:rsidRPr="000713C9">
        <w:rPr>
          <w:rFonts w:asciiTheme="minorHAnsi" w:hAnsiTheme="minorHAnsi" w:cstheme="minorHAnsi"/>
          <w:color w:val="000000"/>
          <w:sz w:val="16"/>
          <w:szCs w:val="16"/>
        </w:rPr>
        <w:t xml:space="preserve"> The UK-based company </w:t>
      </w:r>
      <w:hyperlink r:id="rId35" w:history="1">
        <w:proofErr w:type="spellStart"/>
        <w:r w:rsidRPr="000713C9">
          <w:rPr>
            <w:rStyle w:val="Hyperlink"/>
            <w:rFonts w:asciiTheme="minorHAnsi" w:eastAsiaTheme="majorEastAsia" w:hAnsiTheme="minorHAnsi" w:cstheme="minorHAnsi"/>
            <w:color w:val="000000"/>
            <w:sz w:val="16"/>
            <w:szCs w:val="16"/>
          </w:rPr>
          <w:t>Seradata</w:t>
        </w:r>
        <w:proofErr w:type="spellEnd"/>
      </w:hyperlink>
      <w:r w:rsidRPr="000713C9">
        <w:rPr>
          <w:rFonts w:asciiTheme="minorHAnsi" w:hAnsiTheme="minorHAnsi" w:cstheme="minorHAnsi"/>
          <w:color w:val="000000"/>
          <w:sz w:val="16"/>
          <w:szCs w:val="16"/>
        </w:rPr>
        <w:t xml:space="preserve">, which produces a launch and satellite database, said it suspected </w:t>
      </w:r>
      <w:r w:rsidRPr="000713C9">
        <w:rPr>
          <w:rFonts w:asciiTheme="minorHAnsi" w:hAnsiTheme="minorHAnsi" w:cstheme="minorHAnsi"/>
          <w:b/>
          <w:bCs/>
          <w:color w:val="000000"/>
          <w:u w:val="single"/>
          <w:shd w:val="clear" w:color="auto" w:fill="00FFFF"/>
        </w:rPr>
        <w:t>the debris is the result of a Russian anti-satellite missile test</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that might have destroyed the </w:t>
      </w:r>
      <w:hyperlink r:id="rId36" w:history="1">
        <w:proofErr w:type="spellStart"/>
        <w:r w:rsidRPr="000713C9">
          <w:rPr>
            <w:rStyle w:val="Hyperlink"/>
            <w:rFonts w:asciiTheme="minorHAnsi" w:eastAsiaTheme="majorEastAsia" w:hAnsiTheme="minorHAnsi" w:cstheme="minorHAnsi"/>
            <w:color w:val="000000"/>
            <w:sz w:val="16"/>
            <w:szCs w:val="16"/>
          </w:rPr>
          <w:t>Kosmos</w:t>
        </w:r>
        <w:proofErr w:type="spellEnd"/>
        <w:r w:rsidRPr="000713C9">
          <w:rPr>
            <w:rStyle w:val="Hyperlink"/>
            <w:rFonts w:asciiTheme="minorHAnsi" w:eastAsiaTheme="majorEastAsia" w:hAnsiTheme="minorHAnsi" w:cstheme="minorHAnsi"/>
            <w:color w:val="000000"/>
            <w:sz w:val="16"/>
            <w:szCs w:val="16"/>
          </w:rPr>
          <w:t xml:space="preserve"> 1408</w:t>
        </w:r>
      </w:hyperlink>
      <w:r w:rsidRPr="000713C9">
        <w:rPr>
          <w:rFonts w:asciiTheme="minorHAnsi" w:hAnsiTheme="minorHAnsi" w:cstheme="minorHAnsi"/>
          <w:color w:val="000000"/>
          <w:sz w:val="16"/>
          <w:szCs w:val="16"/>
        </w:rPr>
        <w:t xml:space="preserve"> satellite. Later in the day, NASA administrator Bill Nelson confirmed the debris’ origin in a </w:t>
      </w:r>
      <w:hyperlink r:id="rId37" w:history="1">
        <w:r w:rsidRPr="000713C9">
          <w:rPr>
            <w:rStyle w:val="Hyperlink"/>
            <w:rFonts w:asciiTheme="minorHAnsi" w:eastAsiaTheme="majorEastAsia" w:hAnsiTheme="minorHAnsi" w:cstheme="minorHAnsi"/>
            <w:color w:val="000000"/>
            <w:sz w:val="16"/>
            <w:szCs w:val="16"/>
          </w:rPr>
          <w:t>statement</w:t>
        </w:r>
      </w:hyperlink>
      <w:r w:rsidRPr="000713C9">
        <w:rPr>
          <w:rFonts w:asciiTheme="minorHAnsi" w:hAnsiTheme="minorHAnsi" w:cstheme="minorHAnsi"/>
          <w:color w:val="000000"/>
          <w:sz w:val="16"/>
          <w:szCs w:val="16"/>
        </w:rPr>
        <w:t>, saying it resulted from a:</w:t>
      </w:r>
      <w:r w:rsidR="00532314">
        <w:rPr>
          <w:rFonts w:asciiTheme="minorHAnsi" w:hAnsiTheme="minorHAnsi" w:cstheme="minorHAnsi"/>
        </w:rPr>
        <w:t xml:space="preserve"> </w:t>
      </w:r>
      <w:r w:rsidRPr="000713C9">
        <w:rPr>
          <w:rFonts w:asciiTheme="minorHAnsi" w:hAnsiTheme="minorHAnsi" w:cstheme="minorHAnsi"/>
          <w:color w:val="000000"/>
          <w:sz w:val="16"/>
          <w:szCs w:val="16"/>
        </w:rPr>
        <w:t>… destructive Russian Anti-Satellite (</w:t>
      </w:r>
      <w:proofErr w:type="spellStart"/>
      <w:r w:rsidRPr="000713C9">
        <w:rPr>
          <w:rFonts w:asciiTheme="minorHAnsi" w:hAnsiTheme="minorHAnsi" w:cstheme="minorHAnsi"/>
          <w:color w:val="000000"/>
          <w:sz w:val="16"/>
          <w:szCs w:val="16"/>
        </w:rPr>
        <w:t>ASAT</w:t>
      </w:r>
      <w:proofErr w:type="spellEnd"/>
      <w:r w:rsidRPr="000713C9">
        <w:rPr>
          <w:rFonts w:asciiTheme="minorHAnsi" w:hAnsiTheme="minorHAnsi" w:cstheme="minorHAnsi"/>
          <w:color w:val="000000"/>
          <w:sz w:val="16"/>
          <w:szCs w:val="16"/>
        </w:rPr>
        <w:t>) test.</w:t>
      </w:r>
      <w:r w:rsidR="00532314">
        <w:rPr>
          <w:rFonts w:asciiTheme="minorHAnsi" w:hAnsiTheme="minorHAnsi" w:cstheme="minorHAnsi"/>
        </w:rPr>
        <w:t xml:space="preserve"> </w:t>
      </w:r>
      <w:r w:rsidRPr="000713C9">
        <w:rPr>
          <w:rFonts w:asciiTheme="minorHAnsi" w:hAnsiTheme="minorHAnsi" w:cstheme="minorHAnsi"/>
          <w:color w:val="000000"/>
          <w:sz w:val="16"/>
          <w:szCs w:val="16"/>
        </w:rPr>
        <w:t xml:space="preserve">NASA </w:t>
      </w:r>
      <w:hyperlink r:id="rId38" w:history="1">
        <w:r w:rsidRPr="000713C9">
          <w:rPr>
            <w:rStyle w:val="Hyperlink"/>
            <w:rFonts w:asciiTheme="minorHAnsi" w:eastAsiaTheme="majorEastAsia" w:hAnsiTheme="minorHAnsi" w:cstheme="minorHAnsi"/>
            <w:color w:val="000000"/>
            <w:sz w:val="16"/>
            <w:szCs w:val="16"/>
          </w:rPr>
          <w:t>said</w:t>
        </w:r>
      </w:hyperlink>
      <w:r w:rsidRPr="000713C9">
        <w:rPr>
          <w:rFonts w:asciiTheme="minorHAnsi" w:hAnsiTheme="minorHAnsi" w:cstheme="minorHAnsi"/>
          <w:color w:val="000000"/>
          <w:sz w:val="16"/>
          <w:szCs w:val="16"/>
        </w:rPr>
        <w:t xml:space="preserve"> of the event:</w:t>
      </w:r>
      <w:r w:rsidR="00532314">
        <w:rPr>
          <w:rFonts w:asciiTheme="minorHAnsi" w:hAnsiTheme="minorHAnsi" w:cstheme="minorHAnsi"/>
        </w:rPr>
        <w:t xml:space="preserve"> </w:t>
      </w:r>
      <w:r w:rsidRPr="000713C9">
        <w:rPr>
          <w:rFonts w:asciiTheme="minorHAnsi" w:hAnsiTheme="minorHAnsi" w:cstheme="minorHAnsi"/>
          <w:b/>
          <w:bCs/>
          <w:color w:val="000000"/>
          <w:u w:val="single"/>
          <w:shd w:val="clear" w:color="auto" w:fill="00FFFF"/>
        </w:rPr>
        <w:t>The crew was awakened and directed to close</w:t>
      </w:r>
      <w:r w:rsidRPr="000713C9">
        <w:rPr>
          <w:rFonts w:asciiTheme="minorHAnsi" w:hAnsiTheme="minorHAnsi" w:cstheme="minorHAnsi"/>
          <w:b/>
          <w:bCs/>
          <w:color w:val="000000"/>
          <w:u w:val="single"/>
        </w:rPr>
        <w:t xml:space="preserve"> the </w:t>
      </w:r>
      <w:r w:rsidRPr="000713C9">
        <w:rPr>
          <w:rFonts w:asciiTheme="minorHAnsi" w:hAnsiTheme="minorHAnsi" w:cstheme="minorHAnsi"/>
          <w:b/>
          <w:bCs/>
          <w:color w:val="000000"/>
          <w:u w:val="single"/>
          <w:shd w:val="clear" w:color="auto" w:fill="00FFFF"/>
        </w:rPr>
        <w:t>hatches</w:t>
      </w:r>
      <w:r w:rsidRPr="000713C9">
        <w:rPr>
          <w:rFonts w:asciiTheme="minorHAnsi" w:hAnsiTheme="minorHAnsi" w:cstheme="minorHAnsi"/>
          <w:b/>
          <w:bCs/>
          <w:color w:val="000000"/>
          <w:u w:val="single"/>
        </w:rPr>
        <w:t xml:space="preserve"> to radial modules </w:t>
      </w:r>
      <w:r w:rsidRPr="000713C9">
        <w:rPr>
          <w:rFonts w:asciiTheme="minorHAnsi" w:hAnsiTheme="minorHAnsi" w:cstheme="minorHAnsi"/>
          <w:b/>
          <w:bCs/>
          <w:color w:val="000000"/>
          <w:u w:val="single"/>
          <w:shd w:val="clear" w:color="auto" w:fill="00FFFF"/>
        </w:rPr>
        <w:t>on the station</w:t>
      </w:r>
      <w:r w:rsidRPr="000713C9">
        <w:rPr>
          <w:rFonts w:asciiTheme="minorHAnsi" w:hAnsiTheme="minorHAnsi" w:cstheme="minorHAnsi"/>
          <w:color w:val="000000"/>
          <w:sz w:val="16"/>
          <w:szCs w:val="16"/>
        </w:rPr>
        <w:t xml:space="preserve">, including Columbus, </w:t>
      </w:r>
      <w:proofErr w:type="spellStart"/>
      <w:r w:rsidRPr="000713C9">
        <w:rPr>
          <w:rFonts w:asciiTheme="minorHAnsi" w:hAnsiTheme="minorHAnsi" w:cstheme="minorHAnsi"/>
          <w:color w:val="000000"/>
          <w:sz w:val="16"/>
          <w:szCs w:val="16"/>
        </w:rPr>
        <w:t>Kibo</w:t>
      </w:r>
      <w:proofErr w:type="spellEnd"/>
      <w:r w:rsidRPr="000713C9">
        <w:rPr>
          <w:rFonts w:asciiTheme="minorHAnsi" w:hAnsiTheme="minorHAnsi" w:cstheme="minorHAnsi"/>
          <w:color w:val="000000"/>
          <w:sz w:val="16"/>
          <w:szCs w:val="16"/>
        </w:rPr>
        <w:t>, the Permanent Multipurpose Module, Bigelow Expandable Activity Module, and Quest Joint Airlock. Hatches between the U.S. and Russian segments remain open.</w:t>
      </w:r>
    </w:p>
    <w:p w14:paraId="52DBFFC9" w14:textId="6CABD66F"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shd w:val="clear" w:color="auto" w:fill="00FFFF"/>
        </w:rPr>
        <w:t>An additional precautionary measure of sheltering the crew was executed</w:t>
      </w:r>
      <w:r w:rsidRPr="000713C9">
        <w:rPr>
          <w:rFonts w:asciiTheme="minorHAnsi" w:hAnsiTheme="minorHAnsi" w:cstheme="minorHAnsi"/>
          <w:b/>
          <w:bCs/>
          <w:color w:val="000000"/>
          <w:u w:val="single"/>
        </w:rPr>
        <w:t xml:space="preserve"> for two passes through</w:t>
      </w:r>
      <w:r w:rsidRPr="000713C9">
        <w:rPr>
          <w:rFonts w:asciiTheme="minorHAnsi" w:hAnsiTheme="minorHAnsi" w:cstheme="minorHAnsi"/>
          <w:color w:val="000000"/>
          <w:sz w:val="16"/>
          <w:szCs w:val="16"/>
        </w:rPr>
        <w:t xml:space="preserve"> or near the vicinity of</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rPr>
        <w:t>the debris cloud</w:t>
      </w:r>
      <w:r w:rsidRPr="000713C9">
        <w:rPr>
          <w:rFonts w:asciiTheme="minorHAnsi" w:hAnsiTheme="minorHAnsi" w:cstheme="minorHAnsi"/>
          <w:color w:val="000000"/>
        </w:rPr>
        <w:t>.</w:t>
      </w:r>
      <w:r w:rsidRPr="000713C9">
        <w:rPr>
          <w:rFonts w:asciiTheme="minorHAnsi" w:hAnsiTheme="minorHAnsi" w:cstheme="minorHAnsi"/>
          <w:color w:val="000000"/>
          <w:sz w:val="16"/>
          <w:szCs w:val="16"/>
        </w:rPr>
        <w:t xml:space="preserve"> The crew members made their way into their spacecraft shortly before 2 a.m. EST and remained there until about 4 a.m. </w:t>
      </w:r>
      <w:r w:rsidRPr="000713C9">
        <w:rPr>
          <w:rFonts w:asciiTheme="minorHAnsi" w:hAnsiTheme="minorHAnsi" w:cstheme="minorHAnsi"/>
          <w:b/>
          <w:bCs/>
          <w:color w:val="000000"/>
          <w:u w:val="single"/>
          <w:shd w:val="clear" w:color="auto" w:fill="00FFFF"/>
        </w:rPr>
        <w:t>The space station is passing through or near the cloud every 90 minutes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but the need to shelter for only the second and third passes of the event was based on a risk assessment made by the debris office and ballistics specialists at NASA’s Johnson Space Center in Houston.</w:t>
      </w:r>
      <w:r w:rsidR="00532314">
        <w:rPr>
          <w:rFonts w:asciiTheme="minorHAnsi" w:hAnsiTheme="minorHAnsi" w:cstheme="minorHAnsi"/>
        </w:rPr>
        <w:t xml:space="preserve"> </w:t>
      </w:r>
      <w:r w:rsidRPr="000713C9">
        <w:rPr>
          <w:rFonts w:asciiTheme="minorHAnsi" w:hAnsiTheme="minorHAnsi" w:cstheme="minorHAnsi"/>
          <w:color w:val="000000"/>
          <w:sz w:val="16"/>
          <w:szCs w:val="16"/>
        </w:rPr>
        <w:t>While the crew has returned to the space station for now, some modules remained closed as a precaution.</w:t>
      </w:r>
      <w:r w:rsidR="00532314">
        <w:rPr>
          <w:rFonts w:asciiTheme="minorHAnsi" w:hAnsiTheme="minorHAnsi" w:cstheme="minorHAnsi"/>
        </w:rPr>
        <w:t xml:space="preserve"> </w:t>
      </w:r>
      <w:r w:rsidRPr="000713C9">
        <w:rPr>
          <w:rFonts w:asciiTheme="minorHAnsi" w:hAnsiTheme="minorHAnsi" w:cstheme="minorHAnsi"/>
          <w:b/>
          <w:bCs/>
          <w:color w:val="000000"/>
          <w:u w:val="single"/>
        </w:rPr>
        <w:t xml:space="preserve">The </w:t>
      </w:r>
      <w:hyperlink r:id="rId39" w:anchor="/" w:history="1">
        <w:r w:rsidRPr="000713C9">
          <w:rPr>
            <w:rStyle w:val="Hyperlink"/>
            <w:rFonts w:asciiTheme="minorHAnsi" w:eastAsiaTheme="majorEastAsia" w:hAnsiTheme="minorHAnsi" w:cstheme="minorHAnsi"/>
            <w:b/>
            <w:bCs/>
            <w:color w:val="000000"/>
          </w:rPr>
          <w:t>U.S. Space Command</w:t>
        </w:r>
      </w:hyperlink>
      <w:r w:rsidRPr="000713C9">
        <w:rPr>
          <w:rFonts w:asciiTheme="minorHAnsi" w:hAnsiTheme="minorHAnsi" w:cstheme="minorHAnsi"/>
          <w:b/>
          <w:bCs/>
          <w:color w:val="000000"/>
          <w:u w:val="single"/>
        </w:rPr>
        <w:t xml:space="preserve"> is working to</w:t>
      </w:r>
      <w:r w:rsidRPr="000713C9">
        <w:rPr>
          <w:rFonts w:asciiTheme="minorHAnsi" w:hAnsiTheme="minorHAnsi" w:cstheme="minorHAnsi"/>
          <w:color w:val="000000"/>
          <w:sz w:val="16"/>
          <w:szCs w:val="16"/>
        </w:rPr>
        <w:t xml:space="preserve"> learn more and will </w:t>
      </w:r>
      <w:r w:rsidRPr="000713C9">
        <w:rPr>
          <w:rFonts w:asciiTheme="minorHAnsi" w:hAnsiTheme="minorHAnsi" w:cstheme="minorHAnsi"/>
          <w:b/>
          <w:bCs/>
          <w:color w:val="000000"/>
          <w:u w:val="single"/>
        </w:rPr>
        <w:t>notify countries to maneuver their satellites out of harm’s way</w:t>
      </w:r>
      <w:r w:rsidRPr="000713C9">
        <w:rPr>
          <w:rFonts w:asciiTheme="minorHAnsi" w:hAnsiTheme="minorHAnsi" w:cstheme="minorHAnsi"/>
          <w:color w:val="000000"/>
          <w:sz w:val="16"/>
          <w:szCs w:val="16"/>
        </w:rPr>
        <w:t xml:space="preserve"> if necessary.</w:t>
      </w:r>
      <w:r w:rsidR="00532314">
        <w:rPr>
          <w:rFonts w:asciiTheme="minorHAnsi" w:hAnsiTheme="minorHAnsi" w:cstheme="minorHAnsi"/>
        </w:rPr>
        <w:t xml:space="preserve"> </w:t>
      </w:r>
      <w:r w:rsidRPr="000713C9">
        <w:rPr>
          <w:rFonts w:asciiTheme="minorHAnsi" w:hAnsiTheme="minorHAnsi" w:cstheme="minorHAnsi"/>
          <w:b/>
          <w:bCs/>
          <w:color w:val="000000"/>
          <w:u w:val="single"/>
          <w:shd w:val="clear" w:color="auto" w:fill="00FFFF"/>
        </w:rPr>
        <w:t>All of this points to</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what’s called </w:t>
      </w:r>
      <w:r w:rsidRPr="000713C9">
        <w:rPr>
          <w:rFonts w:asciiTheme="minorHAnsi" w:hAnsiTheme="minorHAnsi" w:cstheme="minorHAnsi"/>
          <w:b/>
          <w:bCs/>
          <w:color w:val="000000"/>
          <w:u w:val="single"/>
          <w:shd w:val="clear" w:color="auto" w:fill="00FFFF"/>
        </w:rPr>
        <w:t xml:space="preserve">the </w:t>
      </w:r>
      <w:hyperlink r:id="rId40" w:history="1">
        <w:r w:rsidRPr="000713C9">
          <w:rPr>
            <w:rStyle w:val="Hyperlink"/>
            <w:rFonts w:asciiTheme="minorHAnsi" w:eastAsiaTheme="majorEastAsia" w:hAnsiTheme="minorHAnsi" w:cstheme="minorHAnsi"/>
            <w:b/>
            <w:bCs/>
            <w:color w:val="000000"/>
            <w:shd w:val="clear" w:color="auto" w:fill="00FFFF"/>
          </w:rPr>
          <w:t>Kessler syndrome</w:t>
        </w:r>
      </w:hyperlink>
      <w:r w:rsidRPr="000713C9">
        <w:rPr>
          <w:rFonts w:asciiTheme="minorHAnsi" w:hAnsiTheme="minorHAnsi" w:cstheme="minorHAnsi"/>
          <w:color w:val="000000"/>
          <w:sz w:val="16"/>
          <w:szCs w:val="16"/>
        </w:rPr>
        <w:t xml:space="preserve">, first predicted in 1978. It’s </w:t>
      </w:r>
      <w:r w:rsidRPr="000713C9">
        <w:rPr>
          <w:rFonts w:asciiTheme="minorHAnsi" w:hAnsiTheme="minorHAnsi" w:cstheme="minorHAnsi"/>
          <w:b/>
          <w:bCs/>
          <w:color w:val="000000"/>
          <w:u w:val="single"/>
        </w:rPr>
        <w:t xml:space="preserve">the idea that collisions between objects in Earth-orbit generate space debris; that debris then collides further, creating yet more debris and further collision </w:t>
      </w:r>
      <w:r w:rsidRPr="000713C9">
        <w:rPr>
          <w:rFonts w:asciiTheme="minorHAnsi" w:hAnsiTheme="minorHAnsi" w:cstheme="minorHAnsi"/>
          <w:b/>
          <w:bCs/>
          <w:color w:val="000000"/>
          <w:sz w:val="16"/>
          <w:szCs w:val="16"/>
          <w:u w:val="single"/>
        </w:rPr>
        <w:t>…</w:t>
      </w:r>
      <w:r w:rsidRPr="000713C9">
        <w:rPr>
          <w:rFonts w:asciiTheme="minorHAnsi" w:hAnsiTheme="minorHAnsi" w:cstheme="minorHAnsi"/>
          <w:b/>
          <w:bCs/>
          <w:color w:val="000000"/>
          <w:u w:val="single"/>
        </w:rPr>
        <w:t xml:space="preserve"> and so on in a cascade effect.</w:t>
      </w:r>
      <w:r w:rsidRPr="000713C9">
        <w:rPr>
          <w:rFonts w:asciiTheme="minorHAnsi" w:hAnsiTheme="minorHAnsi" w:cstheme="minorHAnsi"/>
          <w:color w:val="000000"/>
          <w:sz w:val="16"/>
          <w:szCs w:val="16"/>
        </w:rPr>
        <w:t xml:space="preserve"> More about that below.</w:t>
      </w:r>
      <w:r w:rsidR="00532314">
        <w:rPr>
          <w:rFonts w:asciiTheme="minorHAnsi" w:hAnsiTheme="minorHAnsi" w:cstheme="minorHAnsi"/>
        </w:rPr>
        <w:t xml:space="preserve"> </w:t>
      </w:r>
      <w:r w:rsidRPr="000713C9">
        <w:rPr>
          <w:rFonts w:asciiTheme="minorHAnsi" w:hAnsiTheme="minorHAnsi" w:cstheme="minorHAnsi"/>
          <w:color w:val="000000"/>
          <w:sz w:val="16"/>
          <w:szCs w:val="16"/>
        </w:rPr>
        <w:t>The U.S. State Department confirms and condemns that Russia conducted an anti-satellite weapon (</w:t>
      </w:r>
      <w:proofErr w:type="spellStart"/>
      <w:r w:rsidRPr="000713C9">
        <w:rPr>
          <w:rFonts w:asciiTheme="minorHAnsi" w:hAnsiTheme="minorHAnsi" w:cstheme="minorHAnsi"/>
          <w:color w:val="000000"/>
          <w:sz w:val="16"/>
          <w:szCs w:val="16"/>
        </w:rPr>
        <w:t>ASAT</w:t>
      </w:r>
      <w:proofErr w:type="spellEnd"/>
      <w:r w:rsidRPr="000713C9">
        <w:rPr>
          <w:rFonts w:asciiTheme="minorHAnsi" w:hAnsiTheme="minorHAnsi" w:cstheme="minorHAnsi"/>
          <w:color w:val="000000"/>
          <w:sz w:val="16"/>
          <w:szCs w:val="16"/>
        </w:rPr>
        <w:t>) test in low Earth orbit.</w:t>
      </w:r>
      <w:r w:rsidR="00532314">
        <w:rPr>
          <w:rFonts w:asciiTheme="minorHAnsi" w:hAnsiTheme="minorHAnsi" w:cstheme="minorHAnsi"/>
        </w:rPr>
        <w:t xml:space="preserve"> </w:t>
      </w:r>
      <w:r w:rsidRPr="000713C9">
        <w:rPr>
          <w:rFonts w:asciiTheme="minorHAnsi" w:hAnsiTheme="minorHAnsi" w:cstheme="minorHAnsi"/>
          <w:b/>
          <w:bCs/>
          <w:color w:val="000000"/>
          <w:u w:val="single"/>
        </w:rPr>
        <w:t>This comes on the heels of</w:t>
      </w:r>
      <w:r w:rsidRPr="000713C9">
        <w:rPr>
          <w:rFonts w:asciiTheme="minorHAnsi" w:hAnsiTheme="minorHAnsi" w:cstheme="minorHAnsi"/>
          <w:color w:val="000000"/>
          <w:sz w:val="16"/>
          <w:szCs w:val="16"/>
        </w:rPr>
        <w:t xml:space="preserve"> another event last </w:t>
      </w:r>
      <w:r w:rsidRPr="000713C9">
        <w:rPr>
          <w:rFonts w:asciiTheme="minorHAnsi" w:hAnsiTheme="minorHAnsi" w:cstheme="minorHAnsi"/>
          <w:b/>
          <w:bCs/>
          <w:color w:val="000000"/>
          <w:u w:val="single"/>
        </w:rPr>
        <w:t xml:space="preserve">Wednesday, November 10, when </w:t>
      </w:r>
      <w:r w:rsidRPr="000713C9">
        <w:rPr>
          <w:rFonts w:asciiTheme="minorHAnsi" w:hAnsiTheme="minorHAnsi" w:cstheme="minorHAnsi"/>
          <w:b/>
          <w:bCs/>
          <w:color w:val="000000"/>
          <w:u w:val="single"/>
          <w:shd w:val="clear" w:color="auto" w:fill="00FFFF"/>
        </w:rPr>
        <w:t>the I</w:t>
      </w:r>
      <w:r w:rsidRPr="000713C9">
        <w:rPr>
          <w:rFonts w:asciiTheme="minorHAnsi" w:hAnsiTheme="minorHAnsi" w:cstheme="minorHAnsi"/>
          <w:b/>
          <w:bCs/>
          <w:color w:val="000000"/>
          <w:u w:val="single"/>
        </w:rPr>
        <w:t xml:space="preserve">nternational </w:t>
      </w:r>
      <w:r w:rsidRPr="000713C9">
        <w:rPr>
          <w:rFonts w:asciiTheme="minorHAnsi" w:hAnsiTheme="minorHAnsi" w:cstheme="minorHAnsi"/>
          <w:b/>
          <w:bCs/>
          <w:color w:val="000000"/>
          <w:u w:val="single"/>
          <w:shd w:val="clear" w:color="auto" w:fill="00FFFF"/>
        </w:rPr>
        <w:t>S</w:t>
      </w:r>
      <w:r w:rsidRPr="000713C9">
        <w:rPr>
          <w:rFonts w:asciiTheme="minorHAnsi" w:hAnsiTheme="minorHAnsi" w:cstheme="minorHAnsi"/>
          <w:b/>
          <w:bCs/>
          <w:color w:val="000000"/>
          <w:u w:val="single"/>
        </w:rPr>
        <w:t>pace</w:t>
      </w:r>
      <w:r w:rsidRPr="000713C9">
        <w:rPr>
          <w:rFonts w:asciiTheme="minorHAnsi" w:hAnsiTheme="minorHAnsi" w:cstheme="minorHAnsi"/>
          <w:b/>
          <w:bCs/>
          <w:color w:val="000000"/>
          <w:u w:val="single"/>
          <w:shd w:val="clear" w:color="auto" w:fill="00FFFF"/>
        </w:rPr>
        <w:t xml:space="preserve"> S</w:t>
      </w:r>
      <w:r w:rsidRPr="000713C9">
        <w:rPr>
          <w:rFonts w:asciiTheme="minorHAnsi" w:hAnsiTheme="minorHAnsi" w:cstheme="minorHAnsi"/>
          <w:b/>
          <w:bCs/>
          <w:color w:val="000000"/>
          <w:u w:val="single"/>
        </w:rPr>
        <w:t xml:space="preserve">tation </w:t>
      </w:r>
      <w:r w:rsidRPr="000713C9">
        <w:rPr>
          <w:rFonts w:asciiTheme="minorHAnsi" w:hAnsiTheme="minorHAnsi" w:cstheme="minorHAnsi"/>
          <w:b/>
          <w:bCs/>
          <w:color w:val="000000"/>
          <w:u w:val="single"/>
          <w:shd w:val="clear" w:color="auto" w:fill="00FFFF"/>
        </w:rPr>
        <w:t xml:space="preserve">had to </w:t>
      </w:r>
      <w:hyperlink r:id="rId41" w:history="1">
        <w:r w:rsidRPr="000713C9">
          <w:rPr>
            <w:rStyle w:val="Hyperlink"/>
            <w:rFonts w:asciiTheme="minorHAnsi" w:eastAsiaTheme="majorEastAsia" w:hAnsiTheme="minorHAnsi" w:cstheme="minorHAnsi"/>
            <w:b/>
            <w:bCs/>
            <w:color w:val="000000"/>
            <w:shd w:val="clear" w:color="auto" w:fill="00FFFF"/>
          </w:rPr>
          <w:t>dodge space debris</w:t>
        </w:r>
      </w:hyperlink>
      <w:r w:rsidRPr="000713C9">
        <w:rPr>
          <w:rFonts w:asciiTheme="minorHAnsi" w:hAnsiTheme="minorHAnsi" w:cstheme="minorHAnsi"/>
          <w:b/>
          <w:bCs/>
          <w:color w:val="000000"/>
          <w:u w:val="single"/>
          <w:shd w:val="clear" w:color="auto" w:fill="00FFFF"/>
        </w:rPr>
        <w:t xml:space="preserve"> in order to avoid a collision. Russia’s space agency saved the station from damage by changing the space station’s orbit</w:t>
      </w:r>
      <w:r w:rsidRPr="000713C9">
        <w:rPr>
          <w:rFonts w:asciiTheme="minorHAnsi" w:hAnsiTheme="minorHAnsi" w:cstheme="minorHAnsi"/>
          <w:color w:val="000000"/>
          <w:sz w:val="16"/>
          <w:szCs w:val="16"/>
        </w:rPr>
        <w:t xml:space="preserve"> by about 0.7 miles (1.1 km). The maneuver allowed them to avoid the remains of a weather satellite that China destroyed during a missile test in 2007.</w:t>
      </w:r>
      <w:r w:rsidR="00532314">
        <w:rPr>
          <w:rFonts w:asciiTheme="minorHAnsi" w:hAnsiTheme="minorHAnsi" w:cstheme="minorHAnsi"/>
        </w:rPr>
        <w:t xml:space="preserve"> </w:t>
      </w:r>
      <w:r w:rsidRPr="000713C9">
        <w:rPr>
          <w:rFonts w:asciiTheme="minorHAnsi" w:hAnsiTheme="minorHAnsi" w:cstheme="minorHAnsi"/>
          <w:b/>
          <w:bCs/>
          <w:color w:val="000000"/>
          <w:u w:val="single"/>
          <w:shd w:val="clear" w:color="auto" w:fill="00FFFF"/>
        </w:rPr>
        <w:t>Low-Earth orbit is crowded</w:t>
      </w:r>
      <w:r w:rsidRPr="000713C9">
        <w:rPr>
          <w:rFonts w:asciiTheme="minorHAnsi" w:hAnsiTheme="minorHAnsi" w:cstheme="minorHAnsi"/>
          <w:color w:val="000000"/>
          <w:sz w:val="16"/>
          <w:szCs w:val="16"/>
        </w:rPr>
        <w:t xml:space="preserve"> with satellites, and thousands more are scheduled for launch in the next couple of years, </w:t>
      </w:r>
      <w:r w:rsidRPr="000713C9">
        <w:rPr>
          <w:rFonts w:asciiTheme="minorHAnsi" w:hAnsiTheme="minorHAnsi" w:cstheme="minorHAnsi"/>
          <w:b/>
          <w:bCs/>
          <w:color w:val="000000"/>
          <w:u w:val="single"/>
          <w:shd w:val="clear" w:color="auto" w:fill="00FFFF"/>
        </w:rPr>
        <w:t>bringing us dangerously close to the possibility of</w:t>
      </w:r>
      <w:r w:rsidRPr="000713C9">
        <w:rPr>
          <w:rFonts w:asciiTheme="minorHAnsi" w:hAnsiTheme="minorHAnsi" w:cstheme="minorHAnsi"/>
          <w:color w:val="000000"/>
          <w:sz w:val="16"/>
          <w:szCs w:val="16"/>
        </w:rPr>
        <w:t xml:space="preserve"> runaway collisions called</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the Kessler syndrome.</w:t>
      </w:r>
    </w:p>
    <w:p w14:paraId="42DCA0F1" w14:textId="39003EE5" w:rsidR="000713C9" w:rsidRPr="00532314" w:rsidRDefault="000713C9" w:rsidP="000713C9">
      <w:pPr>
        <w:pStyle w:val="NormalWeb"/>
        <w:shd w:val="clear" w:color="auto" w:fill="FFFFFF"/>
        <w:spacing w:before="0" w:beforeAutospacing="0" w:after="0" w:afterAutospacing="0"/>
        <w:rPr>
          <w:rFonts w:asciiTheme="minorHAnsi" w:hAnsiTheme="minorHAnsi" w:cstheme="minorHAnsi"/>
          <w:color w:val="000000"/>
        </w:rPr>
      </w:pPr>
      <w:r w:rsidRPr="000713C9">
        <w:rPr>
          <w:rFonts w:asciiTheme="minorHAnsi" w:hAnsiTheme="minorHAnsi" w:cstheme="minorHAnsi"/>
          <w:color w:val="000000"/>
          <w:sz w:val="16"/>
          <w:szCs w:val="16"/>
        </w:rPr>
        <w:t xml:space="preserve">As early as 1978, NASA scientist </w:t>
      </w:r>
      <w:hyperlink r:id="rId42" w:history="1">
        <w:r w:rsidRPr="000713C9">
          <w:rPr>
            <w:rStyle w:val="Hyperlink"/>
            <w:rFonts w:asciiTheme="minorHAnsi" w:eastAsiaTheme="majorEastAsia" w:hAnsiTheme="minorHAnsi" w:cstheme="minorHAnsi"/>
            <w:color w:val="000000"/>
            <w:sz w:val="16"/>
            <w:szCs w:val="16"/>
          </w:rPr>
          <w:t>Donald Kessler</w:t>
        </w:r>
      </w:hyperlink>
      <w:r w:rsidRPr="000713C9">
        <w:rPr>
          <w:rFonts w:asciiTheme="minorHAnsi" w:hAnsiTheme="minorHAnsi" w:cstheme="minorHAnsi"/>
          <w:color w:val="000000"/>
          <w:sz w:val="16"/>
          <w:szCs w:val="16"/>
        </w:rPr>
        <w:t xml:space="preserve"> was pondering what would happen as more satellites took up residence in orbit around Earth. He authored a paper, along with Burton G. </w:t>
      </w:r>
      <w:proofErr w:type="spellStart"/>
      <w:r w:rsidRPr="000713C9">
        <w:rPr>
          <w:rFonts w:asciiTheme="minorHAnsi" w:hAnsiTheme="minorHAnsi" w:cstheme="minorHAnsi"/>
          <w:color w:val="000000"/>
          <w:sz w:val="16"/>
          <w:szCs w:val="16"/>
        </w:rPr>
        <w:t>Cour</w:t>
      </w:r>
      <w:proofErr w:type="spellEnd"/>
      <w:r w:rsidRPr="000713C9">
        <w:rPr>
          <w:rFonts w:asciiTheme="minorHAnsi" w:hAnsiTheme="minorHAnsi" w:cstheme="minorHAnsi"/>
          <w:color w:val="000000"/>
          <w:sz w:val="16"/>
          <w:szCs w:val="16"/>
        </w:rPr>
        <w:t xml:space="preserve">-Palais, that the </w:t>
      </w:r>
      <w:r w:rsidRPr="000713C9">
        <w:rPr>
          <w:rFonts w:asciiTheme="minorHAnsi" w:hAnsiTheme="minorHAnsi" w:cstheme="minorHAnsi"/>
          <w:i/>
          <w:iCs/>
          <w:color w:val="000000"/>
          <w:sz w:val="16"/>
          <w:szCs w:val="16"/>
        </w:rPr>
        <w:t>Journal of Geophysical Research</w:t>
      </w:r>
      <w:r w:rsidRPr="000713C9">
        <w:rPr>
          <w:rFonts w:asciiTheme="minorHAnsi" w:hAnsiTheme="minorHAnsi" w:cstheme="minorHAnsi"/>
          <w:color w:val="000000"/>
          <w:sz w:val="16"/>
          <w:szCs w:val="16"/>
        </w:rPr>
        <w:t xml:space="preserve"> </w:t>
      </w:r>
      <w:hyperlink r:id="rId43" w:history="1">
        <w:r w:rsidRPr="000713C9">
          <w:rPr>
            <w:rStyle w:val="Hyperlink"/>
            <w:rFonts w:asciiTheme="minorHAnsi" w:eastAsiaTheme="majorEastAsia" w:hAnsiTheme="minorHAnsi" w:cstheme="minorHAnsi"/>
            <w:color w:val="000000"/>
            <w:sz w:val="16"/>
            <w:szCs w:val="16"/>
          </w:rPr>
          <w:t>published</w:t>
        </w:r>
      </w:hyperlink>
      <w:r w:rsidRPr="000713C9">
        <w:rPr>
          <w:rFonts w:asciiTheme="minorHAnsi" w:hAnsiTheme="minorHAnsi" w:cstheme="minorHAnsi"/>
          <w:color w:val="000000"/>
          <w:sz w:val="16"/>
          <w:szCs w:val="16"/>
        </w:rPr>
        <w:t xml:space="preserve"> on June 1, 1978. They theorized that </w:t>
      </w:r>
      <w:r w:rsidRPr="000713C9">
        <w:rPr>
          <w:rFonts w:asciiTheme="minorHAnsi" w:hAnsiTheme="minorHAnsi" w:cstheme="minorHAnsi"/>
          <w:b/>
          <w:bCs/>
          <w:color w:val="000000"/>
          <w:u w:val="single"/>
          <w:shd w:val="clear" w:color="auto" w:fill="00FFFF"/>
        </w:rPr>
        <w:t xml:space="preserve">as the number of artificial satellites increased in Earth’s orbit, so would the probability of collisions between the satellites, until eventually Earth might be saddled with a belt of debris. </w:t>
      </w:r>
      <w:r w:rsidRPr="000713C9">
        <w:rPr>
          <w:rFonts w:asciiTheme="minorHAnsi" w:hAnsiTheme="minorHAnsi" w:cstheme="minorHAnsi"/>
          <w:color w:val="000000"/>
          <w:sz w:val="16"/>
          <w:szCs w:val="16"/>
        </w:rPr>
        <w:t>This theory of a coming cascade of collisions is now known as the Kessler syndrome, and</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rPr>
        <w:t>we are closer than ever to that future becoming a reality</w:t>
      </w:r>
      <w:r w:rsidRPr="000713C9">
        <w:rPr>
          <w:rFonts w:asciiTheme="minorHAnsi" w:hAnsiTheme="minorHAnsi" w:cstheme="minorHAnsi"/>
          <w:color w:val="000000"/>
        </w:rPr>
        <w:t>.</w:t>
      </w:r>
      <w:r w:rsidR="00532314">
        <w:rPr>
          <w:rFonts w:asciiTheme="minorHAnsi" w:hAnsiTheme="minorHAnsi" w:cstheme="minorHAnsi"/>
          <w:color w:val="000000"/>
        </w:rPr>
        <w:t xml:space="preserve"> </w:t>
      </w:r>
      <w:r w:rsidR="00532314" w:rsidRPr="00532314">
        <w:rPr>
          <w:rFonts w:asciiTheme="minorHAnsi" w:hAnsiTheme="minorHAnsi" w:cstheme="minorHAnsi"/>
          <w:color w:val="000000"/>
          <w:sz w:val="16"/>
          <w:szCs w:val="16"/>
        </w:rPr>
        <w:t>What is the Kessler Syndrome?</w:t>
      </w:r>
      <w:r w:rsidR="00532314">
        <w:rPr>
          <w:rFonts w:asciiTheme="minorHAnsi" w:hAnsiTheme="minorHAnsi" w:cstheme="minorHAnsi"/>
          <w:color w:val="000000"/>
        </w:rPr>
        <w:t xml:space="preserve"> </w:t>
      </w:r>
      <w:r w:rsidRPr="000713C9">
        <w:rPr>
          <w:rFonts w:asciiTheme="minorHAnsi" w:hAnsiTheme="minorHAnsi" w:cstheme="minorHAnsi"/>
          <w:color w:val="000000"/>
          <w:sz w:val="16"/>
          <w:szCs w:val="16"/>
        </w:rPr>
        <w:t>Kessler syndrome: A scenario in which the density of objects in low-Earth orbit is high enough that collisions between objects cause a cascade, with each collision generating space debris that increases the likelihood of further collisions.</w:t>
      </w:r>
      <w:r w:rsidR="00532314">
        <w:rPr>
          <w:rFonts w:asciiTheme="minorHAnsi" w:hAnsiTheme="minorHAnsi" w:cstheme="minorHAnsi"/>
          <w:color w:val="000000"/>
        </w:rPr>
        <w:t xml:space="preserve"> </w:t>
      </w:r>
      <w:r w:rsidRPr="000713C9">
        <w:rPr>
          <w:rFonts w:asciiTheme="minorHAnsi" w:hAnsiTheme="minorHAnsi" w:cstheme="minorHAnsi"/>
          <w:color w:val="000000"/>
          <w:sz w:val="16"/>
          <w:szCs w:val="16"/>
        </w:rPr>
        <w:t xml:space="preserve">The Soviet Union launched the first satellite, Sputnik 1, into space in 1957. </w:t>
      </w:r>
      <w:r w:rsidRPr="000713C9">
        <w:rPr>
          <w:rFonts w:asciiTheme="minorHAnsi" w:hAnsiTheme="minorHAnsi" w:cstheme="minorHAnsi"/>
          <w:b/>
          <w:bCs/>
          <w:color w:val="000000"/>
          <w:u w:val="single"/>
        </w:rPr>
        <w:t xml:space="preserve">By 1990, there were </w:t>
      </w:r>
      <w:hyperlink r:id="rId44" w:history="1">
        <w:r w:rsidRPr="000713C9">
          <w:rPr>
            <w:rStyle w:val="Hyperlink"/>
            <w:rFonts w:asciiTheme="minorHAnsi" w:eastAsiaTheme="majorEastAsia" w:hAnsiTheme="minorHAnsi" w:cstheme="minorHAnsi"/>
            <w:b/>
            <w:bCs/>
            <w:color w:val="000000"/>
          </w:rPr>
          <w:t>464 active satellites</w:t>
        </w:r>
      </w:hyperlink>
      <w:r w:rsidRPr="000713C9">
        <w:rPr>
          <w:rFonts w:asciiTheme="minorHAnsi" w:hAnsiTheme="minorHAnsi" w:cstheme="minorHAnsi"/>
          <w:b/>
          <w:bCs/>
          <w:color w:val="000000"/>
          <w:u w:val="single"/>
        </w:rPr>
        <w:t xml:space="preserve"> around Earth.</w:t>
      </w:r>
      <w:r w:rsidRPr="000713C9">
        <w:rPr>
          <w:rFonts w:asciiTheme="minorHAnsi" w:hAnsiTheme="minorHAnsi" w:cstheme="minorHAnsi"/>
          <w:b/>
          <w:bCs/>
          <w:color w:val="000000"/>
          <w:u w:val="single"/>
          <w:shd w:val="clear" w:color="auto" w:fill="00FFFF"/>
        </w:rPr>
        <w:t xml:space="preserve"> In 2020, there were 3,368 active satellites and nearly as many non-active satellites</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Within the next three to four years, SpaceX alone plans</w:t>
      </w:r>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to launch</w:t>
      </w:r>
      <w:r w:rsidRPr="000713C9">
        <w:rPr>
          <w:rFonts w:asciiTheme="minorHAnsi" w:hAnsiTheme="minorHAnsi" w:cstheme="minorHAnsi"/>
          <w:b/>
          <w:bCs/>
          <w:color w:val="000000"/>
          <w:u w:val="single"/>
        </w:rPr>
        <w:t xml:space="preserve"> around</w:t>
      </w:r>
      <w:r w:rsidRPr="000713C9">
        <w:rPr>
          <w:rFonts w:asciiTheme="minorHAnsi" w:hAnsiTheme="minorHAnsi" w:cstheme="minorHAnsi"/>
          <w:b/>
          <w:bCs/>
          <w:color w:val="000000"/>
          <w:u w:val="single"/>
          <w:shd w:val="clear" w:color="auto" w:fill="00FFFF"/>
        </w:rPr>
        <w:t xml:space="preserve"> 65,000</w:t>
      </w:r>
      <w:r w:rsidRPr="000713C9">
        <w:rPr>
          <w:rFonts w:asciiTheme="minorHAnsi" w:hAnsiTheme="minorHAnsi" w:cstheme="minorHAnsi"/>
          <w:b/>
          <w:bCs/>
          <w:color w:val="000000"/>
          <w:u w:val="single"/>
        </w:rPr>
        <w:t xml:space="preserve"> </w:t>
      </w:r>
      <w:proofErr w:type="spellStart"/>
      <w:r w:rsidRPr="000713C9">
        <w:rPr>
          <w:rFonts w:asciiTheme="minorHAnsi" w:hAnsiTheme="minorHAnsi" w:cstheme="minorHAnsi"/>
          <w:b/>
          <w:bCs/>
          <w:color w:val="000000"/>
          <w:u w:val="single"/>
        </w:rPr>
        <w:t>Starlink</w:t>
      </w:r>
      <w:proofErr w:type="spellEnd"/>
      <w:r w:rsidRPr="000713C9">
        <w:rPr>
          <w:rFonts w:asciiTheme="minorHAnsi" w:hAnsiTheme="minorHAnsi" w:cstheme="minorHAnsi"/>
          <w:b/>
          <w:bCs/>
          <w:color w:val="000000"/>
          <w:u w:val="single"/>
        </w:rPr>
        <w:t xml:space="preserve"> </w:t>
      </w:r>
      <w:r w:rsidRPr="000713C9">
        <w:rPr>
          <w:rFonts w:asciiTheme="minorHAnsi" w:hAnsiTheme="minorHAnsi" w:cstheme="minorHAnsi"/>
          <w:b/>
          <w:bCs/>
          <w:color w:val="000000"/>
          <w:u w:val="single"/>
          <w:shd w:val="clear" w:color="auto" w:fill="00FFFF"/>
        </w:rPr>
        <w:t>satellites</w:t>
      </w:r>
      <w:r w:rsidRPr="000713C9">
        <w:rPr>
          <w:rFonts w:asciiTheme="minorHAnsi" w:hAnsiTheme="minorHAnsi" w:cstheme="minorHAnsi"/>
          <w:b/>
          <w:bCs/>
          <w:color w:val="000000"/>
          <w:u w:val="single"/>
        </w:rPr>
        <w:t xml:space="preserve">. And </w:t>
      </w:r>
      <w:r w:rsidRPr="00DC7FEE">
        <w:rPr>
          <w:rFonts w:asciiTheme="minorHAnsi" w:hAnsiTheme="minorHAnsi" w:cstheme="minorHAnsi"/>
          <w:b/>
          <w:bCs/>
          <w:color w:val="000000"/>
          <w:highlight w:val="cyan"/>
          <w:u w:val="single"/>
        </w:rPr>
        <w:t xml:space="preserve">other private companies such as </w:t>
      </w:r>
      <w:proofErr w:type="spellStart"/>
      <w:r w:rsidRPr="00DC7FEE">
        <w:rPr>
          <w:rFonts w:asciiTheme="minorHAnsi" w:hAnsiTheme="minorHAnsi" w:cstheme="minorHAnsi"/>
          <w:b/>
          <w:bCs/>
          <w:color w:val="000000"/>
          <w:highlight w:val="cyan"/>
          <w:u w:val="single"/>
        </w:rPr>
        <w:t>OneWeb</w:t>
      </w:r>
      <w:proofErr w:type="spellEnd"/>
      <w:r w:rsidRPr="000713C9">
        <w:rPr>
          <w:rFonts w:asciiTheme="minorHAnsi" w:hAnsiTheme="minorHAnsi" w:cstheme="minorHAnsi"/>
          <w:b/>
          <w:bCs/>
          <w:color w:val="000000"/>
          <w:u w:val="single"/>
        </w:rPr>
        <w:t xml:space="preserve"> and countries like China </w:t>
      </w:r>
      <w:r w:rsidRPr="00DC7FEE">
        <w:rPr>
          <w:rFonts w:asciiTheme="minorHAnsi" w:hAnsiTheme="minorHAnsi" w:cstheme="minorHAnsi"/>
          <w:b/>
          <w:bCs/>
          <w:color w:val="000000"/>
          <w:highlight w:val="cyan"/>
          <w:u w:val="single"/>
        </w:rPr>
        <w:t>have satellites planned</w:t>
      </w:r>
      <w:r w:rsidRPr="000713C9">
        <w:rPr>
          <w:rFonts w:asciiTheme="minorHAnsi" w:hAnsiTheme="minorHAnsi" w:cstheme="minorHAnsi"/>
          <w:color w:val="000000"/>
          <w:sz w:val="16"/>
          <w:szCs w:val="16"/>
        </w:rPr>
        <w:t xml:space="preserve"> also.</w:t>
      </w:r>
      <w:r w:rsidR="00532314">
        <w:rPr>
          <w:rFonts w:asciiTheme="minorHAnsi" w:hAnsiTheme="minorHAnsi" w:cstheme="minorHAnsi"/>
          <w:color w:val="000000"/>
        </w:rPr>
        <w:t xml:space="preserve"> </w:t>
      </w:r>
      <w:r w:rsidR="00532314" w:rsidRPr="00532314">
        <w:rPr>
          <w:rFonts w:asciiTheme="minorHAnsi" w:hAnsiTheme="minorHAnsi" w:cstheme="minorHAnsi"/>
          <w:color w:val="000000"/>
          <w:sz w:val="16"/>
          <w:szCs w:val="16"/>
        </w:rPr>
        <w:t>Kessler Syndrome in Action.</w:t>
      </w:r>
      <w:r w:rsidR="00532314">
        <w:rPr>
          <w:rFonts w:asciiTheme="minorHAnsi" w:hAnsiTheme="minorHAnsi" w:cstheme="minorHAnsi"/>
          <w:b/>
          <w:bCs/>
          <w:color w:val="000000"/>
          <w:u w:val="single"/>
          <w:shd w:val="clear" w:color="auto" w:fill="00FFFF"/>
        </w:rPr>
        <w:t xml:space="preserve"> </w:t>
      </w:r>
      <w:r w:rsidRPr="000713C9">
        <w:rPr>
          <w:rFonts w:asciiTheme="minorHAnsi" w:hAnsiTheme="minorHAnsi" w:cstheme="minorHAnsi"/>
          <w:b/>
          <w:bCs/>
          <w:color w:val="000000"/>
          <w:u w:val="single"/>
          <w:shd w:val="clear" w:color="auto" w:fill="00FFFF"/>
        </w:rPr>
        <w:t>Collisions</w:t>
      </w:r>
      <w:r w:rsidRPr="000713C9">
        <w:rPr>
          <w:rFonts w:asciiTheme="minorHAnsi" w:hAnsiTheme="minorHAnsi" w:cstheme="minorHAnsi"/>
          <w:color w:val="000000"/>
          <w:sz w:val="16"/>
          <w:szCs w:val="16"/>
        </w:rPr>
        <w:t xml:space="preserve"> between manmade objects in space </w:t>
      </w:r>
      <w:hyperlink r:id="rId45" w:history="1">
        <w:r w:rsidRPr="000713C9">
          <w:rPr>
            <w:rStyle w:val="Hyperlink"/>
            <w:rFonts w:asciiTheme="minorHAnsi" w:eastAsiaTheme="majorEastAsia" w:hAnsiTheme="minorHAnsi" w:cstheme="minorHAnsi"/>
            <w:b/>
            <w:bCs/>
            <w:color w:val="000000"/>
            <w:shd w:val="clear" w:color="auto" w:fill="00FFFF"/>
          </w:rPr>
          <w:t>have already happened</w:t>
        </w:r>
      </w:hyperlink>
      <w:r w:rsidRPr="000713C9">
        <w:rPr>
          <w:rFonts w:asciiTheme="minorHAnsi" w:hAnsiTheme="minorHAnsi" w:cstheme="minorHAnsi"/>
          <w:b/>
          <w:bCs/>
          <w:color w:val="000000"/>
          <w:u w:val="single"/>
        </w:rPr>
        <w:t>.</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For example,</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rPr>
        <w:t>in 1996, debris</w:t>
      </w:r>
      <w:r w:rsidRPr="000713C9">
        <w:rPr>
          <w:rFonts w:asciiTheme="minorHAnsi" w:hAnsiTheme="minorHAnsi" w:cstheme="minorHAnsi"/>
          <w:b/>
          <w:bCs/>
          <w:color w:val="000000"/>
          <w:sz w:val="16"/>
          <w:szCs w:val="16"/>
          <w:u w:val="single"/>
        </w:rPr>
        <w:t xml:space="preserve"> </w:t>
      </w:r>
      <w:r w:rsidRPr="000713C9">
        <w:rPr>
          <w:rFonts w:asciiTheme="minorHAnsi" w:hAnsiTheme="minorHAnsi" w:cstheme="minorHAnsi"/>
          <w:color w:val="000000"/>
          <w:sz w:val="16"/>
          <w:szCs w:val="16"/>
        </w:rPr>
        <w:t xml:space="preserve">from an Ariane rocket that launched to space in 1986 </w:t>
      </w:r>
      <w:r w:rsidRPr="000713C9">
        <w:rPr>
          <w:rFonts w:asciiTheme="minorHAnsi" w:hAnsiTheme="minorHAnsi" w:cstheme="minorHAnsi"/>
          <w:b/>
          <w:bCs/>
          <w:color w:val="000000"/>
          <w:u w:val="single"/>
        </w:rPr>
        <w:t xml:space="preserve">hit the </w:t>
      </w:r>
      <w:hyperlink r:id="rId46" w:history="1">
        <w:r w:rsidRPr="000713C9">
          <w:rPr>
            <w:rStyle w:val="Hyperlink"/>
            <w:rFonts w:asciiTheme="minorHAnsi" w:eastAsiaTheme="majorEastAsia" w:hAnsiTheme="minorHAnsi" w:cstheme="minorHAnsi"/>
            <w:b/>
            <w:bCs/>
            <w:color w:val="000000"/>
          </w:rPr>
          <w:t>Cerise satellite</w:t>
        </w:r>
      </w:hyperlink>
      <w:r w:rsidRPr="000713C9">
        <w:rPr>
          <w:rFonts w:asciiTheme="minorHAnsi" w:hAnsiTheme="minorHAnsi" w:cstheme="minorHAnsi"/>
          <w:b/>
          <w:bCs/>
          <w:color w:val="000000"/>
          <w:u w:val="single"/>
        </w:rPr>
        <w:t>. The debris floated around Earth’s orbit for a decade before its destructive collision.</w:t>
      </w:r>
      <w:r w:rsidRPr="000713C9">
        <w:rPr>
          <w:rFonts w:asciiTheme="minorHAnsi" w:hAnsiTheme="minorHAnsi" w:cstheme="minorHAnsi"/>
          <w:color w:val="000000"/>
        </w:rPr>
        <w:t xml:space="preserve"> </w:t>
      </w:r>
      <w:r w:rsidRPr="000713C9">
        <w:rPr>
          <w:rFonts w:asciiTheme="minorHAnsi" w:hAnsiTheme="minorHAnsi" w:cstheme="minorHAnsi"/>
          <w:b/>
          <w:bCs/>
          <w:color w:val="000000"/>
          <w:u w:val="single"/>
          <w:shd w:val="clear" w:color="auto" w:fill="00FFFF"/>
        </w:rPr>
        <w:t>In 2006, an operating satellite and defunct satellite collided at 26,000 miles an hour</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(11.7 km/s). The objects, once numbered at two, suddenly</w:t>
      </w:r>
      <w:r w:rsidRPr="000713C9">
        <w:rPr>
          <w:rFonts w:asciiTheme="minorHAnsi" w:hAnsiTheme="minorHAnsi" w:cstheme="minorHAnsi"/>
          <w:b/>
          <w:bCs/>
          <w:color w:val="000000"/>
          <w:u w:val="single"/>
          <w:shd w:val="clear" w:color="auto" w:fill="00FFFF"/>
        </w:rPr>
        <w:t xml:space="preserve"> {and} became 2,300 fragments of debris</w:t>
      </w:r>
      <w:r w:rsidRPr="000713C9">
        <w:rPr>
          <w:rFonts w:asciiTheme="minorHAnsi" w:hAnsiTheme="minorHAnsi" w:cstheme="minorHAnsi"/>
          <w:color w:val="000000"/>
        </w:rPr>
        <w:t xml:space="preserve"> </w:t>
      </w:r>
      <w:r w:rsidRPr="000713C9">
        <w:rPr>
          <w:rFonts w:asciiTheme="minorHAnsi" w:hAnsiTheme="minorHAnsi" w:cstheme="minorHAnsi"/>
          <w:color w:val="000000"/>
          <w:sz w:val="16"/>
          <w:szCs w:val="16"/>
        </w:rPr>
        <w:t>that the Department of Defense’s global Space Surveillance Network (</w:t>
      </w:r>
      <w:hyperlink r:id="rId47" w:history="1">
        <w:r w:rsidRPr="000713C9">
          <w:rPr>
            <w:rStyle w:val="Hyperlink"/>
            <w:rFonts w:asciiTheme="minorHAnsi" w:eastAsiaTheme="majorEastAsia" w:hAnsiTheme="minorHAnsi" w:cstheme="minorHAnsi"/>
            <w:color w:val="000000"/>
            <w:sz w:val="16"/>
            <w:szCs w:val="16"/>
          </w:rPr>
          <w:t>SSN</w:t>
        </w:r>
      </w:hyperlink>
      <w:r w:rsidRPr="000713C9">
        <w:rPr>
          <w:rFonts w:asciiTheme="minorHAnsi" w:hAnsiTheme="minorHAnsi" w:cstheme="minorHAnsi"/>
          <w:color w:val="000000"/>
          <w:sz w:val="16"/>
          <w:szCs w:val="16"/>
        </w:rPr>
        <w:t>) must monitor.</w:t>
      </w:r>
    </w:p>
    <w:p w14:paraId="25170BDA"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 xml:space="preserve">The Space Surveillance Network tracks objects down to 2 inches (5 cm) in size in low-Earth orbit. It tracks objects about 1 yard (1 m) in diameter for those in </w:t>
      </w:r>
      <w:hyperlink r:id="rId48" w:history="1">
        <w:r w:rsidRPr="000713C9">
          <w:rPr>
            <w:rStyle w:val="Hyperlink"/>
            <w:rFonts w:asciiTheme="minorHAnsi" w:eastAsiaTheme="majorEastAsia" w:hAnsiTheme="minorHAnsi" w:cstheme="minorHAnsi"/>
            <w:color w:val="000000"/>
            <w:sz w:val="16"/>
            <w:szCs w:val="16"/>
          </w:rPr>
          <w:t>geosynchronous orbit</w:t>
        </w:r>
      </w:hyperlink>
      <w:r w:rsidRPr="000713C9">
        <w:rPr>
          <w:rFonts w:asciiTheme="minorHAnsi" w:hAnsiTheme="minorHAnsi" w:cstheme="minorHAnsi"/>
          <w:color w:val="000000"/>
          <w:sz w:val="16"/>
          <w:szCs w:val="16"/>
        </w:rPr>
        <w:t>. Any objects 4 inches (10 cm) or larger that are on a collision course with a satellite, etc., require collision avoidance maneuvers. Sometimes the monitors don’t identify the threat quickly enough to perform an avoidance maneuver, and, in the case of the International Space Station, more drastic steps result. The crew in the space station must retreat to their “lifeboats,” the modules that would take them back to Earth in case of serious damage to the station.</w:t>
      </w:r>
    </w:p>
    <w:p w14:paraId="73CBC9C6" w14:textId="74F33391" w:rsidR="000713C9" w:rsidRPr="000713C9" w:rsidRDefault="00532314" w:rsidP="000713C9">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color w:val="000000"/>
          <w:sz w:val="16"/>
          <w:szCs w:val="16"/>
        </w:rPr>
        <w:t xml:space="preserve">Animation of Space Debris </w:t>
      </w:r>
      <w:r w:rsidR="000713C9" w:rsidRPr="000713C9">
        <w:rPr>
          <w:rFonts w:asciiTheme="minorHAnsi" w:hAnsiTheme="minorHAnsi" w:cstheme="minorHAnsi"/>
          <w:color w:val="000000"/>
          <w:sz w:val="16"/>
          <w:szCs w:val="16"/>
        </w:rPr>
        <w:t xml:space="preserve">The </w:t>
      </w:r>
      <w:hyperlink r:id="rId49" w:history="1">
        <w:r w:rsidR="000713C9" w:rsidRPr="000713C9">
          <w:rPr>
            <w:rStyle w:val="Hyperlink"/>
            <w:rFonts w:asciiTheme="minorHAnsi" w:eastAsiaTheme="majorEastAsia" w:hAnsiTheme="minorHAnsi" w:cstheme="minorHAnsi"/>
            <w:color w:val="000000"/>
            <w:sz w:val="16"/>
            <w:szCs w:val="16"/>
          </w:rPr>
          <w:t>European Space Agency</w:t>
        </w:r>
      </w:hyperlink>
      <w:r w:rsidR="000713C9" w:rsidRPr="000713C9">
        <w:rPr>
          <w:rFonts w:asciiTheme="minorHAnsi" w:hAnsiTheme="minorHAnsi" w:cstheme="minorHAnsi"/>
          <w:color w:val="000000"/>
          <w:sz w:val="16"/>
          <w:szCs w:val="16"/>
        </w:rPr>
        <w:t xml:space="preserve"> created the video above, which shows a visualization of how much space debris is orbiting Earth at a size of greater than 1 meter (1 yard), then greater than 10 centimeters (4 inches), followed by greater than 1 centimeter (.6 </w:t>
      </w:r>
      <w:r w:rsidR="000713C9" w:rsidRPr="000713C9">
        <w:rPr>
          <w:rFonts w:asciiTheme="minorHAnsi" w:hAnsiTheme="minorHAnsi" w:cstheme="minorHAnsi"/>
          <w:color w:val="000000"/>
          <w:sz w:val="16"/>
          <w:szCs w:val="16"/>
        </w:rPr>
        <w:lastRenderedPageBreak/>
        <w:t xml:space="preserve">inch), and finally all debris greater than 1 millimeter (.04 inch). The video is from </w:t>
      </w:r>
      <w:r w:rsidR="000713C9" w:rsidRPr="000713C9">
        <w:rPr>
          <w:rFonts w:asciiTheme="minorHAnsi" w:hAnsiTheme="minorHAnsi" w:cstheme="minorHAnsi"/>
          <w:b/>
          <w:bCs/>
          <w:color w:val="000000"/>
          <w:u w:val="single"/>
        </w:rPr>
        <w:t>{In} 2019</w:t>
      </w:r>
      <w:r w:rsidR="000713C9" w:rsidRPr="000713C9">
        <w:rPr>
          <w:rFonts w:asciiTheme="minorHAnsi" w:hAnsiTheme="minorHAnsi" w:cstheme="minorHAnsi"/>
          <w:color w:val="000000"/>
          <w:sz w:val="16"/>
          <w:szCs w:val="16"/>
        </w:rPr>
        <w:t>. At that time, the number of orbiting space</w:t>
      </w:r>
      <w:r w:rsidR="000713C9" w:rsidRPr="000713C9">
        <w:rPr>
          <w:rFonts w:asciiTheme="minorHAnsi" w:hAnsiTheme="minorHAnsi" w:cstheme="minorHAnsi"/>
          <w:color w:val="000000"/>
        </w:rPr>
        <w:t xml:space="preserve"> </w:t>
      </w:r>
      <w:r w:rsidR="000713C9" w:rsidRPr="000713C9">
        <w:rPr>
          <w:rFonts w:asciiTheme="minorHAnsi" w:hAnsiTheme="minorHAnsi" w:cstheme="minorHAnsi"/>
          <w:b/>
          <w:bCs/>
          <w:color w:val="000000"/>
          <w:u w:val="single"/>
        </w:rPr>
        <w:t>debris at greater than 1 meter was about 5,400 objects</w:t>
      </w:r>
      <w:r w:rsidR="000713C9" w:rsidRPr="000713C9">
        <w:rPr>
          <w:rFonts w:asciiTheme="minorHAnsi" w:hAnsiTheme="minorHAnsi" w:cstheme="minorHAnsi"/>
          <w:color w:val="000000"/>
        </w:rPr>
        <w:t xml:space="preserve">. </w:t>
      </w:r>
      <w:r w:rsidR="000713C9" w:rsidRPr="000713C9">
        <w:rPr>
          <w:rFonts w:asciiTheme="minorHAnsi" w:hAnsiTheme="minorHAnsi" w:cstheme="minorHAnsi"/>
          <w:color w:val="000000"/>
          <w:sz w:val="16"/>
          <w:szCs w:val="16"/>
        </w:rPr>
        <w:t>Approximately</w:t>
      </w:r>
      <w:r w:rsidR="000713C9" w:rsidRPr="000713C9">
        <w:rPr>
          <w:rFonts w:asciiTheme="minorHAnsi" w:hAnsiTheme="minorHAnsi" w:cstheme="minorHAnsi"/>
          <w:color w:val="000000"/>
        </w:rPr>
        <w:t xml:space="preserve"> </w:t>
      </w:r>
      <w:r w:rsidR="000713C9" w:rsidRPr="000713C9">
        <w:rPr>
          <w:rFonts w:asciiTheme="minorHAnsi" w:hAnsiTheme="minorHAnsi" w:cstheme="minorHAnsi"/>
          <w:b/>
          <w:bCs/>
          <w:color w:val="000000"/>
          <w:u w:val="single"/>
        </w:rPr>
        <w:t>34,000 objects were larger than 10 centimeters</w:t>
      </w:r>
      <w:r w:rsidR="000713C9" w:rsidRPr="000713C9">
        <w:rPr>
          <w:rFonts w:asciiTheme="minorHAnsi" w:hAnsiTheme="minorHAnsi" w:cstheme="minorHAnsi"/>
          <w:color w:val="000000"/>
          <w:sz w:val="16"/>
          <w:szCs w:val="16"/>
        </w:rPr>
        <w:t xml:space="preserve"> (which includes 2,000 active satellites). There were</w:t>
      </w:r>
      <w:r w:rsidR="000713C9" w:rsidRPr="000713C9">
        <w:rPr>
          <w:rFonts w:asciiTheme="minorHAnsi" w:hAnsiTheme="minorHAnsi" w:cstheme="minorHAnsi"/>
          <w:b/>
          <w:bCs/>
          <w:color w:val="000000"/>
          <w:u w:val="single"/>
        </w:rPr>
        <w:t xml:space="preserve"> 900,000 objects greater than 1 centimeter and 130 million objects greater than 1 millimeter.</w:t>
      </w:r>
      <w:r>
        <w:rPr>
          <w:rFonts w:asciiTheme="minorHAnsi" w:hAnsiTheme="minorHAnsi" w:cstheme="minorHAnsi"/>
        </w:rPr>
        <w:t xml:space="preserve"> </w:t>
      </w:r>
      <w:r w:rsidR="000713C9" w:rsidRPr="000713C9">
        <w:rPr>
          <w:rFonts w:asciiTheme="minorHAnsi" w:hAnsiTheme="minorHAnsi" w:cstheme="minorHAnsi"/>
          <w:color w:val="000000"/>
          <w:sz w:val="16"/>
          <w:szCs w:val="16"/>
        </w:rPr>
        <w:t>The colors in the video denote what category each object is in. Red is for functioning and nonfunctioning satellites, yellow is rocket bodies, green are objects from space missions (covers, caps, etc.) and blue represents fragments.</w:t>
      </w:r>
      <w:r>
        <w:rPr>
          <w:rFonts w:asciiTheme="minorHAnsi" w:hAnsiTheme="minorHAnsi" w:cstheme="minorHAnsi"/>
        </w:rPr>
        <w:t xml:space="preserve"> </w:t>
      </w:r>
      <w:r w:rsidRPr="00532314">
        <w:rPr>
          <w:rFonts w:asciiTheme="minorHAnsi" w:hAnsiTheme="minorHAnsi" w:cstheme="minorHAnsi"/>
          <w:color w:val="000000"/>
          <w:sz w:val="16"/>
          <w:szCs w:val="16"/>
        </w:rPr>
        <w:t>Deorbiting creates debris</w:t>
      </w:r>
      <w:r>
        <w:rPr>
          <w:rFonts w:asciiTheme="minorHAnsi" w:hAnsiTheme="minorHAnsi" w:cstheme="minorHAnsi"/>
          <w:b/>
          <w:bCs/>
          <w:color w:val="000000"/>
          <w:u w:val="single"/>
        </w:rPr>
        <w:t xml:space="preserve"> </w:t>
      </w:r>
      <w:r w:rsidR="000713C9" w:rsidRPr="000713C9">
        <w:rPr>
          <w:rFonts w:asciiTheme="minorHAnsi" w:hAnsiTheme="minorHAnsi" w:cstheme="minorHAnsi"/>
          <w:b/>
          <w:bCs/>
          <w:color w:val="000000"/>
          <w:u w:val="single"/>
        </w:rPr>
        <w:t>Quickly deorbiting defunct satellites would</w:t>
      </w:r>
      <w:r w:rsidR="000713C9" w:rsidRPr="000713C9">
        <w:rPr>
          <w:rFonts w:asciiTheme="minorHAnsi" w:hAnsiTheme="minorHAnsi" w:cstheme="minorHAnsi"/>
          <w:color w:val="000000"/>
        </w:rPr>
        <w:t xml:space="preserve"> </w:t>
      </w:r>
      <w:r w:rsidR="000713C9" w:rsidRPr="000713C9">
        <w:rPr>
          <w:rFonts w:asciiTheme="minorHAnsi" w:hAnsiTheme="minorHAnsi" w:cstheme="minorHAnsi"/>
          <w:color w:val="000000"/>
          <w:sz w:val="16"/>
          <w:szCs w:val="16"/>
        </w:rPr>
        <w:t>help</w:t>
      </w:r>
      <w:r w:rsidR="000713C9" w:rsidRPr="000713C9">
        <w:rPr>
          <w:rFonts w:asciiTheme="minorHAnsi" w:hAnsiTheme="minorHAnsi" w:cstheme="minorHAnsi"/>
          <w:color w:val="000000"/>
        </w:rPr>
        <w:t xml:space="preserve"> </w:t>
      </w:r>
      <w:r w:rsidR="000713C9" w:rsidRPr="000713C9">
        <w:rPr>
          <w:rFonts w:asciiTheme="minorHAnsi" w:hAnsiTheme="minorHAnsi" w:cstheme="minorHAnsi"/>
          <w:b/>
          <w:bCs/>
          <w:color w:val="000000"/>
          <w:u w:val="single"/>
        </w:rPr>
        <w:t>lessen the crowding in low-Earth orbit, but</w:t>
      </w:r>
      <w:r w:rsidR="000713C9" w:rsidRPr="000713C9">
        <w:rPr>
          <w:rFonts w:asciiTheme="minorHAnsi" w:hAnsiTheme="minorHAnsi" w:cstheme="minorHAnsi"/>
          <w:color w:val="000000"/>
          <w:sz w:val="16"/>
          <w:szCs w:val="16"/>
        </w:rPr>
        <w:t xml:space="preserve"> that comes with its own drawbacks.</w:t>
      </w:r>
      <w:r w:rsidR="000713C9" w:rsidRPr="000713C9">
        <w:rPr>
          <w:rFonts w:asciiTheme="minorHAnsi" w:hAnsiTheme="minorHAnsi" w:cstheme="minorHAnsi"/>
          <w:b/>
          <w:bCs/>
          <w:color w:val="000000"/>
          <w:u w:val="single"/>
          <w:shd w:val="clear" w:color="auto" w:fill="00FFFF"/>
        </w:rPr>
        <w:t xml:space="preserve"> When satellites burn up in our atmosphere, they contribute pollution in the form of metals.</w:t>
      </w:r>
      <w:r>
        <w:rPr>
          <w:rFonts w:asciiTheme="minorHAnsi" w:hAnsiTheme="minorHAnsi" w:cstheme="minorHAnsi"/>
        </w:rPr>
        <w:t xml:space="preserve"> </w:t>
      </w:r>
      <w:r w:rsidR="000713C9" w:rsidRPr="000713C9">
        <w:rPr>
          <w:rFonts w:asciiTheme="minorHAnsi" w:hAnsiTheme="minorHAnsi" w:cstheme="minorHAnsi"/>
          <w:color w:val="000000"/>
          <w:sz w:val="16"/>
          <w:szCs w:val="16"/>
        </w:rPr>
        <w:t xml:space="preserve">Space rocks composed of various metals impact our atmosphere every day, delivering elements such as iron, </w:t>
      </w:r>
      <w:proofErr w:type="gramStart"/>
      <w:r w:rsidR="000713C9" w:rsidRPr="000713C9">
        <w:rPr>
          <w:rFonts w:asciiTheme="minorHAnsi" w:hAnsiTheme="minorHAnsi" w:cstheme="minorHAnsi"/>
          <w:color w:val="000000"/>
          <w:sz w:val="16"/>
          <w:szCs w:val="16"/>
        </w:rPr>
        <w:t>nickel</w:t>
      </w:r>
      <w:proofErr w:type="gramEnd"/>
      <w:r w:rsidR="000713C9" w:rsidRPr="000713C9">
        <w:rPr>
          <w:rFonts w:asciiTheme="minorHAnsi" w:hAnsiTheme="minorHAnsi" w:cstheme="minorHAnsi"/>
          <w:color w:val="000000"/>
          <w:sz w:val="16"/>
          <w:szCs w:val="16"/>
        </w:rPr>
        <w:t xml:space="preserve"> and aluminum. But what will the effect be when large amounts of satellites that have reached the end of their lives deorbit and put up to 14 tons of aluminum in the atmosphere every day? Ethan Siegel at </w:t>
      </w:r>
      <w:hyperlink r:id="rId50" w:history="1">
        <w:r w:rsidR="000713C9" w:rsidRPr="000713C9">
          <w:rPr>
            <w:rStyle w:val="Hyperlink"/>
            <w:rFonts w:asciiTheme="minorHAnsi" w:eastAsiaTheme="majorEastAsia" w:hAnsiTheme="minorHAnsi" w:cstheme="minorHAnsi"/>
            <w:color w:val="000000"/>
            <w:sz w:val="16"/>
            <w:szCs w:val="16"/>
          </w:rPr>
          <w:t>The Big Think</w:t>
        </w:r>
      </w:hyperlink>
      <w:r w:rsidR="000713C9" w:rsidRPr="000713C9">
        <w:rPr>
          <w:rFonts w:asciiTheme="minorHAnsi" w:hAnsiTheme="minorHAnsi" w:cstheme="minorHAnsi"/>
          <w:color w:val="000000"/>
          <w:sz w:val="16"/>
          <w:szCs w:val="16"/>
        </w:rPr>
        <w:t xml:space="preserve"> explained that</w:t>
      </w:r>
      <w:r w:rsidR="000713C9" w:rsidRPr="000713C9">
        <w:rPr>
          <w:rFonts w:asciiTheme="minorHAnsi" w:hAnsiTheme="minorHAnsi" w:cstheme="minorHAnsi"/>
          <w:b/>
          <w:bCs/>
          <w:color w:val="000000"/>
          <w:u w:val="single"/>
          <w:shd w:val="clear" w:color="auto" w:fill="00FFFF"/>
        </w:rPr>
        <w:t xml:space="preserve"> satellites will contribute up to 30 times the naturally occurring amount of aluminum</w:t>
      </w:r>
      <w:r w:rsidR="000713C9" w:rsidRPr="000713C9">
        <w:rPr>
          <w:rFonts w:asciiTheme="minorHAnsi" w:hAnsiTheme="minorHAnsi" w:cstheme="minorHAnsi"/>
          <w:color w:val="000000"/>
        </w:rPr>
        <w:t>.</w:t>
      </w:r>
      <w:r w:rsidR="000713C9" w:rsidRPr="000713C9">
        <w:rPr>
          <w:rFonts w:asciiTheme="minorHAnsi" w:hAnsiTheme="minorHAnsi" w:cstheme="minorHAnsi"/>
          <w:color w:val="000000"/>
          <w:sz w:val="16"/>
          <w:szCs w:val="16"/>
        </w:rPr>
        <w:t xml:space="preserve"> He said </w:t>
      </w:r>
      <w:r w:rsidR="000713C9" w:rsidRPr="000713C9">
        <w:rPr>
          <w:rFonts w:asciiTheme="minorHAnsi" w:hAnsiTheme="minorHAnsi" w:cstheme="minorHAnsi"/>
          <w:b/>
          <w:bCs/>
          <w:color w:val="000000"/>
          <w:u w:val="single"/>
        </w:rPr>
        <w:t>that</w:t>
      </w:r>
      <w:r w:rsidR="000713C9" w:rsidRPr="000713C9">
        <w:rPr>
          <w:rFonts w:asciiTheme="minorHAnsi" w:hAnsiTheme="minorHAnsi" w:cstheme="minorHAnsi"/>
          <w:color w:val="000000"/>
        </w:rPr>
        <w:t xml:space="preserve"> </w:t>
      </w:r>
      <w:r w:rsidR="000713C9" w:rsidRPr="000713C9">
        <w:rPr>
          <w:rFonts w:asciiTheme="minorHAnsi" w:hAnsiTheme="minorHAnsi" w:cstheme="minorHAnsi"/>
          <w:color w:val="000000"/>
          <w:sz w:val="16"/>
          <w:szCs w:val="16"/>
        </w:rPr>
        <w:t>aluminum</w:t>
      </w:r>
      <w:r w:rsidR="000713C9" w:rsidRPr="000713C9">
        <w:rPr>
          <w:rFonts w:asciiTheme="minorHAnsi" w:hAnsiTheme="minorHAnsi" w:cstheme="minorHAnsi"/>
          <w:color w:val="000000"/>
        </w:rPr>
        <w:t xml:space="preserve"> </w:t>
      </w:r>
      <w:r w:rsidR="000713C9" w:rsidRPr="000713C9">
        <w:rPr>
          <w:rFonts w:asciiTheme="minorHAnsi" w:hAnsiTheme="minorHAnsi" w:cstheme="minorHAnsi"/>
          <w:b/>
          <w:bCs/>
          <w:color w:val="000000"/>
          <w:u w:val="single"/>
        </w:rPr>
        <w:t xml:space="preserve">can have </w:t>
      </w:r>
      <w:proofErr w:type="gramStart"/>
      <w:r w:rsidR="000713C9" w:rsidRPr="000713C9">
        <w:rPr>
          <w:rFonts w:asciiTheme="minorHAnsi" w:hAnsiTheme="minorHAnsi" w:cstheme="minorHAnsi"/>
          <w:b/>
          <w:bCs/>
          <w:color w:val="000000"/>
          <w:u w:val="single"/>
        </w:rPr>
        <w:t>a number of</w:t>
      </w:r>
      <w:proofErr w:type="gramEnd"/>
      <w:r w:rsidR="000713C9" w:rsidRPr="000713C9">
        <w:rPr>
          <w:rFonts w:asciiTheme="minorHAnsi" w:hAnsiTheme="minorHAnsi" w:cstheme="minorHAnsi"/>
          <w:b/>
          <w:bCs/>
          <w:color w:val="000000"/>
          <w:u w:val="single"/>
        </w:rPr>
        <w:t xml:space="preserve"> impacts on Earth, including</w:t>
      </w:r>
      <w:r w:rsidR="000713C9" w:rsidRPr="000713C9">
        <w:rPr>
          <w:rFonts w:asciiTheme="minorHAnsi" w:hAnsiTheme="minorHAnsi" w:cstheme="minorHAnsi"/>
          <w:color w:val="000000"/>
        </w:rPr>
        <w:t>:</w:t>
      </w:r>
    </w:p>
    <w:p w14:paraId="6C08B94C" w14:textId="77777777" w:rsidR="000713C9" w:rsidRPr="000713C9" w:rsidRDefault="000713C9" w:rsidP="000713C9">
      <w:pPr>
        <w:pStyle w:val="NormalWeb"/>
        <w:numPr>
          <w:ilvl w:val="0"/>
          <w:numId w:val="14"/>
        </w:numPr>
        <w:shd w:val="clear" w:color="auto" w:fill="FFFFFF"/>
        <w:spacing w:before="0" w:beforeAutospacing="0" w:after="0" w:afterAutospacing="0"/>
        <w:textAlignment w:val="baseline"/>
        <w:rPr>
          <w:rFonts w:asciiTheme="minorHAnsi" w:hAnsiTheme="minorHAnsi" w:cstheme="minorHAnsi"/>
          <w:color w:val="000000"/>
          <w:sz w:val="16"/>
          <w:szCs w:val="16"/>
        </w:rPr>
      </w:pPr>
      <w:r w:rsidRPr="000713C9">
        <w:rPr>
          <w:rFonts w:asciiTheme="minorHAnsi" w:hAnsiTheme="minorHAnsi" w:cstheme="minorHAnsi"/>
          <w:color w:val="000000"/>
          <w:sz w:val="16"/>
          <w:szCs w:val="16"/>
        </w:rPr>
        <w:t>the additional seeding of clouds</w:t>
      </w:r>
    </w:p>
    <w:p w14:paraId="25B988EE" w14:textId="77777777" w:rsidR="000713C9" w:rsidRPr="000713C9" w:rsidRDefault="000713C9" w:rsidP="000713C9">
      <w:pPr>
        <w:pStyle w:val="NormalWeb"/>
        <w:numPr>
          <w:ilvl w:val="0"/>
          <w:numId w:val="14"/>
        </w:numPr>
        <w:shd w:val="clear" w:color="auto" w:fill="FFFFFF"/>
        <w:spacing w:before="0" w:beforeAutospacing="0" w:after="0" w:afterAutospacing="0"/>
        <w:textAlignment w:val="baseline"/>
        <w:rPr>
          <w:rFonts w:asciiTheme="minorHAnsi" w:hAnsiTheme="minorHAnsi" w:cstheme="minorHAnsi"/>
          <w:b/>
          <w:bCs/>
          <w:color w:val="151515"/>
        </w:rPr>
      </w:pPr>
      <w:r w:rsidRPr="000713C9">
        <w:rPr>
          <w:rFonts w:asciiTheme="minorHAnsi" w:hAnsiTheme="minorHAnsi" w:cstheme="minorHAnsi"/>
          <w:b/>
          <w:bCs/>
          <w:color w:val="000000"/>
          <w:u w:val="single"/>
          <w:shd w:val="clear" w:color="auto" w:fill="00FFFF"/>
        </w:rPr>
        <w:t>changes to Earth’s reflectivity and heat-trapping properties</w:t>
      </w:r>
    </w:p>
    <w:p w14:paraId="59C6D0BA" w14:textId="77777777" w:rsidR="000713C9" w:rsidRPr="000713C9" w:rsidRDefault="000713C9" w:rsidP="000713C9">
      <w:pPr>
        <w:pStyle w:val="NormalWeb"/>
        <w:numPr>
          <w:ilvl w:val="0"/>
          <w:numId w:val="15"/>
        </w:numPr>
        <w:shd w:val="clear" w:color="auto" w:fill="FFFFFF"/>
        <w:spacing w:before="0" w:beforeAutospacing="0" w:after="0" w:afterAutospacing="0"/>
        <w:textAlignment w:val="baseline"/>
        <w:rPr>
          <w:rFonts w:asciiTheme="minorHAnsi" w:hAnsiTheme="minorHAnsi" w:cstheme="minorHAnsi"/>
          <w:b/>
          <w:bCs/>
          <w:color w:val="000000"/>
        </w:rPr>
      </w:pPr>
      <w:r w:rsidRPr="000713C9">
        <w:rPr>
          <w:rFonts w:asciiTheme="minorHAnsi" w:hAnsiTheme="minorHAnsi" w:cstheme="minorHAnsi"/>
          <w:b/>
          <w:bCs/>
          <w:color w:val="000000"/>
          <w:u w:val="single"/>
          <w:shd w:val="clear" w:color="auto" w:fill="00FFFF"/>
        </w:rPr>
        <w:t>the destruction of stratospheric ozone molecules</w:t>
      </w:r>
    </w:p>
    <w:p w14:paraId="3B42473D" w14:textId="77777777" w:rsidR="000713C9" w:rsidRPr="000713C9" w:rsidRDefault="000713C9" w:rsidP="000713C9">
      <w:pPr>
        <w:pStyle w:val="NormalWeb"/>
        <w:numPr>
          <w:ilvl w:val="0"/>
          <w:numId w:val="15"/>
        </w:numPr>
        <w:shd w:val="clear" w:color="auto" w:fill="FFFFFF"/>
        <w:spacing w:before="0" w:beforeAutospacing="0" w:after="0" w:afterAutospacing="0"/>
        <w:textAlignment w:val="baseline"/>
        <w:rPr>
          <w:rFonts w:asciiTheme="minorHAnsi" w:hAnsiTheme="minorHAnsi" w:cstheme="minorHAnsi"/>
          <w:b/>
          <w:bCs/>
          <w:color w:val="000000"/>
        </w:rPr>
      </w:pPr>
      <w:r w:rsidRPr="000713C9">
        <w:rPr>
          <w:rFonts w:asciiTheme="minorHAnsi" w:hAnsiTheme="minorHAnsi" w:cstheme="minorHAnsi"/>
          <w:b/>
          <w:bCs/>
          <w:color w:val="000000"/>
          <w:u w:val="single"/>
          <w:shd w:val="clear" w:color="auto" w:fill="00FFFF"/>
        </w:rPr>
        <w:t>disruption of atmospheric circulation at a variety of altitudes</w:t>
      </w:r>
    </w:p>
    <w:p w14:paraId="78B3B690"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rPr>
        <w:t> </w:t>
      </w:r>
    </w:p>
    <w:p w14:paraId="55B89CC5" w14:textId="37B33719" w:rsidR="000713C9" w:rsidRPr="000713C9" w:rsidRDefault="00532314" w:rsidP="000713C9">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color w:val="000000"/>
          <w:sz w:val="16"/>
          <w:szCs w:val="16"/>
        </w:rPr>
        <w:t xml:space="preserve">Space is for all of us </w:t>
      </w:r>
      <w:proofErr w:type="gramStart"/>
      <w:r w:rsidR="000713C9" w:rsidRPr="000713C9">
        <w:rPr>
          <w:rFonts w:asciiTheme="minorHAnsi" w:hAnsiTheme="minorHAnsi" w:cstheme="minorHAnsi"/>
          <w:color w:val="000000"/>
          <w:sz w:val="16"/>
          <w:szCs w:val="16"/>
        </w:rPr>
        <w:t>The</w:t>
      </w:r>
      <w:proofErr w:type="gramEnd"/>
      <w:r w:rsidR="000713C9" w:rsidRPr="000713C9">
        <w:rPr>
          <w:rFonts w:asciiTheme="minorHAnsi" w:hAnsiTheme="minorHAnsi" w:cstheme="minorHAnsi"/>
          <w:color w:val="000000"/>
          <w:sz w:val="16"/>
          <w:szCs w:val="16"/>
        </w:rPr>
        <w:t xml:space="preserve"> addition of untold numbers of satellites into Earth orbit affects much more than just the chance that collisions will make areas of space unusable. They affect our view of the night sky.</w:t>
      </w:r>
    </w:p>
    <w:p w14:paraId="266316B9" w14:textId="77777777" w:rsidR="000713C9" w:rsidRPr="000713C9" w:rsidRDefault="002D2591" w:rsidP="000713C9">
      <w:pPr>
        <w:pStyle w:val="NormalWeb"/>
        <w:shd w:val="clear" w:color="auto" w:fill="FFFFFF"/>
        <w:spacing w:before="0" w:beforeAutospacing="0" w:after="0" w:afterAutospacing="0"/>
        <w:rPr>
          <w:rFonts w:asciiTheme="minorHAnsi" w:hAnsiTheme="minorHAnsi" w:cstheme="minorHAnsi"/>
        </w:rPr>
      </w:pPr>
      <w:hyperlink r:id="rId51" w:history="1">
        <w:r w:rsidR="000713C9" w:rsidRPr="000713C9">
          <w:rPr>
            <w:rStyle w:val="Hyperlink"/>
            <w:rFonts w:asciiTheme="minorHAnsi" w:eastAsiaTheme="majorEastAsia" w:hAnsiTheme="minorHAnsi" w:cstheme="minorHAnsi"/>
            <w:color w:val="000000"/>
            <w:sz w:val="16"/>
            <w:szCs w:val="16"/>
          </w:rPr>
          <w:t>Samantha Lawler</w:t>
        </w:r>
      </w:hyperlink>
      <w:r w:rsidR="000713C9" w:rsidRPr="000713C9">
        <w:rPr>
          <w:rFonts w:asciiTheme="minorHAnsi" w:hAnsiTheme="minorHAnsi" w:cstheme="minorHAnsi"/>
          <w:color w:val="000000"/>
          <w:sz w:val="16"/>
          <w:szCs w:val="16"/>
        </w:rPr>
        <w:t xml:space="preserve"> of the University of Regina in Canada estimated that, within a few years, </w:t>
      </w:r>
      <w:hyperlink r:id="rId52" w:history="1">
        <w:r w:rsidR="000713C9" w:rsidRPr="000713C9">
          <w:rPr>
            <w:rStyle w:val="Hyperlink"/>
            <w:rFonts w:asciiTheme="minorHAnsi" w:eastAsiaTheme="majorEastAsia" w:hAnsiTheme="minorHAnsi" w:cstheme="minorHAnsi"/>
            <w:color w:val="000000"/>
            <w:sz w:val="16"/>
            <w:szCs w:val="16"/>
          </w:rPr>
          <w:t>every 16th “star” we see in the night sky might be a satellite</w:t>
        </w:r>
      </w:hyperlink>
      <w:r w:rsidR="000713C9" w:rsidRPr="000713C9">
        <w:rPr>
          <w:rFonts w:asciiTheme="minorHAnsi" w:hAnsiTheme="minorHAnsi" w:cstheme="minorHAnsi"/>
          <w:color w:val="000000"/>
          <w:sz w:val="16"/>
          <w:szCs w:val="16"/>
        </w:rPr>
        <w:t xml:space="preserve">. On Twitter, </w:t>
      </w:r>
      <w:hyperlink r:id="rId53" w:history="1">
        <w:r w:rsidR="000713C9" w:rsidRPr="000713C9">
          <w:rPr>
            <w:rStyle w:val="Hyperlink"/>
            <w:rFonts w:asciiTheme="minorHAnsi" w:eastAsiaTheme="majorEastAsia" w:hAnsiTheme="minorHAnsi" w:cstheme="minorHAnsi"/>
            <w:color w:val="000000"/>
            <w:sz w:val="16"/>
            <w:szCs w:val="16"/>
          </w:rPr>
          <w:t xml:space="preserve">Carolyn </w:t>
        </w:r>
        <w:proofErr w:type="spellStart"/>
        <w:r w:rsidR="000713C9" w:rsidRPr="000713C9">
          <w:rPr>
            <w:rStyle w:val="Hyperlink"/>
            <w:rFonts w:asciiTheme="minorHAnsi" w:eastAsiaTheme="majorEastAsia" w:hAnsiTheme="minorHAnsi" w:cstheme="minorHAnsi"/>
            <w:color w:val="000000"/>
            <w:sz w:val="16"/>
            <w:szCs w:val="16"/>
          </w:rPr>
          <w:t>Porco</w:t>
        </w:r>
        <w:proofErr w:type="spellEnd"/>
      </w:hyperlink>
      <w:r w:rsidR="000713C9" w:rsidRPr="000713C9">
        <w:rPr>
          <w:rFonts w:asciiTheme="minorHAnsi" w:hAnsiTheme="minorHAnsi" w:cstheme="minorHAnsi"/>
          <w:color w:val="000000"/>
          <w:sz w:val="16"/>
          <w:szCs w:val="16"/>
        </w:rPr>
        <w:t xml:space="preserve">, planetary scientist and leader of the Cassini Imaging Science team, </w:t>
      </w:r>
      <w:hyperlink r:id="rId54" w:history="1">
        <w:r w:rsidR="000713C9" w:rsidRPr="000713C9">
          <w:rPr>
            <w:rStyle w:val="Hyperlink"/>
            <w:rFonts w:asciiTheme="minorHAnsi" w:eastAsiaTheme="majorEastAsia" w:hAnsiTheme="minorHAnsi" w:cstheme="minorHAnsi"/>
            <w:color w:val="000000"/>
            <w:sz w:val="16"/>
            <w:szCs w:val="16"/>
          </w:rPr>
          <w:t>said</w:t>
        </w:r>
      </w:hyperlink>
      <w:r w:rsidR="000713C9" w:rsidRPr="000713C9">
        <w:rPr>
          <w:rFonts w:asciiTheme="minorHAnsi" w:hAnsiTheme="minorHAnsi" w:cstheme="minorHAnsi"/>
          <w:color w:val="000000"/>
          <w:sz w:val="16"/>
          <w:szCs w:val="16"/>
        </w:rPr>
        <w:t>:</w:t>
      </w:r>
    </w:p>
    <w:p w14:paraId="426B72ED"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b/>
          <w:bCs/>
          <w:color w:val="000000"/>
          <w:u w:val="single"/>
        </w:rPr>
        <w:t>The night sky belongs to all of us, it’s important for its significance to our sense of place and meaning, and it needs to be preserved.</w:t>
      </w:r>
    </w:p>
    <w:p w14:paraId="2F24BF06"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color w:val="000000"/>
          <w:sz w:val="16"/>
          <w:szCs w:val="16"/>
        </w:rPr>
        <w:t>Bottom line: As ISS astronauts took shelter in return vehicles on November 15, 2021, the Kessler syndrome begins to feel like a foregone conclusion. NASA scientist Donald Kessler developed the theory in 1978, in which he described how a high density of satellites in low-Earth orbit might trigger a self-sustaining cascade of collisions.</w:t>
      </w:r>
    </w:p>
    <w:p w14:paraId="2FC10340" w14:textId="77777777" w:rsidR="000713C9" w:rsidRPr="000713C9" w:rsidRDefault="000713C9" w:rsidP="000713C9">
      <w:pPr>
        <w:pStyle w:val="NormalWeb"/>
        <w:shd w:val="clear" w:color="auto" w:fill="FFFFFF"/>
        <w:spacing w:before="0" w:beforeAutospacing="0" w:after="0" w:afterAutospacing="0"/>
        <w:rPr>
          <w:rFonts w:asciiTheme="minorHAnsi" w:hAnsiTheme="minorHAnsi" w:cstheme="minorHAnsi"/>
        </w:rPr>
      </w:pPr>
      <w:r w:rsidRPr="000713C9">
        <w:rPr>
          <w:rFonts w:asciiTheme="minorHAnsi" w:hAnsiTheme="minorHAnsi" w:cstheme="minorHAnsi"/>
        </w:rPr>
        <w:t> </w:t>
      </w:r>
    </w:p>
    <w:p w14:paraId="3EC02EC8" w14:textId="77777777" w:rsidR="000713C9" w:rsidRPr="000713C9" w:rsidRDefault="000713C9" w:rsidP="000F23B8">
      <w:pPr>
        <w:rPr>
          <w:rFonts w:asciiTheme="minorHAnsi" w:hAnsiTheme="minorHAnsi" w:cstheme="minorHAnsi"/>
          <w:sz w:val="12"/>
        </w:rPr>
      </w:pPr>
    </w:p>
    <w:sectPr w:rsidR="000713C9" w:rsidRPr="000713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BD5D4" w14:textId="77777777" w:rsidR="002D2591" w:rsidRDefault="002D2591" w:rsidP="00532314">
      <w:pPr>
        <w:spacing w:after="0" w:line="240" w:lineRule="auto"/>
      </w:pPr>
      <w:r>
        <w:separator/>
      </w:r>
    </w:p>
  </w:endnote>
  <w:endnote w:type="continuationSeparator" w:id="0">
    <w:p w14:paraId="2AEB3716" w14:textId="77777777" w:rsidR="002D2591" w:rsidRDefault="002D2591" w:rsidP="00532314">
      <w:pPr>
        <w:spacing w:after="0" w:line="240" w:lineRule="auto"/>
      </w:pPr>
      <w:r>
        <w:continuationSeparator/>
      </w:r>
    </w:p>
  </w:endnote>
  <w:endnote w:type="continuationNotice" w:id="1">
    <w:p w14:paraId="3689D74E" w14:textId="77777777" w:rsidR="002D2591" w:rsidRDefault="002D25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B701" w14:textId="77777777" w:rsidR="002D2591" w:rsidRDefault="002D2591" w:rsidP="00532314">
      <w:pPr>
        <w:spacing w:after="0" w:line="240" w:lineRule="auto"/>
      </w:pPr>
      <w:r>
        <w:separator/>
      </w:r>
    </w:p>
  </w:footnote>
  <w:footnote w:type="continuationSeparator" w:id="0">
    <w:p w14:paraId="67C9C3FD" w14:textId="77777777" w:rsidR="002D2591" w:rsidRDefault="002D2591" w:rsidP="00532314">
      <w:pPr>
        <w:spacing w:after="0" w:line="240" w:lineRule="auto"/>
      </w:pPr>
      <w:r>
        <w:continuationSeparator/>
      </w:r>
    </w:p>
  </w:footnote>
  <w:footnote w:type="continuationNotice" w:id="1">
    <w:p w14:paraId="78B63DD6" w14:textId="77777777" w:rsidR="002D2591" w:rsidRDefault="002D259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425684"/>
    <w:multiLevelType w:val="multilevel"/>
    <w:tmpl w:val="937C8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207906"/>
    <w:multiLevelType w:val="hybridMultilevel"/>
    <w:tmpl w:val="1FCE6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C90DE9"/>
    <w:multiLevelType w:val="hybridMultilevel"/>
    <w:tmpl w:val="C5887A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4F4E2B"/>
    <w:multiLevelType w:val="multilevel"/>
    <w:tmpl w:val="F83A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5B4E5D"/>
    <w:multiLevelType w:val="multilevel"/>
    <w:tmpl w:val="3208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upperLetter"/>
        <w:lvlText w:val="%1."/>
        <w:lvlJc w:val="left"/>
      </w:lvl>
    </w:lvlOverride>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27E9"/>
    <w:rsid w:val="000013D1"/>
    <w:rsid w:val="000139A3"/>
    <w:rsid w:val="00041743"/>
    <w:rsid w:val="000713C9"/>
    <w:rsid w:val="000D392E"/>
    <w:rsid w:val="000F23B8"/>
    <w:rsid w:val="00100833"/>
    <w:rsid w:val="00104529"/>
    <w:rsid w:val="00105942"/>
    <w:rsid w:val="00107396"/>
    <w:rsid w:val="00144A4C"/>
    <w:rsid w:val="00176AB0"/>
    <w:rsid w:val="00177B7D"/>
    <w:rsid w:val="0018322D"/>
    <w:rsid w:val="001B12B0"/>
    <w:rsid w:val="001B5776"/>
    <w:rsid w:val="001D7BC4"/>
    <w:rsid w:val="001E527A"/>
    <w:rsid w:val="001F78CE"/>
    <w:rsid w:val="0023297F"/>
    <w:rsid w:val="002369EB"/>
    <w:rsid w:val="00251FC7"/>
    <w:rsid w:val="002855A7"/>
    <w:rsid w:val="002B146A"/>
    <w:rsid w:val="002B5E17"/>
    <w:rsid w:val="002D2591"/>
    <w:rsid w:val="00315690"/>
    <w:rsid w:val="00316B75"/>
    <w:rsid w:val="00325646"/>
    <w:rsid w:val="003460F2"/>
    <w:rsid w:val="0038158C"/>
    <w:rsid w:val="003902BA"/>
    <w:rsid w:val="00392EA0"/>
    <w:rsid w:val="003A09E2"/>
    <w:rsid w:val="003A225E"/>
    <w:rsid w:val="003A2C50"/>
    <w:rsid w:val="00407037"/>
    <w:rsid w:val="00414185"/>
    <w:rsid w:val="004340F9"/>
    <w:rsid w:val="004605D6"/>
    <w:rsid w:val="004C60E8"/>
    <w:rsid w:val="004E3579"/>
    <w:rsid w:val="004E728B"/>
    <w:rsid w:val="004F39E0"/>
    <w:rsid w:val="00532314"/>
    <w:rsid w:val="00537BD5"/>
    <w:rsid w:val="00540BB2"/>
    <w:rsid w:val="00543D8C"/>
    <w:rsid w:val="0057268A"/>
    <w:rsid w:val="005764F5"/>
    <w:rsid w:val="005D2912"/>
    <w:rsid w:val="006065BD"/>
    <w:rsid w:val="00645FA9"/>
    <w:rsid w:val="00647866"/>
    <w:rsid w:val="00652D16"/>
    <w:rsid w:val="00660C76"/>
    <w:rsid w:val="00665003"/>
    <w:rsid w:val="00690427"/>
    <w:rsid w:val="006A2AD0"/>
    <w:rsid w:val="006C2375"/>
    <w:rsid w:val="006D4ECC"/>
    <w:rsid w:val="00722258"/>
    <w:rsid w:val="007243E5"/>
    <w:rsid w:val="00736E20"/>
    <w:rsid w:val="00766EA0"/>
    <w:rsid w:val="00795752"/>
    <w:rsid w:val="007A2226"/>
    <w:rsid w:val="007E1696"/>
    <w:rsid w:val="007F5B66"/>
    <w:rsid w:val="00823A1C"/>
    <w:rsid w:val="00845B9D"/>
    <w:rsid w:val="00860984"/>
    <w:rsid w:val="00896815"/>
    <w:rsid w:val="008B3ECB"/>
    <w:rsid w:val="008B4E85"/>
    <w:rsid w:val="008C0E55"/>
    <w:rsid w:val="008C1B2E"/>
    <w:rsid w:val="008F472D"/>
    <w:rsid w:val="009127E9"/>
    <w:rsid w:val="0091627E"/>
    <w:rsid w:val="0097032B"/>
    <w:rsid w:val="00970FBE"/>
    <w:rsid w:val="00986C52"/>
    <w:rsid w:val="009D2EAD"/>
    <w:rsid w:val="009D54B2"/>
    <w:rsid w:val="009E1922"/>
    <w:rsid w:val="009F7ED2"/>
    <w:rsid w:val="00A93661"/>
    <w:rsid w:val="00A95652"/>
    <w:rsid w:val="00AC0AB8"/>
    <w:rsid w:val="00B03845"/>
    <w:rsid w:val="00B1111B"/>
    <w:rsid w:val="00B166DB"/>
    <w:rsid w:val="00B33C6D"/>
    <w:rsid w:val="00B4508F"/>
    <w:rsid w:val="00B51D91"/>
    <w:rsid w:val="00B55AD5"/>
    <w:rsid w:val="00B77AF5"/>
    <w:rsid w:val="00B8057C"/>
    <w:rsid w:val="00BB6256"/>
    <w:rsid w:val="00BD6238"/>
    <w:rsid w:val="00BE2108"/>
    <w:rsid w:val="00BF593B"/>
    <w:rsid w:val="00BF773A"/>
    <w:rsid w:val="00BF7E81"/>
    <w:rsid w:val="00C13773"/>
    <w:rsid w:val="00C17CC8"/>
    <w:rsid w:val="00C34DA1"/>
    <w:rsid w:val="00C71741"/>
    <w:rsid w:val="00C83417"/>
    <w:rsid w:val="00C9604F"/>
    <w:rsid w:val="00CA19AA"/>
    <w:rsid w:val="00CC5298"/>
    <w:rsid w:val="00CD736E"/>
    <w:rsid w:val="00CD798D"/>
    <w:rsid w:val="00CE161E"/>
    <w:rsid w:val="00CF59A8"/>
    <w:rsid w:val="00CF5DC7"/>
    <w:rsid w:val="00D325A9"/>
    <w:rsid w:val="00D36A8A"/>
    <w:rsid w:val="00D61409"/>
    <w:rsid w:val="00D6691E"/>
    <w:rsid w:val="00D71170"/>
    <w:rsid w:val="00D716D4"/>
    <w:rsid w:val="00DA1C92"/>
    <w:rsid w:val="00DA25D4"/>
    <w:rsid w:val="00DA59E8"/>
    <w:rsid w:val="00DA6538"/>
    <w:rsid w:val="00DC7FEE"/>
    <w:rsid w:val="00E0412F"/>
    <w:rsid w:val="00E15E75"/>
    <w:rsid w:val="00E41FF1"/>
    <w:rsid w:val="00E5262C"/>
    <w:rsid w:val="00EC7DC4"/>
    <w:rsid w:val="00ED19EF"/>
    <w:rsid w:val="00ED30CF"/>
    <w:rsid w:val="00F176EF"/>
    <w:rsid w:val="00F45E10"/>
    <w:rsid w:val="00F6364A"/>
    <w:rsid w:val="00F807E1"/>
    <w:rsid w:val="00F9113A"/>
    <w:rsid w:val="00FE2546"/>
    <w:rsid w:val="00FE3BFC"/>
    <w:rsid w:val="00FF0C3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3F789"/>
  <w15:chartTrackingRefBased/>
  <w15:docId w15:val="{F6F31B25-A98A-4301-BDC3-1CBFEFCEC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0FBE"/>
    <w:rPr>
      <w:rFonts w:ascii="Calibri" w:hAnsi="Calibri"/>
    </w:rPr>
  </w:style>
  <w:style w:type="paragraph" w:styleId="Heading1">
    <w:name w:val="heading 1"/>
    <w:aliases w:val="Pocket"/>
    <w:basedOn w:val="Normal"/>
    <w:next w:val="Normal"/>
    <w:link w:val="Heading1Char"/>
    <w:qFormat/>
    <w:rsid w:val="00970F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0F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0F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70FB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E3BF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70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FBE"/>
  </w:style>
  <w:style w:type="character" w:customStyle="1" w:styleId="Heading1Char">
    <w:name w:val="Heading 1 Char"/>
    <w:aliases w:val="Pocket Char"/>
    <w:basedOn w:val="DefaultParagraphFont"/>
    <w:link w:val="Heading1"/>
    <w:rsid w:val="00970F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0F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0FB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70FBE"/>
    <w:rPr>
      <w:rFonts w:ascii="Calibri" w:eastAsiaTheme="majorEastAsia" w:hAnsi="Calibri" w:cstheme="majorBidi"/>
      <w:b/>
      <w:iCs/>
      <w:sz w:val="26"/>
    </w:rPr>
  </w:style>
  <w:style w:type="character" w:styleId="Emphasis">
    <w:name w:val="Emphasis"/>
    <w:basedOn w:val="DefaultParagraphFont"/>
    <w:uiPriority w:val="7"/>
    <w:qFormat/>
    <w:rsid w:val="00970FB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70FBE"/>
    <w:rPr>
      <w:b/>
      <w:bCs/>
      <w:sz w:val="26"/>
      <w:u w:val="none"/>
    </w:rPr>
  </w:style>
  <w:style w:type="character" w:customStyle="1" w:styleId="StyleUnderline">
    <w:name w:val="Style Underline"/>
    <w:aliases w:val="Underline"/>
    <w:basedOn w:val="DefaultParagraphFont"/>
    <w:uiPriority w:val="6"/>
    <w:qFormat/>
    <w:rsid w:val="00970FBE"/>
    <w:rPr>
      <w:b w:val="0"/>
      <w:sz w:val="22"/>
      <w:u w:val="single"/>
    </w:rPr>
  </w:style>
  <w:style w:type="character" w:styleId="Hyperlink">
    <w:name w:val="Hyperlink"/>
    <w:basedOn w:val="DefaultParagraphFont"/>
    <w:uiPriority w:val="99"/>
    <w:semiHidden/>
    <w:unhideWhenUsed/>
    <w:rsid w:val="00970FBE"/>
    <w:rPr>
      <w:color w:val="auto"/>
      <w:u w:val="none"/>
    </w:rPr>
  </w:style>
  <w:style w:type="character" w:styleId="FollowedHyperlink">
    <w:name w:val="FollowedHyperlink"/>
    <w:basedOn w:val="DefaultParagraphFont"/>
    <w:uiPriority w:val="99"/>
    <w:semiHidden/>
    <w:unhideWhenUsed/>
    <w:rsid w:val="00970FBE"/>
    <w:rPr>
      <w:color w:val="auto"/>
      <w:u w:val="none"/>
    </w:rPr>
  </w:style>
  <w:style w:type="paragraph" w:styleId="NormalWeb">
    <w:name w:val="Normal (Web)"/>
    <w:basedOn w:val="Normal"/>
    <w:uiPriority w:val="99"/>
    <w:unhideWhenUsed/>
    <w:rsid w:val="00C717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9"/>
    <w:semiHidden/>
    <w:rsid w:val="00FE3BFC"/>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532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314"/>
    <w:rPr>
      <w:rFonts w:ascii="Calibri" w:hAnsi="Calibri"/>
    </w:rPr>
  </w:style>
  <w:style w:type="paragraph" w:styleId="Footer">
    <w:name w:val="footer"/>
    <w:basedOn w:val="Normal"/>
    <w:link w:val="FooterChar"/>
    <w:uiPriority w:val="99"/>
    <w:unhideWhenUsed/>
    <w:rsid w:val="00532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31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129183">
      <w:bodyDiv w:val="1"/>
      <w:marLeft w:val="0"/>
      <w:marRight w:val="0"/>
      <w:marTop w:val="0"/>
      <w:marBottom w:val="0"/>
      <w:divBdr>
        <w:top w:val="none" w:sz="0" w:space="0" w:color="auto"/>
        <w:left w:val="none" w:sz="0" w:space="0" w:color="auto"/>
        <w:bottom w:val="none" w:sz="0" w:space="0" w:color="auto"/>
        <w:right w:val="none" w:sz="0" w:space="0" w:color="auto"/>
      </w:divBdr>
    </w:div>
    <w:div w:id="1700741214">
      <w:bodyDiv w:val="1"/>
      <w:marLeft w:val="0"/>
      <w:marRight w:val="0"/>
      <w:marTop w:val="0"/>
      <w:marBottom w:val="0"/>
      <w:divBdr>
        <w:top w:val="none" w:sz="0" w:space="0" w:color="auto"/>
        <w:left w:val="none" w:sz="0" w:space="0" w:color="auto"/>
        <w:bottom w:val="none" w:sz="0" w:space="0" w:color="auto"/>
        <w:right w:val="none" w:sz="0" w:space="0" w:color="auto"/>
      </w:divBdr>
    </w:div>
    <w:div w:id="193161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virgin-galactic-unity-22-branson-flight-success" TargetMode="External"/><Relationship Id="rId18" Type="http://schemas.openxmlformats.org/officeDocument/2006/relationships/hyperlink" Target="https://www.livescience.com/28738-oxygen.html" TargetMode="External"/><Relationship Id="rId26" Type="http://schemas.openxmlformats.org/officeDocument/2006/relationships/hyperlink" Target="http://www.pmsutter.com/book" TargetMode="External"/><Relationship Id="rId39" Type="http://schemas.openxmlformats.org/officeDocument/2006/relationships/hyperlink" Target="https://www.spacecom.mil/" TargetMode="External"/><Relationship Id="rId21" Type="http://schemas.openxmlformats.org/officeDocument/2006/relationships/hyperlink" Target="https://www.livescience.com/37821-greenhouse-gases.html" TargetMode="External"/><Relationship Id="rId34" Type="http://schemas.openxmlformats.org/officeDocument/2006/relationships/hyperlink" Target="https://earthsky.org/human-world/kessler-syndrome-colliding-satellites/" TargetMode="External"/><Relationship Id="rId42" Type="http://schemas.openxmlformats.org/officeDocument/2006/relationships/hyperlink" Target="https://en.wikipedia.org/wiki/Donald_J._Kessler" TargetMode="External"/><Relationship Id="rId47" Type="http://schemas.openxmlformats.org/officeDocument/2006/relationships/hyperlink" Target="https://www.nasa.gov/mission_pages/station/news/orbital_debris.html" TargetMode="External"/><Relationship Id="rId50" Type="http://schemas.openxmlformats.org/officeDocument/2006/relationships/hyperlink" Target="https://bigthink.com/starts-with-a-bang/astronomers-night-sky/"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ivescience.com/author/adam-mann" TargetMode="External"/><Relationship Id="rId29" Type="http://schemas.openxmlformats.org/officeDocument/2006/relationships/hyperlink" Target="https://www.space.com/ionosphere.html" TargetMode="External"/><Relationship Id="rId11" Type="http://schemas.openxmlformats.org/officeDocument/2006/relationships/hyperlink" Target="https://www.space.com/topics/space-tourism" TargetMode="External"/><Relationship Id="rId24" Type="http://schemas.openxmlformats.org/officeDocument/2006/relationships/hyperlink" Target="http://www.askaspaceman.com/" TargetMode="External"/><Relationship Id="rId32" Type="http://schemas.openxmlformats.org/officeDocument/2006/relationships/hyperlink" Target="https://www.space.com/16518-space-junk.html" TargetMode="External"/><Relationship Id="rId37" Type="http://schemas.openxmlformats.org/officeDocument/2006/relationships/hyperlink" Target="https://www.nasa.gov/press-release/nasa-administrator-statement-on-russian-asat-test" TargetMode="External"/><Relationship Id="rId40" Type="http://schemas.openxmlformats.org/officeDocument/2006/relationships/hyperlink" Target="https://en.wikipedia.org/wiki/Kessler_syndrome" TargetMode="External"/><Relationship Id="rId45" Type="http://schemas.openxmlformats.org/officeDocument/2006/relationships/hyperlink" Target="https://www.esa.int/Safety_Security/Space_Debris/New_ESA-UNOOSA_debris_infographics_and_podcast" TargetMode="External"/><Relationship Id="rId53" Type="http://schemas.openxmlformats.org/officeDocument/2006/relationships/hyperlink" Target="https://www.spacescience.org/about_ssi/staff/porco.html" TargetMode="External"/><Relationship Id="rId5" Type="http://schemas.openxmlformats.org/officeDocument/2006/relationships/webSettings" Target="webSettings.xml"/><Relationship Id="rId10" Type="http://schemas.openxmlformats.org/officeDocument/2006/relationships/hyperlink" Target="https://www.space.com/author/tereza-pultarova" TargetMode="External"/><Relationship Id="rId19" Type="http://schemas.openxmlformats.org/officeDocument/2006/relationships/hyperlink" Target="https://www.livescience.com/65947-ionosphere.html" TargetMode="External"/><Relationship Id="rId31" Type="http://schemas.openxmlformats.org/officeDocument/2006/relationships/hyperlink" Target="http://space.com/" TargetMode="External"/><Relationship Id="rId44" Type="http://schemas.openxmlformats.org/officeDocument/2006/relationships/hyperlink" Target="https://www.statista.com/statistics/897719/number-of-active-satellites-by-year/" TargetMode="External"/><Relationship Id="rId52" Type="http://schemas.openxmlformats.org/officeDocument/2006/relationships/hyperlink" Target="https://earthsky.org/space/satellites-versus-stars-night-sky-kessler-syndrome/" TargetMode="External"/><Relationship Id="rId4" Type="http://schemas.openxmlformats.org/officeDocument/2006/relationships/settings" Target="settings.xml"/><Relationship Id="rId9" Type="http://schemas.openxmlformats.org/officeDocument/2006/relationships/hyperlink" Target="http://intpolicydigest.org/2014/08/22/climate-change-implications-national-security/" TargetMode="External"/><Relationship Id="rId14" Type="http://schemas.openxmlformats.org/officeDocument/2006/relationships/hyperlink" Target="https://www.space.com/jeff-bezos-blue-origin-first-astronaut-launch" TargetMode="External"/><Relationship Id="rId22" Type="http://schemas.openxmlformats.org/officeDocument/2006/relationships/hyperlink" Target="http://www.pmsutter.com/" TargetMode="External"/><Relationship Id="rId27" Type="http://schemas.openxmlformats.org/officeDocument/2006/relationships/hyperlink" Target="https://www.space.com/topics/expert-voices" TargetMode="External"/><Relationship Id="rId30" Type="http://schemas.openxmlformats.org/officeDocument/2006/relationships/hyperlink" Target="https://www.space.com/24839-satellites.html" TargetMode="External"/><Relationship Id="rId35" Type="http://schemas.openxmlformats.org/officeDocument/2006/relationships/hyperlink" Target="https://twitter.com/seradata" TargetMode="External"/><Relationship Id="rId43" Type="http://schemas.openxmlformats.org/officeDocument/2006/relationships/hyperlink" Target="https://agupubs.onlinelibrary.wiley.com/doi/abs/10.1029/JA083iA06p02637" TargetMode="External"/><Relationship Id="rId48" Type="http://schemas.openxmlformats.org/officeDocument/2006/relationships/hyperlink" Target="https://en.wikipedia.org/wiki/Geosynchronous_orbit" TargetMode="External"/><Relationship Id="rId56" Type="http://schemas.openxmlformats.org/officeDocument/2006/relationships/theme" Target="theme/theme1.xml"/><Relationship Id="rId8" Type="http://schemas.openxmlformats.org/officeDocument/2006/relationships/hyperlink" Target="https://www.nature.com/articles/s41599-019-0218-9" TargetMode="External"/><Relationship Id="rId51" Type="http://schemas.openxmlformats.org/officeDocument/2006/relationships/hyperlink" Target="https://www.uregina.ca/science/physics/people/faculty-research/samantha-lawler/index.html" TargetMode="External"/><Relationship Id="rId3" Type="http://schemas.openxmlformats.org/officeDocument/2006/relationships/styles" Target="styles.xml"/><Relationship Id="rId12" Type="http://schemas.openxmlformats.org/officeDocument/2006/relationships/hyperlink" Target="https://www.space.com/17683-earth-atmosphere.html" TargetMode="External"/><Relationship Id="rId17" Type="http://schemas.openxmlformats.org/officeDocument/2006/relationships/hyperlink" Target="https://www.livescience.com/28466-hydrogen.html" TargetMode="External"/><Relationship Id="rId25" Type="http://schemas.openxmlformats.org/officeDocument/2006/relationships/hyperlink" Target="http://www.pmsutter.com/shows/spaceradio" TargetMode="External"/><Relationship Id="rId33" Type="http://schemas.openxmlformats.org/officeDocument/2006/relationships/hyperlink" Target="https://www.space.com/15892-hubble-space-telescope.html" TargetMode="External"/><Relationship Id="rId38" Type="http://schemas.openxmlformats.org/officeDocument/2006/relationships/hyperlink" Target="https://www.nasa.gov/press-release/nasa-administrator-statement-on-russian-asat-test" TargetMode="External"/><Relationship Id="rId46" Type="http://schemas.openxmlformats.org/officeDocument/2006/relationships/hyperlink" Target="https://nssdc.gsfc.nasa.gov/nmc/spacecraft/display.action?id=1995-033B" TargetMode="External"/><Relationship Id="rId20" Type="http://schemas.openxmlformats.org/officeDocument/2006/relationships/hyperlink" Target="https://eos.org/features/the-coming-surge-of-rocket-emissions" TargetMode="External"/><Relationship Id="rId41" Type="http://schemas.openxmlformats.org/officeDocument/2006/relationships/hyperlink" Target="https://news.yahoo.com/international-space-station-swerved-narrowly-120524863.html" TargetMode="External"/><Relationship Id="rId54" Type="http://schemas.openxmlformats.org/officeDocument/2006/relationships/hyperlink" Target="https://twitter.com/carolynporco/status/145825513337287065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pace.com/30073-virgin-galactic-spaceshiptwo-crash-pilot-error.html" TargetMode="External"/><Relationship Id="rId23" Type="http://schemas.openxmlformats.org/officeDocument/2006/relationships/hyperlink" Target="http://astronomy.osu.edu/" TargetMode="External"/><Relationship Id="rId28" Type="http://schemas.openxmlformats.org/officeDocument/2006/relationships/hyperlink" Target="https://www.space.com/space-junk-removal-is-not-going-smoothly" TargetMode="External"/><Relationship Id="rId36" Type="http://schemas.openxmlformats.org/officeDocument/2006/relationships/hyperlink" Target="https://nssdc.gsfc.nasa.gov/nmc/spacecraft/display.action?id=1982-092A" TargetMode="External"/><Relationship Id="rId49" Type="http://schemas.openxmlformats.org/officeDocument/2006/relationships/hyperlink" Target="https://www.esa.int/Safety_Security/Hubble_s_impactful_life_alongside_space_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885B6-250B-4AE7-93CA-471F7FA9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14</Pages>
  <Words>9169</Words>
  <Characters>52269</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Wolfe</dc:creator>
  <cp:keywords>5.1.1</cp:keywords>
  <dc:description/>
  <cp:lastModifiedBy>Jacob Wolfe</cp:lastModifiedBy>
  <cp:revision>16</cp:revision>
  <dcterms:created xsi:type="dcterms:W3CDTF">2022-01-14T03:48:00Z</dcterms:created>
  <dcterms:modified xsi:type="dcterms:W3CDTF">2022-01-20T21:19:00Z</dcterms:modified>
</cp:coreProperties>
</file>