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306B" w14:textId="24B552E2" w:rsidR="00E63F2C" w:rsidRDefault="00E63F2C" w:rsidP="00E63F2C">
      <w:pPr>
        <w:pStyle w:val="Heading1"/>
      </w:pPr>
      <w:bookmarkStart w:id="0" w:name="_Hlk90719067"/>
      <w:r>
        <w:t xml:space="preserve">Blake </w:t>
      </w:r>
      <w:r>
        <w:t>R2 1N</w:t>
      </w:r>
    </w:p>
    <w:p w14:paraId="23533E46" w14:textId="77777777" w:rsidR="00746408" w:rsidRDefault="00746408" w:rsidP="00746408">
      <w:pPr>
        <w:pStyle w:val="Heading4"/>
        <w:rPr>
          <w:rFonts w:ascii="Times New Roman" w:hAnsi="Times New Roman"/>
        </w:rPr>
      </w:pPr>
      <w:r>
        <w:rPr>
          <w:rFonts w:cs="Calibri"/>
          <w:color w:val="000000"/>
          <w:szCs w:val="26"/>
        </w:rPr>
        <w:t>Utilitarianism is a theory of calculation  </w:t>
      </w:r>
    </w:p>
    <w:p w14:paraId="4B88B901" w14:textId="77777777" w:rsidR="00746408" w:rsidRDefault="00746408" w:rsidP="00746408"/>
    <w:p w14:paraId="572E3055" w14:textId="77777777" w:rsidR="00746408" w:rsidRDefault="00746408" w:rsidP="00746408">
      <w:pPr>
        <w:pStyle w:val="Heading4"/>
      </w:pPr>
      <w:r>
        <w:rPr>
          <w:rFonts w:cs="Calibri"/>
          <w:color w:val="000000"/>
          <w:szCs w:val="26"/>
        </w:rPr>
        <w:t>First, we must use frameworks that can apply to governments because the actor of the resolution is States. States cannot know specific details of situations they have to make decisions about. This requires a utilitarian metric that can make decisions without all knowledge. Thus this is the only fair calculus we can evaluate the </w:t>
      </w:r>
    </w:p>
    <w:p w14:paraId="220105F9" w14:textId="77777777" w:rsidR="00746408" w:rsidRDefault="00746408" w:rsidP="00746408">
      <w:pPr>
        <w:pStyle w:val="NormalWeb"/>
        <w:spacing w:beforeAutospacing="0" w:afterAutospacing="0"/>
      </w:pPr>
      <w:r>
        <w:rPr>
          <w:rFonts w:ascii="Calibri" w:hAnsi="Calibri" w:cs="Calibri"/>
          <w:color w:val="000000"/>
          <w:sz w:val="16"/>
          <w:szCs w:val="16"/>
        </w:rPr>
        <w:t xml:space="preserve">Robert E. </w:t>
      </w:r>
      <w:proofErr w:type="spellStart"/>
      <w:r>
        <w:rPr>
          <w:rFonts w:ascii="Calibri" w:hAnsi="Calibri" w:cs="Calibri"/>
          <w:b/>
          <w:bCs/>
          <w:color w:val="000000"/>
          <w:sz w:val="26"/>
          <w:szCs w:val="26"/>
        </w:rPr>
        <w:t>Goodin</w:t>
      </w:r>
      <w:proofErr w:type="spellEnd"/>
      <w:r>
        <w:rPr>
          <w:rFonts w:ascii="Calibri" w:hAnsi="Calibri" w:cs="Calibri"/>
          <w:b/>
          <w:bCs/>
          <w:color w:val="000000"/>
          <w:sz w:val="26"/>
          <w:szCs w:val="26"/>
        </w:rPr>
        <w:t>,</w:t>
      </w:r>
      <w:r>
        <w:rPr>
          <w:rFonts w:ascii="Calibri" w:hAnsi="Calibri" w:cs="Calibri"/>
          <w:color w:val="000000"/>
          <w:sz w:val="22"/>
          <w:szCs w:val="22"/>
        </w:rPr>
        <w:t xml:space="preserve"> </w:t>
      </w:r>
      <w:r>
        <w:rPr>
          <w:rFonts w:ascii="Calibri" w:hAnsi="Calibri" w:cs="Calibri"/>
          <w:color w:val="000000"/>
          <w:sz w:val="16"/>
          <w:szCs w:val="16"/>
        </w:rPr>
        <w:t>19</w:t>
      </w:r>
      <w:r>
        <w:rPr>
          <w:rFonts w:ascii="Calibri" w:hAnsi="Calibri" w:cs="Calibri"/>
          <w:b/>
          <w:bCs/>
          <w:color w:val="000000"/>
          <w:sz w:val="26"/>
          <w:szCs w:val="26"/>
        </w:rPr>
        <w:t>95</w:t>
      </w:r>
    </w:p>
    <w:p w14:paraId="1C4ED3D0" w14:textId="77777777" w:rsidR="00746408" w:rsidRDefault="00746408" w:rsidP="00746408">
      <w:pPr>
        <w:pStyle w:val="NormalWeb"/>
        <w:spacing w:beforeAutospacing="0" w:afterAutospacing="0"/>
      </w:pPr>
      <w:proofErr w:type="spellStart"/>
      <w:r>
        <w:rPr>
          <w:rFonts w:ascii="Calibri" w:hAnsi="Calibri" w:cs="Calibri"/>
          <w:color w:val="000000"/>
          <w:sz w:val="16"/>
          <w:szCs w:val="16"/>
        </w:rPr>
        <w:t>Goodin</w:t>
      </w:r>
      <w:proofErr w:type="spellEnd"/>
      <w:r>
        <w:rPr>
          <w:rFonts w:ascii="Calibri" w:hAnsi="Calibri" w:cs="Calibri"/>
          <w:color w:val="000000"/>
          <w:sz w:val="16"/>
          <w:szCs w:val="16"/>
        </w:rPr>
        <w:t xml:space="preserve"> is a Professor of Philosophy at the Research School of the Social Sciences at the Australian National University. Cambridge University Press, “Utilitarianism As a Public Philosophy” </w:t>
      </w:r>
      <w:proofErr w:type="spellStart"/>
      <w:r>
        <w:rPr>
          <w:rFonts w:ascii="Calibri" w:hAnsi="Calibri" w:cs="Calibri"/>
          <w:color w:val="000000"/>
          <w:sz w:val="16"/>
          <w:szCs w:val="16"/>
        </w:rPr>
        <w:t>pg</w:t>
      </w:r>
      <w:proofErr w:type="spellEnd"/>
      <w:r>
        <w:rPr>
          <w:rFonts w:ascii="Calibri" w:hAnsi="Calibri" w:cs="Calibri"/>
          <w:color w:val="000000"/>
          <w:sz w:val="16"/>
          <w:szCs w:val="16"/>
        </w:rPr>
        <w:t xml:space="preserve"> 63</w:t>
      </w:r>
    </w:p>
    <w:p w14:paraId="17208870" w14:textId="77777777" w:rsidR="00746408" w:rsidRDefault="00746408" w:rsidP="00746408">
      <w:pPr>
        <w:pStyle w:val="NormalWeb"/>
        <w:spacing w:beforeAutospacing="0" w:afterAutospacing="0"/>
      </w:pPr>
      <w:r>
        <w:rPr>
          <w:rFonts w:ascii="Calibri" w:hAnsi="Calibri" w:cs="Calibri"/>
          <w:color w:val="000000"/>
          <w:sz w:val="8"/>
          <w:szCs w:val="8"/>
        </w:rPr>
        <w:t xml:space="preserve">My larger argument turns on the proposition that there is something special about </w:t>
      </w:r>
      <w:r>
        <w:rPr>
          <w:rFonts w:ascii="Calibri" w:hAnsi="Calibri" w:cs="Calibri"/>
          <w:b/>
          <w:bCs/>
          <w:color w:val="000000"/>
          <w:sz w:val="16"/>
          <w:szCs w:val="16"/>
          <w:u w:val="single"/>
        </w:rPr>
        <w:t xml:space="preserve">the </w:t>
      </w:r>
      <w:r>
        <w:rPr>
          <w:rFonts w:ascii="Calibri" w:hAnsi="Calibri" w:cs="Calibri"/>
          <w:b/>
          <w:bCs/>
          <w:color w:val="000000"/>
          <w:sz w:val="22"/>
          <w:szCs w:val="22"/>
          <w:u w:val="single"/>
          <w:shd w:val="clear" w:color="auto" w:fill="FFFF00"/>
        </w:rPr>
        <w:t>situation of public officials</w:t>
      </w:r>
      <w:r>
        <w:rPr>
          <w:rFonts w:ascii="Calibri" w:hAnsi="Calibri" w:cs="Calibri"/>
          <w:b/>
          <w:bCs/>
          <w:color w:val="000000"/>
          <w:sz w:val="22"/>
          <w:szCs w:val="22"/>
          <w:u w:val="single"/>
        </w:rPr>
        <w:t xml:space="preserve"> </w:t>
      </w:r>
      <w:r>
        <w:rPr>
          <w:rFonts w:ascii="Calibri" w:hAnsi="Calibri" w:cs="Calibri"/>
          <w:b/>
          <w:bCs/>
          <w:color w:val="000000"/>
          <w:sz w:val="8"/>
          <w:szCs w:val="8"/>
        </w:rPr>
        <w:t xml:space="preserve">that </w:t>
      </w:r>
      <w:r>
        <w:rPr>
          <w:rFonts w:ascii="Calibri" w:hAnsi="Calibri" w:cs="Calibri"/>
          <w:b/>
          <w:bCs/>
          <w:color w:val="000000"/>
          <w:sz w:val="22"/>
          <w:szCs w:val="22"/>
          <w:u w:val="single"/>
          <w:shd w:val="clear" w:color="auto" w:fill="FFFF00"/>
        </w:rPr>
        <w:t>makes utilitarianism more plausible for them</w:t>
      </w:r>
      <w:r>
        <w:rPr>
          <w:rFonts w:ascii="Calibri" w:hAnsi="Calibri" w:cs="Calibri"/>
          <w:color w:val="000000"/>
          <w:sz w:val="8"/>
          <w:szCs w:val="8"/>
        </w:rPr>
        <w:t xml:space="preserve"> (or, more precisely, makes them adopt a form of utilitarianism that we would find more acceptable)</w:t>
      </w:r>
      <w:r>
        <w:rPr>
          <w:rFonts w:ascii="Calibri" w:hAnsi="Calibri" w:cs="Calibri"/>
          <w:color w:val="000000"/>
          <w:sz w:val="16"/>
          <w:szCs w:val="16"/>
        </w:rPr>
        <w:t xml:space="preserve"> </w:t>
      </w:r>
      <w:r>
        <w:rPr>
          <w:rFonts w:ascii="Calibri" w:hAnsi="Calibri" w:cs="Calibri"/>
          <w:b/>
          <w:bCs/>
          <w:color w:val="000000"/>
          <w:sz w:val="16"/>
          <w:szCs w:val="16"/>
          <w:u w:val="single"/>
        </w:rPr>
        <w:t>than private individuals</w:t>
      </w:r>
      <w:r>
        <w:rPr>
          <w:rFonts w:ascii="Calibri" w:hAnsi="Calibri" w:cs="Calibri"/>
          <w:color w:val="000000"/>
          <w:sz w:val="6"/>
          <w:szCs w:val="6"/>
        </w:rPr>
        <w:t>. Before proceeding with that larger argument, I must therefore say what it is that is so special about public officials and their situations that makes it both more necessary and more desirable for them to adopt a more credible form of utilitarianism.  Consider, first the argument from necessity. Public</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officials are obliged to make</w:t>
      </w:r>
      <w:r>
        <w:rPr>
          <w:rFonts w:ascii="Calibri" w:hAnsi="Calibri" w:cs="Calibri"/>
          <w:b/>
          <w:bCs/>
          <w:color w:val="000000"/>
          <w:sz w:val="22"/>
          <w:szCs w:val="22"/>
          <w:u w:val="single"/>
        </w:rPr>
        <w:t xml:space="preserve"> </w:t>
      </w:r>
      <w:r>
        <w:rPr>
          <w:rFonts w:ascii="Calibri" w:hAnsi="Calibri" w:cs="Calibri"/>
          <w:color w:val="000000"/>
          <w:sz w:val="6"/>
          <w:szCs w:val="6"/>
        </w:rPr>
        <w:t xml:space="preserve">their </w:t>
      </w:r>
      <w:r>
        <w:rPr>
          <w:rFonts w:ascii="Calibri" w:hAnsi="Calibri" w:cs="Calibri"/>
          <w:b/>
          <w:bCs/>
          <w:color w:val="000000"/>
          <w:sz w:val="22"/>
          <w:szCs w:val="22"/>
          <w:u w:val="single"/>
          <w:shd w:val="clear" w:color="auto" w:fill="FFFF00"/>
        </w:rPr>
        <w:t xml:space="preserve">choices </w:t>
      </w:r>
      <w:r>
        <w:rPr>
          <w:rFonts w:ascii="Calibri" w:hAnsi="Calibri" w:cs="Calibri"/>
          <w:color w:val="000000"/>
          <w:sz w:val="8"/>
          <w:szCs w:val="8"/>
        </w:rPr>
        <w:t xml:space="preserve">under uncertainty, and uncertainty of a very special sort at that. All choices-public and private alike- are made </w:t>
      </w:r>
      <w:r>
        <w:rPr>
          <w:rFonts w:ascii="Calibri" w:hAnsi="Calibri" w:cs="Calibri"/>
          <w:b/>
          <w:bCs/>
          <w:color w:val="000000"/>
          <w:sz w:val="22"/>
          <w:szCs w:val="22"/>
          <w:u w:val="single"/>
          <w:shd w:val="clear" w:color="auto" w:fill="FFFF00"/>
        </w:rPr>
        <w:t>under some degree of uncertainty</w:t>
      </w:r>
      <w:r>
        <w:rPr>
          <w:rFonts w:ascii="Calibri" w:hAnsi="Calibri" w:cs="Calibri"/>
          <w:color w:val="000000"/>
          <w:sz w:val="16"/>
          <w:szCs w:val="16"/>
        </w:rPr>
        <w:t>,</w:t>
      </w:r>
      <w:r>
        <w:rPr>
          <w:rFonts w:ascii="Calibri" w:hAnsi="Calibri" w:cs="Calibri"/>
          <w:color w:val="000000"/>
          <w:sz w:val="8"/>
          <w:szCs w:val="8"/>
        </w:rPr>
        <w:t xml:space="preserve"> of course.  But in the nature of things, private individuals will usually have more complete information on the peculiarities of their own circumstances and on the ramifications that alternative possible choices might have for them. Public</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officials</w:t>
      </w:r>
      <w:r>
        <w:rPr>
          <w:rFonts w:ascii="Calibri" w:hAnsi="Calibri" w:cs="Calibri"/>
          <w:color w:val="000000"/>
          <w:sz w:val="8"/>
          <w:szCs w:val="8"/>
        </w:rPr>
        <w:t xml:space="preserve">, in contrast, at relatively poorly informed as to the effects that their choices will have on individuals, one by one. What they </w:t>
      </w:r>
      <w:r>
        <w:rPr>
          <w:rFonts w:ascii="Calibri" w:hAnsi="Calibri" w:cs="Calibri"/>
          <w:b/>
          <w:bCs/>
          <w:color w:val="000000"/>
          <w:sz w:val="16"/>
          <w:szCs w:val="16"/>
          <w:u w:val="single"/>
        </w:rPr>
        <w:t>typically</w:t>
      </w:r>
      <w:r>
        <w:rPr>
          <w:rFonts w:ascii="Calibri" w:hAnsi="Calibri" w:cs="Calibri"/>
          <w:color w:val="000000"/>
          <w:sz w:val="16"/>
          <w:szCs w:val="16"/>
        </w:rPr>
        <w:t xml:space="preserve"> </w:t>
      </w:r>
      <w:r>
        <w:rPr>
          <w:rFonts w:ascii="Calibri" w:hAnsi="Calibri" w:cs="Calibri"/>
          <w:color w:val="000000"/>
          <w:sz w:val="8"/>
          <w:szCs w:val="8"/>
        </w:rPr>
        <w:t xml:space="preserve">do </w:t>
      </w:r>
      <w:r>
        <w:rPr>
          <w:rFonts w:ascii="Calibri" w:hAnsi="Calibri" w:cs="Calibri"/>
          <w:b/>
          <w:bCs/>
          <w:color w:val="000000"/>
          <w:sz w:val="16"/>
          <w:szCs w:val="16"/>
          <w:u w:val="single"/>
        </w:rPr>
        <w:t>know</w:t>
      </w:r>
      <w:r>
        <w:rPr>
          <w:rFonts w:ascii="Calibri" w:hAnsi="Calibri" w:cs="Calibri"/>
          <w:color w:val="000000"/>
          <w:sz w:val="16"/>
          <w:szCs w:val="16"/>
        </w:rPr>
        <w:t xml:space="preserve"> </w:t>
      </w:r>
      <w:r>
        <w:rPr>
          <w:rFonts w:ascii="Calibri" w:hAnsi="Calibri" w:cs="Calibri"/>
          <w:color w:val="000000"/>
          <w:sz w:val="8"/>
          <w:szCs w:val="8"/>
        </w:rPr>
        <w:t xml:space="preserve">are </w:t>
      </w:r>
      <w:r>
        <w:rPr>
          <w:rFonts w:ascii="Calibri" w:hAnsi="Calibri" w:cs="Calibri"/>
          <w:b/>
          <w:bCs/>
          <w:color w:val="000000"/>
          <w:sz w:val="16"/>
          <w:szCs w:val="16"/>
          <w:u w:val="single"/>
        </w:rPr>
        <w:t>generalities</w:t>
      </w:r>
      <w:r>
        <w:rPr>
          <w:rFonts w:ascii="Calibri" w:hAnsi="Calibri" w:cs="Calibri"/>
          <w:color w:val="000000"/>
          <w:sz w:val="8"/>
          <w:szCs w:val="8"/>
        </w:rPr>
        <w:t xml:space="preserve">: averages and aggregates. </w:t>
      </w:r>
      <w:r>
        <w:rPr>
          <w:rFonts w:ascii="Calibri" w:hAnsi="Calibri" w:cs="Calibri"/>
          <w:b/>
          <w:bCs/>
          <w:color w:val="000000"/>
          <w:sz w:val="16"/>
          <w:szCs w:val="16"/>
          <w:u w:val="single"/>
        </w:rPr>
        <w:t xml:space="preserve">They </w:t>
      </w:r>
      <w:r>
        <w:rPr>
          <w:rFonts w:ascii="Calibri" w:hAnsi="Calibri" w:cs="Calibri"/>
          <w:b/>
          <w:bCs/>
          <w:color w:val="000000"/>
          <w:sz w:val="22"/>
          <w:szCs w:val="22"/>
          <w:u w:val="single"/>
          <w:shd w:val="clear" w:color="auto" w:fill="FFFF00"/>
        </w:rPr>
        <w:t>know what will happen most often</w:t>
      </w:r>
      <w:r>
        <w:rPr>
          <w:rFonts w:ascii="Calibri" w:hAnsi="Calibri" w:cs="Calibri"/>
          <w:color w:val="000000"/>
          <w:sz w:val="16"/>
          <w:szCs w:val="16"/>
        </w:rPr>
        <w:t xml:space="preserve"> </w:t>
      </w:r>
      <w:r>
        <w:rPr>
          <w:rFonts w:ascii="Calibri" w:hAnsi="Calibri" w:cs="Calibri"/>
          <w:color w:val="000000"/>
          <w:sz w:val="8"/>
          <w:szCs w:val="8"/>
        </w:rPr>
        <w:t>to most people as a result of their various possible choices. But that is all.  That is enough to allow public policy makers to use the utilitarian calculus – if they want to use it at all – to choose general rules of conduct.</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FFFF00"/>
        </w:rPr>
        <w:t>Knowing</w:t>
      </w:r>
      <w:r>
        <w:rPr>
          <w:rFonts w:ascii="Calibri" w:hAnsi="Calibri" w:cs="Calibri"/>
          <w:color w:val="000000"/>
          <w:sz w:val="16"/>
          <w:szCs w:val="16"/>
          <w:shd w:val="clear" w:color="auto" w:fill="FFFF00"/>
        </w:rPr>
        <w:t xml:space="preserve"> </w:t>
      </w:r>
      <w:r>
        <w:rPr>
          <w:rFonts w:ascii="Calibri" w:hAnsi="Calibri" w:cs="Calibri"/>
          <w:color w:val="000000"/>
          <w:sz w:val="8"/>
          <w:szCs w:val="8"/>
        </w:rPr>
        <w:t xml:space="preserve">aggregates and </w:t>
      </w:r>
      <w:r>
        <w:rPr>
          <w:rFonts w:ascii="Calibri" w:hAnsi="Calibri" w:cs="Calibri"/>
          <w:b/>
          <w:bCs/>
          <w:color w:val="000000"/>
          <w:sz w:val="22"/>
          <w:szCs w:val="22"/>
          <w:u w:val="single"/>
          <w:shd w:val="clear" w:color="auto" w:fill="FFFF00"/>
        </w:rPr>
        <w:t>averages</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FFFF00"/>
        </w:rPr>
        <w:t>they can</w:t>
      </w:r>
      <w:r>
        <w:rPr>
          <w:rFonts w:ascii="Calibri" w:hAnsi="Calibri" w:cs="Calibri"/>
          <w:b/>
          <w:bCs/>
          <w:color w:val="000000"/>
          <w:sz w:val="22"/>
          <w:szCs w:val="22"/>
          <w:u w:val="single"/>
        </w:rPr>
        <w:t xml:space="preserve"> </w:t>
      </w:r>
      <w:r>
        <w:rPr>
          <w:rFonts w:ascii="Calibri" w:hAnsi="Calibri" w:cs="Calibri"/>
          <w:b/>
          <w:bCs/>
          <w:color w:val="000000"/>
          <w:sz w:val="16"/>
          <w:szCs w:val="16"/>
          <w:u w:val="single"/>
        </w:rPr>
        <w:t>proceed to</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 xml:space="preserve">calculate </w:t>
      </w:r>
      <w:r>
        <w:rPr>
          <w:rFonts w:ascii="Calibri" w:hAnsi="Calibri" w:cs="Calibri"/>
          <w:color w:val="000000"/>
          <w:sz w:val="8"/>
          <w:szCs w:val="8"/>
        </w:rPr>
        <w:t xml:space="preserve">the </w:t>
      </w:r>
      <w:r>
        <w:rPr>
          <w:rFonts w:ascii="Calibri" w:hAnsi="Calibri" w:cs="Calibri"/>
          <w:b/>
          <w:bCs/>
          <w:color w:val="000000"/>
          <w:sz w:val="22"/>
          <w:szCs w:val="22"/>
          <w:u w:val="single"/>
          <w:shd w:val="clear" w:color="auto" w:fill="FFFF00"/>
        </w:rPr>
        <w:t>utility payoffs</w:t>
      </w:r>
      <w:r>
        <w:rPr>
          <w:rFonts w:ascii="Calibri" w:hAnsi="Calibri" w:cs="Calibri"/>
          <w:b/>
          <w:bCs/>
          <w:color w:val="000000"/>
          <w:sz w:val="22"/>
          <w:szCs w:val="22"/>
          <w:u w:val="single"/>
        </w:rPr>
        <w:t xml:space="preserve"> </w:t>
      </w:r>
      <w:r>
        <w:rPr>
          <w:rFonts w:ascii="Calibri" w:hAnsi="Calibri" w:cs="Calibri"/>
          <w:color w:val="000000"/>
          <w:sz w:val="8"/>
          <w:szCs w:val="8"/>
        </w:rPr>
        <w:t xml:space="preserve">from adopting each alternative possible general rule. </w:t>
      </w:r>
      <w:r>
        <w:rPr>
          <w:rFonts w:ascii="Calibri" w:hAnsi="Calibri" w:cs="Calibri"/>
          <w:b/>
          <w:bCs/>
          <w:color w:val="000000"/>
          <w:sz w:val="22"/>
          <w:szCs w:val="22"/>
          <w:u w:val="single"/>
          <w:shd w:val="clear" w:color="auto" w:fill="FFFF00"/>
        </w:rPr>
        <w:t>But they cannot be sure what the payoff will be to any given individual or on any particular occasion</w:t>
      </w:r>
      <w:r>
        <w:rPr>
          <w:rFonts w:ascii="Calibri" w:hAnsi="Calibri" w:cs="Calibri"/>
          <w:color w:val="000000"/>
          <w:sz w:val="8"/>
          <w:szCs w:val="8"/>
        </w:rPr>
        <w:t xml:space="preserve">. Their knowledge of generalities, aggregates and averages is just not sufficiently fine-grained for that. </w:t>
      </w:r>
      <w:r>
        <w:rPr>
          <w:rFonts w:ascii="Calibri" w:hAnsi="Calibri" w:cs="Calibri"/>
          <w:b/>
          <w:bCs/>
          <w:color w:val="000000"/>
          <w:sz w:val="26"/>
          <w:szCs w:val="26"/>
        </w:rPr>
        <w:t>     </w:t>
      </w:r>
    </w:p>
    <w:p w14:paraId="561EFB2A" w14:textId="77777777" w:rsidR="00746408" w:rsidRDefault="00746408" w:rsidP="00746408"/>
    <w:p w14:paraId="7D966939" w14:textId="77777777" w:rsidR="00746408" w:rsidRDefault="00746408" w:rsidP="00746408">
      <w:pPr>
        <w:pStyle w:val="Heading4"/>
      </w:pPr>
      <w:r>
        <w:rPr>
          <w:rFonts w:cs="Calibri"/>
          <w:color w:val="000000"/>
          <w:szCs w:val="26"/>
        </w:rPr>
        <w:t>Second, duties and rights develop based framework devolves into consequentialism. Duties develop because of relative good and maximizing good. Rights, freedom, and autonomy are only impactful because of their ability to interact with the physical world which necessitates a perspective that maximizes benefits.</w:t>
      </w:r>
    </w:p>
    <w:p w14:paraId="5B3963E5" w14:textId="0E4FB04A" w:rsidR="00746408" w:rsidRDefault="00746408" w:rsidP="00746408"/>
    <w:p w14:paraId="222AAEAC" w14:textId="373DE763" w:rsidR="00746408" w:rsidRPr="00746408" w:rsidRDefault="00746408" w:rsidP="00746408">
      <w:pPr>
        <w:pStyle w:val="Heading2"/>
      </w:pPr>
      <w:r>
        <w:t>Contention: Asteroid Mining</w:t>
      </w:r>
    </w:p>
    <w:bookmarkEnd w:id="0"/>
    <w:p w14:paraId="0AD147D2" w14:textId="77777777" w:rsidR="00746408" w:rsidRDefault="00746408" w:rsidP="00746408">
      <w:pPr>
        <w:pStyle w:val="Heading4"/>
        <w:spacing w:after="80"/>
        <w:rPr>
          <w:rFonts w:ascii="Times New Roman" w:hAnsi="Times New Roman"/>
        </w:rPr>
      </w:pPr>
      <w:r>
        <w:rPr>
          <w:rFonts w:cs="Calibri"/>
          <w:color w:val="666666"/>
        </w:rPr>
        <w:t>Asteroids can contain up to 50 billion USD in platinum</w:t>
      </w:r>
    </w:p>
    <w:p w14:paraId="19BCF2DF" w14:textId="77777777" w:rsidR="00746408" w:rsidRDefault="00746408" w:rsidP="00746408">
      <w:pPr>
        <w:pStyle w:val="NormalWeb"/>
        <w:spacing w:before="40" w:beforeAutospacing="0" w:after="0" w:afterAutospacing="0"/>
      </w:pPr>
      <w:r>
        <w:rPr>
          <w:rFonts w:ascii="Calibri" w:hAnsi="Calibri" w:cs="Calibri"/>
          <w:color w:val="000000"/>
          <w:sz w:val="22"/>
          <w:szCs w:val="22"/>
        </w:rPr>
        <w:t xml:space="preserve">Andrew </w:t>
      </w:r>
      <w:proofErr w:type="spellStart"/>
      <w:r>
        <w:rPr>
          <w:rFonts w:ascii="Calibri" w:hAnsi="Calibri" w:cs="Calibri"/>
          <w:b/>
          <w:bCs/>
          <w:color w:val="000000"/>
          <w:sz w:val="22"/>
          <w:szCs w:val="22"/>
        </w:rPr>
        <w:t>glester</w:t>
      </w:r>
      <w:proofErr w:type="spellEnd"/>
      <w:r>
        <w:rPr>
          <w:rFonts w:ascii="Calibri" w:hAnsi="Calibri" w:cs="Calibri"/>
          <w:b/>
          <w:bCs/>
          <w:color w:val="000000"/>
          <w:sz w:val="22"/>
          <w:szCs w:val="22"/>
        </w:rPr>
        <w:t xml:space="preserve"> </w:t>
      </w:r>
      <w:proofErr w:type="spellStart"/>
      <w:r>
        <w:rPr>
          <w:rFonts w:ascii="Calibri" w:hAnsi="Calibri" w:cs="Calibri"/>
          <w:color w:val="000000"/>
          <w:sz w:val="22"/>
          <w:szCs w:val="22"/>
        </w:rPr>
        <w:t>june</w:t>
      </w:r>
      <w:proofErr w:type="spellEnd"/>
      <w:r>
        <w:rPr>
          <w:rFonts w:ascii="Calibri" w:hAnsi="Calibri" w:cs="Calibri"/>
          <w:color w:val="000000"/>
          <w:sz w:val="22"/>
          <w:szCs w:val="22"/>
        </w:rPr>
        <w:t xml:space="preserve">, 11 </w:t>
      </w:r>
      <w:r>
        <w:rPr>
          <w:rFonts w:ascii="Calibri" w:hAnsi="Calibri" w:cs="Calibri"/>
          <w:b/>
          <w:bCs/>
          <w:color w:val="000000"/>
          <w:sz w:val="22"/>
          <w:szCs w:val="22"/>
        </w:rPr>
        <w:t>2018</w:t>
      </w:r>
      <w:r>
        <w:rPr>
          <w:rFonts w:ascii="Calibri" w:hAnsi="Calibri" w:cs="Calibri"/>
          <w:color w:val="000000"/>
          <w:sz w:val="22"/>
          <w:szCs w:val="22"/>
        </w:rPr>
        <w:t xml:space="preserve"> “the asteroid trillionaires”  </w:t>
      </w:r>
      <w:hyperlink r:id="rId5" w:anchor=":~:text=A%20Caltech%20study%20put%20the,as%20%2450bn%20of%20platinum." w:history="1">
        <w:r>
          <w:rPr>
            <w:rStyle w:val="Hyperlink"/>
            <w:rFonts w:cs="Calibri"/>
            <w:color w:val="1155CC"/>
            <w:szCs w:val="22"/>
          </w:rPr>
          <w:t>https://physicsworld.com/a/the-asteroid-trillionaires/#:~:text=A%20Caltech%20study%20put%20the,as%20%2450bn%20of%20platinum.</w:t>
        </w:r>
      </w:hyperlink>
    </w:p>
    <w:p w14:paraId="00BE159B" w14:textId="77777777" w:rsidR="00746408" w:rsidRDefault="00746408" w:rsidP="00746408">
      <w:pPr>
        <w:pStyle w:val="NormalWeb"/>
        <w:spacing w:before="40" w:beforeAutospacing="0" w:after="0" w:afterAutospacing="0"/>
      </w:pPr>
      <w:r>
        <w:rPr>
          <w:rFonts w:ascii="Calibri" w:hAnsi="Calibri" w:cs="Calibri"/>
          <w:color w:val="000000"/>
          <w:sz w:val="18"/>
          <w:szCs w:val="18"/>
          <w:u w:val="single"/>
        </w:rPr>
        <w:t xml:space="preserve">A </w:t>
      </w:r>
      <w:hyperlink r:id="rId6" w:history="1">
        <w:r>
          <w:rPr>
            <w:rStyle w:val="Hyperlink"/>
            <w:rFonts w:cs="Calibri"/>
            <w:color w:val="000000"/>
            <w:sz w:val="18"/>
            <w:szCs w:val="18"/>
          </w:rPr>
          <w:t>Caltech</w:t>
        </w:r>
      </w:hyperlink>
      <w:r>
        <w:rPr>
          <w:rFonts w:ascii="Calibri" w:hAnsi="Calibri" w:cs="Calibri"/>
          <w:color w:val="000000"/>
          <w:sz w:val="18"/>
          <w:szCs w:val="18"/>
          <w:u w:val="single"/>
        </w:rPr>
        <w:t xml:space="preserve"> study put</w:t>
      </w:r>
      <w:r>
        <w:rPr>
          <w:rFonts w:ascii="Calibri" w:hAnsi="Calibri" w:cs="Calibri"/>
          <w:color w:val="000000"/>
          <w:sz w:val="22"/>
          <w:szCs w:val="22"/>
        </w:rPr>
        <w:t xml:space="preserve"> </w:t>
      </w:r>
      <w:r>
        <w:rPr>
          <w:rFonts w:ascii="Calibri" w:hAnsi="Calibri" w:cs="Calibri"/>
          <w:b/>
          <w:bCs/>
          <w:color w:val="000000"/>
          <w:sz w:val="22"/>
          <w:szCs w:val="22"/>
          <w:shd w:val="clear" w:color="auto" w:fill="00FFFF"/>
        </w:rPr>
        <w:t xml:space="preserve">the cost of an asteroid-mining mission at $2.6bn </w:t>
      </w:r>
      <w:r>
        <w:rPr>
          <w:rFonts w:ascii="Calibri" w:hAnsi="Calibri" w:cs="Calibri"/>
          <w:color w:val="000000"/>
          <w:sz w:val="22"/>
          <w:szCs w:val="22"/>
        </w:rPr>
        <w:t xml:space="preserve">– </w:t>
      </w:r>
      <w:r>
        <w:rPr>
          <w:rFonts w:ascii="Calibri" w:hAnsi="Calibri" w:cs="Calibri"/>
          <w:color w:val="000000"/>
          <w:sz w:val="14"/>
          <w:szCs w:val="14"/>
        </w:rPr>
        <w:t xml:space="preserve">perhaps not surprisingly the same estimated cost of NASA’s erstwhile ARM. It might sound a lot, </w:t>
      </w:r>
      <w:r>
        <w:rPr>
          <w:rFonts w:ascii="Calibri" w:hAnsi="Calibri" w:cs="Calibri"/>
          <w:b/>
          <w:bCs/>
          <w:color w:val="000000"/>
          <w:sz w:val="22"/>
          <w:szCs w:val="22"/>
          <w:shd w:val="clear" w:color="auto" w:fill="00FFFF"/>
        </w:rPr>
        <w:t>but a rare-earth-metal mine has comparable set-up costs of up to $1bn and a football-field-sized asteroid could contain as much as $50bn of platinum.</w:t>
      </w:r>
    </w:p>
    <w:p w14:paraId="174F7E74" w14:textId="77777777" w:rsidR="00746408" w:rsidRDefault="00746408" w:rsidP="00746408"/>
    <w:p w14:paraId="5FB2E2E2" w14:textId="77777777" w:rsidR="00746408" w:rsidRDefault="00746408" w:rsidP="00746408">
      <w:pPr>
        <w:pStyle w:val="Heading4"/>
        <w:spacing w:after="80"/>
      </w:pPr>
      <w:r>
        <w:rPr>
          <w:rFonts w:cs="Calibri"/>
          <w:color w:val="666666"/>
        </w:rPr>
        <w:t>There are 10 platinum rich asteroids near earth and 18 water rich asteroids</w:t>
      </w:r>
    </w:p>
    <w:p w14:paraId="6CB6ED06" w14:textId="77777777" w:rsidR="00746408" w:rsidRDefault="00746408" w:rsidP="00746408">
      <w:pPr>
        <w:pStyle w:val="NormalWeb"/>
        <w:spacing w:before="40" w:beforeAutospacing="0" w:after="0" w:afterAutospacing="0"/>
      </w:pPr>
      <w:r>
        <w:rPr>
          <w:rFonts w:ascii="Calibri" w:hAnsi="Calibri" w:cs="Calibri"/>
          <w:color w:val="000000"/>
          <w:sz w:val="22"/>
          <w:szCs w:val="22"/>
        </w:rPr>
        <w:t xml:space="preserve">Andrew </w:t>
      </w:r>
      <w:proofErr w:type="spellStart"/>
      <w:r>
        <w:rPr>
          <w:rFonts w:ascii="Calibri" w:hAnsi="Calibri" w:cs="Calibri"/>
          <w:b/>
          <w:bCs/>
          <w:color w:val="000000"/>
          <w:sz w:val="22"/>
          <w:szCs w:val="22"/>
        </w:rPr>
        <w:t>glester</w:t>
      </w:r>
      <w:proofErr w:type="spellEnd"/>
      <w:r>
        <w:rPr>
          <w:rFonts w:ascii="Calibri" w:hAnsi="Calibri" w:cs="Calibri"/>
          <w:b/>
          <w:bCs/>
          <w:color w:val="000000"/>
          <w:sz w:val="22"/>
          <w:szCs w:val="22"/>
        </w:rPr>
        <w:t xml:space="preserve"> </w:t>
      </w:r>
      <w:proofErr w:type="spellStart"/>
      <w:r>
        <w:rPr>
          <w:rFonts w:ascii="Calibri" w:hAnsi="Calibri" w:cs="Calibri"/>
          <w:color w:val="000000"/>
          <w:sz w:val="22"/>
          <w:szCs w:val="22"/>
        </w:rPr>
        <w:t>june</w:t>
      </w:r>
      <w:proofErr w:type="spellEnd"/>
      <w:r>
        <w:rPr>
          <w:rFonts w:ascii="Calibri" w:hAnsi="Calibri" w:cs="Calibri"/>
          <w:color w:val="000000"/>
          <w:sz w:val="22"/>
          <w:szCs w:val="22"/>
        </w:rPr>
        <w:t xml:space="preserve">, 11 </w:t>
      </w:r>
      <w:r>
        <w:rPr>
          <w:rFonts w:ascii="Calibri" w:hAnsi="Calibri" w:cs="Calibri"/>
          <w:b/>
          <w:bCs/>
          <w:color w:val="000000"/>
          <w:sz w:val="22"/>
          <w:szCs w:val="22"/>
        </w:rPr>
        <w:t>2018</w:t>
      </w:r>
      <w:r>
        <w:rPr>
          <w:rFonts w:ascii="Calibri" w:hAnsi="Calibri" w:cs="Calibri"/>
          <w:color w:val="000000"/>
          <w:sz w:val="22"/>
          <w:szCs w:val="22"/>
        </w:rPr>
        <w:t xml:space="preserve"> “the asteroid trillionaires”  </w:t>
      </w:r>
      <w:hyperlink r:id="rId7" w:anchor=":~:text=A%20Caltech%20study%20put%20the,as%20%2450bn%20of%20platinum." w:history="1">
        <w:r>
          <w:rPr>
            <w:rStyle w:val="Hyperlink"/>
            <w:rFonts w:cs="Calibri"/>
            <w:color w:val="1155CC"/>
            <w:szCs w:val="22"/>
          </w:rPr>
          <w:t>https://physicsworld.com/a/the-asteroid-trillionaires/#:~:text=A%20Caltech%20study%20put%20the,as%20%2450bn%20of%20platinum.</w:t>
        </w:r>
      </w:hyperlink>
    </w:p>
    <w:p w14:paraId="40AFFD82" w14:textId="77777777" w:rsidR="00746408" w:rsidRDefault="00746408" w:rsidP="00746408">
      <w:pPr>
        <w:pStyle w:val="NormalWeb"/>
        <w:spacing w:beforeAutospacing="0" w:after="0" w:afterAutospacing="0"/>
      </w:pPr>
      <w:r>
        <w:rPr>
          <w:rFonts w:ascii="Calibri" w:hAnsi="Calibri" w:cs="Calibri"/>
          <w:color w:val="000000"/>
          <w:sz w:val="12"/>
          <w:szCs w:val="12"/>
        </w:rPr>
        <w:t>But how many asteroids are potential mining hotspots?</w:t>
      </w:r>
      <w:r>
        <w:rPr>
          <w:rFonts w:ascii="Calibri" w:hAnsi="Calibri" w:cs="Calibri"/>
          <w:color w:val="000000"/>
          <w:sz w:val="12"/>
          <w:szCs w:val="12"/>
          <w:shd w:val="clear" w:color="auto" w:fill="00FFFF"/>
        </w:rPr>
        <w:t xml:space="preserve"> </w:t>
      </w:r>
      <w:hyperlink r:id="rId8" w:history="1">
        <w:r>
          <w:rPr>
            <w:rStyle w:val="Hyperlink"/>
            <w:rFonts w:cs="Calibri"/>
            <w:b/>
            <w:bCs/>
            <w:color w:val="1155CC"/>
            <w:szCs w:val="22"/>
            <w:shd w:val="clear" w:color="auto" w:fill="00FFFF"/>
          </w:rPr>
          <w:t>Martin Elvis</w:t>
        </w:r>
      </w:hyperlink>
      <w:r>
        <w:rPr>
          <w:rFonts w:ascii="Calibri" w:hAnsi="Calibri" w:cs="Calibri"/>
          <w:b/>
          <w:bCs/>
          <w:color w:val="000000"/>
          <w:sz w:val="22"/>
          <w:szCs w:val="22"/>
          <w:shd w:val="clear" w:color="auto" w:fill="00FFFF"/>
        </w:rPr>
        <w:t xml:space="preserve">, </w:t>
      </w:r>
      <w:r>
        <w:rPr>
          <w:rFonts w:ascii="Calibri" w:hAnsi="Calibri" w:cs="Calibri"/>
          <w:b/>
          <w:bCs/>
          <w:color w:val="000000"/>
          <w:sz w:val="22"/>
          <w:szCs w:val="22"/>
          <w:u w:val="single"/>
        </w:rPr>
        <w:t>a Harvard University astrophysicist with an interest in asteroid mining,</w:t>
      </w:r>
      <w:r>
        <w:rPr>
          <w:rFonts w:ascii="Calibri" w:hAnsi="Calibri" w:cs="Calibri"/>
          <w:b/>
          <w:bCs/>
          <w:color w:val="000000"/>
          <w:sz w:val="22"/>
          <w:szCs w:val="22"/>
          <w:shd w:val="clear" w:color="auto" w:fill="00FFFF"/>
        </w:rPr>
        <w:t xml:space="preserve"> developed an equation in 2013 to estimate the number of asteroids that might be potential mining candidates with our current technology.</w:t>
      </w:r>
      <w:r>
        <w:rPr>
          <w:rFonts w:ascii="Calibri" w:hAnsi="Calibri" w:cs="Calibri"/>
          <w:color w:val="000000"/>
          <w:sz w:val="22"/>
          <w:szCs w:val="22"/>
          <w:shd w:val="clear" w:color="auto" w:fill="00FFFF"/>
        </w:rPr>
        <w:t xml:space="preserve"> </w:t>
      </w:r>
      <w:r>
        <w:rPr>
          <w:rFonts w:ascii="Calibri" w:hAnsi="Calibri" w:cs="Calibri"/>
          <w:b/>
          <w:bCs/>
          <w:color w:val="000000"/>
          <w:sz w:val="22"/>
          <w:szCs w:val="22"/>
          <w:shd w:val="clear" w:color="auto" w:fill="00FFFF"/>
        </w:rPr>
        <w:t>The equation accounts for the number of asteroids within reach of today’s rocket ships, the likelihood of them being worth mining, whether it is practically feasible to mine them, and whether they would yield a profit.</w:t>
      </w:r>
      <w:r>
        <w:rPr>
          <w:rFonts w:ascii="Calibri" w:hAnsi="Calibri" w:cs="Calibri"/>
          <w:color w:val="000000"/>
          <w:sz w:val="22"/>
          <w:szCs w:val="22"/>
          <w:shd w:val="clear" w:color="auto" w:fill="00FFFF"/>
        </w:rPr>
        <w:t xml:space="preserve"> </w:t>
      </w:r>
      <w:r>
        <w:rPr>
          <w:rFonts w:ascii="Calibri" w:hAnsi="Calibri" w:cs="Calibri"/>
          <w:color w:val="000000"/>
          <w:sz w:val="14"/>
          <w:szCs w:val="14"/>
        </w:rPr>
        <w:t>When he first ran the numbers back in 2013,</w:t>
      </w:r>
      <w:r>
        <w:rPr>
          <w:rFonts w:ascii="Calibri" w:hAnsi="Calibri" w:cs="Calibri"/>
          <w:color w:val="000000"/>
          <w:sz w:val="22"/>
          <w:szCs w:val="22"/>
        </w:rPr>
        <w:t xml:space="preserve"> </w:t>
      </w:r>
      <w:r>
        <w:rPr>
          <w:rFonts w:ascii="Calibri" w:hAnsi="Calibri" w:cs="Calibri"/>
          <w:b/>
          <w:bCs/>
          <w:color w:val="000000"/>
          <w:sz w:val="22"/>
          <w:szCs w:val="22"/>
          <w:shd w:val="clear" w:color="auto" w:fill="00FFFF"/>
        </w:rPr>
        <w:t>Elvis estimated that around 10 potentially metal-rich asteroids, and 18 sufficiently water-rich, lie within our grasp.</w:t>
      </w:r>
    </w:p>
    <w:p w14:paraId="3A9D47A8" w14:textId="77777777" w:rsidR="00746408" w:rsidRDefault="00746408" w:rsidP="00746408">
      <w:pPr>
        <w:spacing w:after="240"/>
      </w:pPr>
    </w:p>
    <w:p w14:paraId="3ED2D34B" w14:textId="77777777" w:rsidR="00746408" w:rsidRDefault="00746408" w:rsidP="00746408">
      <w:pPr>
        <w:pStyle w:val="Heading3"/>
      </w:pPr>
      <w:r>
        <w:rPr>
          <w:rFonts w:cs="Calibri"/>
          <w:color w:val="434343"/>
          <w:sz w:val="28"/>
          <w:szCs w:val="28"/>
        </w:rPr>
        <w:t>Earth is too scarce of resources and we need alternative methods to get platinum now</w:t>
      </w:r>
    </w:p>
    <w:p w14:paraId="3900C73A" w14:textId="77777777" w:rsidR="00746408" w:rsidRDefault="00746408" w:rsidP="00746408">
      <w:pPr>
        <w:pStyle w:val="NormalWeb"/>
        <w:spacing w:beforeAutospacing="0" w:afterAutospacing="0"/>
      </w:pPr>
      <w:r>
        <w:rPr>
          <w:rFonts w:ascii="Calibri" w:hAnsi="Calibri" w:cs="Calibri"/>
          <w:b/>
          <w:bCs/>
          <w:color w:val="000000"/>
          <w:sz w:val="26"/>
          <w:szCs w:val="26"/>
          <w:u w:val="single"/>
          <w:shd w:val="clear" w:color="auto" w:fill="FFD966"/>
        </w:rPr>
        <w:t xml:space="preserve">Melendez 17 </w:t>
      </w:r>
      <w:r>
        <w:rPr>
          <w:rFonts w:ascii="Calibri" w:hAnsi="Calibri" w:cs="Calibri"/>
          <w:color w:val="000000"/>
          <w:sz w:val="12"/>
          <w:szCs w:val="12"/>
        </w:rPr>
        <w:t xml:space="preserve">[Melendez, Steven. 06-27-2017. “Forget Coal: Asteroid Mining Is Coming Sooner Than You Think”,  </w:t>
      </w:r>
      <w:hyperlink r:id="rId9" w:history="1">
        <w:r>
          <w:rPr>
            <w:rStyle w:val="Hyperlink"/>
            <w:rFonts w:cs="Calibri"/>
            <w:color w:val="000000"/>
            <w:sz w:val="12"/>
            <w:szCs w:val="12"/>
          </w:rPr>
          <w:t>https://www.fastcompany.com/40419405/theres-gold-and-platinum-and-cobalt-in-them-thar-asteroids</w:t>
        </w:r>
      </w:hyperlink>
    </w:p>
    <w:p w14:paraId="6DE7D3E2" w14:textId="77777777" w:rsidR="00746408" w:rsidRDefault="00746408" w:rsidP="00746408">
      <w:pPr>
        <w:pStyle w:val="NormalWeb"/>
        <w:spacing w:beforeAutospacing="0" w:afterAutospacing="0"/>
      </w:pPr>
      <w:r>
        <w:rPr>
          <w:rFonts w:ascii="Calibri" w:hAnsi="Calibri" w:cs="Calibri"/>
          <w:color w:val="000000"/>
          <w:sz w:val="14"/>
          <w:szCs w:val="14"/>
        </w:rPr>
        <w:t xml:space="preserve">President Donald Trump is obsessed with returning America to its coal mining past—but </w:t>
      </w:r>
      <w:r>
        <w:rPr>
          <w:rFonts w:ascii="Calibri" w:hAnsi="Calibri" w:cs="Calibri"/>
          <w:color w:val="000000"/>
          <w:sz w:val="22"/>
          <w:szCs w:val="22"/>
          <w:u w:val="single"/>
        </w:rPr>
        <w:t xml:space="preserve">scientists and </w:t>
      </w:r>
      <w:proofErr w:type="spellStart"/>
      <w:r>
        <w:rPr>
          <w:rFonts w:ascii="Calibri" w:hAnsi="Calibri" w:cs="Calibri"/>
          <w:color w:val="000000"/>
          <w:sz w:val="22"/>
          <w:szCs w:val="22"/>
          <w:u w:val="single"/>
        </w:rPr>
        <w:t>entreprenurs</w:t>
      </w:r>
      <w:proofErr w:type="spellEnd"/>
      <w:r>
        <w:rPr>
          <w:rFonts w:ascii="Calibri" w:hAnsi="Calibri" w:cs="Calibri"/>
          <w:color w:val="000000"/>
          <w:sz w:val="22"/>
          <w:szCs w:val="22"/>
          <w:u w:val="single"/>
        </w:rPr>
        <w:t xml:space="preserve"> have </w:t>
      </w:r>
      <w:r>
        <w:rPr>
          <w:rFonts w:ascii="Calibri" w:hAnsi="Calibri" w:cs="Calibri"/>
          <w:color w:val="000000"/>
          <w:sz w:val="14"/>
          <w:szCs w:val="14"/>
        </w:rPr>
        <w:t xml:space="preserve">far more </w:t>
      </w:r>
      <w:r>
        <w:rPr>
          <w:rFonts w:ascii="Calibri" w:hAnsi="Calibri" w:cs="Calibri"/>
          <w:color w:val="000000"/>
          <w:sz w:val="22"/>
          <w:szCs w:val="22"/>
          <w:u w:val="single"/>
        </w:rPr>
        <w:t>ambitious plans</w:t>
      </w:r>
      <w:r>
        <w:rPr>
          <w:rFonts w:ascii="Calibri" w:hAnsi="Calibri" w:cs="Calibri"/>
          <w:color w:val="000000"/>
          <w:sz w:val="14"/>
          <w:szCs w:val="14"/>
          <w:shd w:val="clear" w:color="auto" w:fill="00FFFF"/>
        </w:rPr>
        <w:t xml:space="preserve">. </w:t>
      </w:r>
      <w:r>
        <w:rPr>
          <w:rFonts w:ascii="Calibri" w:hAnsi="Calibri" w:cs="Calibri"/>
          <w:color w:val="000000"/>
          <w:sz w:val="22"/>
          <w:szCs w:val="22"/>
          <w:u w:val="single"/>
          <w:shd w:val="clear" w:color="auto" w:fill="00FFFF"/>
        </w:rPr>
        <w:t xml:space="preserve">As the planet’s </w:t>
      </w:r>
      <w:r>
        <w:rPr>
          <w:rFonts w:ascii="Calibri" w:hAnsi="Calibri" w:cs="Calibri"/>
          <w:b/>
          <w:bCs/>
          <w:color w:val="000000"/>
          <w:sz w:val="26"/>
          <w:szCs w:val="26"/>
          <w:u w:val="single"/>
          <w:shd w:val="clear" w:color="auto" w:fill="00FFFF"/>
        </w:rPr>
        <w:t>precious metal reserves tap out</w:t>
      </w:r>
      <w:r>
        <w:rPr>
          <w:rFonts w:ascii="Calibri" w:hAnsi="Calibri" w:cs="Calibri"/>
          <w:b/>
          <w:bCs/>
          <w:color w:val="000000"/>
          <w:sz w:val="22"/>
          <w:szCs w:val="22"/>
          <w:u w:val="single"/>
        </w:rPr>
        <w:t>,</w:t>
      </w:r>
      <w:r>
        <w:rPr>
          <w:rFonts w:ascii="Calibri" w:hAnsi="Calibri" w:cs="Calibri"/>
          <w:color w:val="000000"/>
          <w:sz w:val="14"/>
          <w:szCs w:val="14"/>
        </w:rPr>
        <w:t xml:space="preserve"> big business and NASA are looking to the skies. </w:t>
      </w:r>
      <w:r>
        <w:rPr>
          <w:rFonts w:ascii="Calibri" w:hAnsi="Calibri" w:cs="Calibri"/>
          <w:b/>
          <w:bCs/>
          <w:color w:val="000000"/>
          <w:sz w:val="26"/>
          <w:szCs w:val="26"/>
          <w:u w:val="single"/>
          <w:shd w:val="clear" w:color="auto" w:fill="00FFFF"/>
        </w:rPr>
        <w:t xml:space="preserve">The race to mine asteroids </w:t>
      </w:r>
      <w:r>
        <w:rPr>
          <w:rFonts w:ascii="Calibri" w:hAnsi="Calibri" w:cs="Calibri"/>
          <w:color w:val="000000"/>
          <w:sz w:val="22"/>
          <w:szCs w:val="22"/>
          <w:u w:val="single"/>
        </w:rPr>
        <w:t>swirling around the solar system is on</w:t>
      </w:r>
      <w:r>
        <w:rPr>
          <w:rFonts w:ascii="Calibri" w:hAnsi="Calibri" w:cs="Calibri"/>
          <w:color w:val="000000"/>
          <w:sz w:val="14"/>
          <w:szCs w:val="14"/>
        </w:rPr>
        <w:t xml:space="preserve">. </w:t>
      </w:r>
      <w:r>
        <w:rPr>
          <w:rFonts w:ascii="Calibri" w:hAnsi="Calibri" w:cs="Calibri"/>
          <w:color w:val="000000"/>
          <w:sz w:val="22"/>
          <w:szCs w:val="22"/>
          <w:u w:val="single"/>
        </w:rPr>
        <w:t>Space mining</w:t>
      </w:r>
      <w:r>
        <w:rPr>
          <w:rFonts w:ascii="Calibri" w:hAnsi="Calibri" w:cs="Calibri"/>
          <w:b/>
          <w:bCs/>
          <w:color w:val="000000"/>
          <w:sz w:val="22"/>
          <w:szCs w:val="22"/>
          <w:u w:val="single"/>
        </w:rPr>
        <w:t xml:space="preserve"> may sound like science fiction</w:t>
      </w:r>
      <w:r>
        <w:rPr>
          <w:rFonts w:ascii="Calibri" w:hAnsi="Calibri" w:cs="Calibri"/>
          <w:color w:val="000000"/>
          <w:sz w:val="14"/>
          <w:szCs w:val="14"/>
        </w:rPr>
        <w:t xml:space="preserve">, </w:t>
      </w:r>
      <w:r>
        <w:rPr>
          <w:rFonts w:ascii="Calibri" w:hAnsi="Calibri" w:cs="Calibri"/>
          <w:color w:val="000000"/>
          <w:sz w:val="22"/>
          <w:szCs w:val="22"/>
          <w:u w:val="single"/>
        </w:rPr>
        <w:t>but it’s</w:t>
      </w:r>
      <w:r>
        <w:rPr>
          <w:rFonts w:ascii="Calibri" w:hAnsi="Calibri" w:cs="Calibri"/>
          <w:b/>
          <w:bCs/>
          <w:color w:val="000000"/>
          <w:sz w:val="26"/>
          <w:szCs w:val="26"/>
          <w:u w:val="single"/>
          <w:shd w:val="clear" w:color="auto" w:fill="00FFFF"/>
        </w:rPr>
        <w:t xml:space="preserve"> [is] real</w:t>
      </w:r>
      <w:r>
        <w:rPr>
          <w:rFonts w:ascii="Calibri" w:hAnsi="Calibri" w:cs="Calibri"/>
          <w:color w:val="000000"/>
          <w:sz w:val="14"/>
          <w:szCs w:val="14"/>
        </w:rPr>
        <w:t xml:space="preserve">, and big developments are on tap in the next decade. </w:t>
      </w:r>
      <w:r>
        <w:rPr>
          <w:rFonts w:ascii="Calibri" w:hAnsi="Calibri" w:cs="Calibri"/>
          <w:color w:val="000000"/>
          <w:sz w:val="26"/>
          <w:szCs w:val="26"/>
          <w:u w:val="single"/>
        </w:rPr>
        <w:t>Asteroids</w:t>
      </w:r>
      <w:r>
        <w:rPr>
          <w:rFonts w:ascii="Calibri" w:hAnsi="Calibri" w:cs="Calibri"/>
          <w:color w:val="000000"/>
          <w:sz w:val="18"/>
          <w:szCs w:val="18"/>
        </w:rPr>
        <w:t xml:space="preserve"> </w:t>
      </w:r>
      <w:r>
        <w:rPr>
          <w:rFonts w:ascii="Calibri" w:hAnsi="Calibri" w:cs="Calibri"/>
          <w:color w:val="000000"/>
          <w:sz w:val="14"/>
          <w:szCs w:val="14"/>
        </w:rPr>
        <w:t xml:space="preserve">are essentially massive rocks that orbit the sun, and many are thought to </w:t>
      </w:r>
      <w:r>
        <w:rPr>
          <w:rFonts w:ascii="Calibri" w:hAnsi="Calibri" w:cs="Calibri"/>
          <w:color w:val="000000"/>
          <w:sz w:val="22"/>
          <w:szCs w:val="22"/>
          <w:u w:val="single"/>
        </w:rPr>
        <w:t xml:space="preserve">consist of </w:t>
      </w:r>
      <w:r>
        <w:rPr>
          <w:rFonts w:ascii="Calibri" w:hAnsi="Calibri" w:cs="Calibri"/>
          <w:b/>
          <w:bCs/>
          <w:color w:val="000000"/>
          <w:sz w:val="16"/>
          <w:szCs w:val="16"/>
          <w:u w:val="single"/>
        </w:rPr>
        <w:t>platinum</w:t>
      </w:r>
      <w:r>
        <w:rPr>
          <w:rFonts w:ascii="Calibri" w:hAnsi="Calibri" w:cs="Calibri"/>
          <w:color w:val="000000"/>
          <w:sz w:val="22"/>
          <w:szCs w:val="22"/>
          <w:u w:val="single"/>
        </w:rPr>
        <w:t>, gold, iron, and more</w:t>
      </w:r>
      <w:r>
        <w:rPr>
          <w:rFonts w:ascii="Calibri" w:hAnsi="Calibri" w:cs="Calibri"/>
          <w:color w:val="000000"/>
          <w:sz w:val="14"/>
          <w:szCs w:val="14"/>
        </w:rPr>
        <w:t xml:space="preserve">. </w:t>
      </w:r>
      <w:r>
        <w:rPr>
          <w:rFonts w:ascii="Calibri" w:hAnsi="Calibri" w:cs="Calibri"/>
          <w:b/>
          <w:bCs/>
          <w:color w:val="000000"/>
          <w:sz w:val="26"/>
          <w:szCs w:val="26"/>
          <w:u w:val="single"/>
          <w:shd w:val="clear" w:color="auto" w:fill="00FFFF"/>
        </w:rPr>
        <w:t>A single</w:t>
      </w:r>
      <w:r>
        <w:rPr>
          <w:rFonts w:ascii="Calibri" w:hAnsi="Calibri" w:cs="Calibri"/>
          <w:color w:val="000000"/>
          <w:sz w:val="14"/>
          <w:szCs w:val="14"/>
        </w:rPr>
        <w:t xml:space="preserve"> </w:t>
      </w:r>
      <w:r>
        <w:rPr>
          <w:rFonts w:ascii="Calibri" w:hAnsi="Calibri" w:cs="Calibri"/>
          <w:b/>
          <w:bCs/>
          <w:color w:val="000000"/>
          <w:u w:val="single"/>
          <w:shd w:val="clear" w:color="auto" w:fill="00FFFF"/>
        </w:rPr>
        <w:t xml:space="preserve">500-meter-wide asteroid can </w:t>
      </w:r>
      <w:r>
        <w:rPr>
          <w:rFonts w:ascii="Calibri" w:hAnsi="Calibri" w:cs="Calibri"/>
          <w:b/>
          <w:bCs/>
          <w:color w:val="000000"/>
          <w:sz w:val="26"/>
          <w:szCs w:val="26"/>
          <w:u w:val="single"/>
          <w:shd w:val="clear" w:color="auto" w:fill="00FFFF"/>
        </w:rPr>
        <w:t xml:space="preserve">contain </w:t>
      </w:r>
      <w:r>
        <w:rPr>
          <w:rFonts w:ascii="Calibri" w:hAnsi="Calibri" w:cs="Calibri"/>
          <w:color w:val="000000"/>
          <w:sz w:val="22"/>
          <w:szCs w:val="22"/>
          <w:u w:val="single"/>
        </w:rPr>
        <w:t xml:space="preserve">almost </w:t>
      </w:r>
      <w:r>
        <w:rPr>
          <w:rFonts w:ascii="Calibri" w:hAnsi="Calibri" w:cs="Calibri"/>
          <w:b/>
          <w:bCs/>
          <w:color w:val="000000"/>
          <w:sz w:val="26"/>
          <w:szCs w:val="26"/>
          <w:u w:val="single"/>
          <w:shd w:val="clear" w:color="auto" w:fill="00FFFF"/>
        </w:rPr>
        <w:t>175 times</w:t>
      </w:r>
      <w:r>
        <w:rPr>
          <w:rFonts w:ascii="Calibri" w:hAnsi="Calibri" w:cs="Calibri"/>
          <w:b/>
          <w:bCs/>
          <w:color w:val="000000"/>
          <w:sz w:val="22"/>
          <w:szCs w:val="22"/>
          <w:u w:val="single"/>
        </w:rPr>
        <w:t xml:space="preserve"> </w:t>
      </w:r>
      <w:r>
        <w:rPr>
          <w:rFonts w:ascii="Calibri" w:hAnsi="Calibri" w:cs="Calibri"/>
          <w:b/>
          <w:bCs/>
          <w:color w:val="000000"/>
          <w:sz w:val="26"/>
          <w:szCs w:val="26"/>
          <w:u w:val="single"/>
          <w:shd w:val="clear" w:color="auto" w:fill="00FFFF"/>
        </w:rPr>
        <w:t xml:space="preserve">Earth’s annual platinum </w:t>
      </w:r>
      <w:r>
        <w:rPr>
          <w:rFonts w:ascii="Calibri" w:hAnsi="Calibri" w:cs="Calibri"/>
          <w:color w:val="000000"/>
          <w:sz w:val="16"/>
          <w:szCs w:val="16"/>
          <w:u w:val="single"/>
        </w:rPr>
        <w:t xml:space="preserve">mining </w:t>
      </w:r>
      <w:r>
        <w:rPr>
          <w:rFonts w:ascii="Calibri" w:hAnsi="Calibri" w:cs="Calibri"/>
          <w:b/>
          <w:bCs/>
          <w:color w:val="000000"/>
          <w:sz w:val="26"/>
          <w:szCs w:val="26"/>
          <w:u w:val="single"/>
          <w:shd w:val="clear" w:color="auto" w:fill="00FFFF"/>
        </w:rPr>
        <w:t>output</w:t>
      </w:r>
      <w:r>
        <w:rPr>
          <w:rFonts w:ascii="Calibri" w:hAnsi="Calibri" w:cs="Calibri"/>
          <w:b/>
          <w:bCs/>
          <w:color w:val="000000"/>
          <w:sz w:val="14"/>
          <w:szCs w:val="14"/>
        </w:rPr>
        <w:t>,</w:t>
      </w:r>
      <w:r>
        <w:rPr>
          <w:rFonts w:ascii="Calibri" w:hAnsi="Calibri" w:cs="Calibri"/>
          <w:color w:val="000000"/>
          <w:sz w:val="14"/>
          <w:szCs w:val="14"/>
        </w:rPr>
        <w:t xml:space="preserve"> </w:t>
      </w:r>
      <w:r>
        <w:rPr>
          <w:rFonts w:ascii="Calibri" w:hAnsi="Calibri" w:cs="Calibri"/>
          <w:b/>
          <w:bCs/>
          <w:color w:val="000000"/>
          <w:sz w:val="22"/>
          <w:szCs w:val="22"/>
          <w:u w:val="single"/>
        </w:rPr>
        <w:t>according to M</w:t>
      </w:r>
      <w:r>
        <w:rPr>
          <w:rFonts w:ascii="Calibri" w:hAnsi="Calibri" w:cs="Calibri"/>
          <w:color w:val="000000"/>
          <w:sz w:val="14"/>
          <w:szCs w:val="14"/>
        </w:rPr>
        <w:t xml:space="preserve">assachusetts </w:t>
      </w:r>
      <w:r>
        <w:rPr>
          <w:rFonts w:ascii="Calibri" w:hAnsi="Calibri" w:cs="Calibri"/>
          <w:b/>
          <w:bCs/>
          <w:color w:val="000000"/>
          <w:sz w:val="22"/>
          <w:szCs w:val="22"/>
          <w:u w:val="single"/>
        </w:rPr>
        <w:t>I</w:t>
      </w:r>
      <w:r>
        <w:rPr>
          <w:rFonts w:ascii="Calibri" w:hAnsi="Calibri" w:cs="Calibri"/>
          <w:color w:val="000000"/>
          <w:sz w:val="14"/>
          <w:szCs w:val="14"/>
        </w:rPr>
        <w:t xml:space="preserve">nstitute of </w:t>
      </w:r>
      <w:r>
        <w:rPr>
          <w:rFonts w:ascii="Calibri" w:hAnsi="Calibri" w:cs="Calibri"/>
          <w:b/>
          <w:bCs/>
          <w:color w:val="000000"/>
          <w:sz w:val="22"/>
          <w:szCs w:val="22"/>
          <w:u w:val="single"/>
        </w:rPr>
        <w:t>T</w:t>
      </w:r>
      <w:r>
        <w:rPr>
          <w:rFonts w:ascii="Calibri" w:hAnsi="Calibri" w:cs="Calibri"/>
          <w:color w:val="000000"/>
          <w:sz w:val="14"/>
          <w:szCs w:val="14"/>
        </w:rPr>
        <w:t xml:space="preserve">echnology research. </w:t>
      </w:r>
      <w:r>
        <w:rPr>
          <w:rFonts w:ascii="Calibri" w:hAnsi="Calibri" w:cs="Calibri"/>
          <w:b/>
          <w:bCs/>
          <w:color w:val="000000"/>
          <w:sz w:val="22"/>
          <w:szCs w:val="22"/>
          <w:u w:val="single"/>
        </w:rPr>
        <w:t>The metal</w:t>
      </w:r>
      <w:r>
        <w:rPr>
          <w:rFonts w:ascii="Calibri" w:hAnsi="Calibri" w:cs="Calibri"/>
          <w:b/>
          <w:bCs/>
          <w:color w:val="000000"/>
          <w:sz w:val="14"/>
          <w:szCs w:val="14"/>
        </w:rPr>
        <w:t>,</w:t>
      </w:r>
      <w:r>
        <w:rPr>
          <w:rFonts w:ascii="Calibri" w:hAnsi="Calibri" w:cs="Calibri"/>
          <w:color w:val="000000"/>
          <w:sz w:val="14"/>
          <w:szCs w:val="14"/>
        </w:rPr>
        <w:t xml:space="preserve"> worth about $930 per ounce, </w:t>
      </w:r>
      <w:r>
        <w:rPr>
          <w:rFonts w:ascii="Calibri" w:hAnsi="Calibri" w:cs="Calibri"/>
          <w:b/>
          <w:bCs/>
          <w:color w:val="000000"/>
          <w:sz w:val="22"/>
          <w:szCs w:val="22"/>
          <w:u w:val="single"/>
        </w:rPr>
        <w:t>is</w:t>
      </w:r>
      <w:r>
        <w:rPr>
          <w:rFonts w:ascii="Calibri" w:hAnsi="Calibri" w:cs="Calibri"/>
          <w:b/>
          <w:bCs/>
          <w:color w:val="000000"/>
          <w:sz w:val="14"/>
          <w:szCs w:val="14"/>
        </w:rPr>
        <w:t xml:space="preserve"> </w:t>
      </w:r>
      <w:r>
        <w:rPr>
          <w:rFonts w:ascii="Calibri" w:hAnsi="Calibri" w:cs="Calibri"/>
          <w:color w:val="000000"/>
          <w:sz w:val="14"/>
          <w:szCs w:val="14"/>
        </w:rPr>
        <w:t xml:space="preserve">used in jewelry and is a byword for luxury—think platinum credit cards—but it’s also </w:t>
      </w:r>
      <w:r>
        <w:rPr>
          <w:rFonts w:ascii="Calibri" w:hAnsi="Calibri" w:cs="Calibri"/>
          <w:b/>
          <w:bCs/>
          <w:color w:val="000000"/>
          <w:sz w:val="22"/>
          <w:szCs w:val="22"/>
          <w:u w:val="single"/>
        </w:rPr>
        <w:t>used in the catalytic converters installed in every modern car, in industrial chemical processes, and in many electronics.</w:t>
      </w:r>
      <w:r>
        <w:rPr>
          <w:rFonts w:ascii="Calibri" w:hAnsi="Calibri" w:cs="Calibri"/>
          <w:color w:val="000000"/>
          <w:sz w:val="22"/>
          <w:szCs w:val="22"/>
          <w:u w:val="single"/>
        </w:rPr>
        <w:t xml:space="preserve"> </w:t>
      </w:r>
      <w:r>
        <w:rPr>
          <w:rFonts w:ascii="Calibri" w:hAnsi="Calibri" w:cs="Calibri"/>
          <w:color w:val="000000"/>
          <w:sz w:val="6"/>
          <w:szCs w:val="6"/>
        </w:rPr>
        <w:t xml:space="preserve">SPACE MINING ECONOMICS Conventional wisdom may be that going to space to bring back what is needed on terra </w:t>
      </w:r>
      <w:proofErr w:type="spellStart"/>
      <w:r>
        <w:rPr>
          <w:rFonts w:ascii="Calibri" w:hAnsi="Calibri" w:cs="Calibri"/>
          <w:color w:val="000000"/>
          <w:sz w:val="6"/>
          <w:szCs w:val="6"/>
        </w:rPr>
        <w:t>firma</w:t>
      </w:r>
      <w:proofErr w:type="spellEnd"/>
      <w:r>
        <w:rPr>
          <w:rFonts w:ascii="Calibri" w:hAnsi="Calibri" w:cs="Calibri"/>
          <w:color w:val="000000"/>
          <w:sz w:val="6"/>
          <w:szCs w:val="6"/>
        </w:rPr>
        <w:t xml:space="preserve"> is economically nuts. Not so, analysts insist. “While the psychological barrier to mining asteroids is high, the actual financial and technological barriers are far lower,” says a recent report prepared on the subject by Goldman Sachs. Proponents say that before long, robots could be traveling to asteroids to extract platinum and other valuable minerals to haul back to Earth or even one day to use in space-based manufacturing plants. A 2012 Caltech study found that it could cost just $2.6 billion to capture an asteroid and bring it into orbit near Earth, making human exploration and robotic mining that much easier. “We expect that systems could be built for less</w:t>
      </w:r>
      <w:r>
        <w:rPr>
          <w:rFonts w:ascii="Calibri" w:hAnsi="Calibri" w:cs="Calibri"/>
          <w:color w:val="000000"/>
          <w:sz w:val="5"/>
          <w:szCs w:val="5"/>
        </w:rPr>
        <w:t xml:space="preserve"> </w:t>
      </w:r>
      <w:r>
        <w:rPr>
          <w:rFonts w:ascii="Calibri" w:hAnsi="Calibri" w:cs="Calibri"/>
          <w:color w:val="000000"/>
          <w:sz w:val="6"/>
          <w:szCs w:val="6"/>
        </w:rPr>
        <w:t>than that given trends in the cost of manufacturing spacecraft and improvements in technology,” the Goldman report says. It also predicts the eventual result would be far lower costs: “Successful asteroid mining would likely crater the global price of platinum” by dramatically increasing the supply. “The market is a big unknown because of things like platinum,” says Jay McMahon, an assistant professor at the University of Colorado’s Center for Astrodynamics Research. “You don’t know what’s going to happen if you bring back a big haul of platinum, what that would do to the market on Earth or how much demand there is.”</w:t>
      </w:r>
    </w:p>
    <w:p w14:paraId="71B880CE" w14:textId="77777777" w:rsidR="00746408" w:rsidRDefault="00746408" w:rsidP="00746408">
      <w:pPr>
        <w:pStyle w:val="Heading4"/>
        <w:spacing w:before="280" w:after="80"/>
      </w:pPr>
      <w:r>
        <w:rPr>
          <w:rFonts w:cs="Calibri"/>
          <w:color w:val="666666"/>
        </w:rPr>
        <w:t>The asteroid mining industry is predicted to be sustainable in 20-50 years, and the first physical mining of an asteroid is predicted to take place in 10</w:t>
      </w:r>
    </w:p>
    <w:p w14:paraId="4E325AD7" w14:textId="77777777" w:rsidR="00746408" w:rsidRDefault="00746408" w:rsidP="00746408">
      <w:pPr>
        <w:pStyle w:val="NormalWeb"/>
        <w:spacing w:beforeAutospacing="0" w:after="0" w:afterAutospacing="0"/>
      </w:pPr>
      <w:r>
        <w:rPr>
          <w:rFonts w:ascii="Calibri" w:hAnsi="Calibri" w:cs="Calibri"/>
          <w:color w:val="000000"/>
          <w:sz w:val="22"/>
          <w:szCs w:val="22"/>
        </w:rPr>
        <w:t xml:space="preserve">Tomasz </w:t>
      </w:r>
      <w:proofErr w:type="spellStart"/>
      <w:r>
        <w:rPr>
          <w:rFonts w:ascii="Calibri" w:hAnsi="Calibri" w:cs="Calibri"/>
          <w:b/>
          <w:bCs/>
          <w:color w:val="000000"/>
          <w:sz w:val="22"/>
          <w:szCs w:val="22"/>
        </w:rPr>
        <w:t>nowakowski</w:t>
      </w:r>
      <w:proofErr w:type="spellEnd"/>
      <w:r>
        <w:rPr>
          <w:rFonts w:ascii="Calibri" w:hAnsi="Calibri" w:cs="Calibri"/>
          <w:b/>
          <w:bCs/>
          <w:color w:val="000000"/>
          <w:sz w:val="22"/>
          <w:szCs w:val="22"/>
        </w:rPr>
        <w:t xml:space="preserve"> </w:t>
      </w:r>
      <w:proofErr w:type="spellStart"/>
      <w:r>
        <w:rPr>
          <w:rFonts w:ascii="Calibri" w:hAnsi="Calibri" w:cs="Calibri"/>
          <w:color w:val="000000"/>
          <w:sz w:val="22"/>
          <w:szCs w:val="22"/>
        </w:rPr>
        <w:t>october</w:t>
      </w:r>
      <w:proofErr w:type="spellEnd"/>
      <w:r>
        <w:rPr>
          <w:rFonts w:ascii="Calibri" w:hAnsi="Calibri" w:cs="Calibri"/>
          <w:color w:val="000000"/>
          <w:sz w:val="22"/>
          <w:szCs w:val="22"/>
        </w:rPr>
        <w:t xml:space="preserve"> 30, </w:t>
      </w:r>
      <w:r>
        <w:rPr>
          <w:rFonts w:ascii="Calibri" w:hAnsi="Calibri" w:cs="Calibri"/>
          <w:b/>
          <w:bCs/>
          <w:color w:val="000000"/>
          <w:sz w:val="22"/>
          <w:szCs w:val="22"/>
        </w:rPr>
        <w:t xml:space="preserve">2017 </w:t>
      </w:r>
      <w:r>
        <w:rPr>
          <w:rFonts w:ascii="Calibri" w:hAnsi="Calibri" w:cs="Calibri"/>
          <w:color w:val="000000"/>
          <w:sz w:val="22"/>
          <w:szCs w:val="22"/>
        </w:rPr>
        <w:t>“asteroid mining could start 10-20 years from now, says industry expert”</w:t>
      </w:r>
    </w:p>
    <w:p w14:paraId="7CD3DB9E" w14:textId="77777777" w:rsidR="00746408" w:rsidRDefault="00746408" w:rsidP="00746408">
      <w:pPr>
        <w:pStyle w:val="NormalWeb"/>
        <w:spacing w:beforeAutospacing="0" w:after="0" w:afterAutospacing="0"/>
      </w:pPr>
      <w:hyperlink r:id="rId10" w:history="1">
        <w:r>
          <w:rPr>
            <w:rStyle w:val="Hyperlink"/>
            <w:rFonts w:cs="Calibri"/>
            <w:color w:val="1155CC"/>
            <w:szCs w:val="22"/>
          </w:rPr>
          <w:t>https://phys.org/news/2017-10-asteroid-years-industry-expert.html</w:t>
        </w:r>
      </w:hyperlink>
    </w:p>
    <w:p w14:paraId="669D43B8" w14:textId="77777777" w:rsidR="00746408" w:rsidRDefault="00746408" w:rsidP="00746408">
      <w:pPr>
        <w:pStyle w:val="NormalWeb"/>
        <w:shd w:val="clear" w:color="auto" w:fill="FFFFFF"/>
        <w:spacing w:beforeAutospacing="0" w:after="0" w:afterAutospacing="0"/>
      </w:pPr>
      <w:r>
        <w:rPr>
          <w:rFonts w:ascii="Calibri" w:hAnsi="Calibri" w:cs="Calibri"/>
          <w:b/>
          <w:bCs/>
          <w:color w:val="000000"/>
          <w:sz w:val="22"/>
          <w:szCs w:val="22"/>
        </w:rPr>
        <w:t>"Asteroid mining on a regular basis,</w:t>
      </w:r>
      <w:r>
        <w:rPr>
          <w:rFonts w:ascii="Calibri" w:hAnsi="Calibri" w:cs="Calibri"/>
          <w:color w:val="000000"/>
          <w:sz w:val="22"/>
          <w:szCs w:val="22"/>
        </w:rPr>
        <w:t xml:space="preserve"> </w:t>
      </w:r>
      <w:r>
        <w:rPr>
          <w:rFonts w:ascii="Calibri" w:hAnsi="Calibri" w:cs="Calibri"/>
          <w:b/>
          <w:bCs/>
          <w:color w:val="000000"/>
          <w:sz w:val="22"/>
          <w:szCs w:val="22"/>
        </w:rPr>
        <w:t>such as terrestrial mining takes place today,</w:t>
      </w:r>
      <w:r>
        <w:rPr>
          <w:rFonts w:ascii="Calibri" w:hAnsi="Calibri" w:cs="Calibri"/>
          <w:color w:val="000000"/>
          <w:sz w:val="22"/>
          <w:szCs w:val="22"/>
        </w:rPr>
        <w:t xml:space="preserve"> </w:t>
      </w:r>
      <w:r>
        <w:rPr>
          <w:rFonts w:ascii="Calibri" w:hAnsi="Calibri" w:cs="Calibri"/>
          <w:b/>
          <w:bCs/>
          <w:color w:val="000000"/>
          <w:sz w:val="22"/>
          <w:szCs w:val="22"/>
        </w:rPr>
        <w:t xml:space="preserve">with an established industry and an ecosystem of supporting services businesses for the mining companies, could start anywhere from 20 to 50 years is my personal opinion. But any industry must start somewhere, and I think we will see the first asteroid being mined 10 to 20 years from now, at which point the surrounding ecosystem will begin to grow," </w:t>
      </w:r>
      <w:proofErr w:type="spellStart"/>
      <w:r>
        <w:rPr>
          <w:rFonts w:ascii="Calibri" w:hAnsi="Calibri" w:cs="Calibri"/>
          <w:b/>
          <w:bCs/>
          <w:color w:val="000000"/>
          <w:sz w:val="22"/>
          <w:szCs w:val="22"/>
        </w:rPr>
        <w:t>Galache</w:t>
      </w:r>
      <w:proofErr w:type="spellEnd"/>
      <w:r>
        <w:rPr>
          <w:rFonts w:ascii="Calibri" w:hAnsi="Calibri" w:cs="Calibri"/>
          <w:b/>
          <w:bCs/>
          <w:color w:val="000000"/>
          <w:sz w:val="22"/>
          <w:szCs w:val="22"/>
        </w:rPr>
        <w:t xml:space="preserve"> said</w:t>
      </w:r>
      <w:r>
        <w:rPr>
          <w:rFonts w:ascii="Calibri" w:hAnsi="Calibri" w:cs="Calibri"/>
          <w:color w:val="000000"/>
          <w:sz w:val="22"/>
          <w:szCs w:val="22"/>
        </w:rPr>
        <w:t>. </w:t>
      </w:r>
    </w:p>
    <w:p w14:paraId="3A3BC57B" w14:textId="77777777" w:rsidR="00746408" w:rsidRDefault="00746408" w:rsidP="00746408">
      <w:pPr>
        <w:pStyle w:val="Heading4"/>
        <w:spacing w:before="280" w:after="80"/>
      </w:pPr>
      <w:r>
        <w:rPr>
          <w:rFonts w:cs="Calibri"/>
          <w:color w:val="666666"/>
        </w:rPr>
        <w:t>Platinum is critical to hydrogen fuel cells</w:t>
      </w:r>
    </w:p>
    <w:p w14:paraId="2213DF25" w14:textId="77777777" w:rsidR="00746408" w:rsidRDefault="00746408" w:rsidP="00746408">
      <w:pPr>
        <w:pStyle w:val="NormalWeb"/>
        <w:spacing w:beforeAutospacing="0" w:after="0" w:afterAutospacing="0"/>
      </w:pPr>
      <w:proofErr w:type="spellStart"/>
      <w:r>
        <w:rPr>
          <w:rFonts w:ascii="Calibri" w:hAnsi="Calibri" w:cs="Calibri"/>
          <w:b/>
          <w:bCs/>
          <w:color w:val="000000"/>
          <w:sz w:val="26"/>
          <w:szCs w:val="26"/>
          <w:u w:val="single"/>
          <w:shd w:val="clear" w:color="auto" w:fill="FFD966"/>
        </w:rPr>
        <w:t>Fuelcellsworks</w:t>
      </w:r>
      <w:proofErr w:type="spellEnd"/>
      <w:r>
        <w:rPr>
          <w:rFonts w:ascii="Calibri" w:hAnsi="Calibri" w:cs="Calibri"/>
          <w:color w:val="000000"/>
          <w:sz w:val="26"/>
          <w:szCs w:val="26"/>
          <w:u w:val="single"/>
          <w:shd w:val="clear" w:color="auto" w:fill="FFD966"/>
        </w:rPr>
        <w:t xml:space="preserve">, </w:t>
      </w:r>
      <w:r>
        <w:rPr>
          <w:rFonts w:ascii="Calibri" w:hAnsi="Calibri" w:cs="Calibri"/>
          <w:b/>
          <w:bCs/>
          <w:color w:val="000000"/>
          <w:sz w:val="26"/>
          <w:szCs w:val="26"/>
          <w:u w:val="single"/>
          <w:shd w:val="clear" w:color="auto" w:fill="FFD966"/>
        </w:rPr>
        <w:t>20</w:t>
      </w:r>
      <w:r>
        <w:rPr>
          <w:rFonts w:ascii="Calibri" w:hAnsi="Calibri" w:cs="Calibri"/>
          <w:color w:val="000000"/>
          <w:sz w:val="22"/>
          <w:szCs w:val="22"/>
        </w:rPr>
        <w:t xml:space="preserve"> </w:t>
      </w:r>
      <w:r>
        <w:rPr>
          <w:rFonts w:ascii="Calibri" w:hAnsi="Calibri" w:cs="Calibri"/>
          <w:color w:val="000000"/>
          <w:sz w:val="14"/>
          <w:szCs w:val="14"/>
        </w:rPr>
        <w:t xml:space="preserve">“hydrogen today and tomorrow: platinum” </w:t>
      </w:r>
      <w:hyperlink r:id="rId11" w:history="1">
        <w:r>
          <w:rPr>
            <w:rStyle w:val="Hyperlink"/>
            <w:rFonts w:cs="Calibri"/>
            <w:color w:val="1155CC"/>
            <w:sz w:val="14"/>
            <w:szCs w:val="14"/>
          </w:rPr>
          <w:t>https://fuelcellsworks.com/news/hydrogen-today-and-tommorow-platinum/</w:t>
        </w:r>
      </w:hyperlink>
    </w:p>
    <w:p w14:paraId="6F6451A6" w14:textId="77777777" w:rsidR="00746408" w:rsidRDefault="00746408" w:rsidP="00746408">
      <w:pPr>
        <w:pStyle w:val="NormalWeb"/>
        <w:spacing w:beforeAutospacing="0" w:after="0" w:afterAutospacing="0"/>
      </w:pPr>
      <w:r>
        <w:rPr>
          <w:rFonts w:ascii="Calibri" w:hAnsi="Calibri" w:cs="Calibri"/>
          <w:color w:val="000000"/>
          <w:sz w:val="12"/>
          <w:szCs w:val="12"/>
        </w:rPr>
        <w:t xml:space="preserve">Platinum is a silverish-white transition metal. </w:t>
      </w:r>
      <w:r>
        <w:rPr>
          <w:rFonts w:ascii="Calibri" w:hAnsi="Calibri" w:cs="Calibri"/>
          <w:color w:val="000000"/>
          <w:sz w:val="22"/>
          <w:szCs w:val="22"/>
          <w:u w:val="single"/>
        </w:rPr>
        <w:t>With applications in investments, jewelry, and petroleum refining</w:t>
      </w:r>
      <w:r>
        <w:rPr>
          <w:rFonts w:ascii="Calibri" w:hAnsi="Calibri" w:cs="Calibri"/>
          <w:color w:val="000000"/>
          <w:sz w:val="20"/>
          <w:szCs w:val="20"/>
        </w:rPr>
        <w:t>,</w:t>
      </w:r>
      <w:r>
        <w:rPr>
          <w:rFonts w:ascii="Calibri" w:hAnsi="Calibri" w:cs="Calibri"/>
          <w:color w:val="000000"/>
          <w:sz w:val="22"/>
          <w:szCs w:val="22"/>
        </w:rPr>
        <w:t xml:space="preserve"> </w:t>
      </w:r>
      <w:r>
        <w:rPr>
          <w:rFonts w:ascii="Calibri" w:hAnsi="Calibri" w:cs="Calibri"/>
          <w:b/>
          <w:bCs/>
          <w:color w:val="000000"/>
          <w:sz w:val="26"/>
          <w:szCs w:val="26"/>
          <w:u w:val="single"/>
          <w:shd w:val="clear" w:color="auto" w:fill="00FFFF"/>
        </w:rPr>
        <w:t>platinum is an incredibly versatile metal</w:t>
      </w:r>
      <w:r>
        <w:rPr>
          <w:rFonts w:ascii="Calibri" w:hAnsi="Calibri" w:cs="Calibri"/>
          <w:color w:val="000000"/>
          <w:sz w:val="22"/>
          <w:szCs w:val="22"/>
        </w:rPr>
        <w:t>.</w:t>
      </w:r>
      <w:r>
        <w:rPr>
          <w:rFonts w:ascii="Calibri" w:hAnsi="Calibri" w:cs="Calibri"/>
          <w:color w:val="000000"/>
          <w:sz w:val="14"/>
          <w:szCs w:val="14"/>
        </w:rPr>
        <w:t xml:space="preserve"> It also happens to be</w:t>
      </w:r>
      <w:r>
        <w:rPr>
          <w:rFonts w:ascii="Calibri" w:hAnsi="Calibri" w:cs="Calibri"/>
          <w:color w:val="000000"/>
          <w:sz w:val="22"/>
          <w:szCs w:val="22"/>
        </w:rPr>
        <w:t xml:space="preserve"> </w:t>
      </w:r>
      <w:r>
        <w:rPr>
          <w:rFonts w:ascii="Calibri" w:hAnsi="Calibri" w:cs="Calibri"/>
          <w:b/>
          <w:bCs/>
          <w:color w:val="000000"/>
          <w:sz w:val="26"/>
          <w:szCs w:val="26"/>
          <w:u w:val="single"/>
          <w:shd w:val="clear" w:color="auto" w:fill="00FFFF"/>
        </w:rPr>
        <w:t>[and] the best catalyst for hydrogen fuel cells</w:t>
      </w:r>
      <w:r>
        <w:rPr>
          <w:rFonts w:ascii="Calibri" w:hAnsi="Calibri" w:cs="Calibri"/>
          <w:color w:val="000000"/>
          <w:sz w:val="22"/>
          <w:szCs w:val="22"/>
        </w:rPr>
        <w:t>.</w:t>
      </w:r>
      <w:r>
        <w:rPr>
          <w:rFonts w:ascii="Calibri" w:hAnsi="Calibri" w:cs="Calibri"/>
          <w:color w:val="000000"/>
          <w:sz w:val="22"/>
          <w:szCs w:val="22"/>
          <w:u w:val="single"/>
        </w:rPr>
        <w:t xml:space="preserve"> Its electron structure lets it easily absorbs H</w:t>
      </w:r>
      <w:r>
        <w:rPr>
          <w:rFonts w:ascii="Calibri" w:hAnsi="Calibri" w:cs="Calibri"/>
          <w:color w:val="000000"/>
          <w:sz w:val="13"/>
          <w:szCs w:val="13"/>
          <w:u w:val="single"/>
          <w:vertAlign w:val="subscript"/>
        </w:rPr>
        <w:t xml:space="preserve">2 </w:t>
      </w:r>
      <w:r>
        <w:rPr>
          <w:rFonts w:ascii="Calibri" w:hAnsi="Calibri" w:cs="Calibri"/>
          <w:color w:val="000000"/>
          <w:sz w:val="22"/>
          <w:szCs w:val="22"/>
          <w:u w:val="single"/>
        </w:rPr>
        <w:t>and O</w:t>
      </w:r>
      <w:r>
        <w:rPr>
          <w:rFonts w:ascii="Calibri" w:hAnsi="Calibri" w:cs="Calibri"/>
          <w:color w:val="000000"/>
          <w:sz w:val="13"/>
          <w:szCs w:val="13"/>
          <w:u w:val="single"/>
          <w:vertAlign w:val="subscript"/>
        </w:rPr>
        <w:t>2</w:t>
      </w:r>
      <w:r>
        <w:rPr>
          <w:rFonts w:ascii="Calibri" w:hAnsi="Calibri" w:cs="Calibri"/>
          <w:color w:val="000000"/>
          <w:sz w:val="22"/>
          <w:szCs w:val="22"/>
          <w:u w:val="single"/>
        </w:rPr>
        <w:t xml:space="preserve"> but quickly dispels H</w:t>
      </w:r>
      <w:r>
        <w:rPr>
          <w:rFonts w:ascii="Calibri" w:hAnsi="Calibri" w:cs="Calibri"/>
          <w:color w:val="000000"/>
          <w:sz w:val="13"/>
          <w:szCs w:val="13"/>
          <w:u w:val="single"/>
          <w:vertAlign w:val="subscript"/>
        </w:rPr>
        <w:t>2</w:t>
      </w:r>
      <w:r>
        <w:rPr>
          <w:rFonts w:ascii="Calibri" w:hAnsi="Calibri" w:cs="Calibri"/>
          <w:color w:val="000000"/>
          <w:sz w:val="22"/>
          <w:szCs w:val="22"/>
          <w:u w:val="single"/>
        </w:rPr>
        <w:t>O. in other words, hydrogen and oxygen will stick onto platinum when it needs to join, but will quickly leave once combined, leaving more room for more hydrogen and oxygen</w:t>
      </w:r>
    </w:p>
    <w:p w14:paraId="769D4AE2" w14:textId="77777777" w:rsidR="00746408" w:rsidRDefault="00746408" w:rsidP="00746408"/>
    <w:p w14:paraId="0B4EAA6E" w14:textId="77777777" w:rsidR="00746408" w:rsidRDefault="00746408" w:rsidP="00746408">
      <w:pPr>
        <w:pStyle w:val="Heading4"/>
        <w:spacing w:before="0" w:after="160"/>
      </w:pPr>
      <w:r>
        <w:rPr>
          <w:rFonts w:cs="Calibri"/>
          <w:color w:val="000000"/>
          <w:szCs w:val="26"/>
          <w:shd w:val="clear" w:color="auto" w:fill="FFD966"/>
        </w:rPr>
        <w:t>Ozin</w:t>
      </w:r>
      <w:r>
        <w:rPr>
          <w:rFonts w:cs="Calibri"/>
          <w:b w:val="0"/>
          <w:bCs/>
          <w:color w:val="000000"/>
          <w:sz w:val="22"/>
          <w:shd w:val="clear" w:color="auto" w:fill="FFD966"/>
        </w:rPr>
        <w:t>,</w:t>
      </w:r>
      <w:r>
        <w:rPr>
          <w:rFonts w:cs="Calibri"/>
          <w:color w:val="000000"/>
          <w:szCs w:val="26"/>
          <w:shd w:val="clear" w:color="auto" w:fill="FFD966"/>
        </w:rPr>
        <w:t>15</w:t>
      </w:r>
      <w:r>
        <w:rPr>
          <w:rFonts w:cs="Calibri"/>
          <w:b w:val="0"/>
          <w:bCs/>
          <w:color w:val="000000"/>
          <w:sz w:val="22"/>
        </w:rPr>
        <w:t xml:space="preserve"> - </w:t>
      </w:r>
      <w:r>
        <w:rPr>
          <w:rFonts w:cs="Calibri"/>
          <w:b w:val="0"/>
          <w:bCs/>
          <w:color w:val="000000"/>
          <w:sz w:val="12"/>
          <w:szCs w:val="12"/>
        </w:rPr>
        <w:t xml:space="preserve">Geoffrey </w:t>
      </w:r>
      <w:proofErr w:type="spellStart"/>
      <w:r>
        <w:rPr>
          <w:rFonts w:cs="Calibri"/>
          <w:b w:val="0"/>
          <w:bCs/>
          <w:color w:val="000000"/>
          <w:sz w:val="12"/>
          <w:szCs w:val="12"/>
        </w:rPr>
        <w:t>Ozin“Is</w:t>
      </w:r>
      <w:proofErr w:type="spellEnd"/>
      <w:r>
        <w:rPr>
          <w:rFonts w:cs="Calibri"/>
          <w:b w:val="0"/>
          <w:bCs/>
          <w:color w:val="000000"/>
          <w:sz w:val="12"/>
          <w:szCs w:val="12"/>
        </w:rPr>
        <w:t xml:space="preserve"> there enough platinum to run a solar-powered hydrogen economy?”, Advanced Science News, </w:t>
      </w:r>
      <w:hyperlink r:id="rId12" w:history="1">
        <w:r>
          <w:rPr>
            <w:rStyle w:val="Hyperlink"/>
            <w:rFonts w:cs="Calibri"/>
            <w:b w:val="0"/>
            <w:bCs/>
            <w:color w:val="1155CC"/>
            <w:sz w:val="10"/>
            <w:szCs w:val="10"/>
          </w:rPr>
          <w:t>https://www.advancedsciencenews.com/is-there-enough-platinum-to-run-a-solar-powered-hydrogen-economy/</w:t>
        </w:r>
      </w:hyperlink>
    </w:p>
    <w:p w14:paraId="63ECE7D8" w14:textId="77777777" w:rsidR="00746408" w:rsidRDefault="00746408" w:rsidP="00746408">
      <w:pPr>
        <w:pStyle w:val="Heading4"/>
        <w:spacing w:before="0" w:after="160"/>
      </w:pPr>
      <w:r>
        <w:rPr>
          <w:rFonts w:cs="Calibri"/>
          <w:color w:val="000000"/>
          <w:szCs w:val="26"/>
          <w:u w:val="single"/>
          <w:shd w:val="clear" w:color="auto" w:fill="00FFFF"/>
        </w:rPr>
        <w:t>Hydrogen as a clean energy source for fuel cells</w:t>
      </w:r>
      <w:r>
        <w:rPr>
          <w:rFonts w:cs="Calibri"/>
          <w:b w:val="0"/>
          <w:bCs/>
          <w:color w:val="000000"/>
          <w:sz w:val="5"/>
          <w:szCs w:val="5"/>
        </w:rPr>
        <w:t xml:space="preserve"> in the transportation and power generation sectors, as well as an effective reducing agent for transforming carbon dioxide to value-added chemicals and fuels,</w:t>
      </w:r>
      <w:r>
        <w:rPr>
          <w:rFonts w:cs="Calibri"/>
          <w:b w:val="0"/>
          <w:bCs/>
          <w:color w:val="000000"/>
          <w:szCs w:val="26"/>
          <w:shd w:val="clear" w:color="auto" w:fill="00FFFF"/>
        </w:rPr>
        <w:t xml:space="preserve"> </w:t>
      </w:r>
      <w:r>
        <w:rPr>
          <w:rFonts w:cs="Calibri"/>
          <w:color w:val="000000"/>
          <w:szCs w:val="26"/>
          <w:u w:val="single"/>
          <w:shd w:val="clear" w:color="auto" w:fill="00FFFF"/>
        </w:rPr>
        <w:t>could solve</w:t>
      </w:r>
      <w:r>
        <w:rPr>
          <w:rFonts w:cs="Calibri"/>
          <w:color w:val="000000"/>
          <w:szCs w:val="26"/>
          <w:shd w:val="clear" w:color="auto" w:fill="00FFFF"/>
        </w:rPr>
        <w:t xml:space="preserve"> </w:t>
      </w:r>
      <w:r>
        <w:rPr>
          <w:rFonts w:cs="Calibri"/>
          <w:b w:val="0"/>
          <w:bCs/>
          <w:color w:val="000000"/>
          <w:sz w:val="14"/>
          <w:szCs w:val="14"/>
        </w:rPr>
        <w:t xml:space="preserve">some of </w:t>
      </w:r>
      <w:r>
        <w:rPr>
          <w:rFonts w:cs="Calibri"/>
          <w:b w:val="0"/>
          <w:bCs/>
          <w:color w:val="000000"/>
          <w:sz w:val="22"/>
          <w:u w:val="single"/>
        </w:rPr>
        <w:t>the adverse</w:t>
      </w:r>
      <w:r>
        <w:rPr>
          <w:rFonts w:cs="Calibri"/>
          <w:b w:val="0"/>
          <w:bCs/>
          <w:color w:val="000000"/>
          <w:szCs w:val="26"/>
          <w:u w:val="single"/>
          <w:shd w:val="clear" w:color="auto" w:fill="00FFFF"/>
        </w:rPr>
        <w:t xml:space="preserve"> </w:t>
      </w:r>
      <w:r>
        <w:rPr>
          <w:rFonts w:cs="Calibri"/>
          <w:color w:val="000000"/>
          <w:szCs w:val="26"/>
          <w:u w:val="single"/>
          <w:shd w:val="clear" w:color="auto" w:fill="00FFFF"/>
        </w:rPr>
        <w:t xml:space="preserve">consequences of burning fossil fuels </w:t>
      </w:r>
      <w:r>
        <w:rPr>
          <w:rFonts w:cs="Calibri"/>
          <w:b w:val="0"/>
          <w:bCs/>
          <w:color w:val="000000"/>
          <w:sz w:val="22"/>
          <w:u w:val="single"/>
        </w:rPr>
        <w:t>that release greenhouse gas</w:t>
      </w:r>
      <w:r>
        <w:rPr>
          <w:rFonts w:cs="Calibri"/>
          <w:b w:val="0"/>
          <w:bCs/>
          <w:color w:val="000000"/>
          <w:sz w:val="14"/>
          <w:szCs w:val="14"/>
        </w:rPr>
        <w:t xml:space="preserve"> into the atmosphere </w:t>
      </w:r>
      <w:r>
        <w:rPr>
          <w:rFonts w:cs="Calibri"/>
          <w:b w:val="0"/>
          <w:bCs/>
          <w:color w:val="000000"/>
          <w:u w:val="single"/>
        </w:rPr>
        <w:t>and</w:t>
      </w:r>
      <w:r>
        <w:rPr>
          <w:rFonts w:cs="Calibri"/>
          <w:b w:val="0"/>
          <w:bCs/>
          <w:color w:val="000000"/>
          <w:sz w:val="16"/>
          <w:szCs w:val="16"/>
        </w:rPr>
        <w:t xml:space="preserve"> </w:t>
      </w:r>
      <w:r>
        <w:rPr>
          <w:rFonts w:cs="Calibri"/>
          <w:b w:val="0"/>
          <w:bCs/>
          <w:color w:val="000000"/>
          <w:sz w:val="14"/>
          <w:szCs w:val="14"/>
        </w:rPr>
        <w:t xml:space="preserve">chemicals that </w:t>
      </w:r>
      <w:r>
        <w:rPr>
          <w:rFonts w:cs="Calibri"/>
          <w:b w:val="0"/>
          <w:bCs/>
          <w:color w:val="000000"/>
          <w:szCs w:val="26"/>
          <w:u w:val="single"/>
        </w:rPr>
        <w:t>pollute the environmen</w:t>
      </w:r>
      <w:r>
        <w:rPr>
          <w:rFonts w:cs="Calibri"/>
          <w:b w:val="0"/>
          <w:bCs/>
          <w:color w:val="000000"/>
          <w:sz w:val="22"/>
          <w:u w:val="single"/>
        </w:rPr>
        <w:t>t</w:t>
      </w:r>
      <w:r>
        <w:rPr>
          <w:rFonts w:cs="Calibri"/>
          <w:b w:val="0"/>
          <w:bCs/>
          <w:color w:val="000000"/>
          <w:sz w:val="14"/>
          <w:szCs w:val="14"/>
        </w:rPr>
        <w:t xml:space="preserve"> [1, 2]. </w:t>
      </w:r>
      <w:r>
        <w:rPr>
          <w:rFonts w:cs="Calibri"/>
          <w:b w:val="0"/>
          <w:bCs/>
          <w:color w:val="000000"/>
          <w:sz w:val="22"/>
          <w:u w:val="single"/>
        </w:rPr>
        <w:t>Today, hydrogen is produced by steam reforming, gasification and electrolysis</w:t>
      </w:r>
      <w:r>
        <w:rPr>
          <w:rFonts w:cs="Calibri"/>
          <w:b w:val="0"/>
          <w:bCs/>
          <w:color w:val="000000"/>
          <w:sz w:val="14"/>
          <w:szCs w:val="14"/>
        </w:rPr>
        <w:t xml:space="preserve">. </w:t>
      </w:r>
      <w:r>
        <w:rPr>
          <w:rFonts w:cs="Calibri"/>
          <w:b w:val="0"/>
          <w:bCs/>
          <w:color w:val="000000"/>
          <w:sz w:val="5"/>
          <w:szCs w:val="5"/>
        </w:rPr>
        <w:t>Most of hydrogen is produced from fossil fuels (48% natural gas, 30% oil, 18% coal) while electrolysis of water accounts for only 4%. The electricity to enable water electrolysis has traditionally come from fossil and nuclear sources, which are increasingly being replaced by clean, renewable electrical energy from solar, hydro and wind</w:t>
      </w:r>
      <w:r>
        <w:rPr>
          <w:rFonts w:cs="Calibri"/>
          <w:b w:val="0"/>
          <w:bCs/>
          <w:color w:val="000000"/>
          <w:sz w:val="14"/>
          <w:szCs w:val="14"/>
        </w:rPr>
        <w:t xml:space="preserve">. </w:t>
      </w:r>
      <w:r>
        <w:rPr>
          <w:rFonts w:cs="Calibri"/>
          <w:color w:val="000000"/>
          <w:sz w:val="22"/>
          <w:u w:val="single"/>
        </w:rPr>
        <w:t>The practical</w:t>
      </w:r>
      <w:r>
        <w:rPr>
          <w:rFonts w:cs="Calibri"/>
          <w:b w:val="0"/>
          <w:bCs/>
          <w:color w:val="000000"/>
          <w:sz w:val="22"/>
          <w:u w:val="single"/>
        </w:rPr>
        <w:t xml:space="preserve"> </w:t>
      </w:r>
      <w:r>
        <w:rPr>
          <w:rFonts w:cs="Calibri"/>
          <w:b w:val="0"/>
          <w:bCs/>
          <w:color w:val="000000"/>
          <w:szCs w:val="26"/>
          <w:u w:val="single"/>
          <w:shd w:val="clear" w:color="auto" w:fill="00FFFF"/>
        </w:rPr>
        <w:t>realization of the full environmental and security benefits of clean</w:t>
      </w:r>
      <w:r>
        <w:rPr>
          <w:rFonts w:cs="Calibri"/>
          <w:b w:val="0"/>
          <w:bCs/>
          <w:color w:val="000000"/>
          <w:sz w:val="14"/>
          <w:szCs w:val="14"/>
        </w:rPr>
        <w:t xml:space="preserve"> and </w:t>
      </w:r>
      <w:r>
        <w:rPr>
          <w:rFonts w:cs="Calibri"/>
          <w:b w:val="0"/>
          <w:bCs/>
          <w:color w:val="000000"/>
          <w:szCs w:val="26"/>
          <w:u w:val="single"/>
          <w:shd w:val="clear" w:color="auto" w:fill="00FFFF"/>
        </w:rPr>
        <w:t>renewable hydrogen for use in fuel cells</w:t>
      </w:r>
      <w:r>
        <w:rPr>
          <w:rFonts w:cs="Calibri"/>
          <w:b w:val="0"/>
          <w:bCs/>
          <w:color w:val="000000"/>
          <w:sz w:val="18"/>
          <w:szCs w:val="18"/>
          <w:shd w:val="clear" w:color="auto" w:fill="00FFFF"/>
        </w:rPr>
        <w:t xml:space="preserve"> </w:t>
      </w:r>
      <w:r>
        <w:rPr>
          <w:rFonts w:cs="Calibri"/>
          <w:b w:val="0"/>
          <w:bCs/>
          <w:color w:val="000000"/>
          <w:sz w:val="14"/>
          <w:szCs w:val="14"/>
        </w:rPr>
        <w:t xml:space="preserve">and conversion of carbon dioxide to chemicals and fuels, </w:t>
      </w:r>
      <w:r>
        <w:rPr>
          <w:rFonts w:cs="Calibri"/>
          <w:b w:val="0"/>
          <w:bCs/>
          <w:color w:val="000000"/>
          <w:szCs w:val="26"/>
          <w:u w:val="single"/>
          <w:shd w:val="clear" w:color="auto" w:fill="00FFFF"/>
        </w:rPr>
        <w:t>will necessitate</w:t>
      </w:r>
      <w:r>
        <w:rPr>
          <w:rFonts w:cs="Calibri"/>
          <w:b w:val="0"/>
          <w:bCs/>
          <w:color w:val="000000"/>
          <w:sz w:val="14"/>
          <w:szCs w:val="14"/>
        </w:rPr>
        <w:t xml:space="preserve"> the development </w:t>
      </w:r>
      <w:r>
        <w:rPr>
          <w:rFonts w:cs="Calibri"/>
          <w:b w:val="0"/>
          <w:bCs/>
          <w:color w:val="000000"/>
          <w:sz w:val="22"/>
          <w:u w:val="single"/>
        </w:rPr>
        <w:t xml:space="preserve">of </w:t>
      </w:r>
      <w:r>
        <w:rPr>
          <w:rFonts w:cs="Calibri"/>
          <w:b w:val="0"/>
          <w:bCs/>
          <w:color w:val="000000"/>
          <w:szCs w:val="26"/>
          <w:u w:val="single"/>
          <w:shd w:val="clear" w:color="auto" w:fill="00FFFF"/>
        </w:rPr>
        <w:t>large-scale</w:t>
      </w:r>
      <w:r>
        <w:rPr>
          <w:rFonts w:cs="Calibri"/>
          <w:b w:val="0"/>
          <w:bCs/>
          <w:color w:val="000000"/>
          <w:sz w:val="18"/>
          <w:szCs w:val="18"/>
          <w:shd w:val="clear" w:color="auto" w:fill="00FFFF"/>
        </w:rPr>
        <w:t xml:space="preserve">, </w:t>
      </w:r>
      <w:r>
        <w:rPr>
          <w:rFonts w:cs="Calibri"/>
          <w:b w:val="0"/>
          <w:bCs/>
          <w:color w:val="000000"/>
          <w:szCs w:val="26"/>
          <w:u w:val="single"/>
          <w:shd w:val="clear" w:color="auto" w:fill="00FFFF"/>
        </w:rPr>
        <w:t>low-cost hydrogen generation methods from renewable resources with a minimal carbon footprint</w:t>
      </w:r>
      <w:r>
        <w:rPr>
          <w:rFonts w:cs="Calibri"/>
          <w:b w:val="0"/>
          <w:bCs/>
          <w:color w:val="000000"/>
          <w:sz w:val="14"/>
          <w:szCs w:val="14"/>
        </w:rPr>
        <w:t>.</w:t>
      </w:r>
      <w:r>
        <w:rPr>
          <w:rFonts w:cs="Calibri"/>
          <w:b w:val="0"/>
          <w:bCs/>
          <w:color w:val="000000"/>
          <w:sz w:val="5"/>
          <w:szCs w:val="5"/>
        </w:rPr>
        <w:t xml:space="preserve"> Amongst the different options for generating hydrogen, the photo-electrochemical approach, which utilizes sunlight to directly split water is considered to be amongst the most promising technologically and economically. Nevertheless, efficiency, figures-of-merit and longevity issues, requiring basic-directed research to improve loss mechanisms and increase </w:t>
      </w:r>
      <w:r>
        <w:rPr>
          <w:rFonts w:cs="Calibri"/>
          <w:b w:val="0"/>
          <w:bCs/>
          <w:color w:val="000000"/>
          <w:sz w:val="20"/>
          <w:szCs w:val="20"/>
        </w:rPr>
        <w:t xml:space="preserve">electrodes, materials and device performance and stability, ultimately to develop operationally safe systems, remain the most challenging and critically important issues to enable advances in the field [3]. </w:t>
      </w:r>
      <w:r>
        <w:rPr>
          <w:rFonts w:cs="Calibri"/>
          <w:b w:val="0"/>
          <w:bCs/>
          <w:color w:val="000000"/>
          <w:sz w:val="20"/>
          <w:szCs w:val="20"/>
          <w:u w:val="single"/>
        </w:rPr>
        <w:t>Photo-electrochemistry is an electrochemical technique, which employs light harvesting catalysts most often based on specialized semiconductor and metal nanostructures and combinations thereof.</w:t>
      </w:r>
      <w:r>
        <w:rPr>
          <w:rFonts w:cs="Calibri"/>
          <w:b w:val="0"/>
          <w:bCs/>
          <w:color w:val="000000"/>
          <w:sz w:val="20"/>
          <w:szCs w:val="20"/>
        </w:rPr>
        <w:t xml:space="preserve"> It is a truism that many </w:t>
      </w:r>
      <w:r>
        <w:rPr>
          <w:rFonts w:cs="Calibri"/>
          <w:b w:val="0"/>
          <w:bCs/>
          <w:color w:val="000000"/>
          <w:sz w:val="20"/>
          <w:szCs w:val="20"/>
          <w:u w:val="single"/>
        </w:rPr>
        <w:t>research scientists, who recognize the</w:t>
      </w:r>
      <w:r>
        <w:rPr>
          <w:rFonts w:cs="Calibri"/>
          <w:b w:val="0"/>
          <w:bCs/>
          <w:color w:val="000000"/>
          <w:sz w:val="20"/>
          <w:szCs w:val="20"/>
        </w:rPr>
        <w:t xml:space="preserve"> axiom of </w:t>
      </w:r>
      <w:r>
        <w:rPr>
          <w:rFonts w:cs="Calibri"/>
          <w:b w:val="0"/>
          <w:bCs/>
          <w:color w:val="000000"/>
          <w:sz w:val="20"/>
          <w:szCs w:val="20"/>
          <w:u w:val="single"/>
        </w:rPr>
        <w:t>the</w:t>
      </w:r>
      <w:r>
        <w:rPr>
          <w:rFonts w:cs="Calibri"/>
          <w:b w:val="0"/>
          <w:bCs/>
          <w:color w:val="000000"/>
          <w:sz w:val="20"/>
          <w:szCs w:val="20"/>
        </w:rPr>
        <w:t xml:space="preserve"> ‘</w:t>
      </w:r>
      <w:r>
        <w:rPr>
          <w:rFonts w:cs="Calibri"/>
          <w:color w:val="000000"/>
          <w:sz w:val="20"/>
          <w:szCs w:val="20"/>
          <w:u w:val="single"/>
        </w:rPr>
        <w:t>materials dilemma’</w:t>
      </w:r>
      <w:r>
        <w:rPr>
          <w:rFonts w:cs="Calibri"/>
          <w:b w:val="0"/>
          <w:bCs/>
          <w:color w:val="000000"/>
          <w:sz w:val="20"/>
          <w:szCs w:val="20"/>
        </w:rPr>
        <w:t xml:space="preserve">, </w:t>
      </w:r>
      <w:r>
        <w:rPr>
          <w:rFonts w:cs="Calibri"/>
          <w:b w:val="0"/>
          <w:bCs/>
          <w:color w:val="000000"/>
          <w:sz w:val="20"/>
          <w:szCs w:val="20"/>
          <w:u w:val="single"/>
        </w:rPr>
        <w:t>remain skeptical of finding a practical and efficient photo-catalyst that can enable the light-assisted electrochemical H2 evolution reaction from H2O at a sufficiently large scale to facilitate a TW H2 economy. This refers to the challenge</w:t>
      </w:r>
      <w:r>
        <w:rPr>
          <w:rFonts w:cs="Calibri"/>
          <w:b w:val="0"/>
          <w:bCs/>
          <w:color w:val="000000"/>
          <w:sz w:val="20"/>
          <w:szCs w:val="20"/>
        </w:rPr>
        <w:t xml:space="preserve"> often </w:t>
      </w:r>
      <w:r>
        <w:rPr>
          <w:rFonts w:cs="Calibri"/>
          <w:b w:val="0"/>
          <w:bCs/>
          <w:color w:val="000000"/>
          <w:sz w:val="20"/>
          <w:szCs w:val="20"/>
          <w:u w:val="single"/>
        </w:rPr>
        <w:t>confronted by scientists, engineers</w:t>
      </w:r>
      <w:r>
        <w:rPr>
          <w:rFonts w:cs="Calibri"/>
          <w:b w:val="0"/>
          <w:bCs/>
          <w:color w:val="000000"/>
          <w:sz w:val="20"/>
          <w:szCs w:val="20"/>
        </w:rPr>
        <w:t xml:space="preserve">, industry </w:t>
      </w:r>
      <w:r>
        <w:rPr>
          <w:rFonts w:cs="Calibri"/>
          <w:b w:val="0"/>
          <w:bCs/>
          <w:color w:val="000000"/>
          <w:sz w:val="20"/>
          <w:szCs w:val="20"/>
          <w:u w:val="single"/>
        </w:rPr>
        <w:t>and manufacturers trying to discover champion materials for a large scale catalytic process</w:t>
      </w:r>
      <w:r>
        <w:rPr>
          <w:rFonts w:cs="Calibri"/>
          <w:b w:val="0"/>
          <w:bCs/>
          <w:color w:val="000000"/>
          <w:sz w:val="20"/>
          <w:szCs w:val="20"/>
        </w:rPr>
        <w:t xml:space="preserve">, where </w:t>
      </w:r>
      <w:r>
        <w:rPr>
          <w:rFonts w:cs="Calibri"/>
          <w:color w:val="000000"/>
          <w:sz w:val="20"/>
          <w:szCs w:val="20"/>
          <w:u w:val="single"/>
        </w:rPr>
        <w:t>the best</w:t>
      </w:r>
      <w:r>
        <w:rPr>
          <w:rFonts w:cs="Calibri"/>
          <w:b w:val="0"/>
          <w:bCs/>
          <w:color w:val="000000"/>
          <w:sz w:val="20"/>
          <w:szCs w:val="20"/>
        </w:rPr>
        <w:t xml:space="preserve"> performers </w:t>
      </w:r>
      <w:r>
        <w:rPr>
          <w:rFonts w:cs="Calibri"/>
          <w:b w:val="0"/>
          <w:bCs/>
          <w:color w:val="000000"/>
          <w:sz w:val="20"/>
          <w:szCs w:val="20"/>
          <w:u w:val="single"/>
        </w:rPr>
        <w:t xml:space="preserve">are comprised of elemental compositions </w:t>
      </w:r>
      <w:r>
        <w:rPr>
          <w:rFonts w:cs="Calibri"/>
          <w:color w:val="000000"/>
          <w:sz w:val="20"/>
          <w:szCs w:val="20"/>
          <w:u w:val="single"/>
        </w:rPr>
        <w:t>in short supply</w:t>
      </w:r>
      <w:r>
        <w:rPr>
          <w:rFonts w:cs="Calibri"/>
          <w:b w:val="0"/>
          <w:bCs/>
          <w:color w:val="000000"/>
          <w:sz w:val="20"/>
          <w:szCs w:val="20"/>
        </w:rPr>
        <w:t xml:space="preserve"> </w:t>
      </w:r>
      <w:r>
        <w:rPr>
          <w:rFonts w:cs="Calibri"/>
          <w:b w:val="0"/>
          <w:bCs/>
          <w:color w:val="000000"/>
          <w:sz w:val="20"/>
          <w:szCs w:val="20"/>
          <w:u w:val="single"/>
        </w:rPr>
        <w:t>and</w:t>
      </w:r>
      <w:r>
        <w:rPr>
          <w:rFonts w:cs="Calibri"/>
          <w:b w:val="0"/>
          <w:bCs/>
          <w:color w:val="000000"/>
          <w:sz w:val="20"/>
          <w:szCs w:val="20"/>
        </w:rPr>
        <w:t xml:space="preserve"> </w:t>
      </w:r>
      <w:r>
        <w:rPr>
          <w:rFonts w:cs="Calibri"/>
          <w:color w:val="000000"/>
          <w:sz w:val="20"/>
          <w:szCs w:val="20"/>
          <w:u w:val="single"/>
        </w:rPr>
        <w:t>too pricey</w:t>
      </w:r>
      <w:r>
        <w:rPr>
          <w:rFonts w:cs="Calibri"/>
          <w:b w:val="0"/>
          <w:bCs/>
          <w:color w:val="000000"/>
          <w:sz w:val="20"/>
          <w:szCs w:val="20"/>
        </w:rPr>
        <w:t xml:space="preserve"> while inferior performers consist of earth abundant low cost elemental compositions. </w:t>
      </w:r>
      <w:r>
        <w:rPr>
          <w:rFonts w:cs="Calibri"/>
          <w:b w:val="0"/>
          <w:bCs/>
          <w:color w:val="000000"/>
          <w:sz w:val="20"/>
          <w:szCs w:val="20"/>
          <w:u w:val="single"/>
        </w:rPr>
        <w:t xml:space="preserve">This is certainly true for the catalytically active </w:t>
      </w:r>
      <w:r>
        <w:rPr>
          <w:rFonts w:cs="Calibri"/>
          <w:color w:val="000000"/>
          <w:sz w:val="20"/>
          <w:szCs w:val="20"/>
          <w:u w:val="single"/>
        </w:rPr>
        <w:t>platinum group metals</w:t>
      </w:r>
      <w:r>
        <w:rPr>
          <w:rFonts w:cs="Calibri"/>
          <w:color w:val="000000"/>
          <w:sz w:val="20"/>
          <w:szCs w:val="20"/>
        </w:rPr>
        <w:t xml:space="preserve"> </w:t>
      </w:r>
      <w:r>
        <w:rPr>
          <w:rFonts w:cs="Calibri"/>
          <w:b w:val="0"/>
          <w:bCs/>
          <w:color w:val="000000"/>
          <w:sz w:val="20"/>
          <w:szCs w:val="20"/>
        </w:rPr>
        <w:t xml:space="preserve">Ru, </w:t>
      </w:r>
      <w:proofErr w:type="spellStart"/>
      <w:r>
        <w:rPr>
          <w:rFonts w:cs="Calibri"/>
          <w:b w:val="0"/>
          <w:bCs/>
          <w:color w:val="000000"/>
          <w:sz w:val="20"/>
          <w:szCs w:val="20"/>
        </w:rPr>
        <w:t>Os</w:t>
      </w:r>
      <w:proofErr w:type="spellEnd"/>
      <w:r>
        <w:rPr>
          <w:rFonts w:cs="Calibri"/>
          <w:b w:val="0"/>
          <w:bCs/>
          <w:color w:val="000000"/>
          <w:sz w:val="20"/>
          <w:szCs w:val="20"/>
        </w:rPr>
        <w:t xml:space="preserve">, Rh, </w:t>
      </w:r>
      <w:proofErr w:type="spellStart"/>
      <w:r>
        <w:rPr>
          <w:rFonts w:cs="Calibri"/>
          <w:b w:val="0"/>
          <w:bCs/>
          <w:color w:val="000000"/>
          <w:sz w:val="20"/>
          <w:szCs w:val="20"/>
        </w:rPr>
        <w:t>Ir</w:t>
      </w:r>
      <w:proofErr w:type="spellEnd"/>
      <w:r>
        <w:rPr>
          <w:rFonts w:cs="Calibri"/>
          <w:b w:val="0"/>
          <w:bCs/>
          <w:color w:val="000000"/>
          <w:sz w:val="20"/>
          <w:szCs w:val="20"/>
        </w:rPr>
        <w:t xml:space="preserve">, Pd and Pt in nanostructured forms as well as the catalytic sites of diverse classes of molecules, clusters, polymers and materials. </w:t>
      </w:r>
      <w:r>
        <w:rPr>
          <w:rFonts w:cs="Calibri"/>
          <w:b w:val="0"/>
          <w:bCs/>
          <w:color w:val="000000"/>
          <w:sz w:val="20"/>
          <w:szCs w:val="20"/>
          <w:u w:val="single"/>
        </w:rPr>
        <w:t>In the case of the photo-electrochemical H2 evolution reaction from aqueous phase H2O, the champion catalyst remains Pt [Platinum]</w:t>
      </w:r>
      <w:r>
        <w:rPr>
          <w:rFonts w:cs="Calibri"/>
          <w:color w:val="000000"/>
          <w:sz w:val="20"/>
          <w:szCs w:val="20"/>
          <w:u w:val="single"/>
        </w:rPr>
        <w:t xml:space="preserve"> despite</w:t>
      </w:r>
      <w:r>
        <w:rPr>
          <w:rFonts w:cs="Calibri"/>
          <w:color w:val="000000"/>
          <w:sz w:val="20"/>
          <w:szCs w:val="20"/>
        </w:rPr>
        <w:t xml:space="preserve"> </w:t>
      </w:r>
      <w:r>
        <w:rPr>
          <w:rFonts w:cs="Calibri"/>
          <w:color w:val="000000"/>
          <w:sz w:val="20"/>
          <w:szCs w:val="20"/>
          <w:u w:val="single"/>
        </w:rPr>
        <w:t>much research devoted to find a more abundant cheaper alternative</w:t>
      </w:r>
      <w:r>
        <w:rPr>
          <w:rFonts w:cs="Calibri"/>
          <w:b w:val="0"/>
          <w:bCs/>
          <w:color w:val="000000"/>
          <w:sz w:val="20"/>
          <w:szCs w:val="20"/>
          <w:u w:val="single"/>
        </w:rPr>
        <w:t>.</w:t>
      </w:r>
      <w:r>
        <w:rPr>
          <w:rFonts w:cs="Calibri"/>
          <w:b w:val="0"/>
          <w:bCs/>
          <w:color w:val="000000"/>
          <w:sz w:val="20"/>
          <w:szCs w:val="20"/>
        </w:rPr>
        <w:t xml:space="preserve"> This is simply because </w:t>
      </w:r>
      <w:r>
        <w:rPr>
          <w:rFonts w:cs="Calibri"/>
          <w:b w:val="0"/>
          <w:bCs/>
          <w:color w:val="000000"/>
          <w:sz w:val="20"/>
          <w:szCs w:val="20"/>
          <w:u w:val="single"/>
        </w:rPr>
        <w:t>Pt</w:t>
      </w:r>
      <w:r>
        <w:rPr>
          <w:rFonts w:cs="Calibri"/>
          <w:color w:val="000000"/>
          <w:sz w:val="20"/>
          <w:szCs w:val="20"/>
          <w:u w:val="single"/>
        </w:rPr>
        <w:t xml:space="preserve"> </w:t>
      </w:r>
      <w:r>
        <w:rPr>
          <w:rFonts w:cs="Calibri"/>
          <w:b w:val="0"/>
          <w:bCs/>
          <w:color w:val="000000"/>
          <w:sz w:val="20"/>
          <w:szCs w:val="20"/>
          <w:u w:val="single"/>
        </w:rPr>
        <w:t>[</w:t>
      </w:r>
      <w:r>
        <w:rPr>
          <w:rFonts w:cs="Calibri"/>
          <w:color w:val="000000"/>
          <w:sz w:val="20"/>
          <w:szCs w:val="20"/>
          <w:u w:val="single"/>
        </w:rPr>
        <w:t>platinum] as a H2 evolution catalyst still has the</w:t>
      </w:r>
      <w:r>
        <w:rPr>
          <w:rFonts w:cs="Calibri"/>
          <w:b w:val="0"/>
          <w:bCs/>
          <w:color w:val="000000"/>
          <w:sz w:val="20"/>
          <w:szCs w:val="20"/>
          <w:u w:val="single"/>
        </w:rPr>
        <w:t xml:space="preserve"> </w:t>
      </w:r>
      <w:r>
        <w:rPr>
          <w:rFonts w:cs="Calibri"/>
          <w:color w:val="000000"/>
          <w:sz w:val="20"/>
          <w:szCs w:val="20"/>
          <w:u w:val="single"/>
        </w:rPr>
        <w:t>world-record exchange current density</w:t>
      </w:r>
      <w:r>
        <w:rPr>
          <w:rFonts w:cs="Calibri"/>
          <w:b w:val="0"/>
          <w:bCs/>
          <w:color w:val="000000"/>
          <w:sz w:val="20"/>
          <w:szCs w:val="20"/>
          <w:u w:val="single"/>
        </w:rPr>
        <w:t xml:space="preserve"> and </w:t>
      </w:r>
      <w:r>
        <w:rPr>
          <w:rFonts w:cs="Calibri"/>
          <w:color w:val="000000"/>
          <w:sz w:val="20"/>
          <w:szCs w:val="20"/>
          <w:u w:val="single"/>
        </w:rPr>
        <w:t>low Tafel slope</w:t>
      </w:r>
      <w:r>
        <w:rPr>
          <w:rFonts w:cs="Calibri"/>
          <w:b w:val="0"/>
          <w:bCs/>
          <w:color w:val="000000"/>
          <w:sz w:val="20"/>
          <w:szCs w:val="20"/>
        </w:rPr>
        <w:t xml:space="preserve">. </w:t>
      </w:r>
      <w:r>
        <w:rPr>
          <w:rFonts w:cs="Calibri"/>
          <w:b w:val="0"/>
          <w:bCs/>
          <w:color w:val="000000"/>
          <w:sz w:val="5"/>
          <w:szCs w:val="5"/>
        </w:rPr>
        <w:t xml:space="preserve">Moreover, </w:t>
      </w:r>
      <w:r>
        <w:rPr>
          <w:rFonts w:cs="Calibri"/>
          <w:b w:val="0"/>
          <w:bCs/>
          <w:color w:val="000000"/>
          <w:sz w:val="5"/>
          <w:szCs w:val="5"/>
          <w:u w:val="single"/>
        </w:rPr>
        <w:t>Pt</w:t>
      </w:r>
      <w:r>
        <w:rPr>
          <w:rFonts w:cs="Calibri"/>
          <w:b w:val="0"/>
          <w:bCs/>
          <w:color w:val="000000"/>
          <w:sz w:val="5"/>
          <w:szCs w:val="5"/>
        </w:rPr>
        <w:t xml:space="preserve"> </w:t>
      </w:r>
      <w:r>
        <w:rPr>
          <w:rFonts w:cs="Calibri"/>
          <w:b w:val="0"/>
          <w:bCs/>
          <w:color w:val="000000"/>
          <w:sz w:val="5"/>
          <w:szCs w:val="5"/>
          <w:u w:val="single"/>
        </w:rPr>
        <w:t>is</w:t>
      </w:r>
      <w:r>
        <w:rPr>
          <w:rFonts w:cs="Calibri"/>
          <w:b w:val="0"/>
          <w:bCs/>
          <w:color w:val="000000"/>
          <w:sz w:val="5"/>
          <w:szCs w:val="5"/>
        </w:rPr>
        <w:t xml:space="preserve"> reported to be </w:t>
      </w:r>
      <w:r>
        <w:rPr>
          <w:rFonts w:cs="Calibri"/>
          <w:b w:val="0"/>
          <w:bCs/>
          <w:color w:val="000000"/>
          <w:sz w:val="5"/>
          <w:szCs w:val="5"/>
          <w:u w:val="single"/>
        </w:rPr>
        <w:t>more durable in acidic environments</w:t>
      </w:r>
      <w:r>
        <w:rPr>
          <w:rFonts w:cs="Calibri"/>
          <w:b w:val="0"/>
          <w:bCs/>
          <w:color w:val="000000"/>
          <w:sz w:val="5"/>
          <w:szCs w:val="5"/>
        </w:rPr>
        <w:t xml:space="preserve">, </w:t>
      </w:r>
      <w:r>
        <w:rPr>
          <w:rFonts w:cs="Calibri"/>
          <w:b w:val="0"/>
          <w:bCs/>
          <w:color w:val="000000"/>
          <w:sz w:val="5"/>
          <w:szCs w:val="5"/>
          <w:u w:val="single"/>
        </w:rPr>
        <w:t>which is the common case in photo-electrochemical devices</w:t>
      </w:r>
      <w:r>
        <w:rPr>
          <w:rFonts w:cs="Calibri"/>
          <w:b w:val="0"/>
          <w:bCs/>
          <w:color w:val="000000"/>
          <w:sz w:val="5"/>
          <w:szCs w:val="5"/>
        </w:rPr>
        <w:t xml:space="preserve">. This illustrates the difficult choice one has to make in translating solar fuels materials science to a technology that could be implemented on a large scale. Should one continue to focus attention on bringing down the cost of rare and expensive superior performance materials like Pt or devote time and effort to improving the poorer performance of common cheap materials? It turns out not surprisingly that the efficiency of the H2 evolution reaction sensitively depends on the loading and size of the nanostructured Pt catalyst integrated with the photon harvesting, electron transporting photocathode. In this context, it is pertinent that a recent study has quantified how much Pt is actually required to </w:t>
      </w:r>
      <w:proofErr w:type="spellStart"/>
      <w:r>
        <w:rPr>
          <w:rFonts w:cs="Calibri"/>
          <w:b w:val="0"/>
          <w:bCs/>
          <w:color w:val="000000"/>
          <w:sz w:val="5"/>
          <w:szCs w:val="5"/>
        </w:rPr>
        <w:t>optimise</w:t>
      </w:r>
      <w:proofErr w:type="spellEnd"/>
      <w:r>
        <w:rPr>
          <w:rFonts w:cs="Calibri"/>
          <w:b w:val="0"/>
          <w:bCs/>
          <w:color w:val="000000"/>
          <w:sz w:val="5"/>
          <w:szCs w:val="5"/>
        </w:rPr>
        <w:t xml:space="preserve"> the H2 evolution rate in a photo-electrochemistry experiment using an exceptionally well-defined Pt-TiO2-Ti-pn+Si composite photocathode [4]. In this experiment, the size and loading of Pt nanoparticles were controlled using a sophisticated supersonic molecular beam source that was able to deposit mass-selected Pt nanoparticles from the gas-phase, with retention of their size, onto the photocathode. From detailed materials characterization measurements and in depth photo-electrochemistry experiments, it was found that the size of the most active Pt nanoparticles for the H2 evolution reaction was 5 nm at a loading level of 100 ng/cm2 on the photocathode. For a state-of-the-art over-potential of 50 mV this translated to about 54 tons of Pt in order to create a TW scale photo-electrochemical H2 generation infrastructure. How often this 54 tons have to be replaced is a crucial question. The issue of a well-designed Pt recycling system is clearly advisable. This tonnage amounts to around 30% of the current global annual production of Pt most of which is currently used in automobile catalytic converters and </w:t>
      </w:r>
      <w:proofErr w:type="spellStart"/>
      <w:r>
        <w:rPr>
          <w:rFonts w:cs="Calibri"/>
          <w:b w:val="0"/>
          <w:bCs/>
          <w:color w:val="000000"/>
          <w:sz w:val="5"/>
          <w:szCs w:val="5"/>
        </w:rPr>
        <w:t>jewellery</w:t>
      </w:r>
      <w:proofErr w:type="spellEnd"/>
      <w:r>
        <w:rPr>
          <w:rFonts w:cs="Calibri"/>
          <w:b w:val="0"/>
          <w:bCs/>
          <w:color w:val="000000"/>
          <w:sz w:val="5"/>
          <w:szCs w:val="5"/>
        </w:rPr>
        <w:t xml:space="preserve">. In terms of known Pt mineral resources (earth abundance 3.7×10-6 %) this does not seem like an insurmountable obstacle if it was decided by policy makers, the renewable energy industry and process engineers to establish an economically and environmentally viable TW H2 clean and green global technology founded upon the photo-electrochemical splitting of H2O using Pt as the metal of choice. It is pertinent to note that it may prove possible to reduce this amount of Pt by many orders of magnitude if the size of the Pt nanoparticles could be reduced from 5 nm to the atomically dispersed state and the catalytic activity for the H2 evolution reaction maintained if not improved [5]. Encouragingly in this context, a recent report revealed that the readily accessible, </w:t>
      </w:r>
      <w:proofErr w:type="spellStart"/>
      <w:r>
        <w:rPr>
          <w:rFonts w:cs="Calibri"/>
          <w:b w:val="0"/>
          <w:bCs/>
          <w:color w:val="000000"/>
          <w:sz w:val="5"/>
          <w:szCs w:val="5"/>
        </w:rPr>
        <w:t>nanoporous</w:t>
      </w:r>
      <w:proofErr w:type="spellEnd"/>
      <w:r>
        <w:rPr>
          <w:rFonts w:cs="Calibri"/>
          <w:b w:val="0"/>
          <w:bCs/>
          <w:color w:val="000000"/>
          <w:sz w:val="5"/>
          <w:szCs w:val="5"/>
        </w:rPr>
        <w:t xml:space="preserve"> layered material carbon nitride (C3N4), can anchor individual Pd atoms at the N sites and is able to function as a thermally stable hydrogenation catalyst for the production of many organic substances [6]. If this breakthrough can be extended to Pt atoms on C3N4-based photocathodes, this has the potential to reduce the Pt catalyst tonnage requirement by orders of magnitude. For photo-electrochemical hydrogen generating systems, besides the availability and cost of Pt, techno-economic challenges will also be encountered by constraining the area for water splitting to that of the light harvesting units and the area and cost of required land. The overall cost analysis of this kind of integrated photo-electrochemistry system will have to be compared with the cost efficiency of competing hydrogen producing technologies that employ Pt electro-catalysts based upon electrically integrated photovoltaic-electrolysis systems and grid integration of decoupled photovoltaics and electrolysis systems [7].</w:t>
      </w:r>
      <w:r>
        <w:rPr>
          <w:rFonts w:cs="Calibri"/>
          <w:color w:val="000000"/>
          <w:sz w:val="20"/>
          <w:szCs w:val="20"/>
        </w:rPr>
        <w:t xml:space="preserve"> </w:t>
      </w:r>
      <w:r>
        <w:rPr>
          <w:rFonts w:cs="Calibri"/>
          <w:color w:val="000000"/>
          <w:sz w:val="22"/>
          <w:u w:val="single"/>
        </w:rPr>
        <w:t>It is worth noting that the production of Pt since the early 2000s has varied between just over 150 tons to about 220 tons.</w:t>
      </w:r>
      <w:r>
        <w:rPr>
          <w:rFonts w:cs="Calibri"/>
          <w:b w:val="0"/>
          <w:bCs/>
          <w:color w:val="000000"/>
          <w:sz w:val="22"/>
        </w:rPr>
        <w:t xml:space="preserve"> </w:t>
      </w:r>
      <w:r>
        <w:rPr>
          <w:rFonts w:cs="Calibri"/>
          <w:b w:val="0"/>
          <w:bCs/>
          <w:color w:val="000000"/>
          <w:sz w:val="5"/>
          <w:szCs w:val="5"/>
        </w:rPr>
        <w:t xml:space="preserve">Obviously there is scope for further production if necessary. </w:t>
      </w:r>
      <w:r>
        <w:rPr>
          <w:rFonts w:cs="Calibri"/>
          <w:b w:val="0"/>
          <w:bCs/>
          <w:color w:val="000000"/>
          <w:sz w:val="5"/>
          <w:szCs w:val="5"/>
          <w:u w:val="single"/>
        </w:rPr>
        <w:t>The price has been volatile</w:t>
      </w:r>
      <w:r>
        <w:rPr>
          <w:rFonts w:cs="Calibri"/>
          <w:b w:val="0"/>
          <w:bCs/>
          <w:color w:val="000000"/>
          <w:sz w:val="5"/>
          <w:szCs w:val="5"/>
        </w:rPr>
        <w:t xml:space="preserve">. It was stable from 1992 to 2000 and then steadily rose until it touched about $2,252 per ounce in 2008. It then fell off a cliff later in 2008 falling to $774 per ounce. It has since gone up and down, as high as $1,900 per ounce and today stands at about $950 per ounce [8]. The price of Pt seems to be related to the fortunes of the economy, when the economy is good and growing so does the price of Pt. A big question is, do we want to base a H2 economy on a rare element like Pt, where countries could be held to ransom on either the price or supply rather like the current situation with oil? Perhaps, </w:t>
      </w:r>
      <w:r>
        <w:rPr>
          <w:rFonts w:cs="Calibri"/>
          <w:b w:val="0"/>
          <w:bCs/>
          <w:color w:val="000000"/>
          <w:sz w:val="5"/>
          <w:szCs w:val="5"/>
          <w:u w:val="single"/>
        </w:rPr>
        <w:t>when more research scientists challenge the doctrine of the ‘materials dilemma’ by using new value propositions with economic models for producing Pt, they may entice business and industry leaders to produce Pt as if it were a ‘common element’</w:t>
      </w:r>
      <w:r>
        <w:rPr>
          <w:rFonts w:cs="Calibri"/>
          <w:b w:val="0"/>
          <w:bCs/>
          <w:color w:val="000000"/>
          <w:sz w:val="5"/>
          <w:szCs w:val="5"/>
        </w:rPr>
        <w:t xml:space="preserve">, one that was absolutely essential for creating a sustainable future. Currently, </w:t>
      </w:r>
      <w:r>
        <w:rPr>
          <w:rFonts w:cs="Calibri"/>
          <w:b w:val="0"/>
          <w:bCs/>
          <w:color w:val="000000"/>
          <w:sz w:val="5"/>
          <w:szCs w:val="5"/>
          <w:u w:val="single"/>
        </w:rPr>
        <w:t>fossil fuel industry methods remain economically advantageous</w:t>
      </w:r>
      <w:r>
        <w:rPr>
          <w:rFonts w:cs="Calibri"/>
          <w:b w:val="0"/>
          <w:bCs/>
          <w:color w:val="000000"/>
          <w:sz w:val="5"/>
          <w:szCs w:val="5"/>
        </w:rPr>
        <w:t xml:space="preserve">, despite the adverse consequences on our environment and climate. </w:t>
      </w:r>
      <w:r>
        <w:rPr>
          <w:rFonts w:cs="Calibri"/>
          <w:b w:val="0"/>
          <w:bCs/>
          <w:color w:val="000000"/>
          <w:sz w:val="5"/>
          <w:szCs w:val="5"/>
          <w:u w:val="single"/>
        </w:rPr>
        <w:t xml:space="preserve">A transition to clean energy technologies </w:t>
      </w:r>
      <w:r>
        <w:rPr>
          <w:rFonts w:cs="Calibri"/>
          <w:color w:val="000000"/>
          <w:sz w:val="5"/>
          <w:szCs w:val="5"/>
          <w:u w:val="single"/>
        </w:rPr>
        <w:t>will take time,</w:t>
      </w:r>
      <w:r>
        <w:rPr>
          <w:rFonts w:cs="Calibri"/>
          <w:b w:val="0"/>
          <w:bCs/>
          <w:color w:val="000000"/>
          <w:sz w:val="5"/>
          <w:szCs w:val="5"/>
          <w:u w:val="single"/>
        </w:rPr>
        <w:t xml:space="preserve"> nevertheless many companies have already realized the benefits of this ground-breaking change</w:t>
      </w:r>
      <w:r>
        <w:rPr>
          <w:rFonts w:cs="Calibri"/>
          <w:b w:val="0"/>
          <w:bCs/>
          <w:color w:val="000000"/>
          <w:sz w:val="5"/>
          <w:szCs w:val="5"/>
        </w:rPr>
        <w:t xml:space="preserve">. An impressive example of the conversion from fossil to H2 fuel is seen with Toyota. After more than twenty years of rigorous research and development they have manufactured automobiles with H2 fuel-cell powered engines to become commercially available later this year [9]. To enable this transition, H2 fuel stations as well as H2 generators integrated into automobiles will have to be rapidly developed. </w:t>
      </w:r>
      <w:r>
        <w:rPr>
          <w:rFonts w:cs="Calibri"/>
          <w:b w:val="0"/>
          <w:bCs/>
          <w:color w:val="000000"/>
          <w:sz w:val="5"/>
          <w:szCs w:val="5"/>
          <w:u w:val="single"/>
        </w:rPr>
        <w:t>It seems that we should not yet write off rare expensive Pt [platinum] as the catalytic metal of choice for making solar H2 on an industrially significant scale to power a global hydrogen economy.</w:t>
      </w:r>
      <w:r>
        <w:rPr>
          <w:rFonts w:cs="Calibri"/>
          <w:b w:val="0"/>
          <w:bCs/>
          <w:color w:val="000000"/>
          <w:sz w:val="5"/>
          <w:szCs w:val="5"/>
        </w:rPr>
        <w:t xml:space="preserve"> If Pt is selected as the catalyst of choice, there should as well be alternative choices of cheap and abundant elemental compositions, which can quickly take the place of Pt as a photo-catalyst. We shouldn’t stop looking for cheaper alternatives as there’s a whole bunch of interesting alternative materials out there. To invoke the wisdom of the American novelist, Mark Twain: “It </w:t>
      </w:r>
      <w:proofErr w:type="spellStart"/>
      <w:r>
        <w:rPr>
          <w:rFonts w:cs="Calibri"/>
          <w:b w:val="0"/>
          <w:bCs/>
          <w:color w:val="000000"/>
          <w:sz w:val="5"/>
          <w:szCs w:val="5"/>
        </w:rPr>
        <w:t>ain’t</w:t>
      </w:r>
      <w:proofErr w:type="spellEnd"/>
      <w:r>
        <w:rPr>
          <w:rFonts w:cs="Calibri"/>
          <w:b w:val="0"/>
          <w:bCs/>
          <w:color w:val="000000"/>
          <w:sz w:val="5"/>
          <w:szCs w:val="5"/>
        </w:rPr>
        <w:t xml:space="preserve"> what you don’t know that gets you into trouble. It’s what you’re sure you know that does.” </w:t>
      </w:r>
      <w:r>
        <w:rPr>
          <w:rFonts w:cs="Calibri"/>
          <w:b w:val="0"/>
          <w:bCs/>
          <w:color w:val="000000"/>
          <w:sz w:val="5"/>
          <w:szCs w:val="5"/>
          <w:u w:val="single"/>
        </w:rPr>
        <w:t xml:space="preserve">If we’re so sure that Pt [platinum] is too </w:t>
      </w:r>
      <w:r>
        <w:rPr>
          <w:rFonts w:cs="Calibri"/>
          <w:color w:val="000000"/>
          <w:sz w:val="5"/>
          <w:szCs w:val="5"/>
          <w:u w:val="single"/>
        </w:rPr>
        <w:t>rare</w:t>
      </w:r>
      <w:r>
        <w:rPr>
          <w:rFonts w:cs="Calibri"/>
          <w:b w:val="0"/>
          <w:bCs/>
          <w:color w:val="000000"/>
          <w:sz w:val="5"/>
          <w:szCs w:val="5"/>
          <w:u w:val="single"/>
        </w:rPr>
        <w:t xml:space="preserve"> and expensive to process on a global industrial scale, we may be adding to our troubles, rather than resolving them with this nano solution</w:t>
      </w:r>
      <w:r>
        <w:rPr>
          <w:rFonts w:cs="Calibri"/>
          <w:b w:val="0"/>
          <w:bCs/>
          <w:color w:val="000000"/>
          <w:sz w:val="5"/>
          <w:szCs w:val="5"/>
        </w:rPr>
        <w:t>.</w:t>
      </w:r>
    </w:p>
    <w:p w14:paraId="128737EB" w14:textId="77777777" w:rsidR="00746408" w:rsidRDefault="00746408" w:rsidP="00746408">
      <w:pPr>
        <w:spacing w:after="240"/>
      </w:pPr>
    </w:p>
    <w:p w14:paraId="6878DBCE" w14:textId="77777777" w:rsidR="00746408" w:rsidRDefault="00746408" w:rsidP="00746408">
      <w:pPr>
        <w:pStyle w:val="Heading4"/>
      </w:pPr>
      <w:r>
        <w:rPr>
          <w:rFonts w:cs="Calibri"/>
          <w:color w:val="000000"/>
          <w:szCs w:val="26"/>
        </w:rPr>
        <w:t>Hydrogen energy is Key to negative emissions and is more effective than current methods of fighting climate change </w:t>
      </w:r>
    </w:p>
    <w:p w14:paraId="7F9558D4" w14:textId="77777777" w:rsidR="00746408" w:rsidRDefault="00746408" w:rsidP="00746408">
      <w:pPr>
        <w:pStyle w:val="NormalWeb"/>
        <w:spacing w:beforeAutospacing="0" w:afterAutospacing="0"/>
      </w:pPr>
      <w:proofErr w:type="spellStart"/>
      <w:r>
        <w:rPr>
          <w:rFonts w:ascii="Calibri" w:hAnsi="Calibri" w:cs="Calibri"/>
          <w:b/>
          <w:bCs/>
          <w:color w:val="000000"/>
          <w:sz w:val="26"/>
          <w:szCs w:val="26"/>
          <w:shd w:val="clear" w:color="auto" w:fill="FFD966"/>
        </w:rPr>
        <w:t>DeWeerdt</w:t>
      </w:r>
      <w:proofErr w:type="spellEnd"/>
      <w:r>
        <w:rPr>
          <w:rFonts w:ascii="Calibri" w:hAnsi="Calibri" w:cs="Calibri"/>
          <w:color w:val="000000"/>
          <w:sz w:val="22"/>
          <w:szCs w:val="22"/>
        </w:rPr>
        <w:t xml:space="preserve">, </w:t>
      </w:r>
      <w:r>
        <w:rPr>
          <w:rFonts w:ascii="Calibri" w:hAnsi="Calibri" w:cs="Calibri"/>
          <w:color w:val="000000"/>
          <w:sz w:val="12"/>
          <w:szCs w:val="12"/>
        </w:rPr>
        <w:t>6-26-</w:t>
      </w:r>
      <w:r>
        <w:rPr>
          <w:rFonts w:ascii="Calibri" w:hAnsi="Calibri" w:cs="Calibri"/>
          <w:b/>
          <w:bCs/>
          <w:color w:val="000000"/>
          <w:sz w:val="26"/>
          <w:szCs w:val="26"/>
        </w:rPr>
        <w:t>18</w:t>
      </w:r>
      <w:r>
        <w:rPr>
          <w:rFonts w:ascii="Calibri" w:hAnsi="Calibri" w:cs="Calibri"/>
          <w:color w:val="000000"/>
          <w:sz w:val="22"/>
          <w:szCs w:val="22"/>
        </w:rPr>
        <w:t xml:space="preserve"> </w:t>
      </w:r>
      <w:r>
        <w:rPr>
          <w:rFonts w:ascii="Calibri" w:hAnsi="Calibri" w:cs="Calibri"/>
          <w:color w:val="000000"/>
          <w:sz w:val="8"/>
          <w:szCs w:val="8"/>
        </w:rPr>
        <w:t>“Could the hydrogen economy throw us a climate-change lifeline?”, Anthropocene, http://www.anthropocenemagazine.org/2018/06/could-hydrogen-economy-throw-climate-change-lifeline/</w:t>
      </w:r>
    </w:p>
    <w:p w14:paraId="1F7DCBE8" w14:textId="77777777" w:rsidR="00746408" w:rsidRDefault="00746408" w:rsidP="00746408">
      <w:pPr>
        <w:pStyle w:val="NormalWeb"/>
        <w:spacing w:beforeAutospacing="0" w:afterAutospacing="0"/>
      </w:pPr>
      <w:r>
        <w:rPr>
          <w:rFonts w:ascii="Calibri" w:hAnsi="Calibri" w:cs="Calibri"/>
          <w:color w:val="000000"/>
          <w:sz w:val="22"/>
          <w:szCs w:val="22"/>
          <w:u w:val="single"/>
        </w:rPr>
        <w:t>According to scientists who track humanity’s greenhouse gas budget</w:t>
      </w:r>
      <w:r>
        <w:rPr>
          <w:rFonts w:ascii="Calibri" w:hAnsi="Calibri" w:cs="Calibri"/>
          <w:color w:val="000000"/>
          <w:sz w:val="14"/>
          <w:szCs w:val="14"/>
        </w:rPr>
        <w:t xml:space="preserve">, it’s looking more and more likely that </w:t>
      </w:r>
      <w:r>
        <w:rPr>
          <w:rFonts w:ascii="Calibri" w:hAnsi="Calibri" w:cs="Calibri"/>
          <w:color w:val="000000"/>
          <w:sz w:val="22"/>
          <w:szCs w:val="22"/>
          <w:u w:val="single"/>
        </w:rPr>
        <w:t xml:space="preserve">we will emit more carbon dioxide than is compatible with limiting global warming to </w:t>
      </w:r>
      <w:r>
        <w:rPr>
          <w:rFonts w:ascii="Calibri" w:hAnsi="Calibri" w:cs="Calibri"/>
          <w:b/>
          <w:bCs/>
          <w:color w:val="000000"/>
          <w:sz w:val="22"/>
          <w:szCs w:val="22"/>
          <w:u w:val="single"/>
        </w:rPr>
        <w:t>2 °C</w:t>
      </w:r>
      <w:r>
        <w:rPr>
          <w:rFonts w:ascii="Calibri" w:hAnsi="Calibri" w:cs="Calibri"/>
          <w:color w:val="000000"/>
          <w:sz w:val="22"/>
          <w:szCs w:val="22"/>
          <w:u w:val="single"/>
        </w:rPr>
        <w:t>,</w:t>
      </w:r>
      <w:r>
        <w:rPr>
          <w:rFonts w:ascii="Calibri" w:hAnsi="Calibri" w:cs="Calibri"/>
          <w:color w:val="000000"/>
          <w:sz w:val="14"/>
          <w:szCs w:val="14"/>
        </w:rPr>
        <w:t xml:space="preserve"> let alone 1.5 °C, as envisioned in the Paris Agreement. </w:t>
      </w:r>
      <w:r>
        <w:rPr>
          <w:rFonts w:ascii="Calibri" w:hAnsi="Calibri" w:cs="Calibri"/>
          <w:color w:val="000000"/>
          <w:sz w:val="22"/>
          <w:szCs w:val="22"/>
          <w:u w:val="single"/>
        </w:rPr>
        <w:t>That reality has focused more attention on negative emissions</w:t>
      </w:r>
      <w:r>
        <w:rPr>
          <w:rFonts w:ascii="Calibri" w:hAnsi="Calibri" w:cs="Calibri"/>
          <w:color w:val="000000"/>
          <w:sz w:val="14"/>
          <w:szCs w:val="14"/>
        </w:rPr>
        <w:t xml:space="preserve"> – technologies for pulling carbon dioxide out of the air and sequestering it more or less permanently. Many attempts to model different emissions pathways and predict future climate now assume that negative emissions will be necessary to plug the hole in our carbon budget. So far, </w:t>
      </w:r>
      <w:r>
        <w:rPr>
          <w:rFonts w:ascii="Calibri" w:hAnsi="Calibri" w:cs="Calibri"/>
          <w:color w:val="000000"/>
          <w:sz w:val="22"/>
          <w:szCs w:val="22"/>
          <w:u w:val="single"/>
        </w:rPr>
        <w:t>most attention has focused on</w:t>
      </w:r>
      <w:r>
        <w:rPr>
          <w:rFonts w:ascii="Calibri" w:hAnsi="Calibri" w:cs="Calibri"/>
          <w:color w:val="000000"/>
          <w:sz w:val="14"/>
          <w:szCs w:val="14"/>
        </w:rPr>
        <w:t xml:space="preserve"> a method called bioenergy with carbon capture and storage </w:t>
      </w:r>
      <w:r>
        <w:rPr>
          <w:rFonts w:ascii="Calibri" w:hAnsi="Calibri" w:cs="Calibri"/>
          <w:b/>
          <w:bCs/>
          <w:color w:val="000000"/>
          <w:sz w:val="16"/>
          <w:szCs w:val="16"/>
          <w:shd w:val="clear" w:color="auto" w:fill="00FFFF"/>
        </w:rPr>
        <w:t>(</w:t>
      </w:r>
      <w:r>
        <w:rPr>
          <w:rFonts w:ascii="Calibri" w:hAnsi="Calibri" w:cs="Calibri"/>
          <w:b/>
          <w:bCs/>
          <w:color w:val="000000"/>
          <w:u w:val="single"/>
          <w:shd w:val="clear" w:color="auto" w:fill="00FFFF"/>
        </w:rPr>
        <w:t>BECCS</w:t>
      </w:r>
      <w:r>
        <w:rPr>
          <w:rFonts w:ascii="Calibri" w:hAnsi="Calibri" w:cs="Calibri"/>
          <w:color w:val="000000"/>
          <w:sz w:val="14"/>
          <w:szCs w:val="14"/>
        </w:rPr>
        <w:t xml:space="preserve">): grow certain trees or grasses on large plantations, harvest and burn them for energy, </w:t>
      </w:r>
      <w:r>
        <w:rPr>
          <w:rFonts w:ascii="Calibri" w:hAnsi="Calibri" w:cs="Calibri"/>
          <w:b/>
          <w:bCs/>
          <w:color w:val="000000"/>
          <w:sz w:val="26"/>
          <w:szCs w:val="26"/>
          <w:u w:val="single"/>
          <w:shd w:val="clear" w:color="auto" w:fill="00FFFF"/>
        </w:rPr>
        <w:t>capture the resulting carbon dioxide, and inject it underground</w:t>
      </w:r>
      <w:r>
        <w:rPr>
          <w:rFonts w:ascii="Calibri" w:hAnsi="Calibri" w:cs="Calibri"/>
          <w:color w:val="000000"/>
          <w:sz w:val="14"/>
          <w:szCs w:val="14"/>
        </w:rPr>
        <w:t xml:space="preserve">. The problem is that </w:t>
      </w:r>
      <w:r>
        <w:rPr>
          <w:rFonts w:ascii="Calibri" w:hAnsi="Calibri" w:cs="Calibri"/>
          <w:b/>
          <w:bCs/>
          <w:color w:val="000000"/>
          <w:sz w:val="26"/>
          <w:szCs w:val="26"/>
          <w:u w:val="single"/>
          <w:shd w:val="clear" w:color="auto" w:fill="00FFFF"/>
        </w:rPr>
        <w:t>this might not be feasible in practice</w:t>
      </w:r>
      <w:r>
        <w:rPr>
          <w:rFonts w:ascii="Calibri" w:hAnsi="Calibri" w:cs="Calibri"/>
          <w:color w:val="000000"/>
          <w:sz w:val="14"/>
          <w:szCs w:val="14"/>
        </w:rPr>
        <w:t>. For one thing,</w:t>
      </w:r>
      <w:r>
        <w:rPr>
          <w:rFonts w:ascii="Calibri" w:hAnsi="Calibri" w:cs="Calibri"/>
          <w:color w:val="000000"/>
          <w:sz w:val="16"/>
          <w:szCs w:val="16"/>
          <w:shd w:val="clear" w:color="auto" w:fill="00FFFF"/>
        </w:rPr>
        <w:t xml:space="preserve"> </w:t>
      </w:r>
      <w:r>
        <w:rPr>
          <w:rFonts w:ascii="Calibri" w:hAnsi="Calibri" w:cs="Calibri"/>
          <w:b/>
          <w:bCs/>
          <w:color w:val="000000"/>
          <w:u w:val="single"/>
          <w:shd w:val="clear" w:color="auto" w:fill="00FFFF"/>
        </w:rPr>
        <w:t>the scale</w:t>
      </w:r>
      <w:r>
        <w:rPr>
          <w:rFonts w:ascii="Calibri" w:hAnsi="Calibri" w:cs="Calibri"/>
          <w:color w:val="000000"/>
          <w:u w:val="single"/>
          <w:shd w:val="clear" w:color="auto" w:fill="00FFFF"/>
        </w:rPr>
        <w:t xml:space="preserve"> of carbon removal needed </w:t>
      </w:r>
      <w:r>
        <w:rPr>
          <w:rFonts w:ascii="Calibri" w:hAnsi="Calibri" w:cs="Calibri"/>
          <w:b/>
          <w:bCs/>
          <w:color w:val="000000"/>
          <w:u w:val="single"/>
          <w:shd w:val="clear" w:color="auto" w:fill="00FFFF"/>
        </w:rPr>
        <w:t>is so massive</w:t>
      </w:r>
      <w:r>
        <w:rPr>
          <w:rFonts w:ascii="Calibri" w:hAnsi="Calibri" w:cs="Calibri"/>
          <w:color w:val="000000"/>
          <w:u w:val="single"/>
          <w:shd w:val="clear" w:color="auto" w:fill="00FFFF"/>
        </w:rPr>
        <w:t xml:space="preserve"> that there may not be enough land</w:t>
      </w:r>
      <w:r>
        <w:rPr>
          <w:rFonts w:ascii="Calibri" w:hAnsi="Calibri" w:cs="Calibri"/>
          <w:color w:val="000000"/>
          <w:sz w:val="26"/>
          <w:szCs w:val="26"/>
          <w:u w:val="single"/>
          <w:shd w:val="clear" w:color="auto" w:fill="00FFFF"/>
        </w:rPr>
        <w:t xml:space="preserve"> to grow bioenergy crops without putting natural ecosystems or food production at risk</w:t>
      </w:r>
      <w:r>
        <w:rPr>
          <w:rFonts w:ascii="Calibri" w:hAnsi="Calibri" w:cs="Calibri"/>
          <w:color w:val="000000"/>
          <w:sz w:val="14"/>
          <w:szCs w:val="14"/>
        </w:rPr>
        <w:t xml:space="preserve">. And </w:t>
      </w:r>
      <w:r>
        <w:rPr>
          <w:rFonts w:ascii="Calibri" w:hAnsi="Calibri" w:cs="Calibri"/>
          <w:color w:val="000000"/>
          <w:sz w:val="22"/>
          <w:szCs w:val="22"/>
          <w:u w:val="single"/>
        </w:rPr>
        <w:t>scientists aren’t sure that storing huge quantities of carbon dioxide underground will be safe</w:t>
      </w:r>
      <w:r>
        <w:rPr>
          <w:rFonts w:ascii="Calibri" w:hAnsi="Calibri" w:cs="Calibri"/>
          <w:color w:val="000000"/>
          <w:sz w:val="14"/>
          <w:szCs w:val="14"/>
        </w:rPr>
        <w:t xml:space="preserve"> and secure over the long term. But </w:t>
      </w:r>
      <w:r>
        <w:rPr>
          <w:rFonts w:ascii="Calibri" w:hAnsi="Calibri" w:cs="Calibri"/>
          <w:b/>
          <w:bCs/>
          <w:color w:val="000000"/>
          <w:sz w:val="22"/>
          <w:szCs w:val="22"/>
          <w:u w:val="single"/>
        </w:rPr>
        <w:t>there may be other options</w:t>
      </w:r>
      <w:r>
        <w:rPr>
          <w:rFonts w:ascii="Calibri" w:hAnsi="Calibri" w:cs="Calibri"/>
          <w:color w:val="000000"/>
          <w:sz w:val="14"/>
          <w:szCs w:val="14"/>
        </w:rPr>
        <w:t xml:space="preserve">. According to an analysis published yesterday in Nature Climate Change, </w:t>
      </w:r>
      <w:r>
        <w:rPr>
          <w:rFonts w:ascii="Calibri" w:hAnsi="Calibri" w:cs="Calibri"/>
          <w:color w:val="000000"/>
          <w:sz w:val="26"/>
          <w:szCs w:val="26"/>
          <w:u w:val="single"/>
          <w:shd w:val="clear" w:color="auto" w:fill="00FFFF"/>
        </w:rPr>
        <w:t xml:space="preserve">negative-emissions methods to produce hydrogen fuel could have </w:t>
      </w:r>
      <w:r>
        <w:rPr>
          <w:rFonts w:ascii="Calibri" w:hAnsi="Calibri" w:cs="Calibri"/>
          <w:b/>
          <w:bCs/>
          <w:color w:val="000000"/>
          <w:sz w:val="26"/>
          <w:szCs w:val="26"/>
          <w:u w:val="single"/>
          <w:shd w:val="clear" w:color="auto" w:fill="00FFFF"/>
        </w:rPr>
        <w:t>even greater power generation</w:t>
      </w:r>
      <w:r>
        <w:rPr>
          <w:rFonts w:ascii="Calibri" w:hAnsi="Calibri" w:cs="Calibri"/>
          <w:color w:val="000000"/>
          <w:sz w:val="26"/>
          <w:szCs w:val="26"/>
          <w:u w:val="single"/>
          <w:shd w:val="clear" w:color="auto" w:fill="00FFFF"/>
        </w:rPr>
        <w:t xml:space="preserve"> and </w:t>
      </w:r>
      <w:r>
        <w:rPr>
          <w:rFonts w:ascii="Calibri" w:hAnsi="Calibri" w:cs="Calibri"/>
          <w:b/>
          <w:bCs/>
          <w:color w:val="000000"/>
          <w:sz w:val="26"/>
          <w:szCs w:val="26"/>
          <w:u w:val="single"/>
          <w:shd w:val="clear" w:color="auto" w:fill="00FFFF"/>
        </w:rPr>
        <w:t>carbon storage potential</w:t>
      </w:r>
      <w:r>
        <w:rPr>
          <w:rFonts w:ascii="Calibri" w:hAnsi="Calibri" w:cs="Calibri"/>
          <w:color w:val="000000"/>
          <w:sz w:val="26"/>
          <w:szCs w:val="26"/>
          <w:u w:val="single"/>
          <w:shd w:val="clear" w:color="auto" w:fill="00FFFF"/>
        </w:rPr>
        <w:t xml:space="preserve"> than BECC</w:t>
      </w:r>
      <w:r>
        <w:rPr>
          <w:rFonts w:ascii="Calibri" w:hAnsi="Calibri" w:cs="Calibri"/>
          <w:color w:val="000000"/>
          <w:sz w:val="22"/>
          <w:szCs w:val="22"/>
          <w:u w:val="single"/>
        </w:rPr>
        <w:t>S</w:t>
      </w:r>
      <w:r>
        <w:rPr>
          <w:rFonts w:ascii="Calibri" w:hAnsi="Calibri" w:cs="Calibri"/>
          <w:color w:val="000000"/>
          <w:sz w:val="14"/>
          <w:szCs w:val="14"/>
        </w:rPr>
        <w:t>, and cost less. What’s more,</w:t>
      </w:r>
      <w:r>
        <w:rPr>
          <w:rFonts w:ascii="Calibri" w:hAnsi="Calibri" w:cs="Calibri"/>
          <w:color w:val="000000"/>
          <w:sz w:val="14"/>
          <w:szCs w:val="14"/>
          <w:shd w:val="clear" w:color="auto" w:fill="00FFFF"/>
        </w:rPr>
        <w:t xml:space="preserve"> </w:t>
      </w:r>
      <w:r>
        <w:rPr>
          <w:rFonts w:ascii="Calibri" w:hAnsi="Calibri" w:cs="Calibri"/>
          <w:b/>
          <w:bCs/>
          <w:color w:val="000000"/>
          <w:sz w:val="26"/>
          <w:szCs w:val="26"/>
          <w:u w:val="single"/>
          <w:shd w:val="clear" w:color="auto" w:fill="00FFFF"/>
        </w:rPr>
        <w:t>negative-energy hydrogen would yield byproducts that</w:t>
      </w:r>
      <w:r>
        <w:rPr>
          <w:rFonts w:ascii="Calibri" w:hAnsi="Calibri" w:cs="Calibri"/>
          <w:color w:val="000000"/>
          <w:sz w:val="22"/>
          <w:szCs w:val="22"/>
          <w:u w:val="single"/>
          <w:shd w:val="clear" w:color="auto" w:fill="00FFFF"/>
        </w:rPr>
        <w:t xml:space="preserve"> </w:t>
      </w:r>
      <w:r>
        <w:rPr>
          <w:rFonts w:ascii="Calibri" w:hAnsi="Calibri" w:cs="Calibri"/>
          <w:b/>
          <w:bCs/>
          <w:color w:val="000000"/>
          <w:sz w:val="22"/>
          <w:szCs w:val="22"/>
          <w:u w:val="single"/>
        </w:rPr>
        <w:t>fight ocean acidification.</w:t>
      </w:r>
      <w:r>
        <w:rPr>
          <w:rFonts w:ascii="Calibri" w:hAnsi="Calibri" w:cs="Calibri"/>
          <w:b/>
          <w:bCs/>
          <w:color w:val="000000"/>
          <w:sz w:val="22"/>
          <w:szCs w:val="22"/>
          <w:u w:val="single"/>
          <w:shd w:val="clear" w:color="auto" w:fill="00FFFF"/>
        </w:rPr>
        <w:t xml:space="preserve"> </w:t>
      </w:r>
      <w:r>
        <w:rPr>
          <w:rFonts w:ascii="Calibri" w:hAnsi="Calibri" w:cs="Calibri"/>
          <w:color w:val="000000"/>
          <w:sz w:val="14"/>
          <w:szCs w:val="14"/>
        </w:rPr>
        <w:t xml:space="preserve">The process uses renewable energy to split water to yield hydrogen fuel. Meanwhile, </w:t>
      </w:r>
      <w:r>
        <w:rPr>
          <w:rFonts w:ascii="Calibri" w:hAnsi="Calibri" w:cs="Calibri"/>
          <w:color w:val="000000"/>
          <w:sz w:val="22"/>
          <w:szCs w:val="22"/>
          <w:u w:val="single"/>
        </w:rPr>
        <w:t>a series of additional</w:t>
      </w:r>
      <w:r>
        <w:rPr>
          <w:rFonts w:ascii="Calibri" w:hAnsi="Calibri" w:cs="Calibri"/>
          <w:color w:val="000000"/>
          <w:sz w:val="14"/>
          <w:szCs w:val="14"/>
        </w:rPr>
        <w:t xml:space="preserve"> chemical </w:t>
      </w:r>
      <w:r>
        <w:rPr>
          <w:rFonts w:ascii="Calibri" w:hAnsi="Calibri" w:cs="Calibri"/>
          <w:color w:val="000000"/>
          <w:sz w:val="22"/>
          <w:szCs w:val="22"/>
          <w:u w:val="single"/>
        </w:rPr>
        <w:t>reactions convert dissolved carbon dioxide to bicarbonate</w:t>
      </w:r>
      <w:r>
        <w:rPr>
          <w:rFonts w:ascii="Calibri" w:hAnsi="Calibri" w:cs="Calibri"/>
          <w:color w:val="000000"/>
          <w:sz w:val="14"/>
          <w:szCs w:val="14"/>
        </w:rPr>
        <w:t xml:space="preserve">. Scientists have recently developed several different methods that are variations on this same basic theme. </w:t>
      </w:r>
      <w:r>
        <w:rPr>
          <w:rFonts w:ascii="Calibri" w:hAnsi="Calibri" w:cs="Calibri"/>
          <w:color w:val="000000"/>
          <w:sz w:val="22"/>
          <w:szCs w:val="22"/>
          <w:u w:val="single"/>
        </w:rPr>
        <w:t>Bicarbonate</w:t>
      </w:r>
      <w:r>
        <w:rPr>
          <w:rFonts w:ascii="Calibri" w:hAnsi="Calibri" w:cs="Calibri"/>
          <w:color w:val="000000"/>
          <w:sz w:val="14"/>
          <w:szCs w:val="14"/>
        </w:rPr>
        <w:t xml:space="preserve"> is an important component of seawater and </w:t>
      </w:r>
      <w:r>
        <w:rPr>
          <w:rFonts w:ascii="Calibri" w:hAnsi="Calibri" w:cs="Calibri"/>
          <w:color w:val="000000"/>
          <w:sz w:val="22"/>
          <w:szCs w:val="22"/>
          <w:u w:val="single"/>
        </w:rPr>
        <w:t>is used as raw material by shell-forming organisms. One effect of ocean acidification is that bicarbonate is in shorter supply</w:t>
      </w:r>
      <w:r>
        <w:rPr>
          <w:rFonts w:ascii="Calibri" w:hAnsi="Calibri" w:cs="Calibri"/>
          <w:color w:val="000000"/>
          <w:sz w:val="14"/>
          <w:szCs w:val="14"/>
        </w:rPr>
        <w:t xml:space="preserve">, making it more difficult for marine organisms to make shells. </w:t>
      </w:r>
      <w:r>
        <w:rPr>
          <w:rFonts w:ascii="Calibri" w:hAnsi="Calibri" w:cs="Calibri"/>
          <w:color w:val="000000"/>
          <w:sz w:val="22"/>
          <w:szCs w:val="22"/>
          <w:u w:val="single"/>
        </w:rPr>
        <w:t>Negative-emissions hydrogen would</w:t>
      </w:r>
      <w:r>
        <w:rPr>
          <w:rFonts w:ascii="Calibri" w:hAnsi="Calibri" w:cs="Calibri"/>
          <w:color w:val="000000"/>
          <w:sz w:val="26"/>
          <w:szCs w:val="26"/>
          <w:u w:val="single"/>
          <w:shd w:val="clear" w:color="auto" w:fill="00FFFF"/>
        </w:rPr>
        <w:t xml:space="preserve"> </w:t>
      </w:r>
      <w:r>
        <w:rPr>
          <w:rFonts w:ascii="Calibri" w:hAnsi="Calibri" w:cs="Calibri"/>
          <w:b/>
          <w:bCs/>
          <w:color w:val="000000"/>
          <w:sz w:val="26"/>
          <w:szCs w:val="26"/>
          <w:u w:val="single"/>
          <w:shd w:val="clear" w:color="auto" w:fill="00FFFF"/>
        </w:rPr>
        <w:t>replenish the ocean’s stock of bicarbonate while sequestering</w:t>
      </w:r>
      <w:r>
        <w:rPr>
          <w:rFonts w:ascii="Calibri" w:hAnsi="Calibri" w:cs="Calibri"/>
          <w:color w:val="000000"/>
          <w:sz w:val="26"/>
          <w:szCs w:val="26"/>
          <w:u w:val="single"/>
          <w:shd w:val="clear" w:color="auto" w:fill="00FFFF"/>
        </w:rPr>
        <w:t xml:space="preserve"> </w:t>
      </w:r>
      <w:r>
        <w:rPr>
          <w:rFonts w:ascii="Calibri" w:hAnsi="Calibri" w:cs="Calibri"/>
          <w:b/>
          <w:bCs/>
          <w:color w:val="000000"/>
          <w:sz w:val="26"/>
          <w:szCs w:val="26"/>
          <w:u w:val="single"/>
          <w:shd w:val="clear" w:color="auto" w:fill="00FFFF"/>
        </w:rPr>
        <w:t>carbon</w:t>
      </w:r>
      <w:r>
        <w:rPr>
          <w:rFonts w:ascii="Calibri" w:hAnsi="Calibri" w:cs="Calibri"/>
          <w:color w:val="000000"/>
          <w:sz w:val="14"/>
          <w:szCs w:val="14"/>
        </w:rPr>
        <w:t xml:space="preserve">. </w:t>
      </w:r>
      <w:r>
        <w:rPr>
          <w:rFonts w:ascii="Calibri" w:hAnsi="Calibri" w:cs="Calibri"/>
          <w:color w:val="000000"/>
          <w:sz w:val="22"/>
          <w:szCs w:val="22"/>
          <w:u w:val="single"/>
        </w:rPr>
        <w:t>It’s</w:t>
      </w:r>
      <w:r>
        <w:rPr>
          <w:rFonts w:ascii="Calibri" w:hAnsi="Calibri" w:cs="Calibri"/>
          <w:color w:val="000000"/>
          <w:sz w:val="14"/>
          <w:szCs w:val="14"/>
        </w:rPr>
        <w:t xml:space="preserve"> essentially </w:t>
      </w:r>
      <w:r>
        <w:rPr>
          <w:rFonts w:ascii="Calibri" w:hAnsi="Calibri" w:cs="Calibri"/>
          <w:color w:val="000000"/>
          <w:sz w:val="22"/>
          <w:szCs w:val="22"/>
          <w:u w:val="single"/>
        </w:rPr>
        <w:t>an accelerated version of</w:t>
      </w:r>
      <w:r>
        <w:rPr>
          <w:rFonts w:ascii="Calibri" w:hAnsi="Calibri" w:cs="Calibri"/>
          <w:color w:val="000000"/>
          <w:sz w:val="14"/>
          <w:szCs w:val="14"/>
        </w:rPr>
        <w:t xml:space="preserve"> a natural process, called </w:t>
      </w:r>
      <w:r>
        <w:rPr>
          <w:rFonts w:ascii="Calibri" w:hAnsi="Calibri" w:cs="Calibri"/>
          <w:color w:val="000000"/>
          <w:sz w:val="22"/>
          <w:szCs w:val="22"/>
          <w:u w:val="single"/>
        </w:rPr>
        <w:t>mineral weathering, that has kept ocean chemistry in balance</w:t>
      </w:r>
      <w:r>
        <w:rPr>
          <w:rFonts w:ascii="Calibri" w:hAnsi="Calibri" w:cs="Calibri"/>
          <w:color w:val="000000"/>
          <w:sz w:val="14"/>
          <w:szCs w:val="14"/>
        </w:rPr>
        <w:t xml:space="preserve"> across geologic time scales. In the new analysis, researchers evaluated the potential of negative-emissions hydrogen energy production and carbon dioxide removal. They calculated that </w:t>
      </w:r>
      <w:r>
        <w:rPr>
          <w:rFonts w:ascii="Calibri" w:hAnsi="Calibri" w:cs="Calibri"/>
          <w:b/>
          <w:bCs/>
          <w:color w:val="000000"/>
          <w:sz w:val="26"/>
          <w:szCs w:val="26"/>
          <w:u w:val="single"/>
          <w:shd w:val="clear" w:color="auto" w:fill="00FFFF"/>
        </w:rPr>
        <w:t>the</w:t>
      </w:r>
      <w:r>
        <w:rPr>
          <w:rFonts w:ascii="Calibri" w:hAnsi="Calibri" w:cs="Calibri"/>
          <w:b/>
          <w:bCs/>
          <w:color w:val="000000"/>
          <w:sz w:val="26"/>
          <w:szCs w:val="26"/>
          <w:u w:val="single"/>
        </w:rPr>
        <w:t xml:space="preserve"> </w:t>
      </w:r>
      <w:r>
        <w:rPr>
          <w:rFonts w:ascii="Calibri" w:hAnsi="Calibri" w:cs="Calibri"/>
          <w:color w:val="000000"/>
          <w:sz w:val="22"/>
          <w:szCs w:val="22"/>
          <w:u w:val="single"/>
        </w:rPr>
        <w:t>global energy</w:t>
      </w:r>
      <w:r>
        <w:rPr>
          <w:rFonts w:ascii="Calibri" w:hAnsi="Calibri" w:cs="Calibri"/>
          <w:color w:val="000000"/>
          <w:sz w:val="22"/>
          <w:szCs w:val="22"/>
          <w:u w:val="single"/>
          <w:shd w:val="clear" w:color="auto" w:fill="00FFFF"/>
        </w:rPr>
        <w:t xml:space="preserve"> </w:t>
      </w:r>
      <w:r>
        <w:rPr>
          <w:rFonts w:ascii="Calibri" w:hAnsi="Calibri" w:cs="Calibri"/>
          <w:b/>
          <w:bCs/>
          <w:color w:val="000000"/>
          <w:sz w:val="26"/>
          <w:szCs w:val="26"/>
          <w:u w:val="single"/>
          <w:shd w:val="clear" w:color="auto" w:fill="00FFFF"/>
        </w:rPr>
        <w:t>system</w:t>
      </w:r>
      <w:r>
        <w:rPr>
          <w:rFonts w:ascii="Calibri" w:hAnsi="Calibri" w:cs="Calibri"/>
          <w:b/>
          <w:bCs/>
          <w:color w:val="000000"/>
          <w:sz w:val="22"/>
          <w:szCs w:val="22"/>
          <w:shd w:val="clear" w:color="auto" w:fill="00FFFF"/>
        </w:rPr>
        <w:t xml:space="preserve"> </w:t>
      </w:r>
      <w:r>
        <w:rPr>
          <w:rFonts w:ascii="Calibri" w:hAnsi="Calibri" w:cs="Calibri"/>
          <w:b/>
          <w:bCs/>
          <w:color w:val="000000"/>
          <w:sz w:val="26"/>
          <w:szCs w:val="26"/>
          <w:u w:val="single"/>
          <w:shd w:val="clear" w:color="auto" w:fill="00FFFF"/>
        </w:rPr>
        <w:t>could produce</w:t>
      </w:r>
      <w:r>
        <w:rPr>
          <w:rFonts w:ascii="Calibri" w:hAnsi="Calibri" w:cs="Calibri"/>
          <w:b/>
          <w:bCs/>
          <w:color w:val="000000"/>
          <w:sz w:val="22"/>
          <w:szCs w:val="22"/>
          <w:u w:val="single"/>
          <w:shd w:val="clear" w:color="auto" w:fill="00FFFF"/>
        </w:rPr>
        <w:t xml:space="preserve"> between 300 and 3,000 exajoules of negative-emissions hydrogen</w:t>
      </w:r>
      <w:r>
        <w:rPr>
          <w:rFonts w:ascii="Calibri" w:hAnsi="Calibri" w:cs="Calibri"/>
          <w:b/>
          <w:bCs/>
          <w:color w:val="000000"/>
          <w:sz w:val="14"/>
          <w:szCs w:val="14"/>
          <w:shd w:val="clear" w:color="auto" w:fill="00FFFF"/>
        </w:rPr>
        <w:t xml:space="preserve"> </w:t>
      </w:r>
      <w:r>
        <w:rPr>
          <w:rFonts w:ascii="Calibri" w:hAnsi="Calibri" w:cs="Calibri"/>
          <w:b/>
          <w:bCs/>
          <w:color w:val="000000"/>
          <w:sz w:val="22"/>
          <w:szCs w:val="22"/>
          <w:u w:val="single"/>
          <w:shd w:val="clear" w:color="auto" w:fill="00FFFF"/>
        </w:rPr>
        <w:t>energy</w:t>
      </w:r>
      <w:r>
        <w:rPr>
          <w:rFonts w:ascii="Calibri" w:hAnsi="Calibri" w:cs="Calibri"/>
          <w:b/>
          <w:bCs/>
          <w:color w:val="000000"/>
          <w:sz w:val="14"/>
          <w:szCs w:val="14"/>
          <w:shd w:val="clear" w:color="auto" w:fill="00FFFF"/>
        </w:rPr>
        <w:t xml:space="preserve"> </w:t>
      </w:r>
      <w:r>
        <w:rPr>
          <w:rFonts w:ascii="Calibri" w:hAnsi="Calibri" w:cs="Calibri"/>
          <w:b/>
          <w:bCs/>
          <w:color w:val="000000"/>
          <w:sz w:val="22"/>
          <w:szCs w:val="22"/>
          <w:u w:val="single"/>
          <w:shd w:val="clear" w:color="auto" w:fill="00FFFF"/>
        </w:rPr>
        <w:t>per year</w:t>
      </w:r>
      <w:r>
        <w:rPr>
          <w:rFonts w:ascii="Calibri" w:hAnsi="Calibri" w:cs="Calibri"/>
          <w:b/>
          <w:bCs/>
          <w:color w:val="000000"/>
          <w:sz w:val="14"/>
          <w:szCs w:val="14"/>
          <w:shd w:val="clear" w:color="auto" w:fill="00FFFF"/>
        </w:rPr>
        <w:t>. (</w:t>
      </w:r>
      <w:r>
        <w:rPr>
          <w:rFonts w:ascii="Calibri" w:hAnsi="Calibri" w:cs="Calibri"/>
          <w:b/>
          <w:bCs/>
          <w:color w:val="000000"/>
          <w:sz w:val="22"/>
          <w:szCs w:val="22"/>
          <w:u w:val="single"/>
          <w:shd w:val="clear" w:color="auto" w:fill="00FFFF"/>
        </w:rPr>
        <w:t>One exajoule</w:t>
      </w:r>
      <w:r>
        <w:rPr>
          <w:rFonts w:ascii="Calibri" w:hAnsi="Calibri" w:cs="Calibri"/>
          <w:b/>
          <w:bCs/>
          <w:color w:val="000000"/>
          <w:sz w:val="14"/>
          <w:szCs w:val="14"/>
          <w:shd w:val="clear" w:color="auto" w:fill="00FFFF"/>
        </w:rPr>
        <w:t xml:space="preserve"> </w:t>
      </w:r>
      <w:r>
        <w:rPr>
          <w:rFonts w:ascii="Calibri" w:hAnsi="Calibri" w:cs="Calibri"/>
          <w:b/>
          <w:bCs/>
          <w:color w:val="000000"/>
          <w:sz w:val="22"/>
          <w:szCs w:val="22"/>
          <w:u w:val="single"/>
          <w:shd w:val="clear" w:color="auto" w:fill="00FFFF"/>
        </w:rPr>
        <w:t>is</w:t>
      </w:r>
      <w:r>
        <w:rPr>
          <w:rFonts w:ascii="Calibri" w:hAnsi="Calibri" w:cs="Calibri"/>
          <w:b/>
          <w:bCs/>
          <w:color w:val="000000"/>
          <w:sz w:val="14"/>
          <w:szCs w:val="14"/>
          <w:shd w:val="clear" w:color="auto" w:fill="00FFFF"/>
        </w:rPr>
        <w:t xml:space="preserve"> </w:t>
      </w:r>
      <w:r>
        <w:rPr>
          <w:rFonts w:ascii="Calibri" w:hAnsi="Calibri" w:cs="Calibri"/>
          <w:b/>
          <w:bCs/>
          <w:color w:val="000000"/>
          <w:sz w:val="22"/>
          <w:szCs w:val="22"/>
          <w:u w:val="single"/>
          <w:shd w:val="clear" w:color="auto" w:fill="00FFFF"/>
        </w:rPr>
        <w:t>equivalent</w:t>
      </w:r>
      <w:r>
        <w:rPr>
          <w:rFonts w:ascii="Calibri" w:hAnsi="Calibri" w:cs="Calibri"/>
          <w:b/>
          <w:bCs/>
          <w:color w:val="000000"/>
          <w:sz w:val="14"/>
          <w:szCs w:val="14"/>
          <w:shd w:val="clear" w:color="auto" w:fill="00FFFF"/>
        </w:rPr>
        <w:t xml:space="preserve"> </w:t>
      </w:r>
      <w:r>
        <w:rPr>
          <w:rFonts w:ascii="Calibri" w:hAnsi="Calibri" w:cs="Calibri"/>
          <w:b/>
          <w:bCs/>
          <w:color w:val="000000"/>
          <w:sz w:val="22"/>
          <w:szCs w:val="22"/>
          <w:u w:val="single"/>
          <w:shd w:val="clear" w:color="auto" w:fill="00FFFF"/>
        </w:rPr>
        <w:t>to</w:t>
      </w:r>
      <w:r>
        <w:rPr>
          <w:rFonts w:ascii="Calibri" w:hAnsi="Calibri" w:cs="Calibri"/>
          <w:color w:val="000000"/>
          <w:sz w:val="14"/>
          <w:szCs w:val="14"/>
        </w:rPr>
        <w:t xml:space="preserve"> the amount of energy contained in </w:t>
      </w:r>
      <w:r>
        <w:rPr>
          <w:rFonts w:ascii="Calibri" w:hAnsi="Calibri" w:cs="Calibri"/>
          <w:b/>
          <w:bCs/>
          <w:color w:val="000000"/>
          <w:sz w:val="26"/>
          <w:szCs w:val="26"/>
          <w:u w:val="single"/>
          <w:shd w:val="clear" w:color="auto" w:fill="00FFFF"/>
        </w:rPr>
        <w:t>174 million barrels of oil.</w:t>
      </w:r>
      <w:r>
        <w:rPr>
          <w:rFonts w:ascii="Calibri" w:hAnsi="Calibri" w:cs="Calibri"/>
          <w:b/>
          <w:bCs/>
          <w:color w:val="000000"/>
          <w:sz w:val="18"/>
          <w:szCs w:val="18"/>
          <w:shd w:val="clear" w:color="auto" w:fill="00FFFF"/>
        </w:rPr>
        <w:t xml:space="preserve">) </w:t>
      </w:r>
      <w:r>
        <w:rPr>
          <w:rFonts w:ascii="Calibri" w:hAnsi="Calibri" w:cs="Calibri"/>
          <w:b/>
          <w:bCs/>
          <w:color w:val="000000"/>
          <w:sz w:val="26"/>
          <w:szCs w:val="26"/>
          <w:u w:val="single"/>
          <w:shd w:val="clear" w:color="auto" w:fill="00FFFF"/>
        </w:rPr>
        <w:t>The method could remove</w:t>
      </w:r>
      <w:r>
        <w:rPr>
          <w:rFonts w:ascii="Calibri" w:hAnsi="Calibri" w:cs="Calibri"/>
          <w:color w:val="000000"/>
          <w:sz w:val="22"/>
          <w:szCs w:val="22"/>
          <w:u w:val="single"/>
        </w:rPr>
        <w:t xml:space="preserve"> </w:t>
      </w:r>
      <w:r>
        <w:rPr>
          <w:rFonts w:ascii="Calibri" w:hAnsi="Calibri" w:cs="Calibri"/>
          <w:color w:val="000000"/>
          <w:sz w:val="14"/>
          <w:szCs w:val="14"/>
        </w:rPr>
        <w:t xml:space="preserve">between 90 and </w:t>
      </w:r>
      <w:r>
        <w:rPr>
          <w:rFonts w:ascii="Calibri" w:hAnsi="Calibri" w:cs="Calibri"/>
          <w:b/>
          <w:bCs/>
          <w:color w:val="000000"/>
          <w:sz w:val="26"/>
          <w:szCs w:val="26"/>
          <w:u w:val="single"/>
          <w:shd w:val="clear" w:color="auto" w:fill="00FFFF"/>
        </w:rPr>
        <w:t xml:space="preserve">900 </w:t>
      </w:r>
      <w:proofErr w:type="spellStart"/>
      <w:r>
        <w:rPr>
          <w:rFonts w:ascii="Calibri" w:hAnsi="Calibri" w:cs="Calibri"/>
          <w:b/>
          <w:bCs/>
          <w:color w:val="000000"/>
          <w:sz w:val="26"/>
          <w:szCs w:val="26"/>
          <w:u w:val="single"/>
          <w:shd w:val="clear" w:color="auto" w:fill="00FFFF"/>
        </w:rPr>
        <w:t>gigatonnes</w:t>
      </w:r>
      <w:proofErr w:type="spellEnd"/>
      <w:r>
        <w:rPr>
          <w:rFonts w:ascii="Calibri" w:hAnsi="Calibri" w:cs="Calibri"/>
          <w:b/>
          <w:bCs/>
          <w:color w:val="000000"/>
          <w:sz w:val="26"/>
          <w:szCs w:val="26"/>
          <w:u w:val="single"/>
          <w:shd w:val="clear" w:color="auto" w:fill="00FFFF"/>
        </w:rPr>
        <w:t xml:space="preserve"> of carbon dioxide</w:t>
      </w:r>
      <w:r>
        <w:rPr>
          <w:rFonts w:ascii="Calibri" w:hAnsi="Calibri" w:cs="Calibri"/>
          <w:color w:val="000000"/>
          <w:sz w:val="22"/>
          <w:szCs w:val="22"/>
          <w:u w:val="single"/>
          <w:shd w:val="clear" w:color="auto" w:fill="00FFFF"/>
        </w:rPr>
        <w:t xml:space="preserve"> from the air </w:t>
      </w:r>
      <w:r>
        <w:rPr>
          <w:rFonts w:ascii="Calibri" w:hAnsi="Calibri" w:cs="Calibri"/>
          <w:b/>
          <w:bCs/>
          <w:color w:val="000000"/>
          <w:sz w:val="26"/>
          <w:szCs w:val="26"/>
          <w:u w:val="single"/>
          <w:shd w:val="clear" w:color="auto" w:fill="00FFFF"/>
        </w:rPr>
        <w:t>annually</w:t>
      </w:r>
      <w:r>
        <w:rPr>
          <w:rFonts w:ascii="Calibri" w:hAnsi="Calibri" w:cs="Calibri"/>
          <w:color w:val="000000"/>
          <w:sz w:val="14"/>
          <w:szCs w:val="14"/>
        </w:rPr>
        <w:t xml:space="preserve">. Anthropogenic </w:t>
      </w:r>
      <w:r>
        <w:rPr>
          <w:rFonts w:ascii="Calibri" w:hAnsi="Calibri" w:cs="Calibri"/>
          <w:color w:val="000000"/>
          <w:sz w:val="26"/>
          <w:szCs w:val="26"/>
          <w:u w:val="single"/>
          <w:shd w:val="clear" w:color="auto" w:fill="00FFFF"/>
        </w:rPr>
        <w:t>carbon dioxide emissions are</w:t>
      </w:r>
      <w:r>
        <w:rPr>
          <w:rFonts w:ascii="Calibri" w:hAnsi="Calibri" w:cs="Calibri"/>
          <w:color w:val="000000"/>
          <w:sz w:val="14"/>
          <w:szCs w:val="14"/>
        </w:rPr>
        <w:t xml:space="preserve"> currently</w:t>
      </w:r>
      <w:r>
        <w:rPr>
          <w:rFonts w:ascii="Calibri" w:hAnsi="Calibri" w:cs="Calibri"/>
          <w:color w:val="000000"/>
          <w:sz w:val="14"/>
          <w:szCs w:val="14"/>
          <w:shd w:val="clear" w:color="auto" w:fill="00FFFF"/>
        </w:rPr>
        <w:t xml:space="preserve"> </w:t>
      </w:r>
      <w:r>
        <w:rPr>
          <w:rFonts w:ascii="Calibri" w:hAnsi="Calibri" w:cs="Calibri"/>
          <w:color w:val="000000"/>
          <w:sz w:val="22"/>
          <w:szCs w:val="22"/>
          <w:u w:val="single"/>
          <w:shd w:val="clear" w:color="auto" w:fill="00FFFF"/>
        </w:rPr>
        <w:t xml:space="preserve">about 41 </w:t>
      </w:r>
      <w:proofErr w:type="spellStart"/>
      <w:r>
        <w:rPr>
          <w:rFonts w:ascii="Calibri" w:hAnsi="Calibri" w:cs="Calibri"/>
          <w:color w:val="000000"/>
          <w:sz w:val="22"/>
          <w:szCs w:val="22"/>
          <w:u w:val="single"/>
          <w:shd w:val="clear" w:color="auto" w:fill="00FFFF"/>
        </w:rPr>
        <w:t>gigatonnes</w:t>
      </w:r>
      <w:proofErr w:type="spellEnd"/>
      <w:r>
        <w:rPr>
          <w:rFonts w:ascii="Calibri" w:hAnsi="Calibri" w:cs="Calibri"/>
          <w:color w:val="000000"/>
          <w:sz w:val="22"/>
          <w:szCs w:val="22"/>
          <w:u w:val="single"/>
          <w:shd w:val="clear" w:color="auto" w:fill="00FFFF"/>
        </w:rPr>
        <w:t xml:space="preserve"> per year</w:t>
      </w:r>
      <w:r>
        <w:rPr>
          <w:rFonts w:ascii="Calibri" w:hAnsi="Calibri" w:cs="Calibri"/>
          <w:color w:val="000000"/>
          <w:sz w:val="14"/>
          <w:szCs w:val="14"/>
          <w:shd w:val="clear" w:color="auto" w:fill="00FFFF"/>
        </w:rPr>
        <w:t>.</w:t>
      </w:r>
      <w:r>
        <w:rPr>
          <w:rFonts w:ascii="Calibri" w:hAnsi="Calibri" w:cs="Calibri"/>
          <w:color w:val="000000"/>
          <w:sz w:val="14"/>
          <w:szCs w:val="14"/>
        </w:rPr>
        <w:t xml:space="preserve"> By comparison, other scientists have calculated that</w:t>
      </w:r>
      <w:r>
        <w:rPr>
          <w:rFonts w:ascii="Calibri" w:hAnsi="Calibri" w:cs="Calibri"/>
          <w:color w:val="000000"/>
          <w:sz w:val="18"/>
          <w:szCs w:val="18"/>
          <w:shd w:val="clear" w:color="auto" w:fill="00FFFF"/>
        </w:rPr>
        <w:t xml:space="preserve"> </w:t>
      </w:r>
      <w:r>
        <w:rPr>
          <w:rFonts w:ascii="Calibri" w:hAnsi="Calibri" w:cs="Calibri"/>
          <w:b/>
          <w:bCs/>
          <w:color w:val="000000"/>
          <w:sz w:val="26"/>
          <w:szCs w:val="26"/>
          <w:u w:val="single"/>
          <w:shd w:val="clear" w:color="auto" w:fill="00FFFF"/>
        </w:rPr>
        <w:t>BECCS could</w:t>
      </w:r>
      <w:r>
        <w:rPr>
          <w:rFonts w:ascii="Calibri" w:hAnsi="Calibri" w:cs="Calibri"/>
          <w:color w:val="000000"/>
          <w:sz w:val="14"/>
          <w:szCs w:val="14"/>
        </w:rPr>
        <w:t xml:space="preserve"> produce as much as 300 exajoules of energy yearly, and </w:t>
      </w:r>
      <w:r>
        <w:rPr>
          <w:rFonts w:ascii="Calibri" w:hAnsi="Calibri" w:cs="Calibri"/>
          <w:b/>
          <w:bCs/>
          <w:color w:val="000000"/>
          <w:sz w:val="26"/>
          <w:szCs w:val="26"/>
          <w:u w:val="single"/>
          <w:shd w:val="clear" w:color="auto" w:fill="00FFFF"/>
        </w:rPr>
        <w:t xml:space="preserve">sequester up to 12 </w:t>
      </w:r>
      <w:proofErr w:type="spellStart"/>
      <w:r>
        <w:rPr>
          <w:rFonts w:ascii="Calibri" w:hAnsi="Calibri" w:cs="Calibri"/>
          <w:b/>
          <w:bCs/>
          <w:color w:val="000000"/>
          <w:sz w:val="26"/>
          <w:szCs w:val="26"/>
          <w:u w:val="single"/>
          <w:shd w:val="clear" w:color="auto" w:fill="00FFFF"/>
        </w:rPr>
        <w:t>gigatonnes</w:t>
      </w:r>
      <w:proofErr w:type="spellEnd"/>
      <w:r>
        <w:rPr>
          <w:rFonts w:ascii="Calibri" w:hAnsi="Calibri" w:cs="Calibri"/>
          <w:color w:val="000000"/>
          <w:sz w:val="14"/>
          <w:szCs w:val="14"/>
        </w:rPr>
        <w:t xml:space="preserve"> of carbon</w:t>
      </w:r>
      <w:r>
        <w:rPr>
          <w:rFonts w:ascii="Calibri" w:hAnsi="Calibri" w:cs="Calibri"/>
          <w:color w:val="000000"/>
          <w:sz w:val="22"/>
          <w:szCs w:val="22"/>
          <w:u w:val="single"/>
        </w:rPr>
        <w:t xml:space="preserve"> </w:t>
      </w:r>
      <w:r>
        <w:rPr>
          <w:rFonts w:ascii="Calibri" w:hAnsi="Calibri" w:cs="Calibri"/>
          <w:color w:val="000000"/>
          <w:sz w:val="26"/>
          <w:szCs w:val="26"/>
          <w:u w:val="single"/>
          <w:shd w:val="clear" w:color="auto" w:fill="00FFFF"/>
        </w:rPr>
        <w:t>per year</w:t>
      </w:r>
      <w:r>
        <w:rPr>
          <w:rFonts w:ascii="Calibri" w:hAnsi="Calibri" w:cs="Calibri"/>
          <w:color w:val="000000"/>
          <w:sz w:val="14"/>
          <w:szCs w:val="14"/>
        </w:rPr>
        <w:t xml:space="preserve">. The new analysis also suggests that </w:t>
      </w:r>
      <w:r>
        <w:rPr>
          <w:rFonts w:ascii="Calibri" w:hAnsi="Calibri" w:cs="Calibri"/>
          <w:color w:val="000000"/>
          <w:sz w:val="26"/>
          <w:szCs w:val="26"/>
          <w:u w:val="single"/>
          <w:shd w:val="clear" w:color="auto" w:fill="00FFFF"/>
        </w:rPr>
        <w:t>negative-emissions hydrogen is more efficient than BECCS</w:t>
      </w:r>
      <w:r>
        <w:rPr>
          <w:rFonts w:ascii="Calibri" w:hAnsi="Calibri" w:cs="Calibri"/>
          <w:color w:val="000000"/>
          <w:sz w:val="14"/>
          <w:szCs w:val="14"/>
        </w:rPr>
        <w:t>, in that</w:t>
      </w:r>
      <w:r>
        <w:rPr>
          <w:rFonts w:ascii="Calibri" w:hAnsi="Calibri" w:cs="Calibri"/>
          <w:color w:val="000000"/>
          <w:sz w:val="18"/>
          <w:szCs w:val="18"/>
          <w:shd w:val="clear" w:color="auto" w:fill="00FFFF"/>
        </w:rPr>
        <w:t xml:space="preserve"> </w:t>
      </w:r>
      <w:r>
        <w:rPr>
          <w:rFonts w:ascii="Calibri" w:hAnsi="Calibri" w:cs="Calibri"/>
          <w:color w:val="000000"/>
          <w:sz w:val="26"/>
          <w:szCs w:val="26"/>
          <w:u w:val="single"/>
          <w:shd w:val="clear" w:color="auto" w:fill="00FFFF"/>
        </w:rPr>
        <w:t>it removes about seven times more carbon dioxide</w:t>
      </w:r>
      <w:r>
        <w:rPr>
          <w:rFonts w:ascii="Calibri" w:hAnsi="Calibri" w:cs="Calibri"/>
          <w:color w:val="000000"/>
          <w:sz w:val="14"/>
          <w:szCs w:val="14"/>
        </w:rPr>
        <w:t xml:space="preserve"> </w:t>
      </w:r>
      <w:r>
        <w:rPr>
          <w:rFonts w:ascii="Calibri" w:hAnsi="Calibri" w:cs="Calibri"/>
          <w:color w:val="000000"/>
          <w:sz w:val="5"/>
          <w:szCs w:val="5"/>
        </w:rPr>
        <w:t xml:space="preserve">per unit of energy generated. How much this would all cost depends on what form of renewable electricity is used. The researchers estimate that using hydropower to split water would cost 7 per kilowatt hour of hydrogen fuel produced, while using high-cost solar electricity would cost 64 cents. Carbon removal would cost between $3 and $161 per </w:t>
      </w:r>
      <w:proofErr w:type="spellStart"/>
      <w:r>
        <w:rPr>
          <w:rFonts w:ascii="Calibri" w:hAnsi="Calibri" w:cs="Calibri"/>
          <w:color w:val="000000"/>
          <w:sz w:val="5"/>
          <w:szCs w:val="5"/>
        </w:rPr>
        <w:t>tonne</w:t>
      </w:r>
      <w:proofErr w:type="spellEnd"/>
      <w:r>
        <w:rPr>
          <w:rFonts w:ascii="Calibri" w:hAnsi="Calibri" w:cs="Calibri"/>
          <w:color w:val="000000"/>
          <w:sz w:val="5"/>
          <w:szCs w:val="5"/>
        </w:rPr>
        <w:t xml:space="preserve">, again depending on the form of energy used. Overall, these estimates are less than or roughly equal to the cost of carbon capture and storage in fossil fuel-based systems. They are also equivalent to or much lower than the costs associated with BECCS. On the other hand, a downside of negative-emissions hydrogen is that hydrogen fuel is not as readily used by the global energy system as the electricity produced by BECCS is. But </w:t>
      </w:r>
      <w:r>
        <w:rPr>
          <w:rFonts w:ascii="Calibri" w:hAnsi="Calibri" w:cs="Calibri"/>
          <w:color w:val="000000"/>
          <w:sz w:val="5"/>
          <w:szCs w:val="5"/>
          <w:u w:val="single"/>
        </w:rPr>
        <w:t xml:space="preserve">this could change in a future </w:t>
      </w:r>
      <w:r>
        <w:rPr>
          <w:rFonts w:ascii="Calibri" w:hAnsi="Calibri" w:cs="Calibri"/>
          <w:b/>
          <w:bCs/>
          <w:color w:val="000000"/>
          <w:sz w:val="5"/>
          <w:szCs w:val="5"/>
          <w:u w:val="single"/>
        </w:rPr>
        <w:t>“hydrogen economy”</w:t>
      </w:r>
      <w:r>
        <w:rPr>
          <w:rFonts w:ascii="Calibri" w:hAnsi="Calibri" w:cs="Calibri"/>
          <w:color w:val="000000"/>
          <w:sz w:val="5"/>
          <w:szCs w:val="5"/>
          <w:u w:val="single"/>
        </w:rPr>
        <w:t xml:space="preserve"> as this fuel gets more integrated into the transportation system and the energy grid. </w:t>
      </w:r>
      <w:r>
        <w:rPr>
          <w:rFonts w:ascii="Calibri" w:hAnsi="Calibri" w:cs="Calibri"/>
          <w:color w:val="000000"/>
          <w:sz w:val="5"/>
          <w:szCs w:val="5"/>
        </w:rPr>
        <w:t>Negative-emissions hydrogen could also have its own environmental impacts from mining minerals and water use. And it remains to be seen how well this would work in practice, especially at a large scale. But as an argument that it’s worth exploring alternatives to BECCS, negative-emissions hydrogen looks pretty compelling. “The negative-emissions energy field is in its infancy and therefore the methods discussed here are unlikely to be the only ones ultimately worth considering,” the researchers write.</w:t>
      </w:r>
    </w:p>
    <w:p w14:paraId="380445BE" w14:textId="77777777" w:rsidR="00746408" w:rsidRDefault="00746408" w:rsidP="00746408"/>
    <w:p w14:paraId="16F46849" w14:textId="77777777" w:rsidR="00746408" w:rsidRDefault="00746408" w:rsidP="00746408">
      <w:pPr>
        <w:pStyle w:val="NormalWeb"/>
        <w:spacing w:beforeAutospacing="0" w:afterAutospacing="0"/>
      </w:pPr>
      <w:r>
        <w:rPr>
          <w:rFonts w:ascii="Calibri" w:hAnsi="Calibri" w:cs="Calibri"/>
          <w:b/>
          <w:bCs/>
          <w:color w:val="000000"/>
          <w:sz w:val="26"/>
          <w:szCs w:val="26"/>
        </w:rPr>
        <w:t>Climate change is an existential risk that multiplies other impacts</w:t>
      </w:r>
    </w:p>
    <w:p w14:paraId="39517F54" w14:textId="77777777" w:rsidR="00746408" w:rsidRDefault="00746408" w:rsidP="00746408">
      <w:pPr>
        <w:pStyle w:val="NormalWeb"/>
        <w:spacing w:beforeAutospacing="0" w:afterAutospacing="0"/>
      </w:pPr>
      <w:r>
        <w:rPr>
          <w:rFonts w:ascii="Calibri" w:hAnsi="Calibri" w:cs="Calibri"/>
          <w:b/>
          <w:bCs/>
          <w:color w:val="000000"/>
        </w:rPr>
        <w:t>Torres 16</w:t>
      </w:r>
      <w:r>
        <w:rPr>
          <w:rFonts w:ascii="Calibri" w:hAnsi="Calibri" w:cs="Calibri"/>
          <w:color w:val="000000"/>
        </w:rPr>
        <w:t xml:space="preserve"> (Phil, PhD candidate @ Rice in tropical conservation biology, affiliate scholar @ Institute for Ethics and Emerging Technologies, July 22, 2016, “Op-ed: </w:t>
      </w:r>
      <w:r>
        <w:rPr>
          <w:rFonts w:ascii="Calibri" w:hAnsi="Calibri" w:cs="Calibri"/>
          <w:b/>
          <w:bCs/>
          <w:color w:val="000000"/>
          <w:u w:val="single"/>
        </w:rPr>
        <w:t>Climate Change Is the Most Urgent Existential Risk</w:t>
      </w:r>
      <w:r>
        <w:rPr>
          <w:rFonts w:ascii="Calibri" w:hAnsi="Calibri" w:cs="Calibri"/>
          <w:color w:val="000000"/>
        </w:rPr>
        <w:t xml:space="preserve">,” </w:t>
      </w:r>
      <w:hyperlink r:id="rId13" w:history="1">
        <w:r>
          <w:rPr>
            <w:rStyle w:val="Hyperlink"/>
            <w:rFonts w:cs="Calibri"/>
            <w:color w:val="000000"/>
          </w:rPr>
          <w:t>http://ieet.org/index.php/IEET/more/Torres20160807</w:t>
        </w:r>
      </w:hyperlink>
      <w:r>
        <w:rPr>
          <w:rFonts w:ascii="Calibri" w:hAnsi="Calibri" w:cs="Calibri"/>
          <w:color w:val="000000"/>
        </w:rPr>
        <w:t>) </w:t>
      </w:r>
    </w:p>
    <w:p w14:paraId="2846AE16" w14:textId="068E85F2" w:rsidR="00E63F2C" w:rsidRDefault="00746408" w:rsidP="00746408">
      <w:pPr>
        <w:pStyle w:val="NormalWeb"/>
        <w:shd w:val="clear" w:color="auto" w:fill="FFFFFF"/>
        <w:spacing w:beforeAutospacing="0" w:after="0" w:afterAutospacing="0"/>
      </w:pPr>
      <w:r>
        <w:rPr>
          <w:rFonts w:ascii="Calibri" w:hAnsi="Calibri" w:cs="Calibri"/>
          <w:color w:val="000000"/>
          <w:sz w:val="22"/>
          <w:szCs w:val="22"/>
          <w:u w:val="single"/>
        </w:rPr>
        <w:t>Humanity faces a number of formidable challenges</w:t>
      </w:r>
      <w:r>
        <w:rPr>
          <w:rFonts w:ascii="Calibri" w:hAnsi="Calibri" w:cs="Calibri"/>
          <w:color w:val="000000"/>
          <w:sz w:val="16"/>
          <w:szCs w:val="16"/>
        </w:rPr>
        <w:t xml:space="preserve"> this century. </w:t>
      </w:r>
      <w:r>
        <w:rPr>
          <w:rFonts w:ascii="Calibri" w:hAnsi="Calibri" w:cs="Calibri"/>
          <w:color w:val="000000"/>
          <w:sz w:val="22"/>
          <w:szCs w:val="22"/>
          <w:u w:val="single"/>
        </w:rPr>
        <w:t>Threats</w:t>
      </w:r>
      <w:r>
        <w:rPr>
          <w:rFonts w:ascii="Calibri" w:hAnsi="Calibri" w:cs="Calibri"/>
          <w:color w:val="000000"/>
          <w:sz w:val="16"/>
          <w:szCs w:val="16"/>
        </w:rPr>
        <w:t xml:space="preserve"> to our collective survival </w:t>
      </w:r>
      <w:r>
        <w:rPr>
          <w:rFonts w:ascii="Calibri" w:hAnsi="Calibri" w:cs="Calibri"/>
          <w:color w:val="000000"/>
          <w:sz w:val="22"/>
          <w:szCs w:val="22"/>
          <w:u w:val="single"/>
        </w:rPr>
        <w:t>stem from</w:t>
      </w:r>
      <w:r>
        <w:rPr>
          <w:rFonts w:ascii="Calibri" w:hAnsi="Calibri" w:cs="Calibri"/>
          <w:color w:val="000000"/>
          <w:sz w:val="16"/>
          <w:szCs w:val="16"/>
        </w:rPr>
        <w:t xml:space="preserve"> </w:t>
      </w:r>
      <w:r>
        <w:rPr>
          <w:rFonts w:ascii="Calibri" w:hAnsi="Calibri" w:cs="Calibri"/>
          <w:color w:val="000000"/>
          <w:sz w:val="22"/>
          <w:szCs w:val="22"/>
          <w:u w:val="single"/>
        </w:rPr>
        <w:t>asteroids</w:t>
      </w:r>
      <w:r>
        <w:rPr>
          <w:rFonts w:ascii="Calibri" w:hAnsi="Calibri" w:cs="Calibri"/>
          <w:color w:val="000000"/>
          <w:sz w:val="16"/>
          <w:szCs w:val="16"/>
        </w:rPr>
        <w:t xml:space="preserve"> and comets, </w:t>
      </w:r>
      <w:proofErr w:type="spellStart"/>
      <w:r>
        <w:rPr>
          <w:rFonts w:ascii="Calibri" w:hAnsi="Calibri" w:cs="Calibri"/>
          <w:color w:val="000000"/>
          <w:sz w:val="16"/>
          <w:szCs w:val="16"/>
        </w:rPr>
        <w:t>supervolcanoes</w:t>
      </w:r>
      <w:proofErr w:type="spellEnd"/>
      <w:r>
        <w:rPr>
          <w:rFonts w:ascii="Calibri" w:hAnsi="Calibri" w:cs="Calibri"/>
          <w:color w:val="000000"/>
          <w:sz w:val="16"/>
          <w:szCs w:val="16"/>
        </w:rPr>
        <w:t xml:space="preserve">, global </w:t>
      </w:r>
      <w:r>
        <w:rPr>
          <w:rFonts w:ascii="Calibri" w:hAnsi="Calibri" w:cs="Calibri"/>
          <w:color w:val="000000"/>
          <w:sz w:val="22"/>
          <w:szCs w:val="22"/>
          <w:u w:val="single"/>
        </w:rPr>
        <w:t>pandemics</w:t>
      </w:r>
      <w:r>
        <w:rPr>
          <w:rFonts w:ascii="Calibri" w:hAnsi="Calibri" w:cs="Calibri"/>
          <w:color w:val="000000"/>
          <w:sz w:val="16"/>
          <w:szCs w:val="16"/>
        </w:rPr>
        <w:t xml:space="preserve">, </w:t>
      </w:r>
      <w:r>
        <w:rPr>
          <w:rFonts w:ascii="Calibri" w:hAnsi="Calibri" w:cs="Calibri"/>
          <w:color w:val="000000"/>
          <w:sz w:val="22"/>
          <w:szCs w:val="22"/>
          <w:u w:val="single"/>
        </w:rPr>
        <w:t>climate change</w:t>
      </w:r>
      <w:r>
        <w:rPr>
          <w:rFonts w:ascii="Calibri" w:hAnsi="Calibri" w:cs="Calibri"/>
          <w:color w:val="000000"/>
          <w:sz w:val="16"/>
          <w:szCs w:val="16"/>
        </w:rPr>
        <w:t xml:space="preserve">, biodiversity loss, </w:t>
      </w:r>
      <w:r>
        <w:rPr>
          <w:rFonts w:ascii="Calibri" w:hAnsi="Calibri" w:cs="Calibri"/>
          <w:color w:val="000000"/>
          <w:sz w:val="22"/>
          <w:szCs w:val="22"/>
          <w:u w:val="single"/>
        </w:rPr>
        <w:t>nuclear weapons</w:t>
      </w:r>
      <w:r>
        <w:rPr>
          <w:rFonts w:ascii="Calibri" w:hAnsi="Calibri" w:cs="Calibri"/>
          <w:color w:val="000000"/>
          <w:sz w:val="16"/>
          <w:szCs w:val="16"/>
        </w:rPr>
        <w:t xml:space="preserve">, </w:t>
      </w:r>
      <w:r>
        <w:rPr>
          <w:rFonts w:ascii="Calibri" w:hAnsi="Calibri" w:cs="Calibri"/>
          <w:color w:val="000000"/>
          <w:sz w:val="22"/>
          <w:szCs w:val="22"/>
          <w:u w:val="single"/>
        </w:rPr>
        <w:t>biotechnology</w:t>
      </w:r>
      <w:r>
        <w:rPr>
          <w:rFonts w:ascii="Calibri" w:hAnsi="Calibri" w:cs="Calibri"/>
          <w:color w:val="000000"/>
          <w:sz w:val="16"/>
          <w:szCs w:val="16"/>
        </w:rPr>
        <w:t xml:space="preserve">, </w:t>
      </w:r>
      <w:r>
        <w:rPr>
          <w:rFonts w:ascii="Calibri" w:hAnsi="Calibri" w:cs="Calibri"/>
          <w:color w:val="000000"/>
          <w:sz w:val="5"/>
          <w:szCs w:val="5"/>
        </w:rPr>
        <w:t xml:space="preserve">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crash.*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Pr>
          <w:rFonts w:ascii="Calibri" w:hAnsi="Calibri" w:cs="Calibri"/>
          <w:b/>
          <w:bCs/>
          <w:color w:val="000000"/>
          <w:sz w:val="26"/>
          <w:szCs w:val="26"/>
          <w:u w:val="single"/>
          <w:shd w:val="clear" w:color="auto" w:fill="00FFFF"/>
        </w:rPr>
        <w:t>climate change</w:t>
      </w:r>
      <w:r>
        <w:rPr>
          <w:rFonts w:ascii="Calibri" w:hAnsi="Calibri" w:cs="Calibri"/>
          <w:b/>
          <w:bCs/>
          <w:color w:val="000000"/>
          <w:sz w:val="22"/>
          <w:szCs w:val="22"/>
          <w:u w:val="single"/>
        </w:rPr>
        <w:t xml:space="preserve"> </w:t>
      </w:r>
      <w:r>
        <w:rPr>
          <w:rFonts w:ascii="Calibri" w:hAnsi="Calibri" w:cs="Calibri"/>
          <w:color w:val="000000"/>
          <w:sz w:val="16"/>
          <w:szCs w:val="16"/>
        </w:rPr>
        <w:t xml:space="preserve">and </w:t>
      </w:r>
      <w:proofErr w:type="spellStart"/>
      <w:r>
        <w:rPr>
          <w:rFonts w:ascii="Calibri" w:hAnsi="Calibri" w:cs="Calibri"/>
          <w:color w:val="000000"/>
          <w:sz w:val="16"/>
          <w:szCs w:val="16"/>
        </w:rPr>
        <w:t>biodiveristy</w:t>
      </w:r>
      <w:proofErr w:type="spellEnd"/>
      <w:r>
        <w:rPr>
          <w:rFonts w:ascii="Calibri" w:hAnsi="Calibri" w:cs="Calibri"/>
          <w:color w:val="000000"/>
          <w:sz w:val="22"/>
          <w:szCs w:val="22"/>
          <w:u w:val="single"/>
        </w:rPr>
        <w:t xml:space="preserve"> loss</w:t>
      </w:r>
      <w:r>
        <w:rPr>
          <w:rFonts w:ascii="Calibri" w:hAnsi="Calibri" w:cs="Calibri"/>
          <w:color w:val="000000"/>
          <w:sz w:val="16"/>
          <w:szCs w:val="16"/>
        </w:rPr>
        <w:t xml:space="preserve">, </w:t>
      </w:r>
      <w:r>
        <w:rPr>
          <w:rFonts w:ascii="Calibri" w:hAnsi="Calibri" w:cs="Calibri"/>
          <w:color w:val="000000"/>
          <w:sz w:val="22"/>
          <w:szCs w:val="22"/>
          <w:u w:val="single"/>
        </w:rPr>
        <w:t xml:space="preserve">should </w:t>
      </w:r>
      <w:r>
        <w:rPr>
          <w:rFonts w:ascii="Calibri" w:hAnsi="Calibri" w:cs="Calibri"/>
          <w:b/>
          <w:bCs/>
          <w:color w:val="000000"/>
          <w:sz w:val="22"/>
          <w:szCs w:val="22"/>
          <w:u w:val="single"/>
        </w:rPr>
        <w:t>take priority</w:t>
      </w:r>
      <w:r>
        <w:rPr>
          <w:rFonts w:ascii="Calibri" w:hAnsi="Calibri" w:cs="Calibri"/>
          <w:color w:val="000000"/>
          <w:sz w:val="16"/>
          <w:szCs w:val="16"/>
        </w:rPr>
        <w:t xml:space="preserve"> right now </w:t>
      </w:r>
      <w:r>
        <w:rPr>
          <w:rFonts w:ascii="Calibri" w:hAnsi="Calibri" w:cs="Calibri"/>
          <w:color w:val="000000"/>
          <w:sz w:val="22"/>
          <w:szCs w:val="22"/>
          <w:u w:val="single"/>
        </w:rPr>
        <w:t>over</w:t>
      </w:r>
      <w:r>
        <w:rPr>
          <w:rFonts w:ascii="Calibri" w:hAnsi="Calibri" w:cs="Calibri"/>
          <w:color w:val="000000"/>
          <w:sz w:val="16"/>
          <w:szCs w:val="16"/>
        </w:rPr>
        <w:t xml:space="preserve"> </w:t>
      </w:r>
      <w:r>
        <w:rPr>
          <w:rFonts w:ascii="Calibri" w:hAnsi="Calibri" w:cs="Calibri"/>
          <w:b/>
          <w:bCs/>
          <w:color w:val="000000"/>
          <w:sz w:val="22"/>
          <w:szCs w:val="22"/>
          <w:u w:val="single"/>
        </w:rPr>
        <w:t>every other known threat</w:t>
      </w:r>
      <w:r>
        <w:rPr>
          <w:rFonts w:ascii="Calibri" w:hAnsi="Calibri" w:cs="Calibri"/>
          <w:color w:val="000000"/>
          <w:sz w:val="16"/>
          <w:szCs w:val="16"/>
        </w:rPr>
        <w:t xml:space="preserve">. Why? </w:t>
      </w:r>
      <w:r>
        <w:rPr>
          <w:rFonts w:ascii="Calibri" w:hAnsi="Calibri" w:cs="Calibri"/>
          <w:color w:val="000000"/>
          <w:sz w:val="22"/>
          <w:szCs w:val="22"/>
          <w:u w:val="single"/>
        </w:rPr>
        <w:t>Because these ongoing catastrophes</w:t>
      </w:r>
      <w:r>
        <w:rPr>
          <w:rFonts w:ascii="Calibri" w:hAnsi="Calibri" w:cs="Calibri"/>
          <w:color w:val="000000"/>
          <w:sz w:val="16"/>
          <w:szCs w:val="16"/>
        </w:rPr>
        <w:t xml:space="preserve"> </w:t>
      </w:r>
      <w:r>
        <w:rPr>
          <w:rFonts w:ascii="Calibri" w:hAnsi="Calibri" w:cs="Calibri"/>
          <w:b/>
          <w:bCs/>
          <w:color w:val="000000"/>
          <w:sz w:val="22"/>
          <w:szCs w:val="22"/>
          <w:u w:val="single"/>
        </w:rPr>
        <w:t>in slow-motion</w:t>
      </w:r>
      <w:r>
        <w:rPr>
          <w:rFonts w:ascii="Calibri" w:hAnsi="Calibri" w:cs="Calibri"/>
          <w:color w:val="000000"/>
          <w:sz w:val="16"/>
          <w:szCs w:val="16"/>
        </w:rPr>
        <w:t xml:space="preserve"> </w:t>
      </w:r>
      <w:r>
        <w:rPr>
          <w:rFonts w:ascii="Calibri" w:hAnsi="Calibri" w:cs="Calibri"/>
          <w:color w:val="000000"/>
          <w:sz w:val="22"/>
          <w:szCs w:val="22"/>
          <w:u w:val="single"/>
        </w:rPr>
        <w:t xml:space="preserve">will frame our </w:t>
      </w:r>
      <w:r>
        <w:rPr>
          <w:rFonts w:ascii="Calibri" w:hAnsi="Calibri" w:cs="Calibri"/>
          <w:b/>
          <w:bCs/>
          <w:color w:val="000000"/>
          <w:sz w:val="22"/>
          <w:szCs w:val="22"/>
          <w:u w:val="single"/>
        </w:rPr>
        <w:t>existential predicament</w:t>
      </w:r>
      <w:r>
        <w:rPr>
          <w:rFonts w:ascii="Calibri" w:hAnsi="Calibri" w:cs="Calibri"/>
          <w:color w:val="000000"/>
          <w:sz w:val="16"/>
          <w:szCs w:val="16"/>
        </w:rPr>
        <w:t xml:space="preserve"> on Earth not just for the rest of this century, but </w:t>
      </w:r>
      <w:r>
        <w:rPr>
          <w:rFonts w:ascii="Calibri" w:hAnsi="Calibri" w:cs="Calibri"/>
          <w:color w:val="000000"/>
          <w:sz w:val="22"/>
          <w:szCs w:val="22"/>
          <w:u w:val="single"/>
        </w:rPr>
        <w:t>for</w:t>
      </w:r>
      <w:r>
        <w:rPr>
          <w:rFonts w:ascii="Calibri" w:hAnsi="Calibri" w:cs="Calibri"/>
          <w:color w:val="000000"/>
          <w:sz w:val="16"/>
          <w:szCs w:val="16"/>
        </w:rPr>
        <w:t xml:space="preserve"> literally </w:t>
      </w:r>
      <w:r>
        <w:rPr>
          <w:rFonts w:ascii="Calibri" w:hAnsi="Calibri" w:cs="Calibri"/>
          <w:b/>
          <w:bCs/>
          <w:color w:val="000000"/>
          <w:sz w:val="22"/>
          <w:szCs w:val="22"/>
          <w:u w:val="single"/>
        </w:rPr>
        <w:t>thousands of years</w:t>
      </w:r>
      <w:r>
        <w:rPr>
          <w:rFonts w:ascii="Calibri" w:hAnsi="Calibri" w:cs="Calibri"/>
          <w:color w:val="000000"/>
          <w:sz w:val="16"/>
          <w:szCs w:val="16"/>
        </w:rPr>
        <w:t xml:space="preserve"> to come. As such, </w:t>
      </w:r>
      <w:r>
        <w:rPr>
          <w:rFonts w:ascii="Calibri" w:hAnsi="Calibri" w:cs="Calibri"/>
          <w:color w:val="000000"/>
          <w:sz w:val="22"/>
          <w:szCs w:val="22"/>
          <w:u w:val="single"/>
        </w:rPr>
        <w:t>they</w:t>
      </w:r>
      <w:r>
        <w:rPr>
          <w:rFonts w:ascii="Calibri" w:hAnsi="Calibri" w:cs="Calibri"/>
          <w:color w:val="000000"/>
          <w:sz w:val="16"/>
          <w:szCs w:val="16"/>
        </w:rPr>
        <w:t xml:space="preserve"> </w:t>
      </w:r>
      <w:r>
        <w:rPr>
          <w:rFonts w:ascii="Calibri" w:hAnsi="Calibri" w:cs="Calibri"/>
          <w:color w:val="000000"/>
          <w:sz w:val="22"/>
          <w:szCs w:val="22"/>
          <w:u w:val="single"/>
        </w:rPr>
        <w:t xml:space="preserve">have the capacity to </w:t>
      </w:r>
      <w:r>
        <w:rPr>
          <w:rFonts w:ascii="Calibri" w:hAnsi="Calibri" w:cs="Calibri"/>
          <w:b/>
          <w:bCs/>
          <w:color w:val="000000"/>
          <w:sz w:val="26"/>
          <w:szCs w:val="26"/>
          <w:u w:val="single"/>
          <w:shd w:val="clear" w:color="auto" w:fill="00FFFF"/>
        </w:rPr>
        <w:t xml:space="preserve">raise[s] </w:t>
      </w:r>
      <w:r>
        <w:rPr>
          <w:rFonts w:ascii="Calibri" w:hAnsi="Calibri" w:cs="Calibri"/>
          <w:color w:val="000000"/>
          <w:sz w:val="16"/>
          <w:szCs w:val="16"/>
        </w:rPr>
        <w:t>or lower</w:t>
      </w:r>
      <w:r>
        <w:rPr>
          <w:rFonts w:ascii="Calibri" w:hAnsi="Calibri" w:cs="Calibri"/>
          <w:color w:val="000000"/>
          <w:sz w:val="22"/>
          <w:szCs w:val="22"/>
          <w:u w:val="single"/>
        </w:rPr>
        <w:t xml:space="preserve"> the</w:t>
      </w:r>
      <w:r>
        <w:rPr>
          <w:rFonts w:ascii="Calibri" w:hAnsi="Calibri" w:cs="Calibri"/>
          <w:color w:val="000000"/>
          <w:sz w:val="26"/>
          <w:szCs w:val="26"/>
          <w:u w:val="single"/>
          <w:shd w:val="clear" w:color="auto" w:fill="00FFFF"/>
        </w:rPr>
        <w:t xml:space="preserve"> </w:t>
      </w:r>
      <w:r>
        <w:rPr>
          <w:rFonts w:ascii="Calibri" w:hAnsi="Calibri" w:cs="Calibri"/>
          <w:b/>
          <w:bCs/>
          <w:color w:val="000000"/>
          <w:sz w:val="26"/>
          <w:szCs w:val="26"/>
          <w:u w:val="single"/>
          <w:shd w:val="clear" w:color="auto" w:fill="00FFFF"/>
        </w:rPr>
        <w:t>probability of other risks</w:t>
      </w:r>
      <w:r>
        <w:rPr>
          <w:rFonts w:ascii="Calibri" w:hAnsi="Calibri" w:cs="Calibri"/>
          <w:b/>
          <w:bCs/>
          <w:color w:val="000000"/>
          <w:sz w:val="22"/>
          <w:szCs w:val="22"/>
          <w:u w:val="single"/>
        </w:rPr>
        <w:t xml:space="preserve"> scenarios</w:t>
      </w:r>
      <w:r>
        <w:rPr>
          <w:rFonts w:ascii="Calibri" w:hAnsi="Calibri" w:cs="Calibri"/>
          <w:color w:val="000000"/>
          <w:sz w:val="16"/>
          <w:szCs w:val="16"/>
        </w:rPr>
        <w:t xml:space="preserve"> </w:t>
      </w:r>
      <w:r>
        <w:rPr>
          <w:rFonts w:ascii="Calibri" w:hAnsi="Calibri" w:cs="Calibri"/>
          <w:color w:val="000000"/>
          <w:sz w:val="22"/>
          <w:szCs w:val="22"/>
          <w:u w:val="single"/>
        </w:rPr>
        <w:t>unfolding</w:t>
      </w:r>
      <w:r>
        <w:rPr>
          <w:rFonts w:ascii="Calibri" w:hAnsi="Calibri" w:cs="Calibri"/>
          <w:color w:val="000000"/>
          <w:sz w:val="16"/>
          <w:szCs w:val="16"/>
        </w:rPr>
        <w:t xml:space="preserve">. Multiplying Threats Ask yourself the following: </w:t>
      </w:r>
      <w:r>
        <w:rPr>
          <w:rFonts w:ascii="Calibri" w:hAnsi="Calibri" w:cs="Calibri"/>
          <w:color w:val="000000"/>
          <w:sz w:val="22"/>
          <w:szCs w:val="22"/>
          <w:u w:val="single"/>
        </w:rPr>
        <w:t xml:space="preserve">are </w:t>
      </w:r>
      <w:r>
        <w:rPr>
          <w:rFonts w:ascii="Calibri" w:hAnsi="Calibri" w:cs="Calibri"/>
          <w:b/>
          <w:bCs/>
          <w:color w:val="000000"/>
          <w:sz w:val="26"/>
          <w:szCs w:val="26"/>
          <w:u w:val="single"/>
          <w:shd w:val="clear" w:color="auto" w:fill="00FFFF"/>
        </w:rPr>
        <w:t>wars</w:t>
      </w:r>
      <w:r>
        <w:rPr>
          <w:rFonts w:ascii="Calibri" w:hAnsi="Calibri" w:cs="Calibri"/>
          <w:color w:val="000000"/>
          <w:sz w:val="26"/>
          <w:szCs w:val="26"/>
          <w:u w:val="single"/>
          <w:shd w:val="clear" w:color="auto" w:fill="00FFFF"/>
        </w:rPr>
        <w:t xml:space="preserve"> </w:t>
      </w:r>
      <w:r>
        <w:rPr>
          <w:rFonts w:ascii="Calibri" w:hAnsi="Calibri" w:cs="Calibri"/>
          <w:color w:val="000000"/>
          <w:sz w:val="16"/>
          <w:szCs w:val="16"/>
          <w:u w:val="single"/>
        </w:rPr>
        <w:t xml:space="preserve">more or less likely in a world marked by </w:t>
      </w:r>
      <w:r>
        <w:rPr>
          <w:rFonts w:ascii="Calibri" w:hAnsi="Calibri" w:cs="Calibri"/>
          <w:b/>
          <w:bCs/>
          <w:color w:val="000000"/>
          <w:sz w:val="26"/>
          <w:szCs w:val="26"/>
          <w:u w:val="single"/>
          <w:shd w:val="clear" w:color="auto" w:fill="00FFFF"/>
        </w:rPr>
        <w:t>extreme weather events</w:t>
      </w:r>
      <w:r>
        <w:rPr>
          <w:rFonts w:ascii="Calibri" w:hAnsi="Calibri" w:cs="Calibri"/>
          <w:color w:val="000000"/>
          <w:sz w:val="20"/>
          <w:szCs w:val="20"/>
          <w:shd w:val="clear" w:color="auto" w:fill="00FFFF"/>
        </w:rPr>
        <w:t xml:space="preserve">, </w:t>
      </w:r>
      <w:r>
        <w:rPr>
          <w:rFonts w:ascii="Calibri" w:hAnsi="Calibri" w:cs="Calibri"/>
          <w:b/>
          <w:bCs/>
          <w:color w:val="000000"/>
          <w:sz w:val="26"/>
          <w:szCs w:val="26"/>
          <w:u w:val="single"/>
          <w:shd w:val="clear" w:color="auto" w:fill="00FFFF"/>
        </w:rPr>
        <w:t>megadroughts</w:t>
      </w:r>
      <w:r>
        <w:rPr>
          <w:rFonts w:ascii="Calibri" w:hAnsi="Calibri" w:cs="Calibri"/>
          <w:color w:val="000000"/>
          <w:sz w:val="20"/>
          <w:szCs w:val="20"/>
          <w:shd w:val="clear" w:color="auto" w:fill="00FFFF"/>
        </w:rPr>
        <w:t xml:space="preserve">, </w:t>
      </w:r>
      <w:r>
        <w:rPr>
          <w:rFonts w:ascii="Calibri" w:hAnsi="Calibri" w:cs="Calibri"/>
          <w:b/>
          <w:bCs/>
          <w:color w:val="000000"/>
          <w:sz w:val="26"/>
          <w:szCs w:val="26"/>
          <w:u w:val="single"/>
          <w:shd w:val="clear" w:color="auto" w:fill="00FFFF"/>
        </w:rPr>
        <w:t>food supply disruptions</w:t>
      </w:r>
      <w:r>
        <w:rPr>
          <w:rFonts w:ascii="Calibri" w:hAnsi="Calibri" w:cs="Calibri"/>
          <w:color w:val="000000"/>
          <w:sz w:val="16"/>
          <w:szCs w:val="16"/>
        </w:rPr>
        <w:t xml:space="preserve">, </w:t>
      </w:r>
      <w:r>
        <w:rPr>
          <w:rFonts w:ascii="Calibri" w:hAnsi="Calibri" w:cs="Calibri"/>
          <w:color w:val="000000"/>
          <w:sz w:val="22"/>
          <w:szCs w:val="22"/>
          <w:u w:val="single"/>
        </w:rPr>
        <w:t>and</w:t>
      </w:r>
      <w:r>
        <w:rPr>
          <w:rFonts w:ascii="Calibri" w:hAnsi="Calibri" w:cs="Calibri"/>
          <w:color w:val="000000"/>
          <w:sz w:val="16"/>
          <w:szCs w:val="16"/>
        </w:rPr>
        <w:t xml:space="preserve"> sea-level rise? </w:t>
      </w:r>
      <w:r>
        <w:rPr>
          <w:rFonts w:ascii="Calibri" w:hAnsi="Calibri" w:cs="Calibri"/>
          <w:color w:val="000000"/>
          <w:sz w:val="22"/>
          <w:szCs w:val="22"/>
          <w:u w:val="single"/>
        </w:rPr>
        <w:t>Are</w:t>
      </w:r>
      <w:r>
        <w:rPr>
          <w:rFonts w:ascii="Calibri" w:hAnsi="Calibri" w:cs="Calibri"/>
          <w:b/>
          <w:bCs/>
          <w:color w:val="000000"/>
          <w:sz w:val="26"/>
          <w:szCs w:val="26"/>
          <w:u w:val="single"/>
          <w:shd w:val="clear" w:color="auto" w:fill="00FFFF"/>
        </w:rPr>
        <w:t xml:space="preserve"> terror</w:t>
      </w:r>
      <w:r>
        <w:rPr>
          <w:rFonts w:ascii="Calibri" w:hAnsi="Calibri" w:cs="Calibri"/>
          <w:color w:val="000000"/>
          <w:sz w:val="22"/>
          <w:szCs w:val="22"/>
          <w:u w:val="single"/>
        </w:rPr>
        <w:t>ist attacks</w:t>
      </w:r>
      <w:r>
        <w:rPr>
          <w:rFonts w:ascii="Calibri" w:hAnsi="Calibri" w:cs="Calibri"/>
          <w:color w:val="000000"/>
          <w:sz w:val="16"/>
          <w:szCs w:val="16"/>
        </w:rPr>
        <w:t xml:space="preserve"> </w:t>
      </w:r>
      <w:r>
        <w:rPr>
          <w:rFonts w:ascii="Calibri" w:hAnsi="Calibri" w:cs="Calibri"/>
          <w:b/>
          <w:bCs/>
          <w:color w:val="000000"/>
          <w:sz w:val="22"/>
          <w:szCs w:val="22"/>
          <w:u w:val="single"/>
        </w:rPr>
        <w:t>more</w:t>
      </w:r>
      <w:r>
        <w:rPr>
          <w:rFonts w:ascii="Calibri" w:hAnsi="Calibri" w:cs="Calibri"/>
          <w:color w:val="000000"/>
          <w:sz w:val="22"/>
          <w:szCs w:val="22"/>
          <w:u w:val="single"/>
        </w:rPr>
        <w:t xml:space="preserve"> or less </w:t>
      </w:r>
      <w:r>
        <w:rPr>
          <w:rFonts w:ascii="Calibri" w:hAnsi="Calibri" w:cs="Calibri"/>
          <w:b/>
          <w:bCs/>
          <w:color w:val="000000"/>
          <w:sz w:val="22"/>
          <w:szCs w:val="22"/>
          <w:u w:val="single"/>
        </w:rPr>
        <w:t>likely</w:t>
      </w:r>
      <w:r>
        <w:rPr>
          <w:rFonts w:ascii="Calibri" w:hAnsi="Calibri" w:cs="Calibri"/>
          <w:color w:val="000000"/>
          <w:sz w:val="22"/>
          <w:szCs w:val="22"/>
          <w:u w:val="single"/>
        </w:rPr>
        <w:t xml:space="preserve"> in a world beset</w:t>
      </w:r>
      <w:r>
        <w:rPr>
          <w:rFonts w:ascii="Calibri" w:hAnsi="Calibri" w:cs="Calibri"/>
          <w:color w:val="000000"/>
          <w:sz w:val="16"/>
          <w:szCs w:val="16"/>
        </w:rPr>
        <w:t xml:space="preserve"> by </w:t>
      </w:r>
      <w:r>
        <w:rPr>
          <w:rFonts w:ascii="Calibri" w:hAnsi="Calibri" w:cs="Calibri"/>
          <w:b/>
          <w:bCs/>
          <w:color w:val="000000"/>
          <w:sz w:val="22"/>
          <w:szCs w:val="22"/>
          <w:u w:val="single"/>
        </w:rPr>
        <w:t xml:space="preserve">the </w:t>
      </w:r>
      <w:r>
        <w:rPr>
          <w:rFonts w:ascii="Calibri" w:hAnsi="Calibri" w:cs="Calibri"/>
          <w:b/>
          <w:bCs/>
          <w:color w:val="000000"/>
          <w:sz w:val="26"/>
          <w:szCs w:val="26"/>
          <w:u w:val="single"/>
          <w:shd w:val="clear" w:color="auto" w:fill="00FFFF"/>
        </w:rPr>
        <w:t>collapse of global ecosystems</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00FFFF"/>
        </w:rPr>
        <w:t>ag</w:t>
      </w:r>
      <w:r>
        <w:rPr>
          <w:rFonts w:ascii="Calibri" w:hAnsi="Calibri" w:cs="Calibri"/>
          <w:color w:val="000000"/>
          <w:sz w:val="22"/>
          <w:szCs w:val="22"/>
          <w:u w:val="single"/>
        </w:rPr>
        <w:t>ricultural failures</w:t>
      </w:r>
      <w:r>
        <w:rPr>
          <w:rFonts w:ascii="Calibri" w:hAnsi="Calibri" w:cs="Calibri"/>
          <w:color w:val="000000"/>
          <w:sz w:val="16"/>
          <w:szCs w:val="16"/>
        </w:rPr>
        <w:t>,</w:t>
      </w:r>
      <w:r>
        <w:rPr>
          <w:rFonts w:ascii="Calibri" w:hAnsi="Calibri" w:cs="Calibri"/>
          <w:color w:val="000000"/>
          <w:sz w:val="20"/>
          <w:szCs w:val="20"/>
          <w:shd w:val="clear" w:color="auto" w:fill="00FFFF"/>
        </w:rPr>
        <w:t xml:space="preserve"> </w:t>
      </w:r>
      <w:r>
        <w:rPr>
          <w:rFonts w:ascii="Calibri" w:hAnsi="Calibri" w:cs="Calibri"/>
          <w:b/>
          <w:bCs/>
          <w:color w:val="000000"/>
          <w:sz w:val="26"/>
          <w:szCs w:val="26"/>
          <w:u w:val="single"/>
          <w:shd w:val="clear" w:color="auto" w:fill="00FFFF"/>
        </w:rPr>
        <w:t>econ</w:t>
      </w:r>
      <w:r>
        <w:rPr>
          <w:rFonts w:ascii="Calibri" w:hAnsi="Calibri" w:cs="Calibri"/>
          <w:color w:val="000000"/>
          <w:sz w:val="22"/>
          <w:szCs w:val="22"/>
          <w:u w:val="single"/>
        </w:rPr>
        <w:t>omic uncertainty</w:t>
      </w:r>
      <w:r>
        <w:rPr>
          <w:rFonts w:ascii="Calibri" w:hAnsi="Calibri" w:cs="Calibri"/>
          <w:color w:val="000000"/>
          <w:sz w:val="16"/>
          <w:szCs w:val="16"/>
        </w:rPr>
        <w:t xml:space="preserve">, and political instability? Both </w:t>
      </w:r>
      <w:r>
        <w:rPr>
          <w:rFonts w:ascii="Calibri" w:hAnsi="Calibri" w:cs="Calibri"/>
          <w:color w:val="000000"/>
          <w:sz w:val="22"/>
          <w:szCs w:val="22"/>
          <w:u w:val="single"/>
        </w:rPr>
        <w:t>government officials and scientists agree</w:t>
      </w:r>
      <w:r>
        <w:rPr>
          <w:rFonts w:ascii="Calibri" w:hAnsi="Calibri" w:cs="Calibri"/>
          <w:color w:val="000000"/>
          <w:sz w:val="16"/>
          <w:szCs w:val="16"/>
        </w:rPr>
        <w:t xml:space="preserve"> that the answer is </w:t>
      </w:r>
      <w:r>
        <w:rPr>
          <w:rFonts w:ascii="Calibri" w:hAnsi="Calibri" w:cs="Calibri"/>
          <w:b/>
          <w:bCs/>
          <w:color w:val="000000"/>
          <w:sz w:val="22"/>
          <w:szCs w:val="22"/>
          <w:u w:val="single"/>
        </w:rPr>
        <w:t>“more likely.”</w:t>
      </w:r>
      <w:r>
        <w:rPr>
          <w:rFonts w:ascii="Calibri" w:hAnsi="Calibri" w:cs="Calibri"/>
          <w:color w:val="000000"/>
          <w:sz w:val="16"/>
          <w:szCs w:val="16"/>
        </w:rPr>
        <w:t xml:space="preserve"> For example, the current Director of the CIA, John </w:t>
      </w:r>
      <w:r>
        <w:rPr>
          <w:rFonts w:ascii="Calibri" w:hAnsi="Calibri" w:cs="Calibri"/>
          <w:color w:val="000000"/>
          <w:sz w:val="22"/>
          <w:szCs w:val="22"/>
          <w:u w:val="single"/>
        </w:rPr>
        <w:t>Brennan</w:t>
      </w:r>
      <w:r>
        <w:rPr>
          <w:rFonts w:ascii="Calibri" w:hAnsi="Calibri" w:cs="Calibri"/>
          <w:color w:val="000000"/>
          <w:sz w:val="16"/>
          <w:szCs w:val="16"/>
        </w:rPr>
        <w:t xml:space="preserve">, recently </w:t>
      </w:r>
      <w:r>
        <w:rPr>
          <w:rFonts w:ascii="Calibri" w:hAnsi="Calibri" w:cs="Calibri"/>
          <w:color w:val="000000"/>
          <w:sz w:val="22"/>
          <w:szCs w:val="22"/>
          <w:u w:val="single"/>
        </w:rPr>
        <w:t>identified</w:t>
      </w:r>
      <w:r>
        <w:rPr>
          <w:rFonts w:ascii="Calibri" w:hAnsi="Calibri" w:cs="Calibri"/>
          <w:color w:val="000000"/>
          <w:sz w:val="16"/>
          <w:szCs w:val="16"/>
        </w:rPr>
        <w:t xml:space="preserve"> “the impact of </w:t>
      </w:r>
      <w:r>
        <w:rPr>
          <w:rFonts w:ascii="Calibri" w:hAnsi="Calibri" w:cs="Calibri"/>
          <w:b/>
          <w:bCs/>
          <w:color w:val="000000"/>
          <w:sz w:val="22"/>
          <w:szCs w:val="22"/>
          <w:u w:val="single"/>
        </w:rPr>
        <w:t>climate change</w:t>
      </w:r>
      <w:r>
        <w:rPr>
          <w:rFonts w:ascii="Calibri" w:hAnsi="Calibri" w:cs="Calibri"/>
          <w:color w:val="000000"/>
          <w:sz w:val="16"/>
          <w:szCs w:val="16"/>
        </w:rPr>
        <w:t xml:space="preserve">” </w:t>
      </w:r>
      <w:r>
        <w:rPr>
          <w:rFonts w:ascii="Calibri" w:hAnsi="Calibri" w:cs="Calibri"/>
          <w:color w:val="000000"/>
          <w:sz w:val="22"/>
          <w:szCs w:val="22"/>
          <w:u w:val="single"/>
        </w:rPr>
        <w:t>as one of the “deeper causes of this</w:t>
      </w:r>
      <w:r>
        <w:rPr>
          <w:rFonts w:ascii="Calibri" w:hAnsi="Calibri" w:cs="Calibri"/>
          <w:color w:val="000000"/>
          <w:sz w:val="26"/>
          <w:szCs w:val="26"/>
          <w:u w:val="single"/>
          <w:shd w:val="clear" w:color="auto" w:fill="00FFFF"/>
        </w:rPr>
        <w:t xml:space="preserve"> </w:t>
      </w:r>
      <w:r>
        <w:rPr>
          <w:rFonts w:ascii="Calibri" w:hAnsi="Calibri" w:cs="Calibri"/>
          <w:b/>
          <w:bCs/>
          <w:color w:val="000000"/>
          <w:sz w:val="26"/>
          <w:szCs w:val="26"/>
          <w:u w:val="single"/>
          <w:shd w:val="clear" w:color="auto" w:fill="00FFFF"/>
        </w:rPr>
        <w:t>rising instability”</w:t>
      </w:r>
      <w:r>
        <w:rPr>
          <w:rFonts w:ascii="Calibri" w:hAnsi="Calibri" w:cs="Calibri"/>
          <w:b/>
          <w:bCs/>
          <w:color w:val="000000"/>
          <w:sz w:val="20"/>
          <w:szCs w:val="20"/>
          <w:shd w:val="clear" w:color="auto" w:fill="00FFFF"/>
        </w:rPr>
        <w:t xml:space="preserve"> </w:t>
      </w:r>
      <w:r>
        <w:rPr>
          <w:rFonts w:ascii="Calibri" w:hAnsi="Calibri" w:cs="Calibri"/>
          <w:b/>
          <w:bCs/>
          <w:color w:val="000000"/>
          <w:sz w:val="26"/>
          <w:szCs w:val="26"/>
          <w:u w:val="single"/>
          <w:shd w:val="clear" w:color="auto" w:fill="00FFFF"/>
        </w:rPr>
        <w:t>in</w:t>
      </w:r>
      <w:r>
        <w:rPr>
          <w:rFonts w:ascii="Calibri" w:hAnsi="Calibri" w:cs="Calibri"/>
          <w:b/>
          <w:bCs/>
          <w:color w:val="000000"/>
          <w:sz w:val="16"/>
          <w:szCs w:val="16"/>
        </w:rPr>
        <w:t xml:space="preserve"> </w:t>
      </w:r>
      <w:r>
        <w:rPr>
          <w:rFonts w:ascii="Calibri" w:hAnsi="Calibri" w:cs="Calibri"/>
          <w:color w:val="000000"/>
          <w:sz w:val="16"/>
          <w:szCs w:val="16"/>
        </w:rPr>
        <w:t>countries like</w:t>
      </w:r>
      <w:r>
        <w:rPr>
          <w:rFonts w:ascii="Calibri" w:hAnsi="Calibri" w:cs="Calibri"/>
          <w:b/>
          <w:bCs/>
          <w:color w:val="000000"/>
          <w:sz w:val="20"/>
          <w:szCs w:val="20"/>
          <w:shd w:val="clear" w:color="auto" w:fill="00FFFF"/>
        </w:rPr>
        <w:t xml:space="preserve"> </w:t>
      </w:r>
      <w:r>
        <w:rPr>
          <w:rFonts w:ascii="Calibri" w:hAnsi="Calibri" w:cs="Calibri"/>
          <w:b/>
          <w:bCs/>
          <w:color w:val="000000"/>
          <w:sz w:val="26"/>
          <w:szCs w:val="26"/>
          <w:u w:val="single"/>
          <w:shd w:val="clear" w:color="auto" w:fill="00FFFF"/>
        </w:rPr>
        <w:t>Syria</w:t>
      </w:r>
      <w:r>
        <w:rPr>
          <w:rFonts w:ascii="Calibri" w:hAnsi="Calibri" w:cs="Calibri"/>
          <w:b/>
          <w:bCs/>
          <w:color w:val="000000"/>
          <w:sz w:val="20"/>
          <w:szCs w:val="20"/>
          <w:shd w:val="clear" w:color="auto" w:fill="00FFFF"/>
        </w:rPr>
        <w:t xml:space="preserve">, </w:t>
      </w:r>
      <w:r>
        <w:rPr>
          <w:rFonts w:ascii="Calibri" w:hAnsi="Calibri" w:cs="Calibri"/>
          <w:b/>
          <w:bCs/>
          <w:color w:val="000000"/>
          <w:sz w:val="26"/>
          <w:szCs w:val="26"/>
          <w:u w:val="single"/>
          <w:shd w:val="clear" w:color="auto" w:fill="00FFFF"/>
        </w:rPr>
        <w:t>Iraq</w:t>
      </w:r>
      <w:r>
        <w:rPr>
          <w:rFonts w:ascii="Calibri" w:hAnsi="Calibri" w:cs="Calibri"/>
          <w:b/>
          <w:bCs/>
          <w:color w:val="000000"/>
          <w:sz w:val="20"/>
          <w:szCs w:val="20"/>
          <w:shd w:val="clear" w:color="auto" w:fill="00FFFF"/>
        </w:rPr>
        <w:t xml:space="preserve">, </w:t>
      </w:r>
      <w:r>
        <w:rPr>
          <w:rFonts w:ascii="Calibri" w:hAnsi="Calibri" w:cs="Calibri"/>
          <w:b/>
          <w:bCs/>
          <w:color w:val="000000"/>
          <w:sz w:val="26"/>
          <w:szCs w:val="26"/>
          <w:u w:val="single"/>
          <w:shd w:val="clear" w:color="auto" w:fill="00FFFF"/>
        </w:rPr>
        <w:t>Yemen</w:t>
      </w:r>
      <w:r>
        <w:rPr>
          <w:rFonts w:ascii="Calibri" w:hAnsi="Calibri" w:cs="Calibri"/>
          <w:b/>
          <w:bCs/>
          <w:color w:val="000000"/>
          <w:sz w:val="20"/>
          <w:szCs w:val="20"/>
          <w:shd w:val="clear" w:color="auto" w:fill="00FFFF"/>
        </w:rPr>
        <w:t xml:space="preserve">, </w:t>
      </w:r>
      <w:r>
        <w:rPr>
          <w:rFonts w:ascii="Calibri" w:hAnsi="Calibri" w:cs="Calibri"/>
          <w:b/>
          <w:bCs/>
          <w:color w:val="000000"/>
          <w:sz w:val="26"/>
          <w:szCs w:val="26"/>
          <w:u w:val="single"/>
          <w:shd w:val="clear" w:color="auto" w:fill="00FFFF"/>
        </w:rPr>
        <w:t>Libya</w:t>
      </w:r>
      <w:r>
        <w:rPr>
          <w:rFonts w:ascii="Calibri" w:hAnsi="Calibri" w:cs="Calibri"/>
          <w:b/>
          <w:bCs/>
          <w:color w:val="000000"/>
          <w:sz w:val="20"/>
          <w:szCs w:val="20"/>
          <w:shd w:val="clear" w:color="auto" w:fill="00FFFF"/>
        </w:rPr>
        <w:t xml:space="preserve">, </w:t>
      </w:r>
      <w:r>
        <w:rPr>
          <w:rFonts w:ascii="Calibri" w:hAnsi="Calibri" w:cs="Calibri"/>
          <w:b/>
          <w:bCs/>
          <w:color w:val="000000"/>
          <w:sz w:val="26"/>
          <w:szCs w:val="26"/>
          <w:u w:val="single"/>
          <w:shd w:val="clear" w:color="auto" w:fill="00FFFF"/>
        </w:rPr>
        <w:t>and</w:t>
      </w:r>
      <w:r>
        <w:rPr>
          <w:rFonts w:ascii="Calibri" w:hAnsi="Calibri" w:cs="Calibri"/>
          <w:b/>
          <w:bCs/>
          <w:color w:val="000000"/>
          <w:sz w:val="20"/>
          <w:szCs w:val="20"/>
          <w:shd w:val="clear" w:color="auto" w:fill="00FFFF"/>
        </w:rPr>
        <w:t xml:space="preserve"> </w:t>
      </w:r>
      <w:r>
        <w:rPr>
          <w:rFonts w:ascii="Calibri" w:hAnsi="Calibri" w:cs="Calibri"/>
          <w:b/>
          <w:bCs/>
          <w:color w:val="000000"/>
          <w:sz w:val="26"/>
          <w:szCs w:val="26"/>
          <w:u w:val="single"/>
          <w:shd w:val="clear" w:color="auto" w:fill="00FFFF"/>
        </w:rPr>
        <w:t>Ukraine</w:t>
      </w:r>
      <w:r>
        <w:rPr>
          <w:rFonts w:ascii="Calibri" w:hAnsi="Calibri" w:cs="Calibri"/>
          <w:color w:val="000000"/>
          <w:sz w:val="16"/>
          <w:szCs w:val="16"/>
        </w:rPr>
        <w:t xml:space="preserve">. Similarly, the former Secretary of Defense, Chuck </w:t>
      </w:r>
      <w:r>
        <w:rPr>
          <w:rFonts w:ascii="Calibri" w:hAnsi="Calibri" w:cs="Calibri"/>
          <w:color w:val="000000"/>
          <w:sz w:val="22"/>
          <w:szCs w:val="22"/>
          <w:u w:val="single"/>
        </w:rPr>
        <w:t>Hagel</w:t>
      </w:r>
      <w:r>
        <w:rPr>
          <w:rFonts w:ascii="Calibri" w:hAnsi="Calibri" w:cs="Calibri"/>
          <w:color w:val="000000"/>
          <w:sz w:val="16"/>
          <w:szCs w:val="16"/>
        </w:rPr>
        <w:t xml:space="preserve">, has </w:t>
      </w:r>
      <w:r>
        <w:rPr>
          <w:rFonts w:ascii="Calibri" w:hAnsi="Calibri" w:cs="Calibri"/>
          <w:color w:val="000000"/>
          <w:sz w:val="22"/>
          <w:szCs w:val="22"/>
          <w:u w:val="single"/>
        </w:rPr>
        <w:t xml:space="preserve">described climate change as a </w:t>
      </w:r>
      <w:r>
        <w:rPr>
          <w:rFonts w:ascii="Calibri" w:hAnsi="Calibri" w:cs="Calibri"/>
          <w:b/>
          <w:bCs/>
          <w:color w:val="000000"/>
          <w:sz w:val="22"/>
          <w:szCs w:val="22"/>
          <w:u w:val="single"/>
        </w:rPr>
        <w:t>“threat multiplier”</w:t>
      </w:r>
      <w:r>
        <w:rPr>
          <w:rFonts w:ascii="Calibri" w:hAnsi="Calibri" w:cs="Calibri"/>
          <w:color w:val="000000"/>
          <w:sz w:val="16"/>
          <w:szCs w:val="16"/>
        </w:rPr>
        <w:t xml:space="preserve"> with “the potential to exacerbate many of the challenges we are dealing with today — from infectious disease to terrorism.” The Department of Defense has also affirmed a connection. In a 2015 report, </w:t>
      </w:r>
      <w:r>
        <w:rPr>
          <w:rFonts w:ascii="Calibri" w:hAnsi="Calibri" w:cs="Calibri"/>
          <w:color w:val="000000"/>
          <w:sz w:val="22"/>
          <w:szCs w:val="22"/>
          <w:u w:val="single"/>
        </w:rPr>
        <w:t>it</w:t>
      </w:r>
      <w:r>
        <w:rPr>
          <w:rFonts w:ascii="Calibri" w:hAnsi="Calibri" w:cs="Calibri"/>
          <w:color w:val="000000"/>
          <w:sz w:val="16"/>
          <w:szCs w:val="16"/>
        </w:rPr>
        <w:t xml:space="preserve"> states, “Global </w:t>
      </w:r>
      <w:r>
        <w:rPr>
          <w:rFonts w:ascii="Calibri" w:hAnsi="Calibri" w:cs="Calibri"/>
          <w:b/>
          <w:bCs/>
          <w:color w:val="000000"/>
          <w:sz w:val="22"/>
          <w:szCs w:val="22"/>
          <w:u w:val="single"/>
        </w:rPr>
        <w:t>climate change will aggravate</w:t>
      </w:r>
      <w:r>
        <w:rPr>
          <w:rFonts w:ascii="Calibri" w:hAnsi="Calibri" w:cs="Calibri"/>
          <w:color w:val="000000"/>
          <w:sz w:val="16"/>
          <w:szCs w:val="16"/>
        </w:rPr>
        <w:t xml:space="preserve"> problems such as </w:t>
      </w:r>
      <w:r>
        <w:rPr>
          <w:rFonts w:ascii="Calibri" w:hAnsi="Calibri" w:cs="Calibri"/>
          <w:b/>
          <w:bCs/>
          <w:color w:val="000000"/>
          <w:sz w:val="26"/>
          <w:szCs w:val="26"/>
          <w:u w:val="single"/>
          <w:shd w:val="clear" w:color="auto" w:fill="00FFFF"/>
        </w:rPr>
        <w:t>poverty</w:t>
      </w:r>
      <w:r>
        <w:rPr>
          <w:rFonts w:ascii="Calibri" w:hAnsi="Calibri" w:cs="Calibri"/>
          <w:color w:val="000000"/>
          <w:sz w:val="20"/>
          <w:szCs w:val="20"/>
          <w:shd w:val="clear" w:color="auto" w:fill="00FFFF"/>
        </w:rPr>
        <w:t xml:space="preserve">, </w:t>
      </w:r>
      <w:r>
        <w:rPr>
          <w:rFonts w:ascii="Calibri" w:hAnsi="Calibri" w:cs="Calibri"/>
          <w:b/>
          <w:bCs/>
          <w:color w:val="000000"/>
          <w:sz w:val="26"/>
          <w:szCs w:val="26"/>
          <w:u w:val="single"/>
          <w:shd w:val="clear" w:color="auto" w:fill="00FFFF"/>
        </w:rPr>
        <w:t>social tensions</w:t>
      </w:r>
      <w:r>
        <w:rPr>
          <w:rFonts w:ascii="Calibri" w:hAnsi="Calibri" w:cs="Calibri"/>
          <w:color w:val="000000"/>
          <w:sz w:val="16"/>
          <w:szCs w:val="16"/>
        </w:rPr>
        <w:t xml:space="preserve">, </w:t>
      </w:r>
      <w:r>
        <w:rPr>
          <w:rFonts w:ascii="Calibri" w:hAnsi="Calibri" w:cs="Calibri"/>
          <w:b/>
          <w:bCs/>
          <w:color w:val="000000"/>
          <w:sz w:val="16"/>
          <w:szCs w:val="16"/>
          <w:u w:val="single"/>
        </w:rPr>
        <w:t>environmental degradation</w:t>
      </w:r>
      <w:r>
        <w:rPr>
          <w:rFonts w:ascii="Calibri" w:hAnsi="Calibri" w:cs="Calibri"/>
          <w:color w:val="000000"/>
          <w:sz w:val="16"/>
          <w:szCs w:val="16"/>
        </w:rPr>
        <w:t>,</w:t>
      </w:r>
      <w:r>
        <w:rPr>
          <w:rFonts w:ascii="Calibri" w:hAnsi="Calibri" w:cs="Calibri"/>
          <w:color w:val="000000"/>
          <w:sz w:val="20"/>
          <w:szCs w:val="20"/>
          <w:shd w:val="clear" w:color="auto" w:fill="00FFFF"/>
        </w:rPr>
        <w:t xml:space="preserve"> </w:t>
      </w:r>
      <w:r>
        <w:rPr>
          <w:rFonts w:ascii="Calibri" w:hAnsi="Calibri" w:cs="Calibri"/>
          <w:b/>
          <w:bCs/>
          <w:color w:val="000000"/>
          <w:sz w:val="26"/>
          <w:szCs w:val="26"/>
          <w:u w:val="single"/>
          <w:shd w:val="clear" w:color="auto" w:fill="00FFFF"/>
        </w:rPr>
        <w:t>ineffectual leadership</w:t>
      </w:r>
      <w:r>
        <w:rPr>
          <w:rFonts w:ascii="Calibri" w:hAnsi="Calibri" w:cs="Calibri"/>
          <w:color w:val="000000"/>
          <w:sz w:val="20"/>
          <w:szCs w:val="20"/>
          <w:shd w:val="clear" w:color="auto" w:fill="00FFFF"/>
        </w:rPr>
        <w:t xml:space="preserve"> </w:t>
      </w:r>
      <w:r>
        <w:rPr>
          <w:rFonts w:ascii="Calibri" w:hAnsi="Calibri" w:cs="Calibri"/>
          <w:color w:val="000000"/>
          <w:sz w:val="22"/>
          <w:szCs w:val="22"/>
          <w:u w:val="single"/>
        </w:rPr>
        <w:t>and</w:t>
      </w:r>
      <w:r>
        <w:rPr>
          <w:rFonts w:ascii="Calibri" w:hAnsi="Calibri" w:cs="Calibri"/>
          <w:color w:val="000000"/>
          <w:sz w:val="16"/>
          <w:szCs w:val="16"/>
        </w:rPr>
        <w:t xml:space="preserve"> </w:t>
      </w:r>
      <w:r>
        <w:rPr>
          <w:rFonts w:ascii="Calibri" w:hAnsi="Calibri" w:cs="Calibri"/>
          <w:b/>
          <w:bCs/>
          <w:color w:val="000000"/>
          <w:sz w:val="26"/>
          <w:szCs w:val="26"/>
          <w:u w:val="single"/>
          <w:shd w:val="clear" w:color="auto" w:fill="00FFFF"/>
        </w:rPr>
        <w:t>weak political institutions</w:t>
      </w:r>
      <w:r>
        <w:rPr>
          <w:rFonts w:ascii="Calibri" w:hAnsi="Calibri" w:cs="Calibri"/>
          <w:color w:val="000000"/>
          <w:sz w:val="16"/>
          <w:szCs w:val="16"/>
        </w:rPr>
        <w:t xml:space="preserve"> </w:t>
      </w:r>
      <w:r>
        <w:rPr>
          <w:rFonts w:ascii="Calibri" w:hAnsi="Calibri" w:cs="Calibri"/>
          <w:color w:val="000000"/>
          <w:sz w:val="22"/>
          <w:szCs w:val="22"/>
          <w:u w:val="single"/>
        </w:rPr>
        <w:t>that threaten stability</w:t>
      </w:r>
      <w:r>
        <w:rPr>
          <w:rFonts w:ascii="Calibri" w:hAnsi="Calibri" w:cs="Calibri"/>
          <w:color w:val="000000"/>
          <w:sz w:val="16"/>
          <w:szCs w:val="16"/>
        </w:rPr>
        <w:t xml:space="preserve"> in a number of countries.” </w:t>
      </w:r>
      <w:r>
        <w:rPr>
          <w:rFonts w:ascii="Calibri" w:hAnsi="Calibri" w:cs="Calibri"/>
          <w:b/>
          <w:bCs/>
          <w:color w:val="000000"/>
          <w:sz w:val="22"/>
          <w:szCs w:val="22"/>
          <w:u w:val="single"/>
        </w:rPr>
        <w:t xml:space="preserve">Scientific </w:t>
      </w:r>
      <w:r>
        <w:rPr>
          <w:rFonts w:ascii="Calibri" w:hAnsi="Calibri" w:cs="Calibri"/>
          <w:b/>
          <w:bCs/>
          <w:color w:val="000000"/>
          <w:sz w:val="26"/>
          <w:szCs w:val="26"/>
          <w:u w:val="single"/>
          <w:shd w:val="clear" w:color="auto" w:fill="00FFFF"/>
        </w:rPr>
        <w:t xml:space="preserve">studies have </w:t>
      </w:r>
      <w:r>
        <w:rPr>
          <w:rFonts w:ascii="Calibri" w:hAnsi="Calibri" w:cs="Calibri"/>
          <w:b/>
          <w:bCs/>
          <w:color w:val="000000"/>
          <w:sz w:val="22"/>
          <w:szCs w:val="22"/>
          <w:u w:val="single"/>
        </w:rPr>
        <w:t>further</w:t>
      </w:r>
      <w:r>
        <w:rPr>
          <w:rFonts w:ascii="Calibri" w:hAnsi="Calibri" w:cs="Calibri"/>
          <w:b/>
          <w:bCs/>
          <w:color w:val="000000"/>
          <w:sz w:val="26"/>
          <w:szCs w:val="26"/>
          <w:u w:val="single"/>
          <w:shd w:val="clear" w:color="auto" w:fill="00FFFF"/>
        </w:rPr>
        <w:t xml:space="preserve"> shown a connection between the environmental crisis and violent conflicts</w:t>
      </w:r>
      <w:r>
        <w:rPr>
          <w:rFonts w:ascii="Calibri" w:hAnsi="Calibri" w:cs="Calibri"/>
          <w:b/>
          <w:bCs/>
          <w:color w:val="000000"/>
          <w:sz w:val="22"/>
          <w:szCs w:val="22"/>
          <w:u w:val="single"/>
        </w:rPr>
        <w:t>.</w:t>
      </w:r>
      <w:r>
        <w:rPr>
          <w:rFonts w:ascii="Calibri" w:hAnsi="Calibri" w:cs="Calibri"/>
          <w:color w:val="000000"/>
          <w:sz w:val="16"/>
          <w:szCs w:val="16"/>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Pr>
          <w:rFonts w:ascii="Calibri" w:hAnsi="Calibri" w:cs="Calibri"/>
          <w:color w:val="000000"/>
          <w:sz w:val="22"/>
          <w:szCs w:val="22"/>
          <w:u w:val="single"/>
        </w:rPr>
        <w:t xml:space="preserve">climate change </w:t>
      </w:r>
      <w:r>
        <w:rPr>
          <w:rFonts w:ascii="Calibri" w:hAnsi="Calibri" w:cs="Calibri"/>
          <w:b/>
          <w:bCs/>
          <w:color w:val="000000"/>
          <w:sz w:val="26"/>
          <w:szCs w:val="26"/>
          <w:u w:val="single"/>
          <w:shd w:val="clear" w:color="auto" w:fill="00FFFF"/>
        </w:rPr>
        <w:t xml:space="preserve">and </w:t>
      </w:r>
      <w:r>
        <w:rPr>
          <w:rFonts w:ascii="Calibri" w:hAnsi="Calibri" w:cs="Calibri"/>
          <w:color w:val="000000"/>
          <w:sz w:val="16"/>
          <w:szCs w:val="16"/>
        </w:rPr>
        <w:t xml:space="preserve">biodiversity loss </w:t>
      </w:r>
      <w:r>
        <w:rPr>
          <w:rFonts w:ascii="Calibri" w:hAnsi="Calibri" w:cs="Calibri"/>
          <w:color w:val="000000"/>
          <w:sz w:val="22"/>
          <w:szCs w:val="22"/>
          <w:u w:val="single"/>
        </w:rPr>
        <w:t xml:space="preserve">could </w:t>
      </w:r>
      <w:r>
        <w:rPr>
          <w:rFonts w:ascii="Calibri" w:hAnsi="Calibri" w:cs="Calibri"/>
          <w:b/>
          <w:bCs/>
          <w:color w:val="000000"/>
          <w:sz w:val="22"/>
          <w:szCs w:val="22"/>
          <w:u w:val="single"/>
        </w:rPr>
        <w:t>very easily</w:t>
      </w:r>
      <w:r>
        <w:rPr>
          <w:rFonts w:ascii="Calibri" w:hAnsi="Calibri" w:cs="Calibri"/>
          <w:color w:val="000000"/>
          <w:sz w:val="22"/>
          <w:szCs w:val="22"/>
          <w:u w:val="single"/>
        </w:rPr>
        <w:t xml:space="preserve"> </w:t>
      </w:r>
      <w:r>
        <w:rPr>
          <w:rFonts w:ascii="Calibri" w:hAnsi="Calibri" w:cs="Calibri"/>
          <w:b/>
          <w:bCs/>
          <w:color w:val="000000"/>
          <w:sz w:val="26"/>
          <w:szCs w:val="26"/>
          <w:u w:val="single"/>
          <w:shd w:val="clear" w:color="auto" w:fill="00FFFF"/>
        </w:rPr>
        <w:t>push societies to the brink of collapse</w:t>
      </w:r>
      <w:r>
        <w:rPr>
          <w:rFonts w:ascii="Calibri" w:hAnsi="Calibri" w:cs="Calibri"/>
          <w:color w:val="000000"/>
          <w:sz w:val="16"/>
          <w:szCs w:val="16"/>
        </w:rPr>
        <w:t>.</w:t>
      </w:r>
      <w:r>
        <w:rPr>
          <w:rFonts w:ascii="Calibri" w:hAnsi="Calibri" w:cs="Calibri"/>
          <w:color w:val="000000"/>
          <w:sz w:val="8"/>
          <w:szCs w:val="8"/>
        </w:rPr>
        <w:t xml:space="preserve"> </w:t>
      </w:r>
      <w:r>
        <w:rPr>
          <w:rFonts w:ascii="Calibri" w:hAnsi="Calibri" w:cs="Calibri"/>
          <w:color w:val="000000"/>
          <w:sz w:val="14"/>
          <w:szCs w:val="14"/>
          <w:u w:val="single"/>
        </w:rPr>
        <w:t xml:space="preserve">This will exacerbate </w:t>
      </w:r>
      <w:r>
        <w:rPr>
          <w:rFonts w:ascii="Calibri" w:hAnsi="Calibri" w:cs="Calibri"/>
          <w:b/>
          <w:bCs/>
          <w:color w:val="000000"/>
          <w:sz w:val="14"/>
          <w:szCs w:val="14"/>
          <w:u w:val="single"/>
        </w:rPr>
        <w:t>existing geopolitical tensions</w:t>
      </w:r>
      <w:r>
        <w:rPr>
          <w:rFonts w:ascii="Calibri" w:hAnsi="Calibri" w:cs="Calibri"/>
          <w:color w:val="000000"/>
          <w:sz w:val="14"/>
          <w:szCs w:val="14"/>
          <w:u w:val="single"/>
        </w:rPr>
        <w:t xml:space="preserve"> and introduce entirely</w:t>
      </w:r>
      <w:r>
        <w:rPr>
          <w:rFonts w:ascii="Calibri" w:hAnsi="Calibri" w:cs="Calibri"/>
          <w:color w:val="000000"/>
          <w:sz w:val="8"/>
          <w:szCs w:val="8"/>
        </w:rPr>
        <w:t xml:space="preserve"> </w:t>
      </w:r>
      <w:r>
        <w:rPr>
          <w:rFonts w:ascii="Calibri" w:hAnsi="Calibri" w:cs="Calibri"/>
          <w:b/>
          <w:bCs/>
          <w:color w:val="000000"/>
          <w:sz w:val="14"/>
          <w:szCs w:val="14"/>
          <w:u w:val="single"/>
        </w:rPr>
        <w:t>new power struggles</w:t>
      </w:r>
      <w:r>
        <w:rPr>
          <w:rFonts w:ascii="Calibri" w:hAnsi="Calibri" w:cs="Calibri"/>
          <w:color w:val="000000"/>
          <w:sz w:val="8"/>
          <w:szCs w:val="8"/>
        </w:rPr>
        <w:t xml:space="preserve"> </w:t>
      </w:r>
      <w:r>
        <w:rPr>
          <w:rFonts w:ascii="Calibri" w:hAnsi="Calibri" w:cs="Calibri"/>
          <w:color w:val="000000"/>
          <w:sz w:val="5"/>
          <w:szCs w:val="5"/>
        </w:rPr>
        <w:t xml:space="preserve">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Pr>
          <w:rFonts w:ascii="Calibri" w:hAnsi="Calibri" w:cs="Calibri"/>
          <w:color w:val="000000"/>
          <w:sz w:val="5"/>
          <w:szCs w:val="5"/>
          <w:u w:val="single"/>
        </w:rPr>
        <w:t>imagine</w:t>
      </w:r>
      <w:r>
        <w:rPr>
          <w:rFonts w:ascii="Calibri" w:hAnsi="Calibri" w:cs="Calibri"/>
          <w:color w:val="000000"/>
          <w:sz w:val="5"/>
          <w:szCs w:val="5"/>
        </w:rPr>
        <w:t xml:space="preserve"> that astronomers discover </w:t>
      </w:r>
      <w:r>
        <w:rPr>
          <w:rFonts w:ascii="Calibri" w:hAnsi="Calibri" w:cs="Calibri"/>
          <w:color w:val="000000"/>
          <w:sz w:val="5"/>
          <w:szCs w:val="5"/>
          <w:u w:val="single"/>
        </w:rPr>
        <w:t>a</w:t>
      </w:r>
      <w:r>
        <w:rPr>
          <w:rFonts w:ascii="Calibri" w:hAnsi="Calibri" w:cs="Calibri"/>
          <w:color w:val="000000"/>
          <w:sz w:val="5"/>
          <w:szCs w:val="5"/>
        </w:rPr>
        <w:t xml:space="preserve"> behemoth asteroid </w:t>
      </w:r>
      <w:r>
        <w:rPr>
          <w:rFonts w:ascii="Calibri" w:hAnsi="Calibri" w:cs="Calibri"/>
          <w:color w:val="000000"/>
          <w:sz w:val="5"/>
          <w:szCs w:val="5"/>
          <w:u w:val="single"/>
        </w:rPr>
        <w:t>barreling toward</w:t>
      </w:r>
      <w:r>
        <w:rPr>
          <w:rFonts w:ascii="Calibri" w:hAnsi="Calibri" w:cs="Calibri"/>
          <w:color w:val="000000"/>
          <w:sz w:val="5"/>
          <w:szCs w:val="5"/>
        </w:rPr>
        <w:t xml:space="preserve"> Earth. Will designing, building, and launching a spacecraft to divert the assassin past our planet be easier or more difficult in a world preoccupied with other survival issues? </w:t>
      </w:r>
      <w:r>
        <w:rPr>
          <w:rFonts w:ascii="Calibri" w:hAnsi="Calibri" w:cs="Calibri"/>
          <w:color w:val="000000"/>
          <w:sz w:val="5"/>
          <w:szCs w:val="5"/>
          <w:u w:val="single"/>
        </w:rPr>
        <w:t>In a relatively peaceful world,</w:t>
      </w:r>
      <w:r>
        <w:rPr>
          <w:rFonts w:ascii="Calibri" w:hAnsi="Calibri" w:cs="Calibri"/>
          <w:color w:val="000000"/>
          <w:sz w:val="5"/>
          <w:szCs w:val="5"/>
        </w:rPr>
        <w:t xml:space="preserve"> </w:t>
      </w:r>
      <w:r>
        <w:rPr>
          <w:rFonts w:ascii="Calibri" w:hAnsi="Calibri" w:cs="Calibri"/>
          <w:color w:val="000000"/>
          <w:sz w:val="5"/>
          <w:szCs w:val="5"/>
          <w:u w:val="single"/>
        </w:rPr>
        <w:t>one could imagine an asteroid</w:t>
      </w:r>
      <w:r>
        <w:rPr>
          <w:rFonts w:ascii="Calibri" w:hAnsi="Calibri" w:cs="Calibri"/>
          <w:color w:val="000000"/>
          <w:sz w:val="5"/>
          <w:szCs w:val="5"/>
        </w:rPr>
        <w:t xml:space="preserve"> actually </w:t>
      </w:r>
      <w:r>
        <w:rPr>
          <w:rFonts w:ascii="Calibri" w:hAnsi="Calibri" w:cs="Calibri"/>
          <w:color w:val="000000"/>
          <w:sz w:val="5"/>
          <w:szCs w:val="5"/>
          <w:u w:val="single"/>
        </w:rPr>
        <w:t>bringing humanity together</w:t>
      </w:r>
      <w:r>
        <w:rPr>
          <w:rFonts w:ascii="Calibri" w:hAnsi="Calibri" w:cs="Calibri"/>
          <w:color w:val="000000"/>
          <w:sz w:val="5"/>
          <w:szCs w:val="5"/>
        </w:rPr>
        <w:t xml:space="preserve"> </w:t>
      </w:r>
      <w:r>
        <w:rPr>
          <w:rFonts w:ascii="Calibri" w:hAnsi="Calibri" w:cs="Calibri"/>
          <w:color w:val="000000"/>
          <w:sz w:val="5"/>
          <w:szCs w:val="5"/>
          <w:u w:val="single"/>
        </w:rPr>
        <w:t xml:space="preserve">by directing our attention </w:t>
      </w:r>
      <w:r>
        <w:rPr>
          <w:rFonts w:ascii="Calibri" w:hAnsi="Calibri" w:cs="Calibri"/>
          <w:b/>
          <w:bCs/>
          <w:color w:val="000000"/>
          <w:sz w:val="14"/>
          <w:szCs w:val="14"/>
          <w:u w:val="single"/>
        </w:rPr>
        <w:t>toward a common threat</w:t>
      </w:r>
      <w:r>
        <w:rPr>
          <w:rFonts w:ascii="Calibri" w:hAnsi="Calibri" w:cs="Calibri"/>
          <w:color w:val="000000"/>
          <w:sz w:val="14"/>
          <w:szCs w:val="14"/>
          <w:u w:val="single"/>
        </w:rPr>
        <w:t>.</w:t>
      </w:r>
      <w:r>
        <w:rPr>
          <w:rFonts w:ascii="Calibri" w:hAnsi="Calibri" w:cs="Calibri"/>
          <w:color w:val="000000"/>
          <w:sz w:val="8"/>
          <w:szCs w:val="8"/>
        </w:rPr>
        <w:t xml:space="preserve"> </w:t>
      </w:r>
      <w:r>
        <w:rPr>
          <w:rFonts w:ascii="Calibri" w:hAnsi="Calibri" w:cs="Calibri"/>
          <w:b/>
          <w:bCs/>
          <w:color w:val="000000"/>
          <w:sz w:val="14"/>
          <w:szCs w:val="14"/>
          <w:u w:val="single"/>
        </w:rPr>
        <w:t>But</w:t>
      </w:r>
      <w:r>
        <w:rPr>
          <w:rFonts w:ascii="Calibri" w:hAnsi="Calibri" w:cs="Calibri"/>
          <w:color w:val="000000"/>
          <w:sz w:val="8"/>
          <w:szCs w:val="8"/>
        </w:rPr>
        <w:t xml:space="preserve"> if </w:t>
      </w:r>
      <w:r>
        <w:rPr>
          <w:rFonts w:ascii="Calibri" w:hAnsi="Calibri" w:cs="Calibri"/>
          <w:color w:val="000000"/>
          <w:sz w:val="14"/>
          <w:szCs w:val="14"/>
          <w:u w:val="single"/>
        </w:rPr>
        <w:t>the “</w:t>
      </w:r>
      <w:r>
        <w:rPr>
          <w:rFonts w:ascii="Calibri" w:hAnsi="Calibri" w:cs="Calibri"/>
          <w:b/>
          <w:bCs/>
          <w:color w:val="000000"/>
          <w:sz w:val="14"/>
          <w:szCs w:val="14"/>
          <w:u w:val="single"/>
        </w:rPr>
        <w:t>conflict multipliers</w:t>
      </w:r>
      <w:r>
        <w:rPr>
          <w:rFonts w:ascii="Calibri" w:hAnsi="Calibri" w:cs="Calibri"/>
          <w:color w:val="000000"/>
          <w:sz w:val="14"/>
          <w:szCs w:val="14"/>
          <w:u w:val="single"/>
        </w:rPr>
        <w:t>” of climate change</w:t>
      </w:r>
      <w:r>
        <w:rPr>
          <w:rFonts w:ascii="Calibri" w:hAnsi="Calibri" w:cs="Calibri"/>
          <w:color w:val="000000"/>
          <w:sz w:val="8"/>
          <w:szCs w:val="8"/>
        </w:rPr>
        <w:t xml:space="preserve"> and biodiversity loss </w:t>
      </w:r>
      <w:r>
        <w:rPr>
          <w:rFonts w:ascii="Calibri" w:hAnsi="Calibri" w:cs="Calibri"/>
          <w:color w:val="000000"/>
          <w:sz w:val="14"/>
          <w:szCs w:val="14"/>
          <w:u w:val="single"/>
        </w:rPr>
        <w:t xml:space="preserve">have already </w:t>
      </w:r>
      <w:r>
        <w:rPr>
          <w:rFonts w:ascii="Calibri" w:hAnsi="Calibri" w:cs="Calibri"/>
          <w:b/>
          <w:bCs/>
          <w:color w:val="000000"/>
          <w:sz w:val="14"/>
          <w:szCs w:val="14"/>
          <w:u w:val="single"/>
        </w:rPr>
        <w:t>catapulted civilization</w:t>
      </w:r>
      <w:r>
        <w:rPr>
          <w:rFonts w:ascii="Calibri" w:hAnsi="Calibri" w:cs="Calibri"/>
          <w:color w:val="000000"/>
          <w:sz w:val="8"/>
          <w:szCs w:val="8"/>
        </w:rPr>
        <w:t xml:space="preserve"> </w:t>
      </w:r>
      <w:r>
        <w:rPr>
          <w:rFonts w:ascii="Calibri" w:hAnsi="Calibri" w:cs="Calibri"/>
          <w:color w:val="000000"/>
          <w:sz w:val="14"/>
          <w:szCs w:val="14"/>
          <w:u w:val="single"/>
        </w:rPr>
        <w:t>into</w:t>
      </w:r>
      <w:r>
        <w:rPr>
          <w:rFonts w:ascii="Calibri" w:hAnsi="Calibri" w:cs="Calibri"/>
          <w:color w:val="000000"/>
          <w:sz w:val="8"/>
          <w:szCs w:val="8"/>
        </w:rPr>
        <w:t xml:space="preserve"> chaos </w:t>
      </w:r>
      <w:r>
        <w:rPr>
          <w:rFonts w:ascii="Calibri" w:hAnsi="Calibri" w:cs="Calibri"/>
          <w:color w:val="000000"/>
          <w:sz w:val="14"/>
          <w:szCs w:val="14"/>
          <w:u w:val="single"/>
        </w:rPr>
        <w:t>and</w:t>
      </w:r>
      <w:r>
        <w:rPr>
          <w:rFonts w:ascii="Calibri" w:hAnsi="Calibri" w:cs="Calibri"/>
          <w:color w:val="000000"/>
          <w:sz w:val="8"/>
          <w:szCs w:val="8"/>
        </w:rPr>
        <w:t xml:space="preserve"> turmoil, I strongly suspect that </w:t>
      </w:r>
      <w:r>
        <w:rPr>
          <w:rFonts w:ascii="Calibri" w:hAnsi="Calibri" w:cs="Calibri"/>
          <w:color w:val="000000"/>
          <w:sz w:val="14"/>
          <w:szCs w:val="14"/>
          <w:u w:val="single"/>
        </w:rPr>
        <w:t>humanity will become</w:t>
      </w:r>
      <w:r>
        <w:rPr>
          <w:rFonts w:ascii="Calibri" w:hAnsi="Calibri" w:cs="Calibri"/>
          <w:color w:val="000000"/>
          <w:sz w:val="8"/>
          <w:szCs w:val="8"/>
        </w:rPr>
        <w:t xml:space="preserve"> </w:t>
      </w:r>
      <w:r>
        <w:rPr>
          <w:rFonts w:ascii="Calibri" w:hAnsi="Calibri" w:cs="Calibri"/>
          <w:color w:val="000000"/>
          <w:sz w:val="14"/>
          <w:szCs w:val="14"/>
          <w:u w:val="single"/>
        </w:rPr>
        <w:t>more</w:t>
      </w:r>
      <w:r>
        <w:rPr>
          <w:rFonts w:ascii="Calibri" w:hAnsi="Calibri" w:cs="Calibri"/>
          <w:color w:val="000000"/>
          <w:sz w:val="8"/>
          <w:szCs w:val="8"/>
        </w:rPr>
        <w:t xml:space="preserve">, rather than less, </w:t>
      </w:r>
      <w:r>
        <w:rPr>
          <w:rFonts w:ascii="Calibri" w:hAnsi="Calibri" w:cs="Calibri"/>
          <w:color w:val="000000"/>
          <w:sz w:val="14"/>
          <w:szCs w:val="14"/>
          <w:u w:val="single"/>
        </w:rPr>
        <w:t>susceptible to danger</w:t>
      </w:r>
      <w:r>
        <w:rPr>
          <w:rFonts w:ascii="Calibri" w:hAnsi="Calibri" w:cs="Calibri"/>
          <w:color w:val="000000"/>
          <w:sz w:val="8"/>
          <w:szCs w:val="8"/>
        </w:rPr>
        <w:t xml:space="preserve">s of this sort. Context Risks We can describe the dual threats of climate change and biodiversity loss as “context risks.” Neither is likely to directly cause the extinction of our species. But </w:t>
      </w:r>
      <w:r>
        <w:rPr>
          <w:rFonts w:ascii="Calibri" w:hAnsi="Calibri" w:cs="Calibri"/>
          <w:b/>
          <w:bCs/>
          <w:color w:val="000000"/>
          <w:sz w:val="14"/>
          <w:szCs w:val="14"/>
          <w:u w:val="single"/>
        </w:rPr>
        <w:t>both will define the context in which civilization confronts all the other threats</w:t>
      </w:r>
      <w:r>
        <w:rPr>
          <w:rFonts w:ascii="Calibri" w:hAnsi="Calibri" w:cs="Calibri"/>
          <w:color w:val="000000"/>
          <w:sz w:val="8"/>
          <w:szCs w:val="8"/>
        </w:rPr>
        <w:t xml:space="preserve"> before us. In this way, </w:t>
      </w:r>
      <w:r>
        <w:rPr>
          <w:rFonts w:ascii="Calibri" w:hAnsi="Calibri" w:cs="Calibri"/>
          <w:color w:val="000000"/>
          <w:sz w:val="14"/>
          <w:szCs w:val="14"/>
          <w:u w:val="single"/>
        </w:rPr>
        <w:t xml:space="preserve">they could </w:t>
      </w:r>
      <w:r>
        <w:rPr>
          <w:rFonts w:ascii="Calibri" w:hAnsi="Calibri" w:cs="Calibri"/>
          <w:b/>
          <w:bCs/>
          <w:color w:val="000000"/>
          <w:sz w:val="14"/>
          <w:szCs w:val="14"/>
          <w:u w:val="single"/>
        </w:rPr>
        <w:t>indirectly</w:t>
      </w:r>
      <w:r>
        <w:rPr>
          <w:rFonts w:ascii="Calibri" w:hAnsi="Calibri" w:cs="Calibri"/>
          <w:color w:val="000000"/>
          <w:sz w:val="14"/>
          <w:szCs w:val="14"/>
          <w:u w:val="single"/>
        </w:rPr>
        <w:t xml:space="preserve"> contribute to the </w:t>
      </w:r>
      <w:r>
        <w:rPr>
          <w:rFonts w:ascii="Calibri" w:hAnsi="Calibri" w:cs="Calibri"/>
          <w:b/>
          <w:bCs/>
          <w:color w:val="000000"/>
          <w:sz w:val="14"/>
          <w:szCs w:val="14"/>
          <w:u w:val="single"/>
        </w:rPr>
        <w:t>overall danger of annihilation</w:t>
      </w:r>
      <w:r>
        <w:rPr>
          <w:rFonts w:ascii="Calibri" w:hAnsi="Calibri" w:cs="Calibri"/>
          <w:color w:val="000000"/>
          <w:sz w:val="8"/>
          <w:szCs w:val="8"/>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3.8 billion year history on Earth. Yet </w:t>
      </w:r>
      <w:r>
        <w:rPr>
          <w:rFonts w:ascii="Calibri" w:hAnsi="Calibri" w:cs="Calibri"/>
          <w:color w:val="000000"/>
          <w:sz w:val="14"/>
          <w:szCs w:val="14"/>
          <w:u w:val="single"/>
        </w:rPr>
        <w:t>another study suggests</w:t>
      </w:r>
      <w:r>
        <w:rPr>
          <w:rFonts w:ascii="Calibri" w:hAnsi="Calibri" w:cs="Calibri"/>
          <w:color w:val="000000"/>
          <w:sz w:val="8"/>
          <w:szCs w:val="8"/>
        </w:rPr>
        <w:t xml:space="preserve"> that </w:t>
      </w:r>
      <w:r>
        <w:rPr>
          <w:rFonts w:ascii="Calibri" w:hAnsi="Calibri" w:cs="Calibri"/>
          <w:color w:val="000000"/>
          <w:sz w:val="14"/>
          <w:szCs w:val="14"/>
          <w:u w:val="single"/>
        </w:rPr>
        <w:t xml:space="preserve">we could be approaching a </w:t>
      </w:r>
      <w:r>
        <w:rPr>
          <w:rFonts w:ascii="Calibri" w:hAnsi="Calibri" w:cs="Calibri"/>
          <w:b/>
          <w:bCs/>
          <w:color w:val="000000"/>
          <w:sz w:val="14"/>
          <w:szCs w:val="14"/>
          <w:u w:val="single"/>
        </w:rPr>
        <w:t>sudden</w:t>
      </w:r>
      <w:r>
        <w:rPr>
          <w:rFonts w:ascii="Calibri" w:hAnsi="Calibri" w:cs="Calibri"/>
          <w:color w:val="000000"/>
          <w:sz w:val="14"/>
          <w:szCs w:val="14"/>
          <w:u w:val="single"/>
        </w:rPr>
        <w:t>,</w:t>
      </w:r>
      <w:r>
        <w:rPr>
          <w:rFonts w:ascii="Calibri" w:hAnsi="Calibri" w:cs="Calibri"/>
          <w:color w:val="000000"/>
          <w:sz w:val="8"/>
          <w:szCs w:val="8"/>
        </w:rPr>
        <w:t xml:space="preserve"> </w:t>
      </w:r>
      <w:r>
        <w:rPr>
          <w:rFonts w:ascii="Calibri" w:hAnsi="Calibri" w:cs="Calibri"/>
          <w:b/>
          <w:bCs/>
          <w:color w:val="000000"/>
          <w:sz w:val="14"/>
          <w:szCs w:val="14"/>
          <w:u w:val="single"/>
        </w:rPr>
        <w:t>irreversible</w:t>
      </w:r>
      <w:r>
        <w:rPr>
          <w:rFonts w:ascii="Calibri" w:hAnsi="Calibri" w:cs="Calibri"/>
          <w:color w:val="000000"/>
          <w:sz w:val="8"/>
          <w:szCs w:val="8"/>
        </w:rPr>
        <w:t xml:space="preserve">, catastrophic </w:t>
      </w:r>
      <w:r>
        <w:rPr>
          <w:rFonts w:ascii="Calibri" w:hAnsi="Calibri" w:cs="Calibri"/>
          <w:b/>
          <w:bCs/>
          <w:color w:val="000000"/>
          <w:sz w:val="14"/>
          <w:szCs w:val="14"/>
          <w:u w:val="single"/>
        </w:rPr>
        <w:t>collapse of the global ecosystem</w:t>
      </w:r>
      <w:r>
        <w:rPr>
          <w:rFonts w:ascii="Calibri" w:hAnsi="Calibri" w:cs="Calibri"/>
          <w:color w:val="000000"/>
          <w:sz w:val="8"/>
          <w:szCs w:val="8"/>
        </w:rPr>
        <w:t xml:space="preserve">. If this were to occur, it could result in “widespread social unrest, economic instability and loss of human life.” </w:t>
      </w:r>
      <w:r>
        <w:rPr>
          <w:rFonts w:ascii="Calibri" w:hAnsi="Calibri" w:cs="Calibri"/>
          <w:color w:val="000000"/>
          <w:sz w:val="14"/>
          <w:szCs w:val="14"/>
          <w:u w:val="single"/>
        </w:rPr>
        <w:t>Given the potential for environmental degradation to</w:t>
      </w:r>
      <w:r>
        <w:rPr>
          <w:rFonts w:ascii="Calibri" w:hAnsi="Calibri" w:cs="Calibri"/>
          <w:color w:val="000000"/>
          <w:sz w:val="22"/>
          <w:szCs w:val="22"/>
          <w:u w:val="single"/>
        </w:rPr>
        <w:t xml:space="preserve"> </w:t>
      </w:r>
      <w:r>
        <w:rPr>
          <w:rFonts w:ascii="Calibri" w:hAnsi="Calibri" w:cs="Calibri"/>
          <w:b/>
          <w:bCs/>
          <w:color w:val="000000"/>
          <w:sz w:val="26"/>
          <w:szCs w:val="26"/>
          <w:u w:val="single"/>
          <w:shd w:val="clear" w:color="auto" w:fill="00FFFF"/>
        </w:rPr>
        <w:t>elevate the likelihood of nuclear wars</w:t>
      </w:r>
      <w:r>
        <w:rPr>
          <w:rFonts w:ascii="Calibri" w:hAnsi="Calibri" w:cs="Calibri"/>
          <w:b/>
          <w:bCs/>
          <w:color w:val="000000"/>
          <w:sz w:val="20"/>
          <w:szCs w:val="20"/>
          <w:shd w:val="clear" w:color="auto" w:fill="00FFFF"/>
        </w:rPr>
        <w:t xml:space="preserve">, </w:t>
      </w:r>
      <w:r>
        <w:rPr>
          <w:rFonts w:ascii="Calibri" w:hAnsi="Calibri" w:cs="Calibri"/>
          <w:b/>
          <w:bCs/>
          <w:color w:val="000000"/>
          <w:sz w:val="26"/>
          <w:szCs w:val="26"/>
          <w:u w:val="single"/>
          <w:shd w:val="clear" w:color="auto" w:fill="00FFFF"/>
        </w:rPr>
        <w:t>nuclear terrorism</w:t>
      </w:r>
      <w:r>
        <w:rPr>
          <w:rFonts w:ascii="Calibri" w:hAnsi="Calibri" w:cs="Calibri"/>
          <w:b/>
          <w:bCs/>
          <w:color w:val="000000"/>
          <w:sz w:val="20"/>
          <w:szCs w:val="20"/>
          <w:shd w:val="clear" w:color="auto" w:fill="00FFFF"/>
        </w:rPr>
        <w:t xml:space="preserve">, </w:t>
      </w:r>
      <w:r>
        <w:rPr>
          <w:rFonts w:ascii="Calibri" w:hAnsi="Calibri" w:cs="Calibri"/>
          <w:b/>
          <w:bCs/>
          <w:color w:val="000000"/>
          <w:sz w:val="26"/>
          <w:szCs w:val="26"/>
          <w:u w:val="single"/>
          <w:shd w:val="clear" w:color="auto" w:fill="00FFFF"/>
        </w:rPr>
        <w:t>engineered pandemics</w:t>
      </w:r>
      <w:r>
        <w:rPr>
          <w:rFonts w:ascii="Calibri" w:hAnsi="Calibri" w:cs="Calibri"/>
          <w:b/>
          <w:bCs/>
          <w:color w:val="000000"/>
          <w:sz w:val="20"/>
          <w:szCs w:val="20"/>
          <w:shd w:val="clear" w:color="auto" w:fill="00FFFF"/>
        </w:rPr>
        <w:t xml:space="preserve">, a </w:t>
      </w:r>
      <w:r>
        <w:rPr>
          <w:rFonts w:ascii="Calibri" w:hAnsi="Calibri" w:cs="Calibri"/>
          <w:b/>
          <w:bCs/>
          <w:color w:val="000000"/>
          <w:sz w:val="26"/>
          <w:szCs w:val="26"/>
          <w:u w:val="single"/>
          <w:shd w:val="clear" w:color="auto" w:fill="00FFFF"/>
        </w:rPr>
        <w:t>superintelligence takeover</w:t>
      </w:r>
      <w:r>
        <w:rPr>
          <w:rFonts w:ascii="Calibri" w:hAnsi="Calibri" w:cs="Calibri"/>
          <w:color w:val="000000"/>
          <w:sz w:val="16"/>
          <w:szCs w:val="16"/>
        </w:rPr>
        <w:t xml:space="preserve">, </w:t>
      </w:r>
      <w:r>
        <w:rPr>
          <w:rFonts w:ascii="Calibri" w:hAnsi="Calibri" w:cs="Calibri"/>
          <w:color w:val="000000"/>
          <w:sz w:val="22"/>
          <w:szCs w:val="22"/>
          <w:u w:val="single"/>
        </w:rPr>
        <w:t>and</w:t>
      </w:r>
      <w:r>
        <w:rPr>
          <w:rFonts w:ascii="Calibri" w:hAnsi="Calibri" w:cs="Calibri"/>
          <w:color w:val="000000"/>
          <w:sz w:val="16"/>
          <w:szCs w:val="16"/>
        </w:rPr>
        <w:t xml:space="preserve"> perhaps even </w:t>
      </w:r>
      <w:r>
        <w:rPr>
          <w:rFonts w:ascii="Calibri" w:hAnsi="Calibri" w:cs="Calibri"/>
          <w:b/>
          <w:bCs/>
          <w:color w:val="000000"/>
          <w:sz w:val="26"/>
          <w:szCs w:val="26"/>
          <w:u w:val="single"/>
          <w:shd w:val="clear" w:color="auto" w:fill="00FFFF"/>
        </w:rPr>
        <w:t xml:space="preserve">an impact winter </w:t>
      </w:r>
      <w:r>
        <w:rPr>
          <w:rFonts w:ascii="Calibri" w:hAnsi="Calibri" w:cs="Calibri"/>
          <w:color w:val="000000"/>
          <w:sz w:val="10"/>
          <w:szCs w:val="10"/>
          <w:u w:val="single"/>
        </w:rPr>
        <w:t xml:space="preserve">it </w:t>
      </w:r>
      <w:r>
        <w:rPr>
          <w:rFonts w:ascii="Calibri" w:hAnsi="Calibri" w:cs="Calibri"/>
          <w:b/>
          <w:bCs/>
          <w:color w:val="000000"/>
          <w:u w:val="single"/>
          <w:shd w:val="clear" w:color="auto" w:fill="00FFFF"/>
        </w:rPr>
        <w:t>ought to</w:t>
      </w:r>
      <w:r>
        <w:rPr>
          <w:rFonts w:ascii="Calibri" w:hAnsi="Calibri" w:cs="Calibri"/>
          <w:color w:val="000000"/>
          <w:sz w:val="10"/>
          <w:szCs w:val="10"/>
          <w:u w:val="single"/>
        </w:rPr>
        <w:t xml:space="preserve"> </w:t>
      </w:r>
      <w:r>
        <w:rPr>
          <w:rFonts w:ascii="Calibri" w:hAnsi="Calibri" w:cs="Calibri"/>
          <w:b/>
          <w:bCs/>
          <w:color w:val="000000"/>
          <w:sz w:val="26"/>
          <w:szCs w:val="26"/>
          <w:u w:val="single"/>
          <w:shd w:val="clear" w:color="auto" w:fill="00FFFF"/>
        </w:rPr>
        <w:t>take precedence over all other risk concerns</w:t>
      </w:r>
      <w:r>
        <w:rPr>
          <w:rFonts w:ascii="Calibri" w:hAnsi="Calibri" w:cs="Calibri"/>
          <w:color w:val="000000"/>
          <w:sz w:val="16"/>
          <w:szCs w:val="16"/>
        </w:rPr>
        <w:t xml:space="preserve"> — at least in the near-term. Let’s make sure we get our priorities straight</w:t>
      </w:r>
    </w:p>
    <w:p w14:paraId="01088A60" w14:textId="1E0A463E" w:rsidR="00AC7F8E" w:rsidRDefault="00E63F2C" w:rsidP="00E63F2C">
      <w:pPr>
        <w:pStyle w:val="Heading1"/>
      </w:pPr>
      <w:r>
        <w:t>A2 Case</w:t>
      </w:r>
    </w:p>
    <w:p w14:paraId="0B356975" w14:textId="77777777" w:rsidR="00E63F2C" w:rsidRPr="00E63F2C" w:rsidRDefault="00E63F2C" w:rsidP="00E63F2C"/>
    <w:sectPr w:rsidR="00E63F2C" w:rsidRPr="00E63F2C">
      <w:pgSz w:w="12240" w:h="15840"/>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4"/>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F2C"/>
    <w:rsid w:val="00232110"/>
    <w:rsid w:val="0056623F"/>
    <w:rsid w:val="00746408"/>
    <w:rsid w:val="00BD0908"/>
    <w:rsid w:val="00D66B23"/>
    <w:rsid w:val="00E63F2C"/>
    <w:rsid w:val="00ED4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6589B"/>
  <w15:chartTrackingRefBased/>
  <w15:docId w15:val="{12B7A117-4831-49FF-97D8-671CE4973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63F2C"/>
    <w:rPr>
      <w:rFonts w:ascii="Calibri" w:hAnsi="Calibri"/>
    </w:rPr>
  </w:style>
  <w:style w:type="paragraph" w:styleId="Heading1">
    <w:name w:val="heading 1"/>
    <w:aliases w:val="Pocket"/>
    <w:basedOn w:val="Normal"/>
    <w:next w:val="Normal"/>
    <w:link w:val="Heading1Char"/>
    <w:qFormat/>
    <w:rsid w:val="00E63F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63F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63F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63F2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63F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3F2C"/>
  </w:style>
  <w:style w:type="character" w:customStyle="1" w:styleId="Heading1Char">
    <w:name w:val="Heading 1 Char"/>
    <w:aliases w:val="Pocket Char"/>
    <w:basedOn w:val="DefaultParagraphFont"/>
    <w:link w:val="Heading1"/>
    <w:rsid w:val="00E63F2C"/>
    <w:rPr>
      <w:rFonts w:ascii="Calibri" w:eastAsiaTheme="majorEastAsia" w:hAnsi="Calibri" w:cstheme="majorBidi"/>
      <w:b/>
      <w:sz w:val="52"/>
      <w:szCs w:val="32"/>
    </w:rPr>
  </w:style>
  <w:style w:type="character" w:customStyle="1" w:styleId="Heading3Char">
    <w:name w:val="Heading 3 Char"/>
    <w:aliases w:val="Block Char"/>
    <w:basedOn w:val="DefaultParagraphFont"/>
    <w:link w:val="Heading3"/>
    <w:uiPriority w:val="2"/>
    <w:rsid w:val="00E63F2C"/>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E63F2C"/>
    <w:rPr>
      <w:rFonts w:ascii="Calibri" w:eastAsiaTheme="majorEastAsia" w:hAnsi="Calibri" w:cstheme="majorBidi"/>
      <w:b/>
      <w:iCs/>
      <w:sz w:val="26"/>
    </w:rPr>
  </w:style>
  <w:style w:type="character" w:styleId="Emphasis">
    <w:name w:val="Emphasis"/>
    <w:basedOn w:val="DefaultParagraphFont"/>
    <w:uiPriority w:val="7"/>
    <w:qFormat/>
    <w:rsid w:val="00E63F2C"/>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E63F2C"/>
    <w:rPr>
      <w:b/>
      <w:bCs/>
      <w:sz w:val="26"/>
      <w:u w:val="none"/>
    </w:rPr>
  </w:style>
  <w:style w:type="character" w:customStyle="1" w:styleId="InternetLink">
    <w:name w:val="Internet Link"/>
    <w:basedOn w:val="DefaultParagraphFont"/>
    <w:uiPriority w:val="99"/>
    <w:unhideWhenUsed/>
    <w:rsid w:val="00E63F2C"/>
    <w:rPr>
      <w:color w:val="auto"/>
      <w:u w:val="none"/>
    </w:rPr>
  </w:style>
  <w:style w:type="paragraph" w:styleId="BodyText">
    <w:name w:val="Body Text"/>
    <w:basedOn w:val="Normal"/>
    <w:link w:val="BodyTextChar"/>
    <w:rsid w:val="00E63F2C"/>
    <w:pPr>
      <w:spacing w:after="140" w:line="276" w:lineRule="auto"/>
    </w:pPr>
  </w:style>
  <w:style w:type="character" w:customStyle="1" w:styleId="BodyTextChar">
    <w:name w:val="Body Text Char"/>
    <w:basedOn w:val="DefaultParagraphFont"/>
    <w:link w:val="BodyText"/>
    <w:rsid w:val="00E63F2C"/>
    <w:rPr>
      <w:rFonts w:ascii="Calibri" w:hAnsi="Calibri"/>
    </w:rPr>
  </w:style>
  <w:style w:type="paragraph" w:styleId="NormalWeb">
    <w:name w:val="Normal (Web)"/>
    <w:basedOn w:val="Normal"/>
    <w:uiPriority w:val="99"/>
    <w:unhideWhenUsed/>
    <w:qFormat/>
    <w:rsid w:val="00E63F2C"/>
    <w:pPr>
      <w:spacing w:beforeAutospacing="1" w:afterAutospacing="1" w:line="240" w:lineRule="auto"/>
    </w:pPr>
    <w:rPr>
      <w:rFonts w:ascii="Times New Roman" w:eastAsia="Times New Roman" w:hAnsi="Times New Roman" w:cs="Times New Roman"/>
      <w:sz w:val="24"/>
      <w:szCs w:val="24"/>
    </w:rPr>
  </w:style>
  <w:style w:type="paragraph" w:customStyle="1" w:styleId="LO-normal">
    <w:name w:val="LO-normal"/>
    <w:qFormat/>
    <w:rsid w:val="00E63F2C"/>
    <w:pPr>
      <w:spacing w:after="0" w:line="276" w:lineRule="auto"/>
    </w:pPr>
    <w:rPr>
      <w:rFonts w:ascii="Arial" w:eastAsia="Arial" w:hAnsi="Arial" w:cs="Arial"/>
      <w:lang w:val="en" w:eastAsia="zh-CN" w:bidi="hi-IN"/>
    </w:rPr>
  </w:style>
  <w:style w:type="character" w:customStyle="1" w:styleId="Heading2Char">
    <w:name w:val="Heading 2 Char"/>
    <w:aliases w:val="Hat Char"/>
    <w:basedOn w:val="DefaultParagraphFont"/>
    <w:link w:val="Heading2"/>
    <w:uiPriority w:val="1"/>
    <w:rsid w:val="00E63F2C"/>
    <w:rPr>
      <w:rFonts w:ascii="Calibri" w:eastAsiaTheme="majorEastAsia" w:hAnsi="Calibri" w:cstheme="majorBidi"/>
      <w:b/>
      <w:sz w:val="44"/>
      <w:szCs w:val="26"/>
      <w:u w:val="double"/>
    </w:rPr>
  </w:style>
  <w:style w:type="character" w:customStyle="1" w:styleId="StyleUnderline">
    <w:name w:val="Style Underline"/>
    <w:aliases w:val="Underline"/>
    <w:basedOn w:val="DefaultParagraphFont"/>
    <w:uiPriority w:val="6"/>
    <w:qFormat/>
    <w:rsid w:val="00E63F2C"/>
    <w:rPr>
      <w:b w:val="0"/>
      <w:sz w:val="22"/>
      <w:u w:val="single"/>
    </w:rPr>
  </w:style>
  <w:style w:type="character" w:styleId="Hyperlink">
    <w:name w:val="Hyperlink"/>
    <w:basedOn w:val="DefaultParagraphFont"/>
    <w:uiPriority w:val="99"/>
    <w:semiHidden/>
    <w:unhideWhenUsed/>
    <w:rsid w:val="00E63F2C"/>
    <w:rPr>
      <w:color w:val="auto"/>
      <w:u w:val="none"/>
    </w:rPr>
  </w:style>
  <w:style w:type="character" w:styleId="FollowedHyperlink">
    <w:name w:val="FollowedHyperlink"/>
    <w:basedOn w:val="DefaultParagraphFont"/>
    <w:uiPriority w:val="99"/>
    <w:semiHidden/>
    <w:unhideWhenUsed/>
    <w:rsid w:val="00E63F2C"/>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685822">
      <w:bodyDiv w:val="1"/>
      <w:marLeft w:val="0"/>
      <w:marRight w:val="0"/>
      <w:marTop w:val="0"/>
      <w:marBottom w:val="0"/>
      <w:divBdr>
        <w:top w:val="none" w:sz="0" w:space="0" w:color="auto"/>
        <w:left w:val="none" w:sz="0" w:space="0" w:color="auto"/>
        <w:bottom w:val="none" w:sz="0" w:space="0" w:color="auto"/>
        <w:right w:val="none" w:sz="0" w:space="0" w:color="auto"/>
      </w:divBdr>
    </w:div>
    <w:div w:id="121805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ea-www.harvard.edu/~elvis/" TargetMode="External"/><Relationship Id="rId13" Type="http://schemas.openxmlformats.org/officeDocument/2006/relationships/hyperlink" Target="http://ieet.org/index.php/IEET/more/Torres20160807" TargetMode="External"/><Relationship Id="rId3" Type="http://schemas.openxmlformats.org/officeDocument/2006/relationships/settings" Target="settings.xml"/><Relationship Id="rId7" Type="http://schemas.openxmlformats.org/officeDocument/2006/relationships/hyperlink" Target="https://physicsworld.com/a/the-asteroid-trillionaires/" TargetMode="External"/><Relationship Id="rId12" Type="http://schemas.openxmlformats.org/officeDocument/2006/relationships/hyperlink" Target="https://www.advancedsciencenews.com/is-there-enough-platinum-to-run-a-solar-powered-hydrogen-econom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ltech.edu/" TargetMode="External"/><Relationship Id="rId11" Type="http://schemas.openxmlformats.org/officeDocument/2006/relationships/hyperlink" Target="https://fuelcellsworks.com/news/hydrogen-today-and-tommorow-platinum/" TargetMode="External"/><Relationship Id="rId5" Type="http://schemas.openxmlformats.org/officeDocument/2006/relationships/hyperlink" Target="https://physicsworld.com/a/the-asteroid-trillionaires/" TargetMode="External"/><Relationship Id="rId15" Type="http://schemas.openxmlformats.org/officeDocument/2006/relationships/theme" Target="theme/theme1.xml"/><Relationship Id="rId10" Type="http://schemas.openxmlformats.org/officeDocument/2006/relationships/hyperlink" Target="https://phys.org/news/2017-10-asteroid-years-industry-expert.html" TargetMode="External"/><Relationship Id="rId4" Type="http://schemas.openxmlformats.org/officeDocument/2006/relationships/webSettings" Target="webSettings.xml"/><Relationship Id="rId9" Type="http://schemas.openxmlformats.org/officeDocument/2006/relationships/hyperlink" Target="https://www.fastcompany.com/40419405/theres-gold-and-platinum-and-cobalt-in-them-thar-asteroid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nd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TotalTime>
  <Pages>1</Pages>
  <Words>4744</Words>
  <Characters>27044</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Belashchenko</dc:creator>
  <cp:keywords/>
  <dc:description/>
  <cp:lastModifiedBy>Elena Belashchenko</cp:lastModifiedBy>
  <cp:revision>1</cp:revision>
  <dcterms:created xsi:type="dcterms:W3CDTF">2021-12-18T17:40:00Z</dcterms:created>
  <dcterms:modified xsi:type="dcterms:W3CDTF">2021-12-18T18:01:00Z</dcterms:modified>
</cp:coreProperties>
</file>