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66C75" w14:textId="29EAD672" w:rsidR="00A95652" w:rsidRDefault="00521203" w:rsidP="00521203">
      <w:pPr>
        <w:pStyle w:val="Heading1"/>
      </w:pPr>
      <w:r>
        <w:t>State R4 AC</w:t>
      </w:r>
    </w:p>
    <w:p w14:paraId="3131ABC1" w14:textId="2EE3F5CC" w:rsidR="00C74294" w:rsidRPr="00C74294" w:rsidRDefault="00C74294" w:rsidP="00C74294">
      <w:pPr>
        <w:pStyle w:val="Heading4"/>
      </w:pPr>
      <w:r>
        <w:t>I affirm.</w:t>
      </w:r>
    </w:p>
    <w:p w14:paraId="04B74464" w14:textId="77FE7BDF" w:rsidR="00521203" w:rsidRDefault="00521203" w:rsidP="00521203">
      <w:pPr>
        <w:pStyle w:val="Heading4"/>
        <w:rPr>
          <w:rFonts w:eastAsia="Times New Roman"/>
        </w:rPr>
      </w:pPr>
      <w:r w:rsidRPr="00521203">
        <w:rPr>
          <w:rFonts w:eastAsia="Times New Roman"/>
        </w:rPr>
        <w:t>I’ll provide the definition of objectivity within the case - specifically my 2nd card. </w:t>
      </w:r>
    </w:p>
    <w:p w14:paraId="31964E1F" w14:textId="77777777" w:rsidR="00521203" w:rsidRDefault="00521203" w:rsidP="00521203">
      <w:pPr>
        <w:pStyle w:val="Heading2"/>
      </w:pPr>
      <w:r>
        <w:t>Framing</w:t>
      </w:r>
    </w:p>
    <w:p w14:paraId="05C77292" w14:textId="5CFEAF42" w:rsidR="00521203" w:rsidRPr="00521203" w:rsidRDefault="00521203" w:rsidP="00521203">
      <w:pPr>
        <w:pStyle w:val="Heading4"/>
        <w:rPr>
          <w:sz w:val="44"/>
          <w:szCs w:val="26"/>
        </w:rPr>
      </w:pPr>
      <w:r w:rsidRPr="00521203">
        <w:rPr>
          <w:rFonts w:eastAsia="Times New Roman"/>
          <w:sz w:val="30"/>
          <w:szCs w:val="30"/>
        </w:rPr>
        <w:br/>
        <w:t xml:space="preserve">The value is </w:t>
      </w:r>
      <w:r w:rsidRPr="00521203">
        <w:rPr>
          <w:rFonts w:eastAsia="Times New Roman" w:cs="Calibri"/>
          <w:sz w:val="30"/>
          <w:szCs w:val="30"/>
        </w:rPr>
        <w:t xml:space="preserve">Striving for </w:t>
      </w:r>
      <w:r w:rsidRPr="00521203">
        <w:rPr>
          <w:rFonts w:eastAsia="Times New Roman"/>
          <w:bCs/>
          <w:sz w:val="30"/>
          <w:szCs w:val="30"/>
        </w:rPr>
        <w:t xml:space="preserve">Truth </w:t>
      </w:r>
      <w:r w:rsidRPr="00521203">
        <w:rPr>
          <w:rFonts w:eastAsia="Times New Roman"/>
        </w:rPr>
        <w:t>– democratic systems rely on deliberation and consensus to operate, knowing the truth is fundamental to informed decision making</w:t>
      </w:r>
    </w:p>
    <w:p w14:paraId="4F82EE08" w14:textId="77777777" w:rsidR="00521203" w:rsidRPr="00521203" w:rsidRDefault="00521203" w:rsidP="00521203">
      <w:pPr>
        <w:pStyle w:val="Heading4"/>
        <w:rPr>
          <w:rFonts w:ascii="Times New Roman" w:eastAsia="Times New Roman" w:hAnsi="Times New Roman"/>
        </w:rPr>
      </w:pPr>
      <w:r w:rsidRPr="00521203">
        <w:rPr>
          <w:rFonts w:eastAsia="Times New Roman"/>
        </w:rPr>
        <w:t xml:space="preserve">First, textuality - the text of the resolution is a question of moral actions in a democracy. This means the round </w:t>
      </w:r>
      <w:proofErr w:type="gramStart"/>
      <w:r w:rsidRPr="00521203">
        <w:rPr>
          <w:rFonts w:eastAsia="Times New Roman"/>
        </w:rPr>
        <w:t>has to</w:t>
      </w:r>
      <w:proofErr w:type="gramEnd"/>
      <w:r w:rsidRPr="00521203">
        <w:rPr>
          <w:rFonts w:eastAsia="Times New Roman"/>
        </w:rPr>
        <w:t xml:space="preserve"> be about what actions lead to a better democracy, not other arbitrary frameworks, no matter how good they are. Prefer this for </w:t>
      </w:r>
      <w:proofErr w:type="gramStart"/>
      <w:r w:rsidRPr="00521203">
        <w:rPr>
          <w:rFonts w:eastAsia="Times New Roman"/>
        </w:rPr>
        <w:t>a 3 reasons</w:t>
      </w:r>
      <w:proofErr w:type="gramEnd"/>
      <w:r w:rsidRPr="00521203">
        <w:rPr>
          <w:rFonts w:eastAsia="Times New Roman"/>
        </w:rPr>
        <w:t>:</w:t>
      </w:r>
    </w:p>
    <w:p w14:paraId="6CF27C13" w14:textId="77777777" w:rsidR="00521203" w:rsidRPr="00521203" w:rsidRDefault="00521203" w:rsidP="00521203">
      <w:pPr>
        <w:pStyle w:val="Heading4"/>
        <w:rPr>
          <w:rFonts w:ascii="Times New Roman" w:eastAsia="Times New Roman" w:hAnsi="Times New Roman"/>
        </w:rPr>
      </w:pPr>
      <w:r w:rsidRPr="00521203">
        <w:rPr>
          <w:rFonts w:eastAsia="Times New Roman"/>
        </w:rPr>
        <w:t>a) jurisdiction - the judge is bound by the resolution, even if you agree that they are winning that their framework is better, that doesn’t matter if they aren’t winning that it’s better within the context of a democracy. </w:t>
      </w:r>
    </w:p>
    <w:p w14:paraId="2D8ED692" w14:textId="77777777" w:rsidR="00521203" w:rsidRPr="00521203" w:rsidRDefault="00521203" w:rsidP="00521203">
      <w:pPr>
        <w:pStyle w:val="Heading4"/>
        <w:rPr>
          <w:rFonts w:ascii="Times New Roman" w:eastAsia="Times New Roman" w:hAnsi="Times New Roman"/>
        </w:rPr>
      </w:pPr>
      <w:r w:rsidRPr="00521203">
        <w:rPr>
          <w:rFonts w:eastAsia="Times New Roman"/>
        </w:rPr>
        <w:t>b) ground - the resolution is a fixed point that gives a common ground for debaters to debate on. Allowing any sort of framework that ignores the specific wording of the resolution makes it harder for debaters to prepare well-reasoned responses to common frameworks. </w:t>
      </w:r>
    </w:p>
    <w:p w14:paraId="5BCA67A5" w14:textId="77777777" w:rsidR="00521203" w:rsidRPr="00521203" w:rsidRDefault="00521203" w:rsidP="00521203">
      <w:pPr>
        <w:pStyle w:val="Heading4"/>
        <w:rPr>
          <w:rFonts w:ascii="Times New Roman" w:eastAsia="Times New Roman" w:hAnsi="Times New Roman"/>
        </w:rPr>
      </w:pPr>
      <w:r w:rsidRPr="00521203">
        <w:rPr>
          <w:rFonts w:eastAsia="Times New Roman"/>
        </w:rPr>
        <w:t xml:space="preserve">c) </w:t>
      </w:r>
      <w:proofErr w:type="spellStart"/>
      <w:r w:rsidRPr="00521203">
        <w:rPr>
          <w:rFonts w:eastAsia="Times New Roman"/>
        </w:rPr>
        <w:t>resolutional</w:t>
      </w:r>
      <w:proofErr w:type="spellEnd"/>
      <w:r w:rsidRPr="00521203">
        <w:rPr>
          <w:rFonts w:eastAsia="Times New Roman"/>
        </w:rPr>
        <w:t xml:space="preserve"> burden - The NC has the burden to negate the specific resolution and not just cherry-picked words from it. They </w:t>
      </w:r>
      <w:proofErr w:type="gramStart"/>
      <w:r w:rsidRPr="00521203">
        <w:rPr>
          <w:rFonts w:eastAsia="Times New Roman"/>
        </w:rPr>
        <w:t>have to</w:t>
      </w:r>
      <w:proofErr w:type="gramEnd"/>
      <w:r w:rsidRPr="00521203">
        <w:rPr>
          <w:rFonts w:eastAsia="Times New Roman"/>
        </w:rPr>
        <w:t xml:space="preserve"> prove why under the pretenses of an ethical code governed from democracy, that the resolution is bad. If their framework isn’t relevant to democracy, I can concede all their offense and still win the debate because they don’t negate the specific resolution. </w:t>
      </w:r>
    </w:p>
    <w:p w14:paraId="7EF6FF27" w14:textId="77777777" w:rsidR="00521203" w:rsidRPr="00521203" w:rsidRDefault="00521203" w:rsidP="00521203">
      <w:pPr>
        <w:pStyle w:val="Heading4"/>
        <w:rPr>
          <w:rFonts w:eastAsia="Times New Roman"/>
          <w:sz w:val="24"/>
          <w:szCs w:val="24"/>
        </w:rPr>
      </w:pPr>
      <w:proofErr w:type="gramStart"/>
      <w:r w:rsidRPr="00521203">
        <w:rPr>
          <w:rFonts w:eastAsia="Times New Roman"/>
        </w:rPr>
        <w:t>Thus</w:t>
      </w:r>
      <w:proofErr w:type="gramEnd"/>
      <w:r w:rsidRPr="00521203">
        <w:rPr>
          <w:rFonts w:eastAsia="Times New Roman"/>
        </w:rPr>
        <w:t xml:space="preserve"> the criterion is investigative aesthetics. </w:t>
      </w:r>
    </w:p>
    <w:p w14:paraId="64A76FAE" w14:textId="77777777" w:rsidR="00521203" w:rsidRPr="00521203" w:rsidRDefault="00521203" w:rsidP="00521203">
      <w:pPr>
        <w:pStyle w:val="Heading4"/>
        <w:rPr>
          <w:rFonts w:eastAsia="Times New Roman"/>
        </w:rPr>
      </w:pPr>
      <w:r w:rsidRPr="00521203">
        <w:rPr>
          <w:rFonts w:eastAsia="Times New Roman"/>
        </w:rPr>
        <w:t>First, the criterion is the best way to achieve truth, because it strives for truth while criticizing the traditional formations of truth - allowing for unbiased formations of it. </w:t>
      </w:r>
    </w:p>
    <w:p w14:paraId="06745170" w14:textId="77777777" w:rsidR="00521203" w:rsidRPr="00521203" w:rsidRDefault="00521203" w:rsidP="00521203">
      <w:pPr>
        <w:spacing w:after="140" w:line="240" w:lineRule="auto"/>
        <w:rPr>
          <w:rFonts w:ascii="Times New Roman" w:eastAsia="Times New Roman" w:hAnsi="Times New Roman" w:cs="Times New Roman"/>
          <w:sz w:val="24"/>
          <w:szCs w:val="24"/>
        </w:rPr>
      </w:pPr>
      <w:r w:rsidRPr="00521203">
        <w:rPr>
          <w:rFonts w:ascii="Times New Roman" w:eastAsia="Times New Roman" w:hAnsi="Times New Roman" w:cs="Times New Roman"/>
          <w:b/>
          <w:bCs/>
          <w:color w:val="000000"/>
          <w:sz w:val="24"/>
          <w:szCs w:val="24"/>
        </w:rPr>
        <w:t>Fuller</w:t>
      </w:r>
      <w:r w:rsidRPr="00521203">
        <w:rPr>
          <w:rFonts w:ascii="Times New Roman" w:eastAsia="Times New Roman" w:hAnsi="Times New Roman" w:cs="Times New Roman"/>
          <w:color w:val="000000"/>
        </w:rPr>
        <w:t xml:space="preserve">, Matthew, </w:t>
      </w:r>
      <w:r w:rsidRPr="00521203">
        <w:rPr>
          <w:rFonts w:ascii="Times New Roman" w:eastAsia="Times New Roman" w:hAnsi="Times New Roman" w:cs="Times New Roman"/>
          <w:b/>
          <w:bCs/>
          <w:color w:val="000000"/>
          <w:sz w:val="24"/>
          <w:szCs w:val="24"/>
        </w:rPr>
        <w:t xml:space="preserve">and </w:t>
      </w:r>
      <w:proofErr w:type="spellStart"/>
      <w:r w:rsidRPr="00521203">
        <w:rPr>
          <w:rFonts w:ascii="Times New Roman" w:eastAsia="Times New Roman" w:hAnsi="Times New Roman" w:cs="Times New Roman"/>
          <w:color w:val="000000"/>
        </w:rPr>
        <w:t>Eyal</w:t>
      </w:r>
      <w:proofErr w:type="spellEnd"/>
      <w:r w:rsidRPr="00521203">
        <w:rPr>
          <w:rFonts w:ascii="Times New Roman" w:eastAsia="Times New Roman" w:hAnsi="Times New Roman" w:cs="Times New Roman"/>
          <w:color w:val="000000"/>
        </w:rPr>
        <w:t xml:space="preserve"> </w:t>
      </w:r>
      <w:proofErr w:type="spellStart"/>
      <w:r w:rsidRPr="00521203">
        <w:rPr>
          <w:rFonts w:ascii="Times New Roman" w:eastAsia="Times New Roman" w:hAnsi="Times New Roman" w:cs="Times New Roman"/>
          <w:b/>
          <w:bCs/>
          <w:color w:val="000000"/>
          <w:sz w:val="24"/>
          <w:szCs w:val="24"/>
        </w:rPr>
        <w:t>Weizman</w:t>
      </w:r>
      <w:proofErr w:type="spellEnd"/>
      <w:r w:rsidRPr="00521203">
        <w:rPr>
          <w:rFonts w:ascii="Times New Roman" w:eastAsia="Times New Roman" w:hAnsi="Times New Roman" w:cs="Times New Roman"/>
          <w:color w:val="000000"/>
        </w:rPr>
        <w:t>. Investigative Aesthetics. [first edition]. Verso, 2021. e-book. 25 Sept. 20</w:t>
      </w:r>
      <w:r w:rsidRPr="00521203">
        <w:rPr>
          <w:rFonts w:ascii="Times New Roman" w:eastAsia="Times New Roman" w:hAnsi="Times New Roman" w:cs="Times New Roman"/>
          <w:b/>
          <w:bCs/>
          <w:color w:val="000000"/>
          <w:sz w:val="24"/>
          <w:szCs w:val="24"/>
        </w:rPr>
        <w:t>21</w:t>
      </w:r>
      <w:r w:rsidRPr="00521203">
        <w:rPr>
          <w:rFonts w:ascii="Times New Roman" w:eastAsia="Times New Roman" w:hAnsi="Times New Roman" w:cs="Times New Roman"/>
          <w:color w:val="000000"/>
        </w:rPr>
        <w:t>.</w:t>
      </w:r>
    </w:p>
    <w:p w14:paraId="3764E664" w14:textId="77777777" w:rsidR="00521203" w:rsidRPr="00521203" w:rsidRDefault="00521203" w:rsidP="00521203">
      <w:pPr>
        <w:spacing w:after="140" w:line="240" w:lineRule="auto"/>
        <w:jc w:val="both"/>
        <w:rPr>
          <w:rFonts w:ascii="Times New Roman" w:eastAsia="Times New Roman" w:hAnsi="Times New Roman" w:cs="Times New Roman"/>
          <w:sz w:val="16"/>
          <w:szCs w:val="24"/>
        </w:rPr>
      </w:pPr>
      <w:r w:rsidRPr="00521203">
        <w:rPr>
          <w:rFonts w:ascii="Times New Roman" w:eastAsia="Times New Roman" w:hAnsi="Times New Roman" w:cs="Times New Roman"/>
          <w:b/>
          <w:bCs/>
          <w:color w:val="000000"/>
          <w:sz w:val="24"/>
          <w:szCs w:val="24"/>
          <w:u w:val="single"/>
          <w:shd w:val="clear" w:color="auto" w:fill="FFFF00"/>
        </w:rPr>
        <w:t>Aesthetic investigations</w:t>
      </w:r>
      <w:r w:rsidRPr="00521203">
        <w:rPr>
          <w:rFonts w:ascii="Times New Roman" w:eastAsia="Times New Roman" w:hAnsi="Times New Roman" w:cs="Times New Roman"/>
          <w:color w:val="000000"/>
          <w:sz w:val="16"/>
          <w:szCs w:val="24"/>
        </w:rPr>
        <w:t xml:space="preserve"> have a double aim: they </w:t>
      </w:r>
      <w:r w:rsidRPr="00521203">
        <w:rPr>
          <w:rFonts w:ascii="Times New Roman" w:eastAsia="Times New Roman" w:hAnsi="Times New Roman" w:cs="Times New Roman"/>
          <w:b/>
          <w:bCs/>
          <w:color w:val="000000"/>
          <w:sz w:val="24"/>
          <w:szCs w:val="24"/>
          <w:u w:val="single"/>
          <w:shd w:val="clear" w:color="auto" w:fill="FFFF00"/>
        </w:rPr>
        <w:t>are</w:t>
      </w:r>
      <w:r w:rsidRPr="00521203">
        <w:rPr>
          <w:rFonts w:ascii="Times New Roman" w:eastAsia="Times New Roman" w:hAnsi="Times New Roman" w:cs="Times New Roman"/>
          <w:color w:val="000000"/>
          <w:sz w:val="16"/>
          <w:szCs w:val="24"/>
        </w:rPr>
        <w:t xml:space="preserve"> at the same time</w:t>
      </w:r>
      <w:r w:rsidRPr="00521203">
        <w:rPr>
          <w:rFonts w:ascii="Times New Roman" w:eastAsia="Times New Roman" w:hAnsi="Times New Roman" w:cs="Times New Roman"/>
          <w:b/>
          <w:bCs/>
          <w:color w:val="000000"/>
          <w:sz w:val="24"/>
          <w:szCs w:val="24"/>
          <w:u w:val="single"/>
          <w:shd w:val="clear" w:color="auto" w:fill="FFFF00"/>
        </w:rPr>
        <w:t xml:space="preserve"> investigations of the world and enquiries into the means of knowing it</w:t>
      </w:r>
      <w:r w:rsidRPr="00521203">
        <w:rPr>
          <w:rFonts w:ascii="Times New Roman" w:eastAsia="Times New Roman" w:hAnsi="Times New Roman" w:cs="Times New Roman"/>
          <w:color w:val="000000"/>
          <w:sz w:val="16"/>
          <w:szCs w:val="24"/>
        </w:rPr>
        <w:t xml:space="preserve">. This means that they seek accountability both for events and for the devices with which we perceive them. They </w:t>
      </w:r>
      <w:r w:rsidRPr="00521203">
        <w:rPr>
          <w:rFonts w:ascii="Times New Roman" w:eastAsia="Times New Roman" w:hAnsi="Times New Roman" w:cs="Times New Roman"/>
          <w:b/>
          <w:bCs/>
          <w:color w:val="000000"/>
          <w:sz w:val="24"/>
          <w:szCs w:val="24"/>
          <w:u w:val="single"/>
          <w:shd w:val="clear" w:color="auto" w:fill="FFFF00"/>
        </w:rPr>
        <w:t xml:space="preserve">deal with </w:t>
      </w:r>
      <w:r w:rsidRPr="00521203">
        <w:rPr>
          <w:rFonts w:ascii="Times New Roman" w:eastAsia="Times New Roman" w:hAnsi="Times New Roman" w:cs="Times New Roman"/>
          <w:color w:val="000000"/>
          <w:sz w:val="16"/>
          <w:szCs w:val="18"/>
        </w:rPr>
        <w:t>the</w:t>
      </w:r>
      <w:r w:rsidRPr="00521203">
        <w:rPr>
          <w:rFonts w:ascii="Times New Roman" w:eastAsia="Times New Roman" w:hAnsi="Times New Roman" w:cs="Times New Roman"/>
          <w:b/>
          <w:bCs/>
          <w:color w:val="000000"/>
          <w:sz w:val="24"/>
          <w:szCs w:val="24"/>
          <w:u w:val="single"/>
          <w:shd w:val="clear" w:color="auto" w:fill="FFFF00"/>
        </w:rPr>
        <w:t xml:space="preserve"> production of evidence while questioning and interrogating the notion of evidence</w:t>
      </w:r>
      <w:r w:rsidRPr="00521203">
        <w:rPr>
          <w:rFonts w:ascii="Times New Roman" w:eastAsia="Times New Roman" w:hAnsi="Times New Roman" w:cs="Times New Roman"/>
          <w:color w:val="000000"/>
          <w:sz w:val="16"/>
          <w:szCs w:val="24"/>
        </w:rPr>
        <w:t xml:space="preserve">, and with it the cultures of knowledge production or truth claims that it relies upon. They </w:t>
      </w:r>
      <w:r w:rsidRPr="00521203">
        <w:rPr>
          <w:rFonts w:ascii="Times New Roman" w:eastAsia="Times New Roman" w:hAnsi="Times New Roman" w:cs="Times New Roman"/>
          <w:b/>
          <w:bCs/>
          <w:color w:val="000000"/>
          <w:sz w:val="24"/>
          <w:szCs w:val="24"/>
          <w:u w:val="single"/>
          <w:shd w:val="clear" w:color="auto" w:fill="FFFF00"/>
        </w:rPr>
        <w:t>engage in the presentation of facts while being aware of the way each presentation</w:t>
      </w:r>
      <w:r w:rsidRPr="00521203">
        <w:rPr>
          <w:rFonts w:ascii="Times New Roman" w:eastAsia="Times New Roman" w:hAnsi="Times New Roman" w:cs="Times New Roman"/>
          <w:color w:val="000000"/>
          <w:sz w:val="16"/>
          <w:szCs w:val="24"/>
        </w:rPr>
        <w:t>, indeed each media form,</w:t>
      </w:r>
      <w:r w:rsidRPr="00521203">
        <w:rPr>
          <w:rFonts w:ascii="Times New Roman" w:eastAsia="Times New Roman" w:hAnsi="Times New Roman" w:cs="Times New Roman"/>
          <w:b/>
          <w:bCs/>
          <w:color w:val="000000"/>
          <w:sz w:val="24"/>
          <w:szCs w:val="24"/>
          <w:u w:val="single"/>
          <w:shd w:val="clear" w:color="auto" w:fill="FFFF00"/>
        </w:rPr>
        <w:t xml:space="preserve"> can distort</w:t>
      </w:r>
      <w:r w:rsidRPr="00521203">
        <w:rPr>
          <w:rFonts w:ascii="Times New Roman" w:eastAsia="Times New Roman" w:hAnsi="Times New Roman" w:cs="Times New Roman"/>
          <w:color w:val="000000"/>
          <w:sz w:val="16"/>
          <w:szCs w:val="24"/>
        </w:rPr>
        <w:t xml:space="preserve"> the very </w:t>
      </w:r>
      <w:r w:rsidRPr="00521203">
        <w:rPr>
          <w:rFonts w:ascii="Times New Roman" w:eastAsia="Times New Roman" w:hAnsi="Times New Roman" w:cs="Times New Roman"/>
          <w:b/>
          <w:bCs/>
          <w:color w:val="000000"/>
          <w:sz w:val="24"/>
          <w:szCs w:val="24"/>
          <w:u w:val="single"/>
          <w:shd w:val="clear" w:color="auto" w:fill="FFFF00"/>
        </w:rPr>
        <w:t>facts</w:t>
      </w:r>
      <w:r w:rsidRPr="00521203">
        <w:rPr>
          <w:rFonts w:ascii="Times New Roman" w:eastAsia="Times New Roman" w:hAnsi="Times New Roman" w:cs="Times New Roman"/>
          <w:color w:val="000000"/>
          <w:sz w:val="16"/>
          <w:szCs w:val="24"/>
        </w:rPr>
        <w:t xml:space="preserve"> they produce. They seek to </w:t>
      </w:r>
      <w:r w:rsidRPr="00521203">
        <w:rPr>
          <w:rFonts w:ascii="Times New Roman" w:eastAsia="Times New Roman" w:hAnsi="Times New Roman" w:cs="Times New Roman"/>
          <w:b/>
          <w:bCs/>
          <w:color w:val="000000"/>
          <w:sz w:val="24"/>
          <w:szCs w:val="24"/>
          <w:u w:val="single"/>
          <w:shd w:val="clear" w:color="auto" w:fill="FFFF00"/>
        </w:rPr>
        <w:t xml:space="preserve">establish claims to truth while </w:t>
      </w:r>
      <w:proofErr w:type="spellStart"/>
      <w:r w:rsidRPr="00521203">
        <w:rPr>
          <w:rFonts w:ascii="Times New Roman" w:eastAsia="Times New Roman" w:hAnsi="Times New Roman" w:cs="Times New Roman"/>
          <w:b/>
          <w:bCs/>
          <w:color w:val="000000"/>
          <w:sz w:val="24"/>
          <w:szCs w:val="24"/>
          <w:u w:val="single"/>
          <w:shd w:val="clear" w:color="auto" w:fill="FFFF00"/>
        </w:rPr>
        <w:t>criticising</w:t>
      </w:r>
      <w:proofErr w:type="spellEnd"/>
      <w:r w:rsidRPr="00521203">
        <w:rPr>
          <w:rFonts w:ascii="Times New Roman" w:eastAsia="Times New Roman" w:hAnsi="Times New Roman" w:cs="Times New Roman"/>
          <w:b/>
          <w:bCs/>
          <w:color w:val="000000"/>
          <w:sz w:val="24"/>
          <w:szCs w:val="24"/>
          <w:u w:val="single"/>
          <w:shd w:val="clear" w:color="auto" w:fill="FFFF00"/>
        </w:rPr>
        <w:t xml:space="preserve"> the institutions of power and knowledge with their monopoly over the mechanisms of truth production</w:t>
      </w:r>
      <w:r w:rsidRPr="00521203">
        <w:rPr>
          <w:rFonts w:ascii="Times New Roman" w:eastAsia="Times New Roman" w:hAnsi="Times New Roman" w:cs="Times New Roman"/>
          <w:color w:val="000000"/>
          <w:sz w:val="16"/>
          <w:szCs w:val="24"/>
        </w:rPr>
        <w:t>.</w:t>
      </w:r>
      <w:r w:rsidRPr="00521203">
        <w:rPr>
          <w:rFonts w:ascii="Times New Roman" w:eastAsia="Times New Roman" w:hAnsi="Times New Roman" w:cs="Times New Roman"/>
          <w:color w:val="000000"/>
          <w:sz w:val="16"/>
          <w:szCs w:val="18"/>
        </w:rPr>
        <w:t xml:space="preserve"> The media technologies of artificial intelligence, satellite images, social media platforms, smart cities or facial recognition cameras are not neutral; they are products of specific political and historical contexts, with inbuilt biases, opacity, </w:t>
      </w:r>
      <w:proofErr w:type="gramStart"/>
      <w:r w:rsidRPr="00521203">
        <w:rPr>
          <w:rFonts w:ascii="Times New Roman" w:eastAsia="Times New Roman" w:hAnsi="Times New Roman" w:cs="Times New Roman"/>
          <w:color w:val="000000"/>
          <w:sz w:val="16"/>
          <w:szCs w:val="18"/>
        </w:rPr>
        <w:t>partiality</w:t>
      </w:r>
      <w:proofErr w:type="gramEnd"/>
      <w:r w:rsidRPr="00521203">
        <w:rPr>
          <w:rFonts w:ascii="Times New Roman" w:eastAsia="Times New Roman" w:hAnsi="Times New Roman" w:cs="Times New Roman"/>
          <w:color w:val="000000"/>
          <w:sz w:val="16"/>
          <w:szCs w:val="18"/>
        </w:rPr>
        <w:t xml:space="preserve"> and illegibility and have the potential to enhance discrimination and domination. </w:t>
      </w:r>
    </w:p>
    <w:p w14:paraId="34E766B7" w14:textId="77777777" w:rsidR="00521203" w:rsidRPr="00521203" w:rsidRDefault="00521203" w:rsidP="00521203">
      <w:pPr>
        <w:spacing w:after="0" w:line="240" w:lineRule="auto"/>
        <w:rPr>
          <w:rFonts w:ascii="Times New Roman" w:eastAsia="Times New Roman" w:hAnsi="Times New Roman" w:cs="Times New Roman"/>
          <w:sz w:val="24"/>
          <w:szCs w:val="24"/>
        </w:rPr>
      </w:pPr>
      <w:r w:rsidRPr="00521203">
        <w:rPr>
          <w:rFonts w:ascii="Times New Roman" w:eastAsia="Times New Roman" w:hAnsi="Times New Roman" w:cs="Times New Roman"/>
          <w:sz w:val="24"/>
          <w:szCs w:val="24"/>
        </w:rPr>
        <w:br/>
      </w:r>
    </w:p>
    <w:p w14:paraId="2C5C52E6" w14:textId="79DA0CCA" w:rsidR="00521203" w:rsidRPr="00521203" w:rsidRDefault="00521203" w:rsidP="00521203">
      <w:pPr>
        <w:pStyle w:val="Heading4"/>
        <w:rPr>
          <w:rFonts w:eastAsia="Times New Roman"/>
        </w:rPr>
      </w:pPr>
      <w:r>
        <w:rPr>
          <w:rFonts w:eastAsia="Times New Roman"/>
        </w:rPr>
        <w:t xml:space="preserve">2. </w:t>
      </w:r>
      <w:r w:rsidRPr="00521203">
        <w:rPr>
          <w:rFonts w:eastAsia="Times New Roman"/>
        </w:rPr>
        <w:t>Here’s the definition - Investigative Aesthetics reformulates objectivity. Objectivity isn’t an idealized scientific truth. Objectivity denotes a process that is achieved through political, scientific, and social investigation of knowledge to arrive at a fully unbiased and objective understanding of that knowledge. </w:t>
      </w:r>
    </w:p>
    <w:p w14:paraId="6CE501EA" w14:textId="77777777" w:rsidR="00521203" w:rsidRPr="00521203" w:rsidRDefault="00521203" w:rsidP="00521203">
      <w:pPr>
        <w:spacing w:after="140" w:line="240" w:lineRule="auto"/>
        <w:rPr>
          <w:rFonts w:ascii="Times New Roman" w:eastAsia="Times New Roman" w:hAnsi="Times New Roman" w:cs="Times New Roman"/>
          <w:sz w:val="24"/>
          <w:szCs w:val="24"/>
        </w:rPr>
      </w:pPr>
      <w:r w:rsidRPr="00521203">
        <w:rPr>
          <w:rFonts w:ascii="Times New Roman" w:eastAsia="Times New Roman" w:hAnsi="Times New Roman" w:cs="Times New Roman"/>
          <w:b/>
          <w:bCs/>
          <w:color w:val="000000"/>
          <w:sz w:val="24"/>
          <w:szCs w:val="24"/>
        </w:rPr>
        <w:t>Fuller</w:t>
      </w:r>
      <w:r w:rsidRPr="00521203">
        <w:rPr>
          <w:rFonts w:ascii="Times New Roman" w:eastAsia="Times New Roman" w:hAnsi="Times New Roman" w:cs="Times New Roman"/>
          <w:color w:val="000000"/>
        </w:rPr>
        <w:t xml:space="preserve">, Matthew, </w:t>
      </w:r>
      <w:r w:rsidRPr="00521203">
        <w:rPr>
          <w:rFonts w:ascii="Times New Roman" w:eastAsia="Times New Roman" w:hAnsi="Times New Roman" w:cs="Times New Roman"/>
          <w:b/>
          <w:bCs/>
          <w:color w:val="000000"/>
          <w:sz w:val="24"/>
          <w:szCs w:val="24"/>
        </w:rPr>
        <w:t xml:space="preserve">and </w:t>
      </w:r>
      <w:proofErr w:type="spellStart"/>
      <w:r w:rsidRPr="00521203">
        <w:rPr>
          <w:rFonts w:ascii="Times New Roman" w:eastAsia="Times New Roman" w:hAnsi="Times New Roman" w:cs="Times New Roman"/>
          <w:color w:val="000000"/>
        </w:rPr>
        <w:t>Eyal</w:t>
      </w:r>
      <w:proofErr w:type="spellEnd"/>
      <w:r w:rsidRPr="00521203">
        <w:rPr>
          <w:rFonts w:ascii="Times New Roman" w:eastAsia="Times New Roman" w:hAnsi="Times New Roman" w:cs="Times New Roman"/>
          <w:color w:val="000000"/>
        </w:rPr>
        <w:t xml:space="preserve"> </w:t>
      </w:r>
      <w:proofErr w:type="spellStart"/>
      <w:r w:rsidRPr="00521203">
        <w:rPr>
          <w:rFonts w:ascii="Times New Roman" w:eastAsia="Times New Roman" w:hAnsi="Times New Roman" w:cs="Times New Roman"/>
          <w:b/>
          <w:bCs/>
          <w:color w:val="000000"/>
          <w:sz w:val="24"/>
          <w:szCs w:val="24"/>
        </w:rPr>
        <w:t>Weizman</w:t>
      </w:r>
      <w:proofErr w:type="spellEnd"/>
      <w:r w:rsidRPr="00521203">
        <w:rPr>
          <w:rFonts w:ascii="Times New Roman" w:eastAsia="Times New Roman" w:hAnsi="Times New Roman" w:cs="Times New Roman"/>
          <w:color w:val="000000"/>
        </w:rPr>
        <w:t>. Investigative Aesthetics. [first edition]. Verso, 2021. e-book. 25 Sept. 20</w:t>
      </w:r>
      <w:r w:rsidRPr="00521203">
        <w:rPr>
          <w:rFonts w:ascii="Times New Roman" w:eastAsia="Times New Roman" w:hAnsi="Times New Roman" w:cs="Times New Roman"/>
          <w:b/>
          <w:bCs/>
          <w:color w:val="000000"/>
          <w:sz w:val="24"/>
          <w:szCs w:val="24"/>
        </w:rPr>
        <w:t>21</w:t>
      </w:r>
      <w:r w:rsidRPr="00521203">
        <w:rPr>
          <w:rFonts w:ascii="Times New Roman" w:eastAsia="Times New Roman" w:hAnsi="Times New Roman" w:cs="Times New Roman"/>
          <w:color w:val="000000"/>
        </w:rPr>
        <w:t>.</w:t>
      </w:r>
    </w:p>
    <w:p w14:paraId="28876F56" w14:textId="349DFA3F" w:rsidR="00521203" w:rsidRDefault="00521203" w:rsidP="00521203">
      <w:pPr>
        <w:spacing w:line="240" w:lineRule="auto"/>
        <w:rPr>
          <w:rFonts w:ascii="Times New Roman" w:eastAsia="Times New Roman" w:hAnsi="Times New Roman" w:cs="Times New Roman"/>
          <w:b/>
          <w:bCs/>
          <w:color w:val="000000"/>
          <w:sz w:val="24"/>
          <w:szCs w:val="24"/>
          <w:u w:val="single"/>
          <w:shd w:val="clear" w:color="auto" w:fill="00FF00"/>
        </w:rPr>
      </w:pPr>
      <w:r w:rsidRPr="00521203">
        <w:rPr>
          <w:rFonts w:ascii="Times New Roman" w:eastAsia="Times New Roman" w:hAnsi="Times New Roman" w:cs="Times New Roman"/>
          <w:color w:val="000000"/>
          <w:sz w:val="16"/>
          <w:szCs w:val="18"/>
        </w:rPr>
        <w:t xml:space="preserve">We are interested in the continued differentiation within and between the lab and the studio, but also in the affinities they engender as they become different to each other – even sometimes weirder than each other. Today there are compelling reasons for science and art to </w:t>
      </w:r>
      <w:proofErr w:type="spellStart"/>
      <w:r w:rsidRPr="00521203">
        <w:rPr>
          <w:rFonts w:ascii="Times New Roman" w:eastAsia="Times New Roman" w:hAnsi="Times New Roman" w:cs="Times New Roman"/>
          <w:color w:val="000000"/>
          <w:sz w:val="16"/>
          <w:szCs w:val="18"/>
        </w:rPr>
        <w:t>resynthesise</w:t>
      </w:r>
      <w:proofErr w:type="spellEnd"/>
      <w:r w:rsidRPr="00521203">
        <w:rPr>
          <w:rFonts w:ascii="Times New Roman" w:eastAsia="Times New Roman" w:hAnsi="Times New Roman" w:cs="Times New Roman"/>
          <w:color w:val="000000"/>
          <w:sz w:val="16"/>
          <w:szCs w:val="18"/>
        </w:rPr>
        <w:t xml:space="preserve"> and merge the different modes in which each undertakes open-ended experimentation on things and the modes of seeing them. One way into this is via a</w:t>
      </w:r>
      <w:r w:rsidRPr="00521203">
        <w:rPr>
          <w:rFonts w:ascii="Times New Roman" w:eastAsia="Times New Roman" w:hAnsi="Times New Roman" w:cs="Times New Roman"/>
          <w:color w:val="000000"/>
          <w:sz w:val="16"/>
          <w:szCs w:val="24"/>
        </w:rPr>
        <w:t xml:space="preserve"> </w:t>
      </w:r>
      <w:r w:rsidRPr="00521203">
        <w:rPr>
          <w:rFonts w:ascii="Times New Roman" w:eastAsia="Times New Roman" w:hAnsi="Times New Roman" w:cs="Times New Roman"/>
          <w:b/>
          <w:bCs/>
          <w:color w:val="000000"/>
          <w:sz w:val="24"/>
          <w:szCs w:val="24"/>
          <w:u w:val="single"/>
        </w:rPr>
        <w:t>re-coordination around the notion of objectivity</w:t>
      </w:r>
      <w:r w:rsidRPr="00521203">
        <w:rPr>
          <w:rFonts w:ascii="Times New Roman" w:eastAsia="Times New Roman" w:hAnsi="Times New Roman" w:cs="Times New Roman"/>
          <w:color w:val="000000"/>
          <w:sz w:val="16"/>
          <w:szCs w:val="24"/>
        </w:rPr>
        <w:t xml:space="preserve"> suggested by historians of science Lorraine </w:t>
      </w:r>
      <w:proofErr w:type="spellStart"/>
      <w:r w:rsidRPr="00521203">
        <w:rPr>
          <w:rFonts w:ascii="Times New Roman" w:eastAsia="Times New Roman" w:hAnsi="Times New Roman" w:cs="Times New Roman"/>
          <w:color w:val="000000"/>
          <w:sz w:val="16"/>
          <w:szCs w:val="24"/>
        </w:rPr>
        <w:t>Daston</w:t>
      </w:r>
      <w:proofErr w:type="spellEnd"/>
      <w:r w:rsidRPr="00521203">
        <w:rPr>
          <w:rFonts w:ascii="Times New Roman" w:eastAsia="Times New Roman" w:hAnsi="Times New Roman" w:cs="Times New Roman"/>
          <w:color w:val="000000"/>
          <w:sz w:val="16"/>
          <w:szCs w:val="24"/>
        </w:rPr>
        <w:t xml:space="preserve"> and Peter Galison.</w:t>
      </w:r>
      <w:r w:rsidRPr="00521203">
        <w:rPr>
          <w:rFonts w:ascii="Times New Roman" w:eastAsia="Times New Roman" w:hAnsi="Times New Roman" w:cs="Times New Roman"/>
          <w:color w:val="000000"/>
          <w:sz w:val="16"/>
          <w:szCs w:val="30"/>
        </w:rPr>
        <w:t>4 </w:t>
      </w:r>
      <w:r w:rsidRPr="00521203">
        <w:rPr>
          <w:rFonts w:ascii="Times New Roman" w:eastAsia="Times New Roman" w:hAnsi="Times New Roman" w:cs="Times New Roman"/>
          <w:b/>
          <w:bCs/>
          <w:color w:val="000000"/>
          <w:sz w:val="24"/>
          <w:szCs w:val="24"/>
          <w:u w:val="single"/>
          <w:shd w:val="clear" w:color="auto" w:fill="FFFF00"/>
        </w:rPr>
        <w:t xml:space="preserve">In the </w:t>
      </w:r>
      <w:proofErr w:type="gramStart"/>
      <w:r w:rsidRPr="00521203">
        <w:rPr>
          <w:rFonts w:ascii="Times New Roman" w:eastAsia="Times New Roman" w:hAnsi="Times New Roman" w:cs="Times New Roman"/>
          <w:color w:val="000000"/>
          <w:sz w:val="16"/>
          <w:szCs w:val="24"/>
        </w:rPr>
        <w:t xml:space="preserve">often </w:t>
      </w:r>
      <w:r w:rsidRPr="00521203">
        <w:rPr>
          <w:rFonts w:ascii="Times New Roman" w:eastAsia="Times New Roman" w:hAnsi="Times New Roman" w:cs="Times New Roman"/>
          <w:b/>
          <w:bCs/>
          <w:color w:val="000000"/>
          <w:sz w:val="24"/>
          <w:szCs w:val="24"/>
          <w:u w:val="single"/>
          <w:shd w:val="clear" w:color="auto" w:fill="FFFF00"/>
        </w:rPr>
        <w:t>conventional</w:t>
      </w:r>
      <w:proofErr w:type="gramEnd"/>
      <w:r w:rsidRPr="00521203">
        <w:rPr>
          <w:rFonts w:ascii="Times New Roman" w:eastAsia="Times New Roman" w:hAnsi="Times New Roman" w:cs="Times New Roman"/>
          <w:b/>
          <w:bCs/>
          <w:color w:val="000000"/>
          <w:sz w:val="24"/>
          <w:szCs w:val="24"/>
          <w:u w:val="single"/>
          <w:shd w:val="clear" w:color="auto" w:fill="FFFF00"/>
        </w:rPr>
        <w:t xml:space="preserve"> view</w:t>
      </w:r>
      <w:r w:rsidRPr="00521203">
        <w:rPr>
          <w:rFonts w:ascii="Times New Roman" w:eastAsia="Times New Roman" w:hAnsi="Times New Roman" w:cs="Times New Roman"/>
          <w:color w:val="000000"/>
          <w:sz w:val="16"/>
          <w:szCs w:val="24"/>
        </w:rPr>
        <w:t xml:space="preserve"> of the term,</w:t>
      </w:r>
      <w:r w:rsidRPr="00521203">
        <w:rPr>
          <w:rFonts w:ascii="Times New Roman" w:eastAsia="Times New Roman" w:hAnsi="Times New Roman" w:cs="Times New Roman"/>
          <w:b/>
          <w:bCs/>
          <w:color w:val="000000"/>
          <w:sz w:val="24"/>
          <w:szCs w:val="24"/>
          <w:u w:val="single"/>
          <w:shd w:val="clear" w:color="auto" w:fill="FFFF00"/>
        </w:rPr>
        <w:t xml:space="preserve"> objectivity is</w:t>
      </w:r>
      <w:r w:rsidRPr="00521203">
        <w:rPr>
          <w:rFonts w:ascii="Times New Roman" w:eastAsia="Times New Roman" w:hAnsi="Times New Roman" w:cs="Times New Roman"/>
          <w:color w:val="000000"/>
          <w:sz w:val="24"/>
          <w:szCs w:val="24"/>
          <w:u w:val="single"/>
        </w:rPr>
        <w:t xml:space="preserve"> taken to be</w:t>
      </w:r>
      <w:r w:rsidRPr="00521203">
        <w:rPr>
          <w:rFonts w:ascii="Times New Roman" w:eastAsia="Times New Roman" w:hAnsi="Times New Roman" w:cs="Times New Roman"/>
          <w:b/>
          <w:bCs/>
          <w:color w:val="000000"/>
          <w:sz w:val="24"/>
          <w:szCs w:val="24"/>
          <w:u w:val="single"/>
          <w:shd w:val="clear" w:color="auto" w:fill="FFFF00"/>
        </w:rPr>
        <w:t xml:space="preserve"> a form of knowledge that bears no trace of the knower. Rather than this reductive ideal</w:t>
      </w:r>
      <w:r w:rsidRPr="00521203">
        <w:rPr>
          <w:rFonts w:ascii="Times New Roman" w:eastAsia="Times New Roman" w:hAnsi="Times New Roman" w:cs="Times New Roman"/>
          <w:color w:val="000000"/>
          <w:sz w:val="16"/>
          <w:szCs w:val="24"/>
        </w:rPr>
        <w:t xml:space="preserve">, </w:t>
      </w:r>
      <w:proofErr w:type="spellStart"/>
      <w:r w:rsidRPr="00521203">
        <w:rPr>
          <w:rFonts w:ascii="Times New Roman" w:eastAsia="Times New Roman" w:hAnsi="Times New Roman" w:cs="Times New Roman"/>
          <w:color w:val="000000"/>
          <w:sz w:val="16"/>
          <w:szCs w:val="24"/>
        </w:rPr>
        <w:t>Daston</w:t>
      </w:r>
      <w:proofErr w:type="spellEnd"/>
      <w:r w:rsidRPr="00521203">
        <w:rPr>
          <w:rFonts w:ascii="Times New Roman" w:eastAsia="Times New Roman" w:hAnsi="Times New Roman" w:cs="Times New Roman"/>
          <w:color w:val="000000"/>
          <w:sz w:val="16"/>
          <w:szCs w:val="24"/>
        </w:rPr>
        <w:t xml:space="preserve"> and </w:t>
      </w:r>
      <w:proofErr w:type="spellStart"/>
      <w:r w:rsidRPr="00521203">
        <w:rPr>
          <w:rFonts w:ascii="Times New Roman" w:eastAsia="Times New Roman" w:hAnsi="Times New Roman" w:cs="Times New Roman"/>
          <w:color w:val="000000"/>
          <w:sz w:val="16"/>
          <w:szCs w:val="24"/>
        </w:rPr>
        <w:t>Galison</w:t>
      </w:r>
      <w:proofErr w:type="spellEnd"/>
      <w:r w:rsidRPr="00521203">
        <w:rPr>
          <w:rFonts w:ascii="Times New Roman" w:eastAsia="Times New Roman" w:hAnsi="Times New Roman" w:cs="Times New Roman"/>
          <w:color w:val="000000"/>
          <w:sz w:val="16"/>
          <w:szCs w:val="24"/>
        </w:rPr>
        <w:t xml:space="preserve"> suggest that </w:t>
      </w:r>
      <w:r w:rsidRPr="00521203">
        <w:rPr>
          <w:rFonts w:ascii="Times New Roman" w:eastAsia="Times New Roman" w:hAnsi="Times New Roman" w:cs="Times New Roman"/>
          <w:color w:val="000000"/>
          <w:sz w:val="16"/>
          <w:szCs w:val="16"/>
          <w:shd w:val="clear" w:color="auto" w:fill="FFFFFF"/>
        </w:rPr>
        <w:t xml:space="preserve">objectivity could be something worked at through commonly held projects, such as the generation of knowledge about </w:t>
      </w:r>
      <w:proofErr w:type="gramStart"/>
      <w:r w:rsidRPr="00521203">
        <w:rPr>
          <w:rFonts w:ascii="Times New Roman" w:eastAsia="Times New Roman" w:hAnsi="Times New Roman" w:cs="Times New Roman"/>
          <w:color w:val="000000"/>
          <w:sz w:val="16"/>
          <w:szCs w:val="16"/>
          <w:shd w:val="clear" w:color="auto" w:fill="FFFFFF"/>
        </w:rPr>
        <w:t>particular problems</w:t>
      </w:r>
      <w:proofErr w:type="gramEnd"/>
      <w:r w:rsidRPr="00521203">
        <w:rPr>
          <w:rFonts w:ascii="Times New Roman" w:eastAsia="Times New Roman" w:hAnsi="Times New Roman" w:cs="Times New Roman"/>
          <w:color w:val="000000"/>
          <w:sz w:val="16"/>
          <w:szCs w:val="16"/>
          <w:shd w:val="clear" w:color="auto" w:fill="FFFFFF"/>
        </w:rPr>
        <w:t xml:space="preserve"> or phenomena. Objectivity, they argue, is produced in relation to an object, a map, a diagram, an instrument that bears the traces of, and is indeed propelled by, the specific interests of those that develop it. The object in turn is the means to bring their enquiries together </w:t>
      </w:r>
      <w:proofErr w:type="gramStart"/>
      <w:r w:rsidRPr="00521203">
        <w:rPr>
          <w:rFonts w:ascii="Times New Roman" w:eastAsia="Times New Roman" w:hAnsi="Times New Roman" w:cs="Times New Roman"/>
          <w:color w:val="000000"/>
          <w:sz w:val="16"/>
          <w:szCs w:val="16"/>
          <w:shd w:val="clear" w:color="auto" w:fill="FFFFFF"/>
        </w:rPr>
        <w:t>in order to</w:t>
      </w:r>
      <w:proofErr w:type="gramEnd"/>
      <w:r w:rsidRPr="00521203">
        <w:rPr>
          <w:rFonts w:ascii="Times New Roman" w:eastAsia="Times New Roman" w:hAnsi="Times New Roman" w:cs="Times New Roman"/>
          <w:color w:val="000000"/>
          <w:sz w:val="16"/>
          <w:szCs w:val="16"/>
          <w:shd w:val="clear" w:color="auto" w:fill="FFFFFF"/>
        </w:rPr>
        <w:t xml:space="preserve"> understand them. Following this </w:t>
      </w:r>
      <w:proofErr w:type="spellStart"/>
      <w:proofErr w:type="gramStart"/>
      <w:r w:rsidRPr="00521203">
        <w:rPr>
          <w:rFonts w:ascii="Times New Roman" w:eastAsia="Times New Roman" w:hAnsi="Times New Roman" w:cs="Times New Roman"/>
          <w:color w:val="000000"/>
          <w:sz w:val="16"/>
          <w:szCs w:val="16"/>
          <w:shd w:val="clear" w:color="auto" w:fill="FFFFFF"/>
        </w:rPr>
        <w:t>conceptualisation</w:t>
      </w:r>
      <w:proofErr w:type="spellEnd"/>
      <w:proofErr w:type="gramEnd"/>
      <w:r w:rsidRPr="00521203">
        <w:rPr>
          <w:rFonts w:ascii="Times New Roman" w:eastAsia="Times New Roman" w:hAnsi="Times New Roman" w:cs="Times New Roman"/>
          <w:color w:val="000000"/>
          <w:sz w:val="16"/>
          <w:szCs w:val="16"/>
          <w:shd w:val="clear" w:color="auto" w:fill="FFFFFF"/>
        </w:rPr>
        <w:t xml:space="preserve"> we can propose that the enquiry increases awareness of the object and, at the same time, expands the multiplicity of subjects and subjectivities involved in the investigation. </w:t>
      </w:r>
      <w:r w:rsidRPr="00521203">
        <w:rPr>
          <w:rFonts w:ascii="Times New Roman" w:eastAsia="Times New Roman" w:hAnsi="Times New Roman" w:cs="Times New Roman"/>
          <w:color w:val="000000"/>
          <w:sz w:val="16"/>
          <w:szCs w:val="16"/>
        </w:rPr>
        <w:t xml:space="preserve">In the development of a particular kind of knowledge through artefacts designed to probe it (perhaps the object might be something such as the diagram of a certain species or the map of a terrain), </w:t>
      </w:r>
      <w:r w:rsidRPr="00521203">
        <w:rPr>
          <w:rFonts w:ascii="Times New Roman" w:eastAsia="Times New Roman" w:hAnsi="Times New Roman" w:cs="Times New Roman"/>
          <w:color w:val="000000"/>
          <w:sz w:val="16"/>
          <w:szCs w:val="24"/>
        </w:rPr>
        <w:t>o</w:t>
      </w:r>
      <w:r w:rsidRPr="00521203">
        <w:rPr>
          <w:rFonts w:ascii="Times New Roman" w:eastAsia="Times New Roman" w:hAnsi="Times New Roman" w:cs="Times New Roman"/>
          <w:b/>
          <w:bCs/>
          <w:color w:val="000000"/>
          <w:sz w:val="24"/>
          <w:szCs w:val="24"/>
          <w:u w:val="single"/>
          <w:shd w:val="clear" w:color="auto" w:fill="FFFF00"/>
        </w:rPr>
        <w:t xml:space="preserve">bjectivity becomes a process of work in which knowledge is constituted in and about the objects and tools </w:t>
      </w:r>
      <w:r w:rsidRPr="00521203">
        <w:rPr>
          <w:rFonts w:ascii="Times New Roman" w:eastAsia="Times New Roman" w:hAnsi="Times New Roman" w:cs="Times New Roman"/>
          <w:color w:val="000000"/>
          <w:sz w:val="16"/>
          <w:szCs w:val="24"/>
          <w:shd w:val="clear" w:color="auto" w:fill="FFFFFF"/>
        </w:rPr>
        <w:t xml:space="preserve">– human and non-human – </w:t>
      </w:r>
      <w:r w:rsidRPr="00521203">
        <w:rPr>
          <w:rFonts w:ascii="Times New Roman" w:eastAsia="Times New Roman" w:hAnsi="Times New Roman" w:cs="Times New Roman"/>
          <w:b/>
          <w:bCs/>
          <w:color w:val="000000"/>
          <w:sz w:val="24"/>
          <w:szCs w:val="24"/>
          <w:u w:val="single"/>
          <w:shd w:val="clear" w:color="auto" w:fill="FFFF00"/>
        </w:rPr>
        <w:t>of investigation</w:t>
      </w:r>
      <w:r w:rsidRPr="00521203">
        <w:rPr>
          <w:rFonts w:ascii="Times New Roman" w:eastAsia="Times New Roman" w:hAnsi="Times New Roman" w:cs="Times New Roman"/>
          <w:color w:val="000000"/>
          <w:sz w:val="16"/>
          <w:szCs w:val="24"/>
        </w:rPr>
        <w:t xml:space="preserve">. Whereas, </w:t>
      </w:r>
      <w:r w:rsidRPr="00521203">
        <w:rPr>
          <w:rFonts w:ascii="Times New Roman" w:eastAsia="Times New Roman" w:hAnsi="Times New Roman" w:cs="Times New Roman"/>
          <w:color w:val="000000"/>
          <w:sz w:val="24"/>
          <w:szCs w:val="24"/>
          <w:u w:val="single"/>
        </w:rPr>
        <w:t xml:space="preserve">in the nineteenth century, the epistemic virtue of objectivity was understood to be a property of the subject, that of the </w:t>
      </w:r>
      <w:proofErr w:type="spellStart"/>
      <w:r w:rsidRPr="00521203">
        <w:rPr>
          <w:rFonts w:ascii="Times New Roman" w:eastAsia="Times New Roman" w:hAnsi="Times New Roman" w:cs="Times New Roman"/>
          <w:color w:val="000000"/>
          <w:sz w:val="24"/>
          <w:szCs w:val="24"/>
          <w:u w:val="single"/>
        </w:rPr>
        <w:t>idealised</w:t>
      </w:r>
      <w:proofErr w:type="spellEnd"/>
      <w:r w:rsidRPr="00521203">
        <w:rPr>
          <w:rFonts w:ascii="Times New Roman" w:eastAsia="Times New Roman" w:hAnsi="Times New Roman" w:cs="Times New Roman"/>
          <w:color w:val="000000"/>
          <w:sz w:val="24"/>
          <w:szCs w:val="24"/>
          <w:u w:val="single"/>
        </w:rPr>
        <w:t xml:space="preserve"> scientific self,</w:t>
      </w:r>
      <w:r w:rsidRPr="00521203">
        <w:rPr>
          <w:rFonts w:ascii="Times New Roman" w:eastAsia="Times New Roman" w:hAnsi="Times New Roman" w:cs="Times New Roman"/>
          <w:color w:val="000000"/>
          <w:sz w:val="16"/>
          <w:szCs w:val="24"/>
        </w:rPr>
        <w:t xml:space="preserve"> </w:t>
      </w:r>
      <w:proofErr w:type="spellStart"/>
      <w:r w:rsidRPr="00521203">
        <w:rPr>
          <w:rFonts w:ascii="Times New Roman" w:eastAsia="Times New Roman" w:hAnsi="Times New Roman" w:cs="Times New Roman"/>
          <w:color w:val="000000"/>
          <w:sz w:val="16"/>
          <w:szCs w:val="24"/>
        </w:rPr>
        <w:t>Daston</w:t>
      </w:r>
      <w:proofErr w:type="spellEnd"/>
      <w:r w:rsidRPr="00521203">
        <w:rPr>
          <w:rFonts w:ascii="Times New Roman" w:eastAsia="Times New Roman" w:hAnsi="Times New Roman" w:cs="Times New Roman"/>
          <w:color w:val="000000"/>
          <w:sz w:val="16"/>
          <w:szCs w:val="24"/>
        </w:rPr>
        <w:t xml:space="preserve"> and </w:t>
      </w:r>
      <w:proofErr w:type="spellStart"/>
      <w:r w:rsidRPr="00521203">
        <w:rPr>
          <w:rFonts w:ascii="Times New Roman" w:eastAsia="Times New Roman" w:hAnsi="Times New Roman" w:cs="Times New Roman"/>
          <w:color w:val="000000"/>
          <w:sz w:val="16"/>
          <w:szCs w:val="24"/>
        </w:rPr>
        <w:t>Galison’s</w:t>
      </w:r>
      <w:proofErr w:type="spellEnd"/>
      <w:r w:rsidRPr="00521203">
        <w:rPr>
          <w:rFonts w:ascii="Times New Roman" w:eastAsia="Times New Roman" w:hAnsi="Times New Roman" w:cs="Times New Roman"/>
          <w:color w:val="000000"/>
          <w:sz w:val="16"/>
          <w:szCs w:val="24"/>
        </w:rPr>
        <w:t xml:space="preserve"> book </w:t>
      </w:r>
      <w:r w:rsidRPr="00521203">
        <w:rPr>
          <w:rFonts w:ascii="Times New Roman" w:eastAsia="Times New Roman" w:hAnsi="Times New Roman" w:cs="Times New Roman"/>
          <w:color w:val="000000"/>
          <w:sz w:val="24"/>
          <w:szCs w:val="24"/>
          <w:u w:val="single"/>
        </w:rPr>
        <w:t>flips the meaning of the term back towards the object.</w:t>
      </w:r>
      <w:r w:rsidRPr="00521203">
        <w:rPr>
          <w:rFonts w:ascii="Times New Roman" w:eastAsia="Times New Roman" w:hAnsi="Times New Roman" w:cs="Times New Roman"/>
          <w:color w:val="000000"/>
          <w:sz w:val="16"/>
          <w:szCs w:val="16"/>
        </w:rPr>
        <w:t xml:space="preserve"> The </w:t>
      </w:r>
      <w:r w:rsidRPr="00521203">
        <w:rPr>
          <w:rFonts w:ascii="Times New Roman" w:eastAsia="Times New Roman" w:hAnsi="Times New Roman" w:cs="Times New Roman"/>
          <w:color w:val="000000"/>
          <w:sz w:val="16"/>
          <w:szCs w:val="16"/>
          <w:shd w:val="clear" w:color="auto" w:fill="FFFFFF"/>
        </w:rPr>
        <w:t xml:space="preserve">scientific object gains value precisely through emerging from the interaction of multiple </w:t>
      </w:r>
      <w:proofErr w:type="gramStart"/>
      <w:r w:rsidRPr="00521203">
        <w:rPr>
          <w:rFonts w:ascii="Times New Roman" w:eastAsia="Times New Roman" w:hAnsi="Times New Roman" w:cs="Times New Roman"/>
          <w:color w:val="000000"/>
          <w:sz w:val="16"/>
          <w:szCs w:val="16"/>
          <w:shd w:val="clear" w:color="auto" w:fill="FFFFFF"/>
        </w:rPr>
        <w:t>particular interests</w:t>
      </w:r>
      <w:proofErr w:type="gramEnd"/>
      <w:r w:rsidRPr="00521203">
        <w:rPr>
          <w:rFonts w:ascii="Times New Roman" w:eastAsia="Times New Roman" w:hAnsi="Times New Roman" w:cs="Times New Roman"/>
          <w:color w:val="000000"/>
          <w:sz w:val="16"/>
          <w:szCs w:val="16"/>
          <w:shd w:val="clear" w:color="auto" w:fill="FFFFFF"/>
        </w:rPr>
        <w:t>. It is in these relations, that an object is founded. The object – evidence, in our context – becomes a joint site of work,</w:t>
      </w:r>
      <w:r w:rsidRPr="00521203">
        <w:rPr>
          <w:rFonts w:ascii="Times New Roman" w:eastAsia="Times New Roman" w:hAnsi="Times New Roman" w:cs="Times New Roman"/>
          <w:color w:val="000000"/>
          <w:sz w:val="16"/>
          <w:szCs w:val="16"/>
        </w:rPr>
        <w:t xml:space="preserve"> one that can extend to providing a field of liaison for self-reflexive artists and scientists, and others, such as those in political struggle, to jointly create. In such creation, </w:t>
      </w:r>
      <w:r w:rsidRPr="00521203">
        <w:rPr>
          <w:rFonts w:ascii="Times New Roman" w:eastAsia="Times New Roman" w:hAnsi="Times New Roman" w:cs="Times New Roman"/>
          <w:b/>
          <w:bCs/>
          <w:color w:val="000000"/>
          <w:sz w:val="16"/>
          <w:szCs w:val="16"/>
          <w:u w:val="single"/>
          <w:shd w:val="clear" w:color="auto" w:fill="FFFFFF"/>
        </w:rPr>
        <w:t xml:space="preserve">situatedness is the defining feature of the very notion of evidence. </w:t>
      </w:r>
      <w:r w:rsidRPr="00521203">
        <w:rPr>
          <w:rFonts w:ascii="Times New Roman" w:eastAsia="Times New Roman" w:hAnsi="Times New Roman" w:cs="Times New Roman"/>
          <w:color w:val="000000"/>
          <w:sz w:val="16"/>
          <w:szCs w:val="16"/>
          <w:shd w:val="clear" w:color="auto" w:fill="FFFFFF"/>
        </w:rPr>
        <w:t xml:space="preserve">It comes into being and is enhanced through the practices of </w:t>
      </w:r>
      <w:r w:rsidRPr="00521203">
        <w:rPr>
          <w:rFonts w:ascii="Times New Roman" w:eastAsia="Times New Roman" w:hAnsi="Times New Roman" w:cs="Times New Roman"/>
          <w:b/>
          <w:bCs/>
          <w:color w:val="000000"/>
          <w:sz w:val="16"/>
          <w:szCs w:val="16"/>
          <w:u w:val="single"/>
          <w:shd w:val="clear" w:color="auto" w:fill="FFFFFF"/>
        </w:rPr>
        <w:t>interweaving and cross-checking of perspectiv</w:t>
      </w:r>
      <w:r w:rsidRPr="00521203">
        <w:rPr>
          <w:rFonts w:ascii="Times New Roman" w:eastAsia="Times New Roman" w:hAnsi="Times New Roman" w:cs="Times New Roman"/>
          <w:color w:val="000000"/>
          <w:sz w:val="16"/>
          <w:szCs w:val="16"/>
          <w:shd w:val="clear" w:color="auto" w:fill="FFFFFF"/>
        </w:rPr>
        <w:t>e</w:t>
      </w:r>
      <w:r w:rsidRPr="00521203">
        <w:rPr>
          <w:rFonts w:ascii="Times New Roman" w:eastAsia="Times New Roman" w:hAnsi="Times New Roman" w:cs="Times New Roman"/>
          <w:color w:val="000000"/>
          <w:sz w:val="16"/>
          <w:szCs w:val="24"/>
          <w:shd w:val="clear" w:color="auto" w:fill="FFFFFF"/>
        </w:rPr>
        <w:t xml:space="preserve">s </w:t>
      </w:r>
      <w:r w:rsidRPr="00521203">
        <w:rPr>
          <w:rFonts w:ascii="Times New Roman" w:eastAsia="Times New Roman" w:hAnsi="Times New Roman" w:cs="Times New Roman"/>
          <w:b/>
          <w:bCs/>
          <w:color w:val="000000"/>
          <w:sz w:val="24"/>
          <w:szCs w:val="24"/>
          <w:u w:val="single"/>
        </w:rPr>
        <w:t>and epistemological frameworks.</w:t>
      </w:r>
      <w:r w:rsidRPr="00521203">
        <w:rPr>
          <w:rFonts w:ascii="Times New Roman" w:eastAsia="Times New Roman" w:hAnsi="Times New Roman" w:cs="Times New Roman"/>
          <w:b/>
          <w:bCs/>
          <w:color w:val="000000"/>
          <w:sz w:val="24"/>
          <w:szCs w:val="24"/>
          <w:u w:val="single"/>
          <w:shd w:val="clear" w:color="auto" w:fill="FFFF00"/>
        </w:rPr>
        <w:t xml:space="preserve"> In the investigative </w:t>
      </w:r>
      <w:proofErr w:type="gramStart"/>
      <w:r w:rsidRPr="00521203">
        <w:rPr>
          <w:rFonts w:ascii="Times New Roman" w:eastAsia="Times New Roman" w:hAnsi="Times New Roman" w:cs="Times New Roman"/>
          <w:b/>
          <w:bCs/>
          <w:color w:val="000000"/>
          <w:sz w:val="24"/>
          <w:szCs w:val="24"/>
          <w:u w:val="single"/>
          <w:shd w:val="clear" w:color="auto" w:fill="FFFF00"/>
        </w:rPr>
        <w:t>aesthetics</w:t>
      </w:r>
      <w:proofErr w:type="gramEnd"/>
      <w:r w:rsidRPr="00521203">
        <w:rPr>
          <w:rFonts w:ascii="Times New Roman" w:eastAsia="Times New Roman" w:hAnsi="Times New Roman" w:cs="Times New Roman"/>
          <w:color w:val="000000"/>
          <w:sz w:val="16"/>
          <w:szCs w:val="24"/>
        </w:rPr>
        <w:t xml:space="preserve"> which is the subject of this book, this i</w:t>
      </w:r>
      <w:r w:rsidRPr="00521203">
        <w:rPr>
          <w:rFonts w:ascii="Times New Roman" w:eastAsia="Times New Roman" w:hAnsi="Times New Roman" w:cs="Times New Roman"/>
          <w:b/>
          <w:bCs/>
          <w:color w:val="000000"/>
          <w:sz w:val="24"/>
          <w:szCs w:val="24"/>
          <w:u w:val="single"/>
          <w:shd w:val="clear" w:color="auto" w:fill="FFFF00"/>
        </w:rPr>
        <w:t xml:space="preserve">nterweaving is also </w:t>
      </w:r>
      <w:proofErr w:type="spellStart"/>
      <w:r w:rsidRPr="00521203">
        <w:rPr>
          <w:rFonts w:ascii="Times New Roman" w:eastAsia="Times New Roman" w:hAnsi="Times New Roman" w:cs="Times New Roman"/>
          <w:b/>
          <w:bCs/>
          <w:color w:val="000000"/>
          <w:sz w:val="24"/>
          <w:szCs w:val="24"/>
          <w:u w:val="single"/>
          <w:shd w:val="clear" w:color="auto" w:fill="FFFF00"/>
        </w:rPr>
        <w:t>organisational</w:t>
      </w:r>
      <w:proofErr w:type="spellEnd"/>
      <w:r w:rsidRPr="00521203">
        <w:rPr>
          <w:rFonts w:ascii="Times New Roman" w:eastAsia="Times New Roman" w:hAnsi="Times New Roman" w:cs="Times New Roman"/>
          <w:b/>
          <w:bCs/>
          <w:color w:val="000000"/>
          <w:sz w:val="24"/>
          <w:szCs w:val="24"/>
          <w:u w:val="single"/>
          <w:shd w:val="clear" w:color="auto" w:fill="FFFF00"/>
        </w:rPr>
        <w:t xml:space="preserve"> and political. </w:t>
      </w:r>
      <w:r w:rsidRPr="00521203">
        <w:rPr>
          <w:rFonts w:ascii="Times New Roman" w:eastAsia="Times New Roman" w:hAnsi="Times New Roman" w:cs="Times New Roman"/>
          <w:b/>
          <w:bCs/>
          <w:color w:val="000000"/>
          <w:sz w:val="24"/>
          <w:szCs w:val="24"/>
          <w:u w:val="single"/>
          <w:shd w:val="clear" w:color="auto" w:fill="00FF00"/>
        </w:rPr>
        <w:t>Rather than being confined to the coherent logic of black-boxed institutions of authority, a constitutive objectivity is based on open processes and new alignments between different sites, </w:t>
      </w:r>
      <w:proofErr w:type="spellStart"/>
      <w:proofErr w:type="gramStart"/>
      <w:r w:rsidRPr="00521203">
        <w:rPr>
          <w:rFonts w:ascii="Times New Roman" w:eastAsia="Times New Roman" w:hAnsi="Times New Roman" w:cs="Times New Roman"/>
          <w:b/>
          <w:bCs/>
          <w:color w:val="000000"/>
          <w:sz w:val="24"/>
          <w:szCs w:val="24"/>
          <w:u w:val="single"/>
          <w:shd w:val="clear" w:color="auto" w:fill="00FF00"/>
        </w:rPr>
        <w:t>organisations</w:t>
      </w:r>
      <w:proofErr w:type="spellEnd"/>
      <w:proofErr w:type="gramEnd"/>
      <w:r w:rsidRPr="00521203">
        <w:rPr>
          <w:rFonts w:ascii="Times New Roman" w:eastAsia="Times New Roman" w:hAnsi="Times New Roman" w:cs="Times New Roman"/>
          <w:b/>
          <w:bCs/>
          <w:color w:val="000000"/>
          <w:sz w:val="24"/>
          <w:szCs w:val="24"/>
          <w:u w:val="single"/>
          <w:shd w:val="clear" w:color="auto" w:fill="00FF00"/>
        </w:rPr>
        <w:t xml:space="preserve"> and institutions of diverse</w:t>
      </w:r>
      <w:r w:rsidRPr="00521203">
        <w:rPr>
          <w:rFonts w:ascii="Times New Roman" w:eastAsia="Times New Roman" w:hAnsi="Times New Roman" w:cs="Times New Roman"/>
          <w:b/>
          <w:bCs/>
          <w:color w:val="000000"/>
          <w:sz w:val="24"/>
          <w:szCs w:val="24"/>
          <w:u w:val="single"/>
        </w:rPr>
        <w:t xml:space="preserve"> </w:t>
      </w:r>
      <w:r w:rsidRPr="00521203">
        <w:rPr>
          <w:rFonts w:ascii="Times New Roman" w:eastAsia="Times New Roman" w:hAnsi="Times New Roman" w:cs="Times New Roman"/>
          <w:color w:val="000000"/>
          <w:sz w:val="24"/>
          <w:szCs w:val="24"/>
          <w:u w:val="single"/>
        </w:rPr>
        <w:t xml:space="preserve">natures, standing and </w:t>
      </w:r>
      <w:r w:rsidRPr="00521203">
        <w:rPr>
          <w:rFonts w:ascii="Times New Roman" w:eastAsia="Times New Roman" w:hAnsi="Times New Roman" w:cs="Times New Roman"/>
          <w:b/>
          <w:bCs/>
          <w:color w:val="000000"/>
          <w:sz w:val="24"/>
          <w:szCs w:val="24"/>
          <w:u w:val="single"/>
          <w:shd w:val="clear" w:color="auto" w:fill="00FF00"/>
        </w:rPr>
        <w:t>perspectives</w:t>
      </w:r>
    </w:p>
    <w:p w14:paraId="2B9607AC" w14:textId="1611840E" w:rsidR="00C74294" w:rsidRPr="00521203" w:rsidRDefault="00C74294" w:rsidP="00C74294">
      <w:pPr>
        <w:pStyle w:val="Heading4"/>
        <w:rPr>
          <w:rFonts w:eastAsia="Times New Roman"/>
        </w:rPr>
      </w:pPr>
      <w:r>
        <w:rPr>
          <w:rFonts w:eastAsia="Times New Roman"/>
        </w:rPr>
        <w:t>Prefer this for 3 reasons</w:t>
      </w:r>
    </w:p>
    <w:p w14:paraId="66A20BE1" w14:textId="567FD6B0" w:rsidR="00C74294" w:rsidRDefault="00C74294" w:rsidP="00C74294">
      <w:pPr>
        <w:pStyle w:val="Heading4"/>
        <w:numPr>
          <w:ilvl w:val="0"/>
          <w:numId w:val="17"/>
        </w:numPr>
        <w:rPr>
          <w:rFonts w:ascii="Times New Roman" w:hAnsi="Times New Roman"/>
        </w:rPr>
      </w:pPr>
      <w:r>
        <w:t xml:space="preserve">the traditional definition of objectivity upholds harmful power structures that discriminate, allow for an </w:t>
      </w:r>
      <w:proofErr w:type="spellStart"/>
      <w:r>
        <w:t>aff</w:t>
      </w:r>
      <w:proofErr w:type="spellEnd"/>
      <w:r>
        <w:t xml:space="preserve"> that can challenge this</w:t>
      </w:r>
    </w:p>
    <w:p w14:paraId="71AEA5B4" w14:textId="3CCDBCE2" w:rsidR="00C74294" w:rsidRDefault="00C74294" w:rsidP="00C74294">
      <w:pPr>
        <w:pStyle w:val="Heading4"/>
        <w:numPr>
          <w:ilvl w:val="0"/>
          <w:numId w:val="17"/>
        </w:numPr>
      </w:pPr>
      <w:r>
        <w:t>With recent doubts that objectivity doesn’t exist, it is important to show that through using current technology and consulting many different perspectives, objectivity is possible. But only through a holistic approach and not an idealized truth</w:t>
      </w:r>
    </w:p>
    <w:p w14:paraId="5417EAF7" w14:textId="5C54526C" w:rsidR="00C74294" w:rsidRDefault="00C74294" w:rsidP="00C74294">
      <w:pPr>
        <w:pStyle w:val="Heading4"/>
        <w:numPr>
          <w:ilvl w:val="0"/>
          <w:numId w:val="17"/>
        </w:numPr>
      </w:pPr>
      <w:proofErr w:type="gramStart"/>
      <w:r>
        <w:t>Overall</w:t>
      </w:r>
      <w:proofErr w:type="gramEnd"/>
      <w:r>
        <w:t xml:space="preserve"> we all agree the traditional notion of objectivity is bad, forcing the </w:t>
      </w:r>
      <w:proofErr w:type="spellStart"/>
      <w:r>
        <w:t>aff</w:t>
      </w:r>
      <w:proofErr w:type="spellEnd"/>
      <w:r>
        <w:t xml:space="preserve"> to adhere to this traditional definition therefore is going to skew unfair ground to the neg, allow the </w:t>
      </w:r>
      <w:proofErr w:type="spellStart"/>
      <w:r>
        <w:t>aff</w:t>
      </w:r>
      <w:proofErr w:type="spellEnd"/>
      <w:r>
        <w:t xml:space="preserve"> to reformulate for a fair debate </w:t>
      </w:r>
    </w:p>
    <w:p w14:paraId="6EC6FD7F" w14:textId="77777777" w:rsidR="00521203" w:rsidRPr="00521203" w:rsidRDefault="00521203" w:rsidP="00521203">
      <w:pPr>
        <w:spacing w:after="0" w:line="240" w:lineRule="auto"/>
        <w:rPr>
          <w:rFonts w:ascii="Times New Roman" w:eastAsia="Times New Roman" w:hAnsi="Times New Roman" w:cs="Times New Roman"/>
          <w:sz w:val="24"/>
          <w:szCs w:val="24"/>
        </w:rPr>
      </w:pPr>
    </w:p>
    <w:p w14:paraId="62F7E75F" w14:textId="20E1CF3A" w:rsidR="00521203" w:rsidRPr="00521203" w:rsidRDefault="00521203" w:rsidP="00521203">
      <w:pPr>
        <w:pStyle w:val="Heading2"/>
        <w:rPr>
          <w:rFonts w:eastAsia="Times New Roman"/>
          <w:sz w:val="24"/>
          <w:szCs w:val="24"/>
        </w:rPr>
      </w:pPr>
      <w:r w:rsidRPr="00521203">
        <w:rPr>
          <w:rFonts w:eastAsia="Times New Roman"/>
        </w:rPr>
        <w:t>Contention 1</w:t>
      </w:r>
      <w:r>
        <w:rPr>
          <w:rFonts w:eastAsia="Times New Roman"/>
        </w:rPr>
        <w:t>:</w:t>
      </w:r>
      <w:r w:rsidRPr="00521203">
        <w:rPr>
          <w:rFonts w:eastAsia="Times New Roman"/>
        </w:rPr>
        <w:t xml:space="preserve"> </w:t>
      </w:r>
      <w:r>
        <w:rPr>
          <w:rFonts w:eastAsia="Times New Roman"/>
        </w:rPr>
        <w:t>U</w:t>
      </w:r>
      <w:r w:rsidRPr="00521203">
        <w:rPr>
          <w:rFonts w:eastAsia="Times New Roman"/>
        </w:rPr>
        <w:t>phold</w:t>
      </w:r>
      <w:r>
        <w:rPr>
          <w:rFonts w:eastAsia="Times New Roman"/>
        </w:rPr>
        <w:t>ing</w:t>
      </w:r>
      <w:r w:rsidRPr="00521203">
        <w:rPr>
          <w:rFonts w:eastAsia="Times New Roman"/>
        </w:rPr>
        <w:t xml:space="preserve"> </w:t>
      </w:r>
      <w:r>
        <w:rPr>
          <w:rFonts w:eastAsia="Times New Roman"/>
        </w:rPr>
        <w:t>D</w:t>
      </w:r>
      <w:r w:rsidRPr="00521203">
        <w:rPr>
          <w:rFonts w:eastAsia="Times New Roman"/>
        </w:rPr>
        <w:t>emocracy. </w:t>
      </w:r>
    </w:p>
    <w:p w14:paraId="5B7419A0" w14:textId="77777777" w:rsidR="00521203" w:rsidRPr="00521203" w:rsidRDefault="00521203" w:rsidP="00521203">
      <w:pPr>
        <w:spacing w:after="0" w:line="240" w:lineRule="auto"/>
        <w:rPr>
          <w:rFonts w:ascii="Times New Roman" w:eastAsia="Times New Roman" w:hAnsi="Times New Roman" w:cs="Times New Roman"/>
          <w:sz w:val="24"/>
          <w:szCs w:val="24"/>
        </w:rPr>
      </w:pPr>
    </w:p>
    <w:p w14:paraId="10080178" w14:textId="77777777" w:rsidR="00521203" w:rsidRPr="00521203" w:rsidRDefault="00521203" w:rsidP="00521203">
      <w:pPr>
        <w:pStyle w:val="Heading4"/>
        <w:rPr>
          <w:rFonts w:eastAsia="Times New Roman"/>
        </w:rPr>
      </w:pPr>
      <w:r w:rsidRPr="00521203">
        <w:rPr>
          <w:rFonts w:eastAsia="Times New Roman"/>
        </w:rPr>
        <w:t xml:space="preserve">1. Currently existing power structures are the ones determining truth, this truth is often post-truth which aims to skew objective truth. Using Investigative </w:t>
      </w:r>
      <w:proofErr w:type="gramStart"/>
      <w:r w:rsidRPr="00521203">
        <w:rPr>
          <w:rFonts w:eastAsia="Times New Roman"/>
        </w:rPr>
        <w:t>Aesthetics</w:t>
      </w:r>
      <w:proofErr w:type="gramEnd"/>
      <w:r w:rsidRPr="00521203">
        <w:rPr>
          <w:rFonts w:eastAsia="Times New Roman"/>
        </w:rPr>
        <w:t xml:space="preserve"> we must question these people in power and the truths which they manipulate to formulate a more accurate perception of fact and put power back into the public.</w:t>
      </w:r>
    </w:p>
    <w:p w14:paraId="1E2D131D" w14:textId="77777777" w:rsidR="00521203" w:rsidRPr="00521203" w:rsidRDefault="00521203" w:rsidP="00521203">
      <w:pPr>
        <w:spacing w:after="0" w:line="240" w:lineRule="auto"/>
        <w:rPr>
          <w:rFonts w:ascii="Times New Roman" w:eastAsia="Times New Roman" w:hAnsi="Times New Roman" w:cs="Times New Roman"/>
          <w:sz w:val="24"/>
          <w:szCs w:val="24"/>
        </w:rPr>
      </w:pPr>
    </w:p>
    <w:p w14:paraId="4243140E" w14:textId="77777777" w:rsidR="00521203" w:rsidRPr="00521203" w:rsidRDefault="00521203" w:rsidP="00521203">
      <w:pPr>
        <w:pStyle w:val="Heading4"/>
        <w:rPr>
          <w:rFonts w:ascii="Times New Roman" w:eastAsia="Times New Roman" w:hAnsi="Times New Roman" w:cs="Times New Roman"/>
          <w:sz w:val="24"/>
          <w:szCs w:val="24"/>
        </w:rPr>
      </w:pPr>
      <w:r w:rsidRPr="00521203">
        <w:rPr>
          <w:rFonts w:eastAsia="Times New Roman"/>
        </w:rPr>
        <w:t>2. Investigative Aesthetics allows the public to be included in the assemblage of truth, this allows for informed democratic decision making.</w:t>
      </w:r>
    </w:p>
    <w:p w14:paraId="226532BB" w14:textId="77777777" w:rsidR="00521203" w:rsidRPr="00521203" w:rsidRDefault="00521203" w:rsidP="00521203">
      <w:pPr>
        <w:spacing w:after="140" w:line="240" w:lineRule="auto"/>
        <w:rPr>
          <w:rFonts w:ascii="Times New Roman" w:eastAsia="Times New Roman" w:hAnsi="Times New Roman" w:cs="Times New Roman"/>
          <w:sz w:val="24"/>
          <w:szCs w:val="24"/>
        </w:rPr>
      </w:pPr>
      <w:r w:rsidRPr="00521203">
        <w:rPr>
          <w:rFonts w:ascii="Times New Roman" w:eastAsia="Times New Roman" w:hAnsi="Times New Roman" w:cs="Times New Roman"/>
          <w:b/>
          <w:bCs/>
          <w:color w:val="000000"/>
          <w:sz w:val="24"/>
          <w:szCs w:val="24"/>
        </w:rPr>
        <w:t>Fuller</w:t>
      </w:r>
      <w:r w:rsidRPr="00521203">
        <w:rPr>
          <w:rFonts w:ascii="Times New Roman" w:eastAsia="Times New Roman" w:hAnsi="Times New Roman" w:cs="Times New Roman"/>
          <w:color w:val="000000"/>
        </w:rPr>
        <w:t xml:space="preserve">, Matthew, </w:t>
      </w:r>
      <w:r w:rsidRPr="00521203">
        <w:rPr>
          <w:rFonts w:ascii="Times New Roman" w:eastAsia="Times New Roman" w:hAnsi="Times New Roman" w:cs="Times New Roman"/>
          <w:b/>
          <w:bCs/>
          <w:color w:val="000000"/>
          <w:sz w:val="24"/>
          <w:szCs w:val="24"/>
        </w:rPr>
        <w:t xml:space="preserve">and </w:t>
      </w:r>
      <w:proofErr w:type="spellStart"/>
      <w:r w:rsidRPr="00521203">
        <w:rPr>
          <w:rFonts w:ascii="Times New Roman" w:eastAsia="Times New Roman" w:hAnsi="Times New Roman" w:cs="Times New Roman"/>
          <w:color w:val="000000"/>
        </w:rPr>
        <w:t>Eyal</w:t>
      </w:r>
      <w:proofErr w:type="spellEnd"/>
      <w:r w:rsidRPr="00521203">
        <w:rPr>
          <w:rFonts w:ascii="Times New Roman" w:eastAsia="Times New Roman" w:hAnsi="Times New Roman" w:cs="Times New Roman"/>
          <w:color w:val="000000"/>
        </w:rPr>
        <w:t xml:space="preserve"> </w:t>
      </w:r>
      <w:proofErr w:type="spellStart"/>
      <w:r w:rsidRPr="00521203">
        <w:rPr>
          <w:rFonts w:ascii="Times New Roman" w:eastAsia="Times New Roman" w:hAnsi="Times New Roman" w:cs="Times New Roman"/>
          <w:b/>
          <w:bCs/>
          <w:color w:val="000000"/>
          <w:sz w:val="24"/>
          <w:szCs w:val="24"/>
        </w:rPr>
        <w:t>Weizman</w:t>
      </w:r>
      <w:proofErr w:type="spellEnd"/>
      <w:r w:rsidRPr="00521203">
        <w:rPr>
          <w:rFonts w:ascii="Times New Roman" w:eastAsia="Times New Roman" w:hAnsi="Times New Roman" w:cs="Times New Roman"/>
          <w:color w:val="000000"/>
        </w:rPr>
        <w:t>. Investigative Aesthetics. [first edition]. Verso, 2021. e-book. 25 Sept. 20</w:t>
      </w:r>
      <w:r w:rsidRPr="00521203">
        <w:rPr>
          <w:rFonts w:ascii="Times New Roman" w:eastAsia="Times New Roman" w:hAnsi="Times New Roman" w:cs="Times New Roman"/>
          <w:b/>
          <w:bCs/>
          <w:color w:val="000000"/>
          <w:sz w:val="24"/>
          <w:szCs w:val="24"/>
        </w:rPr>
        <w:t>21</w:t>
      </w:r>
      <w:r w:rsidRPr="00521203">
        <w:rPr>
          <w:rFonts w:ascii="Times New Roman" w:eastAsia="Times New Roman" w:hAnsi="Times New Roman" w:cs="Times New Roman"/>
          <w:color w:val="000000"/>
        </w:rPr>
        <w:t>.</w:t>
      </w:r>
    </w:p>
    <w:p w14:paraId="1F57FB04" w14:textId="77777777" w:rsidR="00521203" w:rsidRPr="00521203" w:rsidRDefault="00521203" w:rsidP="00521203">
      <w:pPr>
        <w:spacing w:after="140" w:line="240" w:lineRule="auto"/>
        <w:jc w:val="both"/>
        <w:rPr>
          <w:rFonts w:ascii="Times New Roman" w:eastAsia="Times New Roman" w:hAnsi="Times New Roman" w:cs="Times New Roman"/>
          <w:sz w:val="16"/>
          <w:szCs w:val="24"/>
        </w:rPr>
      </w:pPr>
      <w:r w:rsidRPr="00521203">
        <w:rPr>
          <w:rFonts w:ascii="Times New Roman" w:eastAsia="Times New Roman" w:hAnsi="Times New Roman" w:cs="Times New Roman"/>
          <w:color w:val="000000"/>
          <w:sz w:val="16"/>
          <w:szCs w:val="24"/>
        </w:rPr>
        <w:t xml:space="preserve">Though sharing aspects of the suspicion of the societal pillars of power knowledge, but instead of the relativism and conspiracy of the post-truthers, </w:t>
      </w:r>
      <w:r w:rsidRPr="00521203">
        <w:rPr>
          <w:rFonts w:ascii="Times New Roman" w:eastAsia="Times New Roman" w:hAnsi="Times New Roman" w:cs="Times New Roman"/>
          <w:color w:val="000000"/>
          <w:sz w:val="16"/>
          <w:szCs w:val="16"/>
        </w:rPr>
        <w:t>investigative aesthetics proposes a more vital and risky form of investigative production. Whereas anti-epistemologists indeed do anything but investigate</w:t>
      </w:r>
      <w:r w:rsidRPr="00521203">
        <w:rPr>
          <w:rFonts w:ascii="Times New Roman" w:eastAsia="Times New Roman" w:hAnsi="Times New Roman" w:cs="Times New Roman"/>
          <w:b/>
          <w:bCs/>
          <w:color w:val="000000"/>
          <w:sz w:val="24"/>
          <w:szCs w:val="24"/>
          <w:u w:val="single"/>
        </w:rPr>
        <w:t>,</w:t>
      </w:r>
      <w:r w:rsidRPr="00521203">
        <w:rPr>
          <w:rFonts w:ascii="Times New Roman" w:eastAsia="Times New Roman" w:hAnsi="Times New Roman" w:cs="Times New Roman"/>
          <w:b/>
          <w:bCs/>
          <w:color w:val="000000"/>
          <w:sz w:val="24"/>
          <w:szCs w:val="24"/>
          <w:u w:val="single"/>
          <w:shd w:val="clear" w:color="auto" w:fill="FFFF00"/>
        </w:rPr>
        <w:t xml:space="preserve"> investigative aesthetics </w:t>
      </w:r>
      <w:r w:rsidRPr="00521203">
        <w:rPr>
          <w:rFonts w:ascii="Times New Roman" w:eastAsia="Times New Roman" w:hAnsi="Times New Roman" w:cs="Times New Roman"/>
          <w:color w:val="000000"/>
          <w:sz w:val="24"/>
          <w:szCs w:val="24"/>
          <w:u w:val="single"/>
        </w:rPr>
        <w:t xml:space="preserve">most often </w:t>
      </w:r>
      <w:r w:rsidRPr="00521203">
        <w:rPr>
          <w:rFonts w:ascii="Times New Roman" w:eastAsia="Times New Roman" w:hAnsi="Times New Roman" w:cs="Times New Roman"/>
          <w:b/>
          <w:bCs/>
          <w:color w:val="000000"/>
          <w:sz w:val="24"/>
          <w:szCs w:val="24"/>
          <w:u w:val="single"/>
          <w:shd w:val="clear" w:color="auto" w:fill="FFFF00"/>
        </w:rPr>
        <w:t>seeks to integrate</w:t>
      </w:r>
      <w:r w:rsidRPr="00521203">
        <w:rPr>
          <w:rFonts w:ascii="Times New Roman" w:eastAsia="Times New Roman" w:hAnsi="Times New Roman" w:cs="Times New Roman"/>
          <w:color w:val="000000"/>
          <w:sz w:val="16"/>
          <w:szCs w:val="24"/>
        </w:rPr>
        <w:t xml:space="preserve"> (but not </w:t>
      </w:r>
      <w:proofErr w:type="spellStart"/>
      <w:r w:rsidRPr="00521203">
        <w:rPr>
          <w:rFonts w:ascii="Times New Roman" w:eastAsia="Times New Roman" w:hAnsi="Times New Roman" w:cs="Times New Roman"/>
          <w:color w:val="000000"/>
          <w:sz w:val="16"/>
          <w:szCs w:val="24"/>
        </w:rPr>
        <w:t>homogenise</w:t>
      </w:r>
      <w:proofErr w:type="spellEnd"/>
      <w:r w:rsidRPr="00521203">
        <w:rPr>
          <w:rFonts w:ascii="Times New Roman" w:eastAsia="Times New Roman" w:hAnsi="Times New Roman" w:cs="Times New Roman"/>
          <w:color w:val="000000"/>
          <w:sz w:val="16"/>
          <w:szCs w:val="24"/>
        </w:rPr>
        <w:t xml:space="preserve">) </w:t>
      </w:r>
      <w:r w:rsidRPr="00521203">
        <w:rPr>
          <w:rFonts w:ascii="Times New Roman" w:eastAsia="Times New Roman" w:hAnsi="Times New Roman" w:cs="Times New Roman"/>
          <w:b/>
          <w:bCs/>
          <w:color w:val="000000"/>
          <w:sz w:val="24"/>
          <w:szCs w:val="24"/>
          <w:u w:val="single"/>
          <w:shd w:val="clear" w:color="auto" w:fill="FFFF00"/>
        </w:rPr>
        <w:t xml:space="preserve">multiple viewpoints, </w:t>
      </w:r>
      <w:proofErr w:type="gramStart"/>
      <w:r w:rsidRPr="00521203">
        <w:rPr>
          <w:rFonts w:ascii="Times New Roman" w:eastAsia="Times New Roman" w:hAnsi="Times New Roman" w:cs="Times New Roman"/>
          <w:b/>
          <w:bCs/>
          <w:color w:val="000000"/>
          <w:sz w:val="24"/>
          <w:szCs w:val="24"/>
          <w:u w:val="single"/>
          <w:shd w:val="clear" w:color="auto" w:fill="FFFF00"/>
        </w:rPr>
        <w:t>opening up</w:t>
      </w:r>
      <w:proofErr w:type="gramEnd"/>
      <w:r w:rsidRPr="00521203">
        <w:rPr>
          <w:rFonts w:ascii="Times New Roman" w:eastAsia="Times New Roman" w:hAnsi="Times New Roman" w:cs="Times New Roman"/>
          <w:b/>
          <w:bCs/>
          <w:color w:val="000000"/>
          <w:sz w:val="24"/>
          <w:szCs w:val="24"/>
          <w:u w:val="single"/>
          <w:shd w:val="clear" w:color="auto" w:fill="FFFF00"/>
        </w:rPr>
        <w:t xml:space="preserve"> the circles of investigation</w:t>
      </w:r>
      <w:r w:rsidRPr="00521203">
        <w:rPr>
          <w:rFonts w:ascii="Times New Roman" w:eastAsia="Times New Roman" w:hAnsi="Times New Roman" w:cs="Times New Roman"/>
          <w:color w:val="000000"/>
          <w:sz w:val="16"/>
          <w:szCs w:val="16"/>
          <w:shd w:val="clear" w:color="auto" w:fill="FFFFFF"/>
        </w:rPr>
        <w:t xml:space="preserve">, establishing new alignments between different sites, styles and institutions of diverse types and standings. These include the science laboratory, the artist’s studio, the university, activist </w:t>
      </w:r>
      <w:proofErr w:type="spellStart"/>
      <w:r w:rsidRPr="00521203">
        <w:rPr>
          <w:rFonts w:ascii="Times New Roman" w:eastAsia="Times New Roman" w:hAnsi="Times New Roman" w:cs="Times New Roman"/>
          <w:color w:val="000000"/>
          <w:sz w:val="16"/>
          <w:szCs w:val="16"/>
          <w:shd w:val="clear" w:color="auto" w:fill="FFFFFF"/>
        </w:rPr>
        <w:t>organisations</w:t>
      </w:r>
      <w:proofErr w:type="spellEnd"/>
      <w:r w:rsidRPr="00521203">
        <w:rPr>
          <w:rFonts w:ascii="Times New Roman" w:eastAsia="Times New Roman" w:hAnsi="Times New Roman" w:cs="Times New Roman"/>
          <w:color w:val="000000"/>
          <w:sz w:val="16"/>
          <w:szCs w:val="16"/>
          <w:shd w:val="clear" w:color="auto" w:fill="FFFFFF"/>
        </w:rPr>
        <w:t xml:space="preserve">, social groups rejecting the status of victim for that of agency and leadership, national and international legal fora (when they can be effectively used), the media, and cultural institutions. This kind of work </w:t>
      </w:r>
      <w:r w:rsidRPr="00521203">
        <w:rPr>
          <w:rFonts w:ascii="Times New Roman" w:eastAsia="Times New Roman" w:hAnsi="Times New Roman" w:cs="Times New Roman"/>
          <w:color w:val="000000"/>
          <w:sz w:val="24"/>
          <w:szCs w:val="24"/>
          <w:u w:val="single"/>
        </w:rPr>
        <w:t xml:space="preserve">seeks to </w:t>
      </w:r>
      <w:r w:rsidRPr="00521203">
        <w:rPr>
          <w:rFonts w:ascii="Times New Roman" w:eastAsia="Times New Roman" w:hAnsi="Times New Roman" w:cs="Times New Roman"/>
          <w:color w:val="000000"/>
          <w:sz w:val="16"/>
          <w:szCs w:val="16"/>
          <w:shd w:val="clear" w:color="auto" w:fill="FFFFFF"/>
        </w:rPr>
        <w:t>create a poly-perspectival assemblage of open epistemic and aesthetic multiplicity</w:t>
      </w:r>
      <w:r w:rsidRPr="00521203">
        <w:rPr>
          <w:rFonts w:ascii="Times New Roman" w:eastAsia="Times New Roman" w:hAnsi="Times New Roman" w:cs="Times New Roman"/>
          <w:b/>
          <w:bCs/>
          <w:color w:val="000000"/>
          <w:sz w:val="24"/>
          <w:szCs w:val="24"/>
          <w:u w:val="single"/>
          <w:shd w:val="clear" w:color="auto" w:fill="FFFF00"/>
        </w:rPr>
        <w:t>.</w:t>
      </w:r>
      <w:r w:rsidRPr="00521203">
        <w:rPr>
          <w:rFonts w:ascii="Times New Roman" w:eastAsia="Times New Roman" w:hAnsi="Times New Roman" w:cs="Times New Roman"/>
          <w:color w:val="000000"/>
          <w:sz w:val="16"/>
          <w:szCs w:val="24"/>
        </w:rPr>
        <w:t xml:space="preserve"> As such, the </w:t>
      </w:r>
      <w:r w:rsidRPr="00521203">
        <w:rPr>
          <w:rFonts w:ascii="Times New Roman" w:eastAsia="Times New Roman" w:hAnsi="Times New Roman" w:cs="Times New Roman"/>
          <w:color w:val="000000"/>
          <w:sz w:val="16"/>
          <w:szCs w:val="24"/>
          <w:shd w:val="clear" w:color="auto" w:fill="FFFFFF"/>
        </w:rPr>
        <w:t xml:space="preserve">process of investigation might itself </w:t>
      </w:r>
      <w:r w:rsidRPr="00521203">
        <w:rPr>
          <w:rFonts w:ascii="Times New Roman" w:eastAsia="Times New Roman" w:hAnsi="Times New Roman" w:cs="Times New Roman"/>
          <w:b/>
          <w:bCs/>
          <w:color w:val="000000"/>
          <w:sz w:val="24"/>
          <w:szCs w:val="24"/>
          <w:u w:val="single"/>
          <w:shd w:val="clear" w:color="auto" w:fill="00FF00"/>
        </w:rPr>
        <w:t>establish a social contract that includes all the participants in this assemblage of truth production</w:t>
      </w:r>
      <w:r w:rsidRPr="00521203">
        <w:rPr>
          <w:rFonts w:ascii="Times New Roman" w:eastAsia="Times New Roman" w:hAnsi="Times New Roman" w:cs="Times New Roman"/>
          <w:color w:val="000000"/>
          <w:sz w:val="16"/>
          <w:szCs w:val="24"/>
        </w:rPr>
        <w:t xml:space="preserve"> and dissemination that Forensic Architecture calls ‘open verification’.20 </w:t>
      </w:r>
      <w:r w:rsidRPr="00521203">
        <w:rPr>
          <w:rFonts w:ascii="Times New Roman" w:eastAsia="Times New Roman" w:hAnsi="Times New Roman" w:cs="Times New Roman"/>
          <w:b/>
          <w:bCs/>
          <w:color w:val="000000"/>
          <w:sz w:val="24"/>
          <w:szCs w:val="24"/>
          <w:u w:val="single"/>
          <w:shd w:val="clear" w:color="auto" w:fill="00FF00"/>
        </w:rPr>
        <w:t xml:space="preserve">Facts bearing upon public decisions will have to be produced, </w:t>
      </w:r>
      <w:proofErr w:type="gramStart"/>
      <w:r w:rsidRPr="00521203">
        <w:rPr>
          <w:rFonts w:ascii="Times New Roman" w:eastAsia="Times New Roman" w:hAnsi="Times New Roman" w:cs="Times New Roman"/>
          <w:b/>
          <w:bCs/>
          <w:color w:val="000000"/>
          <w:sz w:val="24"/>
          <w:szCs w:val="24"/>
          <w:u w:val="single"/>
          <w:shd w:val="clear" w:color="auto" w:fill="00FF00"/>
        </w:rPr>
        <w:t>presented</w:t>
      </w:r>
      <w:proofErr w:type="gramEnd"/>
      <w:r w:rsidRPr="00521203">
        <w:rPr>
          <w:rFonts w:ascii="Times New Roman" w:eastAsia="Times New Roman" w:hAnsi="Times New Roman" w:cs="Times New Roman"/>
          <w:b/>
          <w:bCs/>
          <w:color w:val="000000"/>
          <w:sz w:val="24"/>
          <w:szCs w:val="24"/>
          <w:u w:val="single"/>
          <w:shd w:val="clear" w:color="auto" w:fill="00FF00"/>
        </w:rPr>
        <w:t xml:space="preserve"> and verified in the public domai</w:t>
      </w:r>
      <w:r w:rsidRPr="00521203">
        <w:rPr>
          <w:rFonts w:ascii="Times New Roman" w:eastAsia="Times New Roman" w:hAnsi="Times New Roman" w:cs="Times New Roman"/>
          <w:b/>
          <w:bCs/>
          <w:color w:val="000000"/>
          <w:sz w:val="24"/>
          <w:szCs w:val="24"/>
          <w:u w:val="single"/>
          <w:shd w:val="clear" w:color="auto" w:fill="FFFF00"/>
        </w:rPr>
        <w:t>n</w:t>
      </w:r>
      <w:r w:rsidRPr="00521203">
        <w:rPr>
          <w:rFonts w:ascii="Times New Roman" w:eastAsia="Times New Roman" w:hAnsi="Times New Roman" w:cs="Times New Roman"/>
          <w:color w:val="000000"/>
          <w:sz w:val="16"/>
          <w:szCs w:val="24"/>
        </w:rPr>
        <w:t>. S</w:t>
      </w:r>
      <w:r w:rsidRPr="00521203">
        <w:rPr>
          <w:rFonts w:ascii="Times New Roman" w:eastAsia="Times New Roman" w:hAnsi="Times New Roman" w:cs="Times New Roman"/>
          <w:color w:val="000000"/>
          <w:sz w:val="16"/>
          <w:szCs w:val="16"/>
          <w:shd w:val="clear" w:color="auto" w:fill="FFFFFF"/>
        </w:rPr>
        <w:t xml:space="preserve">ometimes when the fora for such contestation do not exist, when, as is the case now in many places, the communicative situation resembles a civil war as much as a public sphere, the production of facts can </w:t>
      </w:r>
      <w:proofErr w:type="spellStart"/>
      <w:r w:rsidRPr="00521203">
        <w:rPr>
          <w:rFonts w:ascii="Times New Roman" w:eastAsia="Times New Roman" w:hAnsi="Times New Roman" w:cs="Times New Roman"/>
          <w:color w:val="000000"/>
          <w:sz w:val="16"/>
          <w:szCs w:val="16"/>
          <w:shd w:val="clear" w:color="auto" w:fill="FFFFFF"/>
        </w:rPr>
        <w:t>catalyse</w:t>
      </w:r>
      <w:proofErr w:type="spellEnd"/>
      <w:r w:rsidRPr="00521203">
        <w:rPr>
          <w:rFonts w:ascii="Times New Roman" w:eastAsia="Times New Roman" w:hAnsi="Times New Roman" w:cs="Times New Roman"/>
          <w:color w:val="000000"/>
          <w:sz w:val="16"/>
          <w:szCs w:val="16"/>
          <w:shd w:val="clear" w:color="auto" w:fill="FFFFFF"/>
        </w:rPr>
        <w:t xml:space="preserve"> social production. Here, we find communities taking on the means of production: the production of the most precious meta-political condition, that of the reality around them and in which they are formed.</w:t>
      </w:r>
    </w:p>
    <w:p w14:paraId="0D457C15" w14:textId="77777777" w:rsidR="00521203" w:rsidRPr="00521203" w:rsidRDefault="00521203" w:rsidP="00521203">
      <w:pPr>
        <w:spacing w:after="0" w:line="240" w:lineRule="auto"/>
        <w:rPr>
          <w:rFonts w:ascii="Times New Roman" w:eastAsia="Times New Roman" w:hAnsi="Times New Roman" w:cs="Times New Roman"/>
          <w:sz w:val="24"/>
          <w:szCs w:val="24"/>
        </w:rPr>
      </w:pPr>
      <w:r w:rsidRPr="00521203">
        <w:rPr>
          <w:rFonts w:ascii="Times New Roman" w:eastAsia="Times New Roman" w:hAnsi="Times New Roman" w:cs="Times New Roman"/>
          <w:sz w:val="24"/>
          <w:szCs w:val="24"/>
        </w:rPr>
        <w:br/>
      </w:r>
    </w:p>
    <w:p w14:paraId="3DB5EAE0" w14:textId="7386BAB1" w:rsidR="00521203" w:rsidRPr="00521203" w:rsidRDefault="00521203" w:rsidP="00521203">
      <w:pPr>
        <w:pStyle w:val="Heading4"/>
        <w:rPr>
          <w:rFonts w:eastAsia="Times New Roman"/>
        </w:rPr>
      </w:pPr>
      <w:r>
        <w:rPr>
          <w:rFonts w:eastAsia="Times New Roman"/>
        </w:rPr>
        <w:t xml:space="preserve">3. </w:t>
      </w:r>
      <w:r w:rsidRPr="00521203">
        <w:rPr>
          <w:rFonts w:eastAsia="Times New Roman"/>
        </w:rPr>
        <w:t xml:space="preserve">Investigative aesthetics builds </w:t>
      </w:r>
      <w:proofErr w:type="gramStart"/>
      <w:r w:rsidRPr="00521203">
        <w:rPr>
          <w:rFonts w:eastAsia="Times New Roman"/>
        </w:rPr>
        <w:t>off of</w:t>
      </w:r>
      <w:proofErr w:type="gramEnd"/>
      <w:r w:rsidRPr="00521203">
        <w:rPr>
          <w:rFonts w:eastAsia="Times New Roman"/>
        </w:rPr>
        <w:t xml:space="preserve"> this idea of common grounds - a journalism that opens dialogue first for </w:t>
      </w:r>
      <w:r w:rsidRPr="00521203">
        <w:rPr>
          <w:rFonts w:eastAsia="Times New Roman"/>
          <w:u w:val="single"/>
        </w:rPr>
        <w:t>communities that suffer violence</w:t>
      </w:r>
      <w:r w:rsidRPr="00521203">
        <w:rPr>
          <w:rFonts w:eastAsia="Times New Roman"/>
        </w:rPr>
        <w:t xml:space="preserve">, tests </w:t>
      </w:r>
      <w:r w:rsidRPr="00521203">
        <w:rPr>
          <w:rFonts w:eastAsia="Times New Roman"/>
          <w:u w:val="single"/>
        </w:rPr>
        <w:t>divergent viewpoints,</w:t>
      </w:r>
      <w:r w:rsidRPr="00521203">
        <w:rPr>
          <w:rFonts w:eastAsia="Times New Roman"/>
        </w:rPr>
        <w:t xml:space="preserve"> and maintains </w:t>
      </w:r>
      <w:r w:rsidRPr="00521203">
        <w:rPr>
          <w:rFonts w:eastAsia="Times New Roman"/>
          <w:u w:val="single"/>
        </w:rPr>
        <w:t>open avenues for new evidence</w:t>
      </w:r>
      <w:r w:rsidRPr="00521203">
        <w:rPr>
          <w:rFonts w:eastAsia="Times New Roman"/>
        </w:rPr>
        <w:t>- this is a prerequisite for democracy. </w:t>
      </w:r>
    </w:p>
    <w:p w14:paraId="07006487" w14:textId="77777777" w:rsidR="00521203" w:rsidRPr="00521203" w:rsidRDefault="00521203" w:rsidP="00521203">
      <w:pPr>
        <w:spacing w:after="140" w:line="240" w:lineRule="auto"/>
        <w:rPr>
          <w:rFonts w:ascii="Times New Roman" w:eastAsia="Times New Roman" w:hAnsi="Times New Roman" w:cs="Times New Roman"/>
          <w:sz w:val="24"/>
          <w:szCs w:val="24"/>
        </w:rPr>
      </w:pPr>
      <w:r w:rsidRPr="00521203">
        <w:rPr>
          <w:rFonts w:ascii="Times New Roman" w:eastAsia="Times New Roman" w:hAnsi="Times New Roman" w:cs="Times New Roman"/>
          <w:b/>
          <w:bCs/>
          <w:color w:val="000000"/>
          <w:sz w:val="24"/>
          <w:szCs w:val="24"/>
        </w:rPr>
        <w:t>Fuller</w:t>
      </w:r>
      <w:r w:rsidRPr="00521203">
        <w:rPr>
          <w:rFonts w:ascii="Times New Roman" w:eastAsia="Times New Roman" w:hAnsi="Times New Roman" w:cs="Times New Roman"/>
          <w:color w:val="000000"/>
        </w:rPr>
        <w:t xml:space="preserve">, Matthew, </w:t>
      </w:r>
      <w:r w:rsidRPr="00521203">
        <w:rPr>
          <w:rFonts w:ascii="Times New Roman" w:eastAsia="Times New Roman" w:hAnsi="Times New Roman" w:cs="Times New Roman"/>
          <w:b/>
          <w:bCs/>
          <w:color w:val="000000"/>
          <w:sz w:val="24"/>
          <w:szCs w:val="24"/>
        </w:rPr>
        <w:t xml:space="preserve">and </w:t>
      </w:r>
      <w:proofErr w:type="spellStart"/>
      <w:r w:rsidRPr="00521203">
        <w:rPr>
          <w:rFonts w:ascii="Times New Roman" w:eastAsia="Times New Roman" w:hAnsi="Times New Roman" w:cs="Times New Roman"/>
          <w:color w:val="000000"/>
        </w:rPr>
        <w:t>Eyal</w:t>
      </w:r>
      <w:proofErr w:type="spellEnd"/>
      <w:r w:rsidRPr="00521203">
        <w:rPr>
          <w:rFonts w:ascii="Times New Roman" w:eastAsia="Times New Roman" w:hAnsi="Times New Roman" w:cs="Times New Roman"/>
          <w:color w:val="000000"/>
        </w:rPr>
        <w:t xml:space="preserve"> </w:t>
      </w:r>
      <w:proofErr w:type="spellStart"/>
      <w:r w:rsidRPr="00521203">
        <w:rPr>
          <w:rFonts w:ascii="Times New Roman" w:eastAsia="Times New Roman" w:hAnsi="Times New Roman" w:cs="Times New Roman"/>
          <w:b/>
          <w:bCs/>
          <w:color w:val="000000"/>
          <w:sz w:val="24"/>
          <w:szCs w:val="24"/>
        </w:rPr>
        <w:t>Weizman</w:t>
      </w:r>
      <w:proofErr w:type="spellEnd"/>
      <w:r w:rsidRPr="00521203">
        <w:rPr>
          <w:rFonts w:ascii="Times New Roman" w:eastAsia="Times New Roman" w:hAnsi="Times New Roman" w:cs="Times New Roman"/>
          <w:color w:val="000000"/>
        </w:rPr>
        <w:t>. Investigative Aesthetics. [first edition]. Verso, 2021. e-book. 25 Sept. 20</w:t>
      </w:r>
      <w:r w:rsidRPr="00521203">
        <w:rPr>
          <w:rFonts w:ascii="Times New Roman" w:eastAsia="Times New Roman" w:hAnsi="Times New Roman" w:cs="Times New Roman"/>
          <w:b/>
          <w:bCs/>
          <w:color w:val="000000"/>
          <w:sz w:val="24"/>
          <w:szCs w:val="24"/>
        </w:rPr>
        <w:t>21</w:t>
      </w:r>
      <w:r w:rsidRPr="00521203">
        <w:rPr>
          <w:rFonts w:ascii="Times New Roman" w:eastAsia="Times New Roman" w:hAnsi="Times New Roman" w:cs="Times New Roman"/>
          <w:color w:val="000000"/>
        </w:rPr>
        <w:t>.</w:t>
      </w:r>
    </w:p>
    <w:p w14:paraId="351D37A8" w14:textId="77777777" w:rsidR="00521203" w:rsidRPr="00521203" w:rsidRDefault="00521203" w:rsidP="00521203">
      <w:pPr>
        <w:spacing w:after="140" w:line="240" w:lineRule="auto"/>
        <w:rPr>
          <w:rFonts w:ascii="Times New Roman" w:eastAsia="Times New Roman" w:hAnsi="Times New Roman" w:cs="Times New Roman"/>
          <w:sz w:val="16"/>
          <w:szCs w:val="24"/>
        </w:rPr>
      </w:pPr>
      <w:r w:rsidRPr="00521203">
        <w:rPr>
          <w:rFonts w:ascii="Times New Roman" w:eastAsia="Times New Roman" w:hAnsi="Times New Roman" w:cs="Times New Roman"/>
          <w:color w:val="000000"/>
          <w:sz w:val="16"/>
          <w:szCs w:val="24"/>
        </w:rPr>
        <w:t xml:space="preserve">Take, for example, simply the </w:t>
      </w:r>
      <w:r w:rsidRPr="00521203">
        <w:rPr>
          <w:rFonts w:ascii="Times New Roman" w:eastAsia="Times New Roman" w:hAnsi="Times New Roman" w:cs="Times New Roman"/>
          <w:b/>
          <w:bCs/>
          <w:color w:val="000000"/>
          <w:sz w:val="24"/>
          <w:szCs w:val="24"/>
          <w:u w:val="single"/>
        </w:rPr>
        <w:t>complex</w:t>
      </w:r>
      <w:r w:rsidRPr="00521203">
        <w:rPr>
          <w:rFonts w:ascii="Times New Roman" w:eastAsia="Times New Roman" w:hAnsi="Times New Roman" w:cs="Times New Roman"/>
          <w:color w:val="000000"/>
          <w:sz w:val="16"/>
          <w:szCs w:val="24"/>
        </w:rPr>
        <w:t xml:space="preserve">ity of a </w:t>
      </w:r>
      <w:r w:rsidRPr="00521203">
        <w:rPr>
          <w:rFonts w:ascii="Times New Roman" w:eastAsia="Times New Roman" w:hAnsi="Times New Roman" w:cs="Times New Roman"/>
          <w:b/>
          <w:bCs/>
          <w:color w:val="000000"/>
          <w:sz w:val="24"/>
          <w:szCs w:val="24"/>
          <w:u w:val="single"/>
        </w:rPr>
        <w:t xml:space="preserve">distributed human network </w:t>
      </w:r>
      <w:r w:rsidRPr="00521203">
        <w:rPr>
          <w:rFonts w:ascii="Times New Roman" w:eastAsia="Times New Roman" w:hAnsi="Times New Roman" w:cs="Times New Roman"/>
          <w:color w:val="000000"/>
          <w:sz w:val="24"/>
          <w:szCs w:val="24"/>
          <w:u w:val="single"/>
        </w:rPr>
        <w:t xml:space="preserve">of practitioners necessarily </w:t>
      </w:r>
      <w:r w:rsidRPr="00521203">
        <w:rPr>
          <w:rFonts w:ascii="Times New Roman" w:eastAsia="Times New Roman" w:hAnsi="Times New Roman" w:cs="Times New Roman"/>
          <w:b/>
          <w:bCs/>
          <w:color w:val="000000"/>
          <w:sz w:val="24"/>
          <w:szCs w:val="24"/>
          <w:u w:val="single"/>
        </w:rPr>
        <w:t>work</w:t>
      </w:r>
      <w:r w:rsidRPr="00521203">
        <w:rPr>
          <w:rFonts w:ascii="Times New Roman" w:eastAsia="Times New Roman" w:hAnsi="Times New Roman" w:cs="Times New Roman"/>
          <w:color w:val="000000"/>
          <w:sz w:val="24"/>
          <w:szCs w:val="24"/>
          <w:u w:val="single"/>
        </w:rPr>
        <w:t xml:space="preserve">ing </w:t>
      </w:r>
      <w:r w:rsidRPr="00521203">
        <w:rPr>
          <w:rFonts w:ascii="Times New Roman" w:eastAsia="Times New Roman" w:hAnsi="Times New Roman" w:cs="Times New Roman"/>
          <w:b/>
          <w:bCs/>
          <w:color w:val="000000"/>
          <w:sz w:val="24"/>
          <w:szCs w:val="24"/>
          <w:u w:val="single"/>
        </w:rPr>
        <w:t>together to articulate the logic of the violence inflicted</w:t>
      </w:r>
      <w:r w:rsidRPr="00521203">
        <w:rPr>
          <w:rFonts w:ascii="Times New Roman" w:eastAsia="Times New Roman" w:hAnsi="Times New Roman" w:cs="Times New Roman"/>
          <w:color w:val="000000"/>
          <w:sz w:val="26"/>
          <w:szCs w:val="26"/>
          <w:u w:val="single"/>
        </w:rPr>
        <w:t xml:space="preserve"> upon it</w:t>
      </w:r>
      <w:r w:rsidRPr="00521203">
        <w:rPr>
          <w:rFonts w:ascii="Times New Roman" w:eastAsia="Times New Roman" w:hAnsi="Times New Roman" w:cs="Times New Roman"/>
          <w:color w:val="000000"/>
          <w:sz w:val="16"/>
          <w:szCs w:val="24"/>
        </w:rPr>
        <w:t xml:space="preserve">: the </w:t>
      </w:r>
      <w:r w:rsidRPr="00521203">
        <w:rPr>
          <w:rFonts w:ascii="Times New Roman" w:eastAsia="Times New Roman" w:hAnsi="Times New Roman" w:cs="Times New Roman"/>
          <w:b/>
          <w:bCs/>
          <w:color w:val="000000"/>
          <w:sz w:val="24"/>
          <w:szCs w:val="24"/>
          <w:u w:val="single"/>
          <w:shd w:val="clear" w:color="auto" w:fill="FFFF00"/>
        </w:rPr>
        <w:t>communities</w:t>
      </w:r>
      <w:r w:rsidRPr="00521203">
        <w:rPr>
          <w:rFonts w:ascii="Times New Roman" w:eastAsia="Times New Roman" w:hAnsi="Times New Roman" w:cs="Times New Roman"/>
          <w:color w:val="000000"/>
          <w:sz w:val="16"/>
          <w:szCs w:val="24"/>
        </w:rPr>
        <w:t xml:space="preserve"> on the ground </w:t>
      </w:r>
      <w:r w:rsidRPr="00521203">
        <w:rPr>
          <w:rFonts w:ascii="Times New Roman" w:eastAsia="Times New Roman" w:hAnsi="Times New Roman" w:cs="Times New Roman"/>
          <w:b/>
          <w:bCs/>
          <w:color w:val="000000"/>
          <w:sz w:val="24"/>
          <w:szCs w:val="24"/>
          <w:u w:val="single"/>
          <w:shd w:val="clear" w:color="auto" w:fill="FFFF00"/>
        </w:rPr>
        <w:t xml:space="preserve">that suffer </w:t>
      </w:r>
      <w:r w:rsidRPr="00521203">
        <w:rPr>
          <w:rFonts w:ascii="Times New Roman" w:eastAsia="Times New Roman" w:hAnsi="Times New Roman" w:cs="Times New Roman"/>
          <w:color w:val="000000"/>
          <w:sz w:val="24"/>
          <w:szCs w:val="24"/>
          <w:u w:val="single"/>
        </w:rPr>
        <w:t xml:space="preserve">such </w:t>
      </w:r>
      <w:r w:rsidRPr="00521203">
        <w:rPr>
          <w:rFonts w:ascii="Times New Roman" w:eastAsia="Times New Roman" w:hAnsi="Times New Roman" w:cs="Times New Roman"/>
          <w:b/>
          <w:bCs/>
          <w:color w:val="000000"/>
          <w:sz w:val="24"/>
          <w:szCs w:val="24"/>
          <w:u w:val="single"/>
          <w:shd w:val="clear" w:color="auto" w:fill="FFFF00"/>
        </w:rPr>
        <w:t>violence</w:t>
      </w:r>
      <w:r w:rsidRPr="00521203">
        <w:rPr>
          <w:rFonts w:ascii="Times New Roman" w:eastAsia="Times New Roman" w:hAnsi="Times New Roman" w:cs="Times New Roman"/>
          <w:color w:val="000000"/>
          <w:sz w:val="24"/>
          <w:szCs w:val="24"/>
          <w:u w:val="single"/>
        </w:rPr>
        <w:t xml:space="preserve"> at first hand</w:t>
      </w:r>
      <w:r w:rsidRPr="00521203">
        <w:rPr>
          <w:rFonts w:ascii="Times New Roman" w:eastAsia="Times New Roman" w:hAnsi="Times New Roman" w:cs="Times New Roman"/>
          <w:b/>
          <w:bCs/>
          <w:color w:val="000000"/>
          <w:sz w:val="24"/>
          <w:szCs w:val="24"/>
          <w:u w:val="single"/>
          <w:shd w:val="clear" w:color="auto" w:fill="FFFF00"/>
        </w:rPr>
        <w:t xml:space="preserve"> lead and take the initiative, collecting information</w:t>
      </w:r>
      <w:r w:rsidRPr="00521203">
        <w:rPr>
          <w:rFonts w:ascii="Times New Roman" w:eastAsia="Times New Roman" w:hAnsi="Times New Roman" w:cs="Times New Roman"/>
          <w:color w:val="000000"/>
          <w:sz w:val="16"/>
          <w:szCs w:val="24"/>
        </w:rPr>
        <w:t xml:space="preserve"> by undertaking recordings such as videos and testimonies; then there are </w:t>
      </w:r>
      <w:r w:rsidRPr="00521203">
        <w:rPr>
          <w:rFonts w:ascii="Times New Roman" w:eastAsia="Times New Roman" w:hAnsi="Times New Roman" w:cs="Times New Roman"/>
          <w:b/>
          <w:bCs/>
          <w:color w:val="000000"/>
          <w:sz w:val="24"/>
          <w:szCs w:val="24"/>
          <w:u w:val="single"/>
          <w:shd w:val="clear" w:color="auto" w:fill="FFFF00"/>
        </w:rPr>
        <w:t xml:space="preserve">lines of solidarity </w:t>
      </w:r>
      <w:r w:rsidRPr="00521203">
        <w:rPr>
          <w:rFonts w:ascii="Times New Roman" w:eastAsia="Times New Roman" w:hAnsi="Times New Roman" w:cs="Times New Roman"/>
          <w:color w:val="000000"/>
          <w:sz w:val="24"/>
          <w:szCs w:val="24"/>
          <w:u w:val="single"/>
        </w:rPr>
        <w:t xml:space="preserve">that </w:t>
      </w:r>
      <w:r w:rsidRPr="00521203">
        <w:rPr>
          <w:rFonts w:ascii="Times New Roman" w:eastAsia="Times New Roman" w:hAnsi="Times New Roman" w:cs="Times New Roman"/>
          <w:b/>
          <w:bCs/>
          <w:color w:val="000000"/>
          <w:sz w:val="24"/>
          <w:szCs w:val="24"/>
          <w:u w:val="single"/>
          <w:shd w:val="clear" w:color="auto" w:fill="FFFF00"/>
        </w:rPr>
        <w:t>develop with activists who stand</w:t>
      </w:r>
      <w:r w:rsidRPr="00521203">
        <w:rPr>
          <w:rFonts w:ascii="Times New Roman" w:eastAsia="Times New Roman" w:hAnsi="Times New Roman" w:cs="Times New Roman"/>
          <w:color w:val="000000"/>
          <w:sz w:val="16"/>
          <w:szCs w:val="24"/>
        </w:rPr>
        <w:t xml:space="preserve"> hand-in-hand </w:t>
      </w:r>
      <w:r w:rsidRPr="00521203">
        <w:rPr>
          <w:rFonts w:ascii="Times New Roman" w:eastAsia="Times New Roman" w:hAnsi="Times New Roman" w:cs="Times New Roman"/>
          <w:b/>
          <w:bCs/>
          <w:color w:val="000000"/>
          <w:sz w:val="24"/>
          <w:szCs w:val="24"/>
          <w:u w:val="single"/>
          <w:shd w:val="clear" w:color="auto" w:fill="FFFF00"/>
        </w:rPr>
        <w:t>with them</w:t>
      </w:r>
      <w:r w:rsidRPr="00521203">
        <w:rPr>
          <w:rFonts w:ascii="Times New Roman" w:eastAsia="Times New Roman" w:hAnsi="Times New Roman" w:cs="Times New Roman"/>
          <w:color w:val="000000"/>
          <w:sz w:val="16"/>
          <w:szCs w:val="24"/>
        </w:rPr>
        <w:t xml:space="preserve">; </w:t>
      </w:r>
      <w:r w:rsidRPr="00521203">
        <w:rPr>
          <w:rFonts w:ascii="Times New Roman" w:eastAsia="Times New Roman" w:hAnsi="Times New Roman" w:cs="Times New Roman"/>
          <w:b/>
          <w:bCs/>
          <w:color w:val="000000"/>
          <w:sz w:val="24"/>
          <w:szCs w:val="24"/>
          <w:u w:val="single"/>
          <w:shd w:val="clear" w:color="auto" w:fill="FFFF00"/>
        </w:rPr>
        <w:t>then</w:t>
      </w:r>
      <w:r w:rsidRPr="00521203">
        <w:rPr>
          <w:rFonts w:ascii="Times New Roman" w:eastAsia="Times New Roman" w:hAnsi="Times New Roman" w:cs="Times New Roman"/>
          <w:color w:val="000000"/>
          <w:sz w:val="16"/>
          <w:szCs w:val="24"/>
        </w:rPr>
        <w:t xml:space="preserve"> there are lawyers, scientists and </w:t>
      </w:r>
      <w:r w:rsidRPr="00521203">
        <w:rPr>
          <w:rFonts w:ascii="Times New Roman" w:eastAsia="Times New Roman" w:hAnsi="Times New Roman" w:cs="Times New Roman"/>
          <w:b/>
          <w:bCs/>
          <w:color w:val="000000"/>
          <w:sz w:val="24"/>
          <w:szCs w:val="24"/>
          <w:u w:val="single"/>
          <w:shd w:val="clear" w:color="auto" w:fill="FFFF00"/>
        </w:rPr>
        <w:t>other investigators</w:t>
      </w:r>
      <w:r w:rsidRPr="00521203">
        <w:rPr>
          <w:rFonts w:ascii="Times New Roman" w:eastAsia="Times New Roman" w:hAnsi="Times New Roman" w:cs="Times New Roman"/>
          <w:color w:val="000000"/>
          <w:sz w:val="16"/>
          <w:szCs w:val="24"/>
          <w:shd w:val="clear" w:color="auto" w:fill="FFFFFF"/>
        </w:rPr>
        <w:t xml:space="preserve">; then publishers, distributors and readers; </w:t>
      </w:r>
      <w:r w:rsidRPr="00521203">
        <w:rPr>
          <w:rFonts w:ascii="Times New Roman" w:eastAsia="Times New Roman" w:hAnsi="Times New Roman" w:cs="Times New Roman"/>
          <w:b/>
          <w:bCs/>
          <w:color w:val="000000"/>
          <w:sz w:val="24"/>
          <w:szCs w:val="24"/>
          <w:u w:val="single"/>
          <w:shd w:val="clear" w:color="auto" w:fill="FFFF00"/>
        </w:rPr>
        <w:t>and then multiple mainstream</w:t>
      </w:r>
      <w:r w:rsidRPr="00521203">
        <w:rPr>
          <w:rFonts w:ascii="Times New Roman" w:eastAsia="Times New Roman" w:hAnsi="Times New Roman" w:cs="Times New Roman"/>
          <w:color w:val="000000"/>
          <w:sz w:val="16"/>
          <w:szCs w:val="16"/>
          <w:shd w:val="clear" w:color="auto" w:fill="FFFFFF"/>
        </w:rPr>
        <w:t xml:space="preserve"> and alternative</w:t>
      </w:r>
      <w:r w:rsidRPr="00521203">
        <w:rPr>
          <w:rFonts w:ascii="Times New Roman" w:eastAsia="Times New Roman" w:hAnsi="Times New Roman" w:cs="Times New Roman"/>
          <w:b/>
          <w:bCs/>
          <w:color w:val="000000"/>
          <w:sz w:val="24"/>
          <w:szCs w:val="24"/>
          <w:u w:val="single"/>
          <w:shd w:val="clear" w:color="auto" w:fill="FFFF00"/>
        </w:rPr>
        <w:t xml:space="preserve"> media channels </w:t>
      </w:r>
      <w:r w:rsidRPr="00521203">
        <w:rPr>
          <w:rFonts w:ascii="Times New Roman" w:eastAsia="Times New Roman" w:hAnsi="Times New Roman" w:cs="Times New Roman"/>
          <w:color w:val="000000"/>
          <w:sz w:val="16"/>
          <w:szCs w:val="16"/>
          <w:shd w:val="clear" w:color="auto" w:fill="FFFFFF"/>
        </w:rPr>
        <w:t>and cultural institutions, in which the accounts are circulated and contested.</w:t>
      </w:r>
      <w:r w:rsidRPr="00521203">
        <w:rPr>
          <w:rFonts w:ascii="Times New Roman" w:eastAsia="Times New Roman" w:hAnsi="Times New Roman" w:cs="Times New Roman"/>
          <w:color w:val="000000"/>
          <w:sz w:val="16"/>
          <w:szCs w:val="16"/>
        </w:rPr>
        <w:t xml:space="preserve"> The list of kinds of entities and of involvements goes on</w:t>
      </w:r>
      <w:r w:rsidRPr="00521203">
        <w:rPr>
          <w:rFonts w:ascii="Times New Roman" w:eastAsia="Times New Roman" w:hAnsi="Times New Roman" w:cs="Times New Roman"/>
          <w:color w:val="000000"/>
          <w:sz w:val="16"/>
          <w:szCs w:val="16"/>
          <w:shd w:val="clear" w:color="auto" w:fill="FFFFFF"/>
        </w:rPr>
        <w:t xml:space="preserve">. These polyphonic networks are uneven and asymmetrical, skewed by different privileges and degrees of access </w:t>
      </w:r>
      <w:r w:rsidRPr="00521203">
        <w:rPr>
          <w:rFonts w:ascii="Times New Roman" w:eastAsia="Times New Roman" w:hAnsi="Times New Roman" w:cs="Times New Roman"/>
          <w:color w:val="000000"/>
          <w:sz w:val="16"/>
          <w:szCs w:val="16"/>
        </w:rPr>
        <w:t xml:space="preserve">creating difficulties that need to be </w:t>
      </w:r>
      <w:proofErr w:type="spellStart"/>
      <w:r w:rsidRPr="00521203">
        <w:rPr>
          <w:rFonts w:ascii="Times New Roman" w:eastAsia="Times New Roman" w:hAnsi="Times New Roman" w:cs="Times New Roman"/>
          <w:color w:val="000000"/>
          <w:sz w:val="16"/>
          <w:szCs w:val="16"/>
        </w:rPr>
        <w:t>recognised</w:t>
      </w:r>
      <w:proofErr w:type="spellEnd"/>
      <w:r w:rsidRPr="00521203">
        <w:rPr>
          <w:rFonts w:ascii="Times New Roman" w:eastAsia="Times New Roman" w:hAnsi="Times New Roman" w:cs="Times New Roman"/>
          <w:color w:val="000000"/>
          <w:sz w:val="16"/>
          <w:szCs w:val="16"/>
        </w:rPr>
        <w:t xml:space="preserve"> and worked at. Creating the</w:t>
      </w:r>
      <w:r w:rsidRPr="00521203">
        <w:rPr>
          <w:rFonts w:ascii="Times New Roman" w:eastAsia="Times New Roman" w:hAnsi="Times New Roman" w:cs="Times New Roman"/>
          <w:color w:val="000000"/>
          <w:sz w:val="16"/>
          <w:szCs w:val="24"/>
        </w:rPr>
        <w:t xml:space="preserve"> </w:t>
      </w:r>
      <w:r w:rsidRPr="00521203">
        <w:rPr>
          <w:rFonts w:ascii="Times New Roman" w:eastAsia="Times New Roman" w:hAnsi="Times New Roman" w:cs="Times New Roman"/>
          <w:b/>
          <w:bCs/>
          <w:color w:val="000000"/>
          <w:sz w:val="24"/>
          <w:szCs w:val="24"/>
          <w:u w:val="single"/>
          <w:shd w:val="clear" w:color="auto" w:fill="00FF00"/>
        </w:rPr>
        <w:t>commons</w:t>
      </w:r>
      <w:r w:rsidRPr="00521203">
        <w:rPr>
          <w:rFonts w:ascii="Times New Roman" w:eastAsia="Times New Roman" w:hAnsi="Times New Roman" w:cs="Times New Roman"/>
          <w:color w:val="000000"/>
          <w:sz w:val="16"/>
          <w:szCs w:val="24"/>
        </w:rPr>
        <w:t xml:space="preserve"> is hard work, but </w:t>
      </w:r>
      <w:r w:rsidRPr="00521203">
        <w:rPr>
          <w:rFonts w:ascii="Times New Roman" w:eastAsia="Times New Roman" w:hAnsi="Times New Roman" w:cs="Times New Roman"/>
          <w:color w:val="000000"/>
          <w:sz w:val="16"/>
          <w:szCs w:val="24"/>
          <w:shd w:val="clear" w:color="auto" w:fill="00FF00"/>
        </w:rPr>
        <w:t>c</w:t>
      </w:r>
      <w:r w:rsidRPr="00521203">
        <w:rPr>
          <w:rFonts w:ascii="Times New Roman" w:eastAsia="Times New Roman" w:hAnsi="Times New Roman" w:cs="Times New Roman"/>
          <w:b/>
          <w:bCs/>
          <w:color w:val="000000"/>
          <w:sz w:val="24"/>
          <w:szCs w:val="24"/>
          <w:u w:val="single"/>
          <w:shd w:val="clear" w:color="auto" w:fill="00FF00"/>
        </w:rPr>
        <w:t xml:space="preserve">reates a possible foundation for politics, </w:t>
      </w:r>
      <w:r w:rsidRPr="00521203">
        <w:rPr>
          <w:rFonts w:ascii="Times New Roman" w:eastAsia="Times New Roman" w:hAnsi="Times New Roman" w:cs="Times New Roman"/>
          <w:b/>
          <w:bCs/>
          <w:color w:val="000000"/>
          <w:sz w:val="16"/>
          <w:szCs w:val="16"/>
          <w:u w:val="single"/>
          <w:shd w:val="clear" w:color="auto" w:fill="FFFFFF"/>
        </w:rPr>
        <w:t>while</w:t>
      </w:r>
      <w:r w:rsidRPr="00521203">
        <w:rPr>
          <w:rFonts w:ascii="Times New Roman" w:eastAsia="Times New Roman" w:hAnsi="Times New Roman" w:cs="Times New Roman"/>
          <w:color w:val="000000"/>
          <w:sz w:val="16"/>
          <w:szCs w:val="16"/>
          <w:shd w:val="clear" w:color="auto" w:fill="FFFFFF"/>
        </w:rPr>
        <w:t xml:space="preserve"> itself </w:t>
      </w:r>
      <w:r w:rsidRPr="00521203">
        <w:rPr>
          <w:rFonts w:ascii="Times New Roman" w:eastAsia="Times New Roman" w:hAnsi="Times New Roman" w:cs="Times New Roman"/>
          <w:b/>
          <w:bCs/>
          <w:color w:val="000000"/>
          <w:sz w:val="16"/>
          <w:szCs w:val="16"/>
          <w:u w:val="single"/>
          <w:shd w:val="clear" w:color="auto" w:fill="FFFFFF"/>
        </w:rPr>
        <w:t>being</w:t>
      </w:r>
      <w:r w:rsidRPr="00521203">
        <w:rPr>
          <w:rFonts w:ascii="Times New Roman" w:eastAsia="Times New Roman" w:hAnsi="Times New Roman" w:cs="Times New Roman"/>
          <w:color w:val="000000"/>
          <w:sz w:val="16"/>
          <w:szCs w:val="16"/>
          <w:shd w:val="clear" w:color="auto" w:fill="FFFFFF"/>
        </w:rPr>
        <w:t xml:space="preserve"> a form of </w:t>
      </w:r>
      <w:r w:rsidRPr="00521203">
        <w:rPr>
          <w:rFonts w:ascii="Times New Roman" w:eastAsia="Times New Roman" w:hAnsi="Times New Roman" w:cs="Times New Roman"/>
          <w:b/>
          <w:bCs/>
          <w:color w:val="000000"/>
          <w:sz w:val="16"/>
          <w:szCs w:val="16"/>
          <w:u w:val="single"/>
          <w:shd w:val="clear" w:color="auto" w:fill="FFFFFF"/>
        </w:rPr>
        <w:t>political action</w:t>
      </w:r>
      <w:r w:rsidRPr="00521203">
        <w:rPr>
          <w:rFonts w:ascii="Times New Roman" w:eastAsia="Times New Roman" w:hAnsi="Times New Roman" w:cs="Times New Roman"/>
          <w:color w:val="000000"/>
          <w:sz w:val="16"/>
          <w:szCs w:val="16"/>
          <w:shd w:val="clear" w:color="auto" w:fill="FFFFFF"/>
        </w:rPr>
        <w:t xml:space="preserve">. With </w:t>
      </w:r>
      <w:r w:rsidRPr="00521203">
        <w:rPr>
          <w:rFonts w:ascii="Times New Roman" w:eastAsia="Times New Roman" w:hAnsi="Times New Roman" w:cs="Times New Roman"/>
          <w:b/>
          <w:bCs/>
          <w:color w:val="000000"/>
          <w:sz w:val="16"/>
          <w:szCs w:val="16"/>
          <w:u w:val="single"/>
          <w:shd w:val="clear" w:color="auto" w:fill="FFFFFF"/>
        </w:rPr>
        <w:t>each</w:t>
      </w:r>
      <w:r w:rsidRPr="00521203">
        <w:rPr>
          <w:rFonts w:ascii="Times New Roman" w:eastAsia="Times New Roman" w:hAnsi="Times New Roman" w:cs="Times New Roman"/>
          <w:color w:val="000000"/>
          <w:sz w:val="16"/>
          <w:szCs w:val="16"/>
          <w:shd w:val="clear" w:color="auto" w:fill="FFFFFF"/>
        </w:rPr>
        <w:t xml:space="preserve"> new</w:t>
      </w:r>
      <w:r w:rsidRPr="00521203">
        <w:rPr>
          <w:rFonts w:ascii="Times New Roman" w:eastAsia="Times New Roman" w:hAnsi="Times New Roman" w:cs="Times New Roman"/>
          <w:color w:val="000000"/>
          <w:sz w:val="16"/>
          <w:szCs w:val="24"/>
        </w:rPr>
        <w:t xml:space="preserve"> </w:t>
      </w:r>
      <w:r w:rsidRPr="00521203">
        <w:rPr>
          <w:rFonts w:ascii="Times New Roman" w:eastAsia="Times New Roman" w:hAnsi="Times New Roman" w:cs="Times New Roman"/>
          <w:b/>
          <w:bCs/>
          <w:color w:val="000000"/>
          <w:sz w:val="24"/>
          <w:szCs w:val="24"/>
          <w:u w:val="single"/>
          <w:shd w:val="clear" w:color="auto" w:fill="00FF00"/>
        </w:rPr>
        <w:t>investigation, a new community of praxis is woven from the interaction and mutual testing of divergent viewpoints</w:t>
      </w:r>
      <w:r w:rsidRPr="00521203">
        <w:rPr>
          <w:rFonts w:ascii="Times New Roman" w:eastAsia="Times New Roman" w:hAnsi="Times New Roman" w:cs="Times New Roman"/>
          <w:b/>
          <w:bCs/>
          <w:color w:val="000000"/>
          <w:sz w:val="24"/>
          <w:szCs w:val="24"/>
          <w:u w:val="single"/>
          <w:shd w:val="clear" w:color="auto" w:fill="FFFF00"/>
        </w:rPr>
        <w:t>.</w:t>
      </w:r>
      <w:r w:rsidRPr="00521203">
        <w:rPr>
          <w:rFonts w:ascii="Times New Roman" w:eastAsia="Times New Roman" w:hAnsi="Times New Roman" w:cs="Times New Roman"/>
          <w:color w:val="000000"/>
          <w:sz w:val="16"/>
          <w:szCs w:val="24"/>
        </w:rPr>
        <w:t xml:space="preserve"> The struggle for</w:t>
      </w:r>
      <w:r w:rsidRPr="00521203">
        <w:rPr>
          <w:rFonts w:ascii="Times New Roman" w:eastAsia="Times New Roman" w:hAnsi="Times New Roman" w:cs="Times New Roman"/>
          <w:b/>
          <w:bCs/>
          <w:color w:val="000000"/>
          <w:sz w:val="24"/>
          <w:szCs w:val="24"/>
          <w:u w:val="single"/>
          <w:shd w:val="clear" w:color="auto" w:fill="FFFF00"/>
        </w:rPr>
        <w:t xml:space="preserve"> </w:t>
      </w:r>
      <w:r w:rsidRPr="00521203">
        <w:rPr>
          <w:rFonts w:ascii="Times New Roman" w:eastAsia="Times New Roman" w:hAnsi="Times New Roman" w:cs="Times New Roman"/>
          <w:b/>
          <w:bCs/>
          <w:color w:val="000000"/>
          <w:sz w:val="24"/>
          <w:szCs w:val="24"/>
          <w:u w:val="single"/>
          <w:shd w:val="clear" w:color="auto" w:fill="00FF00"/>
        </w:rPr>
        <w:t>common ground is an essential meta-political condition: a precondition for any political initiative</w:t>
      </w:r>
      <w:r w:rsidRPr="00521203">
        <w:rPr>
          <w:rFonts w:ascii="Times New Roman" w:eastAsia="Times New Roman" w:hAnsi="Times New Roman" w:cs="Times New Roman"/>
          <w:b/>
          <w:bCs/>
          <w:color w:val="000000"/>
          <w:sz w:val="24"/>
          <w:szCs w:val="24"/>
          <w:u w:val="single"/>
          <w:shd w:val="clear" w:color="auto" w:fill="FFFF00"/>
        </w:rPr>
        <w:t xml:space="preserve"> and struggle</w:t>
      </w:r>
      <w:r w:rsidRPr="00521203">
        <w:rPr>
          <w:rFonts w:ascii="Times New Roman" w:eastAsia="Times New Roman" w:hAnsi="Times New Roman" w:cs="Times New Roman"/>
          <w:color w:val="000000"/>
          <w:sz w:val="16"/>
          <w:szCs w:val="18"/>
        </w:rPr>
        <w:t xml:space="preserve"> to take place.</w:t>
      </w:r>
      <w:r w:rsidRPr="00521203">
        <w:rPr>
          <w:rFonts w:ascii="Times New Roman" w:eastAsia="Times New Roman" w:hAnsi="Times New Roman" w:cs="Times New Roman"/>
          <w:color w:val="000000"/>
          <w:sz w:val="16"/>
          <w:szCs w:val="24"/>
        </w:rPr>
        <w:t xml:space="preserve"> Such a common ground requires invention and needs to be continuously remade, reinforced and fought over. This </w:t>
      </w:r>
      <w:r w:rsidRPr="00521203">
        <w:rPr>
          <w:rFonts w:ascii="Times New Roman" w:eastAsia="Times New Roman" w:hAnsi="Times New Roman" w:cs="Times New Roman"/>
          <w:b/>
          <w:bCs/>
          <w:color w:val="000000"/>
          <w:sz w:val="24"/>
          <w:szCs w:val="24"/>
          <w:u w:val="single"/>
          <w:shd w:val="clear" w:color="auto" w:fill="FFFF00"/>
        </w:rPr>
        <w:t>common ground mus</w:t>
      </w:r>
      <w:r w:rsidRPr="00521203">
        <w:rPr>
          <w:rFonts w:ascii="Times New Roman" w:eastAsia="Times New Roman" w:hAnsi="Times New Roman" w:cs="Times New Roman"/>
          <w:color w:val="000000"/>
          <w:sz w:val="16"/>
          <w:szCs w:val="24"/>
          <w:shd w:val="clear" w:color="auto" w:fill="FFFF00"/>
        </w:rPr>
        <w:t>t</w:t>
      </w:r>
      <w:r w:rsidRPr="00521203">
        <w:rPr>
          <w:rFonts w:ascii="Times New Roman" w:eastAsia="Times New Roman" w:hAnsi="Times New Roman" w:cs="Times New Roman"/>
          <w:color w:val="000000"/>
          <w:sz w:val="16"/>
          <w:szCs w:val="24"/>
        </w:rPr>
        <w:t xml:space="preserve"> not be fenced </w:t>
      </w:r>
      <w:proofErr w:type="gramStart"/>
      <w:r w:rsidRPr="00521203">
        <w:rPr>
          <w:rFonts w:ascii="Times New Roman" w:eastAsia="Times New Roman" w:hAnsi="Times New Roman" w:cs="Times New Roman"/>
          <w:color w:val="000000"/>
          <w:sz w:val="16"/>
          <w:szCs w:val="24"/>
        </w:rPr>
        <w:t>off, but</w:t>
      </w:r>
      <w:proofErr w:type="gramEnd"/>
      <w:r w:rsidRPr="00521203">
        <w:rPr>
          <w:rFonts w:ascii="Times New Roman" w:eastAsia="Times New Roman" w:hAnsi="Times New Roman" w:cs="Times New Roman"/>
          <w:color w:val="000000"/>
          <w:sz w:val="16"/>
          <w:szCs w:val="24"/>
        </w:rPr>
        <w:t xml:space="preserve"> must</w:t>
      </w:r>
      <w:r w:rsidRPr="00521203">
        <w:rPr>
          <w:rFonts w:ascii="Times New Roman" w:eastAsia="Times New Roman" w:hAnsi="Times New Roman" w:cs="Times New Roman"/>
          <w:b/>
          <w:bCs/>
          <w:color w:val="000000"/>
          <w:sz w:val="24"/>
          <w:szCs w:val="24"/>
          <w:u w:val="single"/>
          <w:shd w:val="clear" w:color="auto" w:fill="FFFF00"/>
        </w:rPr>
        <w:t xml:space="preserve"> maintain margins </w:t>
      </w:r>
      <w:r w:rsidRPr="00521203">
        <w:rPr>
          <w:rFonts w:ascii="Times New Roman" w:eastAsia="Times New Roman" w:hAnsi="Times New Roman" w:cs="Times New Roman"/>
          <w:color w:val="000000"/>
          <w:sz w:val="16"/>
          <w:szCs w:val="24"/>
        </w:rPr>
        <w:t>that are o</w:t>
      </w:r>
      <w:r w:rsidRPr="00521203">
        <w:rPr>
          <w:rFonts w:ascii="Times New Roman" w:eastAsia="Times New Roman" w:hAnsi="Times New Roman" w:cs="Times New Roman"/>
          <w:b/>
          <w:bCs/>
          <w:color w:val="000000"/>
          <w:sz w:val="24"/>
          <w:szCs w:val="24"/>
          <w:u w:val="single"/>
          <w:shd w:val="clear" w:color="auto" w:fill="FFFF00"/>
        </w:rPr>
        <w:t>pen to new information and</w:t>
      </w:r>
      <w:r w:rsidRPr="00521203">
        <w:rPr>
          <w:rFonts w:ascii="Times New Roman" w:eastAsia="Times New Roman" w:hAnsi="Times New Roman" w:cs="Times New Roman"/>
          <w:color w:val="000000"/>
          <w:sz w:val="16"/>
          <w:szCs w:val="24"/>
        </w:rPr>
        <w:t xml:space="preserve"> ever-newer </w:t>
      </w:r>
      <w:r w:rsidRPr="00521203">
        <w:rPr>
          <w:rFonts w:ascii="Times New Roman" w:eastAsia="Times New Roman" w:hAnsi="Times New Roman" w:cs="Times New Roman"/>
          <w:b/>
          <w:bCs/>
          <w:color w:val="000000"/>
          <w:sz w:val="24"/>
          <w:szCs w:val="24"/>
          <w:u w:val="single"/>
          <w:shd w:val="clear" w:color="auto" w:fill="FFFF00"/>
        </w:rPr>
        <w:t>perspective</w:t>
      </w:r>
      <w:r w:rsidRPr="00521203">
        <w:rPr>
          <w:rFonts w:ascii="Times New Roman" w:eastAsia="Times New Roman" w:hAnsi="Times New Roman" w:cs="Times New Roman"/>
          <w:color w:val="000000"/>
          <w:sz w:val="16"/>
          <w:szCs w:val="16"/>
          <w:shd w:val="clear" w:color="auto" w:fill="FFFFFF"/>
        </w:rPr>
        <w:t xml:space="preserve">s, evidence and interpretations that test prior ones. As such it must take the risk of disagreement as an imperative. In this way, it has something to do with the foundational formulations of science as a </w:t>
      </w:r>
      <w:proofErr w:type="gramStart"/>
      <w:r w:rsidRPr="00521203">
        <w:rPr>
          <w:rFonts w:ascii="Times New Roman" w:eastAsia="Times New Roman" w:hAnsi="Times New Roman" w:cs="Times New Roman"/>
          <w:color w:val="000000"/>
          <w:sz w:val="16"/>
          <w:szCs w:val="16"/>
          <w:shd w:val="clear" w:color="auto" w:fill="FFFFFF"/>
        </w:rPr>
        <w:t>commons</w:t>
      </w:r>
      <w:proofErr w:type="gramEnd"/>
      <w:r w:rsidRPr="00521203">
        <w:rPr>
          <w:rFonts w:ascii="Times New Roman" w:eastAsia="Times New Roman" w:hAnsi="Times New Roman" w:cs="Times New Roman"/>
          <w:color w:val="000000"/>
          <w:sz w:val="16"/>
          <w:szCs w:val="16"/>
          <w:shd w:val="clear" w:color="auto" w:fill="FFFFFF"/>
        </w:rPr>
        <w:t xml:space="preserve">.11 Working within the polyphony of the investigative commons is what sharpens it, renders it able to sense and make sense. But expanding the sense of what constitutes the grounding for adequate knowledge entails further difficulty. This is part of the reason why traditional modes of enquiry have sometimes succumbed to hermeticism, becoming sealed off, only </w:t>
      </w:r>
      <w:proofErr w:type="spellStart"/>
      <w:r w:rsidRPr="00521203">
        <w:rPr>
          <w:rFonts w:ascii="Times New Roman" w:eastAsia="Times New Roman" w:hAnsi="Times New Roman" w:cs="Times New Roman"/>
          <w:color w:val="000000"/>
          <w:sz w:val="16"/>
          <w:szCs w:val="16"/>
          <w:shd w:val="clear" w:color="auto" w:fill="FFFFFF"/>
        </w:rPr>
        <w:t>recognising</w:t>
      </w:r>
      <w:proofErr w:type="spellEnd"/>
      <w:r w:rsidRPr="00521203">
        <w:rPr>
          <w:rFonts w:ascii="Times New Roman" w:eastAsia="Times New Roman" w:hAnsi="Times New Roman" w:cs="Times New Roman"/>
          <w:color w:val="000000"/>
          <w:sz w:val="16"/>
          <w:szCs w:val="16"/>
          <w:shd w:val="clear" w:color="auto" w:fill="FFFFFF"/>
        </w:rPr>
        <w:t xml:space="preserve"> certain techniques or forms of investigation. </w:t>
      </w:r>
    </w:p>
    <w:p w14:paraId="3CECECBE" w14:textId="77777777" w:rsidR="00521203" w:rsidRPr="00521203" w:rsidRDefault="00521203" w:rsidP="00521203">
      <w:pPr>
        <w:spacing w:after="240" w:line="240" w:lineRule="auto"/>
        <w:rPr>
          <w:rFonts w:ascii="Times New Roman" w:eastAsia="Times New Roman" w:hAnsi="Times New Roman" w:cs="Times New Roman"/>
          <w:sz w:val="24"/>
          <w:szCs w:val="24"/>
        </w:rPr>
      </w:pPr>
    </w:p>
    <w:p w14:paraId="6842FE27" w14:textId="5781626D" w:rsidR="00521203" w:rsidRPr="00521203" w:rsidRDefault="00521203" w:rsidP="00521203">
      <w:pPr>
        <w:pStyle w:val="Heading2"/>
        <w:rPr>
          <w:rFonts w:eastAsia="Times New Roman"/>
          <w:sz w:val="24"/>
          <w:szCs w:val="24"/>
        </w:rPr>
      </w:pPr>
      <w:r w:rsidRPr="00521203">
        <w:rPr>
          <w:rFonts w:eastAsia="Times New Roman"/>
        </w:rPr>
        <w:t xml:space="preserve">Contention 2 - </w:t>
      </w:r>
      <w:r>
        <w:rPr>
          <w:rFonts w:eastAsia="Times New Roman"/>
        </w:rPr>
        <w:t>D</w:t>
      </w:r>
      <w:r w:rsidRPr="00521203">
        <w:rPr>
          <w:rFonts w:eastAsia="Times New Roman"/>
        </w:rPr>
        <w:t>iscrimination</w:t>
      </w:r>
    </w:p>
    <w:p w14:paraId="6D1D02CB" w14:textId="0F7DDEB3" w:rsidR="00521203" w:rsidRPr="00521203" w:rsidRDefault="00521203" w:rsidP="00521203">
      <w:pPr>
        <w:pStyle w:val="Heading4"/>
        <w:numPr>
          <w:ilvl w:val="0"/>
          <w:numId w:val="16"/>
        </w:numPr>
        <w:rPr>
          <w:rFonts w:eastAsia="Times New Roman"/>
        </w:rPr>
      </w:pPr>
      <w:r w:rsidRPr="00521203">
        <w:rPr>
          <w:rFonts w:eastAsia="Times New Roman"/>
        </w:rPr>
        <w:t xml:space="preserve">Anti-epistemology and post-truth </w:t>
      </w:r>
      <w:proofErr w:type="gramStart"/>
      <w:r w:rsidRPr="00521203">
        <w:rPr>
          <w:rFonts w:eastAsia="Times New Roman"/>
        </w:rPr>
        <w:t>is</w:t>
      </w:r>
      <w:proofErr w:type="gramEnd"/>
      <w:r w:rsidRPr="00521203">
        <w:rPr>
          <w:rFonts w:eastAsia="Times New Roman"/>
        </w:rPr>
        <w:t xml:space="preserve"> welded by ultra-nationalists to promote white supremacy, patriarchy, and colonization. The only means to solve this is the active finding of truth through investigative aesthetics</w:t>
      </w:r>
    </w:p>
    <w:p w14:paraId="0D0123C7" w14:textId="77777777" w:rsidR="00521203" w:rsidRPr="00521203" w:rsidRDefault="00521203" w:rsidP="00521203">
      <w:pPr>
        <w:spacing w:after="140" w:line="240" w:lineRule="auto"/>
        <w:rPr>
          <w:rFonts w:ascii="Times New Roman" w:eastAsia="Times New Roman" w:hAnsi="Times New Roman" w:cs="Times New Roman"/>
          <w:sz w:val="24"/>
          <w:szCs w:val="24"/>
        </w:rPr>
      </w:pPr>
      <w:r w:rsidRPr="00521203">
        <w:rPr>
          <w:rFonts w:ascii="Times New Roman" w:eastAsia="Times New Roman" w:hAnsi="Times New Roman" w:cs="Times New Roman"/>
          <w:b/>
          <w:bCs/>
          <w:color w:val="000000"/>
          <w:sz w:val="24"/>
          <w:szCs w:val="24"/>
        </w:rPr>
        <w:t>Fuller</w:t>
      </w:r>
      <w:r w:rsidRPr="00521203">
        <w:rPr>
          <w:rFonts w:ascii="Times New Roman" w:eastAsia="Times New Roman" w:hAnsi="Times New Roman" w:cs="Times New Roman"/>
          <w:color w:val="000000"/>
        </w:rPr>
        <w:t xml:space="preserve">, Matthew, </w:t>
      </w:r>
      <w:r w:rsidRPr="00521203">
        <w:rPr>
          <w:rFonts w:ascii="Times New Roman" w:eastAsia="Times New Roman" w:hAnsi="Times New Roman" w:cs="Times New Roman"/>
          <w:b/>
          <w:bCs/>
          <w:color w:val="000000"/>
          <w:sz w:val="24"/>
          <w:szCs w:val="24"/>
        </w:rPr>
        <w:t xml:space="preserve">and </w:t>
      </w:r>
      <w:proofErr w:type="spellStart"/>
      <w:r w:rsidRPr="00521203">
        <w:rPr>
          <w:rFonts w:ascii="Times New Roman" w:eastAsia="Times New Roman" w:hAnsi="Times New Roman" w:cs="Times New Roman"/>
          <w:color w:val="000000"/>
        </w:rPr>
        <w:t>Eyal</w:t>
      </w:r>
      <w:proofErr w:type="spellEnd"/>
      <w:r w:rsidRPr="00521203">
        <w:rPr>
          <w:rFonts w:ascii="Times New Roman" w:eastAsia="Times New Roman" w:hAnsi="Times New Roman" w:cs="Times New Roman"/>
          <w:color w:val="000000"/>
        </w:rPr>
        <w:t xml:space="preserve"> </w:t>
      </w:r>
      <w:proofErr w:type="spellStart"/>
      <w:r w:rsidRPr="00521203">
        <w:rPr>
          <w:rFonts w:ascii="Times New Roman" w:eastAsia="Times New Roman" w:hAnsi="Times New Roman" w:cs="Times New Roman"/>
          <w:b/>
          <w:bCs/>
          <w:color w:val="000000"/>
          <w:sz w:val="24"/>
          <w:szCs w:val="24"/>
        </w:rPr>
        <w:t>Weizman</w:t>
      </w:r>
      <w:proofErr w:type="spellEnd"/>
      <w:r w:rsidRPr="00521203">
        <w:rPr>
          <w:rFonts w:ascii="Times New Roman" w:eastAsia="Times New Roman" w:hAnsi="Times New Roman" w:cs="Times New Roman"/>
          <w:color w:val="000000"/>
        </w:rPr>
        <w:t>. Investigative Aesthetics. [first edition]. Verso, 2021. e-book. 25 Sept. 20</w:t>
      </w:r>
      <w:r w:rsidRPr="00521203">
        <w:rPr>
          <w:rFonts w:ascii="Times New Roman" w:eastAsia="Times New Roman" w:hAnsi="Times New Roman" w:cs="Times New Roman"/>
          <w:b/>
          <w:bCs/>
          <w:color w:val="000000"/>
          <w:sz w:val="24"/>
          <w:szCs w:val="24"/>
        </w:rPr>
        <w:t>21</w:t>
      </w:r>
      <w:r w:rsidRPr="00521203">
        <w:rPr>
          <w:rFonts w:ascii="Times New Roman" w:eastAsia="Times New Roman" w:hAnsi="Times New Roman" w:cs="Times New Roman"/>
          <w:color w:val="000000"/>
        </w:rPr>
        <w:t>.</w:t>
      </w:r>
    </w:p>
    <w:p w14:paraId="7FC650D9" w14:textId="77777777" w:rsidR="00521203" w:rsidRPr="00521203" w:rsidRDefault="00521203" w:rsidP="00521203">
      <w:pPr>
        <w:spacing w:after="140" w:line="240" w:lineRule="auto"/>
        <w:jc w:val="both"/>
        <w:rPr>
          <w:rFonts w:ascii="Times New Roman" w:eastAsia="Times New Roman" w:hAnsi="Times New Roman" w:cs="Times New Roman"/>
          <w:sz w:val="16"/>
          <w:szCs w:val="24"/>
        </w:rPr>
      </w:pPr>
      <w:r w:rsidRPr="00521203">
        <w:rPr>
          <w:rFonts w:ascii="Times New Roman" w:eastAsia="Times New Roman" w:hAnsi="Times New Roman" w:cs="Times New Roman"/>
          <w:color w:val="000000"/>
          <w:sz w:val="16"/>
          <w:szCs w:val="24"/>
        </w:rPr>
        <w:t>The rise of what can be called </w:t>
      </w:r>
      <w:r w:rsidRPr="00521203">
        <w:rPr>
          <w:rFonts w:ascii="Times New Roman" w:eastAsia="Times New Roman" w:hAnsi="Times New Roman" w:cs="Times New Roman"/>
          <w:b/>
          <w:bCs/>
          <w:i/>
          <w:iCs/>
          <w:color w:val="000000"/>
          <w:sz w:val="16"/>
          <w:szCs w:val="24"/>
        </w:rPr>
        <w:t>a</w:t>
      </w:r>
      <w:r w:rsidRPr="00521203">
        <w:rPr>
          <w:rFonts w:ascii="Times New Roman" w:eastAsia="Times New Roman" w:hAnsi="Times New Roman" w:cs="Times New Roman"/>
          <w:b/>
          <w:bCs/>
          <w:i/>
          <w:iCs/>
          <w:color w:val="000000"/>
          <w:sz w:val="24"/>
          <w:szCs w:val="24"/>
          <w:u w:val="single"/>
        </w:rPr>
        <w:t>nti-epistemology</w:t>
      </w:r>
      <w:r w:rsidRPr="00521203">
        <w:rPr>
          <w:rFonts w:ascii="Times New Roman" w:eastAsia="Times New Roman" w:hAnsi="Times New Roman" w:cs="Times New Roman"/>
          <w:color w:val="000000"/>
          <w:sz w:val="16"/>
          <w:szCs w:val="24"/>
        </w:rPr>
        <w:t xml:space="preserve">, often referred to as ‘post-truth’, </w:t>
      </w:r>
      <w:r w:rsidRPr="00521203">
        <w:rPr>
          <w:rFonts w:ascii="Times New Roman" w:eastAsia="Times New Roman" w:hAnsi="Times New Roman" w:cs="Times New Roman"/>
          <w:b/>
          <w:bCs/>
          <w:color w:val="000000"/>
          <w:sz w:val="24"/>
          <w:szCs w:val="24"/>
          <w:u w:val="single"/>
        </w:rPr>
        <w:t>makes</w:t>
      </w:r>
      <w:r w:rsidRPr="00521203">
        <w:rPr>
          <w:rFonts w:ascii="Times New Roman" w:eastAsia="Times New Roman" w:hAnsi="Times New Roman" w:cs="Times New Roman"/>
          <w:color w:val="000000"/>
          <w:sz w:val="16"/>
          <w:szCs w:val="24"/>
        </w:rPr>
        <w:t xml:space="preserve"> the work of </w:t>
      </w:r>
      <w:r w:rsidRPr="00521203">
        <w:rPr>
          <w:rFonts w:ascii="Times New Roman" w:eastAsia="Times New Roman" w:hAnsi="Times New Roman" w:cs="Times New Roman"/>
          <w:b/>
          <w:bCs/>
          <w:color w:val="000000"/>
          <w:sz w:val="24"/>
          <w:szCs w:val="24"/>
          <w:u w:val="single"/>
        </w:rPr>
        <w:t xml:space="preserve">investigative aesthetics </w:t>
      </w:r>
      <w:proofErr w:type="gramStart"/>
      <w:r w:rsidRPr="00521203">
        <w:rPr>
          <w:rFonts w:ascii="Times New Roman" w:eastAsia="Times New Roman" w:hAnsi="Times New Roman" w:cs="Times New Roman"/>
          <w:b/>
          <w:bCs/>
          <w:color w:val="000000"/>
          <w:sz w:val="24"/>
          <w:szCs w:val="24"/>
          <w:u w:val="single"/>
        </w:rPr>
        <w:t>all the more</w:t>
      </w:r>
      <w:proofErr w:type="gramEnd"/>
      <w:r w:rsidRPr="00521203">
        <w:rPr>
          <w:rFonts w:ascii="Times New Roman" w:eastAsia="Times New Roman" w:hAnsi="Times New Roman" w:cs="Times New Roman"/>
          <w:b/>
          <w:bCs/>
          <w:color w:val="000000"/>
          <w:sz w:val="24"/>
          <w:szCs w:val="24"/>
          <w:u w:val="single"/>
        </w:rPr>
        <w:t xml:space="preserve"> urgent.</w:t>
      </w:r>
      <w:r w:rsidRPr="00521203">
        <w:rPr>
          <w:rFonts w:ascii="Times New Roman" w:eastAsia="Times New Roman" w:hAnsi="Times New Roman" w:cs="Times New Roman"/>
          <w:color w:val="000000"/>
          <w:sz w:val="16"/>
          <w:szCs w:val="24"/>
        </w:rPr>
        <w:t xml:space="preserve"> In recent incarnations a</w:t>
      </w:r>
      <w:r w:rsidRPr="00521203">
        <w:rPr>
          <w:rFonts w:ascii="Times New Roman" w:eastAsia="Times New Roman" w:hAnsi="Times New Roman" w:cs="Times New Roman"/>
          <w:b/>
          <w:bCs/>
          <w:color w:val="000000"/>
          <w:sz w:val="24"/>
          <w:szCs w:val="24"/>
          <w:u w:val="single"/>
          <w:shd w:val="clear" w:color="auto" w:fill="FFFF00"/>
        </w:rPr>
        <w:t>nti-epistemology is</w:t>
      </w:r>
      <w:r w:rsidRPr="00521203">
        <w:rPr>
          <w:rFonts w:ascii="Times New Roman" w:eastAsia="Times New Roman" w:hAnsi="Times New Roman" w:cs="Times New Roman"/>
          <w:color w:val="000000"/>
          <w:sz w:val="24"/>
          <w:szCs w:val="24"/>
          <w:u w:val="single"/>
        </w:rPr>
        <w:t xml:space="preserve"> the stock-in-trade of </w:t>
      </w:r>
      <w:r w:rsidRPr="00521203">
        <w:rPr>
          <w:rFonts w:ascii="Times New Roman" w:eastAsia="Times New Roman" w:hAnsi="Times New Roman" w:cs="Times New Roman"/>
          <w:b/>
          <w:bCs/>
          <w:color w:val="000000"/>
          <w:sz w:val="24"/>
          <w:szCs w:val="24"/>
          <w:u w:val="single"/>
          <w:shd w:val="clear" w:color="auto" w:fill="FFFF00"/>
        </w:rPr>
        <w:t xml:space="preserve">a digitally oriented, </w:t>
      </w:r>
      <w:proofErr w:type="gramStart"/>
      <w:r w:rsidRPr="00521203">
        <w:rPr>
          <w:rFonts w:ascii="Times New Roman" w:eastAsia="Times New Roman" w:hAnsi="Times New Roman" w:cs="Times New Roman"/>
          <w:b/>
          <w:bCs/>
          <w:color w:val="000000"/>
          <w:sz w:val="24"/>
          <w:szCs w:val="24"/>
          <w:u w:val="single"/>
          <w:shd w:val="clear" w:color="auto" w:fill="FFFF00"/>
        </w:rPr>
        <w:t>racist</w:t>
      </w:r>
      <w:proofErr w:type="gramEnd"/>
      <w:r w:rsidRPr="00521203">
        <w:rPr>
          <w:rFonts w:ascii="Times New Roman" w:eastAsia="Times New Roman" w:hAnsi="Times New Roman" w:cs="Times New Roman"/>
          <w:b/>
          <w:bCs/>
          <w:color w:val="000000"/>
          <w:sz w:val="24"/>
          <w:szCs w:val="24"/>
          <w:u w:val="single"/>
          <w:shd w:val="clear" w:color="auto" w:fill="FFFF00"/>
        </w:rPr>
        <w:t xml:space="preserve"> and ultra-nationalist tendency that has made the</w:t>
      </w:r>
      <w:r w:rsidRPr="00521203">
        <w:rPr>
          <w:rFonts w:ascii="Times New Roman" w:eastAsia="Times New Roman" w:hAnsi="Times New Roman" w:cs="Times New Roman"/>
          <w:color w:val="000000"/>
          <w:sz w:val="16"/>
          <w:szCs w:val="18"/>
        </w:rPr>
        <w:t xml:space="preserve"> obscuring, blurring and </w:t>
      </w:r>
      <w:r w:rsidRPr="00521203">
        <w:rPr>
          <w:rFonts w:ascii="Times New Roman" w:eastAsia="Times New Roman" w:hAnsi="Times New Roman" w:cs="Times New Roman"/>
          <w:b/>
          <w:bCs/>
          <w:color w:val="000000"/>
          <w:sz w:val="24"/>
          <w:szCs w:val="24"/>
          <w:u w:val="single"/>
          <w:shd w:val="clear" w:color="auto" w:fill="FFFF00"/>
        </w:rPr>
        <w:t xml:space="preserve">manipulation of facts their </w:t>
      </w:r>
      <w:r w:rsidRPr="00521203">
        <w:rPr>
          <w:rFonts w:ascii="Times New Roman" w:eastAsia="Times New Roman" w:hAnsi="Times New Roman" w:cs="Times New Roman"/>
          <w:color w:val="000000"/>
          <w:sz w:val="16"/>
          <w:szCs w:val="18"/>
        </w:rPr>
        <w:t xml:space="preserve">path to </w:t>
      </w:r>
      <w:r w:rsidRPr="00521203">
        <w:rPr>
          <w:rFonts w:ascii="Times New Roman" w:eastAsia="Times New Roman" w:hAnsi="Times New Roman" w:cs="Times New Roman"/>
          <w:b/>
          <w:bCs/>
          <w:color w:val="000000"/>
          <w:sz w:val="24"/>
          <w:szCs w:val="24"/>
          <w:u w:val="single"/>
          <w:shd w:val="clear" w:color="auto" w:fill="FFFF00"/>
        </w:rPr>
        <w:t>power.</w:t>
      </w:r>
      <w:r w:rsidRPr="00521203">
        <w:rPr>
          <w:rFonts w:ascii="Times New Roman" w:eastAsia="Times New Roman" w:hAnsi="Times New Roman" w:cs="Times New Roman"/>
          <w:color w:val="000000"/>
          <w:sz w:val="16"/>
          <w:szCs w:val="24"/>
        </w:rPr>
        <w:t xml:space="preserve"> Investigative aesthetics is partly necessitated by the bluntness with which the rise of reactionary governments and their online volunteer brigades and </w:t>
      </w:r>
      <w:proofErr w:type="gramStart"/>
      <w:r w:rsidRPr="00521203">
        <w:rPr>
          <w:rFonts w:ascii="Times New Roman" w:eastAsia="Times New Roman" w:hAnsi="Times New Roman" w:cs="Times New Roman"/>
          <w:color w:val="000000"/>
          <w:sz w:val="16"/>
          <w:szCs w:val="24"/>
        </w:rPr>
        <w:t>proxies</w:t>
      </w:r>
      <w:proofErr w:type="gramEnd"/>
      <w:r w:rsidRPr="00521203">
        <w:rPr>
          <w:rFonts w:ascii="Times New Roman" w:eastAsia="Times New Roman" w:hAnsi="Times New Roman" w:cs="Times New Roman"/>
          <w:color w:val="000000"/>
          <w:sz w:val="16"/>
          <w:szCs w:val="24"/>
        </w:rPr>
        <w:t xml:space="preserve"> rule through the distortion of facts and the promulgation of vivid falsehoods.</w:t>
      </w:r>
      <w:r w:rsidRPr="00521203">
        <w:rPr>
          <w:rFonts w:ascii="Times New Roman" w:eastAsia="Times New Roman" w:hAnsi="Times New Roman" w:cs="Times New Roman"/>
          <w:b/>
          <w:bCs/>
          <w:color w:val="000000"/>
          <w:sz w:val="24"/>
          <w:szCs w:val="24"/>
          <w:u w:val="single"/>
          <w:shd w:val="clear" w:color="auto" w:fill="FFFF00"/>
        </w:rPr>
        <w:t xml:space="preserve"> Investigative aesthetics seeks to challenge established formations of power over</w:t>
      </w:r>
      <w:r w:rsidRPr="00521203">
        <w:rPr>
          <w:rFonts w:ascii="Times New Roman" w:eastAsia="Times New Roman" w:hAnsi="Times New Roman" w:cs="Times New Roman"/>
          <w:color w:val="000000"/>
          <w:sz w:val="16"/>
          <w:szCs w:val="18"/>
        </w:rPr>
        <w:t xml:space="preserve"> the always complicated </w:t>
      </w:r>
      <w:r w:rsidRPr="00521203">
        <w:rPr>
          <w:rFonts w:ascii="Times New Roman" w:eastAsia="Times New Roman" w:hAnsi="Times New Roman" w:cs="Times New Roman"/>
          <w:b/>
          <w:bCs/>
          <w:color w:val="000000"/>
          <w:sz w:val="24"/>
          <w:szCs w:val="24"/>
          <w:u w:val="single"/>
          <w:shd w:val="clear" w:color="auto" w:fill="FFFF00"/>
        </w:rPr>
        <w:t>questions of truth. This challenge is urgent because it happens</w:t>
      </w:r>
      <w:r w:rsidRPr="00521203">
        <w:rPr>
          <w:rFonts w:ascii="Times New Roman" w:eastAsia="Times New Roman" w:hAnsi="Times New Roman" w:cs="Times New Roman"/>
          <w:color w:val="000000"/>
          <w:sz w:val="16"/>
          <w:szCs w:val="18"/>
        </w:rPr>
        <w:t xml:space="preserve"> at the same time </w:t>
      </w:r>
      <w:r w:rsidRPr="00521203">
        <w:rPr>
          <w:rFonts w:ascii="Times New Roman" w:eastAsia="Times New Roman" w:hAnsi="Times New Roman" w:cs="Times New Roman"/>
          <w:b/>
          <w:bCs/>
          <w:color w:val="000000"/>
          <w:sz w:val="24"/>
          <w:szCs w:val="24"/>
          <w:u w:val="single"/>
          <w:shd w:val="clear" w:color="auto" w:fill="FFFF00"/>
        </w:rPr>
        <w:t xml:space="preserve">as the rise of political powers </w:t>
      </w:r>
      <w:r w:rsidRPr="00521203">
        <w:rPr>
          <w:rFonts w:ascii="Times New Roman" w:eastAsia="Times New Roman" w:hAnsi="Times New Roman" w:cs="Times New Roman"/>
          <w:color w:val="000000"/>
          <w:sz w:val="16"/>
          <w:szCs w:val="18"/>
        </w:rPr>
        <w:t xml:space="preserve">that </w:t>
      </w:r>
      <w:r w:rsidRPr="00521203">
        <w:rPr>
          <w:rFonts w:ascii="Times New Roman" w:eastAsia="Times New Roman" w:hAnsi="Times New Roman" w:cs="Times New Roman"/>
          <w:b/>
          <w:bCs/>
          <w:color w:val="000000"/>
          <w:sz w:val="24"/>
          <w:szCs w:val="24"/>
          <w:u w:val="single"/>
          <w:shd w:val="clear" w:color="auto" w:fill="FFFF00"/>
        </w:rPr>
        <w:t xml:space="preserve">aim to replace the </w:t>
      </w:r>
      <w:r w:rsidRPr="00521203">
        <w:rPr>
          <w:rFonts w:ascii="Times New Roman" w:eastAsia="Times New Roman" w:hAnsi="Times New Roman" w:cs="Times New Roman"/>
          <w:color w:val="000000"/>
          <w:sz w:val="16"/>
          <w:szCs w:val="18"/>
        </w:rPr>
        <w:t xml:space="preserve">always </w:t>
      </w:r>
      <w:r w:rsidRPr="00521203">
        <w:rPr>
          <w:rFonts w:ascii="Times New Roman" w:eastAsia="Times New Roman" w:hAnsi="Times New Roman" w:cs="Times New Roman"/>
          <w:b/>
          <w:bCs/>
          <w:color w:val="000000"/>
          <w:sz w:val="24"/>
          <w:szCs w:val="24"/>
          <w:u w:val="single"/>
          <w:shd w:val="clear" w:color="auto" w:fill="FFFF00"/>
        </w:rPr>
        <w:t xml:space="preserve">conditional concept of truth with </w:t>
      </w:r>
      <w:r w:rsidRPr="00521203">
        <w:rPr>
          <w:rFonts w:ascii="Times New Roman" w:eastAsia="Times New Roman" w:hAnsi="Times New Roman" w:cs="Times New Roman"/>
          <w:color w:val="000000"/>
          <w:sz w:val="16"/>
          <w:szCs w:val="18"/>
        </w:rPr>
        <w:t xml:space="preserve">a thrilling sense of </w:t>
      </w:r>
      <w:r w:rsidRPr="00521203">
        <w:rPr>
          <w:rFonts w:ascii="Times New Roman" w:eastAsia="Times New Roman" w:hAnsi="Times New Roman" w:cs="Times New Roman"/>
          <w:b/>
          <w:bCs/>
          <w:color w:val="000000"/>
          <w:sz w:val="24"/>
          <w:szCs w:val="24"/>
          <w:u w:val="single"/>
          <w:shd w:val="clear" w:color="auto" w:fill="FFFF00"/>
        </w:rPr>
        <w:t>certainty.</w:t>
      </w:r>
      <w:r w:rsidRPr="00521203">
        <w:rPr>
          <w:rFonts w:ascii="Times New Roman" w:eastAsia="Times New Roman" w:hAnsi="Times New Roman" w:cs="Times New Roman"/>
          <w:color w:val="000000"/>
          <w:sz w:val="16"/>
          <w:szCs w:val="24"/>
        </w:rPr>
        <w:t xml:space="preserve"> </w:t>
      </w:r>
      <w:r w:rsidRPr="00521203">
        <w:rPr>
          <w:rFonts w:ascii="Times New Roman" w:eastAsia="Times New Roman" w:hAnsi="Times New Roman" w:cs="Times New Roman"/>
          <w:color w:val="000000"/>
          <w:sz w:val="16"/>
          <w:szCs w:val="16"/>
          <w:shd w:val="clear" w:color="auto" w:fill="FFFFFF"/>
        </w:rPr>
        <w:t xml:space="preserve">Such certainty can come in the form of ideological blinkers, both in the sense of fixed ideas and in that of the bundles of norms and routines that accrete as a subject. But it can also come with a snigger or with bombast as the ‘free’ speech of those who </w:t>
      </w:r>
      <w:proofErr w:type="gramStart"/>
      <w:r w:rsidRPr="00521203">
        <w:rPr>
          <w:rFonts w:ascii="Times New Roman" w:eastAsia="Times New Roman" w:hAnsi="Times New Roman" w:cs="Times New Roman"/>
          <w:color w:val="000000"/>
          <w:sz w:val="16"/>
          <w:szCs w:val="16"/>
          <w:shd w:val="clear" w:color="auto" w:fill="FFFFFF"/>
        </w:rPr>
        <w:t>say</w:t>
      </w:r>
      <w:proofErr w:type="gramEnd"/>
      <w:r w:rsidRPr="00521203">
        <w:rPr>
          <w:rFonts w:ascii="Times New Roman" w:eastAsia="Times New Roman" w:hAnsi="Times New Roman" w:cs="Times New Roman"/>
          <w:color w:val="000000"/>
          <w:sz w:val="16"/>
          <w:szCs w:val="16"/>
          <w:shd w:val="clear" w:color="auto" w:fill="FFFFFF"/>
        </w:rPr>
        <w:t xml:space="preserve"> ‘what everybody knows but are too afraid to say’, an apparently anti-ideological opportunism that lauds itself as the virile opposition to technocrats and weaklings. For such figures of </w:t>
      </w:r>
      <w:proofErr w:type="gramStart"/>
      <w:r w:rsidRPr="00521203">
        <w:rPr>
          <w:rFonts w:ascii="Times New Roman" w:eastAsia="Times New Roman" w:hAnsi="Times New Roman" w:cs="Times New Roman"/>
          <w:color w:val="000000"/>
          <w:sz w:val="16"/>
          <w:szCs w:val="16"/>
          <w:shd w:val="clear" w:color="auto" w:fill="FFFFFF"/>
        </w:rPr>
        <w:t>certitude</w:t>
      </w:r>
      <w:proofErr w:type="gramEnd"/>
      <w:r w:rsidRPr="00521203">
        <w:rPr>
          <w:rFonts w:ascii="Times New Roman" w:eastAsia="Times New Roman" w:hAnsi="Times New Roman" w:cs="Times New Roman"/>
          <w:color w:val="000000"/>
          <w:sz w:val="16"/>
          <w:szCs w:val="16"/>
          <w:shd w:val="clear" w:color="auto" w:fill="FFFFFF"/>
        </w:rPr>
        <w:t xml:space="preserve"> the present condition of multiple interlocking crises – ecological, social, political, technical, economic – is one in which truth has become recalcitrant. Science, for them, is both lauded and admonished. The idea of science is upheld when it can provide a source of uncomplicated facts and attacked when its actual practices describe the necessary conditions of doubt. Individual governments built upon such attitudes may well be phased out, but the methods of aggressive anti-epistemology will survive them. Fact-formation is undermined through means that do not attempt to arrive at truth, but to impart the frisson of rebellion through conformity.</w:t>
      </w:r>
      <w:r w:rsidRPr="00521203">
        <w:rPr>
          <w:rFonts w:ascii="Times New Roman" w:eastAsia="Times New Roman" w:hAnsi="Times New Roman" w:cs="Times New Roman"/>
          <w:b/>
          <w:bCs/>
          <w:color w:val="000000"/>
          <w:sz w:val="24"/>
          <w:szCs w:val="24"/>
          <w:u w:val="single"/>
          <w:shd w:val="clear" w:color="auto" w:fill="FFFF00"/>
        </w:rPr>
        <w:t xml:space="preserve"> By these means, histories of genocide, structures of white supremacy and patriarchy, and </w:t>
      </w:r>
      <w:proofErr w:type="spellStart"/>
      <w:r w:rsidRPr="00521203">
        <w:rPr>
          <w:rFonts w:ascii="Times New Roman" w:eastAsia="Times New Roman" w:hAnsi="Times New Roman" w:cs="Times New Roman"/>
          <w:b/>
          <w:bCs/>
          <w:color w:val="000000"/>
          <w:sz w:val="24"/>
          <w:szCs w:val="24"/>
          <w:u w:val="single"/>
          <w:shd w:val="clear" w:color="auto" w:fill="FFFF00"/>
        </w:rPr>
        <w:t>systematisations</w:t>
      </w:r>
      <w:proofErr w:type="spellEnd"/>
      <w:r w:rsidRPr="00521203">
        <w:rPr>
          <w:rFonts w:ascii="Times New Roman" w:eastAsia="Times New Roman" w:hAnsi="Times New Roman" w:cs="Times New Roman"/>
          <w:b/>
          <w:bCs/>
          <w:color w:val="000000"/>
          <w:sz w:val="24"/>
          <w:szCs w:val="24"/>
          <w:u w:val="single"/>
          <w:shd w:val="clear" w:color="auto" w:fill="FFFF00"/>
        </w:rPr>
        <w:t xml:space="preserve"> of state or corporate violence, </w:t>
      </w:r>
      <w:proofErr w:type="spellStart"/>
      <w:r w:rsidRPr="00521203">
        <w:rPr>
          <w:rFonts w:ascii="Times New Roman" w:eastAsia="Times New Roman" w:hAnsi="Times New Roman" w:cs="Times New Roman"/>
          <w:b/>
          <w:bCs/>
          <w:color w:val="000000"/>
          <w:sz w:val="24"/>
          <w:szCs w:val="24"/>
          <w:u w:val="single"/>
          <w:shd w:val="clear" w:color="auto" w:fill="FFFF00"/>
        </w:rPr>
        <w:t>colonisation</w:t>
      </w:r>
      <w:proofErr w:type="spellEnd"/>
      <w:r w:rsidRPr="00521203">
        <w:rPr>
          <w:rFonts w:ascii="Times New Roman" w:eastAsia="Times New Roman" w:hAnsi="Times New Roman" w:cs="Times New Roman"/>
          <w:b/>
          <w:bCs/>
          <w:color w:val="000000"/>
          <w:sz w:val="24"/>
          <w:szCs w:val="24"/>
          <w:u w:val="single"/>
          <w:shd w:val="clear" w:color="auto" w:fill="FFFF00"/>
        </w:rPr>
        <w:t xml:space="preserve"> and dispossession are </w:t>
      </w:r>
      <w:proofErr w:type="spellStart"/>
      <w:r w:rsidRPr="00521203">
        <w:rPr>
          <w:rFonts w:ascii="Times New Roman" w:eastAsia="Times New Roman" w:hAnsi="Times New Roman" w:cs="Times New Roman"/>
          <w:b/>
          <w:bCs/>
          <w:color w:val="000000"/>
          <w:sz w:val="24"/>
          <w:szCs w:val="24"/>
          <w:u w:val="single"/>
          <w:shd w:val="clear" w:color="auto" w:fill="FFFF00"/>
        </w:rPr>
        <w:t>naturalised</w:t>
      </w:r>
      <w:proofErr w:type="spellEnd"/>
      <w:r w:rsidRPr="00521203">
        <w:rPr>
          <w:rFonts w:ascii="Times New Roman" w:eastAsia="Times New Roman" w:hAnsi="Times New Roman" w:cs="Times New Roman"/>
          <w:b/>
          <w:bCs/>
          <w:color w:val="000000"/>
          <w:sz w:val="24"/>
          <w:szCs w:val="24"/>
          <w:u w:val="single"/>
          <w:shd w:val="clear" w:color="auto" w:fill="FFFF00"/>
        </w:rPr>
        <w:t xml:space="preserve"> and placed beyond question.</w:t>
      </w:r>
    </w:p>
    <w:p w14:paraId="76188093" w14:textId="77777777" w:rsidR="00521203" w:rsidRPr="00521203" w:rsidRDefault="00521203" w:rsidP="00521203">
      <w:pPr>
        <w:spacing w:after="0" w:line="240" w:lineRule="auto"/>
        <w:rPr>
          <w:rFonts w:ascii="Times New Roman" w:eastAsia="Times New Roman" w:hAnsi="Times New Roman" w:cs="Times New Roman"/>
          <w:sz w:val="24"/>
          <w:szCs w:val="24"/>
        </w:rPr>
      </w:pPr>
      <w:r w:rsidRPr="00521203">
        <w:rPr>
          <w:rFonts w:ascii="Times New Roman" w:eastAsia="Times New Roman" w:hAnsi="Times New Roman" w:cs="Times New Roman"/>
          <w:sz w:val="24"/>
          <w:szCs w:val="24"/>
        </w:rPr>
        <w:br/>
      </w:r>
    </w:p>
    <w:p w14:paraId="25098F66" w14:textId="0A741195" w:rsidR="00521203" w:rsidRPr="00521203" w:rsidRDefault="00521203" w:rsidP="00521203">
      <w:pPr>
        <w:pStyle w:val="Heading4"/>
        <w:numPr>
          <w:ilvl w:val="0"/>
          <w:numId w:val="16"/>
        </w:numPr>
        <w:rPr>
          <w:rFonts w:eastAsia="Times New Roman"/>
        </w:rPr>
      </w:pPr>
      <w:r w:rsidRPr="00521203">
        <w:rPr>
          <w:rFonts w:eastAsia="Times New Roman"/>
        </w:rPr>
        <w:t xml:space="preserve">Investigative aesthetics look deeper into the ways culture and politics have been influenced by a history of structural violence and colonization </w:t>
      </w:r>
      <w:proofErr w:type="gramStart"/>
      <w:r w:rsidRPr="00521203">
        <w:rPr>
          <w:rFonts w:eastAsia="Times New Roman"/>
        </w:rPr>
        <w:t>in order to</w:t>
      </w:r>
      <w:proofErr w:type="gramEnd"/>
      <w:r w:rsidRPr="00521203">
        <w:rPr>
          <w:rFonts w:eastAsia="Times New Roman"/>
        </w:rPr>
        <w:t xml:space="preserve"> reveal the truth behind incidents of systematic oppression. Built off of the premises of investigative aesthetics, forensic architecture is a </w:t>
      </w:r>
      <w:proofErr w:type="gramStart"/>
      <w:r w:rsidRPr="00521203">
        <w:rPr>
          <w:rFonts w:eastAsia="Times New Roman"/>
        </w:rPr>
        <w:t>real life</w:t>
      </w:r>
      <w:proofErr w:type="gramEnd"/>
      <w:r w:rsidRPr="00521203">
        <w:rPr>
          <w:rFonts w:eastAsia="Times New Roman"/>
        </w:rPr>
        <w:t xml:space="preserve"> example of objective journalism that fights against these </w:t>
      </w:r>
      <w:proofErr w:type="spellStart"/>
      <w:r w:rsidRPr="00521203">
        <w:rPr>
          <w:rFonts w:eastAsia="Times New Roman"/>
        </w:rPr>
        <w:t>violences</w:t>
      </w:r>
      <w:proofErr w:type="spellEnd"/>
      <w:r w:rsidRPr="00521203">
        <w:rPr>
          <w:rFonts w:eastAsia="Times New Roman"/>
        </w:rPr>
        <w:t>. </w:t>
      </w:r>
    </w:p>
    <w:p w14:paraId="7ACF099A" w14:textId="77777777" w:rsidR="00521203" w:rsidRPr="00521203" w:rsidRDefault="00521203" w:rsidP="00521203">
      <w:pPr>
        <w:spacing w:after="140" w:line="240" w:lineRule="auto"/>
        <w:rPr>
          <w:rFonts w:ascii="Times New Roman" w:eastAsia="Times New Roman" w:hAnsi="Times New Roman" w:cs="Times New Roman"/>
          <w:sz w:val="24"/>
          <w:szCs w:val="24"/>
        </w:rPr>
      </w:pPr>
      <w:r w:rsidRPr="00521203">
        <w:rPr>
          <w:rFonts w:ascii="Times New Roman" w:eastAsia="Times New Roman" w:hAnsi="Times New Roman" w:cs="Times New Roman"/>
          <w:b/>
          <w:bCs/>
          <w:color w:val="000000"/>
          <w:sz w:val="24"/>
          <w:szCs w:val="24"/>
        </w:rPr>
        <w:t>Fuller</w:t>
      </w:r>
      <w:r w:rsidRPr="00521203">
        <w:rPr>
          <w:rFonts w:ascii="Times New Roman" w:eastAsia="Times New Roman" w:hAnsi="Times New Roman" w:cs="Times New Roman"/>
          <w:color w:val="000000"/>
        </w:rPr>
        <w:t xml:space="preserve">, Matthew, </w:t>
      </w:r>
      <w:r w:rsidRPr="00521203">
        <w:rPr>
          <w:rFonts w:ascii="Times New Roman" w:eastAsia="Times New Roman" w:hAnsi="Times New Roman" w:cs="Times New Roman"/>
          <w:b/>
          <w:bCs/>
          <w:color w:val="000000"/>
          <w:sz w:val="24"/>
          <w:szCs w:val="24"/>
        </w:rPr>
        <w:t xml:space="preserve">and </w:t>
      </w:r>
      <w:proofErr w:type="spellStart"/>
      <w:r w:rsidRPr="00521203">
        <w:rPr>
          <w:rFonts w:ascii="Times New Roman" w:eastAsia="Times New Roman" w:hAnsi="Times New Roman" w:cs="Times New Roman"/>
          <w:color w:val="000000"/>
        </w:rPr>
        <w:t>Eyal</w:t>
      </w:r>
      <w:proofErr w:type="spellEnd"/>
      <w:r w:rsidRPr="00521203">
        <w:rPr>
          <w:rFonts w:ascii="Times New Roman" w:eastAsia="Times New Roman" w:hAnsi="Times New Roman" w:cs="Times New Roman"/>
          <w:color w:val="000000"/>
        </w:rPr>
        <w:t xml:space="preserve"> </w:t>
      </w:r>
      <w:proofErr w:type="spellStart"/>
      <w:r w:rsidRPr="00521203">
        <w:rPr>
          <w:rFonts w:ascii="Times New Roman" w:eastAsia="Times New Roman" w:hAnsi="Times New Roman" w:cs="Times New Roman"/>
          <w:b/>
          <w:bCs/>
          <w:color w:val="000000"/>
          <w:sz w:val="24"/>
          <w:szCs w:val="24"/>
        </w:rPr>
        <w:t>Weizman</w:t>
      </w:r>
      <w:proofErr w:type="spellEnd"/>
      <w:r w:rsidRPr="00521203">
        <w:rPr>
          <w:rFonts w:ascii="Times New Roman" w:eastAsia="Times New Roman" w:hAnsi="Times New Roman" w:cs="Times New Roman"/>
          <w:color w:val="000000"/>
        </w:rPr>
        <w:t>. Investigative Aesthetics. [first edition]. Verso, 2021. e-book. 25 Sept. 20</w:t>
      </w:r>
      <w:r w:rsidRPr="00521203">
        <w:rPr>
          <w:rFonts w:ascii="Times New Roman" w:eastAsia="Times New Roman" w:hAnsi="Times New Roman" w:cs="Times New Roman"/>
          <w:b/>
          <w:bCs/>
          <w:color w:val="000000"/>
          <w:sz w:val="24"/>
          <w:szCs w:val="24"/>
        </w:rPr>
        <w:t>21</w:t>
      </w:r>
      <w:r w:rsidRPr="00521203">
        <w:rPr>
          <w:rFonts w:ascii="Times New Roman" w:eastAsia="Times New Roman" w:hAnsi="Times New Roman" w:cs="Times New Roman"/>
          <w:color w:val="000000"/>
        </w:rPr>
        <w:t>.</w:t>
      </w:r>
    </w:p>
    <w:p w14:paraId="2FFEAC89" w14:textId="6F681F34" w:rsidR="00705F6A" w:rsidRPr="003353B0" w:rsidRDefault="00521203" w:rsidP="003353B0">
      <w:pPr>
        <w:spacing w:after="140" w:line="240" w:lineRule="auto"/>
        <w:jc w:val="both"/>
        <w:rPr>
          <w:rFonts w:ascii="Times New Roman" w:eastAsia="Times New Roman" w:hAnsi="Times New Roman" w:cs="Times New Roman"/>
          <w:color w:val="000000"/>
          <w:sz w:val="16"/>
          <w:szCs w:val="24"/>
        </w:rPr>
      </w:pPr>
      <w:r w:rsidRPr="00521203">
        <w:rPr>
          <w:rFonts w:ascii="Times New Roman" w:eastAsia="Times New Roman" w:hAnsi="Times New Roman" w:cs="Times New Roman"/>
          <w:color w:val="000000"/>
          <w:sz w:val="16"/>
          <w:szCs w:val="24"/>
        </w:rPr>
        <w:t xml:space="preserve">It is in this way that the </w:t>
      </w:r>
      <w:r w:rsidRPr="00521203">
        <w:rPr>
          <w:rFonts w:ascii="Times New Roman" w:eastAsia="Times New Roman" w:hAnsi="Times New Roman" w:cs="Times New Roman"/>
          <w:color w:val="000000"/>
          <w:sz w:val="24"/>
          <w:szCs w:val="24"/>
          <w:u w:val="single"/>
        </w:rPr>
        <w:t>systemic conditions of a larger political context reveal themselves in incidents</w:t>
      </w:r>
      <w:r w:rsidRPr="00521203">
        <w:rPr>
          <w:rFonts w:ascii="Times New Roman" w:eastAsia="Times New Roman" w:hAnsi="Times New Roman" w:cs="Times New Roman"/>
          <w:color w:val="000000"/>
          <w:sz w:val="16"/>
          <w:szCs w:val="24"/>
        </w:rPr>
        <w:t xml:space="preserve">. </w:t>
      </w:r>
      <w:r w:rsidRPr="00521203">
        <w:rPr>
          <w:rFonts w:ascii="Times New Roman" w:eastAsia="Times New Roman" w:hAnsi="Times New Roman" w:cs="Times New Roman"/>
          <w:color w:val="000000"/>
          <w:sz w:val="24"/>
          <w:szCs w:val="24"/>
          <w:u w:val="single"/>
        </w:rPr>
        <w:t>Examples</w:t>
      </w:r>
      <w:r w:rsidRPr="00521203">
        <w:rPr>
          <w:rFonts w:ascii="Times New Roman" w:eastAsia="Times New Roman" w:hAnsi="Times New Roman" w:cs="Times New Roman"/>
          <w:color w:val="000000"/>
          <w:sz w:val="16"/>
          <w:szCs w:val="24"/>
        </w:rPr>
        <w:t xml:space="preserve"> of this </w:t>
      </w:r>
      <w:r w:rsidRPr="00521203">
        <w:rPr>
          <w:rFonts w:ascii="Times New Roman" w:eastAsia="Times New Roman" w:hAnsi="Times New Roman" w:cs="Times New Roman"/>
          <w:color w:val="000000"/>
          <w:sz w:val="24"/>
          <w:szCs w:val="24"/>
          <w:u w:val="single"/>
        </w:rPr>
        <w:t xml:space="preserve">can be found in </w:t>
      </w:r>
      <w:r w:rsidRPr="00521203">
        <w:rPr>
          <w:rFonts w:ascii="Times New Roman" w:eastAsia="Times New Roman" w:hAnsi="Times New Roman" w:cs="Times New Roman"/>
          <w:b/>
          <w:bCs/>
          <w:color w:val="000000"/>
          <w:sz w:val="24"/>
          <w:szCs w:val="24"/>
          <w:u w:val="single"/>
          <w:shd w:val="clear" w:color="auto" w:fill="FFFF00"/>
        </w:rPr>
        <w:t>Forensic Architecture</w:t>
      </w:r>
      <w:r w:rsidRPr="00521203">
        <w:rPr>
          <w:rFonts w:ascii="Times New Roman" w:eastAsia="Times New Roman" w:hAnsi="Times New Roman" w:cs="Times New Roman"/>
          <w:color w:val="000000"/>
          <w:sz w:val="24"/>
          <w:szCs w:val="24"/>
          <w:u w:val="single"/>
        </w:rPr>
        <w:t>’s</w:t>
      </w:r>
      <w:r w:rsidRPr="00521203">
        <w:rPr>
          <w:rFonts w:ascii="Times New Roman" w:eastAsia="Times New Roman" w:hAnsi="Times New Roman" w:cs="Times New Roman"/>
          <w:b/>
          <w:bCs/>
          <w:color w:val="000000"/>
          <w:sz w:val="24"/>
          <w:szCs w:val="24"/>
          <w:u w:val="single"/>
          <w:shd w:val="clear" w:color="auto" w:fill="FFFF00"/>
        </w:rPr>
        <w:t xml:space="preserve"> </w:t>
      </w:r>
      <w:r w:rsidRPr="00521203">
        <w:rPr>
          <w:rFonts w:ascii="Times New Roman" w:eastAsia="Times New Roman" w:hAnsi="Times New Roman" w:cs="Times New Roman"/>
          <w:color w:val="000000"/>
          <w:sz w:val="24"/>
          <w:szCs w:val="24"/>
          <w:u w:val="single"/>
        </w:rPr>
        <w:t xml:space="preserve">series of works on police violence </w:t>
      </w:r>
      <w:r w:rsidRPr="00521203">
        <w:rPr>
          <w:rFonts w:ascii="Times New Roman" w:eastAsia="Times New Roman" w:hAnsi="Times New Roman" w:cs="Times New Roman"/>
          <w:color w:val="000000"/>
          <w:sz w:val="16"/>
          <w:szCs w:val="24"/>
        </w:rPr>
        <w:t xml:space="preserve">entitled ‘The Long Duration of the Split Second’. </w:t>
      </w:r>
      <w:r w:rsidRPr="00521203">
        <w:rPr>
          <w:rFonts w:ascii="Times New Roman" w:eastAsia="Times New Roman" w:hAnsi="Times New Roman" w:cs="Times New Roman"/>
          <w:color w:val="000000"/>
          <w:sz w:val="24"/>
          <w:szCs w:val="24"/>
          <w:u w:val="single"/>
        </w:rPr>
        <w:t>Each</w:t>
      </w:r>
      <w:r w:rsidRPr="00521203">
        <w:rPr>
          <w:rFonts w:ascii="Times New Roman" w:eastAsia="Times New Roman" w:hAnsi="Times New Roman" w:cs="Times New Roman"/>
          <w:color w:val="000000"/>
          <w:sz w:val="16"/>
          <w:szCs w:val="24"/>
        </w:rPr>
        <w:t xml:space="preserve"> of these </w:t>
      </w:r>
      <w:r w:rsidRPr="00521203">
        <w:rPr>
          <w:rFonts w:ascii="Times New Roman" w:eastAsia="Times New Roman" w:hAnsi="Times New Roman" w:cs="Times New Roman"/>
          <w:b/>
          <w:bCs/>
          <w:color w:val="000000"/>
          <w:sz w:val="24"/>
          <w:szCs w:val="24"/>
          <w:u w:val="single"/>
          <w:shd w:val="clear" w:color="auto" w:fill="FFFF00"/>
        </w:rPr>
        <w:t>investigates different incidents of police officers shooting innocents</w:t>
      </w:r>
      <w:r w:rsidRPr="00521203">
        <w:rPr>
          <w:rFonts w:ascii="Times New Roman" w:eastAsia="Times New Roman" w:hAnsi="Times New Roman" w:cs="Times New Roman"/>
          <w:color w:val="000000"/>
          <w:sz w:val="16"/>
          <w:szCs w:val="24"/>
        </w:rPr>
        <w:t xml:space="preserve"> in the US, the UK, Greece, </w:t>
      </w:r>
      <w:proofErr w:type="gramStart"/>
      <w:r w:rsidRPr="00521203">
        <w:rPr>
          <w:rFonts w:ascii="Times New Roman" w:eastAsia="Times New Roman" w:hAnsi="Times New Roman" w:cs="Times New Roman"/>
          <w:color w:val="000000"/>
          <w:sz w:val="16"/>
          <w:szCs w:val="24"/>
        </w:rPr>
        <w:t>Palestine</w:t>
      </w:r>
      <w:proofErr w:type="gramEnd"/>
      <w:r w:rsidRPr="00521203">
        <w:rPr>
          <w:rFonts w:ascii="Times New Roman" w:eastAsia="Times New Roman" w:hAnsi="Times New Roman" w:cs="Times New Roman"/>
          <w:color w:val="000000"/>
          <w:sz w:val="16"/>
          <w:szCs w:val="24"/>
        </w:rPr>
        <w:t xml:space="preserve"> and Turkey. These shootings are defended under the ‘split-second argument’, where</w:t>
      </w:r>
      <w:r w:rsidRPr="00521203">
        <w:rPr>
          <w:rFonts w:ascii="Times New Roman" w:eastAsia="Times New Roman" w:hAnsi="Times New Roman" w:cs="Times New Roman"/>
          <w:b/>
          <w:bCs/>
          <w:color w:val="000000"/>
          <w:sz w:val="24"/>
          <w:szCs w:val="24"/>
          <w:u w:val="single"/>
          <w:shd w:val="clear" w:color="auto" w:fill="FFFF00"/>
        </w:rPr>
        <w:t xml:space="preserve"> an officer claims the suspect’s right to life is suspended because an imminent threat is perceived ‘in the heat of the moment’. </w:t>
      </w:r>
      <w:r w:rsidRPr="00521203">
        <w:rPr>
          <w:rFonts w:ascii="Times New Roman" w:eastAsia="Times New Roman" w:hAnsi="Times New Roman" w:cs="Times New Roman"/>
          <w:b/>
          <w:bCs/>
          <w:color w:val="000000"/>
          <w:sz w:val="16"/>
          <w:szCs w:val="16"/>
          <w:shd w:val="clear" w:color="auto" w:fill="FFFFFF"/>
        </w:rPr>
        <w:t xml:space="preserve">This </w:t>
      </w:r>
      <w:proofErr w:type="spellStart"/>
      <w:r w:rsidRPr="00521203">
        <w:rPr>
          <w:rFonts w:ascii="Times New Roman" w:eastAsia="Times New Roman" w:hAnsi="Times New Roman" w:cs="Times New Roman"/>
          <w:b/>
          <w:bCs/>
          <w:color w:val="000000"/>
          <w:sz w:val="16"/>
          <w:szCs w:val="16"/>
          <w:shd w:val="clear" w:color="auto" w:fill="FFFFFF"/>
        </w:rPr>
        <w:t>defence</w:t>
      </w:r>
      <w:proofErr w:type="spellEnd"/>
      <w:r w:rsidRPr="00521203">
        <w:rPr>
          <w:rFonts w:ascii="Times New Roman" w:eastAsia="Times New Roman" w:hAnsi="Times New Roman" w:cs="Times New Roman"/>
          <w:b/>
          <w:bCs/>
          <w:color w:val="000000"/>
          <w:sz w:val="16"/>
          <w:szCs w:val="16"/>
          <w:shd w:val="clear" w:color="auto" w:fill="FFFFFF"/>
        </w:rPr>
        <w:t xml:space="preserve"> relies on </w:t>
      </w:r>
      <w:r w:rsidRPr="00521203">
        <w:rPr>
          <w:rFonts w:ascii="Times New Roman" w:eastAsia="Times New Roman" w:hAnsi="Times New Roman" w:cs="Times New Roman"/>
          <w:color w:val="000000"/>
          <w:sz w:val="16"/>
          <w:szCs w:val="16"/>
          <w:shd w:val="clear" w:color="auto" w:fill="FFFFFF"/>
        </w:rPr>
        <w:t xml:space="preserve">the notion of </w:t>
      </w:r>
      <w:proofErr w:type="gramStart"/>
      <w:r w:rsidRPr="00521203">
        <w:rPr>
          <w:rFonts w:ascii="Times New Roman" w:eastAsia="Times New Roman" w:hAnsi="Times New Roman" w:cs="Times New Roman"/>
          <w:b/>
          <w:bCs/>
          <w:color w:val="000000"/>
          <w:sz w:val="16"/>
          <w:szCs w:val="16"/>
          <w:shd w:val="clear" w:color="auto" w:fill="FFFFFF"/>
        </w:rPr>
        <w:t>natural instinct</w:t>
      </w:r>
      <w:proofErr w:type="gramEnd"/>
      <w:r w:rsidRPr="00521203">
        <w:rPr>
          <w:rFonts w:ascii="Times New Roman" w:eastAsia="Times New Roman" w:hAnsi="Times New Roman" w:cs="Times New Roman"/>
          <w:b/>
          <w:bCs/>
          <w:color w:val="000000"/>
          <w:sz w:val="16"/>
          <w:szCs w:val="16"/>
          <w:shd w:val="clear" w:color="auto" w:fill="FFFFFF"/>
        </w:rPr>
        <w:t>.</w:t>
      </w:r>
      <w:r w:rsidRPr="00521203">
        <w:rPr>
          <w:rFonts w:ascii="Times New Roman" w:eastAsia="Times New Roman" w:hAnsi="Times New Roman" w:cs="Times New Roman"/>
          <w:b/>
          <w:bCs/>
          <w:color w:val="000000"/>
          <w:sz w:val="24"/>
          <w:szCs w:val="24"/>
          <w:u w:val="single"/>
          <w:shd w:val="clear" w:color="auto" w:fill="FFFF00"/>
        </w:rPr>
        <w:t xml:space="preserve"> But this instinct is culturally and politically produced </w:t>
      </w:r>
      <w:r w:rsidRPr="00521203">
        <w:rPr>
          <w:rFonts w:ascii="Times New Roman" w:eastAsia="Times New Roman" w:hAnsi="Times New Roman" w:cs="Times New Roman"/>
          <w:color w:val="000000"/>
          <w:sz w:val="16"/>
          <w:szCs w:val="16"/>
          <w:shd w:val="clear" w:color="auto" w:fill="FFFFFF"/>
        </w:rPr>
        <w:t xml:space="preserve">and can be </w:t>
      </w:r>
      <w:r w:rsidRPr="00521203">
        <w:rPr>
          <w:rFonts w:ascii="Times New Roman" w:eastAsia="Times New Roman" w:hAnsi="Times New Roman" w:cs="Times New Roman"/>
          <w:b/>
          <w:bCs/>
          <w:color w:val="000000"/>
          <w:sz w:val="24"/>
          <w:szCs w:val="24"/>
          <w:u w:val="single"/>
          <w:shd w:val="clear" w:color="auto" w:fill="FFFF00"/>
        </w:rPr>
        <w:t>traced to a long history of the structural violence o</w:t>
      </w:r>
      <w:r w:rsidRPr="00521203">
        <w:rPr>
          <w:rFonts w:ascii="Times New Roman" w:eastAsia="Times New Roman" w:hAnsi="Times New Roman" w:cs="Times New Roman"/>
          <w:color w:val="000000"/>
          <w:sz w:val="16"/>
          <w:szCs w:val="16"/>
          <w:shd w:val="clear" w:color="auto" w:fill="FFFFFF"/>
        </w:rPr>
        <w:t xml:space="preserve">f </w:t>
      </w:r>
      <w:proofErr w:type="spellStart"/>
      <w:r w:rsidRPr="00521203">
        <w:rPr>
          <w:rFonts w:ascii="Times New Roman" w:eastAsia="Times New Roman" w:hAnsi="Times New Roman" w:cs="Times New Roman"/>
          <w:color w:val="000000"/>
          <w:sz w:val="16"/>
          <w:szCs w:val="16"/>
          <w:shd w:val="clear" w:color="auto" w:fill="FFFFFF"/>
        </w:rPr>
        <w:t>colonisation</w:t>
      </w:r>
      <w:proofErr w:type="spellEnd"/>
      <w:r w:rsidRPr="00521203">
        <w:rPr>
          <w:rFonts w:ascii="Times New Roman" w:eastAsia="Times New Roman" w:hAnsi="Times New Roman" w:cs="Times New Roman"/>
          <w:color w:val="000000"/>
          <w:sz w:val="16"/>
          <w:szCs w:val="16"/>
          <w:shd w:val="clear" w:color="auto" w:fill="FFFFFF"/>
        </w:rPr>
        <w:t xml:space="preserve">, segregation and domination that </w:t>
      </w:r>
      <w:proofErr w:type="spellStart"/>
      <w:r w:rsidRPr="00521203">
        <w:rPr>
          <w:rFonts w:ascii="Times New Roman" w:eastAsia="Times New Roman" w:hAnsi="Times New Roman" w:cs="Times New Roman"/>
          <w:color w:val="000000"/>
          <w:sz w:val="16"/>
          <w:szCs w:val="16"/>
          <w:shd w:val="clear" w:color="auto" w:fill="FFFFFF"/>
        </w:rPr>
        <w:t>dehumanised</w:t>
      </w:r>
      <w:proofErr w:type="spellEnd"/>
      <w:r w:rsidRPr="00521203">
        <w:rPr>
          <w:rFonts w:ascii="Times New Roman" w:eastAsia="Times New Roman" w:hAnsi="Times New Roman" w:cs="Times New Roman"/>
          <w:color w:val="000000"/>
          <w:sz w:val="16"/>
          <w:szCs w:val="16"/>
          <w:shd w:val="clear" w:color="auto" w:fill="FFFFFF"/>
        </w:rPr>
        <w:t xml:space="preserve"> the </w:t>
      </w:r>
      <w:proofErr w:type="spellStart"/>
      <w:r w:rsidRPr="00521203">
        <w:rPr>
          <w:rFonts w:ascii="Times New Roman" w:eastAsia="Times New Roman" w:hAnsi="Times New Roman" w:cs="Times New Roman"/>
          <w:color w:val="000000"/>
          <w:sz w:val="16"/>
          <w:szCs w:val="16"/>
          <w:shd w:val="clear" w:color="auto" w:fill="FFFFFF"/>
        </w:rPr>
        <w:t>colonised</w:t>
      </w:r>
      <w:proofErr w:type="spellEnd"/>
      <w:r w:rsidRPr="00521203">
        <w:rPr>
          <w:rFonts w:ascii="Times New Roman" w:eastAsia="Times New Roman" w:hAnsi="Times New Roman" w:cs="Times New Roman"/>
          <w:color w:val="000000"/>
          <w:sz w:val="16"/>
          <w:szCs w:val="16"/>
          <w:shd w:val="clear" w:color="auto" w:fill="FFFFFF"/>
        </w:rPr>
        <w:t xml:space="preserve"> and the enslaved and turns them into legitimate prey. There is a huge epistemological, </w:t>
      </w:r>
      <w:proofErr w:type="gramStart"/>
      <w:r w:rsidRPr="00521203">
        <w:rPr>
          <w:rFonts w:ascii="Times New Roman" w:eastAsia="Times New Roman" w:hAnsi="Times New Roman" w:cs="Times New Roman"/>
          <w:color w:val="000000"/>
          <w:sz w:val="16"/>
          <w:szCs w:val="16"/>
          <w:shd w:val="clear" w:color="auto" w:fill="FFFFFF"/>
        </w:rPr>
        <w:t>temporal</w:t>
      </w:r>
      <w:proofErr w:type="gramEnd"/>
      <w:r w:rsidRPr="00521203">
        <w:rPr>
          <w:rFonts w:ascii="Times New Roman" w:eastAsia="Times New Roman" w:hAnsi="Times New Roman" w:cs="Times New Roman"/>
          <w:color w:val="000000"/>
          <w:sz w:val="16"/>
          <w:szCs w:val="16"/>
          <w:shd w:val="clear" w:color="auto" w:fill="FFFFFF"/>
        </w:rPr>
        <w:t xml:space="preserve"> and geographical space to be traversed from the detail of the incident to larger historical contexts</w:t>
      </w:r>
      <w:r w:rsidRPr="00521203">
        <w:rPr>
          <w:rFonts w:ascii="Times New Roman" w:eastAsia="Times New Roman" w:hAnsi="Times New Roman" w:cs="Times New Roman"/>
          <w:color w:val="000000"/>
          <w:sz w:val="16"/>
          <w:szCs w:val="24"/>
        </w:rPr>
        <w:t xml:space="preserve">. The </w:t>
      </w:r>
      <w:r w:rsidRPr="00521203">
        <w:rPr>
          <w:rFonts w:ascii="Times New Roman" w:eastAsia="Times New Roman" w:hAnsi="Times New Roman" w:cs="Times New Roman"/>
          <w:b/>
          <w:bCs/>
          <w:color w:val="000000"/>
          <w:sz w:val="24"/>
          <w:szCs w:val="24"/>
          <w:u w:val="single"/>
          <w:shd w:val="clear" w:color="auto" w:fill="FFFF00"/>
        </w:rPr>
        <w:t xml:space="preserve">investigative work moves between the scales of the local, </w:t>
      </w:r>
      <w:proofErr w:type="gramStart"/>
      <w:r w:rsidRPr="00521203">
        <w:rPr>
          <w:rFonts w:ascii="Times New Roman" w:eastAsia="Times New Roman" w:hAnsi="Times New Roman" w:cs="Times New Roman"/>
          <w:b/>
          <w:bCs/>
          <w:color w:val="000000"/>
          <w:sz w:val="24"/>
          <w:szCs w:val="24"/>
          <w:u w:val="single"/>
          <w:shd w:val="clear" w:color="auto" w:fill="FFFF00"/>
        </w:rPr>
        <w:t>politically</w:t>
      </w:r>
      <w:proofErr w:type="gramEnd"/>
      <w:r w:rsidRPr="00521203">
        <w:rPr>
          <w:rFonts w:ascii="Times New Roman" w:eastAsia="Times New Roman" w:hAnsi="Times New Roman" w:cs="Times New Roman"/>
          <w:b/>
          <w:bCs/>
          <w:color w:val="000000"/>
          <w:sz w:val="24"/>
          <w:szCs w:val="24"/>
          <w:u w:val="single"/>
          <w:shd w:val="clear" w:color="auto" w:fill="FFFF00"/>
        </w:rPr>
        <w:t xml:space="preserve"> and culturally entrained, to vast geographies and histories.</w:t>
      </w:r>
      <w:r w:rsidRPr="00521203">
        <w:rPr>
          <w:rFonts w:ascii="Times New Roman" w:eastAsia="Times New Roman" w:hAnsi="Times New Roman" w:cs="Times New Roman"/>
          <w:b/>
          <w:bCs/>
          <w:color w:val="000000"/>
          <w:sz w:val="24"/>
          <w:szCs w:val="24"/>
          <w:u w:val="single"/>
        </w:rPr>
        <w:t xml:space="preserve"> Combining </w:t>
      </w:r>
      <w:r w:rsidRPr="00521203">
        <w:rPr>
          <w:rFonts w:ascii="Times New Roman" w:eastAsia="Times New Roman" w:hAnsi="Times New Roman" w:cs="Times New Roman"/>
          <w:color w:val="000000"/>
          <w:sz w:val="24"/>
          <w:szCs w:val="24"/>
          <w:u w:val="single"/>
        </w:rPr>
        <w:t xml:space="preserve">the </w:t>
      </w:r>
      <w:r w:rsidRPr="00521203">
        <w:rPr>
          <w:rFonts w:ascii="Times New Roman" w:eastAsia="Times New Roman" w:hAnsi="Times New Roman" w:cs="Times New Roman"/>
          <w:b/>
          <w:bCs/>
          <w:color w:val="000000"/>
          <w:sz w:val="24"/>
          <w:szCs w:val="24"/>
          <w:u w:val="single"/>
        </w:rPr>
        <w:t xml:space="preserve">detail </w:t>
      </w:r>
      <w:r w:rsidRPr="00521203">
        <w:rPr>
          <w:rFonts w:ascii="Times New Roman" w:eastAsia="Times New Roman" w:hAnsi="Times New Roman" w:cs="Times New Roman"/>
          <w:color w:val="000000"/>
          <w:sz w:val="24"/>
          <w:szCs w:val="24"/>
          <w:u w:val="single"/>
        </w:rPr>
        <w:t xml:space="preserve">of the incident </w:t>
      </w:r>
      <w:r w:rsidRPr="00521203">
        <w:rPr>
          <w:rFonts w:ascii="Times New Roman" w:eastAsia="Times New Roman" w:hAnsi="Times New Roman" w:cs="Times New Roman"/>
          <w:b/>
          <w:bCs/>
          <w:color w:val="000000"/>
          <w:sz w:val="24"/>
          <w:szCs w:val="24"/>
          <w:u w:val="single"/>
        </w:rPr>
        <w:t xml:space="preserve">with wider forms of understanding requires </w:t>
      </w:r>
      <w:r w:rsidRPr="00521203">
        <w:rPr>
          <w:rFonts w:ascii="Times New Roman" w:eastAsia="Times New Roman" w:hAnsi="Times New Roman" w:cs="Times New Roman"/>
          <w:b/>
          <w:bCs/>
          <w:color w:val="000000"/>
          <w:sz w:val="24"/>
          <w:szCs w:val="24"/>
          <w:u w:val="single"/>
          <w:shd w:val="clear" w:color="auto" w:fill="FFFF00"/>
        </w:rPr>
        <w:t xml:space="preserve">bringing together different forms of knowledge that can </w:t>
      </w:r>
      <w:r w:rsidRPr="00521203">
        <w:rPr>
          <w:rFonts w:ascii="Times New Roman" w:eastAsia="Times New Roman" w:hAnsi="Times New Roman" w:cs="Times New Roman"/>
          <w:color w:val="000000"/>
          <w:sz w:val="16"/>
          <w:szCs w:val="24"/>
        </w:rPr>
        <w:t>also</w:t>
      </w:r>
      <w:r w:rsidRPr="00521203">
        <w:rPr>
          <w:rFonts w:ascii="Times New Roman" w:eastAsia="Times New Roman" w:hAnsi="Times New Roman" w:cs="Times New Roman"/>
          <w:b/>
          <w:bCs/>
          <w:color w:val="000000"/>
          <w:sz w:val="24"/>
          <w:szCs w:val="24"/>
          <w:u w:val="single"/>
          <w:shd w:val="clear" w:color="auto" w:fill="FFFF00"/>
        </w:rPr>
        <w:t xml:space="preserve"> often test each other.</w:t>
      </w:r>
      <w:r w:rsidRPr="00521203">
        <w:rPr>
          <w:rFonts w:ascii="Times New Roman" w:eastAsia="Times New Roman" w:hAnsi="Times New Roman" w:cs="Times New Roman"/>
          <w:color w:val="000000"/>
          <w:sz w:val="16"/>
          <w:szCs w:val="24"/>
        </w:rPr>
        <w:t xml:space="preserve"> To trace evidentiary threads requires </w:t>
      </w:r>
      <w:proofErr w:type="spellStart"/>
      <w:r w:rsidRPr="00521203">
        <w:rPr>
          <w:rFonts w:ascii="Times New Roman" w:eastAsia="Times New Roman" w:hAnsi="Times New Roman" w:cs="Times New Roman"/>
          <w:color w:val="000000"/>
          <w:sz w:val="16"/>
          <w:szCs w:val="24"/>
        </w:rPr>
        <w:t>labour</w:t>
      </w:r>
      <w:proofErr w:type="spellEnd"/>
      <w:r w:rsidRPr="00521203">
        <w:rPr>
          <w:rFonts w:ascii="Times New Roman" w:eastAsia="Times New Roman" w:hAnsi="Times New Roman" w:cs="Times New Roman"/>
          <w:color w:val="000000"/>
          <w:sz w:val="16"/>
          <w:szCs w:val="24"/>
        </w:rPr>
        <w:t xml:space="preserve"> and care. Because it starts from an incident, </w:t>
      </w:r>
      <w:r w:rsidRPr="00521203">
        <w:rPr>
          <w:rFonts w:ascii="Times New Roman" w:eastAsia="Times New Roman" w:hAnsi="Times New Roman" w:cs="Times New Roman"/>
          <w:b/>
          <w:bCs/>
          <w:color w:val="000000"/>
          <w:sz w:val="24"/>
          <w:szCs w:val="24"/>
          <w:u w:val="single"/>
          <w:shd w:val="clear" w:color="auto" w:fill="FFFF00"/>
        </w:rPr>
        <w:t>investigative aesthetics is grounded in experience</w:t>
      </w:r>
      <w:r w:rsidRPr="00521203">
        <w:rPr>
          <w:rFonts w:ascii="Times New Roman" w:eastAsia="Times New Roman" w:hAnsi="Times New Roman" w:cs="Times New Roman"/>
          <w:color w:val="000000"/>
          <w:sz w:val="16"/>
          <w:szCs w:val="24"/>
        </w:rPr>
        <w:t xml:space="preserve">, </w:t>
      </w:r>
      <w:r w:rsidRPr="00521203">
        <w:rPr>
          <w:rFonts w:ascii="Times New Roman" w:eastAsia="Times New Roman" w:hAnsi="Times New Roman" w:cs="Times New Roman"/>
          <w:color w:val="000000"/>
          <w:sz w:val="16"/>
          <w:szCs w:val="16"/>
        </w:rPr>
        <w:t xml:space="preserve">and the perspective it brings to bear is openly partial, embedded, activist or militant, rather than a ‘disinterested’ or neutral view from nowhere. </w:t>
      </w:r>
      <w:r w:rsidRPr="00521203">
        <w:rPr>
          <w:rFonts w:ascii="Times New Roman" w:eastAsia="Times New Roman" w:hAnsi="Times New Roman" w:cs="Times New Roman"/>
          <w:color w:val="000000"/>
          <w:sz w:val="16"/>
          <w:szCs w:val="16"/>
          <w:shd w:val="clear" w:color="auto" w:fill="FFFF00"/>
        </w:rPr>
        <w:t xml:space="preserve">Making sense must </w:t>
      </w:r>
      <w:r w:rsidRPr="00521203">
        <w:rPr>
          <w:rFonts w:ascii="Times New Roman" w:eastAsia="Times New Roman" w:hAnsi="Times New Roman" w:cs="Times New Roman"/>
          <w:color w:val="000000"/>
          <w:sz w:val="16"/>
          <w:szCs w:val="16"/>
        </w:rPr>
        <w:t xml:space="preserve">also </w:t>
      </w:r>
      <w:r w:rsidRPr="00521203">
        <w:rPr>
          <w:rFonts w:ascii="Times New Roman" w:eastAsia="Times New Roman" w:hAnsi="Times New Roman" w:cs="Times New Roman"/>
          <w:color w:val="000000"/>
          <w:sz w:val="16"/>
          <w:szCs w:val="16"/>
          <w:shd w:val="clear" w:color="auto" w:fill="FFFF00"/>
        </w:rPr>
        <w:t xml:space="preserve">not mean </w:t>
      </w:r>
      <w:r w:rsidRPr="00521203">
        <w:rPr>
          <w:rFonts w:ascii="Times New Roman" w:eastAsia="Times New Roman" w:hAnsi="Times New Roman" w:cs="Times New Roman"/>
          <w:color w:val="000000"/>
          <w:sz w:val="16"/>
          <w:szCs w:val="16"/>
        </w:rPr>
        <w:t xml:space="preserve">simple </w:t>
      </w:r>
      <w:r w:rsidRPr="00521203">
        <w:rPr>
          <w:rFonts w:ascii="Times New Roman" w:eastAsia="Times New Roman" w:hAnsi="Times New Roman" w:cs="Times New Roman"/>
          <w:color w:val="000000"/>
          <w:sz w:val="16"/>
          <w:szCs w:val="16"/>
          <w:shd w:val="clear" w:color="auto" w:fill="FFFF00"/>
        </w:rPr>
        <w:t>conformity to a culture,</w:t>
      </w:r>
      <w:r w:rsidRPr="00521203">
        <w:rPr>
          <w:rFonts w:ascii="Times New Roman" w:eastAsia="Times New Roman" w:hAnsi="Times New Roman" w:cs="Times New Roman"/>
          <w:color w:val="000000"/>
          <w:sz w:val="16"/>
          <w:szCs w:val="16"/>
        </w:rPr>
        <w:t xml:space="preserve"> especially that of a homogeneous mass of variously privileged perspectives which are </w:t>
      </w:r>
      <w:proofErr w:type="spellStart"/>
      <w:r w:rsidRPr="00521203">
        <w:rPr>
          <w:rFonts w:ascii="Times New Roman" w:eastAsia="Times New Roman" w:hAnsi="Times New Roman" w:cs="Times New Roman"/>
          <w:color w:val="000000"/>
          <w:sz w:val="16"/>
          <w:szCs w:val="16"/>
        </w:rPr>
        <w:t>ormed</w:t>
      </w:r>
      <w:proofErr w:type="spellEnd"/>
      <w:r w:rsidRPr="00521203">
        <w:rPr>
          <w:rFonts w:ascii="Times New Roman" w:eastAsia="Times New Roman" w:hAnsi="Times New Roman" w:cs="Times New Roman"/>
          <w:color w:val="000000"/>
          <w:sz w:val="16"/>
          <w:szCs w:val="16"/>
        </w:rPr>
        <w:t xml:space="preserve"> by their perspectival interpretations. Situated experience is varied and subject to different kinds of access, understanding and interpretation. In such a condition,</w:t>
      </w:r>
      <w:r w:rsidRPr="00521203">
        <w:rPr>
          <w:rFonts w:ascii="Times New Roman" w:eastAsia="Times New Roman" w:hAnsi="Times New Roman" w:cs="Times New Roman"/>
          <w:color w:val="000000"/>
          <w:sz w:val="16"/>
          <w:szCs w:val="24"/>
        </w:rPr>
        <w:t xml:space="preserve"> </w:t>
      </w:r>
      <w:r w:rsidRPr="00521203">
        <w:rPr>
          <w:rFonts w:ascii="Times New Roman" w:eastAsia="Times New Roman" w:hAnsi="Times New Roman" w:cs="Times New Roman"/>
          <w:b/>
          <w:bCs/>
          <w:color w:val="000000"/>
          <w:sz w:val="24"/>
          <w:szCs w:val="24"/>
          <w:u w:val="single"/>
          <w:shd w:val="clear" w:color="auto" w:fill="FFFF00"/>
        </w:rPr>
        <w:t>aesthetics is</w:t>
      </w:r>
      <w:r w:rsidRPr="00521203">
        <w:rPr>
          <w:rFonts w:ascii="Times New Roman" w:eastAsia="Times New Roman" w:hAnsi="Times New Roman" w:cs="Times New Roman"/>
          <w:color w:val="000000"/>
          <w:sz w:val="16"/>
          <w:szCs w:val="24"/>
        </w:rPr>
        <w:t xml:space="preserve"> also </w:t>
      </w:r>
      <w:r w:rsidRPr="00521203">
        <w:rPr>
          <w:rFonts w:ascii="Times New Roman" w:eastAsia="Times New Roman" w:hAnsi="Times New Roman" w:cs="Times New Roman"/>
          <w:color w:val="000000"/>
          <w:sz w:val="24"/>
          <w:szCs w:val="24"/>
          <w:u w:val="single"/>
        </w:rPr>
        <w:t>about developing sensibilities of extremely careful looking and noticing. As such it is also</w:t>
      </w:r>
      <w:r w:rsidRPr="00521203">
        <w:rPr>
          <w:rFonts w:ascii="Times New Roman" w:eastAsia="Times New Roman" w:hAnsi="Times New Roman" w:cs="Times New Roman"/>
          <w:b/>
          <w:bCs/>
          <w:color w:val="000000"/>
          <w:sz w:val="24"/>
          <w:szCs w:val="24"/>
          <w:u w:val="single"/>
          <w:shd w:val="clear" w:color="auto" w:fill="FFFF00"/>
        </w:rPr>
        <w:t xml:space="preserve"> </w:t>
      </w:r>
      <w:r w:rsidRPr="00521203">
        <w:rPr>
          <w:rFonts w:ascii="Times New Roman" w:eastAsia="Times New Roman" w:hAnsi="Times New Roman" w:cs="Times New Roman"/>
          <w:b/>
          <w:bCs/>
          <w:color w:val="000000"/>
          <w:sz w:val="24"/>
          <w:szCs w:val="24"/>
          <w:u w:val="single"/>
          <w:shd w:val="clear" w:color="auto" w:fill="00FF00"/>
        </w:rPr>
        <w:t xml:space="preserve">an ethical position because opening one’s ability to sense is opening oneself to the experience of pain, as opposed to the danger of developing an </w:t>
      </w:r>
      <w:proofErr w:type="spellStart"/>
      <w:r w:rsidRPr="00521203">
        <w:rPr>
          <w:rFonts w:ascii="Times New Roman" w:eastAsia="Times New Roman" w:hAnsi="Times New Roman" w:cs="Times New Roman"/>
          <w:b/>
          <w:bCs/>
          <w:color w:val="000000"/>
          <w:sz w:val="24"/>
          <w:szCs w:val="24"/>
          <w:u w:val="single"/>
          <w:shd w:val="clear" w:color="auto" w:fill="00FF00"/>
        </w:rPr>
        <w:t>anaesthesia</w:t>
      </w:r>
      <w:proofErr w:type="spellEnd"/>
      <w:r w:rsidRPr="00521203">
        <w:rPr>
          <w:rFonts w:ascii="Times New Roman" w:eastAsia="Times New Roman" w:hAnsi="Times New Roman" w:cs="Times New Roman"/>
          <w:b/>
          <w:bCs/>
          <w:color w:val="000000"/>
          <w:sz w:val="24"/>
          <w:szCs w:val="24"/>
          <w:u w:val="single"/>
          <w:shd w:val="clear" w:color="auto" w:fill="00FF00"/>
        </w:rPr>
        <w:t xml:space="preserve"> to political injustice which would in turn remove investigation from the proximate relation to the event that it aims to comprehend and </w:t>
      </w:r>
      <w:r w:rsidRPr="00521203">
        <w:rPr>
          <w:rFonts w:ascii="Times New Roman" w:eastAsia="Times New Roman" w:hAnsi="Times New Roman" w:cs="Times New Roman"/>
          <w:color w:val="000000"/>
          <w:sz w:val="24"/>
          <w:szCs w:val="24"/>
          <w:u w:val="single"/>
          <w:shd w:val="clear" w:color="auto" w:fill="00FF00"/>
        </w:rPr>
        <w:t xml:space="preserve">to </w:t>
      </w:r>
      <w:r w:rsidRPr="00521203">
        <w:rPr>
          <w:rFonts w:ascii="Times New Roman" w:eastAsia="Times New Roman" w:hAnsi="Times New Roman" w:cs="Times New Roman"/>
          <w:b/>
          <w:bCs/>
          <w:color w:val="000000"/>
          <w:sz w:val="24"/>
          <w:szCs w:val="24"/>
          <w:u w:val="single"/>
          <w:shd w:val="clear" w:color="auto" w:fill="00FF00"/>
        </w:rPr>
        <w:t>trace.</w:t>
      </w:r>
      <w:r w:rsidRPr="00521203">
        <w:rPr>
          <w:rFonts w:ascii="Times New Roman" w:eastAsia="Times New Roman" w:hAnsi="Times New Roman" w:cs="Times New Roman"/>
          <w:color w:val="000000"/>
          <w:sz w:val="16"/>
          <w:szCs w:val="24"/>
        </w:rPr>
        <w:t xml:space="preserve"> There are constantly aesthetic, </w:t>
      </w:r>
      <w:proofErr w:type="gramStart"/>
      <w:r w:rsidRPr="00521203">
        <w:rPr>
          <w:rFonts w:ascii="Times New Roman" w:eastAsia="Times New Roman" w:hAnsi="Times New Roman" w:cs="Times New Roman"/>
          <w:color w:val="000000"/>
          <w:sz w:val="16"/>
          <w:szCs w:val="24"/>
        </w:rPr>
        <w:t>political</w:t>
      </w:r>
      <w:proofErr w:type="gramEnd"/>
      <w:r w:rsidRPr="00521203">
        <w:rPr>
          <w:rFonts w:ascii="Times New Roman" w:eastAsia="Times New Roman" w:hAnsi="Times New Roman" w:cs="Times New Roman"/>
          <w:color w:val="000000"/>
          <w:sz w:val="16"/>
          <w:szCs w:val="24"/>
        </w:rPr>
        <w:t xml:space="preserve"> and ethical choices to be made, for example in determining which incidents should be pursued and how wide to open the investigative angle, just as there are to working out which aesthetic impressions can become evidence, and for what.</w:t>
      </w:r>
    </w:p>
    <w:sectPr w:rsidR="00705F6A" w:rsidRPr="003353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EB4AF7"/>
    <w:multiLevelType w:val="multilevel"/>
    <w:tmpl w:val="62F4B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2134C2"/>
    <w:multiLevelType w:val="multilevel"/>
    <w:tmpl w:val="66CC1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3319CD"/>
    <w:multiLevelType w:val="multilevel"/>
    <w:tmpl w:val="26D88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8E39F6"/>
    <w:multiLevelType w:val="multilevel"/>
    <w:tmpl w:val="969EBE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B70EB0"/>
    <w:multiLevelType w:val="multilevel"/>
    <w:tmpl w:val="4DA8BE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0C1934"/>
    <w:multiLevelType w:val="multilevel"/>
    <w:tmpl w:val="0DE800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DF4DF3"/>
    <w:multiLevelType w:val="multilevel"/>
    <w:tmpl w:val="55E21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AD40FDC"/>
    <w:multiLevelType w:val="hybridMultilevel"/>
    <w:tmpl w:val="4A562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5"/>
    <w:lvlOverride w:ilvl="0">
      <w:lvl w:ilvl="0">
        <w:numFmt w:val="decimal"/>
        <w:lvlText w:val="%1."/>
        <w:lvlJc w:val="left"/>
      </w:lvl>
    </w:lvlOverride>
  </w:num>
  <w:num w:numId="13">
    <w:abstractNumId w:val="14"/>
    <w:lvlOverride w:ilvl="0">
      <w:lvl w:ilvl="0">
        <w:numFmt w:val="decimal"/>
        <w:lvlText w:val="%1."/>
        <w:lvlJc w:val="left"/>
      </w:lvl>
    </w:lvlOverride>
  </w:num>
  <w:num w:numId="14">
    <w:abstractNumId w:val="12"/>
  </w:num>
  <w:num w:numId="15">
    <w:abstractNumId w:val="13"/>
    <w:lvlOverride w:ilvl="0">
      <w:lvl w:ilvl="0">
        <w:numFmt w:val="decimal"/>
        <w:lvlText w:val="%1."/>
        <w:lvlJc w:val="left"/>
      </w:lvl>
    </w:lvlOverride>
  </w:num>
  <w:num w:numId="16">
    <w:abstractNumId w:val="17"/>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1203"/>
    <w:rsid w:val="000139A3"/>
    <w:rsid w:val="000E45A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53B0"/>
    <w:rsid w:val="003460F2"/>
    <w:rsid w:val="0038158C"/>
    <w:rsid w:val="003902BA"/>
    <w:rsid w:val="003A09E2"/>
    <w:rsid w:val="00407037"/>
    <w:rsid w:val="004605D6"/>
    <w:rsid w:val="004C60E8"/>
    <w:rsid w:val="004E3579"/>
    <w:rsid w:val="004E728B"/>
    <w:rsid w:val="004F39E0"/>
    <w:rsid w:val="00521203"/>
    <w:rsid w:val="00537BD5"/>
    <w:rsid w:val="0057268A"/>
    <w:rsid w:val="005D2912"/>
    <w:rsid w:val="006065BD"/>
    <w:rsid w:val="00645FA9"/>
    <w:rsid w:val="00647866"/>
    <w:rsid w:val="00665003"/>
    <w:rsid w:val="006A2AD0"/>
    <w:rsid w:val="006C2375"/>
    <w:rsid w:val="006D4ECC"/>
    <w:rsid w:val="00705F6A"/>
    <w:rsid w:val="00722258"/>
    <w:rsid w:val="007243E5"/>
    <w:rsid w:val="00766EA0"/>
    <w:rsid w:val="007A2226"/>
    <w:rsid w:val="007F5B66"/>
    <w:rsid w:val="00823A1C"/>
    <w:rsid w:val="00845B9D"/>
    <w:rsid w:val="00860984"/>
    <w:rsid w:val="008B3ECB"/>
    <w:rsid w:val="008B4E85"/>
    <w:rsid w:val="008C1B2E"/>
    <w:rsid w:val="00901118"/>
    <w:rsid w:val="0091627E"/>
    <w:rsid w:val="0097032B"/>
    <w:rsid w:val="009D2EAD"/>
    <w:rsid w:val="009D54B2"/>
    <w:rsid w:val="009E1922"/>
    <w:rsid w:val="009F7ED2"/>
    <w:rsid w:val="00A93661"/>
    <w:rsid w:val="00A95652"/>
    <w:rsid w:val="00AC0AB8"/>
    <w:rsid w:val="00AC363A"/>
    <w:rsid w:val="00B33C6D"/>
    <w:rsid w:val="00B4508F"/>
    <w:rsid w:val="00B55AD5"/>
    <w:rsid w:val="00B8057C"/>
    <w:rsid w:val="00BD6238"/>
    <w:rsid w:val="00BF593B"/>
    <w:rsid w:val="00BF773A"/>
    <w:rsid w:val="00BF7E81"/>
    <w:rsid w:val="00C13773"/>
    <w:rsid w:val="00C17CC8"/>
    <w:rsid w:val="00C74294"/>
    <w:rsid w:val="00C83417"/>
    <w:rsid w:val="00C9604F"/>
    <w:rsid w:val="00CA19AA"/>
    <w:rsid w:val="00CA478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600E"/>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6D377"/>
  <w15:chartTrackingRefBased/>
  <w15:docId w15:val="{326B49DB-A20F-4D16-BA3C-CED73189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5F6A"/>
    <w:rPr>
      <w:rFonts w:ascii="Calibri" w:hAnsi="Calibri"/>
    </w:rPr>
  </w:style>
  <w:style w:type="paragraph" w:styleId="Heading1">
    <w:name w:val="heading 1"/>
    <w:aliases w:val="Pocket"/>
    <w:basedOn w:val="Normal"/>
    <w:next w:val="Normal"/>
    <w:link w:val="Heading1Char"/>
    <w:qFormat/>
    <w:rsid w:val="005212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12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12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212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12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203"/>
  </w:style>
  <w:style w:type="character" w:customStyle="1" w:styleId="Heading1Char">
    <w:name w:val="Heading 1 Char"/>
    <w:aliases w:val="Pocket Char"/>
    <w:basedOn w:val="DefaultParagraphFont"/>
    <w:link w:val="Heading1"/>
    <w:rsid w:val="005212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12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120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21203"/>
    <w:rPr>
      <w:rFonts w:ascii="Calibri" w:eastAsiaTheme="majorEastAsia" w:hAnsi="Calibri" w:cstheme="majorBidi"/>
      <w:b/>
      <w:iCs/>
      <w:sz w:val="26"/>
    </w:rPr>
  </w:style>
  <w:style w:type="character" w:styleId="Emphasis">
    <w:name w:val="Emphasis"/>
    <w:basedOn w:val="DefaultParagraphFont"/>
    <w:uiPriority w:val="7"/>
    <w:qFormat/>
    <w:rsid w:val="0052120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21203"/>
    <w:rPr>
      <w:b/>
      <w:bCs/>
      <w:sz w:val="26"/>
      <w:u w:val="none"/>
    </w:rPr>
  </w:style>
  <w:style w:type="character" w:customStyle="1" w:styleId="StyleUnderline">
    <w:name w:val="Style Underline"/>
    <w:aliases w:val="Underline"/>
    <w:basedOn w:val="DefaultParagraphFont"/>
    <w:uiPriority w:val="6"/>
    <w:qFormat/>
    <w:rsid w:val="00521203"/>
    <w:rPr>
      <w:b w:val="0"/>
      <w:sz w:val="22"/>
      <w:u w:val="single"/>
    </w:rPr>
  </w:style>
  <w:style w:type="character" w:styleId="Hyperlink">
    <w:name w:val="Hyperlink"/>
    <w:basedOn w:val="DefaultParagraphFont"/>
    <w:uiPriority w:val="99"/>
    <w:semiHidden/>
    <w:unhideWhenUsed/>
    <w:rsid w:val="00521203"/>
    <w:rPr>
      <w:color w:val="auto"/>
      <w:u w:val="none"/>
    </w:rPr>
  </w:style>
  <w:style w:type="character" w:styleId="FollowedHyperlink">
    <w:name w:val="FollowedHyperlink"/>
    <w:basedOn w:val="DefaultParagraphFont"/>
    <w:uiPriority w:val="99"/>
    <w:semiHidden/>
    <w:unhideWhenUsed/>
    <w:rsid w:val="00521203"/>
    <w:rPr>
      <w:color w:val="auto"/>
      <w:u w:val="none"/>
    </w:rPr>
  </w:style>
  <w:style w:type="paragraph" w:styleId="NormalWeb">
    <w:name w:val="Normal (Web)"/>
    <w:basedOn w:val="Normal"/>
    <w:uiPriority w:val="99"/>
    <w:semiHidden/>
    <w:unhideWhenUsed/>
    <w:rsid w:val="005212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4468">
      <w:bodyDiv w:val="1"/>
      <w:marLeft w:val="0"/>
      <w:marRight w:val="0"/>
      <w:marTop w:val="0"/>
      <w:marBottom w:val="0"/>
      <w:divBdr>
        <w:top w:val="none" w:sz="0" w:space="0" w:color="auto"/>
        <w:left w:val="none" w:sz="0" w:space="0" w:color="auto"/>
        <w:bottom w:val="none" w:sz="0" w:space="0" w:color="auto"/>
        <w:right w:val="none" w:sz="0" w:space="0" w:color="auto"/>
      </w:divBdr>
    </w:div>
    <w:div w:id="840202365">
      <w:bodyDiv w:val="1"/>
      <w:marLeft w:val="0"/>
      <w:marRight w:val="0"/>
      <w:marTop w:val="0"/>
      <w:marBottom w:val="0"/>
      <w:divBdr>
        <w:top w:val="none" w:sz="0" w:space="0" w:color="auto"/>
        <w:left w:val="none" w:sz="0" w:space="0" w:color="auto"/>
        <w:bottom w:val="none" w:sz="0" w:space="0" w:color="auto"/>
        <w:right w:val="none" w:sz="0" w:space="0" w:color="auto"/>
      </w:divBdr>
    </w:div>
    <w:div w:id="184000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273</TotalTime>
  <Pages>1</Pages>
  <Words>2622</Words>
  <Characters>14952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5.1.1</cp:keywords>
  <dc:description/>
  <cp:lastModifiedBy>Elena Belashchenko</cp:lastModifiedBy>
  <cp:revision>2</cp:revision>
  <dcterms:created xsi:type="dcterms:W3CDTF">2022-03-18T23:40:00Z</dcterms:created>
  <dcterms:modified xsi:type="dcterms:W3CDTF">2022-03-19T04:16:00Z</dcterms:modified>
</cp:coreProperties>
</file>