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8DE8D" w14:textId="37671ECE" w:rsidR="0030108E" w:rsidRDefault="0030108E" w:rsidP="0030108E">
      <w:pPr>
        <w:pStyle w:val="Heading2"/>
      </w:pPr>
      <w:r>
        <w:t>1</w:t>
      </w:r>
    </w:p>
    <w:p w14:paraId="0D389AC2" w14:textId="77777777" w:rsidR="001610CA" w:rsidRPr="00991AD4" w:rsidRDefault="001610CA" w:rsidP="001610CA">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14:paraId="4F95AD03" w14:textId="77777777" w:rsidR="001610CA" w:rsidRPr="00991AD4" w:rsidRDefault="001610CA" w:rsidP="001610CA">
      <w:pPr>
        <w:pStyle w:val="Heading4"/>
        <w:rPr>
          <w:rFonts w:asciiTheme="minorHAnsi" w:hAnsiTheme="minorHAnsi" w:cstheme="minorHAnsi"/>
        </w:rPr>
      </w:pPr>
      <w:r w:rsidRPr="00991AD4">
        <w:rPr>
          <w:rFonts w:asciiTheme="minorHAnsi" w:hAnsiTheme="minorHAnsi" w:cstheme="minorHAnsi"/>
        </w:rPr>
        <w:t>Violation: screenshot in the doc – they have none</w:t>
      </w:r>
    </w:p>
    <w:p w14:paraId="3C1B3032" w14:textId="77777777" w:rsidR="001610CA" w:rsidRPr="00991AD4" w:rsidRDefault="001610CA" w:rsidP="001610CA">
      <w:pPr>
        <w:pStyle w:val="Heading4"/>
        <w:rPr>
          <w:rFonts w:asciiTheme="minorHAnsi" w:hAnsiTheme="minorHAnsi" w:cstheme="minorHAnsi"/>
        </w:rPr>
      </w:pPr>
      <w:r w:rsidRPr="00991AD4">
        <w:rPr>
          <w:rFonts w:asciiTheme="minorHAnsi" w:hAnsiTheme="minorHAnsi" w:cstheme="minorHAnsi"/>
        </w:rPr>
        <w:t>Standards:</w:t>
      </w:r>
    </w:p>
    <w:p w14:paraId="7A14BB69" w14:textId="77777777" w:rsidR="001610CA" w:rsidRPr="00991AD4" w:rsidRDefault="001610CA" w:rsidP="001610CA">
      <w:pPr>
        <w:pStyle w:val="Heading4"/>
        <w:rPr>
          <w:rFonts w:asciiTheme="minorHAnsi" w:hAnsiTheme="minorHAnsi" w:cstheme="minorHAnsi"/>
        </w:rPr>
      </w:pPr>
      <w:r w:rsidRPr="00991AD4">
        <w:rPr>
          <w:rFonts w:asciiTheme="minorHAnsi" w:hAnsiTheme="minorHAnsi" w:cstheme="minorHAnsi"/>
        </w:rPr>
        <w:t xml:space="preserve">1] Level Playing Field – big schools can go around and scout and collect </w:t>
      </w:r>
      <w:proofErr w:type="gramStart"/>
      <w:r w:rsidRPr="00991AD4">
        <w:rPr>
          <w:rFonts w:asciiTheme="minorHAnsi" w:hAnsiTheme="minorHAnsi" w:cstheme="minorHAnsi"/>
        </w:rPr>
        <w:t>flows</w:t>
      </w:r>
      <w:proofErr w:type="gramEnd"/>
      <w:r w:rsidRPr="00991AD4">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0866B5C4" w14:textId="77777777" w:rsidR="001610CA" w:rsidRPr="00991AD4" w:rsidRDefault="001610CA" w:rsidP="001610CA">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Strategy Education – round reports help novices understand the context in which positions are read by good debaters and help with brainstorming potential 1NCs vs affs – helps compensate for kids who can't afford coaches to prep out affs.</w:t>
      </w:r>
    </w:p>
    <w:p w14:paraId="6757D52D" w14:textId="77777777" w:rsidR="001610CA" w:rsidRPr="00991AD4" w:rsidRDefault="001610CA" w:rsidP="001610CA">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14:paraId="2F9A094C" w14:textId="77777777" w:rsidR="001610CA" w:rsidRDefault="001610CA" w:rsidP="001610CA"/>
    <w:p w14:paraId="43637C4E" w14:textId="77777777" w:rsidR="001610CA" w:rsidRDefault="001610CA" w:rsidP="001610CA">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5AA4920D" w14:textId="77777777" w:rsidR="001610CA" w:rsidRPr="00772C2C" w:rsidRDefault="001610CA" w:rsidP="001610CA">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7683F521" w14:textId="77777777" w:rsidR="001610CA" w:rsidRPr="00772C2C" w:rsidRDefault="001610CA" w:rsidP="001610CA">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F5FEF38" w14:textId="77777777" w:rsidR="001610CA" w:rsidRPr="00772C2C" w:rsidRDefault="001610CA" w:rsidP="001610CA">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0C751877" w14:textId="7BA0A955" w:rsidR="00944536" w:rsidRDefault="00362AD0" w:rsidP="002523A6">
      <w:pPr>
        <w:pStyle w:val="Heading2"/>
      </w:pPr>
      <w:r>
        <w:lastRenderedPageBreak/>
        <w:t>2</w:t>
      </w:r>
    </w:p>
    <w:p w14:paraId="4364DB33" w14:textId="77777777" w:rsidR="008C5D6B" w:rsidRPr="00476A78" w:rsidRDefault="008C5D6B" w:rsidP="008C5D6B">
      <w:pPr>
        <w:pStyle w:val="Heading4"/>
        <w:rPr>
          <w:rFonts w:asciiTheme="minorHAnsi" w:hAnsiTheme="minorHAnsi" w:cstheme="minorHAnsi"/>
        </w:rPr>
      </w:pPr>
      <w:r w:rsidRPr="00476A78">
        <w:rPr>
          <w:rFonts w:asciiTheme="minorHAnsi" w:hAnsiTheme="minorHAnsi" w:cstheme="minorHAnsi"/>
        </w:rPr>
        <w:t xml:space="preserve">The standard is maximizing expected well-being. </w:t>
      </w:r>
    </w:p>
    <w:p w14:paraId="0F3A1B02" w14:textId="77777777" w:rsidR="008C5D6B" w:rsidRPr="00476A78" w:rsidRDefault="008C5D6B" w:rsidP="008C5D6B">
      <w:pPr>
        <w:pStyle w:val="Heading4"/>
        <w:rPr>
          <w:rFonts w:asciiTheme="minorHAnsi" w:hAnsiTheme="minorHAnsi" w:cstheme="minorHAnsi"/>
          <w:b w:val="0"/>
        </w:rPr>
      </w:pPr>
      <w:r w:rsidRPr="00476A78">
        <w:rPr>
          <w:rFonts w:asciiTheme="minorHAnsi" w:hAnsiTheme="minorHAnsi" w:cstheme="minorHAnsi"/>
        </w:rPr>
        <w:t>1] Only pleasure and pain are intrinsically valuable – all other frameworks collapse.</w:t>
      </w:r>
    </w:p>
    <w:p w14:paraId="432AC948" w14:textId="77777777" w:rsidR="008C5D6B" w:rsidRPr="00716136" w:rsidRDefault="008C5D6B" w:rsidP="008C5D6B">
      <w:pPr>
        <w:rPr>
          <w:rFonts w:asciiTheme="majorHAnsi" w:hAnsiTheme="majorHAnsi" w:cstheme="majorHAnsi"/>
        </w:rPr>
      </w:pPr>
      <w:r w:rsidRPr="00476A78">
        <w:rPr>
          <w:rStyle w:val="Style13ptBold"/>
          <w:rFonts w:asciiTheme="minorHAnsi" w:hAnsiTheme="minorHAnsi" w:cstheme="min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5B78B9C7" w14:textId="77777777" w:rsidR="008C5D6B" w:rsidRPr="00E47BED" w:rsidRDefault="008C5D6B" w:rsidP="008C5D6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w:t>
      </w:r>
      <w:proofErr w:type="gramStart"/>
      <w:r w:rsidRPr="008C4C82">
        <w:rPr>
          <w:rStyle w:val="StyleUnderline"/>
          <w:rFonts w:asciiTheme="majorHAnsi" w:hAnsiTheme="majorHAnsi" w:cstheme="majorHAnsi"/>
          <w:b/>
          <w:bCs/>
          <w:highlight w:val="cyan"/>
        </w:rPr>
        <w:t>valuable</w:t>
      </w:r>
      <w:proofErr w:type="gramEnd"/>
      <w:r w:rsidRPr="008C4C82">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 xml:space="preserve">pain is intrinsically </w:t>
      </w:r>
      <w:proofErr w:type="spellStart"/>
      <w:r w:rsidRPr="008C4C8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17BF357" w14:textId="77777777" w:rsidR="008C5D6B" w:rsidRPr="008F5337" w:rsidRDefault="008C5D6B" w:rsidP="008C5D6B">
      <w:pPr>
        <w:pStyle w:val="Heading4"/>
      </w:pPr>
      <w:r>
        <w:t xml:space="preserve">2] Extinction first --- moral uncertainty. </w:t>
      </w:r>
    </w:p>
    <w:p w14:paraId="4B332799" w14:textId="77777777" w:rsidR="008C5D6B" w:rsidRPr="005F7BED" w:rsidRDefault="008C5D6B" w:rsidP="008C5D6B">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482EE01" w14:textId="77777777" w:rsidR="008C5D6B" w:rsidRDefault="008C5D6B" w:rsidP="008C5D6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2DF1528A" w14:textId="77777777" w:rsidR="008C5D6B" w:rsidRPr="00523EC9" w:rsidRDefault="008C5D6B" w:rsidP="008C5D6B">
      <w:pPr>
        <w:pStyle w:val="Heading4"/>
        <w:rPr>
          <w:rFonts w:asciiTheme="minorHAnsi" w:hAnsiTheme="minorHAnsi" w:cstheme="minorHAnsi"/>
        </w:rPr>
      </w:pPr>
      <w:r w:rsidRPr="00523EC9">
        <w:rPr>
          <w:rFonts w:asciiTheme="minorHAnsi" w:hAnsiTheme="minorHAnsi" w:cstheme="minorHAnsi"/>
        </w:rPr>
        <w:lastRenderedPageBreak/>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1DF83820" w14:textId="77777777" w:rsidR="008C5D6B" w:rsidRPr="00523EC9" w:rsidRDefault="008C5D6B" w:rsidP="008C5D6B">
      <w:pPr>
        <w:pStyle w:val="Heading4"/>
        <w:rPr>
          <w:rFonts w:asciiTheme="minorHAnsi" w:hAnsiTheme="minorHAnsi" w:cstheme="minorHAnsi"/>
        </w:rPr>
      </w:pPr>
      <w:r w:rsidRPr="00523EC9">
        <w:rPr>
          <w:rFonts w:asciiTheme="minorHAnsi" w:hAnsiTheme="minorHAnsi" w:cstheme="minorHAnsi"/>
        </w:rPr>
        <w:t xml:space="preserve">The role of the ballot is to evaluate consequences. </w:t>
      </w:r>
    </w:p>
    <w:p w14:paraId="568DDBBF" w14:textId="77777777" w:rsidR="008C5D6B" w:rsidRPr="00523EC9" w:rsidRDefault="008C5D6B" w:rsidP="008C5D6B">
      <w:pPr>
        <w:pStyle w:val="Heading4"/>
        <w:rPr>
          <w:rFonts w:asciiTheme="minorHAnsi" w:hAnsiTheme="minorHAnsi" w:cstheme="minorHAnsi"/>
        </w:rPr>
      </w:pPr>
      <w:r w:rsidRPr="00523EC9">
        <w:rPr>
          <w:rFonts w:asciiTheme="minorHAnsi" w:hAnsiTheme="minorHAnsi" w:cstheme="minorHAnsi"/>
        </w:rPr>
        <w:t>1] Consequences first — anything else is irresponsible and escapes valuable discussions.</w:t>
      </w:r>
    </w:p>
    <w:p w14:paraId="1B340A1A" w14:textId="77777777" w:rsidR="008C5D6B" w:rsidRPr="004E035C" w:rsidRDefault="008C5D6B" w:rsidP="008C5D6B">
      <w:pPr>
        <w:rPr>
          <w:rFonts w:asciiTheme="majorHAnsi" w:hAnsiTheme="majorHAnsi" w:cstheme="majorHAnsi"/>
        </w:rPr>
      </w:pPr>
      <w:r w:rsidRPr="00523EC9">
        <w:rPr>
          <w:rFonts w:asciiTheme="minorHAnsi" w:hAnsiTheme="minorHAnsi" w:cstheme="minorHAnsi"/>
          <w:b/>
          <w:bCs/>
          <w:sz w:val="26"/>
          <w:szCs w:val="26"/>
        </w:rPr>
        <w:t>Bracey 06</w:t>
      </w:r>
      <w:r w:rsidRPr="00523EC9">
        <w:rPr>
          <w:rFonts w:asciiTheme="minorHAnsi" w:hAnsiTheme="minorHAnsi" w:cstheme="minorHAnsi"/>
        </w:rPr>
        <w:t xml:space="preserve"> </w:t>
      </w:r>
      <w:r w:rsidRPr="00523EC9">
        <w:rPr>
          <w:rFonts w:asciiTheme="minorHAnsi" w:hAnsiTheme="minorHAnsi" w:cstheme="minorHAnsi"/>
          <w:sz w:val="18"/>
          <w:szCs w:val="18"/>
        </w:rPr>
        <w:t>(</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36744783" w14:textId="77777777" w:rsidR="008C5D6B" w:rsidRPr="004E035C" w:rsidRDefault="008C5D6B" w:rsidP="008C5D6B">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8C4C82">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8C4C82">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8C4C82">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 xml:space="preserve">the "principle" becomes an </w:t>
      </w:r>
      <w:proofErr w:type="gramStart"/>
      <w:r w:rsidRPr="004E035C">
        <w:rPr>
          <w:rStyle w:val="Emphasis"/>
          <w:rFonts w:asciiTheme="majorHAnsi" w:hAnsiTheme="majorHAnsi" w:cstheme="majorHAnsi"/>
        </w:rPr>
        <w:t>end in itself, without</w:t>
      </w:r>
      <w:proofErr w:type="gramEnd"/>
      <w:r w:rsidRPr="004E035C">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5">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8C4C82">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w:t>
      </w:r>
      <w:proofErr w:type="gramStart"/>
      <w:r w:rsidRPr="004E035C">
        <w:rPr>
          <w:rStyle w:val="Emphasis"/>
          <w:rFonts w:asciiTheme="majorHAnsi" w:hAnsiTheme="majorHAnsi" w:cstheme="majorHAnsi"/>
        </w:rPr>
        <w:t>are able to</w:t>
      </w:r>
      <w:proofErr w:type="gramEnd"/>
      <w:r w:rsidRPr="004E035C">
        <w:rPr>
          <w:rStyle w:val="Emphasis"/>
          <w:rFonts w:asciiTheme="majorHAnsi" w:hAnsiTheme="majorHAnsi" w:cstheme="majorHAnsi"/>
        </w:rPr>
        <w:t xml:space="preserve"> </w:t>
      </w:r>
      <w:r w:rsidRPr="008C4C82">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8C4C82">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8C4C82">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8C4C82">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25E82BAE" w14:textId="77777777" w:rsidR="008C5D6B" w:rsidRPr="009B6962" w:rsidRDefault="008C5D6B" w:rsidP="008C5D6B"/>
    <w:p w14:paraId="13EE98B4" w14:textId="69AF7BEB" w:rsidR="008C5D6B" w:rsidRDefault="008C5D6B" w:rsidP="008C5D6B">
      <w:pPr>
        <w:pStyle w:val="Heading2"/>
      </w:pPr>
      <w:r>
        <w:lastRenderedPageBreak/>
        <w:t>3</w:t>
      </w:r>
    </w:p>
    <w:p w14:paraId="7D5EFE46" w14:textId="6E27AF0E" w:rsidR="00944536" w:rsidRDefault="00944536" w:rsidP="00944536">
      <w:pPr>
        <w:pStyle w:val="Heading4"/>
      </w:pPr>
      <w:r>
        <w:t xml:space="preserve">Counterplan: </w:t>
      </w:r>
      <w:r w:rsidR="001610CA">
        <w:t>Just gov</w:t>
      </w:r>
      <w:r>
        <w:t xml:space="preserve"> ought to recognize an unconditional right of workers to strike except in the instance that strikes directly demand discrimination towards certain groups of individuals</w:t>
      </w:r>
    </w:p>
    <w:p w14:paraId="404DBEFD" w14:textId="77777777" w:rsidR="00944536" w:rsidRDefault="00944536" w:rsidP="00944536">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01A4B79F" w14:textId="77777777" w:rsidR="00944536" w:rsidRDefault="00944536" w:rsidP="00944536">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2724FBB8" w14:textId="77777777" w:rsidR="00944536" w:rsidRDefault="00944536" w:rsidP="00944536"/>
    <w:p w14:paraId="50D99B15" w14:textId="77777777" w:rsidR="00944536" w:rsidRDefault="00944536" w:rsidP="00944536">
      <w:pPr>
        <w:pStyle w:val="Heading4"/>
      </w:pPr>
      <w:r>
        <w:t>Racist union strikes have happened before</w:t>
      </w:r>
    </w:p>
    <w:p w14:paraId="471F66C8" w14:textId="77777777" w:rsidR="00944536" w:rsidRDefault="00944536" w:rsidP="00944536">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1AB6E944" w14:textId="77777777" w:rsidR="00944536" w:rsidRDefault="00944536" w:rsidP="00944536">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785A88">
        <w:rPr>
          <w:highlight w:val="cyan"/>
          <w:u w:val="single"/>
        </w:rPr>
        <w:t xml:space="preserve">beating any </w:t>
      </w:r>
      <w:proofErr w:type="gramStart"/>
      <w:r w:rsidRPr="00785A88">
        <w:rPr>
          <w:highlight w:val="cyan"/>
          <w:u w:val="single"/>
        </w:rPr>
        <w:t>African-Americans</w:t>
      </w:r>
      <w:proofErr w:type="gramEnd"/>
      <w:r w:rsidRPr="00785A88">
        <w:rPr>
          <w:highlight w:val="cyan"/>
          <w:u w:val="single"/>
        </w:rPr>
        <w:t xml:space="preserve"> they found</w:t>
      </w:r>
      <w:r>
        <w:rPr>
          <w:sz w:val="16"/>
          <w:szCs w:val="16"/>
        </w:rPr>
        <w:t>, even pulling individuals off of streetcars and trolleys. The National Guard was called in but dispersed in June.</w:t>
      </w:r>
    </w:p>
    <w:p w14:paraId="327B0A92" w14:textId="77777777" w:rsidR="002E0C74" w:rsidRPr="002E0C74" w:rsidRDefault="002E0C74" w:rsidP="002E0C74"/>
    <w:p w14:paraId="2F97B859" w14:textId="716A46F1" w:rsidR="0030108E" w:rsidRDefault="008C5D6B" w:rsidP="0030108E">
      <w:pPr>
        <w:pStyle w:val="Heading2"/>
      </w:pPr>
      <w:r>
        <w:lastRenderedPageBreak/>
        <w:t>4</w:t>
      </w:r>
    </w:p>
    <w:p w14:paraId="6A87F643" w14:textId="77777777" w:rsidR="0030108E" w:rsidRDefault="0030108E" w:rsidP="0030108E">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CFF5090" w14:textId="77777777" w:rsidR="0030108E" w:rsidRPr="00004468" w:rsidRDefault="0030108E" w:rsidP="0030108E">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6" w:history="1">
        <w:r w:rsidRPr="00051040">
          <w:rPr>
            <w:rStyle w:val="Hyperlink"/>
          </w:rPr>
          <w:t>https://www.worldbank.org/en/news/feature/2021/06/08/the-global-economy-on-track-for-strong-but-uneven-growth-as-covid-19-still-weighs</w:t>
        </w:r>
      </w:hyperlink>
      <w:r>
        <w:t xml:space="preserve"> </w:t>
      </w:r>
    </w:p>
    <w:p w14:paraId="69C2978D" w14:textId="77777777" w:rsidR="0030108E" w:rsidRPr="00C01178" w:rsidRDefault="0030108E" w:rsidP="0030108E">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693CE425" w14:textId="77777777" w:rsidR="0030108E" w:rsidRDefault="0030108E" w:rsidP="0030108E">
      <w:pPr>
        <w:pStyle w:val="Heading4"/>
      </w:pPr>
      <w:r>
        <w:t xml:space="preserve">Strikes </w:t>
      </w:r>
      <w:r>
        <w:rPr>
          <w:u w:val="single"/>
        </w:rPr>
        <w:t>hurt</w:t>
      </w:r>
      <w:r>
        <w:t xml:space="preserve"> the Economy – two warrants:</w:t>
      </w:r>
    </w:p>
    <w:p w14:paraId="60095D2B" w14:textId="77777777" w:rsidR="0030108E" w:rsidRDefault="0030108E" w:rsidP="0030108E">
      <w:pPr>
        <w:pStyle w:val="Heading4"/>
      </w:pPr>
      <w:r>
        <w:t xml:space="preserve">1] They hurt critical </w:t>
      </w:r>
      <w:r>
        <w:rPr>
          <w:u w:val="single"/>
        </w:rPr>
        <w:t>core industries</w:t>
      </w:r>
      <w:r>
        <w:t xml:space="preserve"> that is necessary for economic growth</w:t>
      </w:r>
    </w:p>
    <w:p w14:paraId="624832E1" w14:textId="77777777" w:rsidR="0030108E" w:rsidRPr="00004468" w:rsidRDefault="0030108E" w:rsidP="0030108E">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14:paraId="06D4D009" w14:textId="77777777" w:rsidR="0030108E" w:rsidRPr="00C01178" w:rsidRDefault="0030108E" w:rsidP="0030108E">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proofErr w:type="gramStart"/>
      <w:r w:rsidRPr="00C01178">
        <w:rPr>
          <w:u w:val="single"/>
        </w:rPr>
        <w:t xml:space="preserve">.  </w:t>
      </w:r>
      <w:proofErr w:type="gramEnd"/>
      <w:r w:rsidRPr="00C01178">
        <w:rPr>
          <w:u w:val="single"/>
        </w:rPr>
        <w:t>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2D3DAB22" w14:textId="77777777" w:rsidR="0030108E" w:rsidRDefault="0030108E" w:rsidP="0030108E">
      <w:pPr>
        <w:pStyle w:val="Heading4"/>
      </w:pPr>
      <w:r>
        <w:t xml:space="preserve">2] Strikes create a stigmatization effect over labor and consumption that </w:t>
      </w:r>
      <w:r>
        <w:rPr>
          <w:u w:val="single"/>
        </w:rPr>
        <w:t>devastates</w:t>
      </w:r>
      <w:r>
        <w:t xml:space="preserve"> the Economy</w:t>
      </w:r>
    </w:p>
    <w:p w14:paraId="31DB043B" w14:textId="77777777" w:rsidR="0030108E" w:rsidRPr="00004468" w:rsidRDefault="0030108E" w:rsidP="0030108E">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A3E0CD9" w14:textId="77777777" w:rsidR="0030108E" w:rsidRPr="00C01178" w:rsidRDefault="0030108E" w:rsidP="0030108E">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797FAA42" w14:textId="77777777" w:rsidR="0030108E" w:rsidRDefault="0030108E" w:rsidP="0030108E">
      <w:pPr>
        <w:pStyle w:val="Heading4"/>
      </w:pPr>
      <w:r>
        <w:t xml:space="preserve">Err Negative – over-estimate the effect on Strikes on the economy since traditional economic measures </w:t>
      </w:r>
      <w:r>
        <w:rPr>
          <w:u w:val="single"/>
        </w:rPr>
        <w:t>underestimate</w:t>
      </w:r>
      <w:r>
        <w:t xml:space="preserve"> the damage.</w:t>
      </w:r>
    </w:p>
    <w:p w14:paraId="31B3A67B" w14:textId="77777777" w:rsidR="0030108E" w:rsidRPr="00004468" w:rsidRDefault="0030108E" w:rsidP="0030108E">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8"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540683F1" w14:textId="77777777" w:rsidR="0030108E" w:rsidRPr="00EF06CE" w:rsidRDefault="0030108E" w:rsidP="0030108E">
      <w:pPr>
        <w:rPr>
          <w:sz w:val="16"/>
        </w:rPr>
      </w:pPr>
      <w:r w:rsidRPr="00EF06CE">
        <w:rPr>
          <w:sz w:val="16"/>
        </w:rPr>
        <w:lastRenderedPageBreak/>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proofErr w:type="gramStart"/>
      <w:r w:rsidRPr="00EF06CE">
        <w:rPr>
          <w:u w:val="single"/>
        </w:rPr>
        <w:t xml:space="preserve">( </w:t>
      </w:r>
      <w:r w:rsidRPr="003872D4">
        <w:rPr>
          <w:highlight w:val="cyan"/>
          <w:u w:val="single"/>
        </w:rPr>
        <w:t>those</w:t>
      </w:r>
      <w:proofErr w:type="gramEnd"/>
      <w:r w:rsidRPr="003872D4">
        <w:rPr>
          <w:highlight w:val="cyan"/>
          <w:u w:val="single"/>
        </w:rPr>
        <w:t xml:space="preserv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1900846D" w14:textId="77777777" w:rsidR="0030108E" w:rsidRDefault="0030108E" w:rsidP="0030108E">
      <w:pPr>
        <w:pStyle w:val="Heading4"/>
      </w:pPr>
      <w:r>
        <w:t xml:space="preserve">Economic Collapse goes </w:t>
      </w:r>
      <w:r>
        <w:rPr>
          <w:u w:val="single"/>
        </w:rPr>
        <w:t>Nuclear</w:t>
      </w:r>
      <w:r>
        <w:t>.</w:t>
      </w:r>
    </w:p>
    <w:p w14:paraId="43E51533" w14:textId="77777777" w:rsidR="0030108E" w:rsidRPr="00CC4109" w:rsidRDefault="0030108E" w:rsidP="0030108E">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466B29EE" w14:textId="77777777" w:rsidR="0030108E" w:rsidRPr="00004468" w:rsidRDefault="0030108E" w:rsidP="0030108E">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77030FA6" w14:textId="77777777" w:rsidR="00B02A6A" w:rsidRDefault="00B02A6A" w:rsidP="00B02A6A"/>
    <w:p w14:paraId="7EBCC012" w14:textId="78DBF156" w:rsidR="0030108E" w:rsidRDefault="00B02A6A" w:rsidP="00B02A6A">
      <w:pPr>
        <w:pStyle w:val="Heading2"/>
      </w:pPr>
      <w:r>
        <w:lastRenderedPageBreak/>
        <w:t>Case</w:t>
      </w:r>
    </w:p>
    <w:p w14:paraId="2320D8DE" w14:textId="77777777" w:rsidR="00F1144B" w:rsidRDefault="00F1144B" w:rsidP="00F1144B">
      <w:pPr>
        <w:pStyle w:val="Heading4"/>
      </w:pPr>
      <w:r w:rsidRPr="002F0940">
        <w:t xml:space="preserve">No 1ar theory – a)7-6, 2-1 skew proves its always skewed to the aff, b) resolvability double bind – either the judge has to intervene to decide whether the 2ar’s answers to the 2nr’s Counter </w:t>
      </w:r>
      <w:proofErr w:type="spellStart"/>
      <w:r w:rsidRPr="002F0940">
        <w:t>interp</w:t>
      </w:r>
      <w:proofErr w:type="spellEnd"/>
      <w:r w:rsidRPr="002F0940">
        <w:t xml:space="preserve"> are sufficient or they auto accept every </w:t>
      </w:r>
      <w:proofErr w:type="gramStart"/>
      <w:r w:rsidRPr="002F0940">
        <w:t>answer</w:t>
      </w:r>
      <w:proofErr w:type="gramEnd"/>
      <w:r w:rsidRPr="002F0940">
        <w:t xml:space="preserve"> and you auto win. Intervention ow since it takes the round out of the </w:t>
      </w:r>
      <w:proofErr w:type="gramStart"/>
      <w:r w:rsidRPr="002F0940">
        <w:t>debaters</w:t>
      </w:r>
      <w:proofErr w:type="gramEnd"/>
      <w:r w:rsidRPr="002F0940">
        <w:t xml:space="preserve"> hands. That also means reasonability on 1ar theory since some level of intervention is inevitable so it’s net better to focus on things like substance education, Drop the argument on 1ar theory – they can initiate offensive drop the debater theory in the aff and in the 1ar while no judge would vote on 2n theory on severance</w:t>
      </w:r>
      <w:r>
        <w:t>.</w:t>
      </w:r>
    </w:p>
    <w:p w14:paraId="3E2C79B7" w14:textId="77777777" w:rsidR="00F1144B" w:rsidRDefault="00F1144B" w:rsidP="00F1144B"/>
    <w:p w14:paraId="4D88CC18" w14:textId="77777777" w:rsidR="009E37B1" w:rsidRDefault="009E37B1" w:rsidP="009E37B1">
      <w:pPr>
        <w:pStyle w:val="Heading3"/>
      </w:pPr>
      <w:r>
        <w:lastRenderedPageBreak/>
        <w:t>Cap Sustainable – Environment</w:t>
      </w:r>
    </w:p>
    <w:p w14:paraId="140A8DE3" w14:textId="77777777" w:rsidR="009E37B1" w:rsidRPr="00790C25" w:rsidRDefault="009E37B1" w:rsidP="009E37B1">
      <w:pPr>
        <w:keepNext/>
        <w:keepLines/>
        <w:spacing w:before="40" w:after="0"/>
        <w:outlineLvl w:val="3"/>
        <w:rPr>
          <w:rFonts w:eastAsiaTheme="majorEastAsia" w:cstheme="majorBidi"/>
          <w:b/>
          <w:iCs/>
          <w:sz w:val="36"/>
        </w:rPr>
      </w:pPr>
      <w:r w:rsidRPr="00790C25">
        <w:rPr>
          <w:rFonts w:eastAsiaTheme="majorEastAsia" w:cstheme="majorBidi"/>
          <w:b/>
          <w:iCs/>
          <w:sz w:val="36"/>
          <w:u w:val="single"/>
        </w:rPr>
        <w:t>Tech innovation</w:t>
      </w:r>
      <w:r w:rsidRPr="00790C25">
        <w:rPr>
          <w:rFonts w:eastAsiaTheme="majorEastAsia" w:cstheme="majorBidi"/>
          <w:b/>
          <w:iCs/>
          <w:sz w:val="36"/>
        </w:rPr>
        <w:t xml:space="preserve"> and </w:t>
      </w:r>
      <w:r w:rsidRPr="00790C25">
        <w:rPr>
          <w:rFonts w:eastAsiaTheme="majorEastAsia" w:cstheme="majorBidi"/>
          <w:b/>
          <w:iCs/>
          <w:sz w:val="36"/>
          <w:u w:val="single"/>
        </w:rPr>
        <w:t>profit motives</w:t>
      </w:r>
      <w:r w:rsidRPr="00790C25">
        <w:rPr>
          <w:rFonts w:eastAsiaTheme="majorEastAsia" w:cstheme="majorBidi"/>
          <w:b/>
          <w:iCs/>
          <w:sz w:val="36"/>
        </w:rPr>
        <w:t xml:space="preserve"> drive the </w:t>
      </w:r>
      <w:r w:rsidRPr="00790C25">
        <w:rPr>
          <w:rFonts w:eastAsiaTheme="majorEastAsia" w:cstheme="majorBidi"/>
          <w:b/>
          <w:iCs/>
          <w:sz w:val="36"/>
          <w:u w:val="single"/>
        </w:rPr>
        <w:t>Second Machine Age</w:t>
      </w:r>
      <w:r w:rsidRPr="00790C25">
        <w:rPr>
          <w:rFonts w:eastAsiaTheme="majorEastAsia" w:cstheme="majorBidi"/>
          <w:b/>
          <w:iCs/>
          <w:sz w:val="36"/>
        </w:rPr>
        <w:t xml:space="preserve">, which </w:t>
      </w:r>
      <w:r w:rsidRPr="00790C25">
        <w:rPr>
          <w:rFonts w:eastAsiaTheme="majorEastAsia" w:cstheme="majorBidi"/>
          <w:b/>
          <w:iCs/>
          <w:sz w:val="36"/>
          <w:u w:val="single"/>
        </w:rPr>
        <w:t>dematerializes</w:t>
      </w:r>
      <w:r w:rsidRPr="00790C25">
        <w:rPr>
          <w:rFonts w:eastAsiaTheme="majorEastAsia" w:cstheme="majorBidi"/>
          <w:b/>
          <w:iCs/>
          <w:sz w:val="36"/>
        </w:rPr>
        <w:t xml:space="preserve"> capitalism and makes growth </w:t>
      </w:r>
      <w:r w:rsidRPr="00790C25">
        <w:rPr>
          <w:rFonts w:eastAsiaTheme="majorEastAsia" w:cstheme="majorBidi"/>
          <w:b/>
          <w:iCs/>
          <w:sz w:val="36"/>
          <w:u w:val="single"/>
        </w:rPr>
        <w:t>sustainable</w:t>
      </w:r>
      <w:r w:rsidRPr="00790C25">
        <w:rPr>
          <w:rFonts w:eastAsiaTheme="majorEastAsia" w:cstheme="majorBidi"/>
          <w:b/>
          <w:iCs/>
          <w:sz w:val="36"/>
        </w:rPr>
        <w:t xml:space="preserve">. </w:t>
      </w:r>
    </w:p>
    <w:p w14:paraId="73F1F6C8" w14:textId="77777777" w:rsidR="009E37B1" w:rsidRPr="00790C25" w:rsidRDefault="009E37B1" w:rsidP="009E37B1">
      <w:r w:rsidRPr="00790C25">
        <w:rPr>
          <w:b/>
          <w:bCs/>
          <w:sz w:val="30"/>
        </w:rPr>
        <w:t>McAfee, 19</w:t>
      </w:r>
      <w:r w:rsidRPr="00790C25">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790C25">
        <w:rPr>
          <w:i/>
        </w:rPr>
        <w:t>More from Less: The Surprising Story of How We Learned to Prosper Using Fewer Resources—and What Happens Next</w:t>
      </w:r>
      <w:r w:rsidRPr="00790C25">
        <w:t xml:space="preserve">, Chapter 14, </w:t>
      </w:r>
      <w:proofErr w:type="spellStart"/>
      <w:r w:rsidRPr="00790C25">
        <w:t>pg</w:t>
      </w:r>
      <w:proofErr w:type="spellEnd"/>
      <w:r w:rsidRPr="00790C25">
        <w:t xml:space="preserve"> 278-292, Kindle, </w:t>
      </w:r>
      <w:proofErr w:type="spellStart"/>
      <w:r w:rsidRPr="00790C25">
        <w:t>dml</w:t>
      </w:r>
      <w:proofErr w:type="spellEnd"/>
      <w:r w:rsidRPr="00790C25">
        <w:t>)</w:t>
      </w:r>
    </w:p>
    <w:p w14:paraId="24955523" w14:textId="77777777" w:rsidR="009E37B1" w:rsidRPr="00790C25" w:rsidRDefault="009E37B1" w:rsidP="009E37B1">
      <w:pPr>
        <w:rPr>
          <w:sz w:val="16"/>
        </w:rPr>
      </w:pPr>
      <w:r w:rsidRPr="00790C25">
        <w:rPr>
          <w:b/>
          <w:sz w:val="30"/>
          <w:u w:val="single"/>
        </w:rPr>
        <w:t xml:space="preserve">The </w:t>
      </w:r>
      <w:r w:rsidRPr="00790C25">
        <w:rPr>
          <w:b/>
          <w:iCs/>
          <w:sz w:val="30"/>
          <w:u w:val="single"/>
          <w:bdr w:val="single" w:sz="8" w:space="0" w:color="auto"/>
        </w:rPr>
        <w:t>decreases in resource use</w:t>
      </w:r>
      <w:r w:rsidRPr="00790C25">
        <w:rPr>
          <w:b/>
          <w:sz w:val="30"/>
          <w:u w:val="single"/>
        </w:rPr>
        <w:t xml:space="preserve">, </w:t>
      </w:r>
      <w:r w:rsidRPr="00790C25">
        <w:rPr>
          <w:b/>
          <w:iCs/>
          <w:sz w:val="30"/>
          <w:u w:val="single"/>
          <w:bdr w:val="single" w:sz="8" w:space="0" w:color="auto"/>
        </w:rPr>
        <w:t>pollution</w:t>
      </w:r>
      <w:r w:rsidRPr="00790C25">
        <w:rPr>
          <w:b/>
          <w:sz w:val="30"/>
          <w:u w:val="single"/>
        </w:rPr>
        <w:t xml:space="preserve">, and </w:t>
      </w:r>
      <w:r w:rsidRPr="00790C25">
        <w:rPr>
          <w:b/>
          <w:iCs/>
          <w:sz w:val="30"/>
          <w:u w:val="single"/>
          <w:bdr w:val="single" w:sz="8" w:space="0" w:color="auto"/>
        </w:rPr>
        <w:t>other exploitations</w:t>
      </w:r>
      <w:r w:rsidRPr="00790C25">
        <w:rPr>
          <w:b/>
          <w:sz w:val="30"/>
          <w:u w:val="single"/>
        </w:rPr>
        <w:t xml:space="preserve"> of the earth</w:t>
      </w:r>
      <w:r w:rsidRPr="00790C25">
        <w:rPr>
          <w:sz w:val="16"/>
        </w:rPr>
        <w:t xml:space="preserve"> cataloged in the preceding chapters </w:t>
      </w:r>
      <w:r w:rsidRPr="00790C25">
        <w:rPr>
          <w:b/>
          <w:sz w:val="30"/>
          <w:u w:val="single"/>
        </w:rPr>
        <w:t xml:space="preserve">are </w:t>
      </w:r>
      <w:r w:rsidRPr="00790C25">
        <w:rPr>
          <w:b/>
          <w:iCs/>
          <w:sz w:val="30"/>
          <w:u w:val="single"/>
          <w:bdr w:val="single" w:sz="8" w:space="0" w:color="auto"/>
        </w:rPr>
        <w:t>great news</w:t>
      </w:r>
      <w:r w:rsidRPr="00790C25">
        <w:rPr>
          <w:b/>
          <w:sz w:val="30"/>
          <w:u w:val="single"/>
        </w:rPr>
        <w:t xml:space="preserve">. But </w:t>
      </w:r>
      <w:r w:rsidRPr="00790C25">
        <w:rPr>
          <w:b/>
          <w:iCs/>
          <w:sz w:val="30"/>
          <w:u w:val="single"/>
          <w:bdr w:val="single" w:sz="8" w:space="0" w:color="auto"/>
        </w:rPr>
        <w:t>are they going to last</w:t>
      </w:r>
      <w:r w:rsidRPr="00790C25">
        <w:rPr>
          <w:b/>
          <w:sz w:val="30"/>
          <w:u w:val="single"/>
        </w:rPr>
        <w:t xml:space="preserve">? It could be that we're just living in a </w:t>
      </w:r>
      <w:r w:rsidRPr="00790C25">
        <w:rPr>
          <w:b/>
          <w:iCs/>
          <w:sz w:val="30"/>
          <w:u w:val="single"/>
          <w:bdr w:val="single" w:sz="8" w:space="0" w:color="auto"/>
        </w:rPr>
        <w:t>pleasant interlude</w:t>
      </w:r>
      <w:r w:rsidRPr="00790C25">
        <w:rPr>
          <w:b/>
          <w:sz w:val="30"/>
          <w:u w:val="single"/>
        </w:rPr>
        <w:t xml:space="preserve"> between the Industrial Era and another</w:t>
      </w:r>
      <w:r w:rsidRPr="00790C25">
        <w:rPr>
          <w:sz w:val="16"/>
        </w:rPr>
        <w:t xml:space="preserve"> rapacious </w:t>
      </w:r>
      <w:r w:rsidRPr="00790C25">
        <w:rPr>
          <w:b/>
          <w:sz w:val="30"/>
          <w:u w:val="single"/>
        </w:rPr>
        <w:t xml:space="preserve">period during which we </w:t>
      </w:r>
      <w:r w:rsidRPr="00790C25">
        <w:rPr>
          <w:b/>
          <w:iCs/>
          <w:sz w:val="30"/>
          <w:u w:val="single"/>
          <w:bdr w:val="single" w:sz="8" w:space="0" w:color="auto"/>
        </w:rPr>
        <w:t>massively increase our footprint</w:t>
      </w:r>
      <w:r w:rsidRPr="00790C25">
        <w:rPr>
          <w:b/>
          <w:sz w:val="30"/>
          <w:u w:val="single"/>
        </w:rPr>
        <w:t xml:space="preserve"> on our planet and</w:t>
      </w:r>
      <w:r w:rsidRPr="00790C25">
        <w:rPr>
          <w:sz w:val="16"/>
        </w:rPr>
        <w:t xml:space="preserve"> eventually </w:t>
      </w:r>
      <w:r w:rsidRPr="00790C25">
        <w:rPr>
          <w:b/>
          <w:sz w:val="30"/>
          <w:u w:val="single"/>
        </w:rPr>
        <w:t xml:space="preserve">cause a </w:t>
      </w:r>
      <w:r w:rsidRPr="00790C25">
        <w:rPr>
          <w:b/>
          <w:iCs/>
          <w:sz w:val="30"/>
          <w:u w:val="single"/>
          <w:bdr w:val="single" w:sz="8" w:space="0" w:color="auto"/>
        </w:rPr>
        <w:t>giant Malthusian crash</w:t>
      </w:r>
      <w:r w:rsidRPr="00790C25">
        <w:rPr>
          <w:sz w:val="16"/>
        </w:rPr>
        <w:t xml:space="preserve">. </w:t>
      </w:r>
    </w:p>
    <w:p w14:paraId="0FEFEA92" w14:textId="77777777" w:rsidR="009E37B1" w:rsidRPr="00790C25" w:rsidRDefault="009E37B1" w:rsidP="009E37B1">
      <w:pPr>
        <w:rPr>
          <w:sz w:val="16"/>
        </w:rPr>
      </w:pPr>
      <w:r w:rsidRPr="00790C25">
        <w:rPr>
          <w:sz w:val="16"/>
        </w:rPr>
        <w:t xml:space="preserve">It could be, but </w:t>
      </w:r>
      <w:r w:rsidRPr="00790C25">
        <w:rPr>
          <w:b/>
          <w:iCs/>
          <w:sz w:val="30"/>
          <w:u w:val="single"/>
          <w:bdr w:val="single" w:sz="8" w:space="0" w:color="auto"/>
        </w:rPr>
        <w:t>I don't think so</w:t>
      </w:r>
      <w:r w:rsidRPr="00790C25">
        <w:rPr>
          <w:sz w:val="16"/>
        </w:rPr>
        <w:t xml:space="preserve">. Instead, I think </w:t>
      </w:r>
      <w:r w:rsidRPr="00790C25">
        <w:rPr>
          <w:b/>
          <w:sz w:val="30"/>
          <w:u w:val="single"/>
        </w:rPr>
        <w:t xml:space="preserve">we're going to </w:t>
      </w:r>
      <w:r w:rsidRPr="00790C25">
        <w:rPr>
          <w:b/>
          <w:iCs/>
          <w:sz w:val="30"/>
          <w:u w:val="single"/>
          <w:bdr w:val="single" w:sz="8" w:space="0" w:color="auto"/>
        </w:rPr>
        <w:t>take better care</w:t>
      </w:r>
      <w:r w:rsidRPr="00790C25">
        <w:rPr>
          <w:b/>
          <w:sz w:val="30"/>
          <w:u w:val="single"/>
        </w:rPr>
        <w:t xml:space="preserve"> of our planet from now on</w:t>
      </w:r>
      <w:r w:rsidRPr="00790C25">
        <w:rPr>
          <w:sz w:val="16"/>
        </w:rPr>
        <w:t xml:space="preserve">. I'm confident that </w:t>
      </w:r>
      <w:r w:rsidRPr="00790C25">
        <w:rPr>
          <w:b/>
          <w:sz w:val="30"/>
          <w:highlight w:val="green"/>
          <w:u w:val="single"/>
        </w:rPr>
        <w:t xml:space="preserve">the </w:t>
      </w:r>
      <w:r w:rsidRPr="00790C25">
        <w:rPr>
          <w:b/>
          <w:iCs/>
          <w:sz w:val="30"/>
          <w:highlight w:val="green"/>
          <w:u w:val="single"/>
          <w:bdr w:val="single" w:sz="8" w:space="0" w:color="auto"/>
        </w:rPr>
        <w:t>Second Machine Age</w:t>
      </w:r>
      <w:r w:rsidRPr="00790C25">
        <w:rPr>
          <w:b/>
          <w:sz w:val="30"/>
          <w:highlight w:val="green"/>
          <w:u w:val="single"/>
        </w:rPr>
        <w:t xml:space="preserve"> will mark</w:t>
      </w:r>
      <w:r w:rsidRPr="00790C25">
        <w:rPr>
          <w:b/>
          <w:sz w:val="30"/>
          <w:u w:val="single"/>
        </w:rPr>
        <w:t xml:space="preserve"> the time in our history </w:t>
      </w:r>
      <w:r w:rsidRPr="00790C25">
        <w:rPr>
          <w:b/>
          <w:sz w:val="30"/>
          <w:highlight w:val="green"/>
          <w:u w:val="single"/>
        </w:rPr>
        <w:t>when we</w:t>
      </w:r>
      <w:r w:rsidRPr="00790C25">
        <w:rPr>
          <w:b/>
          <w:sz w:val="30"/>
          <w:u w:val="single"/>
        </w:rPr>
        <w:t xml:space="preserve"> started to </w:t>
      </w:r>
      <w:proofErr w:type="gramStart"/>
      <w:r w:rsidRPr="00790C25">
        <w:rPr>
          <w:b/>
          <w:iCs/>
          <w:sz w:val="30"/>
          <w:u w:val="single"/>
          <w:bdr w:val="single" w:sz="8" w:space="0" w:color="auto"/>
        </w:rPr>
        <w:t>progressively</w:t>
      </w:r>
      <w:r w:rsidRPr="00790C25">
        <w:rPr>
          <w:b/>
          <w:sz w:val="30"/>
          <w:u w:val="single"/>
        </w:rPr>
        <w:t xml:space="preserve"> and </w:t>
      </w:r>
      <w:r w:rsidRPr="00790C25">
        <w:rPr>
          <w:b/>
          <w:iCs/>
          <w:sz w:val="30"/>
          <w:u w:val="single"/>
          <w:bdr w:val="single" w:sz="8" w:space="0" w:color="auto"/>
        </w:rPr>
        <w:t xml:space="preserve">permanently </w:t>
      </w:r>
      <w:r w:rsidRPr="00790C25">
        <w:rPr>
          <w:b/>
          <w:iCs/>
          <w:sz w:val="30"/>
          <w:highlight w:val="green"/>
          <w:u w:val="single"/>
          <w:bdr w:val="single" w:sz="8" w:space="0" w:color="auto"/>
        </w:rPr>
        <w:t>tread more lightly</w:t>
      </w:r>
      <w:proofErr w:type="gramEnd"/>
      <w:r w:rsidRPr="00790C25">
        <w:rPr>
          <w:b/>
          <w:sz w:val="30"/>
          <w:u w:val="single"/>
        </w:rPr>
        <w:t xml:space="preserve"> on the earth, </w:t>
      </w:r>
      <w:r w:rsidRPr="00790C25">
        <w:rPr>
          <w:b/>
          <w:iCs/>
          <w:sz w:val="30"/>
          <w:highlight w:val="green"/>
          <w:u w:val="single"/>
          <w:bdr w:val="single" w:sz="8" w:space="0" w:color="auto"/>
        </w:rPr>
        <w:t>taking less</w:t>
      </w:r>
      <w:r w:rsidRPr="00790C25">
        <w:rPr>
          <w:b/>
          <w:sz w:val="30"/>
          <w:u w:val="single"/>
        </w:rPr>
        <w:t xml:space="preserve"> from it and generally </w:t>
      </w:r>
      <w:r w:rsidRPr="00790C25">
        <w:rPr>
          <w:b/>
          <w:iCs/>
          <w:sz w:val="30"/>
          <w:u w:val="single"/>
          <w:bdr w:val="single" w:sz="8" w:space="0" w:color="auto"/>
        </w:rPr>
        <w:t>caring for it better</w:t>
      </w:r>
      <w:r w:rsidRPr="00790C25">
        <w:rPr>
          <w:b/>
          <w:sz w:val="30"/>
          <w:u w:val="single"/>
        </w:rPr>
        <w:t xml:space="preserve">, even </w:t>
      </w:r>
      <w:r w:rsidRPr="00790C25">
        <w:rPr>
          <w:b/>
          <w:sz w:val="30"/>
          <w:highlight w:val="green"/>
          <w:u w:val="single"/>
        </w:rPr>
        <w:t>as</w:t>
      </w:r>
      <w:r w:rsidRPr="00790C25">
        <w:rPr>
          <w:b/>
          <w:sz w:val="30"/>
          <w:u w:val="single"/>
        </w:rPr>
        <w:t xml:space="preserve"> we </w:t>
      </w:r>
      <w:r w:rsidRPr="00790C25">
        <w:rPr>
          <w:b/>
          <w:sz w:val="30"/>
          <w:highlight w:val="green"/>
          <w:u w:val="single"/>
        </w:rPr>
        <w:t>humans</w:t>
      </w:r>
      <w:r w:rsidRPr="00790C25">
        <w:rPr>
          <w:b/>
          <w:sz w:val="30"/>
          <w:u w:val="single"/>
        </w:rPr>
        <w:t xml:space="preserve"> continue to </w:t>
      </w:r>
      <w:r w:rsidRPr="00790C25">
        <w:rPr>
          <w:b/>
          <w:sz w:val="30"/>
          <w:highlight w:val="green"/>
          <w:u w:val="single"/>
        </w:rPr>
        <w:t xml:space="preserve">become </w:t>
      </w:r>
      <w:r w:rsidRPr="00790C25">
        <w:rPr>
          <w:b/>
          <w:iCs/>
          <w:sz w:val="30"/>
          <w:highlight w:val="green"/>
          <w:u w:val="single"/>
          <w:bdr w:val="single" w:sz="8" w:space="0" w:color="auto"/>
        </w:rPr>
        <w:t>more numerous</w:t>
      </w:r>
      <w:r w:rsidRPr="00790C25">
        <w:rPr>
          <w:b/>
          <w:sz w:val="30"/>
          <w:u w:val="single"/>
        </w:rPr>
        <w:t xml:space="preserve"> and </w:t>
      </w:r>
      <w:r w:rsidRPr="00790C25">
        <w:rPr>
          <w:b/>
          <w:iCs/>
          <w:sz w:val="30"/>
          <w:u w:val="single"/>
          <w:bdr w:val="single" w:sz="8" w:space="0" w:color="auto"/>
        </w:rPr>
        <w:t>prosperous</w:t>
      </w:r>
      <w:r w:rsidRPr="00790C25">
        <w:rPr>
          <w:sz w:val="16"/>
        </w:rPr>
        <w:t xml:space="preserve">. The work of Paul Romer, who shared the 2018 Nobel Prize in economics, is one of the sources of this confidence. </w:t>
      </w:r>
    </w:p>
    <w:p w14:paraId="0206A821" w14:textId="77777777" w:rsidR="009E37B1" w:rsidRPr="00790C25" w:rsidRDefault="009E37B1" w:rsidP="009E37B1">
      <w:pPr>
        <w:rPr>
          <w:sz w:val="16"/>
        </w:rPr>
      </w:pPr>
      <w:r w:rsidRPr="00790C25">
        <w:rPr>
          <w:sz w:val="16"/>
        </w:rPr>
        <w:t xml:space="preserve">Growth Mindset </w:t>
      </w:r>
    </w:p>
    <w:p w14:paraId="546C993C" w14:textId="77777777" w:rsidR="009E37B1" w:rsidRPr="00790C25" w:rsidRDefault="009E37B1" w:rsidP="009E37B1">
      <w:pPr>
        <w:rPr>
          <w:sz w:val="16"/>
        </w:rPr>
      </w:pPr>
      <w:r w:rsidRPr="00790C25">
        <w:rPr>
          <w:sz w:val="16"/>
        </w:rP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sidRPr="00790C25">
        <w:rPr>
          <w:b/>
          <w:sz w:val="30"/>
          <w:u w:val="single"/>
        </w:rPr>
        <w:t xml:space="preserve">technologies are like </w:t>
      </w:r>
      <w:r w:rsidRPr="00790C25">
        <w:rPr>
          <w:b/>
          <w:iCs/>
          <w:sz w:val="30"/>
          <w:u w:val="single"/>
          <w:bdr w:val="single" w:sz="8" w:space="0" w:color="auto"/>
        </w:rPr>
        <w:t>designs</w:t>
      </w:r>
      <w:r w:rsidRPr="00790C25">
        <w:rPr>
          <w:b/>
          <w:sz w:val="30"/>
          <w:u w:val="single"/>
        </w:rPr>
        <w:t xml:space="preserve"> or </w:t>
      </w:r>
      <w:r w:rsidRPr="00790C25">
        <w:rPr>
          <w:b/>
          <w:iCs/>
          <w:sz w:val="30"/>
          <w:u w:val="single"/>
          <w:bdr w:val="single" w:sz="8" w:space="0" w:color="auto"/>
        </w:rPr>
        <w:t>recipes</w:t>
      </w:r>
      <w:r w:rsidRPr="00790C25">
        <w:rPr>
          <w:sz w:val="16"/>
        </w:rPr>
        <w:t>; as Romer put it, they’re "</w:t>
      </w:r>
      <w:r w:rsidRPr="00790C25">
        <w:rPr>
          <w:b/>
          <w:sz w:val="30"/>
          <w:u w:val="single"/>
        </w:rPr>
        <w:t xml:space="preserve">the </w:t>
      </w:r>
      <w:r w:rsidRPr="00790C25">
        <w:rPr>
          <w:b/>
          <w:iCs/>
          <w:sz w:val="30"/>
          <w:u w:val="single"/>
          <w:bdr w:val="single" w:sz="8" w:space="0" w:color="auto"/>
        </w:rPr>
        <w:t>instructions</w:t>
      </w:r>
      <w:r w:rsidRPr="00790C25">
        <w:rPr>
          <w:b/>
          <w:sz w:val="30"/>
          <w:u w:val="single"/>
        </w:rPr>
        <w:t xml:space="preserve"> that we follow for combining raw materials</w:t>
      </w:r>
      <w:r w:rsidRPr="00790C25">
        <w:rPr>
          <w:sz w:val="16"/>
        </w:rPr>
        <w:t xml:space="preserve">." This is close to the definitions of technology presented in chapter 7. </w:t>
      </w:r>
    </w:p>
    <w:p w14:paraId="653F62D2" w14:textId="77777777" w:rsidR="009E37B1" w:rsidRPr="00790C25" w:rsidRDefault="009E37B1" w:rsidP="009E37B1">
      <w:pPr>
        <w:rPr>
          <w:sz w:val="16"/>
        </w:rPr>
      </w:pPr>
      <w:r w:rsidRPr="00790C25">
        <w:rPr>
          <w:b/>
          <w:sz w:val="30"/>
          <w:u w:val="single"/>
        </w:rPr>
        <w:t>Why do companies invent and improve technologies?</w:t>
      </w:r>
      <w:r w:rsidRPr="00790C25">
        <w:rPr>
          <w:sz w:val="16"/>
        </w:rPr>
        <w:t xml:space="preserve"> Simply, </w:t>
      </w:r>
      <w:r w:rsidRPr="00790C25">
        <w:rPr>
          <w:b/>
          <w:sz w:val="30"/>
          <w:u w:val="single"/>
        </w:rPr>
        <w:t xml:space="preserve">to </w:t>
      </w:r>
      <w:r w:rsidRPr="00790C25">
        <w:rPr>
          <w:b/>
          <w:iCs/>
          <w:sz w:val="30"/>
          <w:u w:val="single"/>
          <w:bdr w:val="single" w:sz="8" w:space="0" w:color="auto"/>
        </w:rPr>
        <w:t>generate profits</w:t>
      </w:r>
      <w:r w:rsidRPr="00790C25">
        <w:rPr>
          <w:b/>
          <w:sz w:val="30"/>
          <w:u w:val="single"/>
        </w:rPr>
        <w:t xml:space="preserve">. They come up with instructions, recipes, and blueprints that will let them </w:t>
      </w:r>
      <w:r w:rsidRPr="00790C25">
        <w:rPr>
          <w:b/>
          <w:iCs/>
          <w:sz w:val="30"/>
          <w:u w:val="single"/>
          <w:bdr w:val="single" w:sz="8" w:space="0" w:color="auto"/>
        </w:rPr>
        <w:t>grow revenues</w:t>
      </w:r>
      <w:r w:rsidRPr="00790C25">
        <w:rPr>
          <w:b/>
          <w:sz w:val="30"/>
          <w:u w:val="single"/>
        </w:rPr>
        <w:t xml:space="preserve"> or </w:t>
      </w:r>
      <w:r w:rsidRPr="00790C25">
        <w:rPr>
          <w:b/>
          <w:iCs/>
          <w:sz w:val="30"/>
          <w:u w:val="single"/>
          <w:bdr w:val="single" w:sz="8" w:space="0" w:color="auto"/>
        </w:rPr>
        <w:t>shrink costs</w:t>
      </w:r>
      <w:r w:rsidRPr="00790C25">
        <w:rPr>
          <w:sz w:val="16"/>
        </w:rPr>
        <w:t xml:space="preserve">. As we saw </w:t>
      </w:r>
      <w:r w:rsidRPr="00790C25">
        <w:rPr>
          <w:sz w:val="16"/>
        </w:rPr>
        <w:lastRenderedPageBreak/>
        <w:t xml:space="preserve">repeatedly in chapter 7, </w:t>
      </w:r>
      <w:r w:rsidRPr="00790C25">
        <w:rPr>
          <w:b/>
          <w:sz w:val="30"/>
          <w:u w:val="single"/>
        </w:rPr>
        <w:t xml:space="preserve">capitalism provides </w:t>
      </w:r>
      <w:r w:rsidRPr="00790C25">
        <w:rPr>
          <w:b/>
          <w:iCs/>
          <w:sz w:val="30"/>
          <w:u w:val="single"/>
          <w:bdr w:val="single" w:sz="8" w:space="0" w:color="auto"/>
        </w:rPr>
        <w:t>ample incentive</w:t>
      </w:r>
      <w:r w:rsidRPr="00790C25">
        <w:rPr>
          <w:b/>
          <w:sz w:val="30"/>
          <w:u w:val="single"/>
        </w:rPr>
        <w:t xml:space="preserve"> for this kind of tech progress</w:t>
      </w:r>
      <w:r w:rsidRPr="00790C25">
        <w:rPr>
          <w:sz w:val="16"/>
        </w:rPr>
        <w:t xml:space="preserve">. </w:t>
      </w:r>
    </w:p>
    <w:p w14:paraId="4BBF02D5" w14:textId="77777777" w:rsidR="009E37B1" w:rsidRPr="00790C25" w:rsidRDefault="009E37B1" w:rsidP="009E37B1">
      <w:pPr>
        <w:rPr>
          <w:sz w:val="16"/>
        </w:rPr>
      </w:pPr>
      <w:r w:rsidRPr="00790C25">
        <w:rPr>
          <w:sz w:val="16"/>
        </w:rPr>
        <w:t xml:space="preserve">So far, all this seems like a </w:t>
      </w:r>
      <w:proofErr w:type="gramStart"/>
      <w:r w:rsidRPr="00790C25">
        <w:rPr>
          <w:sz w:val="16"/>
        </w:rPr>
        <w:t>pretty standard</w:t>
      </w:r>
      <w:proofErr w:type="gramEnd"/>
      <w:r w:rsidRPr="00790C25">
        <w:rPr>
          <w:sz w:val="16"/>
        </w:rPr>
        <w:t xml:space="preserve"> argument for how the first two horsemen work together. Romer's brilliance was to highlight the importance of two key attributes of the </w:t>
      </w:r>
      <w:r w:rsidRPr="00790C25">
        <w:rPr>
          <w:b/>
          <w:sz w:val="30"/>
          <w:highlight w:val="green"/>
          <w:u w:val="single"/>
        </w:rPr>
        <w:t>tech</w:t>
      </w:r>
      <w:r w:rsidRPr="00790C25">
        <w:rPr>
          <w:b/>
          <w:sz w:val="30"/>
          <w:u w:val="single"/>
        </w:rPr>
        <w:t xml:space="preserve">nological </w:t>
      </w:r>
      <w:proofErr w:type="gramStart"/>
      <w:r w:rsidRPr="00790C25">
        <w:rPr>
          <w:b/>
          <w:sz w:val="30"/>
          <w:highlight w:val="green"/>
          <w:u w:val="single"/>
        </w:rPr>
        <w:t>ideas</w:t>
      </w:r>
      <w:proofErr w:type="gramEnd"/>
      <w:r w:rsidRPr="00790C25">
        <w:rPr>
          <w:sz w:val="16"/>
        </w:rPr>
        <w:t xml:space="preserve"> companies come up with as they pursue profits. The first is that </w:t>
      </w:r>
      <w:r w:rsidRPr="00790C25">
        <w:rPr>
          <w:b/>
          <w:sz w:val="30"/>
          <w:highlight w:val="green"/>
          <w:u w:val="single"/>
        </w:rPr>
        <w:t xml:space="preserve">they're </w:t>
      </w:r>
      <w:r w:rsidRPr="00790C25">
        <w:rPr>
          <w:b/>
          <w:iCs/>
          <w:sz w:val="30"/>
          <w:highlight w:val="green"/>
          <w:u w:val="single"/>
          <w:bdr w:val="single" w:sz="8" w:space="0" w:color="auto"/>
        </w:rPr>
        <w:t>nonrival</w:t>
      </w:r>
      <w:r w:rsidRPr="00790C25">
        <w:rPr>
          <w:sz w:val="16"/>
        </w:rPr>
        <w:t xml:space="preserve">, meaning that </w:t>
      </w:r>
      <w:r w:rsidRPr="00790C25">
        <w:rPr>
          <w:b/>
          <w:sz w:val="30"/>
          <w:u w:val="single"/>
        </w:rPr>
        <w:t xml:space="preserve">they can be used by </w:t>
      </w:r>
      <w:r w:rsidRPr="00790C25">
        <w:rPr>
          <w:b/>
          <w:iCs/>
          <w:sz w:val="30"/>
          <w:u w:val="single"/>
          <w:bdr w:val="single" w:sz="8" w:space="0" w:color="auto"/>
        </w:rPr>
        <w:t>more than one person</w:t>
      </w:r>
      <w:r w:rsidRPr="00790C25">
        <w:rPr>
          <w:b/>
          <w:sz w:val="30"/>
          <w:u w:val="single"/>
        </w:rPr>
        <w:t xml:space="preserve"> or </w:t>
      </w:r>
      <w:r w:rsidRPr="00790C25">
        <w:rPr>
          <w:b/>
          <w:iCs/>
          <w:sz w:val="30"/>
          <w:u w:val="single"/>
          <w:bdr w:val="single" w:sz="8" w:space="0" w:color="auto"/>
        </w:rPr>
        <w:t>company</w:t>
      </w:r>
      <w:r w:rsidRPr="00790C25">
        <w:rPr>
          <w:b/>
          <w:sz w:val="30"/>
          <w:u w:val="single"/>
        </w:rPr>
        <w:t xml:space="preserve"> at a time, and that they </w:t>
      </w:r>
      <w:r w:rsidRPr="00790C25">
        <w:rPr>
          <w:b/>
          <w:iCs/>
          <w:sz w:val="30"/>
          <w:u w:val="single"/>
          <w:bdr w:val="single" w:sz="8" w:space="0" w:color="auto"/>
        </w:rPr>
        <w:t>don't get used up</w:t>
      </w:r>
      <w:r w:rsidRPr="00790C25">
        <w:rPr>
          <w:sz w:val="16"/>
        </w:rPr>
        <w:t xml:space="preserve">. This is obviously not the case for most resources </w:t>
      </w:r>
      <w:proofErr w:type="gramStart"/>
      <w:r w:rsidRPr="00790C25">
        <w:rPr>
          <w:sz w:val="16"/>
        </w:rPr>
        <w:t>made out of</w:t>
      </w:r>
      <w:proofErr w:type="gramEnd"/>
      <w:r w:rsidRPr="00790C25">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79DC7879" w14:textId="77777777" w:rsidR="009E37B1" w:rsidRPr="00790C25" w:rsidRDefault="009E37B1" w:rsidP="009E37B1">
      <w:pPr>
        <w:rPr>
          <w:sz w:val="16"/>
        </w:rPr>
      </w:pPr>
      <w:r w:rsidRPr="00790C25">
        <w:rPr>
          <w:sz w:val="16"/>
        </w:rPr>
        <w:t xml:space="preserve">The second important aspect of corporate technologies is that </w:t>
      </w:r>
      <w:r w:rsidRPr="00790C25">
        <w:rPr>
          <w:b/>
          <w:sz w:val="30"/>
          <w:u w:val="single"/>
        </w:rPr>
        <w:t xml:space="preserve">they're </w:t>
      </w:r>
      <w:r w:rsidRPr="00790C25">
        <w:rPr>
          <w:b/>
          <w:iCs/>
          <w:sz w:val="30"/>
          <w:u w:val="single"/>
          <w:bdr w:val="single" w:sz="8" w:space="0" w:color="auto"/>
        </w:rPr>
        <w:t>partially excludable</w:t>
      </w:r>
      <w:r w:rsidRPr="00790C25">
        <w:rPr>
          <w:sz w:val="16"/>
        </w:rPr>
        <w:t xml:space="preserve">. This means that companies can kind of prevent others from using them. They do this by keeping the technologies secret (such as the exact recipe for Coca-Cola), filing for patents and other intellectual-property protection, and so on. </w:t>
      </w:r>
      <w:r w:rsidRPr="00790C25">
        <w:rPr>
          <w:sz w:val="16"/>
          <w:szCs w:val="16"/>
        </w:rPr>
        <w:t>However, none of these measures is perfect</w:t>
      </w:r>
      <w:r w:rsidRPr="00790C25">
        <w:rPr>
          <w:sz w:val="16"/>
        </w:rPr>
        <w:t xml:space="preserve"> (hence the words partially and kind of). Trade secrets leak. Patents expire, and even before they expire, they must describe the invention they're claiming and so let others study it. </w:t>
      </w:r>
    </w:p>
    <w:p w14:paraId="1A06A4A8" w14:textId="77777777" w:rsidR="009E37B1" w:rsidRPr="00790C25" w:rsidRDefault="009E37B1" w:rsidP="009E37B1">
      <w:pPr>
        <w:rPr>
          <w:sz w:val="16"/>
        </w:rPr>
      </w:pPr>
      <w:r w:rsidRPr="00790C25">
        <w:rPr>
          <w:b/>
          <w:sz w:val="30"/>
          <w:highlight w:val="green"/>
          <w:u w:val="single"/>
        </w:rPr>
        <w:t>Partial excludability</w:t>
      </w:r>
      <w:r w:rsidRPr="00790C25">
        <w:rPr>
          <w:sz w:val="16"/>
        </w:rPr>
        <w:t xml:space="preserve"> is a beautiful thing. It </w:t>
      </w:r>
      <w:r w:rsidRPr="00790C25">
        <w:rPr>
          <w:b/>
          <w:sz w:val="30"/>
          <w:highlight w:val="green"/>
          <w:u w:val="single"/>
        </w:rPr>
        <w:t>provides</w:t>
      </w:r>
      <w:r w:rsidRPr="00790C25">
        <w:rPr>
          <w:b/>
          <w:sz w:val="30"/>
          <w:u w:val="single"/>
        </w:rPr>
        <w:t xml:space="preserve"> </w:t>
      </w:r>
      <w:r w:rsidRPr="00790C25">
        <w:rPr>
          <w:b/>
          <w:iCs/>
          <w:sz w:val="30"/>
          <w:u w:val="single"/>
          <w:bdr w:val="single" w:sz="8" w:space="0" w:color="auto"/>
        </w:rPr>
        <w:t xml:space="preserve">strong </w:t>
      </w:r>
      <w:r w:rsidRPr="00790C25">
        <w:rPr>
          <w:b/>
          <w:iCs/>
          <w:sz w:val="30"/>
          <w:highlight w:val="green"/>
          <w:u w:val="single"/>
          <w:bdr w:val="single" w:sz="8" w:space="0" w:color="auto"/>
        </w:rPr>
        <w:t>incentives</w:t>
      </w:r>
      <w:r w:rsidRPr="00790C25">
        <w:rPr>
          <w:b/>
          <w:sz w:val="30"/>
          <w:u w:val="single"/>
        </w:rPr>
        <w:t xml:space="preserve"> for companies to create </w:t>
      </w:r>
      <w:r w:rsidRPr="00790C25">
        <w:rPr>
          <w:b/>
          <w:iCs/>
          <w:sz w:val="30"/>
          <w:u w:val="single"/>
          <w:bdr w:val="single" w:sz="8" w:space="0" w:color="auto"/>
        </w:rPr>
        <w:t>useful</w:t>
      </w:r>
      <w:r w:rsidRPr="00790C25">
        <w:rPr>
          <w:b/>
          <w:sz w:val="30"/>
          <w:u w:val="single"/>
        </w:rPr>
        <w:t xml:space="preserve">, </w:t>
      </w:r>
      <w:r w:rsidRPr="00790C25">
        <w:rPr>
          <w:b/>
          <w:iCs/>
          <w:sz w:val="30"/>
          <w:u w:val="single"/>
          <w:bdr w:val="single" w:sz="8" w:space="0" w:color="auto"/>
        </w:rPr>
        <w:t>profit-enhancing new technologies</w:t>
      </w:r>
      <w:r w:rsidRPr="00790C25">
        <w:rPr>
          <w:sz w:val="16"/>
        </w:rPr>
        <w:t xml:space="preserve"> that they alone can benefit from for a time, </w:t>
      </w:r>
      <w:r w:rsidRPr="00790C25">
        <w:rPr>
          <w:b/>
          <w:sz w:val="30"/>
          <w:u w:val="single"/>
        </w:rPr>
        <w:t xml:space="preserve">yet it also </w:t>
      </w:r>
      <w:r w:rsidRPr="00790C25">
        <w:rPr>
          <w:b/>
          <w:sz w:val="30"/>
          <w:highlight w:val="green"/>
          <w:u w:val="single"/>
        </w:rPr>
        <w:t>ensures</w:t>
      </w:r>
      <w:r w:rsidRPr="00790C25">
        <w:rPr>
          <w:b/>
          <w:sz w:val="30"/>
          <w:u w:val="single"/>
        </w:rPr>
        <w:t xml:space="preserve"> that the new </w:t>
      </w:r>
      <w:r w:rsidRPr="00790C25">
        <w:rPr>
          <w:b/>
          <w:sz w:val="30"/>
          <w:highlight w:val="green"/>
          <w:u w:val="single"/>
        </w:rPr>
        <w:t>techs</w:t>
      </w:r>
      <w:r w:rsidRPr="00790C25">
        <w:rPr>
          <w:b/>
          <w:sz w:val="30"/>
          <w:u w:val="single"/>
        </w:rPr>
        <w:t xml:space="preserve"> will eventually "</w:t>
      </w:r>
      <w:r w:rsidRPr="00790C25">
        <w:rPr>
          <w:b/>
          <w:iCs/>
          <w:sz w:val="30"/>
          <w:highlight w:val="green"/>
          <w:u w:val="single"/>
          <w:bdr w:val="single" w:sz="8" w:space="0" w:color="auto"/>
        </w:rPr>
        <w:t>spill over</w:t>
      </w:r>
      <w:r w:rsidRPr="00790C25">
        <w:rPr>
          <w:b/>
          <w:sz w:val="30"/>
          <w:u w:val="single"/>
        </w:rPr>
        <w:t xml:space="preserve">"—that with time they’ll </w:t>
      </w:r>
      <w:r w:rsidRPr="00790C25">
        <w:rPr>
          <w:b/>
          <w:iCs/>
          <w:sz w:val="30"/>
          <w:u w:val="single"/>
          <w:bdr w:val="single" w:sz="8" w:space="0" w:color="auto"/>
        </w:rPr>
        <w:t>diffuse</w:t>
      </w:r>
      <w:r w:rsidRPr="00790C25">
        <w:rPr>
          <w:b/>
          <w:sz w:val="30"/>
          <w:u w:val="single"/>
        </w:rPr>
        <w:t xml:space="preserve"> and </w:t>
      </w:r>
      <w:r w:rsidRPr="00790C25">
        <w:rPr>
          <w:b/>
          <w:iCs/>
          <w:sz w:val="30"/>
          <w:u w:val="single"/>
          <w:bdr w:val="single" w:sz="8" w:space="0" w:color="auto"/>
        </w:rPr>
        <w:t>get adopted</w:t>
      </w:r>
      <w:r w:rsidRPr="00790C25">
        <w:rPr>
          <w:b/>
          <w:sz w:val="30"/>
          <w:u w:val="single"/>
        </w:rPr>
        <w:t xml:space="preserve"> by more and more companies</w:t>
      </w:r>
      <w:r w:rsidRPr="00790C25">
        <w:rPr>
          <w:sz w:val="16"/>
        </w:rPr>
        <w:t xml:space="preserve">, even if that's not what their originators want. </w:t>
      </w:r>
    </w:p>
    <w:p w14:paraId="0BE78DB0" w14:textId="77777777" w:rsidR="009E37B1" w:rsidRPr="00790C25" w:rsidRDefault="009E37B1" w:rsidP="009E37B1">
      <w:pPr>
        <w:rPr>
          <w:sz w:val="16"/>
        </w:rPr>
      </w:pPr>
      <w:r w:rsidRPr="00790C25">
        <w:rPr>
          <w:sz w:val="16"/>
        </w:rPr>
        <w:t xml:space="preserve">Romer equated tech progress to the production by companies of </w:t>
      </w:r>
      <w:proofErr w:type="spellStart"/>
      <w:r w:rsidRPr="00790C25">
        <w:rPr>
          <w:sz w:val="16"/>
        </w:rPr>
        <w:t>nonrivalrous</w:t>
      </w:r>
      <w:proofErr w:type="spellEnd"/>
      <w:r w:rsidRPr="00790C25">
        <w:rPr>
          <w:sz w:val="16"/>
        </w:rPr>
        <w:t xml:space="preserve">, partially excludable ideas and showed that </w:t>
      </w:r>
      <w:r w:rsidRPr="00790C25">
        <w:rPr>
          <w:b/>
          <w:sz w:val="30"/>
          <w:u w:val="single"/>
        </w:rPr>
        <w:t>these ideas cause an economy to grow</w:t>
      </w:r>
      <w:r w:rsidRPr="00790C25">
        <w:rPr>
          <w:sz w:val="16"/>
        </w:rPr>
        <w:t xml:space="preserve">. What's more, he also demonstrated that </w:t>
      </w:r>
      <w:r w:rsidRPr="00790C25">
        <w:rPr>
          <w:b/>
          <w:sz w:val="30"/>
          <w:u w:val="single"/>
        </w:rPr>
        <w:t xml:space="preserve">this </w:t>
      </w:r>
      <w:r w:rsidRPr="00790C25">
        <w:rPr>
          <w:b/>
          <w:sz w:val="30"/>
          <w:highlight w:val="green"/>
          <w:u w:val="single"/>
        </w:rPr>
        <w:t>idea-fueled growth</w:t>
      </w:r>
      <w:r w:rsidRPr="00790C25">
        <w:rPr>
          <w:b/>
          <w:sz w:val="30"/>
          <w:u w:val="single"/>
        </w:rPr>
        <w:t xml:space="preserve"> </w:t>
      </w:r>
      <w:r w:rsidRPr="00790C25">
        <w:rPr>
          <w:b/>
          <w:iCs/>
          <w:sz w:val="30"/>
          <w:u w:val="single"/>
          <w:bdr w:val="single" w:sz="8" w:space="0" w:color="auto"/>
        </w:rPr>
        <w:t>doesn't have to slow down</w:t>
      </w:r>
      <w:r w:rsidRPr="00790C25">
        <w:rPr>
          <w:b/>
          <w:sz w:val="30"/>
          <w:u w:val="single"/>
        </w:rPr>
        <w:t xml:space="preserve"> with time. It's </w:t>
      </w:r>
      <w:r w:rsidRPr="00790C25">
        <w:rPr>
          <w:b/>
          <w:iCs/>
          <w:sz w:val="30"/>
          <w:highlight w:val="green"/>
          <w:u w:val="single"/>
          <w:bdr w:val="single" w:sz="8" w:space="0" w:color="auto"/>
        </w:rPr>
        <w:t>not constrained</w:t>
      </w:r>
      <w:r w:rsidRPr="00790C25">
        <w:rPr>
          <w:b/>
          <w:sz w:val="30"/>
          <w:highlight w:val="green"/>
          <w:u w:val="single"/>
        </w:rPr>
        <w:t xml:space="preserve"> by</w:t>
      </w:r>
      <w:r w:rsidRPr="00790C25">
        <w:rPr>
          <w:b/>
          <w:sz w:val="30"/>
          <w:u w:val="single"/>
        </w:rPr>
        <w:t xml:space="preserve"> the </w:t>
      </w:r>
      <w:r w:rsidRPr="00790C25">
        <w:rPr>
          <w:b/>
          <w:iCs/>
          <w:sz w:val="30"/>
          <w:u w:val="single"/>
          <w:bdr w:val="single" w:sz="8" w:space="0" w:color="auto"/>
        </w:rPr>
        <w:t xml:space="preserve">size of the </w:t>
      </w:r>
      <w:r w:rsidRPr="00790C25">
        <w:rPr>
          <w:b/>
          <w:iCs/>
          <w:sz w:val="30"/>
          <w:highlight w:val="green"/>
          <w:u w:val="single"/>
          <w:bdr w:val="single" w:sz="8" w:space="0" w:color="auto"/>
        </w:rPr>
        <w:t>labor force</w:t>
      </w:r>
      <w:r w:rsidRPr="00790C25">
        <w:rPr>
          <w:b/>
          <w:sz w:val="30"/>
          <w:u w:val="single"/>
        </w:rPr>
        <w:t xml:space="preserve">, the </w:t>
      </w:r>
      <w:proofErr w:type="gramStart"/>
      <w:r w:rsidRPr="00790C25">
        <w:rPr>
          <w:b/>
          <w:iCs/>
          <w:sz w:val="30"/>
          <w:u w:val="single"/>
          <w:bdr w:val="single" w:sz="8" w:space="0" w:color="auto"/>
        </w:rPr>
        <w:t>amount</w:t>
      </w:r>
      <w:proofErr w:type="gramEnd"/>
      <w:r w:rsidRPr="00790C25">
        <w:rPr>
          <w:b/>
          <w:iCs/>
          <w:sz w:val="30"/>
          <w:u w:val="single"/>
          <w:bdr w:val="single" w:sz="8" w:space="0" w:color="auto"/>
        </w:rPr>
        <w:t xml:space="preserve"> of natural </w:t>
      </w:r>
      <w:r w:rsidRPr="00790C25">
        <w:rPr>
          <w:b/>
          <w:iCs/>
          <w:sz w:val="30"/>
          <w:highlight w:val="green"/>
          <w:u w:val="single"/>
          <w:bdr w:val="single" w:sz="8" w:space="0" w:color="auto"/>
        </w:rPr>
        <w:t>resources</w:t>
      </w:r>
      <w:r w:rsidRPr="00790C25">
        <w:rPr>
          <w:b/>
          <w:sz w:val="30"/>
          <w:u w:val="single"/>
        </w:rPr>
        <w:t>, or other such factors</w:t>
      </w:r>
      <w:r w:rsidRPr="00790C25">
        <w:rPr>
          <w:sz w:val="16"/>
        </w:rPr>
        <w:t xml:space="preserve">. Instead, </w:t>
      </w:r>
      <w:r w:rsidRPr="00790C25">
        <w:rPr>
          <w:b/>
          <w:sz w:val="30"/>
          <w:u w:val="single"/>
        </w:rPr>
        <w:t xml:space="preserve">economic growth is limited </w:t>
      </w:r>
      <w:r w:rsidRPr="00790C25">
        <w:rPr>
          <w:b/>
          <w:iCs/>
          <w:sz w:val="30"/>
          <w:highlight w:val="green"/>
          <w:u w:val="single"/>
          <w:bdr w:val="single" w:sz="8" w:space="0" w:color="auto"/>
        </w:rPr>
        <w:t>only</w:t>
      </w:r>
      <w:r w:rsidRPr="00790C25">
        <w:rPr>
          <w:b/>
          <w:sz w:val="30"/>
          <w:highlight w:val="green"/>
          <w:u w:val="single"/>
        </w:rPr>
        <w:t xml:space="preserve"> by</w:t>
      </w:r>
      <w:r w:rsidRPr="00790C25">
        <w:rPr>
          <w:b/>
          <w:sz w:val="30"/>
          <w:u w:val="single"/>
        </w:rPr>
        <w:t xml:space="preserve"> the </w:t>
      </w:r>
      <w:r w:rsidRPr="00790C25">
        <w:rPr>
          <w:b/>
          <w:iCs/>
          <w:sz w:val="30"/>
          <w:highlight w:val="green"/>
          <w:u w:val="single"/>
          <w:bdr w:val="single" w:sz="8" w:space="0" w:color="auto"/>
        </w:rPr>
        <w:t>idea-generating capacity</w:t>
      </w:r>
      <w:r w:rsidRPr="00790C25">
        <w:rPr>
          <w:b/>
          <w:sz w:val="30"/>
          <w:u w:val="single"/>
        </w:rPr>
        <w:t xml:space="preserve"> of the people within a market</w:t>
      </w:r>
      <w:r w:rsidRPr="00790C25">
        <w:rPr>
          <w:sz w:val="16"/>
        </w:rPr>
        <w:t xml:space="preserve">. Romer called this capacity "human capital" and said at the end of his 1990 paper, "The most interesting positive implication of the model is that an economy with a larger total stock of human capital will experience faster growth." </w:t>
      </w:r>
    </w:p>
    <w:p w14:paraId="4D334572" w14:textId="77777777" w:rsidR="009E37B1" w:rsidRPr="00790C25" w:rsidRDefault="009E37B1" w:rsidP="009E37B1">
      <w:pPr>
        <w:rPr>
          <w:sz w:val="16"/>
        </w:rPr>
      </w:pPr>
      <w:r w:rsidRPr="00790C25">
        <w:rPr>
          <w:sz w:val="16"/>
        </w:rPr>
        <w:t xml:space="preserve">This notion, which has come to be called </w:t>
      </w:r>
      <w:r w:rsidRPr="00790C25">
        <w:rPr>
          <w:b/>
          <w:sz w:val="30"/>
          <w:u w:val="single"/>
        </w:rPr>
        <w:t>"</w:t>
      </w:r>
      <w:r w:rsidRPr="00790C25">
        <w:rPr>
          <w:b/>
          <w:iCs/>
          <w:sz w:val="30"/>
          <w:highlight w:val="green"/>
          <w:u w:val="single"/>
          <w:bdr w:val="single" w:sz="8" w:space="0" w:color="auto"/>
        </w:rPr>
        <w:t>increasing returns to scale</w:t>
      </w:r>
      <w:r w:rsidRPr="00790C25">
        <w:rPr>
          <w:b/>
          <w:sz w:val="30"/>
          <w:u w:val="single"/>
        </w:rPr>
        <w:t xml:space="preserve">," </w:t>
      </w:r>
      <w:r w:rsidRPr="00790C25">
        <w:rPr>
          <w:b/>
          <w:sz w:val="30"/>
          <w:highlight w:val="green"/>
          <w:u w:val="single"/>
        </w:rPr>
        <w:t>is</w:t>
      </w:r>
      <w:r w:rsidRPr="00790C25">
        <w:rPr>
          <w:b/>
          <w:sz w:val="30"/>
          <w:u w:val="single"/>
        </w:rPr>
        <w:t xml:space="preserve"> as </w:t>
      </w:r>
      <w:r w:rsidRPr="00790C25">
        <w:rPr>
          <w:b/>
          <w:iCs/>
          <w:sz w:val="30"/>
          <w:highlight w:val="green"/>
          <w:u w:val="single"/>
          <w:bdr w:val="single" w:sz="8" w:space="0" w:color="auto"/>
        </w:rPr>
        <w:t>powerful</w:t>
      </w:r>
      <w:r w:rsidRPr="00790C25">
        <w:rPr>
          <w:b/>
          <w:sz w:val="30"/>
          <w:u w:val="single"/>
        </w:rPr>
        <w:t xml:space="preserve"> as it is </w:t>
      </w:r>
      <w:r w:rsidRPr="00790C25">
        <w:rPr>
          <w:b/>
          <w:iCs/>
          <w:sz w:val="30"/>
          <w:u w:val="single"/>
          <w:bdr w:val="single" w:sz="8" w:space="0" w:color="auto"/>
        </w:rPr>
        <w:t>counterintuitive</w:t>
      </w:r>
      <w:r w:rsidRPr="00790C25">
        <w:rPr>
          <w:b/>
          <w:sz w:val="30"/>
          <w:u w:val="single"/>
        </w:rPr>
        <w:t>. Most formal models of economic growth</w:t>
      </w:r>
      <w:r w:rsidRPr="00790C25">
        <w:rPr>
          <w:sz w:val="16"/>
        </w:rPr>
        <w:t xml:space="preserve">, as well as the informal mental ones most of us walk around with, </w:t>
      </w:r>
      <w:r w:rsidRPr="00790C25">
        <w:rPr>
          <w:b/>
          <w:sz w:val="30"/>
          <w:u w:val="single"/>
        </w:rPr>
        <w:t xml:space="preserve">feature </w:t>
      </w:r>
      <w:r w:rsidRPr="00790C25">
        <w:rPr>
          <w:b/>
          <w:iCs/>
          <w:sz w:val="30"/>
          <w:u w:val="single"/>
          <w:bdr w:val="single" w:sz="8" w:space="0" w:color="auto"/>
        </w:rPr>
        <w:t>decreasing returns</w:t>
      </w:r>
      <w:r w:rsidRPr="00790C25">
        <w:rPr>
          <w:b/>
          <w:sz w:val="30"/>
          <w:u w:val="single"/>
        </w:rPr>
        <w:t xml:space="preserve">—growth </w:t>
      </w:r>
      <w:r w:rsidRPr="00790C25">
        <w:rPr>
          <w:b/>
          <w:iCs/>
          <w:sz w:val="30"/>
          <w:u w:val="single"/>
          <w:bdr w:val="single" w:sz="8" w:space="0" w:color="auto"/>
        </w:rPr>
        <w:t>slows down</w:t>
      </w:r>
      <w:r w:rsidRPr="00790C25">
        <w:rPr>
          <w:b/>
          <w:sz w:val="30"/>
          <w:u w:val="single"/>
        </w:rPr>
        <w:t xml:space="preserve"> as the overall economy gets bigger. This makes intuitive sense</w:t>
      </w:r>
      <w:r w:rsidRPr="00790C25">
        <w:rPr>
          <w:sz w:val="16"/>
        </w:rPr>
        <w:t xml:space="preserve">; it just feels like it would be easier to experience 5 percent growth in a $1 billion economy than a $1 trillion one. </w:t>
      </w:r>
      <w:r w:rsidRPr="00790C25">
        <w:rPr>
          <w:b/>
          <w:sz w:val="30"/>
          <w:u w:val="single"/>
        </w:rPr>
        <w:t>But</w:t>
      </w:r>
      <w:r w:rsidRPr="00790C25">
        <w:rPr>
          <w:sz w:val="16"/>
        </w:rPr>
        <w:t xml:space="preserve"> Romer showed that </w:t>
      </w:r>
      <w:proofErr w:type="gramStart"/>
      <w:r w:rsidRPr="00790C25">
        <w:rPr>
          <w:sz w:val="16"/>
        </w:rPr>
        <w:t xml:space="preserve">as long </w:t>
      </w:r>
      <w:r w:rsidRPr="00790C25">
        <w:rPr>
          <w:b/>
          <w:sz w:val="30"/>
          <w:highlight w:val="green"/>
          <w:u w:val="single"/>
        </w:rPr>
        <w:t>as</w:t>
      </w:r>
      <w:proofErr w:type="gramEnd"/>
      <w:r w:rsidRPr="00790C25">
        <w:rPr>
          <w:b/>
          <w:sz w:val="30"/>
          <w:highlight w:val="green"/>
          <w:u w:val="single"/>
        </w:rPr>
        <w:t xml:space="preserve"> that economy </w:t>
      </w:r>
      <w:r w:rsidRPr="00790C25">
        <w:rPr>
          <w:b/>
          <w:iCs/>
          <w:sz w:val="30"/>
          <w:highlight w:val="green"/>
          <w:u w:val="single"/>
          <w:bdr w:val="single" w:sz="8" w:space="0" w:color="auto"/>
        </w:rPr>
        <w:t>continued to add</w:t>
      </w:r>
      <w:r w:rsidRPr="00790C25">
        <w:rPr>
          <w:b/>
          <w:sz w:val="30"/>
          <w:u w:val="single"/>
        </w:rPr>
        <w:t xml:space="preserve"> to its </w:t>
      </w:r>
      <w:r w:rsidRPr="00790C25">
        <w:rPr>
          <w:b/>
          <w:iCs/>
          <w:sz w:val="30"/>
          <w:u w:val="single"/>
          <w:bdr w:val="single" w:sz="8" w:space="0" w:color="auto"/>
        </w:rPr>
        <w:t xml:space="preserve">human </w:t>
      </w:r>
      <w:r w:rsidRPr="00790C25">
        <w:rPr>
          <w:b/>
          <w:iCs/>
          <w:sz w:val="30"/>
          <w:highlight w:val="green"/>
          <w:u w:val="single"/>
          <w:bdr w:val="single" w:sz="8" w:space="0" w:color="auto"/>
        </w:rPr>
        <w:lastRenderedPageBreak/>
        <w:t>capital</w:t>
      </w:r>
      <w:r w:rsidRPr="00790C25">
        <w:rPr>
          <w:b/>
          <w:sz w:val="30"/>
          <w:u w:val="single"/>
        </w:rPr>
        <w:t xml:space="preserve">—the </w:t>
      </w:r>
      <w:r w:rsidRPr="00790C25">
        <w:rPr>
          <w:b/>
          <w:iCs/>
          <w:sz w:val="30"/>
          <w:u w:val="single"/>
          <w:bdr w:val="single" w:sz="8" w:space="0" w:color="auto"/>
        </w:rPr>
        <w:t>overall ability</w:t>
      </w:r>
      <w:r w:rsidRPr="00790C25">
        <w:rPr>
          <w:b/>
          <w:sz w:val="30"/>
          <w:u w:val="single"/>
        </w:rPr>
        <w:t xml:space="preserve"> of its people to </w:t>
      </w:r>
      <w:r w:rsidRPr="00790C25">
        <w:rPr>
          <w:b/>
          <w:iCs/>
          <w:sz w:val="30"/>
          <w:u w:val="single"/>
          <w:bdr w:val="single" w:sz="8" w:space="0" w:color="auto"/>
        </w:rPr>
        <w:t>come up with new technologies</w:t>
      </w:r>
      <w:r w:rsidRPr="00790C25">
        <w:rPr>
          <w:b/>
          <w:sz w:val="30"/>
          <w:u w:val="single"/>
        </w:rPr>
        <w:t xml:space="preserve"> and </w:t>
      </w:r>
      <w:r w:rsidRPr="00790C25">
        <w:rPr>
          <w:b/>
          <w:iCs/>
          <w:sz w:val="30"/>
          <w:u w:val="single"/>
          <w:bdr w:val="single" w:sz="8" w:space="0" w:color="auto"/>
        </w:rPr>
        <w:t>put them to use</w:t>
      </w:r>
      <w:r w:rsidRPr="00790C25">
        <w:rPr>
          <w:b/>
          <w:sz w:val="30"/>
          <w:u w:val="single"/>
        </w:rPr>
        <w:t>—</w:t>
      </w:r>
      <w:r w:rsidRPr="00790C25">
        <w:rPr>
          <w:b/>
          <w:sz w:val="30"/>
          <w:highlight w:val="green"/>
          <w:u w:val="single"/>
        </w:rPr>
        <w:t>it</w:t>
      </w:r>
      <w:r w:rsidRPr="00790C25">
        <w:rPr>
          <w:b/>
          <w:sz w:val="30"/>
          <w:u w:val="single"/>
        </w:rPr>
        <w:t xml:space="preserve"> could actually </w:t>
      </w:r>
      <w:r w:rsidRPr="00790C25">
        <w:rPr>
          <w:b/>
          <w:iCs/>
          <w:sz w:val="30"/>
          <w:highlight w:val="green"/>
          <w:u w:val="single"/>
          <w:bdr w:val="single" w:sz="8" w:space="0" w:color="auto"/>
        </w:rPr>
        <w:t>grow faster even as it grew bigger</w:t>
      </w:r>
      <w:r w:rsidRPr="00790C25">
        <w:rPr>
          <w:b/>
          <w:sz w:val="30"/>
          <w:u w:val="single"/>
        </w:rPr>
        <w:t xml:space="preserve">. This is because the stock of useful, </w:t>
      </w:r>
      <w:proofErr w:type="spellStart"/>
      <w:r w:rsidRPr="00790C25">
        <w:rPr>
          <w:b/>
          <w:sz w:val="30"/>
          <w:u w:val="single"/>
        </w:rPr>
        <w:t>nonrivalrous</w:t>
      </w:r>
      <w:proofErr w:type="spellEnd"/>
      <w:r w:rsidRPr="00790C25">
        <w:rPr>
          <w:b/>
          <w:sz w:val="30"/>
          <w:u w:val="single"/>
        </w:rPr>
        <w:t xml:space="preserve">, nonexcludable ideas would </w:t>
      </w:r>
      <w:r w:rsidRPr="00790C25">
        <w:rPr>
          <w:b/>
          <w:iCs/>
          <w:sz w:val="30"/>
          <w:u w:val="single"/>
          <w:bdr w:val="single" w:sz="8" w:space="0" w:color="auto"/>
        </w:rPr>
        <w:t>keep growing</w:t>
      </w:r>
      <w:r w:rsidRPr="00790C25">
        <w:rPr>
          <w:sz w:val="16"/>
        </w:rPr>
        <w:t xml:space="preserve">. As Romer convincingly showed, economies run and grow on ideas. </w:t>
      </w:r>
    </w:p>
    <w:p w14:paraId="42FBFC35" w14:textId="77777777" w:rsidR="009E37B1" w:rsidRPr="00790C25" w:rsidRDefault="009E37B1" w:rsidP="009E37B1">
      <w:pPr>
        <w:rPr>
          <w:sz w:val="16"/>
        </w:rPr>
      </w:pPr>
      <w:r w:rsidRPr="00790C25">
        <w:rPr>
          <w:sz w:val="16"/>
        </w:rPr>
        <w:t xml:space="preserve">The Machinery of Prosperity </w:t>
      </w:r>
    </w:p>
    <w:p w14:paraId="58075644" w14:textId="77777777" w:rsidR="009E37B1" w:rsidRPr="00790C25" w:rsidRDefault="009E37B1" w:rsidP="009E37B1">
      <w:pPr>
        <w:rPr>
          <w:sz w:val="16"/>
        </w:rPr>
      </w:pPr>
      <w:r w:rsidRPr="00790C25">
        <w:rPr>
          <w:sz w:val="16"/>
        </w:rPr>
        <w:t xml:space="preserve">Romer's ideas should leave us optimistic about the planetary benefits of digital tools—hardware, software, and networks—for three main reasons. First, </w:t>
      </w:r>
      <w:r w:rsidRPr="00790C25">
        <w:rPr>
          <w:b/>
          <w:iCs/>
          <w:sz w:val="30"/>
          <w:u w:val="single"/>
          <w:bdr w:val="single" w:sz="8" w:space="0" w:color="auto"/>
        </w:rPr>
        <w:t>countless examples</w:t>
      </w:r>
      <w:r w:rsidRPr="00790C25">
        <w:rPr>
          <w:b/>
          <w:sz w:val="30"/>
          <w:u w:val="single"/>
        </w:rPr>
        <w:t xml:space="preserve"> show us how good</w:t>
      </w:r>
      <w:r w:rsidRPr="00790C25">
        <w:rPr>
          <w:sz w:val="16"/>
        </w:rPr>
        <w:t xml:space="preserve"> these tools are at fulfilling the central role of </w:t>
      </w:r>
      <w:r w:rsidRPr="00790C25">
        <w:rPr>
          <w:b/>
          <w:sz w:val="30"/>
          <w:highlight w:val="green"/>
          <w:u w:val="single"/>
        </w:rPr>
        <w:t>tech</w:t>
      </w:r>
      <w:r w:rsidRPr="00790C25">
        <w:rPr>
          <w:b/>
          <w:sz w:val="30"/>
          <w:u w:val="single"/>
        </w:rPr>
        <w:t>nology</w:t>
      </w:r>
      <w:r w:rsidRPr="00790C25">
        <w:rPr>
          <w:sz w:val="16"/>
        </w:rPr>
        <w:t xml:space="preserve">, which </w:t>
      </w:r>
      <w:r w:rsidRPr="00790C25">
        <w:rPr>
          <w:b/>
          <w:sz w:val="30"/>
          <w:u w:val="single"/>
        </w:rPr>
        <w:t>is</w:t>
      </w:r>
      <w:r w:rsidRPr="00790C25">
        <w:rPr>
          <w:sz w:val="16"/>
        </w:rPr>
        <w:t xml:space="preserve"> to provide "instructions that we follow </w:t>
      </w:r>
      <w:r w:rsidRPr="00790C25">
        <w:rPr>
          <w:b/>
          <w:sz w:val="30"/>
          <w:u w:val="single"/>
        </w:rPr>
        <w:t xml:space="preserve">for </w:t>
      </w:r>
      <w:r w:rsidRPr="00790C25">
        <w:rPr>
          <w:b/>
          <w:iCs/>
          <w:sz w:val="30"/>
          <w:highlight w:val="green"/>
          <w:u w:val="single"/>
          <w:bdr w:val="single" w:sz="8" w:space="0" w:color="auto"/>
        </w:rPr>
        <w:t>combin</w:t>
      </w:r>
      <w:r w:rsidRPr="00790C25">
        <w:rPr>
          <w:b/>
          <w:iCs/>
          <w:sz w:val="30"/>
          <w:u w:val="single"/>
          <w:bdr w:val="single" w:sz="8" w:space="0" w:color="auto"/>
        </w:rPr>
        <w:t xml:space="preserve">ing </w:t>
      </w:r>
      <w:r w:rsidRPr="00790C25">
        <w:rPr>
          <w:b/>
          <w:iCs/>
          <w:sz w:val="30"/>
          <w:highlight w:val="green"/>
          <w:u w:val="single"/>
          <w:bdr w:val="single" w:sz="8" w:space="0" w:color="auto"/>
        </w:rPr>
        <w:t>raw materials</w:t>
      </w:r>
      <w:r w:rsidRPr="00790C25">
        <w:rPr>
          <w:sz w:val="16"/>
        </w:rPr>
        <w:t xml:space="preserve">." </w:t>
      </w:r>
      <w:r w:rsidRPr="00790C25">
        <w:rPr>
          <w:b/>
          <w:sz w:val="30"/>
          <w:u w:val="single"/>
        </w:rPr>
        <w:t xml:space="preserve">Since raw materials </w:t>
      </w:r>
      <w:r w:rsidRPr="00790C25">
        <w:rPr>
          <w:b/>
          <w:iCs/>
          <w:sz w:val="30"/>
          <w:u w:val="single"/>
          <w:bdr w:val="single" w:sz="8" w:space="0" w:color="auto"/>
        </w:rPr>
        <w:t>cost money</w:t>
      </w:r>
      <w:r w:rsidRPr="00790C25">
        <w:rPr>
          <w:b/>
          <w:sz w:val="30"/>
          <w:u w:val="single"/>
        </w:rPr>
        <w:t xml:space="preserve">, profit-maximizing </w:t>
      </w:r>
      <w:r w:rsidRPr="00790C25">
        <w:rPr>
          <w:b/>
          <w:sz w:val="30"/>
          <w:highlight w:val="green"/>
          <w:u w:val="single"/>
        </w:rPr>
        <w:t xml:space="preserve">companies </w:t>
      </w:r>
      <w:r w:rsidRPr="00790C25">
        <w:rPr>
          <w:b/>
          <w:sz w:val="30"/>
          <w:u w:val="single"/>
        </w:rPr>
        <w:t xml:space="preserve">are </w:t>
      </w:r>
      <w:r w:rsidRPr="00790C25">
        <w:rPr>
          <w:b/>
          <w:iCs/>
          <w:sz w:val="30"/>
          <w:u w:val="single"/>
          <w:bdr w:val="single" w:sz="8" w:space="0" w:color="auto"/>
        </w:rPr>
        <w:t>particularly keen</w:t>
      </w:r>
      <w:r w:rsidRPr="00790C25">
        <w:rPr>
          <w:b/>
          <w:sz w:val="30"/>
          <w:u w:val="single"/>
        </w:rPr>
        <w:t xml:space="preserve"> to </w:t>
      </w:r>
      <w:r w:rsidRPr="00790C25">
        <w:rPr>
          <w:b/>
          <w:sz w:val="30"/>
          <w:highlight w:val="green"/>
          <w:u w:val="single"/>
        </w:rPr>
        <w:t xml:space="preserve">find ways to </w:t>
      </w:r>
      <w:r w:rsidRPr="00790C25">
        <w:rPr>
          <w:b/>
          <w:iCs/>
          <w:sz w:val="30"/>
          <w:highlight w:val="green"/>
          <w:u w:val="single"/>
          <w:bdr w:val="single" w:sz="8" w:space="0" w:color="auto"/>
        </w:rPr>
        <w:t>use fewer</w:t>
      </w:r>
      <w:r w:rsidRPr="00790C25">
        <w:rPr>
          <w:b/>
          <w:iCs/>
          <w:sz w:val="30"/>
          <w:u w:val="single"/>
          <w:bdr w:val="single" w:sz="8" w:space="0" w:color="auto"/>
        </w:rPr>
        <w:t xml:space="preserve"> of them</w:t>
      </w:r>
      <w:r w:rsidRPr="00790C25">
        <w:rPr>
          <w:sz w:val="16"/>
        </w:rPr>
        <w:t xml:space="preserve">. </w:t>
      </w:r>
      <w:proofErr w:type="gramStart"/>
      <w:r w:rsidRPr="00790C25">
        <w:rPr>
          <w:sz w:val="16"/>
        </w:rPr>
        <w:t>So</w:t>
      </w:r>
      <w:proofErr w:type="gramEnd"/>
      <w:r w:rsidRPr="00790C25">
        <w:rPr>
          <w:sz w:val="16"/>
        </w:rPr>
        <w:t xml:space="preserve"> they use digital tools to come up with beer cans that use less aluminum, car engines that use less steel and less gas, mapping software that removes the need for paper atlases, and so on and so on. </w:t>
      </w:r>
      <w:r w:rsidRPr="00790C25">
        <w:rPr>
          <w:b/>
          <w:sz w:val="30"/>
          <w:u w:val="single"/>
        </w:rPr>
        <w:t xml:space="preserve">None of this is done </w:t>
      </w:r>
      <w:r w:rsidRPr="00790C25">
        <w:rPr>
          <w:b/>
          <w:iCs/>
          <w:sz w:val="30"/>
          <w:u w:val="single"/>
          <w:bdr w:val="single" w:sz="8" w:space="0" w:color="auto"/>
        </w:rPr>
        <w:t>solely for the good of the earth</w:t>
      </w:r>
      <w:r w:rsidRPr="00790C25">
        <w:rPr>
          <w:b/>
          <w:sz w:val="30"/>
          <w:u w:val="single"/>
        </w:rPr>
        <w:t xml:space="preserve">—it's done for the </w:t>
      </w:r>
      <w:r w:rsidRPr="00790C25">
        <w:rPr>
          <w:b/>
          <w:iCs/>
          <w:sz w:val="30"/>
          <w:u w:val="single"/>
          <w:bdr w:val="single" w:sz="8" w:space="0" w:color="auto"/>
        </w:rPr>
        <w:t>pursuit of profit</w:t>
      </w:r>
      <w:r w:rsidRPr="00790C25">
        <w:rPr>
          <w:b/>
          <w:sz w:val="30"/>
          <w:u w:val="single"/>
        </w:rPr>
        <w:t xml:space="preserve"> that's at the </w:t>
      </w:r>
      <w:r w:rsidRPr="00790C25">
        <w:rPr>
          <w:b/>
          <w:iCs/>
          <w:sz w:val="30"/>
          <w:u w:val="single"/>
          <w:bdr w:val="single" w:sz="8" w:space="0" w:color="auto"/>
        </w:rPr>
        <w:t>heart of capitalism</w:t>
      </w:r>
      <w:r w:rsidRPr="00790C25">
        <w:rPr>
          <w:b/>
          <w:sz w:val="30"/>
          <w:u w:val="single"/>
        </w:rPr>
        <w:t xml:space="preserve">—yet it </w:t>
      </w:r>
      <w:r w:rsidRPr="00790C25">
        <w:rPr>
          <w:b/>
          <w:iCs/>
          <w:sz w:val="30"/>
          <w:u w:val="single"/>
          <w:bdr w:val="single" w:sz="8" w:space="0" w:color="auto"/>
        </w:rPr>
        <w:t>benefits the planet</w:t>
      </w:r>
      <w:r w:rsidRPr="00790C25">
        <w:rPr>
          <w:b/>
          <w:sz w:val="30"/>
          <w:u w:val="single"/>
        </w:rPr>
        <w:t xml:space="preserve"> by</w:t>
      </w:r>
      <w:r w:rsidRPr="00790C25">
        <w:rPr>
          <w:sz w:val="16"/>
        </w:rPr>
        <w:t xml:space="preserve">, as we've seen, </w:t>
      </w:r>
      <w:r w:rsidRPr="00790C25">
        <w:rPr>
          <w:b/>
          <w:sz w:val="30"/>
          <w:u w:val="single"/>
        </w:rPr>
        <w:t xml:space="preserve">causing us to </w:t>
      </w:r>
      <w:r w:rsidRPr="00790C25">
        <w:rPr>
          <w:b/>
          <w:iCs/>
          <w:sz w:val="30"/>
          <w:u w:val="single"/>
          <w:bdr w:val="single" w:sz="8" w:space="0" w:color="auto"/>
        </w:rPr>
        <w:t>take less from it</w:t>
      </w:r>
      <w:r w:rsidRPr="00790C25">
        <w:rPr>
          <w:sz w:val="16"/>
        </w:rPr>
        <w:t xml:space="preserve">. </w:t>
      </w:r>
    </w:p>
    <w:p w14:paraId="2C8566D1" w14:textId="77777777" w:rsidR="009E37B1" w:rsidRPr="00790C25" w:rsidRDefault="009E37B1" w:rsidP="009E37B1">
      <w:pPr>
        <w:rPr>
          <w:sz w:val="16"/>
        </w:rPr>
      </w:pPr>
      <w:r w:rsidRPr="00790C25">
        <w:rPr>
          <w:sz w:val="16"/>
        </w:rPr>
        <w:t xml:space="preserve">Digital tools are technologies for creating technologies, the most prolific and versatile ones we've ever come up with. They're machines for coming up with ideas. Lots of them. </w:t>
      </w:r>
      <w:r w:rsidRPr="00790C25">
        <w:rPr>
          <w:b/>
          <w:sz w:val="30"/>
          <w:u w:val="single"/>
        </w:rPr>
        <w:t xml:space="preserve">The </w:t>
      </w:r>
      <w:r w:rsidRPr="00790C25">
        <w:rPr>
          <w:b/>
          <w:iCs/>
          <w:sz w:val="30"/>
          <w:u w:val="single"/>
          <w:bdr w:val="single" w:sz="8" w:space="0" w:color="auto"/>
        </w:rPr>
        <w:t>same piece</w:t>
      </w:r>
      <w:r w:rsidRPr="00790C25">
        <w:rPr>
          <w:b/>
          <w:sz w:val="30"/>
          <w:u w:val="single"/>
        </w:rPr>
        <w:t xml:space="preserve"> of computer-aided design software can be used to create a </w:t>
      </w:r>
      <w:r w:rsidRPr="00790C25">
        <w:rPr>
          <w:b/>
          <w:iCs/>
          <w:sz w:val="30"/>
          <w:u w:val="single"/>
          <w:bdr w:val="single" w:sz="8" w:space="0" w:color="auto"/>
        </w:rPr>
        <w:t>thinner aluminum can</w:t>
      </w:r>
      <w:r w:rsidRPr="00790C25">
        <w:rPr>
          <w:b/>
          <w:sz w:val="30"/>
          <w:u w:val="single"/>
        </w:rPr>
        <w:t xml:space="preserve"> or a </w:t>
      </w:r>
      <w:r w:rsidRPr="00790C25">
        <w:rPr>
          <w:b/>
          <w:iCs/>
          <w:sz w:val="30"/>
          <w:u w:val="single"/>
          <w:bdr w:val="single" w:sz="8" w:space="0" w:color="auto"/>
        </w:rPr>
        <w:t>lighter</w:t>
      </w:r>
      <w:r w:rsidRPr="00790C25">
        <w:rPr>
          <w:b/>
          <w:sz w:val="30"/>
          <w:u w:val="single"/>
        </w:rPr>
        <w:t xml:space="preserve"> and </w:t>
      </w:r>
      <w:r w:rsidRPr="00790C25">
        <w:rPr>
          <w:b/>
          <w:iCs/>
          <w:sz w:val="30"/>
          <w:u w:val="single"/>
          <w:bdr w:val="single" w:sz="8" w:space="0" w:color="auto"/>
        </w:rPr>
        <w:t>more fuel-efficient engine</w:t>
      </w:r>
      <w:r w:rsidRPr="00790C25">
        <w:rPr>
          <w:b/>
          <w:sz w:val="30"/>
          <w:u w:val="single"/>
        </w:rPr>
        <w:t xml:space="preserve">. A </w:t>
      </w:r>
      <w:r w:rsidRPr="00790C25">
        <w:rPr>
          <w:b/>
          <w:iCs/>
          <w:sz w:val="30"/>
          <w:u w:val="single"/>
          <w:bdr w:val="single" w:sz="8" w:space="0" w:color="auto"/>
        </w:rPr>
        <w:t>drone</w:t>
      </w:r>
      <w:r w:rsidRPr="00790C25">
        <w:rPr>
          <w:b/>
          <w:sz w:val="30"/>
          <w:u w:val="single"/>
        </w:rPr>
        <w:t xml:space="preserve"> can be used to </w:t>
      </w:r>
      <w:r w:rsidRPr="00790C25">
        <w:rPr>
          <w:b/>
          <w:iCs/>
          <w:sz w:val="30"/>
          <w:u w:val="single"/>
          <w:bdr w:val="single" w:sz="8" w:space="0" w:color="auto"/>
        </w:rPr>
        <w:t>scan farmland</w:t>
      </w:r>
      <w:r w:rsidRPr="00790C25">
        <w:rPr>
          <w:sz w:val="16"/>
        </w:rPr>
        <w:t xml:space="preserve"> to see if more irrigation is needed, </w:t>
      </w:r>
      <w:r w:rsidRPr="00790C25">
        <w:rPr>
          <w:b/>
          <w:sz w:val="30"/>
          <w:u w:val="single"/>
        </w:rPr>
        <w:t xml:space="preserve">or to </w:t>
      </w:r>
      <w:r w:rsidRPr="00790C25">
        <w:rPr>
          <w:b/>
          <w:iCs/>
          <w:sz w:val="30"/>
          <w:u w:val="single"/>
          <w:bdr w:val="single" w:sz="8" w:space="0" w:color="auto"/>
        </w:rPr>
        <w:t>substitute for a helicopter</w:t>
      </w:r>
      <w:r w:rsidRPr="00790C25">
        <w:rPr>
          <w:sz w:val="16"/>
        </w:rPr>
        <w:t xml:space="preserve"> when filming a movie. </w:t>
      </w:r>
      <w:r w:rsidRPr="00790C25">
        <w:rPr>
          <w:b/>
          <w:sz w:val="30"/>
          <w:u w:val="single"/>
        </w:rPr>
        <w:t xml:space="preserve">A </w:t>
      </w:r>
      <w:r w:rsidRPr="00790C25">
        <w:rPr>
          <w:b/>
          <w:iCs/>
          <w:sz w:val="30"/>
          <w:u w:val="single"/>
          <w:bdr w:val="single" w:sz="8" w:space="0" w:color="auto"/>
        </w:rPr>
        <w:t>smartphone</w:t>
      </w:r>
      <w:r w:rsidRPr="00790C25">
        <w:rPr>
          <w:b/>
          <w:sz w:val="30"/>
          <w:u w:val="single"/>
        </w:rPr>
        <w:t xml:space="preserve"> can be used</w:t>
      </w:r>
      <w:r w:rsidRPr="00790C25">
        <w:rPr>
          <w:sz w:val="16"/>
        </w:rPr>
        <w:t xml:space="preserve"> to read the news, listen to music, and pay for things, all </w:t>
      </w:r>
      <w:r w:rsidRPr="00790C25">
        <w:rPr>
          <w:b/>
          <w:iCs/>
          <w:sz w:val="30"/>
          <w:u w:val="single"/>
          <w:bdr w:val="single" w:sz="8" w:space="0" w:color="auto"/>
        </w:rPr>
        <w:t>without consuming a single extra molecule</w:t>
      </w:r>
      <w:r w:rsidRPr="00790C25">
        <w:rPr>
          <w:sz w:val="16"/>
        </w:rPr>
        <w:t xml:space="preserve">. </w:t>
      </w:r>
    </w:p>
    <w:p w14:paraId="14C619EC" w14:textId="77777777" w:rsidR="009E37B1" w:rsidRPr="00790C25" w:rsidRDefault="009E37B1" w:rsidP="009E37B1">
      <w:pPr>
        <w:rPr>
          <w:sz w:val="16"/>
        </w:rPr>
      </w:pPr>
      <w:r w:rsidRPr="00790C25">
        <w:rPr>
          <w:sz w:val="16"/>
        </w:rPr>
        <w:t xml:space="preserve">In the Second Machine Age, </w:t>
      </w:r>
      <w:r w:rsidRPr="00790C25">
        <w:rPr>
          <w:b/>
          <w:sz w:val="30"/>
          <w:u w:val="single"/>
        </w:rPr>
        <w:t xml:space="preserve">the global stock of digital tools is increasing </w:t>
      </w:r>
      <w:r w:rsidRPr="00790C25">
        <w:rPr>
          <w:b/>
          <w:iCs/>
          <w:sz w:val="30"/>
          <w:u w:val="single"/>
          <w:bdr w:val="single" w:sz="8" w:space="0" w:color="auto"/>
        </w:rPr>
        <w:t>much more quickly than ever before</w:t>
      </w:r>
      <w:r w:rsidRPr="00790C25">
        <w:rPr>
          <w:b/>
          <w:sz w:val="30"/>
          <w:u w:val="single"/>
        </w:rPr>
        <w:t xml:space="preserve">. It's being used in </w:t>
      </w:r>
      <w:r w:rsidRPr="00790C25">
        <w:rPr>
          <w:b/>
          <w:iCs/>
          <w:sz w:val="30"/>
          <w:u w:val="single"/>
          <w:bdr w:val="single" w:sz="8" w:space="0" w:color="auto"/>
        </w:rPr>
        <w:t>countless ways by profit-hungry companies</w:t>
      </w:r>
      <w:r w:rsidRPr="00790C25">
        <w:rPr>
          <w:b/>
          <w:sz w:val="30"/>
          <w:u w:val="single"/>
        </w:rPr>
        <w:t xml:space="preserve"> to combine raw materials in ways that </w:t>
      </w:r>
      <w:r w:rsidRPr="00790C25">
        <w:rPr>
          <w:b/>
          <w:iCs/>
          <w:sz w:val="30"/>
          <w:u w:val="single"/>
          <w:bdr w:val="single" w:sz="8" w:space="0" w:color="auto"/>
        </w:rPr>
        <w:t>use fewer of them</w:t>
      </w:r>
      <w:r w:rsidRPr="00790C25">
        <w:rPr>
          <w:sz w:val="16"/>
        </w:rPr>
        <w:t xml:space="preserve">. In advanced economies such as America's, </w:t>
      </w:r>
      <w:r w:rsidRPr="00790C25">
        <w:rPr>
          <w:b/>
          <w:sz w:val="30"/>
          <w:highlight w:val="green"/>
          <w:u w:val="single"/>
        </w:rPr>
        <w:t xml:space="preserve">the </w:t>
      </w:r>
      <w:r w:rsidRPr="00790C25">
        <w:rPr>
          <w:b/>
          <w:iCs/>
          <w:sz w:val="30"/>
          <w:highlight w:val="green"/>
          <w:u w:val="single"/>
          <w:bdr w:val="single" w:sz="8" w:space="0" w:color="auto"/>
        </w:rPr>
        <w:t>cumulative impact</w:t>
      </w:r>
      <w:r w:rsidRPr="00790C25">
        <w:rPr>
          <w:b/>
          <w:sz w:val="30"/>
          <w:highlight w:val="green"/>
          <w:u w:val="single"/>
        </w:rPr>
        <w:t xml:space="preserve"> </w:t>
      </w:r>
      <w:r w:rsidRPr="00790C25">
        <w:rPr>
          <w:b/>
          <w:sz w:val="30"/>
          <w:u w:val="single"/>
        </w:rPr>
        <w:t xml:space="preserve">of this combination of capitalism and tech progress </w:t>
      </w:r>
      <w:r w:rsidRPr="00790C25">
        <w:rPr>
          <w:b/>
          <w:sz w:val="30"/>
          <w:highlight w:val="green"/>
          <w:u w:val="single"/>
        </w:rPr>
        <w:t>is</w:t>
      </w:r>
      <w:r w:rsidRPr="00790C25">
        <w:rPr>
          <w:b/>
          <w:sz w:val="30"/>
          <w:u w:val="single"/>
        </w:rPr>
        <w:t xml:space="preserve"> </w:t>
      </w:r>
      <w:r w:rsidRPr="00790C25">
        <w:rPr>
          <w:b/>
          <w:iCs/>
          <w:sz w:val="30"/>
          <w:u w:val="single"/>
          <w:bdr w:val="single" w:sz="8" w:space="0" w:color="auto"/>
        </w:rPr>
        <w:t>clear</w:t>
      </w:r>
      <w:r w:rsidRPr="00790C25">
        <w:rPr>
          <w:b/>
          <w:sz w:val="30"/>
          <w:u w:val="single"/>
        </w:rPr>
        <w:t xml:space="preserve">: </w:t>
      </w:r>
      <w:r w:rsidRPr="00790C25">
        <w:rPr>
          <w:b/>
          <w:iCs/>
          <w:sz w:val="30"/>
          <w:highlight w:val="green"/>
          <w:u w:val="single"/>
          <w:bdr w:val="single" w:sz="8" w:space="0" w:color="auto"/>
        </w:rPr>
        <w:t>absolute dematerialization</w:t>
      </w:r>
      <w:r w:rsidRPr="00790C25">
        <w:rPr>
          <w:b/>
          <w:sz w:val="30"/>
          <w:u w:val="single"/>
        </w:rPr>
        <w:t xml:space="preserve"> of the economy and society, and thus a </w:t>
      </w:r>
      <w:r w:rsidRPr="00790C25">
        <w:rPr>
          <w:b/>
          <w:iCs/>
          <w:sz w:val="30"/>
          <w:u w:val="single"/>
          <w:bdr w:val="single" w:sz="8" w:space="0" w:color="auto"/>
        </w:rPr>
        <w:t>smaller footprint</w:t>
      </w:r>
      <w:r w:rsidRPr="00790C25">
        <w:rPr>
          <w:b/>
          <w:sz w:val="30"/>
          <w:u w:val="single"/>
        </w:rPr>
        <w:t xml:space="preserve"> on our planet</w:t>
      </w:r>
      <w:r w:rsidRPr="00790C25">
        <w:rPr>
          <w:sz w:val="16"/>
        </w:rPr>
        <w:t xml:space="preserve">. </w:t>
      </w:r>
    </w:p>
    <w:p w14:paraId="0EDD3CD7" w14:textId="77777777" w:rsidR="009E37B1" w:rsidRPr="00790C25" w:rsidRDefault="009E37B1" w:rsidP="009E37B1">
      <w:pPr>
        <w:rPr>
          <w:sz w:val="16"/>
        </w:rPr>
      </w:pPr>
      <w:r w:rsidRPr="00790C25">
        <w:rPr>
          <w:sz w:val="16"/>
        </w:rPr>
        <w:lastRenderedPageBreak/>
        <w:t xml:space="preserve">The second way Romer's ideas about technology and growth are showing up at present is via decreased excludability. </w:t>
      </w:r>
      <w:r w:rsidRPr="00790C25">
        <w:rPr>
          <w:b/>
          <w:sz w:val="30"/>
          <w:u w:val="single"/>
        </w:rPr>
        <w:t xml:space="preserve">Pervasive digital tools are </w:t>
      </w:r>
      <w:r w:rsidRPr="00790C25">
        <w:rPr>
          <w:b/>
          <w:iCs/>
          <w:sz w:val="30"/>
          <w:u w:val="single"/>
          <w:bdr w:val="single" w:sz="8" w:space="0" w:color="auto"/>
        </w:rPr>
        <w:t>making it much easier</w:t>
      </w:r>
      <w:r w:rsidRPr="00790C25">
        <w:rPr>
          <w:b/>
          <w:sz w:val="30"/>
          <w:u w:val="single"/>
        </w:rPr>
        <w:t xml:space="preserve"> for good designs and recipes to </w:t>
      </w:r>
      <w:r w:rsidRPr="00790C25">
        <w:rPr>
          <w:b/>
          <w:iCs/>
          <w:sz w:val="30"/>
          <w:u w:val="single"/>
          <w:bdr w:val="single" w:sz="8" w:space="0" w:color="auto"/>
        </w:rPr>
        <w:t>spread around the world</w:t>
      </w:r>
      <w:r w:rsidRPr="00790C25">
        <w:rPr>
          <w:sz w:val="16"/>
        </w:rPr>
        <w:t xml:space="preserve">. While this is often not what a company wants—it wants to exclude others from its great cost-saving idea— excludability is not as easy as it used to be. </w:t>
      </w:r>
    </w:p>
    <w:p w14:paraId="5873D03B" w14:textId="77777777" w:rsidR="009E37B1" w:rsidRPr="00790C25" w:rsidRDefault="009E37B1" w:rsidP="009E37B1">
      <w:pPr>
        <w:rPr>
          <w:sz w:val="16"/>
        </w:rPr>
      </w:pPr>
      <w:r w:rsidRPr="00790C25">
        <w:rPr>
          <w:sz w:val="16"/>
        </w:rPr>
        <w:t xml:space="preserve">This isn't because of weaker patent protection, but instead because of stronger digital tools. </w:t>
      </w:r>
      <w:r w:rsidRPr="00790C25">
        <w:rPr>
          <w:b/>
          <w:sz w:val="30"/>
          <w:highlight w:val="green"/>
          <w:u w:val="single"/>
        </w:rPr>
        <w:t>Once one</w:t>
      </w:r>
      <w:r w:rsidRPr="00790C25">
        <w:rPr>
          <w:b/>
          <w:sz w:val="30"/>
          <w:u w:val="single"/>
        </w:rPr>
        <w:t xml:space="preserve"> company </w:t>
      </w:r>
      <w:r w:rsidRPr="00790C25">
        <w:rPr>
          <w:b/>
          <w:iCs/>
          <w:sz w:val="30"/>
          <w:highlight w:val="green"/>
          <w:u w:val="single"/>
          <w:bdr w:val="single" w:sz="8" w:space="0" w:color="auto"/>
        </w:rPr>
        <w:t>shows what's possible</w:t>
      </w:r>
      <w:r w:rsidRPr="00790C25">
        <w:rPr>
          <w:b/>
          <w:sz w:val="30"/>
          <w:highlight w:val="green"/>
          <w:u w:val="single"/>
        </w:rPr>
        <w:t xml:space="preserve">, others </w:t>
      </w:r>
      <w:r w:rsidRPr="00790C25">
        <w:rPr>
          <w:b/>
          <w:sz w:val="30"/>
          <w:u w:val="single"/>
        </w:rPr>
        <w:t xml:space="preserve">use hardware, software, and networks to </w:t>
      </w:r>
      <w:r w:rsidRPr="00790C25">
        <w:rPr>
          <w:b/>
          <w:iCs/>
          <w:sz w:val="30"/>
          <w:highlight w:val="green"/>
          <w:u w:val="single"/>
          <w:bdr w:val="single" w:sz="8" w:space="0" w:color="auto"/>
        </w:rPr>
        <w:t>catch up</w:t>
      </w:r>
      <w:r w:rsidRPr="00790C25">
        <w:rPr>
          <w:b/>
          <w:sz w:val="30"/>
          <w:u w:val="single"/>
        </w:rPr>
        <w:t xml:space="preserve"> to the leader. Even if they can't copy exactly</w:t>
      </w:r>
      <w:r w:rsidRPr="00790C25">
        <w:rPr>
          <w:sz w:val="16"/>
        </w:rPr>
        <w:t xml:space="preserve"> because of intellectual-property restrictions, </w:t>
      </w:r>
      <w:r w:rsidRPr="00790C25">
        <w:rPr>
          <w:b/>
          <w:sz w:val="30"/>
          <w:u w:val="single"/>
        </w:rPr>
        <w:t xml:space="preserve">they can use digital tools to </w:t>
      </w:r>
      <w:r w:rsidRPr="00790C25">
        <w:rPr>
          <w:b/>
          <w:iCs/>
          <w:sz w:val="30"/>
          <w:u w:val="single"/>
          <w:bdr w:val="single" w:sz="8" w:space="0" w:color="auto"/>
        </w:rPr>
        <w:t>explore other means</w:t>
      </w:r>
      <w:r w:rsidRPr="00790C25">
        <w:rPr>
          <w:b/>
          <w:sz w:val="30"/>
          <w:u w:val="single"/>
        </w:rPr>
        <w:t xml:space="preserve"> to the same end. So, many farmers learn to get </w:t>
      </w:r>
      <w:r w:rsidRPr="00790C25">
        <w:rPr>
          <w:b/>
          <w:iCs/>
          <w:sz w:val="30"/>
          <w:u w:val="single"/>
          <w:bdr w:val="single" w:sz="8" w:space="0" w:color="auto"/>
        </w:rPr>
        <w:t>higher yields</w:t>
      </w:r>
      <w:r w:rsidRPr="00790C25">
        <w:rPr>
          <w:b/>
          <w:sz w:val="30"/>
          <w:u w:val="single"/>
        </w:rPr>
        <w:t xml:space="preserve"> while using </w:t>
      </w:r>
      <w:r w:rsidRPr="00790C25">
        <w:rPr>
          <w:b/>
          <w:iCs/>
          <w:sz w:val="30"/>
          <w:u w:val="single"/>
          <w:bdr w:val="single" w:sz="8" w:space="0" w:color="auto"/>
        </w:rPr>
        <w:t>less water</w:t>
      </w:r>
      <w:r w:rsidRPr="00790C25">
        <w:rPr>
          <w:b/>
          <w:sz w:val="30"/>
          <w:u w:val="single"/>
        </w:rPr>
        <w:t xml:space="preserve"> and </w:t>
      </w:r>
      <w:r w:rsidRPr="00790C25">
        <w:rPr>
          <w:b/>
          <w:iCs/>
          <w:sz w:val="30"/>
          <w:u w:val="single"/>
          <w:bdr w:val="single" w:sz="8" w:space="0" w:color="auto"/>
        </w:rPr>
        <w:t>fertilizer</w:t>
      </w:r>
      <w:r w:rsidRPr="00790C25">
        <w:rPr>
          <w:b/>
          <w:sz w:val="30"/>
          <w:u w:val="single"/>
        </w:rPr>
        <w:t xml:space="preserve">, even though they combine these raw materials in </w:t>
      </w:r>
      <w:r w:rsidRPr="00790C25">
        <w:rPr>
          <w:b/>
          <w:iCs/>
          <w:sz w:val="30"/>
          <w:u w:val="single"/>
          <w:bdr w:val="single" w:sz="8" w:space="0" w:color="auto"/>
        </w:rPr>
        <w:t>different ways</w:t>
      </w:r>
      <w:r w:rsidRPr="00790C25">
        <w:rPr>
          <w:sz w:val="16"/>
        </w:rP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6E085640" w14:textId="77777777" w:rsidR="009E37B1" w:rsidRPr="00790C25" w:rsidRDefault="009E37B1" w:rsidP="009E37B1">
      <w:pPr>
        <w:rPr>
          <w:sz w:val="16"/>
        </w:rPr>
      </w:pPr>
      <w:r w:rsidRPr="00790C25">
        <w:rPr>
          <w:sz w:val="16"/>
        </w:rP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50E1C7E4" w14:textId="77777777" w:rsidR="009E37B1" w:rsidRPr="00790C25" w:rsidRDefault="009E37B1" w:rsidP="009E37B1">
      <w:pPr>
        <w:rPr>
          <w:sz w:val="16"/>
        </w:rPr>
      </w:pPr>
      <w:r w:rsidRPr="00790C25">
        <w:rPr>
          <w:sz w:val="16"/>
        </w:rPr>
        <w:t xml:space="preserve">The Linux operating system, of which Android is a descendant, is probably the best-known example of free and open-source software, but there are many others. The online software repository GitHub maintains that it's "the largest </w:t>
      </w:r>
      <w:proofErr w:type="gramStart"/>
      <w:r w:rsidRPr="00790C25">
        <w:rPr>
          <w:sz w:val="16"/>
        </w:rPr>
        <w:t>open source</w:t>
      </w:r>
      <w:proofErr w:type="gramEnd"/>
      <w:r w:rsidRPr="00790C25">
        <w:rPr>
          <w:sz w:val="16"/>
        </w:rPr>
        <w:t xml:space="preserve"> community in the world" and hosts millions of projects. The Arduino community does something similar for electronic hardware, and the </w:t>
      </w:r>
      <w:proofErr w:type="spellStart"/>
      <w:r w:rsidRPr="00790C25">
        <w:rPr>
          <w:sz w:val="16"/>
        </w:rPr>
        <w:t>Instructables</w:t>
      </w:r>
      <w:proofErr w:type="spellEnd"/>
      <w:r w:rsidRPr="00790C25">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00BE4C60" w14:textId="77777777" w:rsidR="009E37B1" w:rsidRPr="00790C25" w:rsidRDefault="009E37B1" w:rsidP="009E37B1">
      <w:pPr>
        <w:rPr>
          <w:sz w:val="16"/>
        </w:rPr>
      </w:pPr>
      <w:r w:rsidRPr="00790C25">
        <w:rPr>
          <w:sz w:val="16"/>
        </w:rPr>
        <w:t xml:space="preserve">As we saw in chapter 10, </w:t>
      </w:r>
      <w:r w:rsidRPr="00790C25">
        <w:rPr>
          <w:b/>
          <w:sz w:val="30"/>
          <w:u w:val="single"/>
        </w:rPr>
        <w:t xml:space="preserve">smartphone use and access to the Internet are </w:t>
      </w:r>
      <w:r w:rsidRPr="00790C25">
        <w:rPr>
          <w:b/>
          <w:iCs/>
          <w:sz w:val="30"/>
          <w:u w:val="single"/>
          <w:bdr w:val="single" w:sz="8" w:space="0" w:color="auto"/>
        </w:rPr>
        <w:t>increasing quickly across the planet</w:t>
      </w:r>
      <w:r w:rsidRPr="00790C25">
        <w:rPr>
          <w:b/>
          <w:sz w:val="30"/>
          <w:u w:val="single"/>
        </w:rPr>
        <w:t xml:space="preserve">. This means that people </w:t>
      </w:r>
      <w:r w:rsidRPr="00790C25">
        <w:rPr>
          <w:b/>
          <w:iCs/>
          <w:sz w:val="30"/>
          <w:u w:val="single"/>
          <w:bdr w:val="single" w:sz="8" w:space="0" w:color="auto"/>
        </w:rPr>
        <w:t>no longer need</w:t>
      </w:r>
      <w:r w:rsidRPr="00790C25">
        <w:rPr>
          <w:b/>
          <w:sz w:val="30"/>
          <w:u w:val="single"/>
        </w:rPr>
        <w:t xml:space="preserve"> to be near a decent library or school to </w:t>
      </w:r>
      <w:r w:rsidRPr="00790C25">
        <w:rPr>
          <w:b/>
          <w:iCs/>
          <w:sz w:val="30"/>
          <w:u w:val="single"/>
          <w:bdr w:val="single" w:sz="8" w:space="0" w:color="auto"/>
        </w:rPr>
        <w:t>gain knowledge</w:t>
      </w:r>
      <w:r w:rsidRPr="00790C25">
        <w:rPr>
          <w:b/>
          <w:sz w:val="30"/>
          <w:u w:val="single"/>
        </w:rPr>
        <w:t xml:space="preserve"> and </w:t>
      </w:r>
      <w:r w:rsidRPr="00790C25">
        <w:rPr>
          <w:b/>
          <w:iCs/>
          <w:sz w:val="30"/>
          <w:u w:val="single"/>
          <w:bdr w:val="single" w:sz="8" w:space="0" w:color="auto"/>
        </w:rPr>
        <w:t>improve their abilities</w:t>
      </w:r>
      <w:r w:rsidRPr="00790C25">
        <w:rPr>
          <w:b/>
          <w:sz w:val="30"/>
          <w:u w:val="single"/>
        </w:rPr>
        <w:t xml:space="preserve">. Globally, people are </w:t>
      </w:r>
      <w:r w:rsidRPr="00790C25">
        <w:rPr>
          <w:b/>
          <w:iCs/>
          <w:sz w:val="30"/>
          <w:u w:val="single"/>
          <w:bdr w:val="single" w:sz="8" w:space="0" w:color="auto"/>
        </w:rPr>
        <w:t>taking advantage</w:t>
      </w:r>
      <w:r w:rsidRPr="00790C25">
        <w:rPr>
          <w:b/>
          <w:sz w:val="30"/>
          <w:u w:val="single"/>
        </w:rPr>
        <w:t xml:space="preserve"> of the </w:t>
      </w:r>
      <w:r w:rsidRPr="00790C25">
        <w:rPr>
          <w:b/>
          <w:iCs/>
          <w:sz w:val="30"/>
          <w:u w:val="single"/>
          <w:bdr w:val="single" w:sz="8" w:space="0" w:color="auto"/>
        </w:rPr>
        <w:t>skill-building opportunities</w:t>
      </w:r>
      <w:r w:rsidRPr="00790C25">
        <w:rPr>
          <w:b/>
          <w:sz w:val="30"/>
          <w:u w:val="single"/>
        </w:rPr>
        <w:t xml:space="preserve"> of new technologies</w:t>
      </w:r>
      <w:r w:rsidRPr="00790C25">
        <w:rPr>
          <w:sz w:val="16"/>
        </w:rPr>
        <w:t xml:space="preserve">. This is the third reason that the spread of digital tools should make us optimistic about future growth: </w:t>
      </w:r>
      <w:r w:rsidRPr="00790C25">
        <w:rPr>
          <w:b/>
          <w:sz w:val="30"/>
          <w:u w:val="single"/>
        </w:rPr>
        <w:t xml:space="preserve">these tools are helping human capital </w:t>
      </w:r>
      <w:r w:rsidRPr="00790C25">
        <w:rPr>
          <w:b/>
          <w:iCs/>
          <w:sz w:val="30"/>
          <w:u w:val="single"/>
          <w:bdr w:val="single" w:sz="8" w:space="0" w:color="auto"/>
        </w:rPr>
        <w:t>grow quickly</w:t>
      </w:r>
      <w:r w:rsidRPr="00790C25">
        <w:rPr>
          <w:sz w:val="16"/>
        </w:rPr>
        <w:t xml:space="preserve">. </w:t>
      </w:r>
    </w:p>
    <w:p w14:paraId="1F84AA7C" w14:textId="77777777" w:rsidR="009E37B1" w:rsidRPr="00790C25" w:rsidRDefault="009E37B1" w:rsidP="009E37B1">
      <w:pPr>
        <w:rPr>
          <w:sz w:val="16"/>
        </w:rPr>
      </w:pPr>
      <w:r w:rsidRPr="00790C25">
        <w:rPr>
          <w:sz w:val="16"/>
        </w:rP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3F8D25F3" w14:textId="77777777" w:rsidR="009E37B1" w:rsidRPr="00790C25" w:rsidRDefault="009E37B1" w:rsidP="009E37B1">
      <w:pPr>
        <w:rPr>
          <w:sz w:val="16"/>
        </w:rPr>
      </w:pPr>
      <w:r w:rsidRPr="00790C25">
        <w:rPr>
          <w:sz w:val="16"/>
        </w:rPr>
        <w:lastRenderedPageBreak/>
        <w:t xml:space="preserve">Romer's work leaves me hopeful because it shows that </w:t>
      </w:r>
      <w:r w:rsidRPr="00790C25">
        <w:rPr>
          <w:b/>
          <w:sz w:val="30"/>
          <w:u w:val="single"/>
        </w:rPr>
        <w:t xml:space="preserve">it's our ability to </w:t>
      </w:r>
      <w:r w:rsidRPr="00790C25">
        <w:rPr>
          <w:b/>
          <w:iCs/>
          <w:sz w:val="30"/>
          <w:u w:val="single"/>
          <w:bdr w:val="single" w:sz="8" w:space="0" w:color="auto"/>
        </w:rPr>
        <w:t>build human capital</w:t>
      </w:r>
      <w:r w:rsidRPr="00790C25">
        <w:rPr>
          <w:b/>
          <w:sz w:val="30"/>
          <w:u w:val="single"/>
        </w:rPr>
        <w:t xml:space="preserve">, rather than </w:t>
      </w:r>
      <w:r w:rsidRPr="00790C25">
        <w:rPr>
          <w:b/>
          <w:iCs/>
          <w:sz w:val="30"/>
          <w:u w:val="single"/>
          <w:bdr w:val="single" w:sz="8" w:space="0" w:color="auto"/>
        </w:rPr>
        <w:t>chop down forests</w:t>
      </w:r>
      <w:r w:rsidRPr="00790C25">
        <w:rPr>
          <w:b/>
          <w:sz w:val="30"/>
          <w:u w:val="single"/>
        </w:rPr>
        <w:t xml:space="preserve">, </w:t>
      </w:r>
      <w:r w:rsidRPr="00790C25">
        <w:rPr>
          <w:b/>
          <w:iCs/>
          <w:sz w:val="30"/>
          <w:u w:val="single"/>
          <w:bdr w:val="single" w:sz="8" w:space="0" w:color="auto"/>
        </w:rPr>
        <w:t>dig mines</w:t>
      </w:r>
      <w:r w:rsidRPr="00790C25">
        <w:rPr>
          <w:b/>
          <w:sz w:val="30"/>
          <w:u w:val="single"/>
        </w:rPr>
        <w:t xml:space="preserve">, or </w:t>
      </w:r>
      <w:r w:rsidRPr="00790C25">
        <w:rPr>
          <w:b/>
          <w:iCs/>
          <w:sz w:val="30"/>
          <w:u w:val="single"/>
          <w:bdr w:val="single" w:sz="8" w:space="0" w:color="auto"/>
        </w:rPr>
        <w:t>burn fossil fuels</w:t>
      </w:r>
      <w:r w:rsidRPr="00790C25">
        <w:rPr>
          <w:b/>
          <w:sz w:val="30"/>
          <w:u w:val="single"/>
        </w:rPr>
        <w:t xml:space="preserve"> that </w:t>
      </w:r>
      <w:r w:rsidRPr="00790C25">
        <w:rPr>
          <w:b/>
          <w:iCs/>
          <w:sz w:val="30"/>
          <w:u w:val="single"/>
          <w:bdr w:val="single" w:sz="8" w:space="0" w:color="auto"/>
        </w:rPr>
        <w:t>drives growth</w:t>
      </w:r>
      <w:r w:rsidRPr="00790C25">
        <w:rPr>
          <w:b/>
          <w:sz w:val="30"/>
          <w:u w:val="single"/>
        </w:rPr>
        <w:t xml:space="preserve"> and </w:t>
      </w:r>
      <w:r w:rsidRPr="00790C25">
        <w:rPr>
          <w:b/>
          <w:iCs/>
          <w:sz w:val="30"/>
          <w:u w:val="single"/>
          <w:bdr w:val="single" w:sz="8" w:space="0" w:color="auto"/>
        </w:rPr>
        <w:t>prosperity</w:t>
      </w:r>
      <w:r w:rsidRPr="00790C25">
        <w:rPr>
          <w:sz w:val="16"/>
        </w:rPr>
        <w:t xml:space="preserve">. His model of how economies grow also reinforces how well capitalism and tech progress work together, which is a central point of this book. </w:t>
      </w:r>
      <w:r w:rsidRPr="00790C25">
        <w:rPr>
          <w:b/>
          <w:sz w:val="30"/>
          <w:highlight w:val="green"/>
          <w:u w:val="single"/>
        </w:rPr>
        <w:t xml:space="preserve">The </w:t>
      </w:r>
      <w:r w:rsidRPr="00790C25">
        <w:rPr>
          <w:b/>
          <w:iCs/>
          <w:sz w:val="30"/>
          <w:highlight w:val="green"/>
          <w:u w:val="single"/>
          <w:bdr w:val="single" w:sz="8" w:space="0" w:color="auto"/>
        </w:rPr>
        <w:t>surest way to boost profits</w:t>
      </w:r>
      <w:r w:rsidRPr="00790C25">
        <w:rPr>
          <w:b/>
          <w:sz w:val="30"/>
          <w:highlight w:val="green"/>
          <w:u w:val="single"/>
        </w:rPr>
        <w:t xml:space="preserve"> is to </w:t>
      </w:r>
      <w:r w:rsidRPr="00790C25">
        <w:rPr>
          <w:b/>
          <w:iCs/>
          <w:sz w:val="30"/>
          <w:highlight w:val="green"/>
          <w:u w:val="single"/>
          <w:bdr w:val="single" w:sz="8" w:space="0" w:color="auto"/>
        </w:rPr>
        <w:t>cut costs</w:t>
      </w:r>
      <w:r w:rsidRPr="00790C25">
        <w:rPr>
          <w:b/>
          <w:sz w:val="30"/>
          <w:highlight w:val="green"/>
          <w:u w:val="single"/>
        </w:rPr>
        <w:t>, and</w:t>
      </w:r>
      <w:r w:rsidRPr="00790C25">
        <w:rPr>
          <w:b/>
          <w:sz w:val="30"/>
          <w:u w:val="single"/>
        </w:rPr>
        <w:t xml:space="preserve"> modern </w:t>
      </w:r>
      <w:r w:rsidRPr="00790C25">
        <w:rPr>
          <w:b/>
          <w:sz w:val="30"/>
          <w:highlight w:val="green"/>
          <w:u w:val="single"/>
        </w:rPr>
        <w:t>tech</w:t>
      </w:r>
      <w:r w:rsidRPr="00790C25">
        <w:rPr>
          <w:b/>
          <w:sz w:val="30"/>
          <w:u w:val="single"/>
        </w:rPr>
        <w:t xml:space="preserve">nologies, especially digital ones, </w:t>
      </w:r>
      <w:r w:rsidRPr="00790C25">
        <w:rPr>
          <w:b/>
          <w:sz w:val="30"/>
          <w:highlight w:val="green"/>
          <w:u w:val="single"/>
        </w:rPr>
        <w:t xml:space="preserve">offer </w:t>
      </w:r>
      <w:r w:rsidRPr="00790C25">
        <w:rPr>
          <w:b/>
          <w:iCs/>
          <w:sz w:val="30"/>
          <w:highlight w:val="green"/>
          <w:u w:val="single"/>
          <w:bdr w:val="single" w:sz="8" w:space="0" w:color="auto"/>
        </w:rPr>
        <w:t>unlimited ways to</w:t>
      </w:r>
      <w:r w:rsidRPr="00790C25">
        <w:rPr>
          <w:b/>
          <w:iCs/>
          <w:sz w:val="30"/>
          <w:u w:val="single"/>
          <w:bdr w:val="single" w:sz="8" w:space="0" w:color="auto"/>
        </w:rPr>
        <w:t xml:space="preserve"> combine</w:t>
      </w:r>
      <w:r w:rsidRPr="00790C25">
        <w:rPr>
          <w:b/>
          <w:sz w:val="30"/>
          <w:u w:val="single"/>
        </w:rPr>
        <w:t xml:space="preserve"> and </w:t>
      </w:r>
      <w:r w:rsidRPr="00790C25">
        <w:rPr>
          <w:b/>
          <w:iCs/>
          <w:sz w:val="30"/>
          <w:highlight w:val="green"/>
          <w:u w:val="single"/>
          <w:bdr w:val="single" w:sz="8" w:space="0" w:color="auto"/>
        </w:rPr>
        <w:t>recombine materials</w:t>
      </w:r>
      <w:r w:rsidRPr="00790C25">
        <w:rPr>
          <w:b/>
          <w:sz w:val="30"/>
          <w:u w:val="single"/>
        </w:rPr>
        <w:t xml:space="preserve">—to </w:t>
      </w:r>
      <w:r w:rsidRPr="00790C25">
        <w:rPr>
          <w:b/>
          <w:iCs/>
          <w:sz w:val="30"/>
          <w:u w:val="single"/>
          <w:bdr w:val="single" w:sz="8" w:space="0" w:color="auto"/>
        </w:rPr>
        <w:t>swap</w:t>
      </w:r>
      <w:r w:rsidRPr="00790C25">
        <w:rPr>
          <w:b/>
          <w:sz w:val="30"/>
          <w:u w:val="single"/>
        </w:rPr>
        <w:t xml:space="preserve">, </w:t>
      </w:r>
      <w:r w:rsidRPr="00790C25">
        <w:rPr>
          <w:b/>
          <w:iCs/>
          <w:sz w:val="30"/>
          <w:u w:val="single"/>
          <w:bdr w:val="single" w:sz="8" w:space="0" w:color="auto"/>
        </w:rPr>
        <w:t>slim</w:t>
      </w:r>
      <w:r w:rsidRPr="00790C25">
        <w:rPr>
          <w:b/>
          <w:sz w:val="30"/>
          <w:u w:val="single"/>
        </w:rPr>
        <w:t xml:space="preserve">, </w:t>
      </w:r>
      <w:r w:rsidRPr="00790C25">
        <w:rPr>
          <w:b/>
          <w:iCs/>
          <w:sz w:val="30"/>
          <w:u w:val="single"/>
          <w:bdr w:val="single" w:sz="8" w:space="0" w:color="auto"/>
        </w:rPr>
        <w:t>optimize</w:t>
      </w:r>
      <w:r w:rsidRPr="00790C25">
        <w:rPr>
          <w:b/>
          <w:sz w:val="30"/>
          <w:u w:val="single"/>
        </w:rPr>
        <w:t xml:space="preserve">, and </w:t>
      </w:r>
      <w:r w:rsidRPr="00790C25">
        <w:rPr>
          <w:b/>
          <w:iCs/>
          <w:sz w:val="30"/>
          <w:u w:val="single"/>
          <w:bdr w:val="single" w:sz="8" w:space="0" w:color="auto"/>
        </w:rPr>
        <w:t>evaporate</w:t>
      </w:r>
      <w:r w:rsidRPr="00790C25">
        <w:rPr>
          <w:b/>
          <w:sz w:val="30"/>
          <w:u w:val="single"/>
        </w:rPr>
        <w:t xml:space="preserve">—in </w:t>
      </w:r>
      <w:r w:rsidRPr="00790C25">
        <w:rPr>
          <w:b/>
          <w:iCs/>
          <w:sz w:val="30"/>
          <w:u w:val="single"/>
          <w:bdr w:val="single" w:sz="8" w:space="0" w:color="auto"/>
        </w:rPr>
        <w:t>cost-reducing ways</w:t>
      </w:r>
      <w:r w:rsidRPr="00790C25">
        <w:rPr>
          <w:b/>
          <w:sz w:val="30"/>
          <w:u w:val="single"/>
        </w:rPr>
        <w:t xml:space="preserve">. </w:t>
      </w:r>
      <w:bookmarkStart w:id="0" w:name="_Hlk51597579"/>
      <w:r w:rsidRPr="00790C25">
        <w:rPr>
          <w:b/>
          <w:sz w:val="30"/>
          <w:u w:val="single"/>
        </w:rPr>
        <w:t xml:space="preserve">There's </w:t>
      </w:r>
      <w:r w:rsidRPr="00790C25">
        <w:rPr>
          <w:b/>
          <w:iCs/>
          <w:sz w:val="30"/>
          <w:highlight w:val="green"/>
          <w:u w:val="single"/>
          <w:bdr w:val="single" w:sz="8" w:space="0" w:color="auto"/>
        </w:rPr>
        <w:t>no reason to expect</w:t>
      </w:r>
      <w:r w:rsidRPr="00790C25">
        <w:rPr>
          <w:b/>
          <w:sz w:val="30"/>
          <w:u w:val="single"/>
        </w:rPr>
        <w:t xml:space="preserve"> </w:t>
      </w:r>
      <w:r w:rsidRPr="00790C25">
        <w:rPr>
          <w:b/>
          <w:sz w:val="30"/>
          <w:highlight w:val="green"/>
          <w:u w:val="single"/>
        </w:rPr>
        <w:t>that</w:t>
      </w:r>
      <w:r w:rsidRPr="00790C25">
        <w:rPr>
          <w:sz w:val="16"/>
        </w:rPr>
        <w:t xml:space="preserve"> the two horsemen of </w:t>
      </w:r>
      <w:r w:rsidRPr="00790C25">
        <w:rPr>
          <w:b/>
          <w:sz w:val="30"/>
          <w:u w:val="single"/>
        </w:rPr>
        <w:t xml:space="preserve">capitalism and tech progress </w:t>
      </w:r>
      <w:r w:rsidRPr="00790C25">
        <w:rPr>
          <w:b/>
          <w:sz w:val="30"/>
          <w:highlight w:val="green"/>
          <w:u w:val="single"/>
        </w:rPr>
        <w:t xml:space="preserve">will </w:t>
      </w:r>
      <w:r w:rsidRPr="00790C25">
        <w:rPr>
          <w:b/>
          <w:iCs/>
          <w:sz w:val="30"/>
          <w:highlight w:val="green"/>
          <w:u w:val="single"/>
          <w:bdr w:val="single" w:sz="8" w:space="0" w:color="auto"/>
        </w:rPr>
        <w:t>stop</w:t>
      </w:r>
      <w:r w:rsidRPr="00790C25">
        <w:rPr>
          <w:sz w:val="16"/>
        </w:rPr>
        <w:t xml:space="preserve"> riding together </w:t>
      </w:r>
      <w:r w:rsidRPr="00790C25">
        <w:rPr>
          <w:b/>
          <w:iCs/>
          <w:sz w:val="30"/>
          <w:u w:val="single"/>
          <w:bdr w:val="single" w:sz="8" w:space="0" w:color="auto"/>
        </w:rPr>
        <w:t>anytime soon</w:t>
      </w:r>
      <w:r w:rsidRPr="00790C25">
        <w:rPr>
          <w:b/>
          <w:sz w:val="30"/>
          <w:u w:val="single"/>
        </w:rPr>
        <w:t xml:space="preserve">. </w:t>
      </w:r>
      <w:r w:rsidRPr="00790C25">
        <w:rPr>
          <w:b/>
          <w:iCs/>
          <w:sz w:val="30"/>
          <w:u w:val="single"/>
          <w:bdr w:val="single" w:sz="8" w:space="0" w:color="auto"/>
        </w:rPr>
        <w:t>Quite the contrary</w:t>
      </w:r>
      <w:r w:rsidRPr="00790C25">
        <w:rPr>
          <w:sz w:val="16"/>
        </w:rPr>
        <w:t xml:space="preserve">. Romer's insights reveal that </w:t>
      </w:r>
      <w:r w:rsidRPr="00790C25">
        <w:rPr>
          <w:b/>
          <w:sz w:val="30"/>
          <w:u w:val="single"/>
        </w:rPr>
        <w:t xml:space="preserve">they're likely to </w:t>
      </w:r>
      <w:r w:rsidRPr="00790C25">
        <w:rPr>
          <w:b/>
          <w:iCs/>
          <w:sz w:val="30"/>
          <w:u w:val="single"/>
          <w:bdr w:val="single" w:sz="8" w:space="0" w:color="auto"/>
        </w:rPr>
        <w:t>gallop faster</w:t>
      </w:r>
      <w:r w:rsidRPr="00790C25">
        <w:rPr>
          <w:b/>
          <w:sz w:val="30"/>
          <w:u w:val="single"/>
        </w:rPr>
        <w:t xml:space="preserve"> and </w:t>
      </w:r>
      <w:r w:rsidRPr="00790C25">
        <w:rPr>
          <w:b/>
          <w:iCs/>
          <w:sz w:val="30"/>
          <w:u w:val="single"/>
          <w:bdr w:val="single" w:sz="8" w:space="0" w:color="auto"/>
        </w:rPr>
        <w:t>farther</w:t>
      </w:r>
      <w:r w:rsidRPr="00790C25">
        <w:rPr>
          <w:b/>
          <w:sz w:val="30"/>
          <w:u w:val="single"/>
        </w:rPr>
        <w:t xml:space="preserve"> as economies grow</w:t>
      </w:r>
      <w:r w:rsidRPr="00790C25">
        <w:rPr>
          <w:sz w:val="16"/>
        </w:rPr>
        <w:t xml:space="preserve">. </w:t>
      </w:r>
    </w:p>
    <w:p w14:paraId="24F5A486" w14:textId="77777777" w:rsidR="009E37B1" w:rsidRPr="00790C25" w:rsidRDefault="009E37B1" w:rsidP="009E37B1">
      <w:pPr>
        <w:rPr>
          <w:sz w:val="16"/>
        </w:rPr>
      </w:pPr>
      <w:r w:rsidRPr="00790C25">
        <w:rPr>
          <w:sz w:val="16"/>
        </w:rPr>
        <w:t xml:space="preserve">Our Brighter, Lighter Future </w:t>
      </w:r>
    </w:p>
    <w:p w14:paraId="7EB55E2D" w14:textId="77777777" w:rsidR="009E37B1" w:rsidRPr="00790C25" w:rsidRDefault="009E37B1" w:rsidP="009E37B1">
      <w:pPr>
        <w:rPr>
          <w:b/>
          <w:sz w:val="30"/>
          <w:u w:val="single"/>
        </w:rPr>
      </w:pPr>
      <w:r w:rsidRPr="00790C25">
        <w:rPr>
          <w:b/>
          <w:sz w:val="30"/>
          <w:u w:val="single"/>
        </w:rPr>
        <w:t xml:space="preserve">The world still has </w:t>
      </w:r>
      <w:r w:rsidRPr="00790C25">
        <w:rPr>
          <w:b/>
          <w:iCs/>
          <w:sz w:val="30"/>
          <w:highlight w:val="green"/>
          <w:u w:val="single"/>
          <w:bdr w:val="single" w:sz="8" w:space="0" w:color="auto"/>
        </w:rPr>
        <w:t>billions of</w:t>
      </w:r>
      <w:r w:rsidRPr="00790C25">
        <w:rPr>
          <w:b/>
          <w:iCs/>
          <w:sz w:val="30"/>
          <w:u w:val="single"/>
          <w:bdr w:val="single" w:sz="8" w:space="0" w:color="auto"/>
        </w:rPr>
        <w:t xml:space="preserve"> desperately </w:t>
      </w:r>
      <w:r w:rsidRPr="00790C25">
        <w:rPr>
          <w:b/>
          <w:iCs/>
          <w:sz w:val="30"/>
          <w:highlight w:val="green"/>
          <w:u w:val="single"/>
          <w:bdr w:val="single" w:sz="8" w:space="0" w:color="auto"/>
        </w:rPr>
        <w:t>poor people</w:t>
      </w:r>
      <w:r w:rsidRPr="00790C25">
        <w:rPr>
          <w:b/>
          <w:sz w:val="30"/>
          <w:u w:val="single"/>
        </w:rPr>
        <w:t xml:space="preserve">, but they </w:t>
      </w:r>
      <w:r w:rsidRPr="00790C25">
        <w:rPr>
          <w:b/>
          <w:iCs/>
          <w:sz w:val="30"/>
          <w:u w:val="single"/>
          <w:bdr w:val="single" w:sz="8" w:space="0" w:color="auto"/>
        </w:rPr>
        <w:t>won't remain that way</w:t>
      </w:r>
      <w:r w:rsidRPr="00790C25">
        <w:rPr>
          <w:b/>
          <w:sz w:val="30"/>
          <w:u w:val="single"/>
        </w:rPr>
        <w:t xml:space="preserve">. </w:t>
      </w:r>
      <w:r w:rsidRPr="00790C25">
        <w:rPr>
          <w:b/>
          <w:iCs/>
          <w:sz w:val="30"/>
          <w:u w:val="single"/>
          <w:bdr w:val="single" w:sz="8" w:space="0" w:color="auto"/>
        </w:rPr>
        <w:t>All available evidence strongly suggests</w:t>
      </w:r>
      <w:r w:rsidRPr="00790C25">
        <w:rPr>
          <w:b/>
          <w:sz w:val="30"/>
          <w:u w:val="single"/>
        </w:rPr>
        <w:t xml:space="preserve"> that most </w:t>
      </w:r>
      <w:r w:rsidRPr="00790C25">
        <w:rPr>
          <w:b/>
          <w:sz w:val="30"/>
          <w:highlight w:val="green"/>
          <w:u w:val="single"/>
        </w:rPr>
        <w:t xml:space="preserve">will become </w:t>
      </w:r>
      <w:r w:rsidRPr="00790C25">
        <w:rPr>
          <w:b/>
          <w:iCs/>
          <w:sz w:val="30"/>
          <w:highlight w:val="green"/>
          <w:u w:val="single"/>
          <w:bdr w:val="single" w:sz="8" w:space="0" w:color="auto"/>
        </w:rPr>
        <w:t>much wealthier</w:t>
      </w:r>
      <w:r w:rsidRPr="00790C25">
        <w:rPr>
          <w:b/>
          <w:sz w:val="30"/>
          <w:u w:val="single"/>
        </w:rPr>
        <w:t xml:space="preserve"> in the years and decades ahead. As they </w:t>
      </w:r>
      <w:r w:rsidRPr="00790C25">
        <w:rPr>
          <w:b/>
          <w:iCs/>
          <w:sz w:val="30"/>
          <w:u w:val="single"/>
          <w:bdr w:val="single" w:sz="8" w:space="0" w:color="auto"/>
        </w:rPr>
        <w:t>earn more</w:t>
      </w:r>
      <w:r w:rsidRPr="00790C25">
        <w:rPr>
          <w:b/>
          <w:sz w:val="30"/>
          <w:u w:val="single"/>
        </w:rPr>
        <w:t xml:space="preserve"> and </w:t>
      </w:r>
      <w:r w:rsidRPr="00790C25">
        <w:rPr>
          <w:b/>
          <w:iCs/>
          <w:sz w:val="30"/>
          <w:u w:val="single"/>
          <w:bdr w:val="single" w:sz="8" w:space="0" w:color="auto"/>
        </w:rPr>
        <w:t>consume more</w:t>
      </w:r>
      <w:r w:rsidRPr="00790C25">
        <w:rPr>
          <w:b/>
          <w:sz w:val="30"/>
          <w:u w:val="single"/>
        </w:rPr>
        <w:t xml:space="preserve">, what will be the impact on the planet? </w:t>
      </w:r>
    </w:p>
    <w:p w14:paraId="0EEAD8B7" w14:textId="77777777" w:rsidR="009E37B1" w:rsidRPr="00790C25" w:rsidRDefault="009E37B1" w:rsidP="009E37B1">
      <w:pPr>
        <w:rPr>
          <w:b/>
          <w:sz w:val="30"/>
          <w:u w:val="single"/>
        </w:rPr>
      </w:pPr>
      <w:r w:rsidRPr="00790C25">
        <w:rPr>
          <w:sz w:val="16"/>
        </w:rPr>
        <w:t xml:space="preserve">The </w:t>
      </w:r>
      <w:r w:rsidRPr="00790C25">
        <w:rPr>
          <w:b/>
          <w:iCs/>
          <w:sz w:val="30"/>
          <w:u w:val="single"/>
          <w:bdr w:val="single" w:sz="8" w:space="0" w:color="auto"/>
        </w:rPr>
        <w:t>history</w:t>
      </w:r>
      <w:r w:rsidRPr="00790C25">
        <w:rPr>
          <w:sz w:val="16"/>
        </w:rPr>
        <w:t xml:space="preserve"> and economics of the Industrial Era </w:t>
      </w:r>
      <w:proofErr w:type="gramStart"/>
      <w:r w:rsidRPr="00790C25">
        <w:rPr>
          <w:b/>
          <w:sz w:val="30"/>
          <w:u w:val="single"/>
        </w:rPr>
        <w:t>lead</w:t>
      </w:r>
      <w:proofErr w:type="gramEnd"/>
      <w:r w:rsidRPr="00790C25">
        <w:rPr>
          <w:b/>
          <w:sz w:val="30"/>
          <w:u w:val="single"/>
        </w:rPr>
        <w:t xml:space="preserve"> to </w:t>
      </w:r>
      <w:r w:rsidRPr="00790C25">
        <w:rPr>
          <w:b/>
          <w:iCs/>
          <w:sz w:val="30"/>
          <w:u w:val="single"/>
          <w:bdr w:val="single" w:sz="8" w:space="0" w:color="auto"/>
        </w:rPr>
        <w:t>pessimism</w:t>
      </w:r>
      <w:r w:rsidRPr="00790C25">
        <w:rPr>
          <w:sz w:val="16"/>
        </w:rPr>
        <w:t xml:space="preserve"> on this important question. </w:t>
      </w:r>
      <w:r w:rsidRPr="00790C25">
        <w:rPr>
          <w:b/>
          <w:sz w:val="30"/>
          <w:u w:val="single"/>
        </w:rPr>
        <w:t xml:space="preserve">Resource use increased in </w:t>
      </w:r>
      <w:r w:rsidRPr="00790C25">
        <w:rPr>
          <w:b/>
          <w:iCs/>
          <w:sz w:val="30"/>
          <w:u w:val="single"/>
          <w:bdr w:val="single" w:sz="8" w:space="0" w:color="auto"/>
        </w:rPr>
        <w:t>lockstep</w:t>
      </w:r>
      <w:r w:rsidRPr="00790C25">
        <w:rPr>
          <w:b/>
          <w:sz w:val="30"/>
          <w:u w:val="single"/>
        </w:rPr>
        <w:t xml:space="preserve"> with economic growth throughout</w:t>
      </w:r>
      <w:r w:rsidRPr="00790C25">
        <w:rPr>
          <w:sz w:val="16"/>
        </w:rPr>
        <w:t xml:space="preserve"> the two </w:t>
      </w:r>
      <w:r w:rsidRPr="00790C25">
        <w:rPr>
          <w:b/>
          <w:sz w:val="30"/>
          <w:u w:val="single"/>
        </w:rPr>
        <w:t>centuries</w:t>
      </w:r>
      <w:r w:rsidRPr="00790C25">
        <w:rPr>
          <w:sz w:val="16"/>
        </w:rPr>
        <w:t xml:space="preserve"> between James Watt's demonstration of his steam engine and the first Earth Day. </w:t>
      </w:r>
      <w:r w:rsidRPr="00790C25">
        <w:rPr>
          <w:b/>
          <w:iCs/>
          <w:sz w:val="30"/>
          <w:u w:val="single"/>
          <w:bdr w:val="single" w:sz="8" w:space="0" w:color="auto"/>
        </w:rPr>
        <w:t>Malthus</w:t>
      </w:r>
      <w:r w:rsidRPr="00790C25">
        <w:rPr>
          <w:b/>
          <w:sz w:val="30"/>
          <w:u w:val="single"/>
        </w:rPr>
        <w:t xml:space="preserve"> and </w:t>
      </w:r>
      <w:r w:rsidRPr="00790C25">
        <w:rPr>
          <w:b/>
          <w:iCs/>
          <w:sz w:val="30"/>
          <w:u w:val="single"/>
          <w:bdr w:val="single" w:sz="8" w:space="0" w:color="auto"/>
        </w:rPr>
        <w:t>Jevons</w:t>
      </w:r>
      <w:r w:rsidRPr="00790C25">
        <w:rPr>
          <w:b/>
          <w:sz w:val="30"/>
          <w:u w:val="single"/>
        </w:rPr>
        <w:t xml:space="preserve"> seemed to be right, and it was just a question of </w:t>
      </w:r>
      <w:r w:rsidRPr="00790C25">
        <w:rPr>
          <w:b/>
          <w:iCs/>
          <w:sz w:val="30"/>
          <w:u w:val="single"/>
          <w:bdr w:val="single" w:sz="8" w:space="0" w:color="auto"/>
        </w:rPr>
        <w:t>when</w:t>
      </w:r>
      <w:r w:rsidRPr="00790C25">
        <w:rPr>
          <w:b/>
          <w:sz w:val="30"/>
          <w:u w:val="single"/>
        </w:rPr>
        <w:t xml:space="preserve">, </w:t>
      </w:r>
      <w:r w:rsidRPr="00790C25">
        <w:rPr>
          <w:b/>
          <w:iCs/>
          <w:sz w:val="30"/>
          <w:u w:val="single"/>
          <w:bdr w:val="single" w:sz="8" w:space="0" w:color="auto"/>
        </w:rPr>
        <w:t>not if</w:t>
      </w:r>
      <w:r w:rsidRPr="00790C25">
        <w:rPr>
          <w:b/>
          <w:sz w:val="30"/>
          <w:u w:val="single"/>
        </w:rPr>
        <w:t xml:space="preserve">, we'd run up against the </w:t>
      </w:r>
      <w:r w:rsidRPr="00790C25">
        <w:rPr>
          <w:b/>
          <w:iCs/>
          <w:sz w:val="30"/>
          <w:u w:val="single"/>
          <w:bdr w:val="single" w:sz="8" w:space="0" w:color="auto"/>
        </w:rPr>
        <w:t>hard planetary limits</w:t>
      </w:r>
      <w:r w:rsidRPr="00790C25">
        <w:rPr>
          <w:b/>
          <w:sz w:val="30"/>
          <w:u w:val="single"/>
        </w:rPr>
        <w:t xml:space="preserve"> to growth. </w:t>
      </w:r>
    </w:p>
    <w:p w14:paraId="62889B67" w14:textId="77777777" w:rsidR="009E37B1" w:rsidRPr="00790C25" w:rsidRDefault="009E37B1" w:rsidP="009E37B1">
      <w:pPr>
        <w:rPr>
          <w:sz w:val="16"/>
        </w:rPr>
      </w:pPr>
      <w:r w:rsidRPr="00790C25">
        <w:rPr>
          <w:b/>
          <w:sz w:val="30"/>
          <w:u w:val="single"/>
        </w:rPr>
        <w:t>But</w:t>
      </w:r>
      <w:r w:rsidRPr="00790C25">
        <w:rPr>
          <w:sz w:val="16"/>
        </w:rPr>
        <w:t xml:space="preserve"> in America and other rich countries </w:t>
      </w:r>
      <w:r w:rsidRPr="00790C25">
        <w:rPr>
          <w:b/>
          <w:sz w:val="30"/>
          <w:u w:val="single"/>
        </w:rPr>
        <w:t xml:space="preserve">something </w:t>
      </w:r>
      <w:r w:rsidRPr="00790C25">
        <w:rPr>
          <w:b/>
          <w:iCs/>
          <w:sz w:val="30"/>
          <w:u w:val="single"/>
          <w:bdr w:val="single" w:sz="8" w:space="0" w:color="auto"/>
        </w:rPr>
        <w:t>strange</w:t>
      </w:r>
      <w:r w:rsidRPr="00790C25">
        <w:rPr>
          <w:b/>
          <w:sz w:val="30"/>
          <w:u w:val="single"/>
        </w:rPr>
        <w:t xml:space="preserve">, </w:t>
      </w:r>
      <w:r w:rsidRPr="00790C25">
        <w:rPr>
          <w:b/>
          <w:iCs/>
          <w:sz w:val="30"/>
          <w:u w:val="single"/>
          <w:bdr w:val="single" w:sz="8" w:space="0" w:color="auto"/>
        </w:rPr>
        <w:t>unexpected</w:t>
      </w:r>
      <w:r w:rsidRPr="00790C25">
        <w:rPr>
          <w:b/>
          <w:sz w:val="30"/>
          <w:u w:val="single"/>
        </w:rPr>
        <w:t xml:space="preserve">, and </w:t>
      </w:r>
      <w:r w:rsidRPr="00790C25">
        <w:rPr>
          <w:b/>
          <w:iCs/>
          <w:sz w:val="30"/>
          <w:u w:val="single"/>
          <w:bdr w:val="single" w:sz="8" w:space="0" w:color="auto"/>
        </w:rPr>
        <w:t>wonderful</w:t>
      </w:r>
      <w:r w:rsidRPr="00790C25">
        <w:rPr>
          <w:b/>
          <w:sz w:val="30"/>
          <w:u w:val="single"/>
        </w:rPr>
        <w:t xml:space="preserve"> happened: we started </w:t>
      </w:r>
      <w:r w:rsidRPr="00790C25">
        <w:rPr>
          <w:b/>
          <w:iCs/>
          <w:sz w:val="30"/>
          <w:u w:val="single"/>
          <w:bdr w:val="single" w:sz="8" w:space="0" w:color="auto"/>
        </w:rPr>
        <w:t>getting more from less</w:t>
      </w:r>
      <w:r w:rsidRPr="00790C25">
        <w:rPr>
          <w:b/>
          <w:sz w:val="30"/>
          <w:u w:val="single"/>
        </w:rPr>
        <w:t xml:space="preserve">. We </w:t>
      </w:r>
      <w:r w:rsidRPr="00790C25">
        <w:rPr>
          <w:b/>
          <w:iCs/>
          <w:sz w:val="30"/>
          <w:u w:val="single"/>
          <w:bdr w:val="single" w:sz="8" w:space="0" w:color="auto"/>
        </w:rPr>
        <w:t>decoupled population</w:t>
      </w:r>
      <w:r w:rsidRPr="00790C25">
        <w:rPr>
          <w:b/>
          <w:sz w:val="30"/>
          <w:u w:val="single"/>
        </w:rPr>
        <w:t xml:space="preserve"> and </w:t>
      </w:r>
      <w:r w:rsidRPr="00790C25">
        <w:rPr>
          <w:b/>
          <w:iCs/>
          <w:sz w:val="30"/>
          <w:u w:val="single"/>
          <w:bdr w:val="single" w:sz="8" w:space="0" w:color="auto"/>
        </w:rPr>
        <w:t>economic growth</w:t>
      </w:r>
      <w:r w:rsidRPr="00790C25">
        <w:rPr>
          <w:b/>
          <w:sz w:val="30"/>
          <w:u w:val="single"/>
        </w:rPr>
        <w:t xml:space="preserve"> from resource consumption, pollution, and other environmental harms. </w:t>
      </w:r>
      <w:r w:rsidRPr="00790C25">
        <w:rPr>
          <w:b/>
          <w:sz w:val="30"/>
          <w:highlight w:val="green"/>
          <w:u w:val="single"/>
        </w:rPr>
        <w:t>Malthus'</w:t>
      </w:r>
      <w:r w:rsidRPr="00790C25">
        <w:rPr>
          <w:b/>
          <w:sz w:val="30"/>
          <w:u w:val="single"/>
        </w:rPr>
        <w:t xml:space="preserve">s </w:t>
      </w:r>
      <w:r w:rsidRPr="00790C25">
        <w:rPr>
          <w:b/>
          <w:sz w:val="30"/>
          <w:highlight w:val="green"/>
          <w:u w:val="single"/>
        </w:rPr>
        <w:t>and Jevons</w:t>
      </w:r>
      <w:r w:rsidRPr="00790C25">
        <w:rPr>
          <w:b/>
          <w:sz w:val="30"/>
          <w:u w:val="single"/>
        </w:rPr>
        <w:t xml:space="preserve">'s ideas </w:t>
      </w:r>
      <w:r w:rsidRPr="00790C25">
        <w:rPr>
          <w:b/>
          <w:iCs/>
          <w:sz w:val="30"/>
          <w:highlight w:val="green"/>
          <w:u w:val="single"/>
          <w:bdr w:val="single" w:sz="8" w:space="0" w:color="auto"/>
        </w:rPr>
        <w:t>gave way</w:t>
      </w:r>
      <w:r w:rsidRPr="00790C25">
        <w:rPr>
          <w:sz w:val="16"/>
        </w:rPr>
        <w:t xml:space="preserve"> to Romer's, and the world will never be the same. </w:t>
      </w:r>
    </w:p>
    <w:p w14:paraId="2DBE9DBA" w14:textId="77777777" w:rsidR="009E37B1" w:rsidRPr="00790C25" w:rsidRDefault="009E37B1" w:rsidP="009E37B1">
      <w:pPr>
        <w:rPr>
          <w:sz w:val="16"/>
        </w:rPr>
      </w:pPr>
      <w:r w:rsidRPr="00790C25">
        <w:rPr>
          <w:sz w:val="16"/>
        </w:rPr>
        <w:lastRenderedPageBreak/>
        <w:t xml:space="preserve">This means that </w:t>
      </w:r>
      <w:r w:rsidRPr="00790C25">
        <w:rPr>
          <w:b/>
          <w:sz w:val="30"/>
          <w:u w:val="single"/>
        </w:rPr>
        <w:t xml:space="preserve">instead of worrying about the world's poor becoming richer, we should instead be </w:t>
      </w:r>
      <w:r w:rsidRPr="00790C25">
        <w:rPr>
          <w:b/>
          <w:iCs/>
          <w:sz w:val="30"/>
          <w:u w:val="single"/>
          <w:bdr w:val="single" w:sz="8" w:space="0" w:color="auto"/>
        </w:rPr>
        <w:t>helping them upgrade economically as much</w:t>
      </w:r>
      <w:r w:rsidRPr="00790C25">
        <w:rPr>
          <w:b/>
          <w:sz w:val="30"/>
          <w:u w:val="single"/>
        </w:rPr>
        <w:t xml:space="preserve"> and </w:t>
      </w:r>
      <w:r w:rsidRPr="00790C25">
        <w:rPr>
          <w:b/>
          <w:iCs/>
          <w:sz w:val="30"/>
          <w:u w:val="single"/>
          <w:bdr w:val="single" w:sz="8" w:space="0" w:color="auto"/>
        </w:rPr>
        <w:t>as quickly as possible</w:t>
      </w:r>
      <w:r w:rsidRPr="00790C25">
        <w:rPr>
          <w:sz w:val="16"/>
        </w:rPr>
        <w:t xml:space="preserve">. Not only is it the morally correct thing to do, </w:t>
      </w:r>
      <w:r w:rsidRPr="00790C25">
        <w:rPr>
          <w:b/>
          <w:sz w:val="30"/>
          <w:u w:val="single"/>
        </w:rPr>
        <w:t>it's</w:t>
      </w:r>
      <w:r w:rsidRPr="00790C25">
        <w:rPr>
          <w:sz w:val="16"/>
        </w:rPr>
        <w:t xml:space="preserve"> also </w:t>
      </w:r>
      <w:r w:rsidRPr="00790C25">
        <w:rPr>
          <w:b/>
          <w:sz w:val="30"/>
          <w:u w:val="single"/>
        </w:rPr>
        <w:t xml:space="preserve">the </w:t>
      </w:r>
      <w:r w:rsidRPr="00790C25">
        <w:rPr>
          <w:b/>
          <w:iCs/>
          <w:sz w:val="30"/>
          <w:u w:val="single"/>
          <w:bdr w:val="single" w:sz="8" w:space="0" w:color="auto"/>
        </w:rPr>
        <w:t>smart move for our planet</w:t>
      </w:r>
      <w:r w:rsidRPr="00790C25">
        <w:rPr>
          <w:b/>
          <w:sz w:val="30"/>
          <w:u w:val="single"/>
        </w:rPr>
        <w:t xml:space="preserve">. </w:t>
      </w:r>
      <w:r w:rsidRPr="00790C25">
        <w:rPr>
          <w:b/>
          <w:sz w:val="30"/>
          <w:highlight w:val="green"/>
          <w:u w:val="single"/>
        </w:rPr>
        <w:t>As</w:t>
      </w:r>
      <w:r w:rsidRPr="00790C25">
        <w:rPr>
          <w:b/>
          <w:sz w:val="30"/>
          <w:u w:val="single"/>
        </w:rPr>
        <w:t xml:space="preserve"> today’s </w:t>
      </w:r>
      <w:r w:rsidRPr="00790C25">
        <w:rPr>
          <w:b/>
          <w:sz w:val="30"/>
          <w:highlight w:val="green"/>
          <w:u w:val="single"/>
        </w:rPr>
        <w:t xml:space="preserve">poor countries </w:t>
      </w:r>
      <w:r w:rsidRPr="00790C25">
        <w:rPr>
          <w:b/>
          <w:iCs/>
          <w:sz w:val="30"/>
          <w:highlight w:val="green"/>
          <w:u w:val="single"/>
          <w:bdr w:val="single" w:sz="8" w:space="0" w:color="auto"/>
        </w:rPr>
        <w:t>get richer</w:t>
      </w:r>
      <w:r w:rsidRPr="00790C25">
        <w:rPr>
          <w:b/>
          <w:sz w:val="30"/>
          <w:u w:val="single"/>
        </w:rPr>
        <w:t xml:space="preserve">, their institutions will </w:t>
      </w:r>
      <w:proofErr w:type="gramStart"/>
      <w:r w:rsidRPr="00790C25">
        <w:rPr>
          <w:b/>
          <w:iCs/>
          <w:sz w:val="30"/>
          <w:u w:val="single"/>
          <w:bdr w:val="single" w:sz="8" w:space="0" w:color="auto"/>
        </w:rPr>
        <w:t>improve</w:t>
      </w:r>
      <w:proofErr w:type="gramEnd"/>
      <w:r w:rsidRPr="00790C25">
        <w:rPr>
          <w:b/>
          <w:sz w:val="30"/>
          <w:u w:val="single"/>
        </w:rPr>
        <w:t xml:space="preserve"> and most will eventually go through</w:t>
      </w:r>
      <w:r w:rsidRPr="00790C25">
        <w:rPr>
          <w:sz w:val="16"/>
        </w:rPr>
        <w:t xml:space="preserve"> what Ricardo Hausmann calls "</w:t>
      </w:r>
      <w:r w:rsidRPr="00790C25">
        <w:rPr>
          <w:b/>
          <w:sz w:val="30"/>
          <w:u w:val="single"/>
        </w:rPr>
        <w:t xml:space="preserve">the </w:t>
      </w:r>
      <w:r w:rsidRPr="00790C25">
        <w:rPr>
          <w:b/>
          <w:iCs/>
          <w:sz w:val="30"/>
          <w:u w:val="single"/>
          <w:bdr w:val="single" w:sz="8" w:space="0" w:color="auto"/>
        </w:rPr>
        <w:t>capitalist makeover of production</w:t>
      </w:r>
      <w:r w:rsidRPr="00790C25">
        <w:rPr>
          <w:sz w:val="16"/>
        </w:rPr>
        <w:t xml:space="preserve">." </w:t>
      </w:r>
      <w:r w:rsidRPr="00790C25">
        <w:rPr>
          <w:b/>
          <w:sz w:val="30"/>
          <w:u w:val="single"/>
        </w:rPr>
        <w:t xml:space="preserve">This makeover </w:t>
      </w:r>
      <w:r w:rsidRPr="00790C25">
        <w:rPr>
          <w:b/>
          <w:iCs/>
          <w:sz w:val="30"/>
          <w:u w:val="single"/>
          <w:bdr w:val="single" w:sz="8" w:space="0" w:color="auto"/>
        </w:rPr>
        <w:t>doesn't enslave people</w:t>
      </w:r>
      <w:r w:rsidRPr="00790C25">
        <w:rPr>
          <w:b/>
          <w:sz w:val="30"/>
          <w:u w:val="single"/>
        </w:rPr>
        <w:t xml:space="preserve">, </w:t>
      </w:r>
      <w:r w:rsidRPr="00790C25">
        <w:rPr>
          <w:b/>
          <w:iCs/>
          <w:sz w:val="30"/>
          <w:u w:val="single"/>
          <w:bdr w:val="single" w:sz="8" w:space="0" w:color="auto"/>
        </w:rPr>
        <w:t>nor</w:t>
      </w:r>
      <w:r w:rsidRPr="00790C25">
        <w:rPr>
          <w:b/>
          <w:sz w:val="30"/>
          <w:u w:val="single"/>
        </w:rPr>
        <w:t xml:space="preserve"> does it </w:t>
      </w:r>
      <w:r w:rsidRPr="00790C25">
        <w:rPr>
          <w:b/>
          <w:iCs/>
          <w:sz w:val="30"/>
          <w:u w:val="single"/>
          <w:bdr w:val="single" w:sz="8" w:space="0" w:color="auto"/>
        </w:rPr>
        <w:t>befoul the earth</w:t>
      </w:r>
      <w:r w:rsidRPr="00790C25">
        <w:rPr>
          <w:sz w:val="16"/>
        </w:rPr>
        <w:t xml:space="preserve">. </w:t>
      </w:r>
    </w:p>
    <w:p w14:paraId="04B5C436" w14:textId="77777777" w:rsidR="009E37B1" w:rsidRPr="00790C25" w:rsidRDefault="009E37B1" w:rsidP="009E37B1">
      <w:pPr>
        <w:rPr>
          <w:sz w:val="16"/>
        </w:rPr>
      </w:pPr>
      <w:r w:rsidRPr="00790C25">
        <w:rPr>
          <w:b/>
          <w:sz w:val="30"/>
          <w:u w:val="single"/>
        </w:rPr>
        <w:t xml:space="preserve">As today’s poor get richer, </w:t>
      </w:r>
      <w:r w:rsidRPr="00790C25">
        <w:rPr>
          <w:b/>
          <w:sz w:val="30"/>
          <w:highlight w:val="green"/>
          <w:u w:val="single"/>
        </w:rPr>
        <w:t>they'll consume</w:t>
      </w:r>
      <w:r w:rsidRPr="00790C25">
        <w:rPr>
          <w:b/>
          <w:sz w:val="30"/>
          <w:u w:val="single"/>
        </w:rPr>
        <w:t xml:space="preserve"> </w:t>
      </w:r>
      <w:r w:rsidRPr="00790C25">
        <w:rPr>
          <w:b/>
          <w:iCs/>
          <w:sz w:val="30"/>
          <w:u w:val="single"/>
          <w:bdr w:val="single" w:sz="8" w:space="0" w:color="auto"/>
        </w:rPr>
        <w:t>more</w:t>
      </w:r>
      <w:r w:rsidRPr="00790C25">
        <w:rPr>
          <w:b/>
          <w:sz w:val="30"/>
          <w:u w:val="single"/>
        </w:rPr>
        <w:t xml:space="preserve">, but they'll also consume </w:t>
      </w:r>
      <w:r w:rsidRPr="00790C25">
        <w:rPr>
          <w:b/>
          <w:iCs/>
          <w:sz w:val="30"/>
          <w:u w:val="single"/>
          <w:bdr w:val="single" w:sz="8" w:space="0" w:color="auto"/>
        </w:rPr>
        <w:t xml:space="preserve">much </w:t>
      </w:r>
      <w:r w:rsidRPr="00790C25">
        <w:rPr>
          <w:b/>
          <w:iCs/>
          <w:sz w:val="30"/>
          <w:highlight w:val="green"/>
          <w:u w:val="single"/>
          <w:bdr w:val="single" w:sz="8" w:space="0" w:color="auto"/>
        </w:rPr>
        <w:t>differently</w:t>
      </w:r>
      <w:r w:rsidRPr="00790C25">
        <w:rPr>
          <w:sz w:val="16"/>
        </w:rPr>
        <w:t xml:space="preserve"> from earlier generations. </w:t>
      </w:r>
      <w:r w:rsidRPr="00790C25">
        <w:rPr>
          <w:b/>
          <w:sz w:val="30"/>
          <w:u w:val="single"/>
        </w:rPr>
        <w:t xml:space="preserve">They </w:t>
      </w:r>
      <w:r w:rsidRPr="00790C25">
        <w:rPr>
          <w:b/>
          <w:iCs/>
          <w:sz w:val="30"/>
          <w:u w:val="single"/>
          <w:bdr w:val="single" w:sz="8" w:space="0" w:color="auto"/>
        </w:rPr>
        <w:t>won't read physical newspapers</w:t>
      </w:r>
      <w:r w:rsidRPr="00790C25">
        <w:rPr>
          <w:b/>
          <w:sz w:val="30"/>
          <w:u w:val="single"/>
        </w:rPr>
        <w:t xml:space="preserve"> and </w:t>
      </w:r>
      <w:r w:rsidRPr="00790C25">
        <w:rPr>
          <w:b/>
          <w:iCs/>
          <w:sz w:val="30"/>
          <w:u w:val="single"/>
          <w:bdr w:val="single" w:sz="8" w:space="0" w:color="auto"/>
        </w:rPr>
        <w:t>magazines</w:t>
      </w:r>
      <w:r w:rsidRPr="00790C25">
        <w:rPr>
          <w:b/>
          <w:sz w:val="30"/>
          <w:u w:val="single"/>
        </w:rPr>
        <w:t xml:space="preserve">. </w:t>
      </w:r>
      <w:r w:rsidRPr="00790C25">
        <w:rPr>
          <w:b/>
          <w:sz w:val="30"/>
          <w:highlight w:val="green"/>
          <w:u w:val="single"/>
        </w:rPr>
        <w:t>They'll get</w:t>
      </w:r>
      <w:r w:rsidRPr="00790C25">
        <w:rPr>
          <w:b/>
          <w:sz w:val="30"/>
          <w:u w:val="single"/>
        </w:rPr>
        <w:t xml:space="preserve"> a </w:t>
      </w:r>
      <w:r w:rsidRPr="00790C25">
        <w:rPr>
          <w:b/>
          <w:iCs/>
          <w:sz w:val="30"/>
          <w:u w:val="single"/>
          <w:bdr w:val="single" w:sz="8" w:space="0" w:color="auto"/>
        </w:rPr>
        <w:t>great deal</w:t>
      </w:r>
      <w:r w:rsidRPr="00790C25">
        <w:rPr>
          <w:b/>
          <w:sz w:val="30"/>
          <w:u w:val="single"/>
        </w:rPr>
        <w:t xml:space="preserve"> of their </w:t>
      </w:r>
      <w:r w:rsidRPr="00790C25">
        <w:rPr>
          <w:b/>
          <w:sz w:val="30"/>
          <w:highlight w:val="green"/>
          <w:u w:val="single"/>
        </w:rPr>
        <w:t xml:space="preserve">power from </w:t>
      </w:r>
      <w:r w:rsidRPr="00790C25">
        <w:rPr>
          <w:b/>
          <w:iCs/>
          <w:sz w:val="30"/>
          <w:highlight w:val="green"/>
          <w:u w:val="single"/>
          <w:bdr w:val="single" w:sz="8" w:space="0" w:color="auto"/>
        </w:rPr>
        <w:t>renewables</w:t>
      </w:r>
      <w:r w:rsidRPr="00790C25">
        <w:rPr>
          <w:b/>
          <w:sz w:val="30"/>
          <w:u w:val="single"/>
        </w:rPr>
        <w:t xml:space="preserve"> and</w:t>
      </w:r>
      <w:r w:rsidRPr="00790C25">
        <w:rPr>
          <w:sz w:val="16"/>
        </w:rPr>
        <w:t xml:space="preserve"> (one hopes) </w:t>
      </w:r>
      <w:r w:rsidRPr="00790C25">
        <w:rPr>
          <w:b/>
          <w:iCs/>
          <w:sz w:val="30"/>
          <w:u w:val="single"/>
          <w:bdr w:val="single" w:sz="8" w:space="0" w:color="auto"/>
        </w:rPr>
        <w:t>nuclear</w:t>
      </w:r>
      <w:r w:rsidRPr="00790C25">
        <w:rPr>
          <w:b/>
          <w:sz w:val="30"/>
          <w:u w:val="single"/>
        </w:rPr>
        <w:t xml:space="preserve"> because these energy sources will be the </w:t>
      </w:r>
      <w:r w:rsidRPr="00790C25">
        <w:rPr>
          <w:b/>
          <w:iCs/>
          <w:sz w:val="30"/>
          <w:u w:val="single"/>
          <w:bdr w:val="single" w:sz="8" w:space="0" w:color="auto"/>
        </w:rPr>
        <w:t>cheapest</w:t>
      </w:r>
      <w:r w:rsidRPr="00790C25">
        <w:rPr>
          <w:sz w:val="16"/>
        </w:rPr>
        <w:t xml:space="preserve">. They’ll live in cities, as we saw in chapter 12; in fact, they already are. </w:t>
      </w:r>
      <w:r w:rsidRPr="00790C25">
        <w:rPr>
          <w:b/>
          <w:sz w:val="30"/>
          <w:u w:val="single"/>
        </w:rPr>
        <w:t xml:space="preserve">They'll be </w:t>
      </w:r>
      <w:r w:rsidRPr="00790C25">
        <w:rPr>
          <w:b/>
          <w:iCs/>
          <w:sz w:val="30"/>
          <w:u w:val="single"/>
          <w:bdr w:val="single" w:sz="8" w:space="0" w:color="auto"/>
        </w:rPr>
        <w:t>less likely to own cars</w:t>
      </w:r>
      <w:r w:rsidRPr="00790C25">
        <w:rPr>
          <w:sz w:val="16"/>
        </w:rPr>
        <w:t xml:space="preserve"> because a variety of transportation options will be only a few taps away. Most important, </w:t>
      </w:r>
      <w:r w:rsidRPr="00790C25">
        <w:rPr>
          <w:b/>
          <w:sz w:val="30"/>
          <w:u w:val="single"/>
        </w:rPr>
        <w:t xml:space="preserve">they'll come up with ideas that </w:t>
      </w:r>
      <w:r w:rsidRPr="00790C25">
        <w:rPr>
          <w:b/>
          <w:iCs/>
          <w:sz w:val="30"/>
          <w:u w:val="single"/>
          <w:bdr w:val="single" w:sz="8" w:space="0" w:color="auto"/>
        </w:rPr>
        <w:t>keep the growth going</w:t>
      </w:r>
      <w:r w:rsidRPr="00790C25">
        <w:rPr>
          <w:b/>
          <w:sz w:val="30"/>
          <w:u w:val="single"/>
        </w:rPr>
        <w:t xml:space="preserve">, and that benefit both </w:t>
      </w:r>
      <w:r w:rsidRPr="00790C25">
        <w:rPr>
          <w:b/>
          <w:iCs/>
          <w:sz w:val="30"/>
          <w:u w:val="single"/>
          <w:bdr w:val="single" w:sz="8" w:space="0" w:color="auto"/>
        </w:rPr>
        <w:t>humanity</w:t>
      </w:r>
      <w:r w:rsidRPr="00790C25">
        <w:rPr>
          <w:b/>
          <w:sz w:val="30"/>
          <w:u w:val="single"/>
        </w:rPr>
        <w:t xml:space="preserve"> and the </w:t>
      </w:r>
      <w:r w:rsidRPr="00790C25">
        <w:rPr>
          <w:b/>
          <w:iCs/>
          <w:sz w:val="30"/>
          <w:u w:val="single"/>
          <w:bdr w:val="single" w:sz="8" w:space="0" w:color="auto"/>
        </w:rPr>
        <w:t>planet</w:t>
      </w:r>
      <w:r w:rsidRPr="00790C25">
        <w:rPr>
          <w:b/>
          <w:sz w:val="30"/>
          <w:u w:val="single"/>
        </w:rPr>
        <w:t xml:space="preserve"> we live on</w:t>
      </w:r>
      <w:r w:rsidRPr="00790C25">
        <w:rPr>
          <w:sz w:val="16"/>
        </w:rPr>
        <w:t xml:space="preserve">. </w:t>
      </w:r>
    </w:p>
    <w:p w14:paraId="4C3504B6" w14:textId="77777777" w:rsidR="009E37B1" w:rsidRPr="00790C25" w:rsidRDefault="009E37B1" w:rsidP="009E37B1">
      <w:pPr>
        <w:rPr>
          <w:sz w:val="16"/>
        </w:rPr>
      </w:pPr>
      <w:r w:rsidRPr="00790C25">
        <w:rPr>
          <w:sz w:val="16"/>
        </w:rPr>
        <w:t xml:space="preserve">Predicting exactly how technological progress will unfold is much like predicting the weather: feasible in the short term, but impossible over a longer time. </w:t>
      </w:r>
      <w:r w:rsidRPr="00790C25">
        <w:rPr>
          <w:b/>
          <w:sz w:val="30"/>
          <w:u w:val="single"/>
        </w:rPr>
        <w:t>Great uncertainty and complexity prevent precise forecasts about</w:t>
      </w:r>
      <w:r w:rsidRPr="00790C25">
        <w:rPr>
          <w:sz w:val="16"/>
        </w:rPr>
        <w:t xml:space="preserve">, for example, the </w:t>
      </w:r>
      <w:r w:rsidRPr="00790C25">
        <w:rPr>
          <w:b/>
          <w:iCs/>
          <w:sz w:val="30"/>
          <w:u w:val="single"/>
          <w:bdr w:val="single" w:sz="8" w:space="0" w:color="auto"/>
        </w:rPr>
        <w:t>computing devices</w:t>
      </w:r>
      <w:r w:rsidRPr="00790C25">
        <w:rPr>
          <w:sz w:val="16"/>
        </w:rPr>
        <w:t xml:space="preserve"> we’ll be using thirty years from now </w:t>
      </w:r>
      <w:r w:rsidRPr="00790C25">
        <w:rPr>
          <w:b/>
          <w:sz w:val="30"/>
          <w:u w:val="single"/>
        </w:rPr>
        <w:t xml:space="preserve">or the dominant types of </w:t>
      </w:r>
      <w:r w:rsidRPr="00790C25">
        <w:rPr>
          <w:b/>
          <w:iCs/>
          <w:sz w:val="30"/>
          <w:u w:val="single"/>
          <w:bdr w:val="single" w:sz="8" w:space="0" w:color="auto"/>
        </w:rPr>
        <w:t>a</w:t>
      </w:r>
      <w:r w:rsidRPr="00790C25">
        <w:rPr>
          <w:sz w:val="16"/>
        </w:rPr>
        <w:t xml:space="preserve">rtificial </w:t>
      </w:r>
      <w:r w:rsidRPr="00790C25">
        <w:rPr>
          <w:b/>
          <w:iCs/>
          <w:sz w:val="30"/>
          <w:u w:val="single"/>
          <w:bdr w:val="single" w:sz="8" w:space="0" w:color="auto"/>
        </w:rPr>
        <w:t>i</w:t>
      </w:r>
      <w:r w:rsidRPr="00790C25">
        <w:rPr>
          <w:sz w:val="16"/>
        </w:rPr>
        <w:t xml:space="preserve">ntelligence in 2050 and beyond. </w:t>
      </w:r>
    </w:p>
    <w:p w14:paraId="2902A3B1" w14:textId="77777777" w:rsidR="009E37B1" w:rsidRPr="00790C25" w:rsidRDefault="009E37B1" w:rsidP="009E37B1">
      <w:pPr>
        <w:rPr>
          <w:sz w:val="16"/>
        </w:rPr>
      </w:pPr>
      <w:r w:rsidRPr="00790C25">
        <w:rPr>
          <w:b/>
          <w:sz w:val="30"/>
          <w:u w:val="single"/>
        </w:rPr>
        <w:t>But</w:t>
      </w:r>
      <w:r w:rsidRPr="00790C25">
        <w:rPr>
          <w:sz w:val="16"/>
        </w:rPr>
        <w:t xml:space="preserve"> even though we can't predict the weather long term, </w:t>
      </w:r>
      <w:r w:rsidRPr="00790C25">
        <w:rPr>
          <w:b/>
          <w:sz w:val="30"/>
          <w:u w:val="single"/>
        </w:rPr>
        <w:t xml:space="preserve">we can </w:t>
      </w:r>
      <w:r w:rsidRPr="00790C25">
        <w:rPr>
          <w:b/>
          <w:iCs/>
          <w:sz w:val="30"/>
          <w:u w:val="single"/>
          <w:bdr w:val="single" w:sz="8" w:space="0" w:color="auto"/>
        </w:rPr>
        <w:t>accurately forecast</w:t>
      </w:r>
      <w:r w:rsidRPr="00790C25">
        <w:rPr>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790C25">
        <w:rPr>
          <w:b/>
          <w:sz w:val="30"/>
          <w:u w:val="single"/>
        </w:rPr>
        <w:t>the "</w:t>
      </w:r>
      <w:r w:rsidRPr="00790C25">
        <w:rPr>
          <w:b/>
          <w:iCs/>
          <w:sz w:val="30"/>
          <w:u w:val="single"/>
          <w:bdr w:val="single" w:sz="8" w:space="0" w:color="auto"/>
        </w:rPr>
        <w:t>climate</w:t>
      </w:r>
      <w:r w:rsidRPr="00790C25">
        <w:rPr>
          <w:b/>
          <w:sz w:val="30"/>
          <w:u w:val="single"/>
        </w:rPr>
        <w:t xml:space="preserve">" of future technological progress by starting from the knowledge that it will be </w:t>
      </w:r>
      <w:r w:rsidRPr="00790C25">
        <w:rPr>
          <w:b/>
          <w:iCs/>
          <w:sz w:val="30"/>
          <w:u w:val="single"/>
          <w:bdr w:val="single" w:sz="8" w:space="0" w:color="auto"/>
        </w:rPr>
        <w:t>heavily applied</w:t>
      </w:r>
      <w:r w:rsidRPr="00790C25">
        <w:rPr>
          <w:b/>
          <w:sz w:val="30"/>
          <w:u w:val="single"/>
        </w:rPr>
        <w:t xml:space="preserve"> in the areas where it can </w:t>
      </w:r>
      <w:r w:rsidRPr="00790C25">
        <w:rPr>
          <w:b/>
          <w:iCs/>
          <w:sz w:val="30"/>
          <w:u w:val="single"/>
          <w:bdr w:val="single" w:sz="8" w:space="0" w:color="auto"/>
        </w:rPr>
        <w:t>affect capitalism the most</w:t>
      </w:r>
      <w:r w:rsidRPr="00790C25">
        <w:rPr>
          <w:b/>
          <w:sz w:val="30"/>
          <w:u w:val="single"/>
        </w:rPr>
        <w:t xml:space="preserve">. As we've seen </w:t>
      </w:r>
      <w:r w:rsidRPr="00790C25">
        <w:rPr>
          <w:b/>
          <w:iCs/>
          <w:sz w:val="30"/>
          <w:u w:val="single"/>
          <w:bdr w:val="single" w:sz="8" w:space="0" w:color="auto"/>
        </w:rPr>
        <w:t>over</w:t>
      </w:r>
      <w:r w:rsidRPr="00790C25">
        <w:rPr>
          <w:b/>
          <w:sz w:val="30"/>
          <w:u w:val="single"/>
        </w:rPr>
        <w:t xml:space="preserve"> and </w:t>
      </w:r>
      <w:r w:rsidRPr="00790C25">
        <w:rPr>
          <w:b/>
          <w:iCs/>
          <w:sz w:val="30"/>
          <w:u w:val="single"/>
          <w:bdr w:val="single" w:sz="8" w:space="0" w:color="auto"/>
        </w:rPr>
        <w:t>over</w:t>
      </w:r>
      <w:r w:rsidRPr="00790C25">
        <w:rPr>
          <w:b/>
          <w:sz w:val="30"/>
          <w:u w:val="single"/>
        </w:rPr>
        <w:t xml:space="preserve">, tech progress supplies opportunities to </w:t>
      </w:r>
      <w:r w:rsidRPr="00790C25">
        <w:rPr>
          <w:b/>
          <w:iCs/>
          <w:sz w:val="30"/>
          <w:u w:val="single"/>
          <w:bdr w:val="single" w:sz="8" w:space="0" w:color="auto"/>
        </w:rPr>
        <w:t>trim costs</w:t>
      </w:r>
      <w:r w:rsidRPr="00790C25">
        <w:rPr>
          <w:b/>
          <w:sz w:val="30"/>
          <w:u w:val="single"/>
        </w:rPr>
        <w:t xml:space="preserve"> (and </w:t>
      </w:r>
      <w:r w:rsidRPr="00790C25">
        <w:rPr>
          <w:b/>
          <w:iCs/>
          <w:sz w:val="30"/>
          <w:u w:val="single"/>
          <w:bdr w:val="single" w:sz="8" w:space="0" w:color="auto"/>
        </w:rPr>
        <w:t>improve performance</w:t>
      </w:r>
      <w:r w:rsidRPr="00790C25">
        <w:rPr>
          <w:b/>
          <w:sz w:val="30"/>
          <w:u w:val="single"/>
        </w:rPr>
        <w:t xml:space="preserve">) via </w:t>
      </w:r>
      <w:r w:rsidRPr="00790C25">
        <w:rPr>
          <w:b/>
          <w:iCs/>
          <w:sz w:val="30"/>
          <w:u w:val="single"/>
          <w:bdr w:val="single" w:sz="8" w:space="0" w:color="auto"/>
        </w:rPr>
        <w:t>dematerialization</w:t>
      </w:r>
      <w:r w:rsidRPr="00790C25">
        <w:rPr>
          <w:b/>
          <w:sz w:val="30"/>
          <w:u w:val="single"/>
        </w:rPr>
        <w:t xml:space="preserve">, and capitalism </w:t>
      </w:r>
      <w:r w:rsidRPr="00790C25">
        <w:rPr>
          <w:b/>
          <w:iCs/>
          <w:sz w:val="30"/>
          <w:u w:val="single"/>
          <w:bdr w:val="single" w:sz="8" w:space="0" w:color="auto"/>
        </w:rPr>
        <w:t>provides the motive</w:t>
      </w:r>
      <w:r w:rsidRPr="00790C25">
        <w:rPr>
          <w:b/>
          <w:sz w:val="30"/>
          <w:u w:val="single"/>
        </w:rPr>
        <w:t xml:space="preserve"> to do so</w:t>
      </w:r>
      <w:r w:rsidRPr="00790C25">
        <w:rPr>
          <w:sz w:val="16"/>
        </w:rPr>
        <w:t xml:space="preserve">. </w:t>
      </w:r>
    </w:p>
    <w:p w14:paraId="654E9484" w14:textId="77777777" w:rsidR="009E37B1" w:rsidRPr="00790C25" w:rsidRDefault="009E37B1" w:rsidP="009E37B1">
      <w:pPr>
        <w:rPr>
          <w:sz w:val="16"/>
        </w:rPr>
      </w:pPr>
      <w:r w:rsidRPr="00790C25">
        <w:rPr>
          <w:sz w:val="16"/>
        </w:rPr>
        <w:t xml:space="preserve">As a result, </w:t>
      </w:r>
      <w:r w:rsidRPr="00790C25">
        <w:rPr>
          <w:b/>
          <w:sz w:val="30"/>
          <w:u w:val="single"/>
        </w:rPr>
        <w:t>the Second Enlightenment</w:t>
      </w:r>
      <w:r w:rsidRPr="00790C25">
        <w:rPr>
          <w:sz w:val="16"/>
        </w:rPr>
        <w:t xml:space="preserve"> will continue as we move deeper into the twenty-first century. I'm confident that it </w:t>
      </w:r>
      <w:r w:rsidRPr="00790C25">
        <w:rPr>
          <w:b/>
          <w:sz w:val="30"/>
          <w:u w:val="single"/>
        </w:rPr>
        <w:t xml:space="preserve">will </w:t>
      </w:r>
      <w:r w:rsidRPr="00790C25">
        <w:rPr>
          <w:b/>
          <w:iCs/>
          <w:sz w:val="30"/>
          <w:u w:val="single"/>
          <w:bdr w:val="single" w:sz="8" w:space="0" w:color="auto"/>
        </w:rPr>
        <w:t>accelerate</w:t>
      </w:r>
      <w:r w:rsidRPr="00790C25">
        <w:rPr>
          <w:b/>
          <w:sz w:val="30"/>
          <w:u w:val="single"/>
        </w:rPr>
        <w:t xml:space="preserve"> as digital technologies </w:t>
      </w:r>
      <w:r w:rsidRPr="00790C25">
        <w:rPr>
          <w:b/>
          <w:iCs/>
          <w:sz w:val="30"/>
          <w:u w:val="single"/>
          <w:bdr w:val="single" w:sz="8" w:space="0" w:color="auto"/>
        </w:rPr>
        <w:t>continue to improve</w:t>
      </w:r>
      <w:r w:rsidRPr="00790C25">
        <w:rPr>
          <w:b/>
          <w:sz w:val="30"/>
          <w:u w:val="single"/>
        </w:rPr>
        <w:t xml:space="preserve"> </w:t>
      </w:r>
      <w:r w:rsidRPr="00790C25">
        <w:rPr>
          <w:b/>
          <w:sz w:val="30"/>
          <w:u w:val="single"/>
        </w:rPr>
        <w:lastRenderedPageBreak/>
        <w:t xml:space="preserve">and </w:t>
      </w:r>
      <w:r w:rsidRPr="00790C25">
        <w:rPr>
          <w:b/>
          <w:iCs/>
          <w:sz w:val="30"/>
          <w:u w:val="single"/>
          <w:bdr w:val="single" w:sz="8" w:space="0" w:color="auto"/>
        </w:rPr>
        <w:t>multiply</w:t>
      </w:r>
      <w:r w:rsidRPr="00790C25">
        <w:rPr>
          <w:b/>
          <w:sz w:val="30"/>
          <w:u w:val="single"/>
        </w:rPr>
        <w:t xml:space="preserve"> and global competition </w:t>
      </w:r>
      <w:r w:rsidRPr="00790C25">
        <w:rPr>
          <w:b/>
          <w:iCs/>
          <w:sz w:val="30"/>
          <w:u w:val="single"/>
          <w:bdr w:val="single" w:sz="8" w:space="0" w:color="auto"/>
        </w:rPr>
        <w:t>continues to increase</w:t>
      </w:r>
      <w:r w:rsidRPr="00790C25">
        <w:rPr>
          <w:sz w:val="16"/>
        </w:rPr>
        <w:t xml:space="preserve">. We’ll see some of the most striking examples of slim, swap, evaporate, and optimize in exactly the places where the opportunities are biggest. Here are a few broad predictions, spanning humanity's biggest industries. </w:t>
      </w:r>
    </w:p>
    <w:p w14:paraId="12A47648" w14:textId="77777777" w:rsidR="009E37B1" w:rsidRPr="00790C25" w:rsidRDefault="009E37B1" w:rsidP="009E37B1">
      <w:pPr>
        <w:rPr>
          <w:sz w:val="16"/>
        </w:rPr>
      </w:pPr>
      <w:r w:rsidRPr="00790C25">
        <w:rPr>
          <w:sz w:val="16"/>
        </w:rPr>
        <w:t xml:space="preserve">Manufacturing. Complex parts will be made not by the techniques developed during the Industrial Era, but instead by three- dimensional printing. This is already the case for some rocket engines and other extremely expensive items. </w:t>
      </w:r>
      <w:r w:rsidRPr="00790C25">
        <w:rPr>
          <w:b/>
          <w:sz w:val="30"/>
          <w:u w:val="single"/>
        </w:rPr>
        <w:t xml:space="preserve">As </w:t>
      </w:r>
      <w:r w:rsidRPr="00790C25">
        <w:rPr>
          <w:b/>
          <w:iCs/>
          <w:sz w:val="30"/>
          <w:highlight w:val="green"/>
          <w:u w:val="single"/>
          <w:bdr w:val="single" w:sz="8" w:space="0" w:color="auto"/>
        </w:rPr>
        <w:t>3-D printing</w:t>
      </w:r>
      <w:r w:rsidRPr="00790C25">
        <w:rPr>
          <w:b/>
          <w:iCs/>
          <w:sz w:val="30"/>
          <w:u w:val="single"/>
          <w:bdr w:val="single" w:sz="8" w:space="0" w:color="auto"/>
        </w:rPr>
        <w:t xml:space="preserve"> improves</w:t>
      </w:r>
      <w:r w:rsidRPr="00790C25">
        <w:rPr>
          <w:b/>
          <w:sz w:val="30"/>
          <w:u w:val="single"/>
        </w:rPr>
        <w:t xml:space="preserve"> and </w:t>
      </w:r>
      <w:r w:rsidRPr="00790C25">
        <w:rPr>
          <w:b/>
          <w:iCs/>
          <w:sz w:val="30"/>
          <w:u w:val="single"/>
          <w:bdr w:val="single" w:sz="8" w:space="0" w:color="auto"/>
        </w:rPr>
        <w:t>becomes cheaper</w:t>
      </w:r>
      <w:r w:rsidRPr="00790C25">
        <w:rPr>
          <w:b/>
          <w:sz w:val="30"/>
          <w:u w:val="single"/>
        </w:rPr>
        <w:t xml:space="preserve">, it </w:t>
      </w:r>
      <w:r w:rsidRPr="00790C25">
        <w:rPr>
          <w:b/>
          <w:sz w:val="30"/>
          <w:highlight w:val="green"/>
          <w:u w:val="single"/>
        </w:rPr>
        <w:t>will spread</w:t>
      </w:r>
      <w:r w:rsidRPr="00790C25">
        <w:rPr>
          <w:b/>
          <w:sz w:val="30"/>
          <w:u w:val="single"/>
        </w:rPr>
        <w:t xml:space="preserve"> to</w:t>
      </w:r>
      <w:r w:rsidRPr="00790C25">
        <w:rPr>
          <w:sz w:val="16"/>
        </w:rPr>
        <w:t xml:space="preserve"> automobile engine blocks, manifolds and other complicated arrangements of pipes, airplane struts and wings, and </w:t>
      </w:r>
      <w:r w:rsidRPr="00790C25">
        <w:rPr>
          <w:b/>
          <w:iCs/>
          <w:sz w:val="30"/>
          <w:u w:val="single"/>
          <w:bdr w:val="single" w:sz="8" w:space="0" w:color="auto"/>
        </w:rPr>
        <w:t>countless other parts</w:t>
      </w:r>
      <w:r w:rsidRPr="00790C25">
        <w:rPr>
          <w:b/>
          <w:sz w:val="30"/>
          <w:u w:val="single"/>
        </w:rPr>
        <w:t xml:space="preserve">. Because 3-D printing </w:t>
      </w:r>
      <w:r w:rsidRPr="00790C25">
        <w:rPr>
          <w:b/>
          <w:sz w:val="30"/>
          <w:highlight w:val="green"/>
          <w:u w:val="single"/>
        </w:rPr>
        <w:t>generates</w:t>
      </w:r>
      <w:r w:rsidRPr="00790C25">
        <w:rPr>
          <w:b/>
          <w:sz w:val="30"/>
          <w:u w:val="single"/>
        </w:rPr>
        <w:t xml:space="preserve"> </w:t>
      </w:r>
      <w:r w:rsidRPr="00790C25">
        <w:rPr>
          <w:b/>
          <w:iCs/>
          <w:sz w:val="30"/>
          <w:u w:val="single"/>
          <w:bdr w:val="single" w:sz="8" w:space="0" w:color="auto"/>
        </w:rPr>
        <w:t xml:space="preserve">virtually </w:t>
      </w:r>
      <w:r w:rsidRPr="00790C25">
        <w:rPr>
          <w:b/>
          <w:iCs/>
          <w:sz w:val="30"/>
          <w:highlight w:val="green"/>
          <w:u w:val="single"/>
          <w:bdr w:val="single" w:sz="8" w:space="0" w:color="auto"/>
        </w:rPr>
        <w:t>no waste</w:t>
      </w:r>
      <w:r w:rsidRPr="00790C25">
        <w:rPr>
          <w:b/>
          <w:sz w:val="30"/>
          <w:u w:val="single"/>
        </w:rPr>
        <w:t xml:space="preserve"> and doesn't require </w:t>
      </w:r>
      <w:r w:rsidRPr="00790C25">
        <w:rPr>
          <w:b/>
          <w:iCs/>
          <w:sz w:val="30"/>
          <w:u w:val="single"/>
          <w:bdr w:val="single" w:sz="8" w:space="0" w:color="auto"/>
        </w:rPr>
        <w:t>massive molds</w:t>
      </w:r>
      <w:r w:rsidRPr="00790C25">
        <w:rPr>
          <w:b/>
          <w:sz w:val="30"/>
          <w:u w:val="single"/>
        </w:rPr>
        <w:t xml:space="preserve">, it </w:t>
      </w:r>
      <w:r w:rsidRPr="00790C25">
        <w:rPr>
          <w:b/>
          <w:iCs/>
          <w:sz w:val="30"/>
          <w:u w:val="single"/>
          <w:bdr w:val="single" w:sz="8" w:space="0" w:color="auto"/>
        </w:rPr>
        <w:t>accelerates dematerialization</w:t>
      </w:r>
      <w:r w:rsidRPr="00790C25">
        <w:rPr>
          <w:sz w:val="16"/>
        </w:rPr>
        <w:t xml:space="preserve">. </w:t>
      </w:r>
    </w:p>
    <w:p w14:paraId="4A5A51F7" w14:textId="77777777" w:rsidR="009E37B1" w:rsidRPr="00790C25" w:rsidRDefault="009E37B1" w:rsidP="009E37B1">
      <w:pPr>
        <w:rPr>
          <w:sz w:val="16"/>
        </w:rPr>
      </w:pPr>
      <w:r w:rsidRPr="00790C25">
        <w:rPr>
          <w:b/>
          <w:sz w:val="30"/>
          <w:u w:val="single"/>
        </w:rPr>
        <w:t xml:space="preserve">We'll also be building things out of </w:t>
      </w:r>
      <w:r w:rsidRPr="00790C25">
        <w:rPr>
          <w:b/>
          <w:iCs/>
          <w:sz w:val="30"/>
          <w:u w:val="single"/>
          <w:bdr w:val="single" w:sz="8" w:space="0" w:color="auto"/>
        </w:rPr>
        <w:t>very different materials</w:t>
      </w:r>
      <w:r w:rsidRPr="00790C25">
        <w:rPr>
          <w:sz w:val="16"/>
        </w:rPr>
        <w:t xml:space="preserve"> from what we're using today. </w:t>
      </w:r>
      <w:r w:rsidRPr="00790C25">
        <w:rPr>
          <w:b/>
          <w:sz w:val="30"/>
          <w:u w:val="single"/>
        </w:rPr>
        <w:t xml:space="preserve">We're </w:t>
      </w:r>
      <w:r w:rsidRPr="00790C25">
        <w:rPr>
          <w:b/>
          <w:iCs/>
          <w:sz w:val="30"/>
          <w:u w:val="single"/>
          <w:bdr w:val="single" w:sz="8" w:space="0" w:color="auto"/>
        </w:rPr>
        <w:t>rapidly improving</w:t>
      </w:r>
      <w:r w:rsidRPr="00790C25">
        <w:rPr>
          <w:b/>
          <w:sz w:val="30"/>
          <w:u w:val="single"/>
        </w:rPr>
        <w:t xml:space="preserve"> our ability to use </w:t>
      </w:r>
      <w:r w:rsidRPr="00790C25">
        <w:rPr>
          <w:b/>
          <w:iCs/>
          <w:sz w:val="30"/>
          <w:u w:val="single"/>
          <w:bdr w:val="single" w:sz="8" w:space="0" w:color="auto"/>
        </w:rPr>
        <w:t>machine learning</w:t>
      </w:r>
      <w:r w:rsidRPr="00790C25">
        <w:rPr>
          <w:b/>
          <w:sz w:val="30"/>
          <w:u w:val="single"/>
        </w:rPr>
        <w:t xml:space="preserve"> and </w:t>
      </w:r>
      <w:r w:rsidRPr="00790C25">
        <w:rPr>
          <w:b/>
          <w:iCs/>
          <w:sz w:val="30"/>
          <w:u w:val="single"/>
          <w:bdr w:val="single" w:sz="8" w:space="0" w:color="auto"/>
        </w:rPr>
        <w:t>massive amounts of computing power</w:t>
      </w:r>
      <w:r w:rsidRPr="00790C25">
        <w:rPr>
          <w:b/>
          <w:sz w:val="30"/>
          <w:u w:val="single"/>
        </w:rPr>
        <w:t xml:space="preserve"> to screen the huge number of molecules available in the world. </w:t>
      </w:r>
      <w:proofErr w:type="gramStart"/>
      <w:r w:rsidRPr="00790C25">
        <w:rPr>
          <w:b/>
          <w:sz w:val="30"/>
          <w:highlight w:val="green"/>
          <w:u w:val="single"/>
        </w:rPr>
        <w:t>Well</w:t>
      </w:r>
      <w:proofErr w:type="gramEnd"/>
      <w:r w:rsidRPr="00790C25">
        <w:rPr>
          <w:b/>
          <w:sz w:val="30"/>
          <w:u w:val="single"/>
        </w:rPr>
        <w:t xml:space="preserve"> use this ability to </w:t>
      </w:r>
      <w:r w:rsidRPr="00790C25">
        <w:rPr>
          <w:b/>
          <w:sz w:val="30"/>
          <w:highlight w:val="green"/>
          <w:u w:val="single"/>
        </w:rPr>
        <w:t xml:space="preserve">determine </w:t>
      </w:r>
      <w:r w:rsidRPr="00790C25">
        <w:rPr>
          <w:b/>
          <w:iCs/>
          <w:sz w:val="30"/>
          <w:highlight w:val="green"/>
          <w:u w:val="single"/>
          <w:bdr w:val="single" w:sz="8" w:space="0" w:color="auto"/>
        </w:rPr>
        <w:t>which substances would be best</w:t>
      </w:r>
      <w:r w:rsidRPr="00790C25">
        <w:rPr>
          <w:b/>
          <w:sz w:val="30"/>
          <w:u w:val="single"/>
        </w:rPr>
        <w:t xml:space="preserve"> for making </w:t>
      </w:r>
      <w:r w:rsidRPr="00790C25">
        <w:rPr>
          <w:b/>
          <w:iCs/>
          <w:sz w:val="30"/>
          <w:u w:val="single"/>
          <w:bdr w:val="single" w:sz="8" w:space="0" w:color="auto"/>
        </w:rPr>
        <w:t>flexible solar panels</w:t>
      </w:r>
      <w:r w:rsidRPr="00790C25">
        <w:rPr>
          <w:b/>
          <w:sz w:val="30"/>
          <w:u w:val="single"/>
        </w:rPr>
        <w:t xml:space="preserve">, </w:t>
      </w:r>
      <w:r w:rsidRPr="00790C25">
        <w:rPr>
          <w:b/>
          <w:iCs/>
          <w:sz w:val="30"/>
          <w:u w:val="single"/>
          <w:bdr w:val="single" w:sz="8" w:space="0" w:color="auto"/>
        </w:rPr>
        <w:t>more efficient batteries</w:t>
      </w:r>
      <w:r w:rsidRPr="00790C25">
        <w:rPr>
          <w:b/>
          <w:sz w:val="30"/>
          <w:u w:val="single"/>
        </w:rPr>
        <w:t xml:space="preserve">, and </w:t>
      </w:r>
      <w:r w:rsidRPr="00790C25">
        <w:rPr>
          <w:b/>
          <w:iCs/>
          <w:sz w:val="30"/>
          <w:u w:val="single"/>
          <w:bdr w:val="single" w:sz="8" w:space="0" w:color="auto"/>
        </w:rPr>
        <w:t>other important equipment</w:t>
      </w:r>
      <w:r w:rsidRPr="00790C25">
        <w:rPr>
          <w:b/>
          <w:sz w:val="30"/>
          <w:u w:val="single"/>
        </w:rPr>
        <w:t xml:space="preserve">. Our search for the right materials to use has so far been </w:t>
      </w:r>
      <w:r w:rsidRPr="00790C25">
        <w:rPr>
          <w:b/>
          <w:iCs/>
          <w:sz w:val="30"/>
          <w:u w:val="single"/>
          <w:bdr w:val="single" w:sz="8" w:space="0" w:color="auto"/>
        </w:rPr>
        <w:t>slow</w:t>
      </w:r>
      <w:r w:rsidRPr="00790C25">
        <w:rPr>
          <w:b/>
          <w:sz w:val="30"/>
          <w:u w:val="single"/>
        </w:rPr>
        <w:t xml:space="preserve"> and </w:t>
      </w:r>
      <w:r w:rsidRPr="00790C25">
        <w:rPr>
          <w:b/>
          <w:iCs/>
          <w:sz w:val="30"/>
          <w:u w:val="single"/>
          <w:bdr w:val="single" w:sz="8" w:space="0" w:color="auto"/>
        </w:rPr>
        <w:t>laborious</w:t>
      </w:r>
      <w:r w:rsidRPr="00790C25">
        <w:rPr>
          <w:b/>
          <w:sz w:val="30"/>
          <w:u w:val="single"/>
        </w:rPr>
        <w:t xml:space="preserve">. That's </w:t>
      </w:r>
      <w:r w:rsidRPr="00790C25">
        <w:rPr>
          <w:b/>
          <w:iCs/>
          <w:sz w:val="30"/>
          <w:u w:val="single"/>
          <w:bdr w:val="single" w:sz="8" w:space="0" w:color="auto"/>
        </w:rPr>
        <w:t>about to change</w:t>
      </w:r>
      <w:r w:rsidRPr="00790C25">
        <w:rPr>
          <w:sz w:val="16"/>
        </w:rPr>
        <w:t xml:space="preserve">. </w:t>
      </w:r>
    </w:p>
    <w:p w14:paraId="06075836" w14:textId="77777777" w:rsidR="009E37B1" w:rsidRPr="00790C25" w:rsidRDefault="009E37B1" w:rsidP="009E37B1">
      <w:pPr>
        <w:rPr>
          <w:sz w:val="16"/>
        </w:rPr>
      </w:pPr>
      <w:r w:rsidRPr="00790C25">
        <w:rPr>
          <w:b/>
          <w:sz w:val="30"/>
          <w:u w:val="single"/>
        </w:rPr>
        <w:t xml:space="preserve">So is our ability to </w:t>
      </w:r>
      <w:r w:rsidRPr="00790C25">
        <w:rPr>
          <w:b/>
          <w:iCs/>
          <w:sz w:val="30"/>
          <w:u w:val="single"/>
          <w:bdr w:val="single" w:sz="8" w:space="0" w:color="auto"/>
        </w:rPr>
        <w:t>understand nature's proteins</w:t>
      </w:r>
      <w:r w:rsidRPr="00790C25">
        <w:rPr>
          <w:b/>
          <w:sz w:val="30"/>
          <w:u w:val="single"/>
        </w:rPr>
        <w:t xml:space="preserve">, and to </w:t>
      </w:r>
      <w:r w:rsidRPr="00790C25">
        <w:rPr>
          <w:b/>
          <w:iCs/>
          <w:sz w:val="30"/>
          <w:u w:val="single"/>
          <w:bdr w:val="single" w:sz="8" w:space="0" w:color="auto"/>
        </w:rPr>
        <w:t>generate new ones</w:t>
      </w:r>
      <w:r w:rsidRPr="00790C25">
        <w:rPr>
          <w:sz w:val="16"/>
        </w:rPr>
        <w:t xml:space="preserve">. All living things are </w:t>
      </w:r>
      <w:proofErr w:type="gramStart"/>
      <w:r w:rsidRPr="00790C25">
        <w:rPr>
          <w:sz w:val="16"/>
        </w:rPr>
        <w:t>made out of</w:t>
      </w:r>
      <w:proofErr w:type="gramEnd"/>
      <w:r w:rsidRPr="00790C25">
        <w:rPr>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790C25">
        <w:rPr>
          <w:b/>
          <w:iCs/>
          <w:sz w:val="30"/>
          <w:u w:val="single"/>
          <w:bdr w:val="single" w:sz="8" w:space="0" w:color="auto"/>
        </w:rPr>
        <w:t>digital tools</w:t>
      </w:r>
      <w:r w:rsidRPr="00790C25">
        <w:rPr>
          <w:sz w:val="16"/>
        </w:rPr>
        <w:t xml:space="preserve">, we're learning quickly. In 2018, as part of a contest, the </w:t>
      </w:r>
      <w:proofErr w:type="spellStart"/>
      <w:r w:rsidRPr="00790C25">
        <w:rPr>
          <w:sz w:val="16"/>
        </w:rPr>
        <w:t>AlphaFold</w:t>
      </w:r>
      <w:proofErr w:type="spellEnd"/>
      <w:r w:rsidRPr="00790C25">
        <w:rPr>
          <w:sz w:val="16"/>
        </w:rPr>
        <w:t xml:space="preserve"> software developed by Google DeepMind correctly guessed the structure of twenty-five out of forty-three proteins it was shown; the second-place finisher </w:t>
      </w:r>
      <w:proofErr w:type="gramStart"/>
      <w:r w:rsidRPr="00790C25">
        <w:rPr>
          <w:sz w:val="16"/>
        </w:rPr>
        <w:t>guessed correctly</w:t>
      </w:r>
      <w:proofErr w:type="gramEnd"/>
      <w:r w:rsidRPr="00790C25">
        <w:rPr>
          <w:sz w:val="16"/>
        </w:rPr>
        <w:t xml:space="preserve"> three times. DeepMind cofounder </w:t>
      </w:r>
      <w:proofErr w:type="spellStart"/>
      <w:r w:rsidRPr="00790C25">
        <w:rPr>
          <w:sz w:val="16"/>
        </w:rPr>
        <w:t>Demis</w:t>
      </w:r>
      <w:proofErr w:type="spellEnd"/>
      <w:r w:rsidRPr="00790C25">
        <w:rPr>
          <w:sz w:val="16"/>
        </w:rPr>
        <w:t xml:space="preserve"> Hassabis says, "We [haven't] solved the protein-folding problem, this is just a first step... but we have a good </w:t>
      </w:r>
      <w:proofErr w:type="gramStart"/>
      <w:r w:rsidRPr="00790C25">
        <w:rPr>
          <w:sz w:val="16"/>
        </w:rPr>
        <w:t>system</w:t>
      </w:r>
      <w:proofErr w:type="gramEnd"/>
      <w:r w:rsidRPr="00790C25">
        <w:rPr>
          <w:sz w:val="16"/>
        </w:rPr>
        <w:t xml:space="preserve"> and we have a ton of ideas we haven't implemented yet." As these good ideas accumulate, they </w:t>
      </w:r>
      <w:r w:rsidRPr="00790C25">
        <w:rPr>
          <w:b/>
          <w:sz w:val="30"/>
          <w:u w:val="single"/>
        </w:rPr>
        <w:t>might</w:t>
      </w:r>
      <w:r w:rsidRPr="00790C25">
        <w:rPr>
          <w:sz w:val="16"/>
        </w:rPr>
        <w:t xml:space="preserve"> well </w:t>
      </w:r>
      <w:r w:rsidRPr="00790C25">
        <w:rPr>
          <w:b/>
          <w:sz w:val="30"/>
          <w:u w:val="single"/>
        </w:rPr>
        <w:t>let us make spider-strength materials</w:t>
      </w:r>
      <w:r w:rsidRPr="00790C25">
        <w:rPr>
          <w:sz w:val="16"/>
        </w:rPr>
        <w:t xml:space="preserve">. </w:t>
      </w:r>
    </w:p>
    <w:p w14:paraId="62CFBD2C" w14:textId="77777777" w:rsidR="009E37B1" w:rsidRPr="00790C25" w:rsidRDefault="009E37B1" w:rsidP="009E37B1">
      <w:pPr>
        <w:rPr>
          <w:sz w:val="16"/>
        </w:rPr>
      </w:pPr>
      <w:r w:rsidRPr="00790C25">
        <w:rPr>
          <w:sz w:val="16"/>
        </w:rPr>
        <w:t xml:space="preserve">Energy. </w:t>
      </w:r>
      <w:r w:rsidRPr="00790C25">
        <w:rPr>
          <w:b/>
          <w:sz w:val="30"/>
          <w:u w:val="single"/>
        </w:rPr>
        <w:t xml:space="preserve">One of humanity's </w:t>
      </w:r>
      <w:r w:rsidRPr="00790C25">
        <w:rPr>
          <w:b/>
          <w:iCs/>
          <w:sz w:val="30"/>
          <w:u w:val="single"/>
          <w:bdr w:val="single" w:sz="8" w:space="0" w:color="auto"/>
        </w:rPr>
        <w:t>most urgent tasks</w:t>
      </w:r>
      <w:r w:rsidRPr="00790C25">
        <w:rPr>
          <w:sz w:val="16"/>
        </w:rPr>
        <w:t xml:space="preserve"> in the twenty-first century </w:t>
      </w:r>
      <w:r w:rsidRPr="00790C25">
        <w:rPr>
          <w:b/>
          <w:sz w:val="30"/>
          <w:u w:val="single"/>
        </w:rPr>
        <w:t xml:space="preserve">is to </w:t>
      </w:r>
      <w:r w:rsidRPr="00790C25">
        <w:rPr>
          <w:b/>
          <w:iCs/>
          <w:sz w:val="30"/>
          <w:u w:val="single"/>
          <w:bdr w:val="single" w:sz="8" w:space="0" w:color="auto"/>
        </w:rPr>
        <w:t>reduce greenhouse gas emissions</w:t>
      </w:r>
      <w:r w:rsidRPr="00790C25">
        <w:rPr>
          <w:b/>
          <w:sz w:val="30"/>
          <w:u w:val="single"/>
        </w:rPr>
        <w:t xml:space="preserve">. Two ways to do this are to become </w:t>
      </w:r>
      <w:r w:rsidRPr="00790C25">
        <w:rPr>
          <w:b/>
          <w:iCs/>
          <w:sz w:val="30"/>
          <w:u w:val="single"/>
          <w:bdr w:val="single" w:sz="8" w:space="0" w:color="auto"/>
        </w:rPr>
        <w:t>more efficient</w:t>
      </w:r>
      <w:r w:rsidRPr="00790C25">
        <w:rPr>
          <w:b/>
          <w:sz w:val="30"/>
          <w:u w:val="single"/>
        </w:rPr>
        <w:t xml:space="preserve"> in using energy and, when generating it, to </w:t>
      </w:r>
      <w:r w:rsidRPr="00790C25">
        <w:rPr>
          <w:b/>
          <w:iCs/>
          <w:sz w:val="30"/>
          <w:u w:val="single"/>
          <w:bdr w:val="single" w:sz="8" w:space="0" w:color="auto"/>
        </w:rPr>
        <w:t>shift away</w:t>
      </w:r>
      <w:r w:rsidRPr="00790C25">
        <w:rPr>
          <w:b/>
          <w:sz w:val="30"/>
          <w:u w:val="single"/>
        </w:rPr>
        <w:t xml:space="preserve"> from carbon-emitting fossil fuels. Digital tools will </w:t>
      </w:r>
      <w:r w:rsidRPr="00790C25">
        <w:rPr>
          <w:b/>
          <w:iCs/>
          <w:sz w:val="30"/>
          <w:u w:val="single"/>
          <w:bdr w:val="single" w:sz="8" w:space="0" w:color="auto"/>
        </w:rPr>
        <w:t>help greatly</w:t>
      </w:r>
      <w:r w:rsidRPr="00790C25">
        <w:rPr>
          <w:b/>
          <w:sz w:val="30"/>
          <w:u w:val="single"/>
        </w:rPr>
        <w:t xml:space="preserve"> with both</w:t>
      </w:r>
      <w:r w:rsidRPr="00790C25">
        <w:rPr>
          <w:sz w:val="16"/>
        </w:rPr>
        <w:t xml:space="preserve">. </w:t>
      </w:r>
    </w:p>
    <w:p w14:paraId="56992B9B" w14:textId="77777777" w:rsidR="009E37B1" w:rsidRPr="00790C25" w:rsidRDefault="009E37B1" w:rsidP="009E37B1">
      <w:pPr>
        <w:rPr>
          <w:b/>
          <w:sz w:val="30"/>
          <w:u w:val="single"/>
        </w:rPr>
      </w:pPr>
      <w:r w:rsidRPr="00790C25">
        <w:rPr>
          <w:b/>
          <w:iCs/>
          <w:sz w:val="30"/>
          <w:u w:val="single"/>
          <w:bdr w:val="single" w:sz="8" w:space="0" w:color="auto"/>
        </w:rPr>
        <w:lastRenderedPageBreak/>
        <w:t xml:space="preserve">Several </w:t>
      </w:r>
      <w:r w:rsidRPr="00790C25">
        <w:rPr>
          <w:b/>
          <w:iCs/>
          <w:sz w:val="30"/>
          <w:highlight w:val="green"/>
          <w:u w:val="single"/>
          <w:bdr w:val="single" w:sz="8" w:space="0" w:color="auto"/>
        </w:rPr>
        <w:t>groups</w:t>
      </w:r>
      <w:r w:rsidRPr="00790C25">
        <w:rPr>
          <w:b/>
          <w:iCs/>
          <w:sz w:val="30"/>
          <w:u w:val="single"/>
          <w:bdr w:val="single" w:sz="8" w:space="0" w:color="auto"/>
        </w:rPr>
        <w:t xml:space="preserve"> have recently shown</w:t>
      </w:r>
      <w:r w:rsidRPr="00790C25">
        <w:rPr>
          <w:b/>
          <w:sz w:val="30"/>
          <w:u w:val="single"/>
        </w:rPr>
        <w:t xml:space="preserve"> that they can </w:t>
      </w:r>
      <w:r w:rsidRPr="00790C25">
        <w:rPr>
          <w:b/>
          <w:sz w:val="30"/>
          <w:highlight w:val="green"/>
          <w:u w:val="single"/>
        </w:rPr>
        <w:t>combine machine learning</w:t>
      </w:r>
      <w:r w:rsidRPr="00790C25">
        <w:rPr>
          <w:b/>
          <w:sz w:val="30"/>
          <w:u w:val="single"/>
        </w:rPr>
        <w:t xml:space="preserve"> and other techniques </w:t>
      </w:r>
      <w:r w:rsidRPr="00790C25">
        <w:rPr>
          <w:b/>
          <w:sz w:val="30"/>
          <w:highlight w:val="green"/>
          <w:u w:val="single"/>
        </w:rPr>
        <w:t xml:space="preserve">to </w:t>
      </w:r>
      <w:r w:rsidRPr="00790C25">
        <w:rPr>
          <w:b/>
          <w:iCs/>
          <w:sz w:val="30"/>
          <w:highlight w:val="green"/>
          <w:u w:val="single"/>
          <w:bdr w:val="single" w:sz="8" w:space="0" w:color="auto"/>
        </w:rPr>
        <w:t xml:space="preserve">increase </w:t>
      </w:r>
      <w:r w:rsidRPr="00790C25">
        <w:rPr>
          <w:b/>
          <w:iCs/>
          <w:sz w:val="30"/>
          <w:u w:val="single"/>
          <w:bdr w:val="single" w:sz="8" w:space="0" w:color="auto"/>
        </w:rPr>
        <w:t xml:space="preserve">the </w:t>
      </w:r>
      <w:r w:rsidRPr="00790C25">
        <w:rPr>
          <w:b/>
          <w:iCs/>
          <w:sz w:val="30"/>
          <w:highlight w:val="green"/>
          <w:u w:val="single"/>
          <w:bdr w:val="single" w:sz="8" w:space="0" w:color="auto"/>
        </w:rPr>
        <w:t>energy efficiency</w:t>
      </w:r>
      <w:r w:rsidRPr="00790C25">
        <w:rPr>
          <w:b/>
          <w:sz w:val="30"/>
          <w:u w:val="single"/>
        </w:rPr>
        <w:t xml:space="preserve"> of data centers by as much as </w:t>
      </w:r>
      <w:r w:rsidRPr="00790C25">
        <w:rPr>
          <w:b/>
          <w:iCs/>
          <w:sz w:val="30"/>
          <w:u w:val="single"/>
          <w:bdr w:val="single" w:sz="8" w:space="0" w:color="auto"/>
        </w:rPr>
        <w:t>30 percent</w:t>
      </w:r>
      <w:r w:rsidRPr="00790C25">
        <w:rPr>
          <w:sz w:val="16"/>
        </w:rPr>
        <w:t xml:space="preserve">. This large improvement matters for two reasons. First, </w:t>
      </w:r>
      <w:r w:rsidRPr="00790C25">
        <w:rPr>
          <w:b/>
          <w:sz w:val="30"/>
          <w:u w:val="single"/>
        </w:rPr>
        <w:t xml:space="preserve">data centers are </w:t>
      </w:r>
      <w:r w:rsidRPr="00790C25">
        <w:rPr>
          <w:b/>
          <w:iCs/>
          <w:sz w:val="30"/>
          <w:u w:val="single"/>
          <w:bdr w:val="single" w:sz="8" w:space="0" w:color="auto"/>
        </w:rPr>
        <w:t>heavy users</w:t>
      </w:r>
      <w:r w:rsidRPr="00790C25">
        <w:rPr>
          <w:b/>
          <w:sz w:val="30"/>
          <w:u w:val="single"/>
        </w:rPr>
        <w:t xml:space="preserve"> of energy</w:t>
      </w:r>
      <w:r w:rsidRPr="00790C25">
        <w:rPr>
          <w:sz w:val="16"/>
        </w:rPr>
        <w:t xml:space="preserve">, accounting for about 1 percent of global electricity demand. </w:t>
      </w:r>
      <w:proofErr w:type="gramStart"/>
      <w:r w:rsidRPr="00790C25">
        <w:rPr>
          <w:sz w:val="16"/>
        </w:rPr>
        <w:t>So</w:t>
      </w:r>
      <w:proofErr w:type="gramEnd"/>
      <w:r w:rsidRPr="00790C25">
        <w:rPr>
          <w:sz w:val="16"/>
        </w:rPr>
        <w:t xml:space="preserve"> efficiencies in these facilities help. Second, and more important, </w:t>
      </w:r>
      <w:r w:rsidRPr="00790C25">
        <w:rPr>
          <w:b/>
          <w:sz w:val="30"/>
          <w:highlight w:val="green"/>
          <w:u w:val="single"/>
        </w:rPr>
        <w:t>these</w:t>
      </w:r>
      <w:r w:rsidRPr="00790C25">
        <w:rPr>
          <w:b/>
          <w:sz w:val="30"/>
          <w:u w:val="single"/>
        </w:rPr>
        <w:t xml:space="preserve"> gains </w:t>
      </w:r>
      <w:r w:rsidRPr="00790C25">
        <w:rPr>
          <w:b/>
          <w:sz w:val="30"/>
          <w:highlight w:val="green"/>
          <w:u w:val="single"/>
        </w:rPr>
        <w:t xml:space="preserve">indicate </w:t>
      </w:r>
      <w:r w:rsidRPr="00790C25">
        <w:rPr>
          <w:b/>
          <w:iCs/>
          <w:sz w:val="30"/>
          <w:highlight w:val="green"/>
          <w:u w:val="single"/>
          <w:bdr w:val="single" w:sz="8" w:space="0" w:color="auto"/>
        </w:rPr>
        <w:t>how much</w:t>
      </w:r>
      <w:r w:rsidRPr="00790C25">
        <w:rPr>
          <w:b/>
          <w:sz w:val="30"/>
          <w:u w:val="single"/>
        </w:rPr>
        <w:t xml:space="preserve"> the </w:t>
      </w:r>
      <w:r w:rsidRPr="00790C25">
        <w:rPr>
          <w:b/>
          <w:sz w:val="30"/>
          <w:highlight w:val="green"/>
          <w:u w:val="single"/>
        </w:rPr>
        <w:t xml:space="preserve">energy use of </w:t>
      </w:r>
      <w:r w:rsidRPr="00790C25">
        <w:rPr>
          <w:b/>
          <w:iCs/>
          <w:sz w:val="30"/>
          <w:highlight w:val="green"/>
          <w:u w:val="single"/>
          <w:bdr w:val="single" w:sz="8" w:space="0" w:color="auto"/>
        </w:rPr>
        <w:t>all</w:t>
      </w:r>
      <w:r w:rsidRPr="00790C25">
        <w:rPr>
          <w:b/>
          <w:iCs/>
          <w:sz w:val="30"/>
          <w:u w:val="single"/>
          <w:bdr w:val="single" w:sz="8" w:space="0" w:color="auto"/>
        </w:rPr>
        <w:t xml:space="preserve"> our other complicated </w:t>
      </w:r>
      <w:r w:rsidRPr="00790C25">
        <w:rPr>
          <w:b/>
          <w:iCs/>
          <w:sz w:val="30"/>
          <w:highlight w:val="green"/>
          <w:u w:val="single"/>
          <w:bdr w:val="single" w:sz="8" w:space="0" w:color="auto"/>
        </w:rPr>
        <w:t>infrastructures</w:t>
      </w:r>
      <w:r w:rsidRPr="00790C25">
        <w:rPr>
          <w:b/>
          <w:sz w:val="30"/>
          <w:u w:val="single"/>
        </w:rPr>
        <w:t xml:space="preserve">— everything from </w:t>
      </w:r>
      <w:r w:rsidRPr="00790C25">
        <w:rPr>
          <w:b/>
          <w:iCs/>
          <w:sz w:val="30"/>
          <w:u w:val="single"/>
          <w:bdr w:val="single" w:sz="8" w:space="0" w:color="auto"/>
        </w:rPr>
        <w:t>electricity grids</w:t>
      </w:r>
      <w:r w:rsidRPr="00790C25">
        <w:rPr>
          <w:b/>
          <w:sz w:val="30"/>
          <w:u w:val="single"/>
        </w:rPr>
        <w:t xml:space="preserve"> to </w:t>
      </w:r>
      <w:r w:rsidRPr="00790C25">
        <w:rPr>
          <w:b/>
          <w:iCs/>
          <w:sz w:val="30"/>
          <w:u w:val="single"/>
          <w:bdr w:val="single" w:sz="8" w:space="0" w:color="auto"/>
        </w:rPr>
        <w:t>chemical plants</w:t>
      </w:r>
      <w:r w:rsidRPr="00790C25">
        <w:rPr>
          <w:b/>
          <w:sz w:val="30"/>
          <w:u w:val="single"/>
        </w:rPr>
        <w:t xml:space="preserve"> to </w:t>
      </w:r>
      <w:r w:rsidRPr="00790C25">
        <w:rPr>
          <w:b/>
          <w:iCs/>
          <w:sz w:val="30"/>
          <w:u w:val="single"/>
          <w:bdr w:val="single" w:sz="8" w:space="0" w:color="auto"/>
        </w:rPr>
        <w:t>steel mills</w:t>
      </w:r>
      <w:r w:rsidRPr="00790C25">
        <w:rPr>
          <w:b/>
          <w:sz w:val="30"/>
          <w:u w:val="single"/>
        </w:rPr>
        <w:t>—</w:t>
      </w:r>
      <w:r w:rsidRPr="00790C25">
        <w:rPr>
          <w:b/>
          <w:sz w:val="30"/>
          <w:highlight w:val="green"/>
          <w:u w:val="single"/>
        </w:rPr>
        <w:t xml:space="preserve">can be </w:t>
      </w:r>
      <w:r w:rsidRPr="00790C25">
        <w:rPr>
          <w:b/>
          <w:iCs/>
          <w:sz w:val="30"/>
          <w:highlight w:val="green"/>
          <w:u w:val="single"/>
          <w:bdr w:val="single" w:sz="8" w:space="0" w:color="auto"/>
        </w:rPr>
        <w:t>trimmed</w:t>
      </w:r>
      <w:r w:rsidRPr="00790C25">
        <w:rPr>
          <w:b/>
          <w:sz w:val="30"/>
          <w:u w:val="single"/>
        </w:rPr>
        <w:t xml:space="preserve">. All are a </w:t>
      </w:r>
      <w:r w:rsidRPr="00790C25">
        <w:rPr>
          <w:b/>
          <w:iCs/>
          <w:sz w:val="30"/>
          <w:u w:val="single"/>
          <w:bdr w:val="single" w:sz="8" w:space="0" w:color="auto"/>
        </w:rPr>
        <w:t>great deal less energy efficient</w:t>
      </w:r>
      <w:r w:rsidRPr="00790C25">
        <w:rPr>
          <w:b/>
          <w:sz w:val="30"/>
          <w:u w:val="single"/>
        </w:rPr>
        <w:t xml:space="preserve"> than they could be. We have both </w:t>
      </w:r>
      <w:r w:rsidRPr="00790C25">
        <w:rPr>
          <w:b/>
          <w:iCs/>
          <w:sz w:val="30"/>
          <w:u w:val="single"/>
          <w:bdr w:val="single" w:sz="8" w:space="0" w:color="auto"/>
        </w:rPr>
        <w:t>ample opportunity</w:t>
      </w:r>
      <w:r w:rsidRPr="00790C25">
        <w:rPr>
          <w:b/>
          <w:sz w:val="30"/>
          <w:u w:val="single"/>
        </w:rPr>
        <w:t xml:space="preserve"> and </w:t>
      </w:r>
      <w:r w:rsidRPr="00790C25">
        <w:rPr>
          <w:b/>
          <w:iCs/>
          <w:sz w:val="30"/>
          <w:u w:val="single"/>
          <w:bdr w:val="single" w:sz="8" w:space="0" w:color="auto"/>
        </w:rPr>
        <w:t>ample incentive</w:t>
      </w:r>
      <w:r w:rsidRPr="00790C25">
        <w:rPr>
          <w:b/>
          <w:sz w:val="30"/>
          <w:u w:val="single"/>
        </w:rPr>
        <w:t xml:space="preserve"> now to improve them. </w:t>
      </w:r>
    </w:p>
    <w:p w14:paraId="4D2AC55B" w14:textId="77777777" w:rsidR="009E37B1" w:rsidRPr="00790C25" w:rsidRDefault="009E37B1" w:rsidP="009E37B1">
      <w:pPr>
        <w:rPr>
          <w:b/>
          <w:sz w:val="30"/>
          <w:u w:val="single"/>
        </w:rPr>
      </w:pPr>
      <w:r w:rsidRPr="00790C25">
        <w:rPr>
          <w:b/>
          <w:sz w:val="30"/>
          <w:u w:val="single"/>
        </w:rPr>
        <w:t xml:space="preserve">Both </w:t>
      </w:r>
      <w:r w:rsidRPr="00790C25">
        <w:rPr>
          <w:b/>
          <w:iCs/>
          <w:sz w:val="30"/>
          <w:highlight w:val="green"/>
          <w:u w:val="single"/>
          <w:bdr w:val="single" w:sz="8" w:space="0" w:color="auto"/>
        </w:rPr>
        <w:t>wind</w:t>
      </w:r>
      <w:r w:rsidRPr="00790C25">
        <w:rPr>
          <w:b/>
          <w:sz w:val="30"/>
          <w:highlight w:val="green"/>
          <w:u w:val="single"/>
        </w:rPr>
        <w:t xml:space="preserve"> and </w:t>
      </w:r>
      <w:r w:rsidRPr="00790C25">
        <w:rPr>
          <w:b/>
          <w:iCs/>
          <w:sz w:val="30"/>
          <w:highlight w:val="green"/>
          <w:u w:val="single"/>
          <w:bdr w:val="single" w:sz="8" w:space="0" w:color="auto"/>
        </w:rPr>
        <w:t>solar</w:t>
      </w:r>
      <w:r w:rsidRPr="00790C25">
        <w:rPr>
          <w:b/>
          <w:iCs/>
          <w:sz w:val="30"/>
          <w:u w:val="single"/>
          <w:bdr w:val="single" w:sz="8" w:space="0" w:color="auto"/>
        </w:rPr>
        <w:t xml:space="preserve"> power</w:t>
      </w:r>
      <w:r w:rsidRPr="00790C25">
        <w:rPr>
          <w:b/>
          <w:sz w:val="30"/>
          <w:u w:val="single"/>
        </w:rPr>
        <w:t xml:space="preserve"> </w:t>
      </w:r>
      <w:r w:rsidRPr="00790C25">
        <w:rPr>
          <w:b/>
          <w:sz w:val="30"/>
          <w:highlight w:val="green"/>
          <w:u w:val="single"/>
        </w:rPr>
        <w:t>are</w:t>
      </w:r>
      <w:r w:rsidRPr="00790C25">
        <w:rPr>
          <w:b/>
          <w:sz w:val="30"/>
          <w:u w:val="single"/>
        </w:rPr>
        <w:t xml:space="preserve"> becoming </w:t>
      </w:r>
      <w:r w:rsidRPr="00790C25">
        <w:rPr>
          <w:b/>
          <w:iCs/>
          <w:sz w:val="30"/>
          <w:u w:val="single"/>
          <w:bdr w:val="single" w:sz="8" w:space="0" w:color="auto"/>
        </w:rPr>
        <w:t>much cheaper</w:t>
      </w:r>
      <w:r w:rsidRPr="00790C25">
        <w:rPr>
          <w:sz w:val="16"/>
        </w:rPr>
        <w:t xml:space="preserve">, so much so that </w:t>
      </w:r>
      <w:r w:rsidRPr="00790C25">
        <w:rPr>
          <w:b/>
          <w:sz w:val="30"/>
          <w:u w:val="single"/>
        </w:rPr>
        <w:t xml:space="preserve">in </w:t>
      </w:r>
      <w:r w:rsidRPr="00790C25">
        <w:rPr>
          <w:b/>
          <w:iCs/>
          <w:sz w:val="30"/>
          <w:u w:val="single"/>
          <w:bdr w:val="single" w:sz="8" w:space="0" w:color="auto"/>
        </w:rPr>
        <w:t>many parts of the world</w:t>
      </w:r>
      <w:r w:rsidRPr="00790C25">
        <w:rPr>
          <w:b/>
          <w:sz w:val="30"/>
          <w:u w:val="single"/>
        </w:rPr>
        <w:t xml:space="preserve"> they're now </w:t>
      </w:r>
      <w:r w:rsidRPr="00790C25">
        <w:rPr>
          <w:b/>
          <w:sz w:val="30"/>
          <w:highlight w:val="green"/>
          <w:u w:val="single"/>
        </w:rPr>
        <w:t xml:space="preserve">the </w:t>
      </w:r>
      <w:r w:rsidRPr="00790C25">
        <w:rPr>
          <w:b/>
          <w:iCs/>
          <w:sz w:val="30"/>
          <w:highlight w:val="green"/>
          <w:u w:val="single"/>
          <w:bdr w:val="single" w:sz="8" w:space="0" w:color="auto"/>
        </w:rPr>
        <w:t>most cost-effective options</w:t>
      </w:r>
      <w:r w:rsidRPr="00790C25">
        <w:rPr>
          <w:sz w:val="16"/>
        </w:rPr>
        <w:t xml:space="preserve">, even without government subsidies, for new electrical generators. These energy sources use virtually no resources once they're up and running and generate no greenhouse gases; </w:t>
      </w:r>
      <w:r w:rsidRPr="00790C25">
        <w:rPr>
          <w:b/>
          <w:sz w:val="30"/>
          <w:u w:val="single"/>
        </w:rPr>
        <w:t xml:space="preserve">they're among the </w:t>
      </w:r>
      <w:r w:rsidRPr="00790C25">
        <w:rPr>
          <w:b/>
          <w:iCs/>
          <w:sz w:val="30"/>
          <w:u w:val="single"/>
          <w:bdr w:val="single" w:sz="8" w:space="0" w:color="auto"/>
        </w:rPr>
        <w:t>world champions</w:t>
      </w:r>
      <w:r w:rsidRPr="00790C25">
        <w:rPr>
          <w:b/>
          <w:sz w:val="30"/>
          <w:u w:val="single"/>
        </w:rPr>
        <w:t xml:space="preserve"> of dematerialization. </w:t>
      </w:r>
    </w:p>
    <w:p w14:paraId="7CE20B0C" w14:textId="77777777" w:rsidR="009E37B1" w:rsidRPr="00790C25" w:rsidRDefault="009E37B1" w:rsidP="009E37B1">
      <w:pPr>
        <w:rPr>
          <w:sz w:val="16"/>
        </w:rPr>
      </w:pPr>
      <w:r w:rsidRPr="00790C25">
        <w:rPr>
          <w:b/>
          <w:sz w:val="30"/>
          <w:u w:val="single"/>
        </w:rPr>
        <w:t xml:space="preserve">In the decades to come they might well be joined by </w:t>
      </w:r>
      <w:r w:rsidRPr="00790C25">
        <w:rPr>
          <w:b/>
          <w:iCs/>
          <w:sz w:val="30"/>
          <w:u w:val="single"/>
          <w:bdr w:val="single" w:sz="8" w:space="0" w:color="auto"/>
        </w:rPr>
        <w:t xml:space="preserve">nuclear </w:t>
      </w:r>
      <w:r w:rsidRPr="00790C25">
        <w:rPr>
          <w:b/>
          <w:iCs/>
          <w:sz w:val="30"/>
          <w:highlight w:val="green"/>
          <w:u w:val="single"/>
          <w:bdr w:val="single" w:sz="8" w:space="0" w:color="auto"/>
        </w:rPr>
        <w:t>fusion</w:t>
      </w:r>
      <w:r w:rsidRPr="00790C25">
        <w:rPr>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790C25">
        <w:rPr>
          <w:b/>
          <w:iCs/>
          <w:sz w:val="30"/>
          <w:u w:val="single"/>
          <w:bdr w:val="single" w:sz="8" w:space="0" w:color="auto"/>
        </w:rPr>
        <w:t>massive improvements</w:t>
      </w:r>
      <w:r w:rsidRPr="00790C25">
        <w:rPr>
          <w:b/>
          <w:sz w:val="30"/>
          <w:u w:val="single"/>
        </w:rPr>
        <w:t xml:space="preserve"> in sensors and computing power are boosting hope that fusion power </w:t>
      </w:r>
      <w:r w:rsidRPr="00790C25">
        <w:rPr>
          <w:b/>
          <w:sz w:val="30"/>
          <w:highlight w:val="green"/>
          <w:u w:val="single"/>
        </w:rPr>
        <w:t>might</w:t>
      </w:r>
      <w:r w:rsidRPr="00790C25">
        <w:rPr>
          <w:b/>
          <w:sz w:val="30"/>
          <w:u w:val="single"/>
        </w:rPr>
        <w:t xml:space="preserve"> truly </w:t>
      </w:r>
      <w:r w:rsidRPr="00790C25">
        <w:rPr>
          <w:b/>
          <w:sz w:val="30"/>
          <w:highlight w:val="green"/>
          <w:u w:val="single"/>
        </w:rPr>
        <w:t xml:space="preserve">be </w:t>
      </w:r>
      <w:r w:rsidRPr="00790C25">
        <w:rPr>
          <w:b/>
          <w:iCs/>
          <w:sz w:val="30"/>
          <w:u w:val="single"/>
          <w:bdr w:val="single" w:sz="8" w:space="0" w:color="auto"/>
        </w:rPr>
        <w:t xml:space="preserve">only </w:t>
      </w:r>
      <w:r w:rsidRPr="00790C25">
        <w:rPr>
          <w:b/>
          <w:iCs/>
          <w:sz w:val="30"/>
          <w:highlight w:val="green"/>
          <w:u w:val="single"/>
          <w:bdr w:val="single" w:sz="8" w:space="0" w:color="auto"/>
        </w:rPr>
        <w:t>a generation away</w:t>
      </w:r>
      <w:r w:rsidRPr="00790C25">
        <w:rPr>
          <w:sz w:val="16"/>
        </w:rPr>
        <w:t xml:space="preserve">. </w:t>
      </w:r>
    </w:p>
    <w:p w14:paraId="06CEC725" w14:textId="77777777" w:rsidR="009E37B1" w:rsidRPr="00790C25" w:rsidRDefault="009E37B1" w:rsidP="009E37B1">
      <w:pPr>
        <w:rPr>
          <w:sz w:val="16"/>
        </w:rPr>
      </w:pPr>
      <w:r w:rsidRPr="00790C25">
        <w:rPr>
          <w:sz w:val="16"/>
        </w:rPr>
        <w:t xml:space="preserve">Transportation. </w:t>
      </w:r>
      <w:r w:rsidRPr="00790C25">
        <w:rPr>
          <w:b/>
          <w:sz w:val="30"/>
          <w:u w:val="single"/>
        </w:rPr>
        <w:t xml:space="preserve">Our current transportation systems are </w:t>
      </w:r>
      <w:r w:rsidRPr="00790C25">
        <w:rPr>
          <w:b/>
          <w:iCs/>
          <w:sz w:val="30"/>
          <w:u w:val="single"/>
          <w:bdr w:val="single" w:sz="8" w:space="0" w:color="auto"/>
        </w:rPr>
        <w:t>chronically inefficient</w:t>
      </w:r>
      <w:r w:rsidRPr="00790C25">
        <w:rPr>
          <w:sz w:val="16"/>
        </w:rPr>
        <w:t xml:space="preserve">. Most vehicles aren't used much of the time, and even when they’re in use, they're not nearly full. Now that we have </w:t>
      </w:r>
      <w:r w:rsidRPr="00790C25">
        <w:rPr>
          <w:b/>
          <w:sz w:val="30"/>
          <w:u w:val="single"/>
        </w:rPr>
        <w:t>technologies</w:t>
      </w:r>
      <w:r w:rsidRPr="00790C25">
        <w:rPr>
          <w:sz w:val="16"/>
        </w:rPr>
        <w:t xml:space="preserve"> that let us know where every driver, passenger, piece of cargo, and vehicle </w:t>
      </w:r>
      <w:proofErr w:type="gramStart"/>
      <w:r w:rsidRPr="00790C25">
        <w:rPr>
          <w:sz w:val="16"/>
        </w:rPr>
        <w:t>is at all times</w:t>
      </w:r>
      <w:proofErr w:type="gramEnd"/>
      <w:r w:rsidRPr="00790C25">
        <w:rPr>
          <w:sz w:val="16"/>
        </w:rPr>
        <w:t xml:space="preserve">, we </w:t>
      </w:r>
      <w:r w:rsidRPr="00790C25">
        <w:rPr>
          <w:b/>
          <w:sz w:val="30"/>
          <w:u w:val="single"/>
        </w:rPr>
        <w:t xml:space="preserve">can </w:t>
      </w:r>
      <w:r w:rsidRPr="00790C25">
        <w:rPr>
          <w:b/>
          <w:iCs/>
          <w:sz w:val="30"/>
          <w:u w:val="single"/>
          <w:bdr w:val="single" w:sz="8" w:space="0" w:color="auto"/>
        </w:rPr>
        <w:t>greatly increase the utilization</w:t>
      </w:r>
      <w:r w:rsidRPr="00790C25">
        <w:rPr>
          <w:b/>
          <w:sz w:val="30"/>
          <w:u w:val="single"/>
        </w:rPr>
        <w:t xml:space="preserve"> and </w:t>
      </w:r>
      <w:r w:rsidRPr="00790C25">
        <w:rPr>
          <w:b/>
          <w:iCs/>
          <w:sz w:val="30"/>
          <w:u w:val="single"/>
          <w:bdr w:val="single" w:sz="8" w:space="0" w:color="auto"/>
        </w:rPr>
        <w:t>efficiency of every element</w:t>
      </w:r>
      <w:r w:rsidRPr="00790C25">
        <w:rPr>
          <w:b/>
          <w:sz w:val="30"/>
          <w:u w:val="single"/>
        </w:rPr>
        <w:t xml:space="preserve"> of transportation</w:t>
      </w:r>
      <w:r w:rsidRPr="00790C25">
        <w:rPr>
          <w:sz w:val="16"/>
        </w:rPr>
        <w:t xml:space="preserve">. </w:t>
      </w:r>
    </w:p>
    <w:p w14:paraId="45BA8C9D" w14:textId="77777777" w:rsidR="009E37B1" w:rsidRPr="00790C25" w:rsidRDefault="009E37B1" w:rsidP="009E37B1">
      <w:pPr>
        <w:rPr>
          <w:sz w:val="16"/>
        </w:rPr>
      </w:pPr>
      <w:r w:rsidRPr="00790C25">
        <w:rPr>
          <w:sz w:val="16"/>
        </w:rP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sidRPr="00790C25">
        <w:rPr>
          <w:b/>
          <w:sz w:val="30"/>
          <w:highlight w:val="green"/>
          <w:u w:val="single"/>
        </w:rPr>
        <w:t xml:space="preserve">we’ll need </w:t>
      </w:r>
      <w:r w:rsidRPr="00790C25">
        <w:rPr>
          <w:b/>
          <w:iCs/>
          <w:sz w:val="30"/>
          <w:highlight w:val="green"/>
          <w:u w:val="single"/>
          <w:bdr w:val="single" w:sz="8" w:space="0" w:color="auto"/>
        </w:rPr>
        <w:t>fewer</w:t>
      </w:r>
      <w:r w:rsidRPr="00790C25">
        <w:rPr>
          <w:b/>
          <w:iCs/>
          <w:sz w:val="30"/>
          <w:u w:val="single"/>
          <w:bdr w:val="single" w:sz="8" w:space="0" w:color="auto"/>
        </w:rPr>
        <w:t xml:space="preserve"> tons of </w:t>
      </w:r>
      <w:r w:rsidRPr="00790C25">
        <w:rPr>
          <w:b/>
          <w:iCs/>
          <w:sz w:val="30"/>
          <w:highlight w:val="green"/>
          <w:u w:val="single"/>
          <w:bdr w:val="single" w:sz="8" w:space="0" w:color="auto"/>
        </w:rPr>
        <w:t>steel</w:t>
      </w:r>
      <w:r w:rsidRPr="00790C25">
        <w:rPr>
          <w:b/>
          <w:sz w:val="30"/>
          <w:highlight w:val="green"/>
          <w:u w:val="single"/>
        </w:rPr>
        <w:t xml:space="preserve">, </w:t>
      </w:r>
      <w:r w:rsidRPr="00790C25">
        <w:rPr>
          <w:b/>
          <w:iCs/>
          <w:sz w:val="30"/>
          <w:highlight w:val="green"/>
          <w:u w:val="single"/>
          <w:bdr w:val="single" w:sz="8" w:space="0" w:color="auto"/>
        </w:rPr>
        <w:t>aluminum</w:t>
      </w:r>
      <w:r w:rsidRPr="00790C25">
        <w:rPr>
          <w:b/>
          <w:sz w:val="30"/>
          <w:highlight w:val="green"/>
          <w:u w:val="single"/>
        </w:rPr>
        <w:t xml:space="preserve">, </w:t>
      </w:r>
      <w:r w:rsidRPr="00790C25">
        <w:rPr>
          <w:b/>
          <w:iCs/>
          <w:sz w:val="30"/>
          <w:highlight w:val="green"/>
          <w:u w:val="single"/>
          <w:bdr w:val="single" w:sz="8" w:space="0" w:color="auto"/>
        </w:rPr>
        <w:lastRenderedPageBreak/>
        <w:t>plastic</w:t>
      </w:r>
      <w:r w:rsidRPr="00790C25">
        <w:rPr>
          <w:b/>
          <w:sz w:val="30"/>
          <w:highlight w:val="green"/>
          <w:u w:val="single"/>
        </w:rPr>
        <w:t xml:space="preserve">, </w:t>
      </w:r>
      <w:r w:rsidRPr="00790C25">
        <w:rPr>
          <w:b/>
          <w:iCs/>
          <w:sz w:val="30"/>
          <w:highlight w:val="green"/>
          <w:u w:val="single"/>
          <w:bdr w:val="single" w:sz="8" w:space="0" w:color="auto"/>
        </w:rPr>
        <w:t>gas</w:t>
      </w:r>
      <w:r w:rsidRPr="00790C25">
        <w:rPr>
          <w:b/>
          <w:iCs/>
          <w:sz w:val="30"/>
          <w:u w:val="single"/>
          <w:bdr w:val="single" w:sz="8" w:space="0" w:color="auto"/>
        </w:rPr>
        <w:t>oline</w:t>
      </w:r>
      <w:r w:rsidRPr="00790C25">
        <w:rPr>
          <w:b/>
          <w:sz w:val="30"/>
          <w:u w:val="single"/>
        </w:rPr>
        <w:t xml:space="preserve">, and </w:t>
      </w:r>
      <w:r w:rsidRPr="00790C25">
        <w:rPr>
          <w:b/>
          <w:iCs/>
          <w:sz w:val="30"/>
          <w:u w:val="single"/>
          <w:bdr w:val="single" w:sz="8" w:space="0" w:color="auto"/>
        </w:rPr>
        <w:t>other resources</w:t>
      </w:r>
      <w:r w:rsidRPr="00790C25">
        <w:rPr>
          <w:b/>
          <w:sz w:val="30"/>
          <w:u w:val="single"/>
        </w:rPr>
        <w:t xml:space="preserve"> to move the world's people and goods around</w:t>
      </w:r>
      <w:r w:rsidRPr="00790C25">
        <w:rPr>
          <w:sz w:val="16"/>
        </w:rPr>
        <w:t xml:space="preserve">. </w:t>
      </w:r>
    </w:p>
    <w:p w14:paraId="20B14964" w14:textId="77777777" w:rsidR="009E37B1" w:rsidRPr="00790C25" w:rsidRDefault="009E37B1" w:rsidP="009E37B1">
      <w:pPr>
        <w:rPr>
          <w:sz w:val="16"/>
        </w:rPr>
      </w:pPr>
      <w:r w:rsidRPr="00790C25">
        <w:rPr>
          <w:sz w:val="16"/>
        </w:rP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4C593973" w14:textId="77777777" w:rsidR="009E37B1" w:rsidRPr="00790C25" w:rsidRDefault="009E37B1" w:rsidP="009E37B1">
      <w:pPr>
        <w:rPr>
          <w:b/>
          <w:sz w:val="30"/>
          <w:u w:val="single"/>
        </w:rPr>
      </w:pPr>
      <w:r w:rsidRPr="00790C25">
        <w:rPr>
          <w:sz w:val="16"/>
        </w:rPr>
        <w:t xml:space="preserve">Agriculture. As we saw in chapter 5, </w:t>
      </w:r>
      <w:r w:rsidRPr="00790C25">
        <w:rPr>
          <w:b/>
          <w:iCs/>
          <w:sz w:val="30"/>
          <w:u w:val="single"/>
          <w:bdr w:val="single" w:sz="8" w:space="0" w:color="auto"/>
        </w:rPr>
        <w:t xml:space="preserve">leading </w:t>
      </w:r>
      <w:r w:rsidRPr="00790C25">
        <w:rPr>
          <w:b/>
          <w:iCs/>
          <w:sz w:val="30"/>
          <w:highlight w:val="green"/>
          <w:u w:val="single"/>
          <w:bdr w:val="single" w:sz="8" w:space="0" w:color="auto"/>
        </w:rPr>
        <w:t>farms</w:t>
      </w:r>
      <w:r w:rsidRPr="00790C25">
        <w:rPr>
          <w:b/>
          <w:sz w:val="30"/>
          <w:u w:val="single"/>
        </w:rPr>
        <w:t xml:space="preserve"> have demonstrated an ability to </w:t>
      </w:r>
      <w:r w:rsidRPr="00790C25">
        <w:rPr>
          <w:b/>
          <w:iCs/>
          <w:sz w:val="30"/>
          <w:highlight w:val="green"/>
          <w:u w:val="single"/>
          <w:bdr w:val="single" w:sz="8" w:space="0" w:color="auto"/>
        </w:rPr>
        <w:t>increase</w:t>
      </w:r>
      <w:r w:rsidRPr="00790C25">
        <w:rPr>
          <w:b/>
          <w:iCs/>
          <w:sz w:val="30"/>
          <w:u w:val="single"/>
          <w:bdr w:val="single" w:sz="8" w:space="0" w:color="auto"/>
        </w:rPr>
        <w:t xml:space="preserve"> their tonnage of </w:t>
      </w:r>
      <w:r w:rsidRPr="00790C25">
        <w:rPr>
          <w:b/>
          <w:iCs/>
          <w:sz w:val="30"/>
          <w:highlight w:val="green"/>
          <w:u w:val="single"/>
          <w:bdr w:val="single" w:sz="8" w:space="0" w:color="auto"/>
        </w:rPr>
        <w:t>output</w:t>
      </w:r>
      <w:r w:rsidRPr="00790C25">
        <w:rPr>
          <w:b/>
          <w:sz w:val="30"/>
          <w:u w:val="single"/>
        </w:rPr>
        <w:t xml:space="preserve"> year after year </w:t>
      </w:r>
      <w:r w:rsidRPr="00790C25">
        <w:rPr>
          <w:b/>
          <w:sz w:val="30"/>
          <w:highlight w:val="green"/>
          <w:u w:val="single"/>
        </w:rPr>
        <w:t xml:space="preserve">while </w:t>
      </w:r>
      <w:r w:rsidRPr="00790C25">
        <w:rPr>
          <w:b/>
          <w:iCs/>
          <w:sz w:val="30"/>
          <w:highlight w:val="green"/>
          <w:u w:val="single"/>
          <w:bdr w:val="single" w:sz="8" w:space="0" w:color="auto"/>
        </w:rPr>
        <w:t>decreasing</w:t>
      </w:r>
      <w:r w:rsidRPr="00790C25">
        <w:rPr>
          <w:b/>
          <w:iCs/>
          <w:sz w:val="30"/>
          <w:u w:val="single"/>
          <w:bdr w:val="single" w:sz="8" w:space="0" w:color="auto"/>
        </w:rPr>
        <w:t xml:space="preserve"> their use of </w:t>
      </w:r>
      <w:r w:rsidRPr="00790C25">
        <w:rPr>
          <w:b/>
          <w:iCs/>
          <w:sz w:val="30"/>
          <w:highlight w:val="green"/>
          <w:u w:val="single"/>
          <w:bdr w:val="single" w:sz="8" w:space="0" w:color="auto"/>
        </w:rPr>
        <w:t>inputs</w:t>
      </w:r>
      <w:r w:rsidRPr="00790C25">
        <w:rPr>
          <w:b/>
          <w:sz w:val="30"/>
          <w:u w:val="single"/>
        </w:rPr>
        <w:t xml:space="preserve"> such as land, water, and fertilizer. This trend toward optimization will </w:t>
      </w:r>
      <w:r w:rsidRPr="00790C25">
        <w:rPr>
          <w:b/>
          <w:iCs/>
          <w:sz w:val="30"/>
          <w:u w:val="single"/>
          <w:bdr w:val="single" w:sz="8" w:space="0" w:color="auto"/>
        </w:rPr>
        <w:t>continue</w:t>
      </w:r>
      <w:r w:rsidRPr="00790C25">
        <w:rPr>
          <w:b/>
          <w:sz w:val="30"/>
          <w:u w:val="single"/>
        </w:rPr>
        <w:t xml:space="preserve"> </w:t>
      </w:r>
      <w:r w:rsidRPr="00790C25">
        <w:rPr>
          <w:b/>
          <w:sz w:val="30"/>
          <w:highlight w:val="green"/>
          <w:u w:val="single"/>
        </w:rPr>
        <w:t>thanks to</w:t>
      </w:r>
      <w:r w:rsidRPr="00790C25">
        <w:rPr>
          <w:sz w:val="16"/>
        </w:rPr>
        <w:t xml:space="preserve"> a set of innovations under the label </w:t>
      </w:r>
      <w:r w:rsidRPr="00790C25">
        <w:rPr>
          <w:b/>
          <w:iCs/>
          <w:sz w:val="30"/>
          <w:highlight w:val="green"/>
          <w:u w:val="single"/>
          <w:bdr w:val="single" w:sz="8" w:space="0" w:color="auto"/>
        </w:rPr>
        <w:t>precision ag</w:t>
      </w:r>
      <w:r w:rsidRPr="00790C25">
        <w:rPr>
          <w:b/>
          <w:iCs/>
          <w:sz w:val="30"/>
          <w:u w:val="single"/>
          <w:bdr w:val="single" w:sz="8" w:space="0" w:color="auto"/>
        </w:rPr>
        <w:t>riculture</w:t>
      </w:r>
      <w:r w:rsidRPr="00790C25">
        <w:rPr>
          <w:sz w:val="16"/>
        </w:rP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sidRPr="00790C25">
        <w:rPr>
          <w:b/>
          <w:sz w:val="30"/>
          <w:u w:val="single"/>
        </w:rPr>
        <w:t xml:space="preserve">varieties of precision will </w:t>
      </w:r>
      <w:r w:rsidRPr="00790C25">
        <w:rPr>
          <w:b/>
          <w:iCs/>
          <w:sz w:val="30"/>
          <w:u w:val="single"/>
          <w:bdr w:val="single" w:sz="8" w:space="0" w:color="auto"/>
        </w:rPr>
        <w:t>combine</w:t>
      </w:r>
      <w:r w:rsidRPr="00790C25">
        <w:rPr>
          <w:b/>
          <w:sz w:val="30"/>
          <w:u w:val="single"/>
        </w:rPr>
        <w:t xml:space="preserve"> to allow traditional farms to </w:t>
      </w:r>
      <w:r w:rsidRPr="00790C25">
        <w:rPr>
          <w:b/>
          <w:iCs/>
          <w:sz w:val="30"/>
          <w:u w:val="single"/>
          <w:bdr w:val="single" w:sz="8" w:space="0" w:color="auto"/>
        </w:rPr>
        <w:t>generate more from less</w:t>
      </w:r>
      <w:r w:rsidRPr="00790C25">
        <w:rPr>
          <w:b/>
          <w:sz w:val="30"/>
          <w:u w:val="single"/>
        </w:rPr>
        <w:t xml:space="preserve">. </w:t>
      </w:r>
    </w:p>
    <w:p w14:paraId="15FDCC7E" w14:textId="77777777" w:rsidR="009E37B1" w:rsidRPr="00790C25" w:rsidRDefault="009E37B1" w:rsidP="009E37B1">
      <w:pPr>
        <w:rPr>
          <w:sz w:val="16"/>
        </w:rPr>
      </w:pPr>
      <w:r w:rsidRPr="00790C25">
        <w:rPr>
          <w:b/>
          <w:sz w:val="30"/>
          <w:u w:val="single"/>
        </w:rPr>
        <w:t xml:space="preserve">So will </w:t>
      </w:r>
      <w:r w:rsidRPr="00790C25">
        <w:rPr>
          <w:b/>
          <w:iCs/>
          <w:sz w:val="30"/>
          <w:u w:val="single"/>
          <w:bdr w:val="single" w:sz="8" w:space="0" w:color="auto"/>
        </w:rPr>
        <w:t>changes to the genomes</w:t>
      </w:r>
      <w:r w:rsidRPr="00790C25">
        <w:rPr>
          <w:b/>
          <w:sz w:val="30"/>
          <w:u w:val="single"/>
        </w:rPr>
        <w:t xml:space="preserve"> of plants and animals. </w:t>
      </w:r>
      <w:r w:rsidRPr="00790C25">
        <w:rPr>
          <w:b/>
          <w:sz w:val="30"/>
          <w:highlight w:val="green"/>
          <w:u w:val="single"/>
        </w:rPr>
        <w:t>DNA modifications</w:t>
      </w:r>
      <w:r w:rsidRPr="00790C25">
        <w:rPr>
          <w:b/>
          <w:sz w:val="30"/>
          <w:u w:val="single"/>
        </w:rPr>
        <w:t xml:space="preserve"> will </w:t>
      </w:r>
      <w:r w:rsidRPr="00790C25">
        <w:rPr>
          <w:b/>
          <w:iCs/>
          <w:sz w:val="30"/>
          <w:highlight w:val="green"/>
          <w:u w:val="single"/>
          <w:bdr w:val="single" w:sz="8" w:space="0" w:color="auto"/>
        </w:rPr>
        <w:t>increase</w:t>
      </w:r>
      <w:r w:rsidRPr="00790C25">
        <w:rPr>
          <w:b/>
          <w:iCs/>
          <w:sz w:val="30"/>
          <w:u w:val="single"/>
          <w:bdr w:val="single" w:sz="8" w:space="0" w:color="auto"/>
        </w:rPr>
        <w:t xml:space="preserve"> disease</w:t>
      </w:r>
      <w:r w:rsidRPr="00790C25">
        <w:rPr>
          <w:b/>
          <w:sz w:val="30"/>
          <w:u w:val="single"/>
        </w:rPr>
        <w:t xml:space="preserve"> and </w:t>
      </w:r>
      <w:r w:rsidRPr="00790C25">
        <w:rPr>
          <w:b/>
          <w:iCs/>
          <w:sz w:val="30"/>
          <w:u w:val="single"/>
          <w:bdr w:val="single" w:sz="8" w:space="0" w:color="auto"/>
        </w:rPr>
        <w:t xml:space="preserve">drought </w:t>
      </w:r>
      <w:r w:rsidRPr="00790C25">
        <w:rPr>
          <w:b/>
          <w:iCs/>
          <w:sz w:val="30"/>
          <w:highlight w:val="green"/>
          <w:u w:val="single"/>
          <w:bdr w:val="single" w:sz="8" w:space="0" w:color="auto"/>
        </w:rPr>
        <w:t>tolerance</w:t>
      </w:r>
      <w:r w:rsidRPr="00790C25">
        <w:rPr>
          <w:b/>
          <w:sz w:val="30"/>
          <w:highlight w:val="green"/>
          <w:u w:val="single"/>
        </w:rPr>
        <w:t xml:space="preserve">, </w:t>
      </w:r>
      <w:r w:rsidRPr="00790C25">
        <w:rPr>
          <w:b/>
          <w:iCs/>
          <w:sz w:val="30"/>
          <w:highlight w:val="green"/>
          <w:u w:val="single"/>
          <w:bdr w:val="single" w:sz="8" w:space="0" w:color="auto"/>
        </w:rPr>
        <w:t>expand where crops can be grown</w:t>
      </w:r>
      <w:r w:rsidRPr="00790C25">
        <w:rPr>
          <w:b/>
          <w:sz w:val="30"/>
          <w:highlight w:val="green"/>
          <w:u w:val="single"/>
        </w:rPr>
        <w:t>, and</w:t>
      </w:r>
      <w:r w:rsidRPr="00790C25">
        <w:rPr>
          <w:b/>
          <w:sz w:val="30"/>
          <w:u w:val="single"/>
        </w:rPr>
        <w:t xml:space="preserve"> allow us to </w:t>
      </w:r>
      <w:r w:rsidRPr="00790C25">
        <w:rPr>
          <w:b/>
          <w:iCs/>
          <w:sz w:val="30"/>
          <w:highlight w:val="green"/>
          <w:u w:val="single"/>
          <w:bdr w:val="single" w:sz="8" w:space="0" w:color="auto"/>
        </w:rPr>
        <w:t>get more of what we want</w:t>
      </w:r>
      <w:r w:rsidRPr="00790C25">
        <w:rPr>
          <w:b/>
          <w:sz w:val="30"/>
          <w:u w:val="single"/>
        </w:rPr>
        <w:t xml:space="preserve"> from each crop or herd</w:t>
      </w:r>
      <w:r w:rsidRPr="00790C25">
        <w:rPr>
          <w:sz w:val="16"/>
        </w:rPr>
        <w:t xml:space="preserve">. As we saw in chapter 9, </w:t>
      </w:r>
      <w:r w:rsidRPr="00790C25">
        <w:rPr>
          <w:b/>
          <w:sz w:val="30"/>
          <w:u w:val="single"/>
        </w:rPr>
        <w:t xml:space="preserve">they'll also allow us to </w:t>
      </w:r>
      <w:r w:rsidRPr="00790C25">
        <w:rPr>
          <w:b/>
          <w:iCs/>
          <w:sz w:val="30"/>
          <w:u w:val="single"/>
          <w:bdr w:val="single" w:sz="8" w:space="0" w:color="auto"/>
        </w:rPr>
        <w:t>take better care</w:t>
      </w:r>
      <w:r w:rsidRPr="00790C25">
        <w:rPr>
          <w:b/>
          <w:sz w:val="30"/>
          <w:u w:val="single"/>
        </w:rPr>
        <w:t xml:space="preserve"> of vulnerable populations</w:t>
      </w:r>
      <w:r w:rsidRPr="00790C25">
        <w:rPr>
          <w:sz w:val="16"/>
        </w:rPr>
        <w:t xml:space="preserve"> such as infants in poor countries </w:t>
      </w:r>
      <w:r w:rsidRPr="00790C25">
        <w:rPr>
          <w:b/>
          <w:sz w:val="30"/>
          <w:u w:val="single"/>
        </w:rPr>
        <w:t xml:space="preserve">by creating </w:t>
      </w:r>
      <w:r w:rsidRPr="00790C25">
        <w:rPr>
          <w:b/>
          <w:iCs/>
          <w:sz w:val="30"/>
          <w:u w:val="single"/>
          <w:bdr w:val="single" w:sz="8" w:space="0" w:color="auto"/>
        </w:rPr>
        <w:t>golden rice</w:t>
      </w:r>
      <w:r w:rsidRPr="00790C25">
        <w:rPr>
          <w:b/>
          <w:sz w:val="30"/>
          <w:u w:val="single"/>
        </w:rPr>
        <w:t xml:space="preserve"> and other </w:t>
      </w:r>
      <w:r w:rsidRPr="00790C25">
        <w:rPr>
          <w:b/>
          <w:iCs/>
          <w:sz w:val="30"/>
          <w:u w:val="single"/>
          <w:bdr w:val="single" w:sz="8" w:space="0" w:color="auto"/>
        </w:rPr>
        <w:t>nutrition enhancers</w:t>
      </w:r>
      <w:r w:rsidRPr="00790C25">
        <w:rPr>
          <w:b/>
          <w:sz w:val="30"/>
          <w:u w:val="single"/>
        </w:rPr>
        <w:t xml:space="preserve">. We'll also be able to make </w:t>
      </w:r>
      <w:r w:rsidRPr="00790C25">
        <w:rPr>
          <w:b/>
          <w:iCs/>
          <w:sz w:val="30"/>
          <w:u w:val="single"/>
          <w:bdr w:val="single" w:sz="8" w:space="0" w:color="auto"/>
        </w:rPr>
        <w:t>much more precise</w:t>
      </w:r>
      <w:r w:rsidRPr="00790C25">
        <w:rPr>
          <w:b/>
          <w:sz w:val="30"/>
          <w:u w:val="single"/>
        </w:rPr>
        <w:t xml:space="preserve"> and </w:t>
      </w:r>
      <w:r w:rsidRPr="00790C25">
        <w:rPr>
          <w:b/>
          <w:iCs/>
          <w:sz w:val="30"/>
          <w:u w:val="single"/>
          <w:bdr w:val="single" w:sz="8" w:space="0" w:color="auto"/>
        </w:rPr>
        <w:t>targeted genetic modifications</w:t>
      </w:r>
      <w:r w:rsidRPr="00790C25">
        <w:rPr>
          <w:sz w:val="16"/>
        </w:rPr>
        <w:t xml:space="preserve"> thanks to a new crop of gene-editing tools that are large improvements over their more scattershot predecessors. Opposition to genetically modified organisms is fierce in some </w:t>
      </w:r>
      <w:proofErr w:type="gramStart"/>
      <w:r w:rsidRPr="00790C25">
        <w:rPr>
          <w:sz w:val="16"/>
        </w:rPr>
        <w:t>quarters, but</w:t>
      </w:r>
      <w:proofErr w:type="gramEnd"/>
      <w:r w:rsidRPr="00790C25">
        <w:rPr>
          <w:sz w:val="16"/>
        </w:rPr>
        <w:t xml:space="preserve"> isn't based on reason or science. This opposition will, one hopes, fade. </w:t>
      </w:r>
    </w:p>
    <w:p w14:paraId="449ABDD6" w14:textId="77777777" w:rsidR="009E37B1" w:rsidRPr="00790C25" w:rsidRDefault="009E37B1" w:rsidP="009E37B1">
      <w:pPr>
        <w:rPr>
          <w:sz w:val="16"/>
        </w:rPr>
      </w:pPr>
      <w:r w:rsidRPr="00790C25">
        <w:rPr>
          <w:sz w:val="16"/>
        </w:rPr>
        <w:t xml:space="preserve">Throughout human history, </w:t>
      </w:r>
      <w:r w:rsidRPr="00790C25">
        <w:rPr>
          <w:b/>
          <w:sz w:val="30"/>
          <w:u w:val="single"/>
        </w:rPr>
        <w:t xml:space="preserve">just about all farming has been done in </w:t>
      </w:r>
      <w:r w:rsidRPr="00790C25">
        <w:rPr>
          <w:b/>
          <w:iCs/>
          <w:sz w:val="30"/>
          <w:u w:val="single"/>
          <w:bdr w:val="single" w:sz="8" w:space="0" w:color="auto"/>
        </w:rPr>
        <w:t>fields</w:t>
      </w:r>
      <w:r w:rsidRPr="00790C25">
        <w:rPr>
          <w:b/>
          <w:sz w:val="30"/>
          <w:u w:val="single"/>
        </w:rPr>
        <w:t xml:space="preserve">. For some crops, this is now </w:t>
      </w:r>
      <w:r w:rsidRPr="00790C25">
        <w:rPr>
          <w:b/>
          <w:iCs/>
          <w:sz w:val="30"/>
          <w:u w:val="single"/>
          <w:bdr w:val="single" w:sz="8" w:space="0" w:color="auto"/>
        </w:rPr>
        <w:t>changing</w:t>
      </w:r>
      <w:r w:rsidRPr="00790C25">
        <w:rPr>
          <w:b/>
          <w:sz w:val="30"/>
          <w:u w:val="single"/>
        </w:rPr>
        <w:t xml:space="preserve">. </w:t>
      </w:r>
      <w:r w:rsidRPr="00790C25">
        <w:rPr>
          <w:b/>
          <w:sz w:val="30"/>
          <w:highlight w:val="green"/>
          <w:u w:val="single"/>
        </w:rPr>
        <w:t>Ag</w:t>
      </w:r>
      <w:r w:rsidRPr="00790C25">
        <w:rPr>
          <w:b/>
          <w:sz w:val="30"/>
          <w:u w:val="single"/>
        </w:rPr>
        <w:t xml:space="preserve">riculture </w:t>
      </w:r>
      <w:r w:rsidRPr="00790C25">
        <w:rPr>
          <w:b/>
          <w:sz w:val="30"/>
          <w:highlight w:val="green"/>
          <w:u w:val="single"/>
        </w:rPr>
        <w:t xml:space="preserve">has </w:t>
      </w:r>
      <w:r w:rsidRPr="00790C25">
        <w:rPr>
          <w:b/>
          <w:iCs/>
          <w:sz w:val="30"/>
          <w:highlight w:val="green"/>
          <w:u w:val="single"/>
          <w:bdr w:val="single" w:sz="8" w:space="0" w:color="auto"/>
        </w:rPr>
        <w:t>moved indoors</w:t>
      </w:r>
      <w:r w:rsidRPr="00790C25">
        <w:rPr>
          <w:b/>
          <w:sz w:val="30"/>
          <w:u w:val="single"/>
        </w:rPr>
        <w:t>, where parameters</w:t>
      </w:r>
      <w:r w:rsidRPr="00790C25">
        <w:rPr>
          <w:sz w:val="16"/>
        </w:rPr>
        <w:t xml:space="preserve"> such as light, humidity, fertilizer, and even the composition of the atmosphere </w:t>
      </w:r>
      <w:r w:rsidRPr="00790C25">
        <w:rPr>
          <w:b/>
          <w:sz w:val="30"/>
          <w:u w:val="single"/>
        </w:rPr>
        <w:t xml:space="preserve">can be </w:t>
      </w:r>
      <w:r w:rsidRPr="00790C25">
        <w:rPr>
          <w:b/>
          <w:iCs/>
          <w:sz w:val="30"/>
          <w:u w:val="single"/>
          <w:bdr w:val="single" w:sz="8" w:space="0" w:color="auto"/>
        </w:rPr>
        <w:t>precisely monitored</w:t>
      </w:r>
      <w:r w:rsidRPr="00790C25">
        <w:rPr>
          <w:b/>
          <w:sz w:val="30"/>
          <w:u w:val="single"/>
        </w:rPr>
        <w:t xml:space="preserve"> and </w:t>
      </w:r>
      <w:r w:rsidRPr="00790C25">
        <w:rPr>
          <w:b/>
          <w:iCs/>
          <w:sz w:val="30"/>
          <w:u w:val="single"/>
          <w:bdr w:val="single" w:sz="8" w:space="0" w:color="auto"/>
        </w:rPr>
        <w:t>controlled</w:t>
      </w:r>
      <w:r w:rsidRPr="00790C25">
        <w:rPr>
          <w:sz w:val="16"/>
        </w:rPr>
        <w:t xml:space="preserve">. In everything from urban buildings to shipping containers, </w:t>
      </w:r>
      <w:r w:rsidRPr="00790C25">
        <w:rPr>
          <w:b/>
          <w:sz w:val="30"/>
          <w:u w:val="single"/>
        </w:rPr>
        <w:t xml:space="preserve">crops are now being </w:t>
      </w:r>
      <w:r w:rsidRPr="00790C25">
        <w:rPr>
          <w:b/>
          <w:sz w:val="30"/>
          <w:highlight w:val="green"/>
          <w:u w:val="single"/>
        </w:rPr>
        <w:t>grown with</w:t>
      </w:r>
      <w:r w:rsidRPr="00790C25">
        <w:rPr>
          <w:b/>
          <w:sz w:val="30"/>
          <w:u w:val="single"/>
        </w:rPr>
        <w:t xml:space="preserve"> </w:t>
      </w:r>
      <w:r w:rsidRPr="00790C25">
        <w:rPr>
          <w:b/>
          <w:iCs/>
          <w:sz w:val="30"/>
          <w:u w:val="single"/>
          <w:bdr w:val="single" w:sz="8" w:space="0" w:color="auto"/>
        </w:rPr>
        <w:t xml:space="preserve">progressively </w:t>
      </w:r>
      <w:r w:rsidRPr="00790C25">
        <w:rPr>
          <w:b/>
          <w:iCs/>
          <w:sz w:val="30"/>
          <w:highlight w:val="green"/>
          <w:u w:val="single"/>
          <w:bdr w:val="single" w:sz="8" w:space="0" w:color="auto"/>
        </w:rPr>
        <w:t>less labor</w:t>
      </w:r>
      <w:r w:rsidRPr="00790C25">
        <w:rPr>
          <w:b/>
          <w:sz w:val="30"/>
          <w:highlight w:val="green"/>
          <w:u w:val="single"/>
        </w:rPr>
        <w:t xml:space="preserve"> and</w:t>
      </w:r>
      <w:r w:rsidRPr="00790C25">
        <w:rPr>
          <w:b/>
          <w:sz w:val="30"/>
          <w:u w:val="single"/>
        </w:rPr>
        <w:t xml:space="preserve"> </w:t>
      </w:r>
      <w:r w:rsidRPr="00790C25">
        <w:rPr>
          <w:b/>
          <w:iCs/>
          <w:sz w:val="30"/>
          <w:u w:val="single"/>
          <w:bdr w:val="single" w:sz="8" w:space="0" w:color="auto"/>
        </w:rPr>
        <w:t xml:space="preserve">fewer material </w:t>
      </w:r>
      <w:r w:rsidRPr="00790C25">
        <w:rPr>
          <w:b/>
          <w:iCs/>
          <w:sz w:val="30"/>
          <w:highlight w:val="green"/>
          <w:u w:val="single"/>
          <w:bdr w:val="single" w:sz="8" w:space="0" w:color="auto"/>
        </w:rPr>
        <w:t>inputs</w:t>
      </w:r>
      <w:r w:rsidRPr="00790C25">
        <w:rPr>
          <w:b/>
          <w:sz w:val="30"/>
          <w:u w:val="single"/>
        </w:rPr>
        <w:t xml:space="preserve">. These completely contained farms will </w:t>
      </w:r>
      <w:r w:rsidRPr="00790C25">
        <w:rPr>
          <w:b/>
          <w:iCs/>
          <w:sz w:val="30"/>
          <w:u w:val="single"/>
          <w:bdr w:val="single" w:sz="8" w:space="0" w:color="auto"/>
        </w:rPr>
        <w:t>spread</w:t>
      </w:r>
      <w:r w:rsidRPr="00790C25">
        <w:rPr>
          <w:b/>
          <w:sz w:val="30"/>
          <w:u w:val="single"/>
        </w:rPr>
        <w:t xml:space="preserve"> and help </w:t>
      </w:r>
      <w:r w:rsidRPr="00790C25">
        <w:rPr>
          <w:b/>
          <w:iCs/>
          <w:sz w:val="30"/>
          <w:u w:val="single"/>
          <w:bdr w:val="single" w:sz="8" w:space="0" w:color="auto"/>
        </w:rPr>
        <w:t>reduce the planetary footprint</w:t>
      </w:r>
      <w:r w:rsidRPr="00790C25">
        <w:rPr>
          <w:b/>
          <w:sz w:val="30"/>
          <w:u w:val="single"/>
        </w:rPr>
        <w:t xml:space="preserve"> of our agriculture</w:t>
      </w:r>
      <w:r w:rsidRPr="00790C25">
        <w:rPr>
          <w:sz w:val="16"/>
        </w:rPr>
        <w:t xml:space="preserve">. </w:t>
      </w:r>
    </w:p>
    <w:p w14:paraId="7F71A031" w14:textId="77777777" w:rsidR="009E37B1" w:rsidRPr="00790C25" w:rsidRDefault="009E37B1" w:rsidP="009E37B1">
      <w:pPr>
        <w:rPr>
          <w:sz w:val="16"/>
        </w:rPr>
      </w:pPr>
      <w:r w:rsidRPr="00790C25">
        <w:rPr>
          <w:sz w:val="16"/>
        </w:rPr>
        <w:lastRenderedPageBreak/>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790C25">
        <w:rPr>
          <w:b/>
          <w:iCs/>
          <w:sz w:val="30"/>
          <w:u w:val="single"/>
          <w:bdr w:val="single" w:sz="8" w:space="0" w:color="auto"/>
        </w:rPr>
        <w:t>capitalism</w:t>
      </w:r>
      <w:r w:rsidRPr="00790C25">
        <w:rPr>
          <w:b/>
          <w:sz w:val="30"/>
          <w:u w:val="single"/>
        </w:rPr>
        <w:t xml:space="preserve"> and </w:t>
      </w:r>
      <w:r w:rsidRPr="00790C25">
        <w:rPr>
          <w:b/>
          <w:iCs/>
          <w:sz w:val="30"/>
          <w:u w:val="single"/>
          <w:bdr w:val="single" w:sz="8" w:space="0" w:color="auto"/>
        </w:rPr>
        <w:t>technological progress</w:t>
      </w:r>
      <w:r w:rsidRPr="00790C25">
        <w:rPr>
          <w:sz w:val="16"/>
        </w:rPr>
        <w:t xml:space="preserve">, and how they’ll continue to </w:t>
      </w:r>
      <w:r w:rsidRPr="00790C25">
        <w:rPr>
          <w:b/>
          <w:iCs/>
          <w:sz w:val="30"/>
          <w:u w:val="single"/>
          <w:bdr w:val="single" w:sz="8" w:space="0" w:color="auto"/>
        </w:rPr>
        <w:t>dematerialize our consumption</w:t>
      </w:r>
      <w:r w:rsidRPr="00790C25">
        <w:rPr>
          <w:b/>
          <w:sz w:val="30"/>
          <w:u w:val="single"/>
        </w:rPr>
        <w:t xml:space="preserve"> and let us </w:t>
      </w:r>
      <w:r w:rsidRPr="00790C25">
        <w:rPr>
          <w:b/>
          <w:iCs/>
          <w:sz w:val="30"/>
          <w:u w:val="single"/>
          <w:bdr w:val="single" w:sz="8" w:space="0" w:color="auto"/>
        </w:rPr>
        <w:t>increase our prosperity</w:t>
      </w:r>
      <w:r w:rsidRPr="00790C25">
        <w:rPr>
          <w:b/>
          <w:sz w:val="30"/>
          <w:u w:val="single"/>
        </w:rPr>
        <w:t xml:space="preserve"> while </w:t>
      </w:r>
      <w:r w:rsidRPr="00790C25">
        <w:rPr>
          <w:b/>
          <w:iCs/>
          <w:sz w:val="30"/>
          <w:u w:val="single"/>
          <w:bdr w:val="single" w:sz="8" w:space="0" w:color="auto"/>
        </w:rPr>
        <w:t>treading more lightly</w:t>
      </w:r>
      <w:r w:rsidRPr="00790C25">
        <w:rPr>
          <w:b/>
          <w:sz w:val="30"/>
          <w:u w:val="single"/>
        </w:rPr>
        <w:t xml:space="preserve"> on our planet</w:t>
      </w:r>
      <w:r w:rsidRPr="00790C25">
        <w:rPr>
          <w:sz w:val="16"/>
        </w:rPr>
        <w:t xml:space="preserve">. </w:t>
      </w:r>
    </w:p>
    <w:bookmarkEnd w:id="0"/>
    <w:p w14:paraId="451B75C1" w14:textId="77777777" w:rsidR="009E37B1" w:rsidRPr="00790C25" w:rsidRDefault="009E37B1" w:rsidP="009E37B1"/>
    <w:p w14:paraId="498153FD" w14:textId="77777777" w:rsidR="009E37B1" w:rsidRPr="00CC5741" w:rsidRDefault="009E37B1" w:rsidP="009E37B1">
      <w:pPr>
        <w:keepNext/>
        <w:keepLines/>
        <w:spacing w:before="40" w:after="0"/>
        <w:outlineLvl w:val="3"/>
        <w:rPr>
          <w:rFonts w:eastAsiaTheme="majorEastAsia" w:cstheme="majorBidi"/>
          <w:b/>
          <w:iCs/>
          <w:sz w:val="36"/>
        </w:rPr>
      </w:pPr>
      <w:r w:rsidRPr="00CC5741">
        <w:rPr>
          <w:rFonts w:eastAsiaTheme="majorEastAsia" w:cstheme="majorBidi"/>
          <w:b/>
          <w:iCs/>
          <w:sz w:val="36"/>
        </w:rPr>
        <w:t>Innovation</w:t>
      </w:r>
      <w:r>
        <w:rPr>
          <w:rFonts w:eastAsiaTheme="majorEastAsia" w:cstheme="majorBidi"/>
          <w:b/>
          <w:iCs/>
          <w:sz w:val="36"/>
        </w:rPr>
        <w:t xml:space="preserve"> Solves</w:t>
      </w:r>
    </w:p>
    <w:p w14:paraId="017FF9D0" w14:textId="77777777" w:rsidR="009E37B1" w:rsidRPr="00CC5741" w:rsidRDefault="009E37B1" w:rsidP="009E37B1">
      <w:r w:rsidRPr="00CC5741">
        <w:t xml:space="preserve">Linus </w:t>
      </w:r>
      <w:proofErr w:type="spellStart"/>
      <w:r w:rsidRPr="00CC5741">
        <w:rPr>
          <w:b/>
        </w:rPr>
        <w:t>Blomqvist</w:t>
      </w:r>
      <w:proofErr w:type="spellEnd"/>
      <w:r w:rsidRPr="00CC5741">
        <w:rPr>
          <w:b/>
        </w:rPr>
        <w:t xml:space="preserve"> 18</w:t>
      </w:r>
      <w:r w:rsidRPr="00CC5741">
        <w:t xml:space="preserve">. Director of the Conservation and Food &amp; Agriculture programs at the Breakthrough Institute, visiting researcher at the University of Tasmania where he is part of a team studying drivers of agricultural expansion and forecasting future land-use change, </w:t>
      </w:r>
      <w:proofErr w:type="spellStart"/>
      <w:r w:rsidRPr="00CC5741">
        <w:t>MESc</w:t>
      </w:r>
      <w:proofErr w:type="spellEnd"/>
      <w:r w:rsidRPr="00CC5741">
        <w:t xml:space="preserve"> from Yale’s School of Forestry and Environmental Studies, where he specialized in environmental economics, and a BA in Geography from Cambridge University. 04-04-18. “Decoupling or Degrowth? Why "Peak Stuff" May Not Be </w:t>
      </w:r>
      <w:proofErr w:type="gramStart"/>
      <w:r w:rsidRPr="00CC5741">
        <w:t>As</w:t>
      </w:r>
      <w:proofErr w:type="gramEnd"/>
      <w:r w:rsidRPr="00CC5741">
        <w:t xml:space="preserve"> Dire As You’ve Heard.” Breakthrough Institute. </w:t>
      </w:r>
      <w:hyperlink r:id="rId9" w:history="1">
        <w:r w:rsidRPr="00CC5741">
          <w:t>https://thebreakthrough.org/issues/conservation/is-decoupling-doomed</w:t>
        </w:r>
      </w:hyperlink>
    </w:p>
    <w:p w14:paraId="259F5F6E" w14:textId="77777777" w:rsidR="009E37B1" w:rsidRDefault="009E37B1" w:rsidP="009E37B1">
      <w:pPr>
        <w:rPr>
          <w:sz w:val="16"/>
        </w:rPr>
      </w:pPr>
      <w:r w:rsidRPr="00CC5741">
        <w:rPr>
          <w:b/>
          <w:sz w:val="30"/>
          <w:u w:val="single"/>
        </w:rPr>
        <w:t xml:space="preserve">Does humanity’s growing use of materials mean that </w:t>
      </w:r>
      <w:r w:rsidRPr="00CC5741">
        <w:rPr>
          <w:b/>
          <w:iCs/>
          <w:sz w:val="30"/>
          <w:highlight w:val="cyan"/>
          <w:u w:val="single"/>
          <w:bdr w:val="single" w:sz="8" w:space="0" w:color="auto"/>
        </w:rPr>
        <w:t>decoupling</w:t>
      </w:r>
      <w:r w:rsidRPr="00CC5741">
        <w:rPr>
          <w:b/>
          <w:iCs/>
          <w:sz w:val="30"/>
          <w:u w:val="single"/>
          <w:bdr w:val="single" w:sz="8" w:space="0" w:color="auto"/>
        </w:rPr>
        <w:t xml:space="preserve"> is </w:t>
      </w:r>
      <w:r w:rsidRPr="00CC5741">
        <w:rPr>
          <w:b/>
          <w:iCs/>
          <w:sz w:val="30"/>
          <w:highlight w:val="cyan"/>
          <w:u w:val="single"/>
          <w:bdr w:val="single" w:sz="8" w:space="0" w:color="auto"/>
        </w:rPr>
        <w:t>impossible?</w:t>
      </w:r>
      <w:r w:rsidRPr="00CC5741">
        <w:rPr>
          <w:sz w:val="16"/>
        </w:rPr>
        <w:t xml:space="preserve"> In a word, </w:t>
      </w:r>
      <w:r w:rsidRPr="00CC5741">
        <w:rPr>
          <w:b/>
          <w:iCs/>
          <w:sz w:val="30"/>
          <w:highlight w:val="cyan"/>
          <w:u w:val="single"/>
          <w:bdr w:val="single" w:sz="8" w:space="0" w:color="auto"/>
        </w:rPr>
        <w:t>no</w:t>
      </w:r>
      <w:r w:rsidRPr="00CC5741">
        <w:rPr>
          <w:sz w:val="16"/>
        </w:rPr>
        <w:t xml:space="preserve">, </w:t>
      </w:r>
      <w:r w:rsidRPr="00CC5741">
        <w:rPr>
          <w:b/>
          <w:sz w:val="30"/>
          <w:highlight w:val="cyan"/>
          <w:u w:val="single"/>
        </w:rPr>
        <w:t>and</w:t>
      </w:r>
      <w:r w:rsidRPr="00CC5741">
        <w:rPr>
          <w:b/>
          <w:sz w:val="30"/>
          <w:u w:val="single"/>
        </w:rPr>
        <w:t xml:space="preserve"> attempts </w:t>
      </w:r>
      <w:r w:rsidRPr="00CC5741">
        <w:rPr>
          <w:b/>
          <w:sz w:val="30"/>
          <w:highlight w:val="cyan"/>
          <w:u w:val="single"/>
        </w:rPr>
        <w:t xml:space="preserve">to </w:t>
      </w:r>
      <w:r w:rsidRPr="00CC5741">
        <w:rPr>
          <w:b/>
          <w:iCs/>
          <w:sz w:val="30"/>
          <w:highlight w:val="cyan"/>
          <w:u w:val="single"/>
          <w:bdr w:val="single" w:sz="8" w:space="0" w:color="auto"/>
        </w:rPr>
        <w:t>reduce</w:t>
      </w:r>
      <w:r w:rsidRPr="00CC5741">
        <w:rPr>
          <w:b/>
          <w:iCs/>
          <w:sz w:val="30"/>
          <w:u w:val="single"/>
          <w:bdr w:val="single" w:sz="8" w:space="0" w:color="auto"/>
        </w:rPr>
        <w:t xml:space="preserve"> all resource and environmental problems </w:t>
      </w:r>
      <w:r w:rsidRPr="00CC5741">
        <w:rPr>
          <w:b/>
          <w:iCs/>
          <w:sz w:val="30"/>
          <w:highlight w:val="cyan"/>
          <w:u w:val="single"/>
          <w:bdr w:val="single" w:sz="8" w:space="0" w:color="auto"/>
        </w:rPr>
        <w:t>to</w:t>
      </w:r>
      <w:r w:rsidRPr="00CC5741">
        <w:rPr>
          <w:b/>
          <w:iCs/>
          <w:sz w:val="30"/>
          <w:u w:val="single"/>
          <w:bdr w:val="single" w:sz="8" w:space="0" w:color="auto"/>
        </w:rPr>
        <w:t xml:space="preserve"> our </w:t>
      </w:r>
      <w:r w:rsidRPr="00CC5741">
        <w:rPr>
          <w:b/>
          <w:iCs/>
          <w:sz w:val="30"/>
          <w:highlight w:val="cyan"/>
          <w:u w:val="single"/>
          <w:bdr w:val="single" w:sz="8" w:space="0" w:color="auto"/>
        </w:rPr>
        <w:t>material footprint</w:t>
      </w:r>
      <w:r w:rsidRPr="00CC5741">
        <w:rPr>
          <w:b/>
          <w:sz w:val="30"/>
          <w:u w:val="single"/>
        </w:rPr>
        <w:t xml:space="preserve"> </w:t>
      </w:r>
      <w:r w:rsidRPr="00CC5741">
        <w:rPr>
          <w:b/>
          <w:iCs/>
          <w:sz w:val="30"/>
          <w:highlight w:val="cyan"/>
          <w:u w:val="single"/>
          <w:bdr w:val="single" w:sz="8" w:space="0" w:color="auto"/>
        </w:rPr>
        <w:t>won’t</w:t>
      </w:r>
      <w:r w:rsidRPr="00CC5741">
        <w:rPr>
          <w:b/>
          <w:iCs/>
          <w:sz w:val="30"/>
          <w:u w:val="single"/>
          <w:bdr w:val="single" w:sz="8" w:space="0" w:color="auto"/>
        </w:rPr>
        <w:t xml:space="preserve"> help us </w:t>
      </w:r>
      <w:r w:rsidRPr="00CC5741">
        <w:rPr>
          <w:b/>
          <w:iCs/>
          <w:sz w:val="30"/>
          <w:highlight w:val="cyan"/>
          <w:u w:val="single"/>
          <w:bdr w:val="single" w:sz="8" w:space="0" w:color="auto"/>
        </w:rPr>
        <w:t>solve</w:t>
      </w:r>
      <w:r w:rsidRPr="00CC5741">
        <w:rPr>
          <w:b/>
          <w:sz w:val="30"/>
          <w:u w:val="single"/>
        </w:rPr>
        <w:t xml:space="preserve"> problems of </w:t>
      </w:r>
      <w:r w:rsidRPr="00CC5741">
        <w:rPr>
          <w:b/>
          <w:iCs/>
          <w:sz w:val="30"/>
          <w:u w:val="single"/>
          <w:bdr w:val="single" w:sz="8" w:space="0" w:color="auto"/>
        </w:rPr>
        <w:t xml:space="preserve">resource </w:t>
      </w:r>
      <w:r w:rsidRPr="00CC5741">
        <w:rPr>
          <w:b/>
          <w:iCs/>
          <w:sz w:val="30"/>
          <w:highlight w:val="cyan"/>
          <w:u w:val="single"/>
          <w:bdr w:val="single" w:sz="8" w:space="0" w:color="auto"/>
        </w:rPr>
        <w:t>scarcity</w:t>
      </w:r>
      <w:r w:rsidRPr="00CC5741">
        <w:rPr>
          <w:b/>
          <w:sz w:val="30"/>
          <w:highlight w:val="cyan"/>
          <w:u w:val="single"/>
        </w:rPr>
        <w:t xml:space="preserve"> or</w:t>
      </w:r>
      <w:r w:rsidRPr="00CC5741">
        <w:rPr>
          <w:b/>
          <w:sz w:val="30"/>
          <w:u w:val="single"/>
        </w:rPr>
        <w:t xml:space="preserve"> </w:t>
      </w:r>
      <w:r w:rsidRPr="00CC5741">
        <w:rPr>
          <w:b/>
          <w:iCs/>
          <w:sz w:val="30"/>
          <w:u w:val="single"/>
          <w:bdr w:val="single" w:sz="8" w:space="0" w:color="auto"/>
        </w:rPr>
        <w:t xml:space="preserve">environmental </w:t>
      </w:r>
      <w:r w:rsidRPr="00CC5741">
        <w:rPr>
          <w:b/>
          <w:iCs/>
          <w:sz w:val="30"/>
          <w:highlight w:val="cyan"/>
          <w:u w:val="single"/>
          <w:bdr w:val="single" w:sz="8" w:space="0" w:color="auto"/>
        </w:rPr>
        <w:t>impacts</w:t>
      </w:r>
      <w:r w:rsidRPr="00CC5741">
        <w:rPr>
          <w:sz w:val="16"/>
        </w:rPr>
        <w:t xml:space="preserve">. In a recent article for Fast Company, the University of London’s Jason Hickel claims that humanity can only consume 50 billion tons of “stuff” each year (compared to current consumption levels at about 80 billion tons). And according to several papers that Hickel cites, that can’t be achieved in the foreseeable future, given growing populations and economies. The only solution, according to Hickel, is to ditch our addiction to GDP growth. Hickel is challenging the concept of “green growth,” which he describes as “absolute decoupling of GDP from material use.” But before talking about evidence for or against decoupling, it's important to ask: decoupling of what? Broadly, </w:t>
      </w:r>
      <w:r w:rsidRPr="00CC5741">
        <w:rPr>
          <w:b/>
          <w:sz w:val="30"/>
          <w:u w:val="single"/>
        </w:rPr>
        <w:t>there are two reasons to worry about consumption: running out of materials (like fossil fuels) and environmental impacts (like pollution or habitat loss)</w:t>
      </w:r>
      <w:r w:rsidRPr="00CC5741">
        <w:rPr>
          <w:sz w:val="16"/>
        </w:rPr>
        <w:t xml:space="preserve">. </w:t>
      </w:r>
      <w:r w:rsidRPr="00CC5741">
        <w:rPr>
          <w:b/>
          <w:sz w:val="30"/>
          <w:u w:val="single"/>
        </w:rPr>
        <w:t>These often get conflated in unhelpful ways</w:t>
      </w:r>
      <w:r w:rsidRPr="00CC5741">
        <w:rPr>
          <w:sz w:val="16"/>
        </w:rPr>
        <w:t xml:space="preserve">. </w:t>
      </w:r>
      <w:r w:rsidRPr="00CC5741">
        <w:rPr>
          <w:b/>
          <w:sz w:val="30"/>
          <w:u w:val="single"/>
        </w:rPr>
        <w:t>What</w:t>
      </w:r>
      <w:r w:rsidRPr="00CC5741">
        <w:rPr>
          <w:sz w:val="16"/>
        </w:rPr>
        <w:t xml:space="preserve"> Hickel </w:t>
      </w:r>
      <w:r w:rsidRPr="00CC5741">
        <w:rPr>
          <w:b/>
          <w:sz w:val="30"/>
          <w:u w:val="single"/>
        </w:rPr>
        <w:t>refers to when</w:t>
      </w:r>
      <w:r w:rsidRPr="00CC5741">
        <w:rPr>
          <w:sz w:val="16"/>
        </w:rPr>
        <w:t xml:space="preserve"> he talks </w:t>
      </w:r>
      <w:r w:rsidRPr="00CC5741">
        <w:rPr>
          <w:b/>
          <w:sz w:val="30"/>
          <w:u w:val="single"/>
        </w:rPr>
        <w:t>about decoupling is material flows</w:t>
      </w:r>
      <w:r w:rsidRPr="00CC5741">
        <w:rPr>
          <w:sz w:val="16"/>
        </w:rPr>
        <w:t xml:space="preserve">, which are dominated by things like </w:t>
      </w:r>
      <w:r w:rsidRPr="00CC5741">
        <w:rPr>
          <w:b/>
          <w:sz w:val="30"/>
          <w:u w:val="single"/>
        </w:rPr>
        <w:t>fossil fuels, metal ores, construction minerals, biomass, and the like</w:t>
      </w:r>
      <w:r w:rsidRPr="00CC5741">
        <w:rPr>
          <w:sz w:val="16"/>
        </w:rPr>
        <w:t xml:space="preserve">. </w:t>
      </w:r>
      <w:r w:rsidRPr="00CC5741">
        <w:rPr>
          <w:b/>
          <w:sz w:val="30"/>
          <w:u w:val="single"/>
        </w:rPr>
        <w:t>Lumping different material flows together</w:t>
      </w:r>
      <w:r w:rsidRPr="00CC5741">
        <w:rPr>
          <w:sz w:val="16"/>
        </w:rPr>
        <w:t xml:space="preserve"> can be </w:t>
      </w:r>
      <w:r w:rsidRPr="00CC5741">
        <w:rPr>
          <w:b/>
          <w:iCs/>
          <w:sz w:val="30"/>
          <w:u w:val="single"/>
          <w:bdr w:val="single" w:sz="8" w:space="0" w:color="auto"/>
        </w:rPr>
        <w:t>misleading</w:t>
      </w:r>
      <w:r w:rsidRPr="00CC5741">
        <w:rPr>
          <w:sz w:val="16"/>
        </w:rPr>
        <w:t xml:space="preserve">, in that it </w:t>
      </w:r>
      <w:r w:rsidRPr="00CC5741">
        <w:rPr>
          <w:b/>
          <w:sz w:val="30"/>
          <w:u w:val="single"/>
        </w:rPr>
        <w:t>groups together resources</w:t>
      </w:r>
      <w:r w:rsidRPr="00CC5741">
        <w:rPr>
          <w:sz w:val="16"/>
        </w:rPr>
        <w:t xml:space="preserve"> that are being </w:t>
      </w:r>
      <w:r w:rsidRPr="00CC5741">
        <w:rPr>
          <w:b/>
          <w:sz w:val="30"/>
          <w:u w:val="single"/>
        </w:rPr>
        <w:t>used sustainably with those that aren’t</w:t>
      </w:r>
      <w:r w:rsidRPr="00CC5741">
        <w:rPr>
          <w:sz w:val="16"/>
        </w:rPr>
        <w:t xml:space="preserve">, </w:t>
      </w:r>
      <w:r w:rsidRPr="00CC5741">
        <w:rPr>
          <w:b/>
          <w:sz w:val="30"/>
          <w:u w:val="single"/>
        </w:rPr>
        <w:t>and</w:t>
      </w:r>
      <w:r w:rsidRPr="00CC5741">
        <w:rPr>
          <w:sz w:val="16"/>
        </w:rPr>
        <w:t xml:space="preserve">/or </w:t>
      </w:r>
      <w:r w:rsidRPr="00CC5741">
        <w:rPr>
          <w:b/>
          <w:sz w:val="30"/>
          <w:u w:val="single"/>
        </w:rPr>
        <w:t>resources that cause big environmental impacts with those that cause smaller</w:t>
      </w:r>
      <w:r w:rsidRPr="00CC5741">
        <w:rPr>
          <w:sz w:val="16"/>
        </w:rPr>
        <w:t xml:space="preserve"> environmental </w:t>
      </w:r>
      <w:r w:rsidRPr="00CC5741">
        <w:rPr>
          <w:b/>
          <w:sz w:val="30"/>
          <w:u w:val="single"/>
        </w:rPr>
        <w:t>impacts</w:t>
      </w:r>
      <w:r w:rsidRPr="00CC5741">
        <w:rPr>
          <w:sz w:val="16"/>
        </w:rPr>
        <w:t xml:space="preserve">. </w:t>
      </w:r>
      <w:proofErr w:type="gramStart"/>
      <w:r w:rsidRPr="00CC5741">
        <w:rPr>
          <w:sz w:val="16"/>
        </w:rPr>
        <w:t>So</w:t>
      </w:r>
      <w:proofErr w:type="gramEnd"/>
      <w:r w:rsidRPr="00CC5741">
        <w:rPr>
          <w:sz w:val="16"/>
        </w:rPr>
        <w:t xml:space="preserve"> let’s look at the materials at play here. </w:t>
      </w:r>
      <w:r w:rsidRPr="00CC5741">
        <w:rPr>
          <w:b/>
          <w:sz w:val="30"/>
          <w:u w:val="single"/>
        </w:rPr>
        <w:t>For</w:t>
      </w:r>
      <w:r w:rsidRPr="00CC5741">
        <w:rPr>
          <w:sz w:val="16"/>
        </w:rPr>
        <w:t xml:space="preserve"> several of the </w:t>
      </w:r>
      <w:r w:rsidRPr="00CC5741">
        <w:rPr>
          <w:b/>
          <w:iCs/>
          <w:sz w:val="30"/>
          <w:highlight w:val="cyan"/>
          <w:u w:val="single"/>
          <w:bdr w:val="single" w:sz="8" w:space="0" w:color="auto"/>
        </w:rPr>
        <w:t>materials</w:t>
      </w:r>
      <w:r w:rsidRPr="00CC5741">
        <w:rPr>
          <w:b/>
          <w:sz w:val="30"/>
          <w:u w:val="single"/>
        </w:rPr>
        <w:t xml:space="preserve"> with the </w:t>
      </w:r>
      <w:r w:rsidRPr="00CC5741">
        <w:rPr>
          <w:b/>
          <w:iCs/>
          <w:sz w:val="30"/>
          <w:u w:val="single"/>
          <w:bdr w:val="single" w:sz="8" w:space="0" w:color="auto"/>
        </w:rPr>
        <w:t>biggest footprint</w:t>
      </w:r>
      <w:r w:rsidRPr="00CC5741">
        <w:rPr>
          <w:b/>
          <w:sz w:val="30"/>
          <w:u w:val="single"/>
        </w:rPr>
        <w:t xml:space="preserve"> in</w:t>
      </w:r>
      <w:r w:rsidRPr="00CC5741">
        <w:rPr>
          <w:sz w:val="16"/>
        </w:rPr>
        <w:t xml:space="preserve"> terms of </w:t>
      </w:r>
      <w:r w:rsidRPr="00CC5741">
        <w:rPr>
          <w:b/>
          <w:sz w:val="30"/>
          <w:u w:val="single"/>
        </w:rPr>
        <w:t>volume</w:t>
      </w:r>
      <w:r w:rsidRPr="00CC5741">
        <w:rPr>
          <w:sz w:val="16"/>
        </w:rPr>
        <w:t xml:space="preserve"> (</w:t>
      </w:r>
      <w:r w:rsidRPr="00CC5741">
        <w:rPr>
          <w:b/>
          <w:sz w:val="30"/>
          <w:u w:val="single"/>
        </w:rPr>
        <w:t>construction minerals, metal ores, etc</w:t>
      </w:r>
      <w:r w:rsidRPr="00CC5741">
        <w:rPr>
          <w:sz w:val="16"/>
        </w:rPr>
        <w:t xml:space="preserve">.), </w:t>
      </w:r>
      <w:r w:rsidRPr="00CC5741">
        <w:rPr>
          <w:b/>
          <w:sz w:val="30"/>
          <w:u w:val="single"/>
        </w:rPr>
        <w:t>the problem isn’t really that we're at risk of running out of stuff</w:t>
      </w:r>
      <w:r w:rsidRPr="00CC5741">
        <w:rPr>
          <w:sz w:val="16"/>
        </w:rPr>
        <w:t xml:space="preserve">. Construction minerals account for a large portion of global </w:t>
      </w:r>
      <w:r w:rsidRPr="00CC5741">
        <w:rPr>
          <w:sz w:val="16"/>
        </w:rPr>
        <w:lastRenderedPageBreak/>
        <w:t xml:space="preserve">material flows, but those are resources like stone — last time I checked, we </w:t>
      </w:r>
      <w:r w:rsidRPr="00CC5741">
        <w:rPr>
          <w:b/>
          <w:iCs/>
          <w:sz w:val="30"/>
          <w:highlight w:val="cyan"/>
          <w:u w:val="single"/>
          <w:bdr w:val="single" w:sz="8" w:space="0" w:color="auto"/>
        </w:rPr>
        <w:t>weren't approaching peak</w:t>
      </w:r>
      <w:r w:rsidRPr="00CC5741">
        <w:rPr>
          <w:b/>
          <w:sz w:val="30"/>
          <w:u w:val="single"/>
        </w:rPr>
        <w:t xml:space="preserve"> stone</w:t>
      </w:r>
      <w:r w:rsidRPr="00CC5741">
        <w:rPr>
          <w:sz w:val="16"/>
        </w:rPr>
        <w:t xml:space="preserve">. (Cue joke about the end of the Stone Age.) We </w:t>
      </w:r>
      <w:r w:rsidRPr="00CC5741">
        <w:rPr>
          <w:b/>
          <w:sz w:val="30"/>
          <w:u w:val="single"/>
        </w:rPr>
        <w:t xml:space="preserve">could have a perfectly </w:t>
      </w:r>
      <w:r w:rsidRPr="00CC5741">
        <w:rPr>
          <w:b/>
          <w:iCs/>
          <w:sz w:val="30"/>
          <w:highlight w:val="cyan"/>
          <w:u w:val="single"/>
          <w:bdr w:val="single" w:sz="8" w:space="0" w:color="auto"/>
        </w:rPr>
        <w:t>sustainable</w:t>
      </w:r>
      <w:r w:rsidRPr="00CC5741">
        <w:rPr>
          <w:b/>
          <w:sz w:val="30"/>
          <w:u w:val="single"/>
        </w:rPr>
        <w:t xml:space="preserve"> civilization </w:t>
      </w:r>
      <w:r w:rsidRPr="00CC5741">
        <w:rPr>
          <w:b/>
          <w:iCs/>
          <w:sz w:val="30"/>
          <w:highlight w:val="cyan"/>
          <w:u w:val="single"/>
          <w:bdr w:val="single" w:sz="8" w:space="0" w:color="auto"/>
        </w:rPr>
        <w:t>without absolutely decoupling</w:t>
      </w:r>
      <w:r w:rsidRPr="00CC5741">
        <w:rPr>
          <w:b/>
          <w:sz w:val="30"/>
          <w:u w:val="single"/>
        </w:rPr>
        <w:t xml:space="preserve"> from stone for a long time</w:t>
      </w:r>
      <w:r w:rsidRPr="00CC5741">
        <w:rPr>
          <w:sz w:val="16"/>
        </w:rPr>
        <w:t xml:space="preserve">. The 50 billion tons limit is completely arbitrary — it was based on material consumption in the year 2000 — </w:t>
      </w:r>
      <w:r w:rsidRPr="00CC5741">
        <w:rPr>
          <w:b/>
          <w:sz w:val="30"/>
          <w:highlight w:val="cyan"/>
          <w:u w:val="single"/>
        </w:rPr>
        <w:t>and</w:t>
      </w:r>
      <w:r w:rsidRPr="00CC5741">
        <w:rPr>
          <w:b/>
          <w:sz w:val="30"/>
          <w:u w:val="single"/>
        </w:rPr>
        <w:t xml:space="preserve"> shouldn’t be taken as the dividing line between sustainability and environmental doom</w:t>
      </w:r>
      <w:r w:rsidRPr="00CC5741">
        <w:rPr>
          <w:sz w:val="16"/>
        </w:rPr>
        <w:t xml:space="preserve">. What </w:t>
      </w:r>
      <w:r w:rsidRPr="00CC5741">
        <w:rPr>
          <w:b/>
          <w:sz w:val="30"/>
          <w:u w:val="single"/>
        </w:rPr>
        <w:t>about environmental impacts</w:t>
      </w:r>
      <w:r w:rsidRPr="00CC5741">
        <w:rPr>
          <w:sz w:val="16"/>
        </w:rPr>
        <w:t xml:space="preserve">? Here, too, </w:t>
      </w:r>
      <w:r w:rsidRPr="00CC5741">
        <w:rPr>
          <w:b/>
          <w:sz w:val="30"/>
          <w:u w:val="single"/>
        </w:rPr>
        <w:t>aggregate resource consumption</w:t>
      </w:r>
      <w:r w:rsidRPr="00CC5741">
        <w:rPr>
          <w:sz w:val="16"/>
        </w:rPr>
        <w:t xml:space="preserve"> can give a </w:t>
      </w:r>
      <w:r w:rsidRPr="00CC5741">
        <w:rPr>
          <w:b/>
          <w:iCs/>
          <w:sz w:val="30"/>
          <w:u w:val="single"/>
          <w:bdr w:val="single" w:sz="8" w:space="0" w:color="auto"/>
        </w:rPr>
        <w:t>misleading</w:t>
      </w:r>
      <w:r w:rsidRPr="00CC5741">
        <w:rPr>
          <w:sz w:val="16"/>
        </w:rPr>
        <w:t xml:space="preserve"> picture. Some of </w:t>
      </w:r>
      <w:r w:rsidRPr="00CC5741">
        <w:rPr>
          <w:b/>
          <w:sz w:val="30"/>
          <w:u w:val="single"/>
        </w:rPr>
        <w:t xml:space="preserve">the big items in material flows (again, like construction minerals) account for a </w:t>
      </w:r>
      <w:proofErr w:type="gramStart"/>
      <w:r w:rsidRPr="00CC5741">
        <w:rPr>
          <w:b/>
          <w:sz w:val="30"/>
          <w:u w:val="single"/>
        </w:rPr>
        <w:t xml:space="preserve">pretty </w:t>
      </w:r>
      <w:r w:rsidRPr="00CC5741">
        <w:rPr>
          <w:b/>
          <w:iCs/>
          <w:sz w:val="30"/>
          <w:highlight w:val="cyan"/>
          <w:u w:val="single"/>
          <w:bdr w:val="single" w:sz="8" w:space="0" w:color="auto"/>
        </w:rPr>
        <w:t>small</w:t>
      </w:r>
      <w:proofErr w:type="gramEnd"/>
      <w:r w:rsidRPr="00CC5741">
        <w:rPr>
          <w:b/>
          <w:sz w:val="30"/>
          <w:u w:val="single"/>
        </w:rPr>
        <w:t xml:space="preserve"> portion of </w:t>
      </w:r>
      <w:r w:rsidRPr="00CC5741">
        <w:rPr>
          <w:b/>
          <w:iCs/>
          <w:sz w:val="30"/>
          <w:u w:val="single"/>
          <w:bdr w:val="single" w:sz="8" w:space="0" w:color="auto"/>
        </w:rPr>
        <w:t xml:space="preserve">environmental </w:t>
      </w:r>
      <w:r w:rsidRPr="00CC5741">
        <w:rPr>
          <w:b/>
          <w:iCs/>
          <w:sz w:val="30"/>
          <w:highlight w:val="cyan"/>
          <w:u w:val="single"/>
          <w:bdr w:val="single" w:sz="8" w:space="0" w:color="auto"/>
        </w:rPr>
        <w:t>impact</w:t>
      </w:r>
      <w:r w:rsidRPr="00CC5741">
        <w:rPr>
          <w:b/>
          <w:iCs/>
          <w:sz w:val="30"/>
          <w:u w:val="single"/>
          <w:bdr w:val="single" w:sz="8" w:space="0" w:color="auto"/>
        </w:rPr>
        <w:t>s</w:t>
      </w:r>
      <w:r w:rsidRPr="00CC5741">
        <w:rPr>
          <w:b/>
          <w:sz w:val="30"/>
          <w:u w:val="single"/>
        </w:rPr>
        <w:t xml:space="preserve"> like greenhouse emissions or land use</w:t>
      </w:r>
      <w:r w:rsidRPr="00CC5741">
        <w:rPr>
          <w:sz w:val="16"/>
        </w:rPr>
        <w:t xml:space="preserve">. For </w:t>
      </w:r>
      <w:r w:rsidRPr="00CC5741">
        <w:rPr>
          <w:b/>
          <w:sz w:val="30"/>
          <w:u w:val="single"/>
        </w:rPr>
        <w:t>biomass</w:t>
      </w:r>
      <w:r w:rsidRPr="00CC5741">
        <w:rPr>
          <w:sz w:val="16"/>
        </w:rPr>
        <w:t xml:space="preserve">, we've managed to </w:t>
      </w:r>
      <w:r w:rsidRPr="00CC5741">
        <w:rPr>
          <w:b/>
          <w:sz w:val="30"/>
          <w:u w:val="single"/>
        </w:rPr>
        <w:t>increase production and thus mass flows</w:t>
      </w:r>
      <w:r w:rsidRPr="00CC5741">
        <w:rPr>
          <w:sz w:val="16"/>
        </w:rPr>
        <w:t xml:space="preserve"> a lot </w:t>
      </w:r>
      <w:r w:rsidRPr="00CC5741">
        <w:rPr>
          <w:b/>
          <w:sz w:val="30"/>
          <w:u w:val="single"/>
        </w:rPr>
        <w:t>using the same amount of land, so the impacts haven't gone up</w:t>
      </w:r>
      <w:r w:rsidRPr="00CC5741">
        <w:rPr>
          <w:sz w:val="16"/>
        </w:rPr>
        <w:t xml:space="preserve"> in proportion to the mass flows. </w:t>
      </w:r>
      <w:r w:rsidRPr="00CC5741">
        <w:rPr>
          <w:b/>
          <w:sz w:val="30"/>
          <w:u w:val="single"/>
        </w:rPr>
        <w:t xml:space="preserve">When we look at the </w:t>
      </w:r>
      <w:r w:rsidRPr="00CC5741">
        <w:rPr>
          <w:b/>
          <w:iCs/>
          <w:sz w:val="30"/>
          <w:u w:val="single"/>
          <w:bdr w:val="single" w:sz="8" w:space="0" w:color="auto"/>
        </w:rPr>
        <w:t>actual impacts</w:t>
      </w:r>
      <w:r w:rsidRPr="00CC5741">
        <w:rPr>
          <w:b/>
          <w:sz w:val="30"/>
          <w:u w:val="single"/>
        </w:rPr>
        <w:t xml:space="preserve"> — like g</w:t>
      </w:r>
      <w:r w:rsidRPr="00CC5741">
        <w:rPr>
          <w:sz w:val="16"/>
        </w:rPr>
        <w:t>reen</w:t>
      </w:r>
      <w:r w:rsidRPr="00CC5741">
        <w:rPr>
          <w:b/>
          <w:sz w:val="30"/>
          <w:u w:val="single"/>
        </w:rPr>
        <w:t>h</w:t>
      </w:r>
      <w:r w:rsidRPr="00CC5741">
        <w:rPr>
          <w:sz w:val="16"/>
        </w:rPr>
        <w:t xml:space="preserve">ouse </w:t>
      </w:r>
      <w:r w:rsidRPr="00CC5741">
        <w:rPr>
          <w:b/>
          <w:iCs/>
          <w:sz w:val="30"/>
          <w:highlight w:val="cyan"/>
          <w:u w:val="single"/>
          <w:bdr w:val="single" w:sz="8" w:space="0" w:color="auto"/>
        </w:rPr>
        <w:t>emissions</w:t>
      </w:r>
      <w:r w:rsidRPr="00CC5741">
        <w:rPr>
          <w:b/>
          <w:sz w:val="30"/>
          <w:u w:val="single"/>
        </w:rPr>
        <w:t xml:space="preserve">, </w:t>
      </w:r>
      <w:r w:rsidRPr="00CC5741">
        <w:rPr>
          <w:b/>
          <w:iCs/>
          <w:sz w:val="30"/>
          <w:highlight w:val="cyan"/>
          <w:u w:val="single"/>
          <w:bdr w:val="single" w:sz="8" w:space="0" w:color="auto"/>
        </w:rPr>
        <w:t>habitat</w:t>
      </w:r>
      <w:r w:rsidRPr="00CC5741">
        <w:rPr>
          <w:b/>
          <w:iCs/>
          <w:sz w:val="30"/>
          <w:u w:val="single"/>
          <w:bdr w:val="single" w:sz="8" w:space="0" w:color="auto"/>
        </w:rPr>
        <w:t xml:space="preserve"> loss</w:t>
      </w:r>
      <w:r w:rsidRPr="00CC5741">
        <w:rPr>
          <w:b/>
          <w:sz w:val="30"/>
          <w:u w:val="single"/>
        </w:rPr>
        <w:t xml:space="preserve">, </w:t>
      </w:r>
      <w:r w:rsidRPr="00CC5741">
        <w:rPr>
          <w:b/>
          <w:iCs/>
          <w:sz w:val="30"/>
          <w:highlight w:val="cyan"/>
          <w:u w:val="single"/>
          <w:bdr w:val="single" w:sz="8" w:space="0" w:color="auto"/>
        </w:rPr>
        <w:t>pollution</w:t>
      </w:r>
      <w:r w:rsidRPr="00CC5741">
        <w:rPr>
          <w:b/>
          <w:sz w:val="30"/>
          <w:u w:val="single"/>
        </w:rPr>
        <w:t xml:space="preserve"> of </w:t>
      </w:r>
      <w:r w:rsidRPr="00CC5741">
        <w:rPr>
          <w:b/>
          <w:iCs/>
          <w:sz w:val="30"/>
          <w:highlight w:val="cyan"/>
          <w:u w:val="single"/>
          <w:bdr w:val="single" w:sz="8" w:space="0" w:color="auto"/>
        </w:rPr>
        <w:t>air</w:t>
      </w:r>
      <w:r w:rsidRPr="00CC5741">
        <w:rPr>
          <w:b/>
          <w:sz w:val="30"/>
          <w:highlight w:val="cyan"/>
          <w:u w:val="single"/>
        </w:rPr>
        <w:t xml:space="preserve"> and </w:t>
      </w:r>
      <w:r w:rsidRPr="00CC5741">
        <w:rPr>
          <w:b/>
          <w:iCs/>
          <w:sz w:val="30"/>
          <w:highlight w:val="cyan"/>
          <w:u w:val="single"/>
          <w:bdr w:val="single" w:sz="8" w:space="0" w:color="auto"/>
        </w:rPr>
        <w:t>water</w:t>
      </w:r>
      <w:r w:rsidRPr="00CC5741">
        <w:rPr>
          <w:b/>
          <w:sz w:val="30"/>
          <w:u w:val="single"/>
        </w:rPr>
        <w:t xml:space="preserve">, and so on — we're </w:t>
      </w:r>
      <w:r w:rsidRPr="00CC5741">
        <w:rPr>
          <w:b/>
          <w:sz w:val="30"/>
          <w:highlight w:val="cyan"/>
          <w:u w:val="single"/>
        </w:rPr>
        <w:t>seeing</w:t>
      </w:r>
      <w:r w:rsidRPr="00CC5741">
        <w:rPr>
          <w:b/>
          <w:sz w:val="30"/>
          <w:u w:val="single"/>
        </w:rPr>
        <w:t xml:space="preserve"> some </w:t>
      </w:r>
      <w:r w:rsidRPr="00CC5741">
        <w:rPr>
          <w:b/>
          <w:iCs/>
          <w:sz w:val="30"/>
          <w:highlight w:val="cyan"/>
          <w:u w:val="single"/>
          <w:bdr w:val="single" w:sz="8" w:space="0" w:color="auto"/>
        </w:rPr>
        <w:t>positive trends</w:t>
      </w:r>
      <w:r w:rsidRPr="00CC5741">
        <w:rPr>
          <w:b/>
          <w:sz w:val="30"/>
          <w:u w:val="single"/>
        </w:rPr>
        <w:t xml:space="preserve">, </w:t>
      </w:r>
      <w:r w:rsidRPr="00CC5741">
        <w:rPr>
          <w:b/>
          <w:sz w:val="30"/>
          <w:highlight w:val="cyan"/>
          <w:u w:val="single"/>
        </w:rPr>
        <w:t>and</w:t>
      </w:r>
      <w:r w:rsidRPr="00CC5741">
        <w:rPr>
          <w:b/>
          <w:sz w:val="30"/>
          <w:u w:val="single"/>
        </w:rPr>
        <w:t xml:space="preserve"> in fact some instances of </w:t>
      </w:r>
      <w:r w:rsidRPr="00CC5741">
        <w:rPr>
          <w:b/>
          <w:iCs/>
          <w:sz w:val="30"/>
          <w:highlight w:val="cyan"/>
          <w:u w:val="single"/>
          <w:bdr w:val="single" w:sz="8" w:space="0" w:color="auto"/>
        </w:rPr>
        <w:t>absolute decoupling</w:t>
      </w:r>
      <w:r w:rsidRPr="00CC5741">
        <w:rPr>
          <w:sz w:val="16"/>
        </w:rPr>
        <w:t xml:space="preserve">. </w:t>
      </w:r>
      <w:r w:rsidRPr="00CC5741">
        <w:rPr>
          <w:b/>
          <w:sz w:val="30"/>
          <w:u w:val="single"/>
        </w:rPr>
        <w:t xml:space="preserve">Emissions of </w:t>
      </w:r>
      <w:r w:rsidRPr="00CC5741">
        <w:rPr>
          <w:b/>
          <w:sz w:val="30"/>
          <w:highlight w:val="cyan"/>
          <w:u w:val="single"/>
        </w:rPr>
        <w:t>several pollutants</w:t>
      </w:r>
      <w:r w:rsidRPr="00CC5741">
        <w:rPr>
          <w:b/>
          <w:sz w:val="30"/>
          <w:u w:val="single"/>
        </w:rPr>
        <w:t xml:space="preserve"> (like sulfur dioxide) have </w:t>
      </w:r>
      <w:r w:rsidRPr="00CC5741">
        <w:rPr>
          <w:b/>
          <w:iCs/>
          <w:sz w:val="30"/>
          <w:highlight w:val="cyan"/>
          <w:u w:val="single"/>
          <w:bdr w:val="single" w:sz="8" w:space="0" w:color="auto"/>
        </w:rPr>
        <w:t>peaked and declined</w:t>
      </w:r>
      <w:r w:rsidRPr="00CC5741">
        <w:rPr>
          <w:b/>
          <w:iCs/>
          <w:sz w:val="30"/>
          <w:u w:val="single"/>
          <w:bdr w:val="single" w:sz="8" w:space="0" w:color="auto"/>
        </w:rPr>
        <w:t xml:space="preserve"> globally</w:t>
      </w:r>
      <w:r w:rsidRPr="00CC5741">
        <w:rPr>
          <w:sz w:val="16"/>
        </w:rPr>
        <w:t xml:space="preserve">, although they are still going up in some developing nations; </w:t>
      </w:r>
      <w:r w:rsidRPr="00CC5741">
        <w:rPr>
          <w:b/>
          <w:iCs/>
          <w:sz w:val="30"/>
          <w:highlight w:val="cyan"/>
          <w:u w:val="single"/>
          <w:bdr w:val="single" w:sz="8" w:space="0" w:color="auto"/>
        </w:rPr>
        <w:t>nitrogen</w:t>
      </w:r>
      <w:r w:rsidRPr="00CC5741">
        <w:rPr>
          <w:b/>
          <w:sz w:val="30"/>
          <w:u w:val="single"/>
        </w:rPr>
        <w:t xml:space="preserve"> oxides and nitrous oxide emissions are </w:t>
      </w:r>
      <w:r w:rsidRPr="00CC5741">
        <w:rPr>
          <w:b/>
          <w:iCs/>
          <w:sz w:val="30"/>
          <w:highlight w:val="cyan"/>
          <w:u w:val="single"/>
          <w:bdr w:val="single" w:sz="8" w:space="0" w:color="auto"/>
        </w:rPr>
        <w:t>flat</w:t>
      </w:r>
      <w:r w:rsidRPr="00CC5741">
        <w:rPr>
          <w:b/>
          <w:iCs/>
          <w:sz w:val="30"/>
          <w:u w:val="single"/>
          <w:bdr w:val="single" w:sz="8" w:space="0" w:color="auto"/>
        </w:rPr>
        <w:t xml:space="preserve"> globally</w:t>
      </w:r>
      <w:r w:rsidRPr="00CC5741">
        <w:rPr>
          <w:sz w:val="16"/>
        </w:rPr>
        <w:t xml:space="preserve">. </w:t>
      </w:r>
      <w:r w:rsidRPr="00CC5741">
        <w:rPr>
          <w:b/>
          <w:sz w:val="30"/>
          <w:u w:val="single"/>
        </w:rPr>
        <w:t xml:space="preserve">Total </w:t>
      </w:r>
      <w:r w:rsidRPr="00CC5741">
        <w:rPr>
          <w:b/>
          <w:iCs/>
          <w:sz w:val="30"/>
          <w:highlight w:val="cyan"/>
          <w:u w:val="single"/>
          <w:bdr w:val="single" w:sz="8" w:space="0" w:color="auto"/>
        </w:rPr>
        <w:t>farmland</w:t>
      </w:r>
      <w:r w:rsidRPr="00CC5741">
        <w:rPr>
          <w:b/>
          <w:sz w:val="30"/>
          <w:u w:val="single"/>
        </w:rPr>
        <w:t xml:space="preserve"> area (the most important driver of </w:t>
      </w:r>
      <w:r w:rsidRPr="00CC5741">
        <w:rPr>
          <w:b/>
          <w:iCs/>
          <w:sz w:val="30"/>
          <w:u w:val="single"/>
          <w:bdr w:val="single" w:sz="8" w:space="0" w:color="auto"/>
        </w:rPr>
        <w:t>biod</w:t>
      </w:r>
      <w:r w:rsidRPr="00CC5741">
        <w:rPr>
          <w:b/>
          <w:sz w:val="30"/>
          <w:u w:val="single"/>
        </w:rPr>
        <w:t xml:space="preserve">iversity and </w:t>
      </w:r>
      <w:r w:rsidRPr="00CC5741">
        <w:rPr>
          <w:b/>
          <w:iCs/>
          <w:sz w:val="30"/>
          <w:u w:val="single"/>
          <w:bdr w:val="single" w:sz="8" w:space="0" w:color="auto"/>
        </w:rPr>
        <w:t>habitat loss</w:t>
      </w:r>
      <w:r w:rsidRPr="00CC5741">
        <w:rPr>
          <w:b/>
          <w:sz w:val="30"/>
          <w:u w:val="single"/>
        </w:rPr>
        <w:t xml:space="preserve"> and an important driver of </w:t>
      </w:r>
      <w:r w:rsidRPr="00CC5741">
        <w:rPr>
          <w:b/>
          <w:iCs/>
          <w:sz w:val="30"/>
          <w:u w:val="single"/>
          <w:bdr w:val="single" w:sz="8" w:space="0" w:color="auto"/>
        </w:rPr>
        <w:t>carbon emissions</w:t>
      </w:r>
      <w:r w:rsidRPr="00CC5741">
        <w:rPr>
          <w:b/>
          <w:sz w:val="30"/>
          <w:u w:val="single"/>
        </w:rPr>
        <w:t xml:space="preserve">) has </w:t>
      </w:r>
      <w:r w:rsidRPr="00CC5741">
        <w:rPr>
          <w:b/>
          <w:iCs/>
          <w:sz w:val="30"/>
          <w:highlight w:val="cyan"/>
          <w:u w:val="single"/>
          <w:bdr w:val="single" w:sz="8" w:space="0" w:color="auto"/>
        </w:rPr>
        <w:t>peaked</w:t>
      </w:r>
      <w:r w:rsidRPr="00CC5741">
        <w:rPr>
          <w:sz w:val="16"/>
        </w:rPr>
        <w:t xml:space="preserve">, although it's plausible that it will go up again. </w:t>
      </w:r>
      <w:r w:rsidRPr="00CC5741">
        <w:rPr>
          <w:b/>
          <w:iCs/>
          <w:sz w:val="30"/>
          <w:highlight w:val="cyan"/>
          <w:u w:val="single"/>
          <w:bdr w:val="single" w:sz="8" w:space="0" w:color="auto"/>
        </w:rPr>
        <w:t>Water</w:t>
      </w:r>
      <w:r w:rsidRPr="00CC5741">
        <w:rPr>
          <w:b/>
          <w:iCs/>
          <w:sz w:val="30"/>
          <w:u w:val="single"/>
          <w:bdr w:val="single" w:sz="8" w:space="0" w:color="auto"/>
        </w:rPr>
        <w:t xml:space="preserve"> extraction </w:t>
      </w:r>
      <w:r w:rsidRPr="00CC5741">
        <w:rPr>
          <w:b/>
          <w:iCs/>
          <w:sz w:val="30"/>
          <w:highlight w:val="cyan"/>
          <w:u w:val="single"/>
          <w:bdr w:val="single" w:sz="8" w:space="0" w:color="auto"/>
        </w:rPr>
        <w:t>peaked</w:t>
      </w:r>
      <w:r w:rsidRPr="00CC5741">
        <w:rPr>
          <w:b/>
          <w:sz w:val="30"/>
          <w:u w:val="single"/>
        </w:rPr>
        <w:t xml:space="preserve"> several decades ago</w:t>
      </w:r>
      <w:r w:rsidRPr="00CC5741">
        <w:rPr>
          <w:sz w:val="16"/>
        </w:rPr>
        <w:t xml:space="preserve"> in the United States, </w:t>
      </w:r>
      <w:proofErr w:type="gramStart"/>
      <w:r w:rsidRPr="00CC5741">
        <w:rPr>
          <w:b/>
          <w:sz w:val="30"/>
          <w:u w:val="single"/>
        </w:rPr>
        <w:t>in spite of</w:t>
      </w:r>
      <w:proofErr w:type="gramEnd"/>
      <w:r w:rsidRPr="00CC5741">
        <w:rPr>
          <w:b/>
          <w:sz w:val="30"/>
          <w:u w:val="single"/>
        </w:rPr>
        <w:t xml:space="preserve"> increasing industrial and agricultural output</w:t>
      </w:r>
      <w:r w:rsidRPr="00CC5741">
        <w:rPr>
          <w:sz w:val="16"/>
        </w:rPr>
        <w:t xml:space="preserve">. </w:t>
      </w:r>
      <w:r w:rsidRPr="00CC5741">
        <w:rPr>
          <w:b/>
          <w:sz w:val="30"/>
          <w:u w:val="single"/>
        </w:rPr>
        <w:t xml:space="preserve">Greenhouse emissions have not peaked globally, and may continue to go up for a while, making </w:t>
      </w:r>
      <w:r w:rsidRPr="00CC5741">
        <w:rPr>
          <w:b/>
          <w:iCs/>
          <w:sz w:val="30"/>
          <w:u w:val="single"/>
          <w:bdr w:val="single" w:sz="8" w:space="0" w:color="auto"/>
        </w:rPr>
        <w:t xml:space="preserve">carbon </w:t>
      </w:r>
      <w:r w:rsidRPr="00CC5741">
        <w:rPr>
          <w:b/>
          <w:iCs/>
          <w:sz w:val="30"/>
          <w:highlight w:val="cyan"/>
          <w:u w:val="single"/>
          <w:bdr w:val="single" w:sz="8" w:space="0" w:color="auto"/>
        </w:rPr>
        <w:t>emissions</w:t>
      </w:r>
      <w:r w:rsidRPr="00CC5741">
        <w:rPr>
          <w:b/>
          <w:sz w:val="30"/>
          <w:u w:val="single"/>
        </w:rPr>
        <w:t xml:space="preserve"> perhaps the least decoupled and most concerning of all trends</w:t>
      </w:r>
      <w:r w:rsidRPr="00CC5741">
        <w:rPr>
          <w:sz w:val="16"/>
        </w:rPr>
        <w:t xml:space="preserve">. Even relative decoupling has come to a halt as coal-heavy China accounts for an increasing share of global emissions. As Breakthrough has written about for a long time now, we are still a long way from scalable food and energy systems that run without fossil fuels. </w:t>
      </w:r>
      <w:r w:rsidRPr="00CC5741">
        <w:rPr>
          <w:b/>
          <w:sz w:val="30"/>
          <w:u w:val="single"/>
        </w:rPr>
        <w:t xml:space="preserve">But here, too, the most pragmatic </w:t>
      </w:r>
      <w:r w:rsidRPr="00CC5741">
        <w:rPr>
          <w:b/>
          <w:sz w:val="30"/>
          <w:highlight w:val="cyan"/>
          <w:u w:val="single"/>
        </w:rPr>
        <w:t>solutions</w:t>
      </w:r>
      <w:r w:rsidRPr="00CC5741">
        <w:rPr>
          <w:b/>
          <w:sz w:val="30"/>
          <w:u w:val="single"/>
        </w:rPr>
        <w:t xml:space="preserve"> involve </w:t>
      </w:r>
      <w:r w:rsidRPr="00CC5741">
        <w:rPr>
          <w:b/>
          <w:sz w:val="30"/>
          <w:highlight w:val="cyan"/>
          <w:u w:val="single"/>
        </w:rPr>
        <w:t>accelerat</w:t>
      </w:r>
      <w:r w:rsidRPr="00CC5741">
        <w:rPr>
          <w:b/>
          <w:sz w:val="30"/>
          <w:u w:val="single"/>
        </w:rPr>
        <w:t xml:space="preserve">ing </w:t>
      </w:r>
      <w:r w:rsidRPr="00CC5741">
        <w:rPr>
          <w:b/>
          <w:iCs/>
          <w:sz w:val="30"/>
          <w:highlight w:val="cyan"/>
          <w:u w:val="single"/>
          <w:bdr w:val="single" w:sz="8" w:space="0" w:color="auto"/>
        </w:rPr>
        <w:t>tech</w:t>
      </w:r>
      <w:r w:rsidRPr="00CC5741">
        <w:rPr>
          <w:b/>
          <w:sz w:val="30"/>
          <w:u w:val="single"/>
        </w:rPr>
        <w:t xml:space="preserve">nological </w:t>
      </w:r>
      <w:r w:rsidRPr="00CC5741">
        <w:rPr>
          <w:b/>
          <w:iCs/>
          <w:sz w:val="30"/>
          <w:highlight w:val="cyan"/>
          <w:u w:val="single"/>
          <w:bdr w:val="single" w:sz="8" w:space="0" w:color="auto"/>
        </w:rPr>
        <w:t>substitution</w:t>
      </w:r>
      <w:r w:rsidRPr="00CC5741">
        <w:rPr>
          <w:b/>
          <w:sz w:val="30"/>
          <w:u w:val="single"/>
        </w:rPr>
        <w:t xml:space="preserve"> of clean energy for dirty energy — the </w:t>
      </w:r>
      <w:r w:rsidRPr="00CC5741">
        <w:rPr>
          <w:b/>
          <w:iCs/>
          <w:sz w:val="30"/>
          <w:u w:val="single"/>
          <w:bdr w:val="single" w:sz="8" w:space="0" w:color="auto"/>
        </w:rPr>
        <w:t>same</w:t>
      </w:r>
      <w:r w:rsidRPr="00CC5741">
        <w:rPr>
          <w:b/>
          <w:sz w:val="30"/>
          <w:u w:val="single"/>
        </w:rPr>
        <w:t xml:space="preserve"> general process of decoupling that has driven </w:t>
      </w:r>
      <w:r w:rsidRPr="00CC5741">
        <w:rPr>
          <w:b/>
          <w:iCs/>
          <w:sz w:val="30"/>
          <w:u w:val="single"/>
          <w:bdr w:val="single" w:sz="8" w:space="0" w:color="auto"/>
        </w:rPr>
        <w:t>progress in other resources</w:t>
      </w:r>
      <w:r w:rsidRPr="00CC5741">
        <w:rPr>
          <w:sz w:val="16"/>
        </w:rPr>
        <w:t xml:space="preserve">. Some or most of </w:t>
      </w:r>
      <w:r w:rsidRPr="00CC5741">
        <w:rPr>
          <w:b/>
          <w:sz w:val="30"/>
          <w:u w:val="single"/>
        </w:rPr>
        <w:t>these trends may be moving too slowly for</w:t>
      </w:r>
      <w:r w:rsidRPr="00CC5741">
        <w:rPr>
          <w:sz w:val="16"/>
        </w:rPr>
        <w:t xml:space="preserve"> Hickel and other </w:t>
      </w:r>
      <w:r w:rsidRPr="00CC5741">
        <w:rPr>
          <w:b/>
          <w:sz w:val="30"/>
          <w:u w:val="single"/>
        </w:rPr>
        <w:t>observers</w:t>
      </w:r>
      <w:r w:rsidRPr="00CC5741">
        <w:rPr>
          <w:sz w:val="16"/>
        </w:rPr>
        <w:t xml:space="preserve">, and indeed, where acceleration is </w:t>
      </w:r>
      <w:r w:rsidRPr="00CC5741">
        <w:rPr>
          <w:sz w:val="16"/>
        </w:rPr>
        <w:lastRenderedPageBreak/>
        <w:t>possible, that should be both the technological and policy goal</w:t>
      </w:r>
      <w:r w:rsidRPr="00CC5741">
        <w:rPr>
          <w:b/>
          <w:sz w:val="30"/>
          <w:u w:val="single"/>
        </w:rPr>
        <w:t xml:space="preserve">. But </w:t>
      </w:r>
      <w:r w:rsidRPr="00CC5741">
        <w:rPr>
          <w:b/>
          <w:iCs/>
          <w:sz w:val="30"/>
          <w:highlight w:val="cyan"/>
          <w:u w:val="single"/>
          <w:bdr w:val="single" w:sz="8" w:space="0" w:color="auto"/>
        </w:rPr>
        <w:t>aggregate</w:t>
      </w:r>
      <w:r w:rsidRPr="00CC5741">
        <w:rPr>
          <w:b/>
          <w:sz w:val="30"/>
          <w:u w:val="single"/>
        </w:rPr>
        <w:t xml:space="preserve"> human consumption of resources </w:t>
      </w:r>
      <w:r w:rsidRPr="00CC5741">
        <w:rPr>
          <w:b/>
          <w:iCs/>
          <w:sz w:val="30"/>
          <w:highlight w:val="cyan"/>
          <w:u w:val="single"/>
          <w:bdr w:val="single" w:sz="8" w:space="0" w:color="auto"/>
        </w:rPr>
        <w:t>doesn’t tell</w:t>
      </w:r>
      <w:r w:rsidRPr="00CC5741">
        <w:rPr>
          <w:b/>
          <w:iCs/>
          <w:sz w:val="30"/>
          <w:u w:val="single"/>
          <w:bdr w:val="single" w:sz="8" w:space="0" w:color="auto"/>
        </w:rPr>
        <w:t xml:space="preserve"> us </w:t>
      </w:r>
      <w:r w:rsidRPr="00CC5741">
        <w:rPr>
          <w:b/>
          <w:iCs/>
          <w:sz w:val="30"/>
          <w:highlight w:val="cyan"/>
          <w:u w:val="single"/>
          <w:bdr w:val="single" w:sz="8" w:space="0" w:color="auto"/>
        </w:rPr>
        <w:t>much</w:t>
      </w:r>
      <w:r w:rsidRPr="00CC5741">
        <w:rPr>
          <w:sz w:val="16"/>
        </w:rPr>
        <w:t xml:space="preserve"> of interest </w:t>
      </w:r>
      <w:r w:rsidRPr="00CC5741">
        <w:rPr>
          <w:b/>
          <w:sz w:val="30"/>
          <w:highlight w:val="cyan"/>
          <w:u w:val="single"/>
        </w:rPr>
        <w:t>about</w:t>
      </w:r>
      <w:r w:rsidRPr="00CC5741">
        <w:rPr>
          <w:b/>
          <w:sz w:val="30"/>
          <w:u w:val="single"/>
        </w:rPr>
        <w:t xml:space="preserve"> either resource </w:t>
      </w:r>
      <w:r w:rsidRPr="00CC5741">
        <w:rPr>
          <w:b/>
          <w:iCs/>
          <w:sz w:val="30"/>
          <w:highlight w:val="cyan"/>
          <w:u w:val="single"/>
          <w:bdr w:val="single" w:sz="8" w:space="0" w:color="auto"/>
        </w:rPr>
        <w:t>sustainability</w:t>
      </w:r>
      <w:r w:rsidRPr="00CC5741">
        <w:rPr>
          <w:b/>
          <w:sz w:val="30"/>
          <w:u w:val="single"/>
        </w:rPr>
        <w:t xml:space="preserve"> or environmental impacts</w:t>
      </w:r>
      <w:r w:rsidRPr="00CC5741">
        <w:rPr>
          <w:sz w:val="16"/>
        </w:rPr>
        <w:t xml:space="preserve">. To get at those problems, we </w:t>
      </w:r>
      <w:r w:rsidRPr="00CC5741">
        <w:rPr>
          <w:b/>
          <w:sz w:val="30"/>
          <w:u w:val="single"/>
        </w:rPr>
        <w:t xml:space="preserve">need to look at things resource by resource, pollutant </w:t>
      </w:r>
      <w:r w:rsidRPr="00CC5741">
        <w:rPr>
          <w:b/>
          <w:sz w:val="30"/>
          <w:highlight w:val="cyan"/>
          <w:u w:val="single"/>
        </w:rPr>
        <w:t>by pollutant</w:t>
      </w:r>
      <w:r w:rsidRPr="00CC5741">
        <w:rPr>
          <w:b/>
          <w:sz w:val="30"/>
          <w:u w:val="single"/>
        </w:rPr>
        <w:t xml:space="preserve">. And when we do that, we </w:t>
      </w:r>
      <w:r w:rsidRPr="00CC5741">
        <w:rPr>
          <w:b/>
          <w:sz w:val="30"/>
          <w:highlight w:val="cyan"/>
          <w:u w:val="single"/>
        </w:rPr>
        <w:t>see</w:t>
      </w:r>
      <w:r w:rsidRPr="00CC5741">
        <w:rPr>
          <w:b/>
          <w:sz w:val="30"/>
          <w:u w:val="single"/>
        </w:rPr>
        <w:t xml:space="preserve"> some </w:t>
      </w:r>
      <w:r w:rsidRPr="00CC5741">
        <w:rPr>
          <w:b/>
          <w:iCs/>
          <w:sz w:val="30"/>
          <w:highlight w:val="cyan"/>
          <w:u w:val="single"/>
          <w:bdr w:val="single" w:sz="8" w:space="0" w:color="auto"/>
        </w:rPr>
        <w:t>significant progress</w:t>
      </w:r>
      <w:r w:rsidRPr="00CC5741">
        <w:rPr>
          <w:sz w:val="16"/>
        </w:rPr>
        <w:t xml:space="preserve">, along with some still-worrying trends. </w:t>
      </w:r>
      <w:r w:rsidRPr="00CC5741">
        <w:rPr>
          <w:b/>
          <w:sz w:val="30"/>
          <w:u w:val="single"/>
        </w:rPr>
        <w:t xml:space="preserve">Above all, though, </w:t>
      </w:r>
      <w:r w:rsidRPr="00CC5741">
        <w:rPr>
          <w:b/>
          <w:iCs/>
          <w:sz w:val="30"/>
          <w:u w:val="single"/>
          <w:bdr w:val="single" w:sz="8" w:space="0" w:color="auto"/>
        </w:rPr>
        <w:t>we know</w:t>
      </w:r>
      <w:r w:rsidRPr="00CC5741">
        <w:rPr>
          <w:b/>
          <w:sz w:val="30"/>
          <w:u w:val="single"/>
        </w:rPr>
        <w:t xml:space="preserve"> that as societies develop, food and energy production </w:t>
      </w:r>
      <w:proofErr w:type="gramStart"/>
      <w:r w:rsidRPr="00CC5741">
        <w:rPr>
          <w:b/>
          <w:sz w:val="30"/>
          <w:u w:val="single"/>
        </w:rPr>
        <w:t>gets</w:t>
      </w:r>
      <w:proofErr w:type="gramEnd"/>
      <w:r w:rsidRPr="00CC5741">
        <w:rPr>
          <w:b/>
          <w:sz w:val="30"/>
          <w:u w:val="single"/>
        </w:rPr>
        <w:t xml:space="preserve"> more resource-efficient, economic growth slows down, and fertility rates decline. </w:t>
      </w:r>
      <w:proofErr w:type="gramStart"/>
      <w:r w:rsidRPr="00CC5741">
        <w:rPr>
          <w:b/>
          <w:sz w:val="30"/>
          <w:u w:val="single"/>
        </w:rPr>
        <w:t>All of</w:t>
      </w:r>
      <w:proofErr w:type="gramEnd"/>
      <w:r w:rsidRPr="00CC5741">
        <w:rPr>
          <w:b/>
          <w:sz w:val="30"/>
          <w:u w:val="single"/>
        </w:rPr>
        <w:t xml:space="preserve"> these trends still imply large environmental impacts in the future. But while intentional economic </w:t>
      </w:r>
      <w:r w:rsidRPr="00CC5741">
        <w:rPr>
          <w:b/>
          <w:iCs/>
          <w:sz w:val="30"/>
          <w:highlight w:val="cyan"/>
          <w:u w:val="single"/>
          <w:bdr w:val="single" w:sz="8" w:space="0" w:color="auto"/>
        </w:rPr>
        <w:t>degrowth</w:t>
      </w:r>
      <w:r w:rsidRPr="00CC5741">
        <w:rPr>
          <w:b/>
          <w:sz w:val="30"/>
          <w:highlight w:val="cyan"/>
          <w:u w:val="single"/>
        </w:rPr>
        <w:t xml:space="preserve"> or </w:t>
      </w:r>
      <w:r w:rsidRPr="00CC5741">
        <w:rPr>
          <w:b/>
          <w:iCs/>
          <w:sz w:val="30"/>
          <w:highlight w:val="cyan"/>
          <w:u w:val="single"/>
          <w:bdr w:val="single" w:sz="8" w:space="0" w:color="auto"/>
        </w:rPr>
        <w:t>hard limits</w:t>
      </w:r>
      <w:r w:rsidRPr="00CC5741">
        <w:rPr>
          <w:b/>
          <w:sz w:val="30"/>
          <w:u w:val="single"/>
        </w:rPr>
        <w:t xml:space="preserve"> on resource use seem </w:t>
      </w:r>
      <w:r w:rsidRPr="00CC5741">
        <w:rPr>
          <w:b/>
          <w:iCs/>
          <w:sz w:val="30"/>
          <w:highlight w:val="cyan"/>
          <w:u w:val="single"/>
          <w:bdr w:val="single" w:sz="8" w:space="0" w:color="auto"/>
        </w:rPr>
        <w:t>far-fetched</w:t>
      </w:r>
      <w:r w:rsidRPr="00CC5741">
        <w:rPr>
          <w:b/>
          <w:sz w:val="30"/>
          <w:u w:val="single"/>
        </w:rPr>
        <w:t xml:space="preserve">, </w:t>
      </w:r>
      <w:r w:rsidRPr="00CC5741">
        <w:rPr>
          <w:b/>
          <w:iCs/>
          <w:sz w:val="30"/>
          <w:highlight w:val="cyan"/>
          <w:u w:val="single"/>
          <w:bdr w:val="single" w:sz="8" w:space="0" w:color="auto"/>
        </w:rPr>
        <w:t>absolute decoupling of</w:t>
      </w:r>
      <w:r w:rsidRPr="00CC5741">
        <w:rPr>
          <w:b/>
          <w:iCs/>
          <w:sz w:val="30"/>
          <w:u w:val="single"/>
          <w:bdr w:val="single" w:sz="8" w:space="0" w:color="auto"/>
        </w:rPr>
        <w:t xml:space="preserve"> the </w:t>
      </w:r>
      <w:r w:rsidRPr="00CC5741">
        <w:rPr>
          <w:b/>
          <w:iCs/>
          <w:sz w:val="30"/>
          <w:highlight w:val="cyan"/>
          <w:u w:val="single"/>
          <w:bdr w:val="single" w:sz="8" w:space="0" w:color="auto"/>
        </w:rPr>
        <w:t>things that matter</w:t>
      </w:r>
      <w:r w:rsidRPr="00CC5741">
        <w:rPr>
          <w:b/>
          <w:iCs/>
          <w:sz w:val="30"/>
          <w:u w:val="single"/>
          <w:bdr w:val="single" w:sz="8" w:space="0" w:color="auto"/>
        </w:rPr>
        <w:t xml:space="preserve"> — environmental impacts — is still a </w:t>
      </w:r>
      <w:r w:rsidRPr="00CC5741">
        <w:rPr>
          <w:b/>
          <w:iCs/>
          <w:sz w:val="30"/>
          <w:highlight w:val="cyan"/>
          <w:u w:val="single"/>
          <w:bdr w:val="single" w:sz="8" w:space="0" w:color="auto"/>
        </w:rPr>
        <w:t>very real</w:t>
      </w:r>
      <w:r w:rsidRPr="00CC5741">
        <w:rPr>
          <w:b/>
          <w:iCs/>
          <w:sz w:val="30"/>
          <w:u w:val="single"/>
          <w:bdr w:val="single" w:sz="8" w:space="0" w:color="auto"/>
        </w:rPr>
        <w:t xml:space="preserve"> possibility</w:t>
      </w:r>
      <w:r w:rsidRPr="00CC5741">
        <w:rPr>
          <w:sz w:val="16"/>
        </w:rPr>
        <w:t>.</w:t>
      </w:r>
    </w:p>
    <w:p w14:paraId="6E1CC1A5" w14:textId="77777777" w:rsidR="009E37B1" w:rsidRPr="00A301C9" w:rsidRDefault="009E37B1" w:rsidP="009E37B1">
      <w:pPr>
        <w:pStyle w:val="Heading4"/>
        <w:tabs>
          <w:tab w:val="left" w:pos="8100"/>
        </w:tabs>
      </w:pPr>
      <w:r w:rsidRPr="00A301C9">
        <w:t>Long term trends are driving decoupling– no reason this can’t continue, their limits to growth arguments are empirically unsupported</w:t>
      </w:r>
    </w:p>
    <w:p w14:paraId="603DD59B" w14:textId="77777777" w:rsidR="009E37B1" w:rsidRPr="00A301C9" w:rsidRDefault="009E37B1" w:rsidP="009E37B1">
      <w:r w:rsidRPr="00A301C9">
        <w:rPr>
          <w:rStyle w:val="Style13ptBold"/>
        </w:rPr>
        <w:t>Brook, et al, 15</w:t>
      </w:r>
      <w:r w:rsidRPr="00A301C9">
        <w:t xml:space="preserve">—professor of environmental sustainability at the University of Tasmania (Barry, with John </w:t>
      </w:r>
      <w:proofErr w:type="spellStart"/>
      <w:r w:rsidRPr="00A301C9">
        <w:t>Asafu-Adjaye</w:t>
      </w:r>
      <w:proofErr w:type="spellEnd"/>
      <w:r w:rsidRPr="00A301C9">
        <w:t xml:space="preserve">, University of Queensland, Linus </w:t>
      </w:r>
      <w:proofErr w:type="spellStart"/>
      <w:r w:rsidRPr="00A301C9">
        <w:t>Blomqvist</w:t>
      </w:r>
      <w:proofErr w:type="spellEnd"/>
      <w:r w:rsidRPr="00A301C9">
        <w:t xml:space="preserve">, Breakthrough Institute, Stewart Brand, Long Now Foundation, Ruth </w:t>
      </w:r>
      <w:proofErr w:type="spellStart"/>
      <w:r w:rsidRPr="00A301C9">
        <w:t>DeFries</w:t>
      </w:r>
      <w:proofErr w:type="spellEnd"/>
      <w:r w:rsidRPr="00A301C9">
        <w:t xml:space="preserve">, Columbia </w:t>
      </w:r>
      <w:proofErr w:type="spellStart"/>
      <w:r w:rsidRPr="00A301C9">
        <w:t>Univeristy</w:t>
      </w:r>
      <w:proofErr w:type="spellEnd"/>
      <w:r w:rsidRPr="00A301C9">
        <w:t xml:space="preserve">, Erle Ellis, University of Maryland, Baltimore County, Christopher Foreman, University of Maryland School of Public Policy, David Keith, Harvard University School of Engineering and Applied Sciences, Martin Lewis, Stanford University, Mark Lynas, Cornell University, Ted Nordhaus, Breakthrough Institute, Roger Pielke, Jr., University of Colorado, Boulder, Rachel Pritzker, Pritzker Innovation Fund, </w:t>
      </w:r>
      <w:proofErr w:type="spellStart"/>
      <w:r w:rsidRPr="00A301C9">
        <w:t>Joyashree</w:t>
      </w:r>
      <w:proofErr w:type="spellEnd"/>
      <w:r w:rsidRPr="00A301C9">
        <w:t xml:space="preserve"> Roy, Jadavpur University, Mark </w:t>
      </w:r>
      <w:proofErr w:type="spellStart"/>
      <w:r w:rsidRPr="00A301C9">
        <w:t>Sagoff</w:t>
      </w:r>
      <w:proofErr w:type="spellEnd"/>
      <w:r w:rsidRPr="00A301C9">
        <w:t xml:space="preserve">, George Mason University, Michael </w:t>
      </w:r>
      <w:proofErr w:type="spellStart"/>
      <w:r w:rsidRPr="00A301C9">
        <w:t>Shellenberger</w:t>
      </w:r>
      <w:proofErr w:type="spellEnd"/>
      <w:r w:rsidRPr="00A301C9">
        <w:t xml:space="preserve">, Breakthrough Institute, Robert Stone, Filmmaker, and Peter Teague, Breakthrough Institute, “AN ECOMODERNIST MANIFESTO,” </w:t>
      </w:r>
      <w:hyperlink r:id="rId10" w:history="1">
        <w:r w:rsidRPr="00A301C9">
          <w:rPr>
            <w:rStyle w:val="Hyperlink"/>
          </w:rPr>
          <w:t>http://www.ecomodernism.org/manifesto/</w:t>
        </w:r>
      </w:hyperlink>
      <w:r w:rsidRPr="00A301C9">
        <w:t xml:space="preserve">, </w:t>
      </w:r>
      <w:proofErr w:type="spellStart"/>
      <w:r w:rsidRPr="00A301C9">
        <w:t>dml</w:t>
      </w:r>
      <w:proofErr w:type="spellEnd"/>
      <w:r w:rsidRPr="00A301C9">
        <w:t>)</w:t>
      </w:r>
    </w:p>
    <w:p w14:paraId="3F388AE1" w14:textId="77777777" w:rsidR="009E37B1" w:rsidRDefault="009E37B1" w:rsidP="009E37B1">
      <w:r w:rsidRPr="00A301C9">
        <w:rPr>
          <w:rStyle w:val="Emphasis"/>
        </w:rPr>
        <w:t>Intensifying</w:t>
      </w:r>
      <w:r w:rsidRPr="00A301C9">
        <w:rPr>
          <w:rStyle w:val="StyleUnderline"/>
        </w:rPr>
        <w:t xml:space="preserve"> many human activities</w:t>
      </w:r>
      <w:r w:rsidRPr="00A301C9">
        <w:rPr>
          <w:rFonts w:eastAsia="Times New Roman" w:cs="Times New Roman"/>
        </w:rPr>
        <w:t xml:space="preserve"> — particularly farming, energy extraction, forestry, and settlement — </w:t>
      </w:r>
      <w:r w:rsidRPr="00A301C9">
        <w:rPr>
          <w:rStyle w:val="StyleUnderline"/>
        </w:rPr>
        <w:t xml:space="preserve">so that they </w:t>
      </w:r>
      <w:r w:rsidRPr="00A301C9">
        <w:rPr>
          <w:rStyle w:val="Emphasis"/>
        </w:rPr>
        <w:t>use less land</w:t>
      </w:r>
      <w:r w:rsidRPr="00A301C9">
        <w:rPr>
          <w:rStyle w:val="StyleUnderline"/>
        </w:rPr>
        <w:t xml:space="preserve"> and </w:t>
      </w:r>
      <w:r w:rsidRPr="00A301C9">
        <w:rPr>
          <w:rStyle w:val="Emphasis"/>
        </w:rPr>
        <w:t>interfere less</w:t>
      </w:r>
      <w:r w:rsidRPr="00A301C9">
        <w:rPr>
          <w:rStyle w:val="StyleUnderline"/>
        </w:rPr>
        <w:t xml:space="preserve"> with the natural world is the </w:t>
      </w:r>
      <w:r w:rsidRPr="00A301C9">
        <w:rPr>
          <w:rStyle w:val="Emphasis"/>
        </w:rPr>
        <w:t>key to decoupling</w:t>
      </w:r>
      <w:r w:rsidRPr="00A301C9">
        <w:rPr>
          <w:rStyle w:val="StyleUnderline"/>
        </w:rPr>
        <w:t xml:space="preserve"> human development from environmental impacts</w:t>
      </w:r>
      <w:r w:rsidRPr="00A301C9">
        <w:rPr>
          <w:rFonts w:eastAsia="Times New Roman" w:cs="Times New Roman"/>
          <w:u w:val="single"/>
        </w:rPr>
        <w:t xml:space="preserve">. These socioeconomic and technological processes are </w:t>
      </w:r>
      <w:r w:rsidRPr="00A301C9">
        <w:rPr>
          <w:rStyle w:val="Emphasis"/>
        </w:rPr>
        <w:t>central</w:t>
      </w:r>
      <w:r w:rsidRPr="00A301C9">
        <w:rPr>
          <w:rFonts w:eastAsia="Times New Roman" w:cs="Times New Roman"/>
          <w:u w:val="single"/>
        </w:rPr>
        <w:t xml:space="preserve"> to economic modernization and environmental protection. Together they allow people to </w:t>
      </w:r>
      <w:r w:rsidRPr="00A301C9">
        <w:rPr>
          <w:rStyle w:val="Emphasis"/>
        </w:rPr>
        <w:t>mitigate climate change</w:t>
      </w:r>
      <w:r w:rsidRPr="00A301C9">
        <w:rPr>
          <w:rFonts w:eastAsia="Times New Roman" w:cs="Times New Roman"/>
          <w:u w:val="single"/>
        </w:rPr>
        <w:t xml:space="preserve">, to </w:t>
      </w:r>
      <w:r w:rsidRPr="00A301C9">
        <w:rPr>
          <w:rStyle w:val="Emphasis"/>
        </w:rPr>
        <w:t>spare nature</w:t>
      </w:r>
      <w:r w:rsidRPr="00A301C9">
        <w:rPr>
          <w:rFonts w:eastAsia="Times New Roman" w:cs="Times New Roman"/>
          <w:u w:val="single"/>
        </w:rPr>
        <w:t xml:space="preserve">, and to </w:t>
      </w:r>
      <w:r w:rsidRPr="00A301C9">
        <w:rPr>
          <w:rStyle w:val="Emphasis"/>
        </w:rPr>
        <w:t>alleviate global poverty</w:t>
      </w:r>
      <w:r w:rsidRPr="00A301C9">
        <w:rPr>
          <w:rFonts w:eastAsia="Times New Roman" w:cs="Times New Roman"/>
          <w:u w:val="single"/>
        </w:rPr>
        <w:t xml:space="preserve">. </w:t>
      </w:r>
      <w:r w:rsidRPr="00A301C9">
        <w:rPr>
          <w:rFonts w:eastAsia="Times New Roman" w:cs="Times New Roman"/>
        </w:rPr>
        <w:t xml:space="preserve">Although we have to date written separately, our views are increasingly </w:t>
      </w:r>
      <w:proofErr w:type="gramStart"/>
      <w:r w:rsidRPr="00A301C9">
        <w:rPr>
          <w:rFonts w:eastAsia="Times New Roman" w:cs="Times New Roman"/>
        </w:rPr>
        <w:t>discussed as a whole</w:t>
      </w:r>
      <w:proofErr w:type="gramEnd"/>
      <w:r w:rsidRPr="00A301C9">
        <w:rPr>
          <w:rFonts w:eastAsia="Times New Roman" w:cs="Times New Roman"/>
        </w:rPr>
        <w:t xml:space="preserve">. We call ourselves </w:t>
      </w:r>
      <w:proofErr w:type="spellStart"/>
      <w:r w:rsidRPr="00A301C9">
        <w:rPr>
          <w:rFonts w:eastAsia="Times New Roman" w:cs="Times New Roman"/>
        </w:rPr>
        <w:t>ecopragmatists</w:t>
      </w:r>
      <w:proofErr w:type="spellEnd"/>
      <w:r w:rsidRPr="00A301C9">
        <w:rPr>
          <w:rFonts w:eastAsia="Times New Roman" w:cs="Times New Roman"/>
        </w:rPr>
        <w:t xml:space="preserve"> and ecomodernists. We offer this statement to affirm and to clarify our views and to describe our vision for putting humankind’s extraordinary powers in the service of creating a good Anthropocene. 1. </w:t>
      </w:r>
      <w:r w:rsidRPr="00A301C9">
        <w:rPr>
          <w:rStyle w:val="Emphasis"/>
          <w:highlight w:val="cyan"/>
        </w:rPr>
        <w:t>Humanity has flourished</w:t>
      </w:r>
      <w:r w:rsidRPr="00A301C9">
        <w:rPr>
          <w:rStyle w:val="StyleUnderline"/>
        </w:rPr>
        <w:t xml:space="preserve"> over the past two centuries</w:t>
      </w:r>
      <w:r w:rsidRPr="00A301C9">
        <w:rPr>
          <w:rFonts w:eastAsia="Times New Roman" w:cs="Times New Roman"/>
          <w:u w:val="single"/>
        </w:rPr>
        <w:t xml:space="preserve">. </w:t>
      </w:r>
      <w:r w:rsidRPr="00A301C9">
        <w:rPr>
          <w:rStyle w:val="Emphasis"/>
        </w:rPr>
        <w:t>Average life expectancy</w:t>
      </w:r>
      <w:r w:rsidRPr="00A301C9">
        <w:rPr>
          <w:rStyle w:val="StyleUnderline"/>
        </w:rPr>
        <w:t xml:space="preserve"> has increased</w:t>
      </w:r>
      <w:r w:rsidRPr="00A301C9">
        <w:rPr>
          <w:rFonts w:eastAsia="Times New Roman" w:cs="Times New Roman"/>
        </w:rPr>
        <w:t xml:space="preserve"> from 30 to 70 years, resulting in a large and growing population able to live in many different environments. </w:t>
      </w:r>
      <w:r w:rsidRPr="00A301C9">
        <w:rPr>
          <w:rFonts w:eastAsia="Times New Roman" w:cs="Times New Roman"/>
          <w:u w:val="single"/>
        </w:rPr>
        <w:t xml:space="preserve">Humanity has made </w:t>
      </w:r>
      <w:r w:rsidRPr="00A301C9">
        <w:rPr>
          <w:rStyle w:val="Emphasis"/>
        </w:rPr>
        <w:t>extraordinary progress</w:t>
      </w:r>
      <w:r w:rsidRPr="00A301C9">
        <w:rPr>
          <w:rFonts w:eastAsia="Times New Roman" w:cs="Times New Roman"/>
          <w:u w:val="single"/>
        </w:rPr>
        <w:t xml:space="preserve"> in reducing the incidence and impacts of </w:t>
      </w:r>
      <w:r w:rsidRPr="00A301C9">
        <w:rPr>
          <w:rStyle w:val="Emphasis"/>
        </w:rPr>
        <w:t>infectious diseases</w:t>
      </w:r>
      <w:r w:rsidRPr="00A301C9">
        <w:rPr>
          <w:rFonts w:eastAsia="Times New Roman" w:cs="Times New Roman"/>
          <w:u w:val="single"/>
        </w:rPr>
        <w:t xml:space="preserve">, and it has </w:t>
      </w:r>
      <w:r w:rsidRPr="00A301C9">
        <w:rPr>
          <w:rFonts w:eastAsia="Times New Roman" w:cs="Times New Roman"/>
          <w:u w:val="single"/>
        </w:rPr>
        <w:lastRenderedPageBreak/>
        <w:t xml:space="preserve">become </w:t>
      </w:r>
      <w:r w:rsidRPr="00A301C9">
        <w:rPr>
          <w:rStyle w:val="Emphasis"/>
        </w:rPr>
        <w:t>more resilient</w:t>
      </w:r>
      <w:r w:rsidRPr="00A301C9">
        <w:rPr>
          <w:rFonts w:eastAsia="Times New Roman" w:cs="Times New Roman"/>
          <w:u w:val="single"/>
        </w:rPr>
        <w:t xml:space="preserve"> to extreme weather and other natural disasters. </w:t>
      </w:r>
      <w:r w:rsidRPr="00A301C9">
        <w:rPr>
          <w:rStyle w:val="StyleUnderline"/>
          <w:highlight w:val="cyan"/>
        </w:rPr>
        <w:t>Violence</w:t>
      </w:r>
      <w:r w:rsidRPr="00A301C9">
        <w:rPr>
          <w:rStyle w:val="StyleUnderline"/>
        </w:rPr>
        <w:t xml:space="preserve"> in all forms has </w:t>
      </w:r>
      <w:r w:rsidRPr="00A301C9">
        <w:rPr>
          <w:rStyle w:val="Emphasis"/>
        </w:rPr>
        <w:t>declined significantly</w:t>
      </w:r>
      <w:r w:rsidRPr="00A301C9">
        <w:rPr>
          <w:rStyle w:val="StyleUnderline"/>
        </w:rPr>
        <w:t xml:space="preserve"> and </w:t>
      </w:r>
      <w:r w:rsidRPr="00A301C9">
        <w:rPr>
          <w:rStyle w:val="StyleUnderline"/>
          <w:highlight w:val="cyan"/>
        </w:rPr>
        <w:t>is</w:t>
      </w:r>
      <w:r w:rsidRPr="00A301C9">
        <w:rPr>
          <w:rStyle w:val="StyleUnderline"/>
        </w:rPr>
        <w:t xml:space="preserve"> probably at </w:t>
      </w:r>
      <w:r w:rsidRPr="00A301C9">
        <w:rPr>
          <w:rStyle w:val="StyleUnderline"/>
          <w:highlight w:val="cyan"/>
        </w:rPr>
        <w:t xml:space="preserve">the </w:t>
      </w:r>
      <w:r w:rsidRPr="00A301C9">
        <w:rPr>
          <w:rStyle w:val="Emphasis"/>
          <w:highlight w:val="cyan"/>
        </w:rPr>
        <w:t>lowest</w:t>
      </w:r>
      <w:r w:rsidRPr="00A301C9">
        <w:rPr>
          <w:rStyle w:val="Emphasis"/>
        </w:rPr>
        <w:t xml:space="preserve"> per capita level </w:t>
      </w:r>
      <w:r w:rsidRPr="00A301C9">
        <w:rPr>
          <w:rStyle w:val="Emphasis"/>
          <w:highlight w:val="cyan"/>
        </w:rPr>
        <w:t>ever</w:t>
      </w:r>
      <w:r w:rsidRPr="00A301C9">
        <w:rPr>
          <w:rStyle w:val="Emphasis"/>
        </w:rPr>
        <w:t xml:space="preserve"> experienced</w:t>
      </w:r>
      <w:r w:rsidRPr="00A301C9">
        <w:rPr>
          <w:rStyle w:val="StyleUnderline"/>
        </w:rPr>
        <w:t xml:space="preserve"> by the human species</w:t>
      </w:r>
      <w:r w:rsidRPr="00A301C9">
        <w:rPr>
          <w:rFonts w:eastAsia="Times New Roman" w:cs="Times New Roman"/>
        </w:rPr>
        <w:t xml:space="preserve">, the horrors of the 20th century and present-day terrorism notwithstanding. Globally, </w:t>
      </w:r>
      <w:r w:rsidRPr="00A301C9">
        <w:rPr>
          <w:rFonts w:eastAsia="Times New Roman" w:cs="Times New Roman"/>
          <w:u w:val="single"/>
        </w:rPr>
        <w:t xml:space="preserve">human beings have moved from autocratic government toward liberal democracy characterized by the rule of law and increased freedom. </w:t>
      </w:r>
      <w:r w:rsidRPr="00A301C9">
        <w:rPr>
          <w:rFonts w:eastAsia="Times New Roman" w:cs="Times New Roman"/>
        </w:rPr>
        <w:t xml:space="preserve">Personal, economic, and political </w:t>
      </w:r>
      <w:r w:rsidRPr="00A301C9">
        <w:rPr>
          <w:rFonts w:eastAsia="Times New Roman" w:cs="Times New Roman"/>
          <w:u w:val="single"/>
        </w:rPr>
        <w:t>liberties have spread worldwide</w:t>
      </w:r>
      <w:r w:rsidRPr="00A301C9">
        <w:rPr>
          <w:rFonts w:eastAsia="Times New Roman" w:cs="Times New Roman"/>
        </w:rPr>
        <w:t xml:space="preserve"> and are today largely accepted as universal values. Modernization liberates women from traditional gender roles, increasing their control of their fertility. </w:t>
      </w:r>
      <w:r w:rsidRPr="00A301C9">
        <w:rPr>
          <w:rFonts w:eastAsia="Times New Roman" w:cs="Times New Roman"/>
          <w:u w:val="single"/>
        </w:rPr>
        <w:t>Historically large numbers of humans</w:t>
      </w:r>
      <w:r w:rsidRPr="00A301C9">
        <w:rPr>
          <w:rFonts w:eastAsia="Times New Roman" w:cs="Times New Roman"/>
        </w:rPr>
        <w:t xml:space="preserve"> — </w:t>
      </w:r>
      <w:r w:rsidRPr="00A301C9">
        <w:rPr>
          <w:rFonts w:eastAsia="Times New Roman" w:cs="Times New Roman"/>
          <w:u w:val="single"/>
        </w:rPr>
        <w:t xml:space="preserve">both in percentage and in absolute terms — are free from insecurity, penury, and servitude. </w:t>
      </w:r>
      <w:r w:rsidRPr="00A301C9">
        <w:rPr>
          <w:rFonts w:eastAsia="Times New Roman" w:cs="Times New Roman"/>
        </w:rPr>
        <w:t xml:space="preserve">At the same time, </w:t>
      </w:r>
      <w:r w:rsidRPr="00A301C9">
        <w:rPr>
          <w:rFonts w:eastAsia="Times New Roman" w:cs="Times New Roman"/>
          <w:u w:val="single"/>
        </w:rPr>
        <w:t xml:space="preserve">human flourishing has </w:t>
      </w:r>
      <w:r w:rsidRPr="00A301C9">
        <w:rPr>
          <w:rStyle w:val="Emphasis"/>
        </w:rPr>
        <w:t>taken a serious toll</w:t>
      </w:r>
      <w:r w:rsidRPr="00A301C9">
        <w:rPr>
          <w:rFonts w:eastAsia="Times New Roman" w:cs="Times New Roman"/>
          <w:u w:val="single"/>
        </w:rPr>
        <w:t xml:space="preserve"> on natural, nonhuman environments and wildlife.</w:t>
      </w:r>
      <w:r w:rsidRPr="00A301C9">
        <w:rPr>
          <w:rFonts w:eastAsia="Times New Roman" w:cs="Times New Roman"/>
        </w:rPr>
        <w:t xml:space="preserve"> 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A301C9">
        <w:rPr>
          <w:rFonts w:eastAsia="Times New Roman" w:cs="Times New Roman"/>
          <w:u w:val="single"/>
        </w:rPr>
        <w:t>technologies</w:t>
      </w:r>
      <w:r w:rsidRPr="00A301C9">
        <w:rPr>
          <w:rFonts w:eastAsia="Times New Roman" w:cs="Times New Roman"/>
        </w:rPr>
        <w:t xml:space="preserve">, from those that first enabled agriculture to replace hunting and gathering, to those that drive today’s globalized economy, </w:t>
      </w:r>
      <w:r w:rsidRPr="00A301C9">
        <w:rPr>
          <w:rFonts w:eastAsia="Times New Roman" w:cs="Times New Roman"/>
          <w:u w:val="single"/>
        </w:rPr>
        <w:t>have made humans less reliant upon the many ecosystems that once provided their only sustenance, even as those same ecosystems have often been left deeply damaged. Despite frequent assertions</w:t>
      </w:r>
      <w:r w:rsidRPr="00A301C9">
        <w:rPr>
          <w:rFonts w:eastAsia="Times New Roman" w:cs="Times New Roman"/>
        </w:rPr>
        <w:t xml:space="preserve"> starting in the 1970s </w:t>
      </w:r>
      <w:r w:rsidRPr="00A301C9">
        <w:rPr>
          <w:rFonts w:eastAsia="Times New Roman" w:cs="Times New Roman"/>
          <w:u w:val="single"/>
        </w:rPr>
        <w:t>of</w:t>
      </w:r>
      <w:r w:rsidRPr="00A301C9">
        <w:rPr>
          <w:rFonts w:eastAsia="Times New Roman" w:cs="Times New Roman"/>
        </w:rPr>
        <w:t xml:space="preserve"> fundamental “</w:t>
      </w:r>
      <w:r w:rsidRPr="00A301C9">
        <w:rPr>
          <w:rFonts w:eastAsia="Times New Roman" w:cs="Times New Roman"/>
          <w:highlight w:val="cyan"/>
          <w:u w:val="single"/>
        </w:rPr>
        <w:t>limits to growth</w:t>
      </w:r>
      <w:r w:rsidRPr="00A301C9">
        <w:rPr>
          <w:rFonts w:eastAsia="Times New Roman" w:cs="Times New Roman"/>
        </w:rPr>
        <w:t xml:space="preserve">,” </w:t>
      </w:r>
      <w:r w:rsidRPr="00A301C9">
        <w:rPr>
          <w:rStyle w:val="StyleUnderline"/>
        </w:rPr>
        <w:t>there is</w:t>
      </w:r>
      <w:r w:rsidRPr="00A301C9">
        <w:rPr>
          <w:rFonts w:eastAsia="Times New Roman" w:cs="Times New Roman"/>
        </w:rPr>
        <w:t xml:space="preserve"> still remarkably </w:t>
      </w:r>
      <w:r w:rsidRPr="00A301C9">
        <w:rPr>
          <w:rStyle w:val="Emphasis"/>
        </w:rPr>
        <w:t>little evidence</w:t>
      </w:r>
      <w:r w:rsidRPr="00A301C9">
        <w:rPr>
          <w:rStyle w:val="StyleUnderline"/>
        </w:rPr>
        <w:t xml:space="preserve"> that human population and economic expansion will outstrip the capacity </w:t>
      </w:r>
      <w:r w:rsidRPr="00A301C9">
        <w:rPr>
          <w:rFonts w:eastAsia="Times New Roman" w:cs="Times New Roman"/>
          <w:u w:val="single"/>
        </w:rPr>
        <w:t>to grow food or procure critical material resources in the foreseeable future</w:t>
      </w:r>
      <w:r w:rsidRPr="00A301C9">
        <w:rPr>
          <w:rFonts w:eastAsia="Times New Roman" w:cs="Times New Roman"/>
        </w:rPr>
        <w:t xml:space="preserve">. To the degree to which there are fixed physical </w:t>
      </w:r>
      <w:r w:rsidRPr="00A301C9">
        <w:rPr>
          <w:rFonts w:eastAsia="Times New Roman" w:cs="Times New Roman"/>
          <w:u w:val="single"/>
        </w:rPr>
        <w:t>boundaries to</w:t>
      </w:r>
      <w:r w:rsidRPr="00A301C9">
        <w:rPr>
          <w:rFonts w:eastAsia="Times New Roman" w:cs="Times New Roman"/>
        </w:rPr>
        <w:t xml:space="preserve"> human </w:t>
      </w:r>
      <w:r w:rsidRPr="00A301C9">
        <w:rPr>
          <w:rFonts w:eastAsia="Times New Roman" w:cs="Times New Roman"/>
          <w:u w:val="single"/>
        </w:rPr>
        <w:t>consumption</w:t>
      </w:r>
      <w:r w:rsidRPr="00A301C9">
        <w:rPr>
          <w:rFonts w:eastAsia="Times New Roman" w:cs="Times New Roman"/>
        </w:rPr>
        <w:t xml:space="preserve">, they </w:t>
      </w:r>
      <w:r w:rsidRPr="00A301C9">
        <w:rPr>
          <w:rStyle w:val="StyleUnderline"/>
          <w:highlight w:val="cyan"/>
        </w:rPr>
        <w:t>are</w:t>
      </w:r>
      <w:r w:rsidRPr="00A301C9">
        <w:rPr>
          <w:rStyle w:val="StyleUnderline"/>
        </w:rPr>
        <w:t xml:space="preserve"> </w:t>
      </w:r>
      <w:r w:rsidRPr="00A301C9">
        <w:rPr>
          <w:rStyle w:val="Emphasis"/>
        </w:rPr>
        <w:t xml:space="preserve">so </w:t>
      </w:r>
      <w:r w:rsidRPr="00A301C9">
        <w:rPr>
          <w:rStyle w:val="Emphasis"/>
          <w:highlight w:val="cyan"/>
        </w:rPr>
        <w:t>theoretical</w:t>
      </w:r>
      <w:r w:rsidRPr="00A301C9">
        <w:rPr>
          <w:rStyle w:val="StyleUnderline"/>
        </w:rPr>
        <w:t xml:space="preserve"> as to be </w:t>
      </w:r>
      <w:r w:rsidRPr="00A301C9">
        <w:rPr>
          <w:rStyle w:val="Emphasis"/>
        </w:rPr>
        <w:t>functionally irrelevant</w:t>
      </w:r>
      <w:r w:rsidRPr="00A301C9">
        <w:rPr>
          <w:rFonts w:eastAsia="Times New Roman" w:cs="Times New Roman"/>
        </w:rPr>
        <w:t xml:space="preserve">. The amount of solar radiation that hits the Earth, for instance, is ultimately finite but represents no meaningful constraint upon human endeavors. </w:t>
      </w:r>
      <w:r w:rsidRPr="00A301C9">
        <w:rPr>
          <w:rFonts w:eastAsia="Times New Roman" w:cs="Times New Roman"/>
          <w:u w:val="single"/>
        </w:rPr>
        <w:t xml:space="preserve">Human civilization can </w:t>
      </w:r>
      <w:r w:rsidRPr="00A301C9">
        <w:rPr>
          <w:rStyle w:val="Emphasis"/>
        </w:rPr>
        <w:t>flourish for</w:t>
      </w:r>
      <w:r w:rsidRPr="00A301C9">
        <w:rPr>
          <w:rFonts w:eastAsia="Times New Roman" w:cs="Times New Roman"/>
        </w:rPr>
        <w:t xml:space="preserve"> centuries and </w:t>
      </w:r>
      <w:r w:rsidRPr="00A301C9">
        <w:rPr>
          <w:rStyle w:val="Emphasis"/>
        </w:rPr>
        <w:t>millennia</w:t>
      </w:r>
      <w:r w:rsidRPr="00A301C9">
        <w:rPr>
          <w:rFonts w:eastAsia="Times New Roman" w:cs="Times New Roman"/>
          <w:u w:val="single"/>
        </w:rPr>
        <w:t xml:space="preserve"> on energy delivered from a closed</w:t>
      </w:r>
      <w:r w:rsidRPr="00A301C9">
        <w:rPr>
          <w:rFonts w:eastAsia="Times New Roman" w:cs="Times New Roman"/>
        </w:rPr>
        <w:t xml:space="preserve"> uranium or thorium fuel </w:t>
      </w:r>
      <w:r w:rsidRPr="00A301C9">
        <w:rPr>
          <w:rFonts w:eastAsia="Times New Roman" w:cs="Times New Roman"/>
          <w:u w:val="single"/>
        </w:rPr>
        <w:t>cycle</w:t>
      </w:r>
      <w:r w:rsidRPr="00A301C9">
        <w:rPr>
          <w:rFonts w:eastAsia="Times New Roman" w:cs="Times New Roman"/>
        </w:rPr>
        <w:t xml:space="preserve">, or from hydrogen-deuterium fusion. </w:t>
      </w:r>
      <w:r w:rsidRPr="00A301C9">
        <w:rPr>
          <w:rStyle w:val="StyleUnderline"/>
          <w:highlight w:val="cyan"/>
        </w:rPr>
        <w:t>With</w:t>
      </w:r>
      <w:r w:rsidRPr="00A301C9">
        <w:rPr>
          <w:rStyle w:val="StyleUnderline"/>
        </w:rPr>
        <w:t xml:space="preserve"> proper </w:t>
      </w:r>
      <w:r w:rsidRPr="00A301C9">
        <w:rPr>
          <w:rStyle w:val="StyleUnderline"/>
          <w:highlight w:val="cyan"/>
        </w:rPr>
        <w:t xml:space="preserve">management, humans are at </w:t>
      </w:r>
      <w:r w:rsidRPr="00A301C9">
        <w:rPr>
          <w:rStyle w:val="Emphasis"/>
          <w:highlight w:val="cyan"/>
        </w:rPr>
        <w:t>no risk</w:t>
      </w:r>
      <w:r w:rsidRPr="00A301C9">
        <w:rPr>
          <w:rStyle w:val="StyleUnderline"/>
          <w:highlight w:val="cyan"/>
        </w:rPr>
        <w:t xml:space="preserve"> of </w:t>
      </w:r>
      <w:r w:rsidRPr="00A301C9">
        <w:rPr>
          <w:rStyle w:val="Emphasis"/>
          <w:highlight w:val="cyan"/>
        </w:rPr>
        <w:t>lacking</w:t>
      </w:r>
      <w:r w:rsidRPr="00A301C9">
        <w:rPr>
          <w:rStyle w:val="Emphasis"/>
        </w:rPr>
        <w:t xml:space="preserve"> sufficient </w:t>
      </w:r>
      <w:r w:rsidRPr="00A301C9">
        <w:rPr>
          <w:rStyle w:val="Emphasis"/>
          <w:highlight w:val="cyan"/>
        </w:rPr>
        <w:t>ag</w:t>
      </w:r>
      <w:r w:rsidRPr="00A301C9">
        <w:rPr>
          <w:rStyle w:val="Emphasis"/>
        </w:rPr>
        <w:t>ricultural land</w:t>
      </w:r>
      <w:r w:rsidRPr="00A301C9">
        <w:rPr>
          <w:rStyle w:val="StyleUnderline"/>
        </w:rPr>
        <w:t xml:space="preserve"> for food</w:t>
      </w:r>
      <w:r w:rsidRPr="00A301C9">
        <w:rPr>
          <w:rFonts w:eastAsia="Times New Roman" w:cs="Times New Roman"/>
        </w:rPr>
        <w:t xml:space="preserve">. </w:t>
      </w:r>
      <w:r w:rsidRPr="00A301C9">
        <w:rPr>
          <w:rFonts w:eastAsia="Times New Roman" w:cs="Times New Roman"/>
          <w:u w:val="single"/>
        </w:rPr>
        <w:t xml:space="preserve">Given plentiful land and unlimited energy, substitutes for other material inputs to human well-being can </w:t>
      </w:r>
      <w:r w:rsidRPr="00A301C9">
        <w:rPr>
          <w:rStyle w:val="Emphasis"/>
        </w:rPr>
        <w:t>easily be found</w:t>
      </w:r>
      <w:r w:rsidRPr="00A301C9">
        <w:rPr>
          <w:rFonts w:eastAsia="Times New Roman" w:cs="Times New Roman"/>
        </w:rPr>
        <w:t xml:space="preserve"> if those inputs become scarce or expensive. </w:t>
      </w:r>
      <w:r w:rsidRPr="00A301C9">
        <w:rPr>
          <w:rFonts w:eastAsia="Times New Roman" w:cs="Times New Roman"/>
          <w:u w:val="single"/>
        </w:rPr>
        <w:t>There remain</w:t>
      </w:r>
      <w:r w:rsidRPr="00A301C9">
        <w:rPr>
          <w:rFonts w:eastAsia="Times New Roman" w:cs="Times New Roman"/>
        </w:rPr>
        <w:t xml:space="preserve">, however, </w:t>
      </w:r>
      <w:r w:rsidRPr="00A301C9">
        <w:rPr>
          <w:rStyle w:val="StyleUnderline"/>
        </w:rPr>
        <w:t xml:space="preserve">serious long-term </w:t>
      </w:r>
      <w:r w:rsidRPr="00A301C9">
        <w:rPr>
          <w:rStyle w:val="StyleUnderline"/>
          <w:highlight w:val="cyan"/>
        </w:rPr>
        <w:t>environmental threats</w:t>
      </w:r>
      <w:r w:rsidRPr="00A301C9">
        <w:rPr>
          <w:rStyle w:val="StyleUnderline"/>
        </w:rPr>
        <w:t xml:space="preserve"> to human well-being</w:t>
      </w:r>
      <w:r w:rsidRPr="00A301C9">
        <w:rPr>
          <w:rFonts w:eastAsia="Times New Roman" w:cs="Times New Roman"/>
        </w:rPr>
        <w:t xml:space="preserve">, such as anthropogenic climate change, stratospheric ozone depletion, and ocean acidification. While these risks are difficult to quantify, </w:t>
      </w:r>
      <w:r w:rsidRPr="00A301C9">
        <w:rPr>
          <w:rFonts w:eastAsia="Times New Roman" w:cs="Times New Roman"/>
          <w:u w:val="single"/>
        </w:rPr>
        <w:t>the evidence is clear</w:t>
      </w:r>
      <w:r w:rsidRPr="00A301C9">
        <w:rPr>
          <w:rFonts w:eastAsia="Times New Roman" w:cs="Times New Roman"/>
        </w:rPr>
        <w:t xml:space="preserve"> today </w:t>
      </w:r>
      <w:r w:rsidRPr="00A301C9">
        <w:rPr>
          <w:rStyle w:val="StyleUnderline"/>
        </w:rPr>
        <w:t xml:space="preserve">that they </w:t>
      </w:r>
      <w:r w:rsidRPr="00A301C9">
        <w:rPr>
          <w:rStyle w:val="StyleUnderline"/>
          <w:highlight w:val="cyan"/>
        </w:rPr>
        <w:t>could cause</w:t>
      </w:r>
      <w:r w:rsidRPr="00A301C9">
        <w:rPr>
          <w:rStyle w:val="StyleUnderline"/>
        </w:rPr>
        <w:t xml:space="preserve"> significant risk of </w:t>
      </w:r>
      <w:r w:rsidRPr="00A301C9">
        <w:rPr>
          <w:rStyle w:val="StyleUnderline"/>
          <w:highlight w:val="cyan"/>
        </w:rPr>
        <w:t>catastrophic impacts</w:t>
      </w:r>
      <w:r w:rsidRPr="00A301C9">
        <w:rPr>
          <w:rStyle w:val="StyleUnderline"/>
        </w:rPr>
        <w:t xml:space="preserve"> on societies and ecosystems</w:t>
      </w:r>
      <w:r w:rsidRPr="00A301C9">
        <w:rPr>
          <w:rFonts w:eastAsia="Times New Roman" w:cs="Times New Roman"/>
        </w:rPr>
        <w:t xml:space="preserve">.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degradation of watersheds cause similar suffering. 2. Even as human environmental impacts continue to grow in the aggregate, </w:t>
      </w:r>
      <w:r w:rsidRPr="00A301C9">
        <w:rPr>
          <w:rFonts w:eastAsia="Times New Roman" w:cs="Times New Roman"/>
          <w:u w:val="single"/>
        </w:rPr>
        <w:t xml:space="preserve">a range of </w:t>
      </w:r>
      <w:r w:rsidRPr="00A301C9">
        <w:rPr>
          <w:rStyle w:val="Emphasis"/>
        </w:rPr>
        <w:t xml:space="preserve">long-term </w:t>
      </w:r>
      <w:r w:rsidRPr="00A301C9">
        <w:rPr>
          <w:rStyle w:val="Emphasis"/>
          <w:highlight w:val="cyan"/>
        </w:rPr>
        <w:t>trends</w:t>
      </w:r>
      <w:r w:rsidRPr="00A301C9">
        <w:rPr>
          <w:rFonts w:eastAsia="Times New Roman" w:cs="Times New Roman"/>
          <w:highlight w:val="cyan"/>
          <w:u w:val="single"/>
        </w:rPr>
        <w:t xml:space="preserve"> are</w:t>
      </w:r>
      <w:r w:rsidRPr="00A301C9">
        <w:rPr>
          <w:rFonts w:eastAsia="Times New Roman" w:cs="Times New Roman"/>
        </w:rPr>
        <w:t xml:space="preserve"> today </w:t>
      </w:r>
      <w:r w:rsidRPr="00A301C9">
        <w:rPr>
          <w:rStyle w:val="Emphasis"/>
          <w:highlight w:val="cyan"/>
        </w:rPr>
        <w:t>driving</w:t>
      </w:r>
      <w:r w:rsidRPr="00A301C9">
        <w:rPr>
          <w:rStyle w:val="Emphasis"/>
        </w:rPr>
        <w:t xml:space="preserve"> significant </w:t>
      </w:r>
      <w:r w:rsidRPr="00A301C9">
        <w:rPr>
          <w:rStyle w:val="Emphasis"/>
          <w:highlight w:val="cyan"/>
        </w:rPr>
        <w:t>decoupling</w:t>
      </w:r>
      <w:r w:rsidRPr="00A301C9">
        <w:rPr>
          <w:rStyle w:val="StyleUnderline"/>
        </w:rPr>
        <w:t xml:space="preserve"> of human well-being from environmental impacts</w:t>
      </w:r>
      <w:r w:rsidRPr="00A301C9">
        <w:rPr>
          <w:rFonts w:eastAsia="Times New Roman" w:cs="Times New Roman"/>
          <w:u w:val="single"/>
        </w:rPr>
        <w:t xml:space="preserve">. </w:t>
      </w:r>
      <w:r w:rsidRPr="00A301C9">
        <w:rPr>
          <w:rFonts w:eastAsia="Times New Roman" w:cs="Times New Roman"/>
        </w:rPr>
        <w:t xml:space="preserve">Decoupling occurs in both relative and absolute terms. Relative decoupling means that human </w:t>
      </w:r>
      <w:r w:rsidRPr="00A301C9">
        <w:rPr>
          <w:rFonts w:eastAsia="Times New Roman" w:cs="Times New Roman"/>
        </w:rPr>
        <w:lastRenderedPageBreak/>
        <w:t xml:space="preserve">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A301C9">
        <w:rPr>
          <w:rFonts w:eastAsia="Times New Roman" w:cs="Times New Roman"/>
          <w:u w:val="single"/>
        </w:rPr>
        <w:t>Decoupling can be driven by both technological and demographic trends and usually results from a combination of the two</w:t>
      </w:r>
      <w:r w:rsidRPr="00A301C9">
        <w:rPr>
          <w:rFonts w:eastAsia="Times New Roman" w:cs="Times New Roman"/>
        </w:rPr>
        <w:t xml:space="preserve">. The </w:t>
      </w:r>
      <w:r w:rsidRPr="00A301C9">
        <w:rPr>
          <w:rFonts w:eastAsia="Times New Roman" w:cs="Times New Roman"/>
          <w:u w:val="single"/>
        </w:rPr>
        <w:t>growth rate of the</w:t>
      </w:r>
      <w:r w:rsidRPr="00A301C9">
        <w:rPr>
          <w:rFonts w:eastAsia="Times New Roman" w:cs="Times New Roman"/>
        </w:rPr>
        <w:t xml:space="preserve"> human </w:t>
      </w:r>
      <w:r w:rsidRPr="00A301C9">
        <w:rPr>
          <w:rFonts w:eastAsia="Times New Roman" w:cs="Times New Roman"/>
          <w:u w:val="single"/>
        </w:rPr>
        <w:t xml:space="preserve">population </w:t>
      </w:r>
      <w:r w:rsidRPr="00A301C9">
        <w:rPr>
          <w:rStyle w:val="StyleUnderline"/>
        </w:rPr>
        <w:t xml:space="preserve">has </w:t>
      </w:r>
      <w:r w:rsidRPr="00A301C9">
        <w:rPr>
          <w:rStyle w:val="Emphasis"/>
        </w:rPr>
        <w:t>already peaked</w:t>
      </w:r>
      <w:r w:rsidRPr="00A301C9">
        <w:rPr>
          <w:rFonts w:eastAsia="Times New Roman" w:cs="Times New Roman"/>
        </w:rPr>
        <w:t xml:space="preserve">. Today’s </w:t>
      </w:r>
      <w:r w:rsidRPr="00A301C9">
        <w:rPr>
          <w:rFonts w:eastAsia="Times New Roman" w:cs="Times New Roman"/>
          <w:highlight w:val="cyan"/>
          <w:u w:val="single"/>
        </w:rPr>
        <w:t>population growth</w:t>
      </w:r>
      <w:r w:rsidRPr="00A301C9">
        <w:rPr>
          <w:rFonts w:eastAsia="Times New Roman" w:cs="Times New Roman"/>
        </w:rPr>
        <w:t xml:space="preserve"> rate </w:t>
      </w:r>
      <w:r w:rsidRPr="00A301C9">
        <w:rPr>
          <w:rFonts w:eastAsia="Times New Roman" w:cs="Times New Roman"/>
          <w:highlight w:val="cyan"/>
          <w:u w:val="single"/>
        </w:rPr>
        <w:t>is</w:t>
      </w:r>
      <w:r w:rsidRPr="00A301C9">
        <w:rPr>
          <w:rFonts w:eastAsia="Times New Roman" w:cs="Times New Roman"/>
        </w:rPr>
        <w:t xml:space="preserve"> one percent per year, </w:t>
      </w:r>
      <w:r w:rsidRPr="00A301C9">
        <w:rPr>
          <w:rStyle w:val="Emphasis"/>
          <w:highlight w:val="cyan"/>
        </w:rPr>
        <w:t>down</w:t>
      </w:r>
      <w:r w:rsidRPr="00A301C9">
        <w:rPr>
          <w:rFonts w:eastAsia="Times New Roman" w:cs="Times New Roman"/>
        </w:rPr>
        <w:t xml:space="preserve"> 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A301C9">
        <w:rPr>
          <w:rFonts w:eastAsia="Times New Roman" w:cs="Times New Roman"/>
          <w:u w:val="single"/>
        </w:rPr>
        <w:t xml:space="preserve">the size of the human population will peak this century and then </w:t>
      </w:r>
      <w:r w:rsidRPr="00A301C9">
        <w:rPr>
          <w:rStyle w:val="Emphasis"/>
        </w:rPr>
        <w:t>start to decline</w:t>
      </w:r>
      <w:r w:rsidRPr="00A301C9">
        <w:rPr>
          <w:rFonts w:eastAsia="Times New Roman" w:cs="Times New Roman"/>
          <w:u w:val="single"/>
        </w:rPr>
        <w:t xml:space="preserve">. </w:t>
      </w:r>
      <w:r w:rsidRPr="00A301C9">
        <w:rPr>
          <w:rFonts w:eastAsia="Times New Roman" w:cs="Times New Roman"/>
        </w:rPr>
        <w:t xml:space="preserve">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A301C9">
        <w:rPr>
          <w:rFonts w:eastAsia="Times New Roman" w:cs="Times New Roman"/>
          <w:u w:val="single"/>
        </w:rPr>
        <w:t>cities both drive and symbolize the decoupling of humanity from nature, performing far better than rural economies in providing efficiently for material needs while reducing environmental impacts</w:t>
      </w:r>
      <w:r w:rsidRPr="00A301C9">
        <w:rPr>
          <w:rFonts w:eastAsia="Times New Roman" w:cs="Times New Roman"/>
        </w:rPr>
        <w:t xml:space="preserve">.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 </w:t>
      </w:r>
      <w:r w:rsidRPr="00A301C9">
        <w:rPr>
          <w:rStyle w:val="StyleUnderline"/>
          <w:highlight w:val="cyan"/>
        </w:rPr>
        <w:t xml:space="preserve">modernization is </w:t>
      </w:r>
      <w:r w:rsidRPr="00A301C9">
        <w:rPr>
          <w:rStyle w:val="Emphasis"/>
          <w:highlight w:val="cyan"/>
        </w:rPr>
        <w:t>not possible</w:t>
      </w:r>
      <w:r w:rsidRPr="00A301C9">
        <w:rPr>
          <w:rStyle w:val="StyleUnderline"/>
          <w:highlight w:val="cyan"/>
        </w:rPr>
        <w:t xml:space="preserve"> in a </w:t>
      </w:r>
      <w:r w:rsidRPr="00A301C9">
        <w:rPr>
          <w:rStyle w:val="Emphasis"/>
          <w:highlight w:val="cyan"/>
        </w:rPr>
        <w:t>subsistence agrarian economy</w:t>
      </w:r>
      <w:r w:rsidRPr="00A301C9">
        <w:rPr>
          <w:rFonts w:eastAsia="Times New Roman" w:cs="Times New Roman"/>
        </w:rPr>
        <w:t xml:space="preserve">. These improvements have resulted not only in lower labor requirements per unit of agricultural output but also in lower land requirements. This is not a new trend: </w:t>
      </w:r>
      <w:r w:rsidRPr="00A301C9">
        <w:rPr>
          <w:rFonts w:eastAsia="Times New Roman" w:cs="Times New Roman"/>
          <w:u w:val="single"/>
        </w:rPr>
        <w:t xml:space="preserve">rising harvest yields have for millennia reduced the amount of land required to feed the average person. The average per-capita use of land today </w:t>
      </w:r>
      <w:r w:rsidRPr="00A301C9">
        <w:rPr>
          <w:rStyle w:val="StyleUnderline"/>
        </w:rPr>
        <w:t xml:space="preserve">is </w:t>
      </w:r>
      <w:r w:rsidRPr="00A301C9">
        <w:rPr>
          <w:rStyle w:val="Emphasis"/>
        </w:rPr>
        <w:t>vastly lower</w:t>
      </w:r>
      <w:r w:rsidRPr="00A301C9">
        <w:rPr>
          <w:rFonts w:eastAsia="Times New Roman" w:cs="Times New Roman"/>
        </w:rPr>
        <w:t xml:space="preserve"> than it was 5,000 years ago, </w:t>
      </w:r>
      <w:proofErr w:type="gramStart"/>
      <w:r w:rsidRPr="00A301C9">
        <w:rPr>
          <w:rFonts w:eastAsia="Times New Roman" w:cs="Times New Roman"/>
        </w:rPr>
        <w:t>despite the fact that</w:t>
      </w:r>
      <w:proofErr w:type="gramEnd"/>
      <w:r w:rsidRPr="00A301C9">
        <w:rPr>
          <w:rFonts w:eastAsia="Times New Roman" w:cs="Times New Roman"/>
        </w:rPr>
        <w:t xml:space="preserve"> modern people enjoy a far richer diet. </w:t>
      </w:r>
      <w:r w:rsidRPr="00A301C9">
        <w:rPr>
          <w:rFonts w:eastAsia="Times New Roman" w:cs="Times New Roman"/>
          <w:u w:val="single"/>
        </w:rPr>
        <w:t xml:space="preserve">Thanks to </w:t>
      </w:r>
      <w:r w:rsidRPr="00A301C9">
        <w:rPr>
          <w:rStyle w:val="Emphasis"/>
        </w:rPr>
        <w:t>technological improvements</w:t>
      </w:r>
      <w:r w:rsidRPr="00A301C9">
        <w:rPr>
          <w:rFonts w:eastAsia="Times New Roman" w:cs="Times New Roman"/>
          <w:u w:val="single"/>
        </w:rPr>
        <w:t xml:space="preserve"> in agriculture</w:t>
      </w:r>
      <w:r w:rsidRPr="00A301C9">
        <w:rPr>
          <w:rFonts w:eastAsia="Times New Roman" w:cs="Times New Roman"/>
        </w:rPr>
        <w:t xml:space="preserve">, during the half-century starting in the mid-1960s, </w:t>
      </w:r>
      <w:r w:rsidRPr="00A301C9">
        <w:rPr>
          <w:rFonts w:eastAsia="Times New Roman" w:cs="Times New Roman"/>
          <w:u w:val="single"/>
        </w:rPr>
        <w:t>the amount of land required for growing</w:t>
      </w:r>
      <w:r w:rsidRPr="00A301C9">
        <w:rPr>
          <w:rFonts w:eastAsia="Times New Roman" w:cs="Times New Roman"/>
        </w:rPr>
        <w:t xml:space="preserve"> crops and animal feed for the average person </w:t>
      </w:r>
      <w:r w:rsidRPr="00A301C9">
        <w:rPr>
          <w:rStyle w:val="Emphasis"/>
        </w:rPr>
        <w:t>declined by one-half</w:t>
      </w:r>
      <w:r w:rsidRPr="00A301C9">
        <w:rPr>
          <w:rFonts w:eastAsia="Times New Roman" w:cs="Times New Roman"/>
        </w:rPr>
        <w:t xml:space="preserve">. </w:t>
      </w:r>
      <w:r w:rsidRPr="00A301C9">
        <w:rPr>
          <w:rStyle w:val="Emphasis"/>
          <w:highlight w:val="cyan"/>
        </w:rPr>
        <w:t>Ag</w:t>
      </w:r>
      <w:r w:rsidRPr="00A301C9">
        <w:rPr>
          <w:rStyle w:val="Emphasis"/>
        </w:rPr>
        <w:t>ricultural intensification</w:t>
      </w:r>
      <w:r w:rsidRPr="00A301C9">
        <w:rPr>
          <w:rFonts w:eastAsia="Times New Roman" w:cs="Times New Roman"/>
        </w:rPr>
        <w:t xml:space="preserve">, along with the move away from the use of wood as fuel, </w:t>
      </w:r>
      <w:r w:rsidRPr="00A301C9">
        <w:rPr>
          <w:rStyle w:val="StyleUnderline"/>
          <w:highlight w:val="cyan"/>
        </w:rPr>
        <w:t>has allowed</w:t>
      </w:r>
      <w:r w:rsidRPr="00A301C9">
        <w:rPr>
          <w:rStyle w:val="StyleUnderline"/>
        </w:rPr>
        <w:t xml:space="preserve"> many parts of the world to experience </w:t>
      </w:r>
      <w:r w:rsidRPr="00A301C9">
        <w:rPr>
          <w:rStyle w:val="Emphasis"/>
        </w:rPr>
        <w:t xml:space="preserve">net </w:t>
      </w:r>
      <w:r w:rsidRPr="00A301C9">
        <w:rPr>
          <w:rStyle w:val="Emphasis"/>
          <w:highlight w:val="cyan"/>
        </w:rPr>
        <w:t>reforestation</w:t>
      </w:r>
      <w:r w:rsidRPr="00A301C9">
        <w:rPr>
          <w:rFonts w:eastAsia="Times New Roman" w:cs="Times New Roman"/>
        </w:rPr>
        <w:t xml:space="preserve">.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sidRPr="00A301C9">
        <w:rPr>
          <w:rFonts w:eastAsia="Times New Roman" w:cs="Times New Roman"/>
          <w:u w:val="single"/>
        </w:rPr>
        <w:t xml:space="preserve">Human </w:t>
      </w:r>
      <w:r w:rsidRPr="00A301C9">
        <w:rPr>
          <w:rFonts w:eastAsia="Times New Roman" w:cs="Times New Roman"/>
          <w:highlight w:val="cyan"/>
          <w:u w:val="single"/>
        </w:rPr>
        <w:t>use of</w:t>
      </w:r>
      <w:r w:rsidRPr="00A301C9">
        <w:rPr>
          <w:rFonts w:eastAsia="Times New Roman" w:cs="Times New Roman"/>
          <w:u w:val="single"/>
        </w:rPr>
        <w:t xml:space="preserve"> many other </w:t>
      </w:r>
      <w:r w:rsidRPr="00A301C9">
        <w:rPr>
          <w:rFonts w:eastAsia="Times New Roman" w:cs="Times New Roman"/>
          <w:highlight w:val="cyan"/>
          <w:u w:val="single"/>
        </w:rPr>
        <w:t>resources is</w:t>
      </w:r>
      <w:r w:rsidRPr="00A301C9">
        <w:rPr>
          <w:rFonts w:eastAsia="Times New Roman" w:cs="Times New Roman"/>
          <w:u w:val="single"/>
        </w:rPr>
        <w:t xml:space="preserve"> similarly </w:t>
      </w:r>
      <w:r w:rsidRPr="00A301C9">
        <w:rPr>
          <w:rStyle w:val="Emphasis"/>
          <w:highlight w:val="cyan"/>
        </w:rPr>
        <w:t>peaking</w:t>
      </w:r>
      <w:r w:rsidRPr="00A301C9">
        <w:rPr>
          <w:rFonts w:eastAsia="Times New Roman" w:cs="Times New Roman"/>
          <w:u w:val="single"/>
        </w:rPr>
        <w:t xml:space="preserve">. The amount of </w:t>
      </w:r>
      <w:r w:rsidRPr="00A301C9">
        <w:rPr>
          <w:rStyle w:val="Emphasis"/>
        </w:rPr>
        <w:t>water</w:t>
      </w:r>
      <w:r w:rsidRPr="00A301C9">
        <w:rPr>
          <w:rFonts w:eastAsia="Times New Roman" w:cs="Times New Roman"/>
          <w:u w:val="single"/>
        </w:rPr>
        <w:t xml:space="preserve"> needed</w:t>
      </w:r>
      <w:r w:rsidRPr="00A301C9">
        <w:rPr>
          <w:rFonts w:eastAsia="Times New Roman" w:cs="Times New Roman"/>
        </w:rPr>
        <w:t xml:space="preserve"> for the average diet </w:t>
      </w:r>
      <w:r w:rsidRPr="00A301C9">
        <w:rPr>
          <w:rFonts w:eastAsia="Times New Roman" w:cs="Times New Roman"/>
          <w:u w:val="single"/>
        </w:rPr>
        <w:t xml:space="preserve">has </w:t>
      </w:r>
      <w:r w:rsidRPr="00A301C9">
        <w:rPr>
          <w:rStyle w:val="Emphasis"/>
        </w:rPr>
        <w:t>declined</w:t>
      </w:r>
      <w:r w:rsidRPr="00A301C9">
        <w:rPr>
          <w:rFonts w:eastAsia="Times New Roman" w:cs="Times New Roman"/>
        </w:rPr>
        <w:t xml:space="preserve"> by nearly 25 percent over the past half-century. Nitrogen pollution continues to cause eutrophication and large dead zones in places like the Gulf of Mexico. While the total amount of </w:t>
      </w:r>
      <w:r w:rsidRPr="00A301C9">
        <w:rPr>
          <w:rStyle w:val="Emphasis"/>
        </w:rPr>
        <w:t>nitrogen</w:t>
      </w:r>
      <w:r w:rsidRPr="00A301C9">
        <w:rPr>
          <w:rFonts w:eastAsia="Times New Roman" w:cs="Times New Roman"/>
        </w:rPr>
        <w:t xml:space="preserve"> pollution is rising, the amount used per unit of production </w:t>
      </w:r>
      <w:r w:rsidRPr="00A301C9">
        <w:rPr>
          <w:rFonts w:eastAsia="Times New Roman" w:cs="Times New Roman"/>
          <w:u w:val="single"/>
        </w:rPr>
        <w:t xml:space="preserve">has </w:t>
      </w:r>
      <w:r w:rsidRPr="00A301C9">
        <w:rPr>
          <w:rStyle w:val="Emphasis"/>
        </w:rPr>
        <w:t>declined significantly</w:t>
      </w:r>
      <w:r w:rsidRPr="00A301C9">
        <w:rPr>
          <w:rFonts w:eastAsia="Times New Roman" w:cs="Times New Roman"/>
        </w:rPr>
        <w:t xml:space="preserve"> in developed nations. Indeed, </w:t>
      </w:r>
      <w:r w:rsidRPr="00A301C9">
        <w:rPr>
          <w:rStyle w:val="StyleUnderline"/>
          <w:highlight w:val="cyan"/>
        </w:rPr>
        <w:t xml:space="preserve">in </w:t>
      </w:r>
      <w:r w:rsidRPr="00A301C9">
        <w:rPr>
          <w:rStyle w:val="Emphasis"/>
          <w:highlight w:val="cyan"/>
        </w:rPr>
        <w:t>contradiction</w:t>
      </w:r>
      <w:r w:rsidRPr="00A301C9">
        <w:rPr>
          <w:rStyle w:val="StyleUnderline"/>
          <w:highlight w:val="cyan"/>
        </w:rPr>
        <w:t xml:space="preserve"> to the</w:t>
      </w:r>
      <w:r w:rsidRPr="00A301C9">
        <w:rPr>
          <w:rStyle w:val="StyleUnderline"/>
        </w:rPr>
        <w:t xml:space="preserve"> </w:t>
      </w:r>
      <w:r w:rsidRPr="00A301C9">
        <w:rPr>
          <w:rStyle w:val="StyleUnderline"/>
        </w:rPr>
        <w:lastRenderedPageBreak/>
        <w:t xml:space="preserve">often-expressed </w:t>
      </w:r>
      <w:r w:rsidRPr="00A301C9">
        <w:rPr>
          <w:rStyle w:val="StyleUnderline"/>
          <w:highlight w:val="cyan"/>
        </w:rPr>
        <w:t>fear of infinite growth</w:t>
      </w:r>
      <w:r w:rsidRPr="00A301C9">
        <w:rPr>
          <w:rStyle w:val="StyleUnderline"/>
        </w:rPr>
        <w:t xml:space="preserve"> colliding with a finite planet</w:t>
      </w:r>
      <w:r w:rsidRPr="00A301C9">
        <w:rPr>
          <w:rFonts w:eastAsia="Times New Roman" w:cs="Times New Roman"/>
          <w:u w:val="single"/>
        </w:rPr>
        <w:t xml:space="preserve">, </w:t>
      </w:r>
      <w:r w:rsidRPr="00A301C9">
        <w:rPr>
          <w:rStyle w:val="StyleUnderline"/>
          <w:highlight w:val="cyan"/>
        </w:rPr>
        <w:t xml:space="preserve">demand </w:t>
      </w:r>
      <w:r w:rsidRPr="00A301C9">
        <w:rPr>
          <w:rStyle w:val="StyleUnderline"/>
        </w:rPr>
        <w:t xml:space="preserve">for many material goods </w:t>
      </w:r>
      <w:r w:rsidRPr="00A301C9">
        <w:rPr>
          <w:rStyle w:val="Emphasis"/>
          <w:highlight w:val="cyan"/>
        </w:rPr>
        <w:t>may be saturating</w:t>
      </w:r>
      <w:r w:rsidRPr="00A301C9">
        <w:rPr>
          <w:rStyle w:val="StyleUnderline"/>
        </w:rPr>
        <w:t xml:space="preserve"> as societies grow wealthier</w:t>
      </w:r>
      <w:r w:rsidRPr="00A301C9">
        <w:rPr>
          <w:rFonts w:eastAsia="Times New Roman" w:cs="Times New Roman"/>
        </w:rPr>
        <w:t xml:space="preserve">. Meat consumption, for instance, has peaked in many wealthy nations and has shifted away from beef toward protein sources that are less land intensive. 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 Taken together, </w:t>
      </w:r>
      <w:r w:rsidRPr="00A301C9">
        <w:rPr>
          <w:rFonts w:eastAsia="Times New Roman" w:cs="Times New Roman"/>
          <w:u w:val="single"/>
        </w:rPr>
        <w:t xml:space="preserve">these trends mean that </w:t>
      </w:r>
      <w:r w:rsidRPr="00A301C9">
        <w:rPr>
          <w:rFonts w:eastAsia="Times New Roman" w:cs="Times New Roman"/>
          <w:highlight w:val="cyan"/>
          <w:u w:val="single"/>
        </w:rPr>
        <w:t>the</w:t>
      </w:r>
      <w:r w:rsidRPr="00A301C9">
        <w:rPr>
          <w:rFonts w:eastAsia="Times New Roman" w:cs="Times New Roman"/>
          <w:u w:val="single"/>
        </w:rPr>
        <w:t xml:space="preserve"> total </w:t>
      </w:r>
      <w:r w:rsidRPr="00A301C9">
        <w:rPr>
          <w:rFonts w:eastAsia="Times New Roman" w:cs="Times New Roman"/>
          <w:highlight w:val="cyan"/>
          <w:u w:val="single"/>
        </w:rPr>
        <w:t>human impact</w:t>
      </w:r>
      <w:r w:rsidRPr="00A301C9">
        <w:rPr>
          <w:rFonts w:eastAsia="Times New Roman" w:cs="Times New Roman"/>
          <w:u w:val="single"/>
        </w:rPr>
        <w:t xml:space="preserve"> on the environment</w:t>
      </w:r>
      <w:r w:rsidRPr="00A301C9">
        <w:rPr>
          <w:rFonts w:eastAsia="Times New Roman" w:cs="Times New Roman"/>
        </w:rPr>
        <w:t xml:space="preserve">, including land-use change, overexploitation, and pollution, </w:t>
      </w:r>
      <w:r w:rsidRPr="00A301C9">
        <w:rPr>
          <w:rStyle w:val="StyleUnderline"/>
          <w:highlight w:val="cyan"/>
        </w:rPr>
        <w:t>can</w:t>
      </w:r>
      <w:r w:rsidRPr="00A301C9">
        <w:rPr>
          <w:rStyle w:val="StyleUnderline"/>
        </w:rPr>
        <w:t xml:space="preserve"> </w:t>
      </w:r>
      <w:r w:rsidRPr="00A301C9">
        <w:rPr>
          <w:rStyle w:val="Emphasis"/>
        </w:rPr>
        <w:t>peak</w:t>
      </w:r>
      <w:r w:rsidRPr="00A301C9">
        <w:rPr>
          <w:rStyle w:val="StyleUnderline"/>
        </w:rPr>
        <w:t xml:space="preserve"> and </w:t>
      </w:r>
      <w:r w:rsidRPr="00A301C9">
        <w:rPr>
          <w:rStyle w:val="Emphasis"/>
          <w:highlight w:val="cyan"/>
        </w:rPr>
        <w:t>decline this century</w:t>
      </w:r>
      <w:r w:rsidRPr="00A301C9">
        <w:rPr>
          <w:rFonts w:eastAsia="Times New Roman" w:cs="Times New Roman"/>
          <w:highlight w:val="cyan"/>
          <w:u w:val="single"/>
        </w:rPr>
        <w:t xml:space="preserve">. </w:t>
      </w:r>
      <w:r w:rsidRPr="00A301C9">
        <w:rPr>
          <w:rStyle w:val="StyleUnderline"/>
          <w:highlight w:val="cyan"/>
        </w:rPr>
        <w:t>By</w:t>
      </w:r>
      <w:r w:rsidRPr="00A301C9">
        <w:rPr>
          <w:rStyle w:val="StyleUnderline"/>
        </w:rPr>
        <w:t xml:space="preserve"> </w:t>
      </w:r>
      <w:r w:rsidRPr="00A301C9">
        <w:rPr>
          <w:rStyle w:val="Emphasis"/>
        </w:rPr>
        <w:t>understanding</w:t>
      </w:r>
      <w:r w:rsidRPr="00A301C9">
        <w:rPr>
          <w:rStyle w:val="StyleUnderline"/>
        </w:rPr>
        <w:t xml:space="preserve"> and </w:t>
      </w:r>
      <w:r w:rsidRPr="00A301C9">
        <w:rPr>
          <w:rStyle w:val="Emphasis"/>
          <w:highlight w:val="cyan"/>
        </w:rPr>
        <w:t>promoting these</w:t>
      </w:r>
      <w:r w:rsidRPr="00A301C9">
        <w:rPr>
          <w:rStyle w:val="Emphasis"/>
        </w:rPr>
        <w:t xml:space="preserve"> emergent </w:t>
      </w:r>
      <w:r w:rsidRPr="00A301C9">
        <w:rPr>
          <w:rStyle w:val="Emphasis"/>
          <w:highlight w:val="cyan"/>
        </w:rPr>
        <w:t>processes</w:t>
      </w:r>
      <w:r w:rsidRPr="00A301C9">
        <w:rPr>
          <w:rStyle w:val="StyleUnderline"/>
          <w:highlight w:val="cyan"/>
        </w:rPr>
        <w:t xml:space="preserve">, humans </w:t>
      </w:r>
      <w:proofErr w:type="gramStart"/>
      <w:r w:rsidRPr="00A301C9">
        <w:rPr>
          <w:rStyle w:val="StyleUnderline"/>
          <w:highlight w:val="cyan"/>
        </w:rPr>
        <w:t>have the opportunity to</w:t>
      </w:r>
      <w:proofErr w:type="gramEnd"/>
      <w:r w:rsidRPr="00A301C9">
        <w:rPr>
          <w:rStyle w:val="StyleUnderline"/>
        </w:rPr>
        <w:t xml:space="preserve"> </w:t>
      </w:r>
      <w:r w:rsidRPr="00A301C9">
        <w:rPr>
          <w:rStyle w:val="Emphasis"/>
        </w:rPr>
        <w:t>re-wild</w:t>
      </w:r>
      <w:r w:rsidRPr="00A301C9">
        <w:rPr>
          <w:rStyle w:val="StyleUnderline"/>
        </w:rPr>
        <w:t xml:space="preserve"> and </w:t>
      </w:r>
      <w:r w:rsidRPr="00A301C9">
        <w:rPr>
          <w:rStyle w:val="Emphasis"/>
          <w:highlight w:val="cyan"/>
        </w:rPr>
        <w:t>re-green the Earth</w:t>
      </w:r>
      <w:r w:rsidRPr="00A301C9">
        <w:rPr>
          <w:rFonts w:eastAsia="Times New Roman" w:cs="Times New Roman"/>
          <w:u w:val="single"/>
        </w:rPr>
        <w:t xml:space="preserve"> — even as developing countries achieve modern living standards, and material poverty ends. </w:t>
      </w:r>
      <w:r w:rsidRPr="00A301C9">
        <w:rPr>
          <w:rFonts w:eastAsia="Times New Roman" w:cs="Times New Roman"/>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smaller populations. In fact, </w:t>
      </w:r>
      <w:r w:rsidRPr="00A301C9">
        <w:rPr>
          <w:rFonts w:eastAsia="Times New Roman" w:cs="Times New Roman"/>
          <w:u w:val="single"/>
        </w:rPr>
        <w:t>early</w:t>
      </w:r>
      <w:r w:rsidRPr="00A301C9">
        <w:rPr>
          <w:rFonts w:eastAsia="Times New Roman" w:cs="Times New Roman"/>
        </w:rPr>
        <w:t xml:space="preserve"> human </w:t>
      </w:r>
      <w:r w:rsidRPr="00A301C9">
        <w:rPr>
          <w:rFonts w:eastAsia="Times New Roman" w:cs="Times New Roman"/>
          <w:u w:val="single"/>
        </w:rPr>
        <w:t>populations with much less advanced technologies had far larger individual land footprints than societies have today</w:t>
      </w:r>
      <w:r w:rsidRPr="00A301C9">
        <w:rPr>
          <w:rFonts w:eastAsia="Times New Roman" w:cs="Times New Roman"/>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massive human die-off, any large-scale attempt at recoupling human societies to nature using these technologies would result in an unmitigated ecological and human disaster. </w:t>
      </w:r>
      <w:r w:rsidRPr="00A301C9">
        <w:rPr>
          <w:rFonts w:eastAsia="Times New Roman" w:cs="Times New Roman"/>
          <w:u w:val="single"/>
        </w:rPr>
        <w:t>Ecosystems around the world are threatened today because people over-rely on them</w:t>
      </w:r>
      <w:r w:rsidRPr="00A301C9">
        <w:rPr>
          <w:rFonts w:eastAsia="Times New Roman" w:cs="Times New Roman"/>
        </w:rPr>
        <w:t xml:space="preserve">: people who depend on firewood and charcoal for fuel cut down and degrade forests; people who eat bush meat for food hunt mammal species to local extirpation. Whether it’s a local indigenous community or a foreign corporation that benefits, </w:t>
      </w:r>
      <w:r w:rsidRPr="00A301C9">
        <w:rPr>
          <w:rFonts w:eastAsia="Times New Roman" w:cs="Times New Roman"/>
          <w:u w:val="single"/>
        </w:rPr>
        <w:t xml:space="preserve">it is the continued dependence of humans on natural environments that is the problem for the conservation of nature. </w:t>
      </w:r>
      <w:r w:rsidRPr="00A301C9">
        <w:rPr>
          <w:rFonts w:eastAsia="Times New Roman" w:cs="Times New Roman"/>
        </w:rPr>
        <w:t xml:space="preserve">Conversely, </w:t>
      </w:r>
      <w:r w:rsidRPr="00A301C9">
        <w:rPr>
          <w:rStyle w:val="Emphasis"/>
        </w:rPr>
        <w:t>modern technologies</w:t>
      </w:r>
      <w:r w:rsidRPr="00A301C9">
        <w:rPr>
          <w:rFonts w:eastAsia="Times New Roman" w:cs="Times New Roman"/>
        </w:rPr>
        <w:t xml:space="preserve">, by using natural ecosystem flows and services more efficiently, </w:t>
      </w:r>
      <w:r w:rsidRPr="00A301C9">
        <w:rPr>
          <w:rStyle w:val="StyleUnderline"/>
        </w:rPr>
        <w:t xml:space="preserve">offer a </w:t>
      </w:r>
      <w:r w:rsidRPr="00A301C9">
        <w:rPr>
          <w:rStyle w:val="Emphasis"/>
        </w:rPr>
        <w:t>real chance</w:t>
      </w:r>
      <w:r w:rsidRPr="00A301C9">
        <w:rPr>
          <w:rStyle w:val="StyleUnderline"/>
        </w:rPr>
        <w:t xml:space="preserve"> of </w:t>
      </w:r>
      <w:r w:rsidRPr="00A301C9">
        <w:rPr>
          <w:rStyle w:val="Emphasis"/>
        </w:rPr>
        <w:t>reducing the totality of human impacts</w:t>
      </w:r>
      <w:r w:rsidRPr="00A301C9">
        <w:rPr>
          <w:rStyle w:val="StyleUnderline"/>
        </w:rPr>
        <w:t xml:space="preserve"> on the biosphere</w:t>
      </w:r>
      <w:r w:rsidRPr="00A301C9">
        <w:rPr>
          <w:rFonts w:eastAsia="Times New Roman" w:cs="Times New Roman"/>
        </w:rPr>
        <w:t xml:space="preserve">. To embrace these technologies is to find paths to a good Anthropocene. </w:t>
      </w:r>
      <w:r w:rsidRPr="00A301C9">
        <w:rPr>
          <w:rFonts w:eastAsia="Times New Roman" w:cs="Times New Roman"/>
          <w:u w:val="single"/>
        </w:rPr>
        <w:t>The modernization processes</w:t>
      </w:r>
      <w:r w:rsidRPr="00A301C9">
        <w:rPr>
          <w:rFonts w:eastAsia="Times New Roman" w:cs="Times New Roman"/>
        </w:rPr>
        <w:t xml:space="preserve"> that have increasingly liberated humanity from nature </w:t>
      </w:r>
      <w:r w:rsidRPr="00A301C9">
        <w:rPr>
          <w:rFonts w:eastAsia="Times New Roman" w:cs="Times New Roman"/>
          <w:u w:val="single"/>
        </w:rPr>
        <w:t>are</w:t>
      </w:r>
      <w:r w:rsidRPr="00A301C9">
        <w:rPr>
          <w:rFonts w:eastAsia="Times New Roman" w:cs="Times New Roman"/>
        </w:rPr>
        <w:t xml:space="preserve">, of course, </w:t>
      </w:r>
      <w:r w:rsidRPr="00A301C9">
        <w:rPr>
          <w:rFonts w:eastAsia="Times New Roman" w:cs="Times New Roman"/>
          <w:u w:val="single"/>
        </w:rPr>
        <w:t>double-edged, since they have also degraded the natural environment</w:t>
      </w:r>
      <w:r w:rsidRPr="00A301C9">
        <w:rPr>
          <w:rFonts w:eastAsia="Times New Roman" w:cs="Times New Roman"/>
        </w:rPr>
        <w:t xml:space="preserve">.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w:t>
      </w:r>
      <w:r w:rsidRPr="00A301C9">
        <w:rPr>
          <w:rFonts w:eastAsia="Times New Roman" w:cs="Times New Roman"/>
          <w:u w:val="single"/>
        </w:rPr>
        <w:t>It is also true that large, increasingly affluent urban populations have placed greater demands upon ecosystems</w:t>
      </w:r>
      <w:r w:rsidRPr="00A301C9">
        <w:rPr>
          <w:rFonts w:eastAsia="Times New Roman" w:cs="Times New Roman"/>
        </w:rPr>
        <w:t xml:space="preserve"> in distant places –– the extraction of natural resources has been globalized. </w:t>
      </w:r>
      <w:r w:rsidRPr="00A301C9">
        <w:rPr>
          <w:rFonts w:eastAsia="Times New Roman" w:cs="Times New Roman"/>
          <w:u w:val="single"/>
        </w:rPr>
        <w:t>But those same technologies have also made it possible for people to secure food, shelter, heat, light, and mobility through means that are vastly more resource- and land-efficient than at any previous time in human history. Decoupling</w:t>
      </w:r>
      <w:r w:rsidRPr="00A301C9">
        <w:rPr>
          <w:rFonts w:eastAsia="Times New Roman" w:cs="Times New Roman"/>
        </w:rPr>
        <w:t xml:space="preserve"> human well-being from the destruction of nature </w:t>
      </w:r>
      <w:r w:rsidRPr="00A301C9">
        <w:rPr>
          <w:rStyle w:val="StyleUnderline"/>
        </w:rPr>
        <w:t xml:space="preserve">requires the </w:t>
      </w:r>
      <w:r w:rsidRPr="00A301C9">
        <w:rPr>
          <w:rStyle w:val="Emphasis"/>
        </w:rPr>
        <w:t>conscious acceleration</w:t>
      </w:r>
      <w:r w:rsidRPr="00A301C9">
        <w:rPr>
          <w:rStyle w:val="StyleUnderline"/>
        </w:rPr>
        <w:t xml:space="preserve"> of </w:t>
      </w:r>
      <w:r w:rsidRPr="00A301C9">
        <w:rPr>
          <w:rStyle w:val="Emphasis"/>
        </w:rPr>
        <w:t>emergent decoupling processes</w:t>
      </w:r>
      <w:r w:rsidRPr="00A301C9">
        <w:rPr>
          <w:rFonts w:eastAsia="Times New Roman" w:cs="Times New Roman"/>
        </w:rPr>
        <w:t xml:space="preserve">. In </w:t>
      </w:r>
      <w:r w:rsidRPr="00A301C9">
        <w:rPr>
          <w:rFonts w:eastAsia="Times New Roman" w:cs="Times New Roman"/>
        </w:rPr>
        <w:lastRenderedPageBreak/>
        <w:t xml:space="preserve">some cases, the objective is the development of technological substitutes. Reducing deforestation and indoor air pollution requires the substitution of wood and charcoal with modern energy. In other cases, </w:t>
      </w:r>
      <w:r w:rsidRPr="00A301C9">
        <w:rPr>
          <w:rFonts w:eastAsia="Times New Roman" w:cs="Times New Roman"/>
          <w:u w:val="single"/>
        </w:rPr>
        <w:t xml:space="preserve">humanity’s goal should be to </w:t>
      </w:r>
      <w:r w:rsidRPr="00A301C9">
        <w:rPr>
          <w:rStyle w:val="Emphasis"/>
        </w:rPr>
        <w:t>use resources more productively</w:t>
      </w:r>
      <w:r w:rsidRPr="00A301C9">
        <w:rPr>
          <w:rFonts w:eastAsia="Times New Roman" w:cs="Times New Roman"/>
          <w:u w:val="single"/>
        </w:rPr>
        <w:t xml:space="preserve">. For example, increasing agricultural yields can reduce the conversion of forests and grasslands to farms. Humans should seek to liberate the environment from the economy. Urbanization, </w:t>
      </w:r>
      <w:r w:rsidRPr="00A301C9">
        <w:rPr>
          <w:rStyle w:val="Emphasis"/>
        </w:rPr>
        <w:t>agricultural intensification</w:t>
      </w:r>
      <w:r w:rsidRPr="00A301C9">
        <w:rPr>
          <w:rFonts w:eastAsia="Times New Roman" w:cs="Times New Roman"/>
          <w:u w:val="single"/>
        </w:rPr>
        <w:t xml:space="preserve">, </w:t>
      </w:r>
      <w:r w:rsidRPr="00A301C9">
        <w:rPr>
          <w:rStyle w:val="Emphasis"/>
        </w:rPr>
        <w:t>nuclear power</w:t>
      </w:r>
      <w:r w:rsidRPr="00A301C9">
        <w:rPr>
          <w:rFonts w:eastAsia="Times New Roman" w:cs="Times New Roman"/>
          <w:u w:val="single"/>
        </w:rPr>
        <w:t xml:space="preserve">, </w:t>
      </w:r>
      <w:r w:rsidRPr="00A301C9">
        <w:rPr>
          <w:rStyle w:val="Emphasis"/>
        </w:rPr>
        <w:t>aquaculture</w:t>
      </w:r>
      <w:r w:rsidRPr="00A301C9">
        <w:rPr>
          <w:rFonts w:eastAsia="Times New Roman" w:cs="Times New Roman"/>
          <w:u w:val="single"/>
        </w:rPr>
        <w:t xml:space="preserve">, and </w:t>
      </w:r>
      <w:r w:rsidRPr="00A301C9">
        <w:rPr>
          <w:rStyle w:val="Emphasis"/>
        </w:rPr>
        <w:t>desalination</w:t>
      </w:r>
      <w:r w:rsidRPr="00A301C9">
        <w:rPr>
          <w:rFonts w:eastAsia="Times New Roman" w:cs="Times New Roman"/>
          <w:u w:val="single"/>
        </w:rPr>
        <w:t xml:space="preserve"> are all processes with a </w:t>
      </w:r>
      <w:r w:rsidRPr="00A301C9">
        <w:rPr>
          <w:rStyle w:val="Emphasis"/>
        </w:rPr>
        <w:t>demonstrated potential</w:t>
      </w:r>
      <w:r w:rsidRPr="00A301C9">
        <w:rPr>
          <w:rFonts w:eastAsia="Times New Roman" w:cs="Times New Roman"/>
          <w:u w:val="single"/>
        </w:rPr>
        <w:t xml:space="preserve"> to </w:t>
      </w:r>
      <w:r w:rsidRPr="00A301C9">
        <w:rPr>
          <w:rStyle w:val="Emphasis"/>
        </w:rPr>
        <w:t>reduce human demands</w:t>
      </w:r>
      <w:r w:rsidRPr="00A301C9">
        <w:rPr>
          <w:rFonts w:eastAsia="Times New Roman" w:cs="Times New Roman"/>
          <w:u w:val="single"/>
        </w:rPr>
        <w:t xml:space="preserve"> on the environment</w:t>
      </w:r>
      <w:r w:rsidRPr="00A301C9">
        <w:rPr>
          <w:rFonts w:eastAsia="Times New Roman" w:cs="Times New Roman"/>
        </w:rPr>
        <w:t xml:space="preserve">, allowing more room for non-human species. Suburbanization, low-yield farming, and many forms of renewable energy production, in contrast, generally require more land and resources and leave less room for nature. </w:t>
      </w:r>
      <w:r w:rsidRPr="00A301C9">
        <w:rPr>
          <w:rFonts w:eastAsia="Times New Roman" w:cs="Times New Roman"/>
          <w:sz w:val="10"/>
          <w:szCs w:val="10"/>
        </w:rPr>
        <w:t xml:space="preserve">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t>
      </w:r>
      <w:proofErr w:type="gramStart"/>
      <w:r w:rsidRPr="00A301C9">
        <w:rPr>
          <w:rFonts w:eastAsia="Times New Roman" w:cs="Times New Roman"/>
          <w:sz w:val="10"/>
          <w:szCs w:val="10"/>
        </w:rPr>
        <w:t>waste water</w:t>
      </w:r>
      <w:proofErr w:type="gramEnd"/>
      <w:r w:rsidRPr="00A301C9">
        <w:rPr>
          <w:rFonts w:eastAsia="Times New Roman" w:cs="Times New Roman"/>
          <w:sz w:val="10"/>
          <w:szCs w:val="10"/>
        </w:rPr>
        <w:t xml:space="preserve"> and desalinate sea water in order to spare rivers and aquifers. It allows humans to cheaply recycle metal and plastic rather than to mine and refine these minerals. </w:t>
      </w:r>
      <w:proofErr w:type="gramStart"/>
      <w:r w:rsidRPr="00A301C9">
        <w:rPr>
          <w:rFonts w:eastAsia="Times New Roman" w:cs="Times New Roman"/>
          <w:sz w:val="10"/>
          <w:szCs w:val="10"/>
        </w:rPr>
        <w:t>Looking forward, modern energy</w:t>
      </w:r>
      <w:proofErr w:type="gramEnd"/>
      <w:r w:rsidRPr="00A301C9">
        <w:rPr>
          <w:rFonts w:eastAsia="Times New Roman" w:cs="Times New Roman"/>
          <w:sz w:val="10"/>
          <w:szCs w:val="10"/>
        </w:rPr>
        <w:t xml:space="preserve">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w:t>
      </w:r>
      <w:proofErr w:type="gramStart"/>
      <w:r w:rsidRPr="00A301C9">
        <w:rPr>
          <w:rFonts w:eastAsia="Times New Roman" w:cs="Times New Roman"/>
          <w:sz w:val="10"/>
          <w:szCs w:val="10"/>
        </w:rPr>
        <w:t>time period</w:t>
      </w:r>
      <w:proofErr w:type="gramEnd"/>
      <w:r w:rsidRPr="00A301C9">
        <w:rPr>
          <w:rFonts w:eastAsia="Times New Roman" w:cs="Times New Roman"/>
          <w:sz w:val="10"/>
          <w:szCs w:val="10"/>
        </w:rPr>
        <w:t xml:space="preserve">.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w:t>
      </w:r>
      <w:proofErr w:type="gramStart"/>
      <w:r w:rsidRPr="00A301C9">
        <w:rPr>
          <w:rFonts w:eastAsia="Times New Roman" w:cs="Times New Roman"/>
          <w:sz w:val="10"/>
          <w:szCs w:val="10"/>
        </w:rPr>
        <w:t>all of</w:t>
      </w:r>
      <w:proofErr w:type="gramEnd"/>
      <w:r w:rsidRPr="00A301C9">
        <w:rPr>
          <w:rFonts w:eastAsia="Times New Roman" w:cs="Times New Roman"/>
          <w:sz w:val="10"/>
          <w:szCs w:val="10"/>
        </w:rPr>
        <w:t xml:space="preserve">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w:t>
      </w:r>
      <w:r w:rsidRPr="00A301C9">
        <w:rPr>
          <w:rFonts w:eastAsia="Times New Roman" w:cs="Times New Roman"/>
        </w:rPr>
        <w:t xml:space="preserve">Meaningful </w:t>
      </w:r>
      <w:r w:rsidRPr="00A301C9">
        <w:rPr>
          <w:rFonts w:eastAsia="Times New Roman" w:cs="Times New Roman"/>
          <w:highlight w:val="cyan"/>
          <w:u w:val="single"/>
        </w:rPr>
        <w:t>climate</w:t>
      </w:r>
      <w:r w:rsidRPr="00A301C9">
        <w:rPr>
          <w:rFonts w:eastAsia="Times New Roman" w:cs="Times New Roman"/>
          <w:u w:val="single"/>
        </w:rPr>
        <w:t xml:space="preserve"> mitigation </w:t>
      </w:r>
      <w:r w:rsidRPr="00A301C9">
        <w:rPr>
          <w:rFonts w:eastAsia="Times New Roman" w:cs="Times New Roman"/>
          <w:highlight w:val="cyan"/>
          <w:u w:val="single"/>
        </w:rPr>
        <w:t>is</w:t>
      </w:r>
      <w:r w:rsidRPr="00A301C9">
        <w:rPr>
          <w:rFonts w:eastAsia="Times New Roman" w:cs="Times New Roman"/>
        </w:rPr>
        <w:t xml:space="preserve"> fundamentally </w:t>
      </w:r>
      <w:r w:rsidRPr="00A301C9">
        <w:rPr>
          <w:rStyle w:val="StyleUnderline"/>
          <w:highlight w:val="cyan"/>
        </w:rPr>
        <w:t xml:space="preserve">a </w:t>
      </w:r>
      <w:r w:rsidRPr="00A301C9">
        <w:rPr>
          <w:rStyle w:val="Emphasis"/>
          <w:highlight w:val="cyan"/>
        </w:rPr>
        <w:t>technological challenge</w:t>
      </w:r>
      <w:r w:rsidRPr="00A301C9">
        <w:rPr>
          <w:rFonts w:eastAsia="Times New Roman" w:cs="Times New Roman"/>
        </w:rPr>
        <w:t xml:space="preserve">. By this we mean that </w:t>
      </w:r>
      <w:r w:rsidRPr="00A301C9">
        <w:rPr>
          <w:rStyle w:val="StyleUnderline"/>
          <w:highlight w:val="cyan"/>
        </w:rPr>
        <w:t xml:space="preserve">even </w:t>
      </w:r>
      <w:r w:rsidRPr="00A301C9">
        <w:rPr>
          <w:rStyle w:val="Emphasis"/>
          <w:highlight w:val="cyan"/>
        </w:rPr>
        <w:t>dramatic limits</w:t>
      </w:r>
      <w:r w:rsidRPr="00A301C9">
        <w:rPr>
          <w:rStyle w:val="StyleUnderline"/>
          <w:highlight w:val="cyan"/>
        </w:rPr>
        <w:t xml:space="preserve"> to</w:t>
      </w:r>
      <w:r w:rsidRPr="00A301C9">
        <w:rPr>
          <w:rStyle w:val="StyleUnderline"/>
        </w:rPr>
        <w:t xml:space="preserve"> per capita global </w:t>
      </w:r>
      <w:r w:rsidRPr="00A301C9">
        <w:rPr>
          <w:rStyle w:val="StyleUnderline"/>
          <w:highlight w:val="cyan"/>
        </w:rPr>
        <w:t xml:space="preserve">consumption would be </w:t>
      </w:r>
      <w:r w:rsidRPr="00A301C9">
        <w:rPr>
          <w:rStyle w:val="Emphasis"/>
          <w:highlight w:val="cyan"/>
        </w:rPr>
        <w:t>insufficient</w:t>
      </w:r>
      <w:r w:rsidRPr="00A301C9">
        <w:rPr>
          <w:rStyle w:val="StyleUnderline"/>
        </w:rPr>
        <w:t xml:space="preserve"> to achieve significant climate mitigation</w:t>
      </w:r>
      <w:r w:rsidRPr="00A301C9">
        <w:rPr>
          <w:rFonts w:eastAsia="Times New Roman" w:cs="Times New Roman"/>
          <w:u w:val="single"/>
        </w:rPr>
        <w:t xml:space="preserve">. </w:t>
      </w:r>
      <w:r w:rsidRPr="00A301C9">
        <w:rPr>
          <w:rStyle w:val="StyleUnderline"/>
          <w:highlight w:val="cyan"/>
        </w:rPr>
        <w:t xml:space="preserve">Absent </w:t>
      </w:r>
      <w:r w:rsidRPr="00A301C9">
        <w:rPr>
          <w:rStyle w:val="Emphasis"/>
          <w:highlight w:val="cyan"/>
        </w:rPr>
        <w:t>profound tech</w:t>
      </w:r>
      <w:r w:rsidRPr="00A301C9">
        <w:rPr>
          <w:rStyle w:val="Emphasis"/>
        </w:rPr>
        <w:t xml:space="preserve">nological </w:t>
      </w:r>
      <w:r w:rsidRPr="00A301C9">
        <w:rPr>
          <w:rStyle w:val="Emphasis"/>
          <w:highlight w:val="cyan"/>
        </w:rPr>
        <w:t>change</w:t>
      </w:r>
      <w:r w:rsidRPr="00A301C9">
        <w:rPr>
          <w:rStyle w:val="StyleUnderline"/>
          <w:highlight w:val="cyan"/>
        </w:rPr>
        <w:t xml:space="preserve"> </w:t>
      </w:r>
      <w:r w:rsidRPr="00A301C9">
        <w:rPr>
          <w:rFonts w:eastAsia="Times New Roman" w:cs="Times New Roman"/>
          <w:b/>
          <w:iCs/>
          <w:sz w:val="28"/>
          <w:szCs w:val="28"/>
          <w:highlight w:val="cyan"/>
          <w:u w:val="single"/>
          <w:bdr w:val="single" w:sz="8" w:space="0" w:color="auto"/>
        </w:rPr>
        <w:t>there is no credible path to</w:t>
      </w:r>
      <w:r w:rsidRPr="00A301C9">
        <w:rPr>
          <w:rFonts w:eastAsia="Times New Roman" w:cs="Times New Roman"/>
          <w:b/>
          <w:iCs/>
          <w:sz w:val="28"/>
          <w:szCs w:val="28"/>
          <w:u w:val="single"/>
          <w:bdr w:val="single" w:sz="8" w:space="0" w:color="auto"/>
        </w:rPr>
        <w:t xml:space="preserve"> meaningful climate </w:t>
      </w:r>
      <w:r w:rsidRPr="00A301C9">
        <w:rPr>
          <w:rFonts w:eastAsia="Times New Roman" w:cs="Times New Roman"/>
          <w:b/>
          <w:iCs/>
          <w:sz w:val="28"/>
          <w:szCs w:val="28"/>
          <w:highlight w:val="cyan"/>
          <w:u w:val="single"/>
          <w:bdr w:val="single" w:sz="8" w:space="0" w:color="auto"/>
        </w:rPr>
        <w:t>mitigation</w:t>
      </w:r>
      <w:r w:rsidRPr="00A301C9">
        <w:rPr>
          <w:rFonts w:eastAsia="Times New Roman" w:cs="Times New Roman"/>
        </w:rPr>
        <w:t xml:space="preserve">. While advocates differ in the </w:t>
      </w:r>
      <w:proofErr w:type="gramStart"/>
      <w:r w:rsidRPr="00A301C9">
        <w:rPr>
          <w:rFonts w:eastAsia="Times New Roman" w:cs="Times New Roman"/>
        </w:rPr>
        <w:t>particular mix</w:t>
      </w:r>
      <w:proofErr w:type="gramEnd"/>
      <w:r w:rsidRPr="00A301C9">
        <w:rPr>
          <w:rFonts w:eastAsia="Times New Roman" w:cs="Times New Roman"/>
        </w:rPr>
        <w:t xml:space="preserve"> of technologies they favor, </w:t>
      </w:r>
      <w:r w:rsidRPr="00A301C9">
        <w:rPr>
          <w:rFonts w:eastAsia="Times New Roman" w:cs="Times New Roman"/>
          <w:u w:val="single"/>
        </w:rPr>
        <w:t xml:space="preserve">we are aware of no quantified climate mitigation scenario in which technological change is not responsible for the vast majority of emissions cuts. </w:t>
      </w:r>
      <w:r w:rsidRPr="00A301C9">
        <w:rPr>
          <w:rFonts w:eastAsia="Times New Roman" w:cs="Times New Roman"/>
        </w:rPr>
        <w:t xml:space="preserve">The specific technological paths that people might take toward climate mitigation remain deeply contested. 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A301C9">
        <w:rPr>
          <w:rFonts w:eastAsia="Times New Roman" w:cs="Times New Roman"/>
          <w:u w:val="single"/>
        </w:rPr>
        <w:t>that there have been consistent patterns associated with the ways that societies move toward cleaner sources of energy. Substituting higher-quality</w:t>
      </w:r>
      <w:r w:rsidRPr="00A301C9">
        <w:rPr>
          <w:rFonts w:eastAsia="Times New Roman" w:cs="Times New Roman"/>
        </w:rPr>
        <w:t xml:space="preserve"> (i.e., less carbon-intensive, higher-density) </w:t>
      </w:r>
      <w:r w:rsidRPr="00A301C9">
        <w:rPr>
          <w:rFonts w:eastAsia="Times New Roman" w:cs="Times New Roman"/>
          <w:u w:val="single"/>
        </w:rPr>
        <w:t>fuels for lower-quality</w:t>
      </w:r>
      <w:r w:rsidRPr="00A301C9">
        <w:rPr>
          <w:rFonts w:eastAsia="Times New Roman" w:cs="Times New Roman"/>
        </w:rPr>
        <w:t xml:space="preserve"> (i.e., more carbon-intensive, lower-density) </w:t>
      </w:r>
      <w:r w:rsidRPr="00A301C9">
        <w:rPr>
          <w:rFonts w:eastAsia="Times New Roman" w:cs="Times New Roman"/>
          <w:u w:val="single"/>
        </w:rPr>
        <w:t xml:space="preserve">ones is how virtually all societies have </w:t>
      </w:r>
      <w:proofErr w:type="gramStart"/>
      <w:r w:rsidRPr="00A301C9">
        <w:rPr>
          <w:rFonts w:eastAsia="Times New Roman" w:cs="Times New Roman"/>
          <w:u w:val="single"/>
        </w:rPr>
        <w:t>decarbonized, and</w:t>
      </w:r>
      <w:proofErr w:type="gramEnd"/>
      <w:r w:rsidRPr="00A301C9">
        <w:rPr>
          <w:rFonts w:eastAsia="Times New Roman" w:cs="Times New Roman"/>
          <w:u w:val="single"/>
        </w:rPr>
        <w:t xml:space="preserve"> points the way toward accelerated decarbonization in the future</w:t>
      </w:r>
      <w:r w:rsidRPr="00A301C9">
        <w:rPr>
          <w:rFonts w:eastAsia="Times New Roman" w:cs="Times New Roman"/>
        </w:rPr>
        <w:t xml:space="preserve">. Transitioning to a world powered by zero-carbon energy sources will require energy technologies that are power dense and capable of scaling to many tens of terawatts to power a growing human economy. </w:t>
      </w:r>
      <w:r w:rsidRPr="00A301C9">
        <w:rPr>
          <w:rFonts w:eastAsia="Times New Roman" w:cs="Times New Roman"/>
          <w:sz w:val="10"/>
          <w:szCs w:val="10"/>
        </w:rPr>
        <w:t xml:space="preserve">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w:t>
      </w:r>
      <w:proofErr w:type="gramStart"/>
      <w:r w:rsidRPr="00A301C9">
        <w:rPr>
          <w:rFonts w:eastAsia="Times New Roman" w:cs="Times New Roman"/>
          <w:sz w:val="10"/>
          <w:szCs w:val="10"/>
        </w:rPr>
        <w:t>are capable of dealing</w:t>
      </w:r>
      <w:proofErr w:type="gramEnd"/>
      <w:r w:rsidRPr="00A301C9">
        <w:rPr>
          <w:rFonts w:eastAsia="Times New Roman" w:cs="Times New Roman"/>
          <w:sz w:val="10"/>
          <w:szCs w:val="10"/>
        </w:rPr>
        <w:t xml:space="preserve">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w:t>
      </w:r>
      <w:r w:rsidRPr="00A301C9">
        <w:rPr>
          <w:rFonts w:eastAsia="Times New Roman" w:cs="Times New Roman"/>
        </w:rPr>
        <w:t xml:space="preserve">In the long run, next-generation </w:t>
      </w:r>
      <w:r w:rsidRPr="00A301C9">
        <w:rPr>
          <w:rFonts w:eastAsia="Times New Roman" w:cs="Times New Roman"/>
          <w:u w:val="single"/>
        </w:rPr>
        <w:t>solar</w:t>
      </w:r>
      <w:r w:rsidRPr="00A301C9">
        <w:rPr>
          <w:rFonts w:eastAsia="Times New Roman" w:cs="Times New Roman"/>
        </w:rPr>
        <w:t xml:space="preserve">, advanced nuclear fission, </w:t>
      </w:r>
      <w:r w:rsidRPr="00A301C9">
        <w:rPr>
          <w:rFonts w:eastAsia="Times New Roman" w:cs="Times New Roman"/>
          <w:u w:val="single"/>
        </w:rPr>
        <w:t>and nuclear</w:t>
      </w:r>
      <w:r w:rsidRPr="00A301C9">
        <w:rPr>
          <w:rFonts w:eastAsia="Times New Roman" w:cs="Times New Roman"/>
        </w:rPr>
        <w:t xml:space="preserve"> fusion </w:t>
      </w:r>
      <w:r w:rsidRPr="00A301C9">
        <w:rPr>
          <w:rFonts w:eastAsia="Times New Roman" w:cs="Times New Roman"/>
          <w:u w:val="single"/>
        </w:rPr>
        <w:t>represent the most plausible pathways</w:t>
      </w:r>
      <w:r w:rsidRPr="00A301C9">
        <w:rPr>
          <w:rFonts w:eastAsia="Times New Roman" w:cs="Times New Roman"/>
        </w:rPr>
        <w:t xml:space="preserve"> toward the joint goals of climate stabilization and radical decoupling of humans from nature. If the history of energy transitions is any guide, however, </w:t>
      </w:r>
      <w:r w:rsidRPr="00A301C9">
        <w:rPr>
          <w:rFonts w:eastAsia="Times New Roman" w:cs="Times New Roman"/>
          <w:u w:val="single"/>
        </w:rPr>
        <w:t>that transition will take time. During that transition, other energy technologies can provide important social and environmental benefits</w:t>
      </w:r>
      <w:r w:rsidRPr="00A301C9">
        <w:rPr>
          <w:rFonts w:eastAsia="Times New Roman" w:cs="Times New Roman"/>
        </w:rPr>
        <w:t xml:space="preserve">. Hydroelectric dams, for example, may be a cheap source of low-carbon power for poor nations even though their land and water footprint </w:t>
      </w:r>
      <w:proofErr w:type="gramStart"/>
      <w:r w:rsidRPr="00A301C9">
        <w:rPr>
          <w:rFonts w:eastAsia="Times New Roman" w:cs="Times New Roman"/>
        </w:rPr>
        <w:t>is</w:t>
      </w:r>
      <w:proofErr w:type="gramEnd"/>
      <w:r w:rsidRPr="00A301C9">
        <w:rPr>
          <w:rFonts w:eastAsia="Times New Roman" w:cs="Times New Roman"/>
        </w:rPr>
        <w:t xml:space="preserve"> relatively large. Fossil fuels with carbon capture and storage can likewise provide substantial environmental </w:t>
      </w:r>
      <w:r w:rsidRPr="00A301C9">
        <w:rPr>
          <w:rFonts w:eastAsia="Times New Roman" w:cs="Times New Roman"/>
        </w:rPr>
        <w:lastRenderedPageBreak/>
        <w:t xml:space="preserve">benefits over current fossil or biomass energies. </w:t>
      </w:r>
      <w:r w:rsidRPr="00A301C9">
        <w:rPr>
          <w:rFonts w:eastAsia="Times New Roman" w:cs="Times New Roman"/>
          <w:u w:val="single"/>
        </w:rPr>
        <w:t xml:space="preserve">The ethical and pragmatic path toward a just and sustainable global energy economy requires that human beings </w:t>
      </w:r>
      <w:r w:rsidRPr="00A301C9">
        <w:rPr>
          <w:rStyle w:val="Emphasis"/>
        </w:rPr>
        <w:t xml:space="preserve">transition as rapidly as possible </w:t>
      </w:r>
      <w:r w:rsidRPr="00A301C9">
        <w:rPr>
          <w:rFonts w:eastAsia="Times New Roman" w:cs="Times New Roman"/>
          <w:u w:val="single"/>
        </w:rPr>
        <w:t xml:space="preserve">to energy sources that are </w:t>
      </w:r>
      <w:r w:rsidRPr="00A301C9">
        <w:rPr>
          <w:rStyle w:val="Emphasis"/>
        </w:rPr>
        <w:t>cheap</w:t>
      </w:r>
      <w:r w:rsidRPr="00A301C9">
        <w:rPr>
          <w:rFonts w:eastAsia="Times New Roman" w:cs="Times New Roman"/>
          <w:u w:val="single"/>
        </w:rPr>
        <w:t xml:space="preserve">, </w:t>
      </w:r>
      <w:r w:rsidRPr="00A301C9">
        <w:rPr>
          <w:rStyle w:val="Emphasis"/>
        </w:rPr>
        <w:t>clean</w:t>
      </w:r>
      <w:r w:rsidRPr="00A301C9">
        <w:rPr>
          <w:rFonts w:eastAsia="Times New Roman" w:cs="Times New Roman"/>
          <w:u w:val="single"/>
        </w:rPr>
        <w:t xml:space="preserve">, </w:t>
      </w:r>
      <w:r w:rsidRPr="00A301C9">
        <w:rPr>
          <w:rStyle w:val="Emphasis"/>
        </w:rPr>
        <w:t>dense</w:t>
      </w:r>
      <w:r w:rsidRPr="00A301C9">
        <w:rPr>
          <w:rFonts w:eastAsia="Times New Roman" w:cs="Times New Roman"/>
          <w:u w:val="single"/>
        </w:rPr>
        <w:t xml:space="preserve">, and </w:t>
      </w:r>
      <w:r w:rsidRPr="00A301C9">
        <w:rPr>
          <w:rStyle w:val="Emphasis"/>
        </w:rPr>
        <w:t>abundant</w:t>
      </w:r>
      <w:r w:rsidRPr="00A301C9">
        <w:rPr>
          <w:rFonts w:eastAsia="Times New Roman" w:cs="Times New Roman"/>
          <w:u w:val="single"/>
        </w:rPr>
        <w:t>. Such a path will require sustained public support for the development and deployment of clean energy technologies</w:t>
      </w:r>
      <w:r w:rsidRPr="00A301C9">
        <w:rPr>
          <w:rFonts w:eastAsia="Times New Roman" w:cs="Times New Roman"/>
        </w:rPr>
        <w:t xml:space="preserve">, both within nations and between them, though international </w:t>
      </w:r>
      <w:proofErr w:type="gramStart"/>
      <w:r w:rsidRPr="00A301C9">
        <w:rPr>
          <w:rFonts w:eastAsia="Times New Roman" w:cs="Times New Roman"/>
        </w:rPr>
        <w:t>collaboration</w:t>
      </w:r>
      <w:proofErr w:type="gramEnd"/>
      <w:r w:rsidRPr="00A301C9">
        <w:rPr>
          <w:rFonts w:eastAsia="Times New Roman" w:cs="Times New Roman"/>
        </w:rPr>
        <w:t xml:space="preserve">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well-being. </w:t>
      </w:r>
      <w:r w:rsidRPr="00A301C9">
        <w:rPr>
          <w:rStyle w:val="StyleUnderline"/>
          <w:highlight w:val="cyan"/>
        </w:rPr>
        <w:t xml:space="preserve">Humans will </w:t>
      </w:r>
      <w:r w:rsidRPr="00A301C9">
        <w:rPr>
          <w:rStyle w:val="Emphasis"/>
          <w:highlight w:val="cyan"/>
        </w:rPr>
        <w:t>always</w:t>
      </w:r>
      <w:r w:rsidRPr="00A301C9">
        <w:rPr>
          <w:rStyle w:val="Emphasis"/>
        </w:rPr>
        <w:t xml:space="preserve"> materially </w:t>
      </w:r>
      <w:r w:rsidRPr="00A301C9">
        <w:rPr>
          <w:rStyle w:val="Emphasis"/>
          <w:highlight w:val="cyan"/>
        </w:rPr>
        <w:t xml:space="preserve">depend on nature </w:t>
      </w:r>
      <w:r w:rsidRPr="00A301C9">
        <w:rPr>
          <w:rStyle w:val="StyleUnderline"/>
          <w:highlight w:val="cyan"/>
        </w:rPr>
        <w:t>to some degree</w:t>
      </w:r>
      <w:r w:rsidRPr="00A301C9">
        <w:rPr>
          <w:rFonts w:eastAsia="Times New Roman" w:cs="Times New Roman"/>
          <w:u w:val="single"/>
        </w:rPr>
        <w:t xml:space="preserve">. Even if a fully synthetic world were possible, many of us might still choose to continue to live more coupled with nature than human sustenance and technologies require. What decoupling offers is the possibility that humanity’s material dependence upon nature might be </w:t>
      </w:r>
      <w:r w:rsidRPr="00A301C9">
        <w:rPr>
          <w:rStyle w:val="Emphasis"/>
        </w:rPr>
        <w:t>less destructive</w:t>
      </w:r>
      <w:r w:rsidRPr="00A301C9">
        <w:rPr>
          <w:rFonts w:eastAsia="Times New Roman" w:cs="Times New Roman"/>
          <w:u w:val="single"/>
        </w:rPr>
        <w:t xml:space="preserve">. </w:t>
      </w:r>
      <w:r w:rsidRPr="00A301C9">
        <w:rPr>
          <w:rFonts w:eastAsia="Times New Roman" w:cs="Times New Roman"/>
          <w:sz w:val="10"/>
          <w:szCs w:val="10"/>
        </w:rPr>
        <w:t xml:space="preserve">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w:t>
      </w:r>
      <w:proofErr w:type="gramStart"/>
      <w:r w:rsidRPr="00A301C9">
        <w:rPr>
          <w:rFonts w:eastAsia="Times New Roman" w:cs="Times New Roman"/>
          <w:sz w:val="10"/>
          <w:szCs w:val="10"/>
        </w:rPr>
        <w:t>biomes</w:t>
      </w:r>
      <w:proofErr w:type="gramEnd"/>
      <w:r w:rsidRPr="00A301C9">
        <w:rPr>
          <w:rFonts w:eastAsia="Times New Roman" w:cs="Times New Roman"/>
          <w:sz w:val="10"/>
          <w:szCs w:val="10"/>
        </w:rPr>
        <w:t xml:space="preserve">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w:t>
      </w:r>
      <w:proofErr w:type="gramStart"/>
      <w:r w:rsidRPr="00A301C9">
        <w:rPr>
          <w:rFonts w:eastAsia="Times New Roman" w:cs="Times New Roman"/>
          <w:sz w:val="10"/>
          <w:szCs w:val="10"/>
        </w:rPr>
        <w:t>more closely resemble earlier states (“indigeneity”)</w:t>
      </w:r>
      <w:proofErr w:type="gramEnd"/>
      <w:r w:rsidRPr="00A301C9">
        <w:rPr>
          <w:rFonts w:eastAsia="Times New Roman" w:cs="Times New Roman"/>
          <w:sz w:val="10"/>
          <w:szCs w:val="10"/>
        </w:rPr>
        <w:t xml:space="preserve"> may involve removing recently arrived species (“invasives”)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 </w:t>
      </w:r>
      <w:r w:rsidRPr="00A301C9">
        <w:rPr>
          <w:rFonts w:eastAsia="Times New Roman" w:cs="Times New Roman"/>
          <w:u w:val="single"/>
        </w:rPr>
        <w:t xml:space="preserve">We affirm the need and human capacity for </w:t>
      </w:r>
      <w:proofErr w:type="gramStart"/>
      <w:r w:rsidRPr="00A301C9">
        <w:rPr>
          <w:rStyle w:val="Emphasis"/>
        </w:rPr>
        <w:t>accelerated</w:t>
      </w:r>
      <w:r w:rsidRPr="00A301C9">
        <w:rPr>
          <w:rFonts w:eastAsia="Times New Roman" w:cs="Times New Roman"/>
          <w:u w:val="single"/>
        </w:rPr>
        <w:t>,</w:t>
      </w:r>
      <w:proofErr w:type="gramEnd"/>
      <w:r w:rsidRPr="00A301C9">
        <w:rPr>
          <w:rFonts w:eastAsia="Times New Roman" w:cs="Times New Roman"/>
          <w:u w:val="single"/>
        </w:rPr>
        <w:t xml:space="preserve"> </w:t>
      </w:r>
      <w:r w:rsidRPr="00A301C9">
        <w:rPr>
          <w:rStyle w:val="Emphasis"/>
        </w:rPr>
        <w:t>active</w:t>
      </w:r>
      <w:r w:rsidRPr="00A301C9">
        <w:rPr>
          <w:rFonts w:eastAsia="Times New Roman" w:cs="Times New Roman"/>
          <w:u w:val="single"/>
        </w:rPr>
        <w:t xml:space="preserve">, and </w:t>
      </w:r>
      <w:r w:rsidRPr="00A301C9">
        <w:rPr>
          <w:rStyle w:val="Emphasis"/>
        </w:rPr>
        <w:t>conscious decoupling</w:t>
      </w:r>
      <w:r w:rsidRPr="00A301C9">
        <w:rPr>
          <w:rFonts w:eastAsia="Times New Roman" w:cs="Times New Roman"/>
          <w:u w:val="single"/>
        </w:rPr>
        <w:t xml:space="preserve">. </w:t>
      </w:r>
      <w:r w:rsidRPr="00A301C9">
        <w:rPr>
          <w:rStyle w:val="StyleUnderline"/>
          <w:highlight w:val="cyan"/>
        </w:rPr>
        <w:t>Tech</w:t>
      </w:r>
      <w:r w:rsidRPr="00A301C9">
        <w:rPr>
          <w:rStyle w:val="StyleUnderline"/>
        </w:rPr>
        <w:t xml:space="preserve">nological progress </w:t>
      </w:r>
      <w:r w:rsidRPr="00A301C9">
        <w:rPr>
          <w:rStyle w:val="StyleUnderline"/>
          <w:highlight w:val="cyan"/>
        </w:rPr>
        <w:t xml:space="preserve">is </w:t>
      </w:r>
      <w:r w:rsidRPr="00A301C9">
        <w:rPr>
          <w:rStyle w:val="Emphasis"/>
          <w:highlight w:val="cyan"/>
        </w:rPr>
        <w:t>not inevitable</w:t>
      </w:r>
      <w:r w:rsidRPr="00A301C9">
        <w:rPr>
          <w:rFonts w:eastAsia="Times New Roman" w:cs="Times New Roman"/>
        </w:rPr>
        <w:t xml:space="preserve">. Decoupling environmental impacts from economic outputs is not simply a function of market-driven innovation and efficient response to scarcity. </w:t>
      </w:r>
      <w:r w:rsidRPr="00A301C9">
        <w:rPr>
          <w:rFonts w:eastAsia="Times New Roman" w:cs="Times New Roman"/>
          <w:u w:val="single"/>
        </w:rPr>
        <w:t xml:space="preserve">The long arc of </w:t>
      </w:r>
      <w:r w:rsidRPr="00A301C9">
        <w:rPr>
          <w:rFonts w:eastAsia="Times New Roman" w:cs="Times New Roman"/>
          <w:highlight w:val="cyan"/>
          <w:u w:val="single"/>
        </w:rPr>
        <w:t>human transformation of</w:t>
      </w:r>
      <w:r w:rsidRPr="00A301C9">
        <w:rPr>
          <w:rFonts w:eastAsia="Times New Roman" w:cs="Times New Roman"/>
          <w:u w:val="single"/>
        </w:rPr>
        <w:t xml:space="preserve"> natural </w:t>
      </w:r>
      <w:r w:rsidRPr="00A301C9">
        <w:rPr>
          <w:rFonts w:eastAsia="Times New Roman" w:cs="Times New Roman"/>
          <w:highlight w:val="cyan"/>
          <w:u w:val="single"/>
        </w:rPr>
        <w:t>environments</w:t>
      </w:r>
      <w:r w:rsidRPr="00A301C9">
        <w:rPr>
          <w:rFonts w:eastAsia="Times New Roman" w:cs="Times New Roman"/>
          <w:u w:val="single"/>
        </w:rPr>
        <w:t xml:space="preserve"> through technologies </w:t>
      </w:r>
      <w:r w:rsidRPr="00A301C9">
        <w:rPr>
          <w:rStyle w:val="StyleUnderline"/>
          <w:highlight w:val="cyan"/>
        </w:rPr>
        <w:t>began</w:t>
      </w:r>
      <w:r w:rsidRPr="00A301C9">
        <w:rPr>
          <w:rStyle w:val="StyleUnderline"/>
        </w:rPr>
        <w:t xml:space="preserve"> well </w:t>
      </w:r>
      <w:r w:rsidRPr="00A301C9">
        <w:rPr>
          <w:rStyle w:val="StyleUnderline"/>
          <w:highlight w:val="cyan"/>
        </w:rPr>
        <w:t>before</w:t>
      </w:r>
      <w:r w:rsidRPr="00A301C9">
        <w:rPr>
          <w:rStyle w:val="StyleUnderline"/>
        </w:rPr>
        <w:t xml:space="preserve"> there existed anything resembling </w:t>
      </w:r>
      <w:r w:rsidRPr="00A301C9">
        <w:rPr>
          <w:rStyle w:val="StyleUnderline"/>
          <w:highlight w:val="cyan"/>
        </w:rPr>
        <w:t>a market</w:t>
      </w:r>
      <w:r w:rsidRPr="00A301C9">
        <w:rPr>
          <w:rStyle w:val="StyleUnderline"/>
        </w:rPr>
        <w:t xml:space="preserve"> or a price signal</w:t>
      </w:r>
      <w:r w:rsidRPr="00A301C9">
        <w:rPr>
          <w:rFonts w:eastAsia="Times New Roman" w:cs="Times New Roman"/>
        </w:rPr>
        <w:t xml:space="preserve">.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w:t>
      </w:r>
      <w:proofErr w:type="spellStart"/>
      <w:r w:rsidRPr="00A301C9">
        <w:rPr>
          <w:rFonts w:eastAsia="Times New Roman" w:cs="Times New Roman"/>
        </w:rPr>
        <w:t>recarbonize</w:t>
      </w:r>
      <w:proofErr w:type="spellEnd"/>
      <w:r w:rsidRPr="00A301C9">
        <w:rPr>
          <w:rFonts w:eastAsia="Times New Roman" w:cs="Times New Roman"/>
        </w:rPr>
        <w:t xml:space="preserve"> their energy sectors, and recouple their economies to fossil fuels and biomass. However, such examples underscore clearly that technological choices will not be determined by remote international bodies but rather by national and local institutions and cultures. </w:t>
      </w:r>
      <w:r w:rsidRPr="00A301C9">
        <w:rPr>
          <w:rStyle w:val="StyleUnderline"/>
          <w:highlight w:val="cyan"/>
        </w:rPr>
        <w:t xml:space="preserve">Too often, modernization is </w:t>
      </w:r>
      <w:r w:rsidRPr="00A301C9">
        <w:rPr>
          <w:rStyle w:val="Emphasis"/>
          <w:highlight w:val="cyan"/>
        </w:rPr>
        <w:t>conflated</w:t>
      </w:r>
      <w:r w:rsidRPr="00A301C9">
        <w:rPr>
          <w:rFonts w:eastAsia="Times New Roman" w:cs="Times New Roman"/>
        </w:rPr>
        <w:t xml:space="preserve">, both by its defenders and critics, </w:t>
      </w:r>
      <w:r w:rsidRPr="00A301C9">
        <w:rPr>
          <w:rStyle w:val="Emphasis"/>
          <w:highlight w:val="cyan"/>
        </w:rPr>
        <w:t>with capitalism</w:t>
      </w:r>
      <w:r w:rsidRPr="00A301C9">
        <w:rPr>
          <w:rFonts w:eastAsia="Times New Roman" w:cs="Times New Roman"/>
          <w:u w:val="single"/>
        </w:rPr>
        <w:t xml:space="preserve">, corporate power, and laissez-faire economic policies. We </w:t>
      </w:r>
      <w:r w:rsidRPr="00A301C9">
        <w:rPr>
          <w:rStyle w:val="Emphasis"/>
        </w:rPr>
        <w:t>reject such reductions</w:t>
      </w:r>
      <w:r w:rsidRPr="00A301C9">
        <w:rPr>
          <w:rFonts w:eastAsia="Times New Roman" w:cs="Times New Roman"/>
        </w:rPr>
        <w:t xml:space="preserve">. What we refer to when we speak of </w:t>
      </w:r>
      <w:r w:rsidRPr="00A301C9">
        <w:rPr>
          <w:rFonts w:eastAsia="Times New Roman" w:cs="Times New Roman"/>
          <w:highlight w:val="cyan"/>
          <w:u w:val="single"/>
        </w:rPr>
        <w:t>modernization is the</w:t>
      </w:r>
      <w:r w:rsidRPr="00A301C9">
        <w:rPr>
          <w:rFonts w:eastAsia="Times New Roman" w:cs="Times New Roman"/>
          <w:u w:val="single"/>
        </w:rPr>
        <w:t xml:space="preserve"> </w:t>
      </w:r>
      <w:r w:rsidRPr="00A301C9">
        <w:rPr>
          <w:rStyle w:val="Emphasis"/>
        </w:rPr>
        <w:t xml:space="preserve">long-term </w:t>
      </w:r>
      <w:r w:rsidRPr="00A301C9">
        <w:rPr>
          <w:rStyle w:val="Emphasis"/>
          <w:highlight w:val="cyan"/>
        </w:rPr>
        <w:t>evolution</w:t>
      </w:r>
      <w:r w:rsidRPr="00A301C9">
        <w:rPr>
          <w:rFonts w:eastAsia="Times New Roman" w:cs="Times New Roman"/>
          <w:highlight w:val="cyan"/>
          <w:u w:val="single"/>
        </w:rPr>
        <w:t xml:space="preserve"> of</w:t>
      </w:r>
      <w:r w:rsidRPr="00A301C9">
        <w:rPr>
          <w:rFonts w:eastAsia="Times New Roman" w:cs="Times New Roman"/>
        </w:rPr>
        <w:t xml:space="preserve"> </w:t>
      </w:r>
      <w:r w:rsidRPr="00A301C9">
        <w:rPr>
          <w:rStyle w:val="Emphasis"/>
        </w:rPr>
        <w:t>social</w:t>
      </w:r>
      <w:r w:rsidRPr="00A301C9">
        <w:rPr>
          <w:rFonts w:eastAsia="Times New Roman" w:cs="Times New Roman"/>
          <w:u w:val="single"/>
        </w:rPr>
        <w:t xml:space="preserve">, </w:t>
      </w:r>
      <w:r w:rsidRPr="00A301C9">
        <w:rPr>
          <w:rStyle w:val="Emphasis"/>
        </w:rPr>
        <w:t>economic</w:t>
      </w:r>
      <w:r w:rsidRPr="00A301C9">
        <w:rPr>
          <w:rFonts w:eastAsia="Times New Roman" w:cs="Times New Roman"/>
          <w:u w:val="single"/>
        </w:rPr>
        <w:t xml:space="preserve">, </w:t>
      </w:r>
      <w:r w:rsidRPr="00A301C9">
        <w:rPr>
          <w:rStyle w:val="Emphasis"/>
        </w:rPr>
        <w:t>political</w:t>
      </w:r>
      <w:r w:rsidRPr="00A301C9">
        <w:rPr>
          <w:rFonts w:eastAsia="Times New Roman" w:cs="Times New Roman"/>
          <w:u w:val="single"/>
        </w:rPr>
        <w:t xml:space="preserve">, and </w:t>
      </w:r>
      <w:r w:rsidRPr="00A301C9">
        <w:rPr>
          <w:rStyle w:val="Emphasis"/>
        </w:rPr>
        <w:t xml:space="preserve">technological </w:t>
      </w:r>
      <w:r w:rsidRPr="00A301C9">
        <w:rPr>
          <w:rStyle w:val="Emphasis"/>
          <w:highlight w:val="cyan"/>
        </w:rPr>
        <w:t>arrangements</w:t>
      </w:r>
      <w:r w:rsidRPr="00A301C9">
        <w:rPr>
          <w:rFonts w:eastAsia="Times New Roman" w:cs="Times New Roman"/>
          <w:u w:val="single"/>
        </w:rPr>
        <w:t xml:space="preserve"> in human societies</w:t>
      </w:r>
      <w:r w:rsidRPr="00A301C9">
        <w:rPr>
          <w:rFonts w:eastAsia="Times New Roman" w:cs="Times New Roman"/>
        </w:rPr>
        <w:t xml:space="preserve"> toward vastly improved material well-being, public health, resource productivity, economic integration, shared infrastructure, and personal freedom. </w:t>
      </w:r>
      <w:r w:rsidRPr="00A301C9">
        <w:rPr>
          <w:rFonts w:eastAsia="Times New Roman" w:cs="Times New Roman"/>
          <w:u w:val="single"/>
        </w:rPr>
        <w:t xml:space="preserve">Modernization has </w:t>
      </w:r>
      <w:r w:rsidRPr="00A301C9">
        <w:rPr>
          <w:rStyle w:val="Emphasis"/>
        </w:rPr>
        <w:t>liberated ever more people</w:t>
      </w:r>
      <w:r w:rsidRPr="00A301C9">
        <w:rPr>
          <w:rFonts w:eastAsia="Times New Roman" w:cs="Times New Roman"/>
          <w:u w:val="single"/>
        </w:rPr>
        <w:t xml:space="preserve"> from lives of poverty </w:t>
      </w:r>
      <w:r w:rsidRPr="00A301C9">
        <w:rPr>
          <w:rFonts w:eastAsia="Times New Roman" w:cs="Times New Roman"/>
        </w:rPr>
        <w:t xml:space="preserve">and hard agricultural labor, women from chattel status, children and ethnic minorities from oppression, and societies from capricious and arbitrary governance. </w:t>
      </w:r>
      <w:r w:rsidRPr="00A301C9">
        <w:rPr>
          <w:rStyle w:val="Emphasis"/>
        </w:rPr>
        <w:t>Greater resource productivity</w:t>
      </w:r>
      <w:r w:rsidRPr="00A301C9">
        <w:rPr>
          <w:rFonts w:eastAsia="Times New Roman" w:cs="Times New Roman"/>
          <w:u w:val="single"/>
        </w:rPr>
        <w:t xml:space="preserve"> associated with </w:t>
      </w:r>
      <w:r w:rsidRPr="00A301C9">
        <w:rPr>
          <w:rStyle w:val="Emphasis"/>
        </w:rPr>
        <w:t>modern socio-technological systems</w:t>
      </w:r>
      <w:r w:rsidRPr="00A301C9">
        <w:rPr>
          <w:rFonts w:eastAsia="Times New Roman" w:cs="Times New Roman"/>
          <w:u w:val="single"/>
        </w:rPr>
        <w:t xml:space="preserve"> has allowed human societies to </w:t>
      </w:r>
      <w:r w:rsidRPr="00A301C9">
        <w:rPr>
          <w:rStyle w:val="Emphasis"/>
        </w:rPr>
        <w:t>meet human needs</w:t>
      </w:r>
      <w:r w:rsidRPr="00A301C9">
        <w:rPr>
          <w:rFonts w:eastAsia="Times New Roman" w:cs="Times New Roman"/>
          <w:u w:val="single"/>
        </w:rPr>
        <w:t xml:space="preserve"> with </w:t>
      </w:r>
      <w:r w:rsidRPr="00A301C9">
        <w:rPr>
          <w:rStyle w:val="Emphasis"/>
        </w:rPr>
        <w:t>fewer resource inputs</w:t>
      </w:r>
      <w:r w:rsidRPr="00A301C9">
        <w:rPr>
          <w:rFonts w:eastAsia="Times New Roman" w:cs="Times New Roman"/>
          <w:u w:val="single"/>
        </w:rPr>
        <w:t xml:space="preserve"> and </w:t>
      </w:r>
      <w:r w:rsidRPr="00A301C9">
        <w:rPr>
          <w:rStyle w:val="Emphasis"/>
        </w:rPr>
        <w:t>less impact</w:t>
      </w:r>
      <w:r w:rsidRPr="00A301C9">
        <w:rPr>
          <w:rFonts w:eastAsia="Times New Roman" w:cs="Times New Roman"/>
          <w:u w:val="single"/>
        </w:rPr>
        <w:t xml:space="preserve"> on the environment. More-productive economies are wealthier economies</w:t>
      </w:r>
      <w:r w:rsidRPr="00A301C9">
        <w:rPr>
          <w:rFonts w:eastAsia="Times New Roman" w:cs="Times New Roman"/>
        </w:rPr>
        <w:t xml:space="preserve">, capable of better meeting human needs while committing more of their economic </w:t>
      </w:r>
      <w:r w:rsidRPr="00A301C9">
        <w:rPr>
          <w:rFonts w:eastAsia="Times New Roman" w:cs="Times New Roman"/>
        </w:rPr>
        <w:lastRenderedPageBreak/>
        <w:t xml:space="preserve">surplus to non-economic amenities, including better human health, greater human freedom and opportunity, arts, culture, and the conservation of nature. </w:t>
      </w:r>
      <w:r w:rsidRPr="00A301C9">
        <w:rPr>
          <w:rStyle w:val="StyleUnderline"/>
          <w:highlight w:val="cyan"/>
        </w:rPr>
        <w:t xml:space="preserve">Modernizing processes are </w:t>
      </w:r>
      <w:r w:rsidRPr="00A301C9">
        <w:rPr>
          <w:rStyle w:val="Emphasis"/>
          <w:highlight w:val="cyan"/>
        </w:rPr>
        <w:t>far from complete</w:t>
      </w:r>
      <w:r w:rsidRPr="00A301C9">
        <w:rPr>
          <w:rStyle w:val="StyleUnderline"/>
        </w:rPr>
        <w:t xml:space="preserve">, even in advanced developed economies. Material consumption has only just begun to peak in the wealthiest societies. </w:t>
      </w:r>
      <w:r w:rsidRPr="00A301C9">
        <w:rPr>
          <w:rStyle w:val="StyleUnderline"/>
          <w:highlight w:val="cyan"/>
        </w:rPr>
        <w:t>Decoupling</w:t>
      </w:r>
      <w:r w:rsidRPr="00A301C9">
        <w:t xml:space="preserve"> of human welfare from environmental impacts </w:t>
      </w:r>
      <w:r w:rsidRPr="00A301C9">
        <w:rPr>
          <w:rStyle w:val="StyleUnderline"/>
          <w:highlight w:val="cyan"/>
        </w:rPr>
        <w:t xml:space="preserve">will require a </w:t>
      </w:r>
      <w:r w:rsidRPr="00A301C9">
        <w:rPr>
          <w:rStyle w:val="Emphasis"/>
          <w:highlight w:val="cyan"/>
        </w:rPr>
        <w:t>sustained commitment</w:t>
      </w:r>
      <w:r w:rsidRPr="00A301C9">
        <w:rPr>
          <w:rStyle w:val="StyleUnderline"/>
          <w:highlight w:val="cyan"/>
        </w:rPr>
        <w:t xml:space="preserve"> to </w:t>
      </w:r>
      <w:r w:rsidRPr="00A301C9">
        <w:rPr>
          <w:rStyle w:val="Emphasis"/>
          <w:highlight w:val="cyan"/>
        </w:rPr>
        <w:t>tech</w:t>
      </w:r>
      <w:r w:rsidRPr="00A301C9">
        <w:rPr>
          <w:rStyle w:val="Emphasis"/>
        </w:rPr>
        <w:t xml:space="preserve">nological </w:t>
      </w:r>
      <w:r w:rsidRPr="00A301C9">
        <w:rPr>
          <w:rStyle w:val="Emphasis"/>
          <w:highlight w:val="cyan"/>
        </w:rPr>
        <w:t>progress</w:t>
      </w:r>
      <w:r w:rsidRPr="00A301C9">
        <w:rPr>
          <w:rStyle w:val="StyleUnderline"/>
          <w:highlight w:val="cyan"/>
        </w:rPr>
        <w:t xml:space="preserve"> and</w:t>
      </w:r>
      <w:r w:rsidRPr="00A301C9">
        <w:rPr>
          <w:rStyle w:val="StyleUnderline"/>
        </w:rPr>
        <w:t xml:space="preserve"> the continuing evolution of social, economic, and political institutions alongside those changes. Accelerated technological progress will require the </w:t>
      </w:r>
      <w:r w:rsidRPr="00A301C9">
        <w:rPr>
          <w:rStyle w:val="Emphasis"/>
          <w:highlight w:val="cyan"/>
        </w:rPr>
        <w:t>active</w:t>
      </w:r>
      <w:r w:rsidRPr="00A301C9">
        <w:rPr>
          <w:rStyle w:val="StyleUnderline"/>
        </w:rPr>
        <w:t xml:space="preserve">, </w:t>
      </w:r>
      <w:r w:rsidRPr="00A301C9">
        <w:rPr>
          <w:rStyle w:val="Emphasis"/>
        </w:rPr>
        <w:t>assertive</w:t>
      </w:r>
      <w:r w:rsidRPr="00A301C9">
        <w:rPr>
          <w:rStyle w:val="StyleUnderline"/>
        </w:rPr>
        <w:t xml:space="preserve">, and </w:t>
      </w:r>
      <w:r w:rsidRPr="00A301C9">
        <w:rPr>
          <w:rStyle w:val="Emphasis"/>
        </w:rPr>
        <w:t xml:space="preserve">aggressive </w:t>
      </w:r>
      <w:r w:rsidRPr="00A301C9">
        <w:rPr>
          <w:rStyle w:val="Emphasis"/>
          <w:highlight w:val="cyan"/>
        </w:rPr>
        <w:t>participation</w:t>
      </w:r>
      <w:r w:rsidRPr="00A301C9">
        <w:rPr>
          <w:rStyle w:val="StyleUnderline"/>
          <w:highlight w:val="cyan"/>
        </w:rPr>
        <w:t xml:space="preserve"> of</w:t>
      </w:r>
      <w:r w:rsidRPr="00A301C9">
        <w:rPr>
          <w:rStyle w:val="StyleUnderline"/>
        </w:rPr>
        <w:t xml:space="preserve"> </w:t>
      </w:r>
      <w:r w:rsidRPr="00A301C9">
        <w:rPr>
          <w:rStyle w:val="Emphasis"/>
        </w:rPr>
        <w:t>private sector entrepreneurs</w:t>
      </w:r>
      <w:r w:rsidRPr="00A301C9">
        <w:rPr>
          <w:rStyle w:val="StyleUnderline"/>
        </w:rPr>
        <w:t xml:space="preserve">, </w:t>
      </w:r>
      <w:r w:rsidRPr="00A301C9">
        <w:rPr>
          <w:rStyle w:val="Emphasis"/>
          <w:highlight w:val="cyan"/>
        </w:rPr>
        <w:t>markets</w:t>
      </w:r>
      <w:r w:rsidRPr="00A301C9">
        <w:rPr>
          <w:rStyle w:val="StyleUnderline"/>
        </w:rPr>
        <w:t xml:space="preserve">, </w:t>
      </w:r>
      <w:r w:rsidRPr="00A301C9">
        <w:rPr>
          <w:rStyle w:val="Emphasis"/>
        </w:rPr>
        <w:t>civil society</w:t>
      </w:r>
      <w:r w:rsidRPr="00A301C9">
        <w:rPr>
          <w:rStyle w:val="StyleUnderline"/>
        </w:rPr>
        <w:t xml:space="preserve">, </w:t>
      </w:r>
      <w:r w:rsidRPr="00A301C9">
        <w:rPr>
          <w:rStyle w:val="StyleUnderline"/>
          <w:highlight w:val="cyan"/>
        </w:rPr>
        <w:t xml:space="preserve">and </w:t>
      </w:r>
      <w:r w:rsidRPr="00A301C9">
        <w:rPr>
          <w:rStyle w:val="Emphasis"/>
          <w:highlight w:val="cyan"/>
        </w:rPr>
        <w:t>the state</w:t>
      </w:r>
      <w:r w:rsidRPr="00A301C9">
        <w:t xml:space="preserve">. While we reject the planning fallacy of the 1950s, </w:t>
      </w:r>
      <w:r w:rsidRPr="00A301C9">
        <w:rPr>
          <w:rStyle w:val="StyleUnderline"/>
        </w:rPr>
        <w:t xml:space="preserve">we continue to embrace a </w:t>
      </w:r>
      <w:r w:rsidRPr="00A301C9">
        <w:rPr>
          <w:rStyle w:val="Emphasis"/>
        </w:rPr>
        <w:t>strong public role</w:t>
      </w:r>
      <w:r w:rsidRPr="00A301C9">
        <w:t xml:space="preserve"> </w:t>
      </w:r>
      <w:r w:rsidRPr="00A301C9">
        <w:rPr>
          <w:rStyle w:val="StyleUnderline"/>
        </w:rPr>
        <w:t xml:space="preserve">in </w:t>
      </w:r>
      <w:r w:rsidRPr="00A301C9">
        <w:rPr>
          <w:rStyle w:val="Emphasis"/>
        </w:rPr>
        <w:t>addressing environmental problems</w:t>
      </w:r>
      <w:r w:rsidRPr="00A301C9">
        <w:rPr>
          <w:rStyle w:val="StyleUnderline"/>
        </w:rPr>
        <w:t xml:space="preserve"> and </w:t>
      </w:r>
      <w:r w:rsidRPr="00A301C9">
        <w:rPr>
          <w:rStyle w:val="Emphasis"/>
        </w:rPr>
        <w:t>accelerating technological innovation</w:t>
      </w:r>
      <w:r w:rsidRPr="00A301C9">
        <w:rPr>
          <w:rStyle w:val="StyleUnderline"/>
        </w:rPr>
        <w:t xml:space="preserve">, including </w:t>
      </w:r>
      <w:r w:rsidRPr="00A301C9">
        <w:rPr>
          <w:rStyle w:val="Emphasis"/>
        </w:rPr>
        <w:t>research</w:t>
      </w:r>
      <w:r w:rsidRPr="00A301C9">
        <w:rPr>
          <w:rStyle w:val="StyleUnderline"/>
        </w:rPr>
        <w:t xml:space="preserve"> to develop better technologies, </w:t>
      </w:r>
      <w:r w:rsidRPr="00A301C9">
        <w:rPr>
          <w:rStyle w:val="Emphasis"/>
        </w:rPr>
        <w:t>subsidies</w:t>
      </w:r>
      <w:r w:rsidRPr="00A301C9">
        <w:rPr>
          <w:rStyle w:val="StyleUnderline"/>
        </w:rPr>
        <w:t xml:space="preserve">, and other measures to help </w:t>
      </w:r>
      <w:r w:rsidRPr="00A301C9">
        <w:rPr>
          <w:rStyle w:val="Emphasis"/>
        </w:rPr>
        <w:t>bring them to market</w:t>
      </w:r>
      <w:r w:rsidRPr="00A301C9">
        <w:rPr>
          <w:rStyle w:val="StyleUnderline"/>
        </w:rPr>
        <w:t xml:space="preserve">, and </w:t>
      </w:r>
      <w:r w:rsidRPr="00A301C9">
        <w:rPr>
          <w:rStyle w:val="Emphasis"/>
        </w:rPr>
        <w:t>regulations</w:t>
      </w:r>
      <w:r w:rsidRPr="00A301C9">
        <w:rPr>
          <w:rStyle w:val="StyleUnderline"/>
        </w:rPr>
        <w:t xml:space="preserve"> to mitigate environmental hazards</w:t>
      </w:r>
      <w:r w:rsidRPr="00A301C9">
        <w:t>. And international collaboration on technological innovation and technology transfer is essential in the areas of agriculture and energy</w:t>
      </w:r>
    </w:p>
    <w:p w14:paraId="77349EF8" w14:textId="77777777" w:rsidR="009E37B1" w:rsidRPr="00790C25" w:rsidRDefault="009E37B1" w:rsidP="009E37B1">
      <w:pPr>
        <w:keepNext/>
        <w:keepLines/>
        <w:spacing w:before="40" w:after="0"/>
        <w:outlineLvl w:val="3"/>
        <w:rPr>
          <w:rFonts w:eastAsiaTheme="majorEastAsia" w:cstheme="majorBidi"/>
          <w:b/>
          <w:iCs/>
          <w:sz w:val="36"/>
        </w:rPr>
      </w:pPr>
      <w:r w:rsidRPr="00790C25">
        <w:rPr>
          <w:rFonts w:eastAsiaTheme="majorEastAsia" w:cstheme="majorBidi"/>
          <w:b/>
          <w:iCs/>
          <w:sz w:val="36"/>
        </w:rPr>
        <w:t xml:space="preserve">The </w:t>
      </w:r>
      <w:proofErr w:type="spellStart"/>
      <w:r w:rsidRPr="00790C25">
        <w:rPr>
          <w:rFonts w:eastAsiaTheme="majorEastAsia" w:cstheme="majorBidi"/>
          <w:b/>
          <w:iCs/>
          <w:sz w:val="36"/>
        </w:rPr>
        <w:t>squo</w:t>
      </w:r>
      <w:proofErr w:type="spellEnd"/>
      <w:r w:rsidRPr="00790C25">
        <w:rPr>
          <w:rFonts w:eastAsiaTheme="majorEastAsia" w:cstheme="majorBidi"/>
          <w:b/>
          <w:iCs/>
          <w:sz w:val="36"/>
        </w:rPr>
        <w:t xml:space="preserve"> is </w:t>
      </w:r>
      <w:r w:rsidRPr="00790C25">
        <w:rPr>
          <w:rFonts w:eastAsiaTheme="majorEastAsia" w:cstheme="majorBidi"/>
          <w:b/>
          <w:iCs/>
          <w:sz w:val="36"/>
          <w:u w:val="single"/>
        </w:rPr>
        <w:t>sustainable</w:t>
      </w:r>
      <w:r w:rsidRPr="00790C25">
        <w:rPr>
          <w:rFonts w:eastAsiaTheme="majorEastAsia" w:cstheme="majorBidi"/>
          <w:b/>
          <w:iCs/>
          <w:sz w:val="36"/>
        </w:rPr>
        <w:t xml:space="preserve">. </w:t>
      </w:r>
    </w:p>
    <w:p w14:paraId="38C38A01" w14:textId="77777777" w:rsidR="009E37B1" w:rsidRPr="00790C25" w:rsidRDefault="009E37B1" w:rsidP="009E37B1">
      <w:r w:rsidRPr="00790C25">
        <w:rPr>
          <w:b/>
          <w:bCs/>
          <w:sz w:val="30"/>
        </w:rPr>
        <w:t xml:space="preserve">Bailey ’18 </w:t>
      </w:r>
      <w:r w:rsidRPr="00790C25">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40921038" w14:textId="77777777" w:rsidR="009E37B1" w:rsidRPr="00790C25" w:rsidRDefault="009E37B1" w:rsidP="009E37B1">
      <w:pPr>
        <w:rPr>
          <w:sz w:val="16"/>
        </w:rPr>
      </w:pPr>
      <w:r w:rsidRPr="00790C25">
        <w:rPr>
          <w:b/>
          <w:sz w:val="30"/>
          <w:u w:val="single"/>
        </w:rPr>
        <w:t>Unless</w:t>
      </w:r>
      <w:r w:rsidRPr="00790C25">
        <w:rPr>
          <w:sz w:val="16"/>
        </w:rPr>
        <w:t xml:space="preserve"> us folks in </w:t>
      </w:r>
      <w:r w:rsidRPr="00790C25">
        <w:rPr>
          <w:b/>
          <w:sz w:val="30"/>
          <w:u w:val="single"/>
        </w:rPr>
        <w:t>rich countries drastically reduce</w:t>
      </w:r>
      <w:r w:rsidRPr="00790C25">
        <w:rPr>
          <w:sz w:val="16"/>
        </w:rPr>
        <w:t xml:space="preserve"> our </w:t>
      </w:r>
      <w:r w:rsidRPr="00790C25">
        <w:rPr>
          <w:b/>
          <w:sz w:val="30"/>
          <w:u w:val="single"/>
        </w:rPr>
        <w:t>material living standards and distribute</w:t>
      </w:r>
      <w:r w:rsidRPr="00790C25">
        <w:rPr>
          <w:sz w:val="16"/>
        </w:rPr>
        <w:t xml:space="preserve"> most of what we have </w:t>
      </w:r>
      <w:r w:rsidRPr="00790C25">
        <w:rPr>
          <w:b/>
          <w:sz w:val="30"/>
          <w:u w:val="single"/>
        </w:rPr>
        <w:t>to</w:t>
      </w:r>
      <w:r w:rsidRPr="00790C25">
        <w:rPr>
          <w:sz w:val="16"/>
        </w:rPr>
        <w:t xml:space="preserve"> people living in </w:t>
      </w:r>
      <w:r w:rsidRPr="00790C25">
        <w:rPr>
          <w:b/>
          <w:sz w:val="30"/>
          <w:u w:val="single"/>
        </w:rPr>
        <w:t>poor countries, the world will come to an end</w:t>
      </w:r>
      <w:r w:rsidRPr="00790C25">
        <w:rPr>
          <w:sz w:val="16"/>
        </w:rPr>
        <w:t xml:space="preserve">. Or at least that's the stark conclusion of a study published earlier this month in the journal Nature Sustainability. </w:t>
      </w:r>
      <w:r w:rsidRPr="00790C25">
        <w:rPr>
          <w:b/>
          <w:sz w:val="30"/>
          <w:u w:val="single"/>
        </w:rPr>
        <w:t>The researchers</w:t>
      </w:r>
      <w:r w:rsidRPr="00790C25">
        <w:rPr>
          <w:sz w:val="16"/>
        </w:rPr>
        <w:t xml:space="preserve"> who wrote it, led by the Leeds University ecological economist Dan O'Neill, </w:t>
      </w:r>
      <w:r w:rsidRPr="00790C25">
        <w:rPr>
          <w:b/>
          <w:sz w:val="30"/>
          <w:u w:val="single"/>
        </w:rPr>
        <w:t>think the way to prevent</w:t>
      </w:r>
      <w:r w:rsidRPr="00790C25">
        <w:rPr>
          <w:sz w:val="16"/>
        </w:rPr>
        <w:t xml:space="preserve"> the </w:t>
      </w:r>
      <w:r w:rsidRPr="00790C25">
        <w:rPr>
          <w:b/>
          <w:sz w:val="30"/>
          <w:u w:val="single"/>
        </w:rPr>
        <w:t xml:space="preserve">apocalypse is </w:t>
      </w:r>
      <w:r w:rsidRPr="00790C25">
        <w:rPr>
          <w:b/>
          <w:sz w:val="30"/>
          <w:highlight w:val="green"/>
          <w:u w:val="single"/>
        </w:rPr>
        <w:t>"degrowth."</w:t>
      </w:r>
    </w:p>
    <w:p w14:paraId="3E85159A" w14:textId="77777777" w:rsidR="009E37B1" w:rsidRPr="00790C25" w:rsidRDefault="009E37B1" w:rsidP="009E37B1">
      <w:pPr>
        <w:rPr>
          <w:sz w:val="16"/>
        </w:rPr>
      </w:pPr>
      <w:r w:rsidRPr="00790C25">
        <w:rPr>
          <w:sz w:val="16"/>
        </w:rPr>
        <w:t xml:space="preserve">Vice, pestilence, war, and "gigantic inevitable famine" were the planetary boundaries set on human population by the 18th-century economist Robert Thomas Malthus. </w:t>
      </w:r>
      <w:r w:rsidRPr="00790C25">
        <w:rPr>
          <w:b/>
          <w:sz w:val="30"/>
          <w:u w:val="single"/>
        </w:rPr>
        <w:t xml:space="preserve">The new study </w:t>
      </w:r>
      <w:r w:rsidRPr="00790C25">
        <w:rPr>
          <w:b/>
          <w:sz w:val="30"/>
          <w:highlight w:val="green"/>
          <w:u w:val="single"/>
        </w:rPr>
        <w:t>gussies up</w:t>
      </w:r>
      <w:r w:rsidRPr="00790C25">
        <w:rPr>
          <w:b/>
          <w:sz w:val="30"/>
          <w:u w:val="single"/>
        </w:rPr>
        <w:t xml:space="preserve"> </w:t>
      </w:r>
      <w:r w:rsidRPr="00790C25">
        <w:rPr>
          <w:b/>
          <w:iCs/>
          <w:sz w:val="30"/>
          <w:u w:val="single"/>
          <w:bdr w:val="single" w:sz="8" w:space="0" w:color="auto"/>
        </w:rPr>
        <w:t xml:space="preserve">old-fashioned </w:t>
      </w:r>
      <w:r w:rsidRPr="00790C25">
        <w:rPr>
          <w:b/>
          <w:iCs/>
          <w:sz w:val="30"/>
          <w:highlight w:val="green"/>
          <w:u w:val="single"/>
          <w:bdr w:val="single" w:sz="8" w:space="0" w:color="auto"/>
        </w:rPr>
        <w:t>Malthusianism</w:t>
      </w:r>
      <w:r w:rsidRPr="00790C25">
        <w:rPr>
          <w:b/>
          <w:sz w:val="30"/>
          <w:u w:val="single"/>
        </w:rPr>
        <w:t xml:space="preserve"> by devising </w:t>
      </w:r>
      <w:r w:rsidRPr="00790C25">
        <w:rPr>
          <w:sz w:val="16"/>
        </w:rPr>
        <w:t xml:space="preserve">a set of seven </w:t>
      </w:r>
      <w:r w:rsidRPr="00790C25">
        <w:rPr>
          <w:b/>
          <w:iCs/>
          <w:sz w:val="30"/>
          <w:u w:val="single"/>
          <w:bdr w:val="single" w:sz="8" w:space="0" w:color="auto"/>
        </w:rPr>
        <w:t>biophysical indicators</w:t>
      </w:r>
      <w:r w:rsidRPr="00790C25">
        <w:rPr>
          <w:b/>
          <w:sz w:val="30"/>
          <w:u w:val="single"/>
        </w:rPr>
        <w:t xml:space="preserve"> of</w:t>
      </w:r>
      <w:r w:rsidRPr="00790C25">
        <w:rPr>
          <w:sz w:val="16"/>
        </w:rPr>
        <w:t xml:space="preserve"> national </w:t>
      </w:r>
      <w:r w:rsidRPr="00790C25">
        <w:rPr>
          <w:b/>
          <w:sz w:val="30"/>
          <w:u w:val="single"/>
        </w:rPr>
        <w:t>environmental pressure</w:t>
      </w:r>
      <w:r w:rsidRPr="00790C25">
        <w:rPr>
          <w:sz w:val="16"/>
        </w:rPr>
        <w:t>, which they then link to 11 indicators of social outcomes. The aim of the exercise is to concoct a "safe and just space" for humanity.</w:t>
      </w:r>
    </w:p>
    <w:p w14:paraId="129A85F2" w14:textId="77777777" w:rsidR="009E37B1" w:rsidRPr="00790C25" w:rsidRDefault="009E37B1" w:rsidP="009E37B1">
      <w:pPr>
        <w:rPr>
          <w:sz w:val="16"/>
        </w:rPr>
      </w:pPr>
      <w:r w:rsidRPr="00790C25">
        <w:rPr>
          <w:sz w:val="16"/>
        </w:rPr>
        <w:t xml:space="preserve">Using data from 2011, the </w:t>
      </w:r>
      <w:r w:rsidRPr="00790C25">
        <w:rPr>
          <w:b/>
          <w:sz w:val="30"/>
          <w:u w:val="single"/>
        </w:rPr>
        <w:t>researchers calculate that</w:t>
      </w:r>
      <w:r w:rsidRPr="00790C25">
        <w:rPr>
          <w:sz w:val="16"/>
        </w:rPr>
        <w:t xml:space="preserve"> the </w:t>
      </w:r>
      <w:r w:rsidRPr="00790C25">
        <w:rPr>
          <w:b/>
          <w:sz w:val="30"/>
          <w:u w:val="single"/>
        </w:rPr>
        <w:t xml:space="preserve">annual </w:t>
      </w:r>
      <w:r w:rsidRPr="00790C25">
        <w:rPr>
          <w:b/>
          <w:iCs/>
          <w:sz w:val="30"/>
          <w:u w:val="single"/>
          <w:bdr w:val="single" w:sz="8" w:space="0" w:color="auto"/>
        </w:rPr>
        <w:t>per capita boundaries</w:t>
      </w:r>
      <w:r w:rsidRPr="00790C25">
        <w:rPr>
          <w:b/>
          <w:sz w:val="30"/>
          <w:u w:val="single"/>
        </w:rPr>
        <w:t xml:space="preserve"> for the world's 7 billion</w:t>
      </w:r>
      <w:r w:rsidRPr="00790C25">
        <w:rPr>
          <w:sz w:val="16"/>
        </w:rPr>
        <w:t xml:space="preserve"> people </w:t>
      </w:r>
      <w:r w:rsidRPr="00790C25">
        <w:rPr>
          <w:b/>
          <w:sz w:val="30"/>
          <w:u w:val="single"/>
        </w:rPr>
        <w:t>consist of</w:t>
      </w:r>
      <w:r w:rsidRPr="00790C25">
        <w:rPr>
          <w:sz w:val="16"/>
        </w:rPr>
        <w:t xml:space="preserve"> the emission of </w:t>
      </w:r>
      <w:r w:rsidRPr="00790C25">
        <w:rPr>
          <w:b/>
          <w:sz w:val="30"/>
          <w:u w:val="single"/>
        </w:rPr>
        <w:t>1.6 tons of carbon dioxide per year</w:t>
      </w:r>
      <w:r w:rsidRPr="00790C25">
        <w:rPr>
          <w:sz w:val="16"/>
        </w:rPr>
        <w:t xml:space="preserve"> and the annual </w:t>
      </w:r>
      <w:r w:rsidRPr="00790C25">
        <w:rPr>
          <w:b/>
          <w:sz w:val="30"/>
          <w:u w:val="single"/>
        </w:rPr>
        <w:t>consumption of 0.9 kilograms of phosphorus, 8.9 kilograms of nitrogen, 574 cubic meters of water, 2.6 tons of biomass</w:t>
      </w:r>
      <w:r w:rsidRPr="00790C25">
        <w:rPr>
          <w:sz w:val="16"/>
        </w:rPr>
        <w:t xml:space="preserve"> (crops and wood), </w:t>
      </w:r>
      <w:r w:rsidRPr="00790C25">
        <w:rPr>
          <w:b/>
          <w:sz w:val="30"/>
          <w:u w:val="single"/>
        </w:rPr>
        <w:t>plus</w:t>
      </w:r>
      <w:r w:rsidRPr="00790C25">
        <w:rPr>
          <w:sz w:val="16"/>
        </w:rPr>
        <w:t xml:space="preserve"> the ecological services of </w:t>
      </w:r>
      <w:r w:rsidRPr="00790C25">
        <w:rPr>
          <w:b/>
          <w:sz w:val="30"/>
          <w:u w:val="single"/>
        </w:rPr>
        <w:t>1.7 hectares of land and 7.2 tons</w:t>
      </w:r>
      <w:r w:rsidRPr="00790C25">
        <w:rPr>
          <w:sz w:val="16"/>
        </w:rPr>
        <w:t xml:space="preserve"> of material </w:t>
      </w:r>
      <w:r w:rsidRPr="00790C25">
        <w:rPr>
          <w:b/>
          <w:sz w:val="30"/>
          <w:u w:val="single"/>
        </w:rPr>
        <w:t>per person</w:t>
      </w:r>
      <w:r w:rsidRPr="00790C25">
        <w:rPr>
          <w:sz w:val="16"/>
        </w:rPr>
        <w:t>.</w:t>
      </w:r>
    </w:p>
    <w:p w14:paraId="4D1155F4" w14:textId="77777777" w:rsidR="009E37B1" w:rsidRPr="00790C25" w:rsidRDefault="009E37B1" w:rsidP="009E37B1">
      <w:pPr>
        <w:rPr>
          <w:sz w:val="16"/>
        </w:rPr>
      </w:pPr>
      <w:r w:rsidRPr="00790C25">
        <w:rPr>
          <w:sz w:val="16"/>
        </w:rPr>
        <w:lastRenderedPageBreak/>
        <w:t xml:space="preserve">On the social side, meanwhile, the researchers say that life satisfaction in each country should exceed 6.5 on the 10-point </w:t>
      </w:r>
      <w:proofErr w:type="spellStart"/>
      <w:r w:rsidRPr="00790C25">
        <w:rPr>
          <w:sz w:val="16"/>
        </w:rPr>
        <w:t>Cantril</w:t>
      </w:r>
      <w:proofErr w:type="spellEnd"/>
      <w:r w:rsidRPr="00790C2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790C25">
        <w:rPr>
          <w:sz w:val="16"/>
        </w:rPr>
        <w:t>pass through</w:t>
      </w:r>
      <w:proofErr w:type="gramEnd"/>
      <w:r w:rsidRPr="00790C2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2D1B3E98" w14:textId="77777777" w:rsidR="009E37B1" w:rsidRPr="00790C25" w:rsidRDefault="009E37B1" w:rsidP="009E37B1">
      <w:pPr>
        <w:rPr>
          <w:sz w:val="16"/>
        </w:rPr>
      </w:pPr>
      <w:r w:rsidRPr="00790C25">
        <w:rPr>
          <w:sz w:val="16"/>
        </w:rPr>
        <w:t xml:space="preserve">So </w:t>
      </w:r>
      <w:r w:rsidRPr="00790C25">
        <w:rPr>
          <w:b/>
          <w:sz w:val="30"/>
          <w:u w:val="single"/>
        </w:rPr>
        <w:t xml:space="preserve">how does the U.S. do </w:t>
      </w:r>
      <w:proofErr w:type="gramStart"/>
      <w:r w:rsidRPr="00790C25">
        <w:rPr>
          <w:b/>
          <w:sz w:val="30"/>
          <w:u w:val="single"/>
        </w:rPr>
        <w:t>with regard to</w:t>
      </w:r>
      <w:proofErr w:type="gramEnd"/>
      <w:r w:rsidRPr="00790C25">
        <w:rPr>
          <w:sz w:val="16"/>
        </w:rPr>
        <w:t xml:space="preserve"> their </w:t>
      </w:r>
      <w:r w:rsidRPr="00790C25">
        <w:rPr>
          <w:b/>
          <w:sz w:val="30"/>
          <w:u w:val="single"/>
        </w:rPr>
        <w:t>biophysical boundaries and social outcomes</w:t>
      </w:r>
      <w:r w:rsidRPr="00790C25">
        <w:rPr>
          <w:sz w:val="16"/>
        </w:rPr>
        <w:t xml:space="preserve"> measures? We </w:t>
      </w:r>
      <w:r w:rsidRPr="00790C25">
        <w:rPr>
          <w:b/>
          <w:sz w:val="30"/>
          <w:highlight w:val="green"/>
          <w:u w:val="single"/>
        </w:rPr>
        <w:t xml:space="preserve">Americans </w:t>
      </w:r>
      <w:r w:rsidRPr="00790C25">
        <w:rPr>
          <w:b/>
          <w:iCs/>
          <w:sz w:val="30"/>
          <w:highlight w:val="green"/>
          <w:u w:val="single"/>
          <w:bdr w:val="single" w:sz="8" w:space="0" w:color="auto"/>
        </w:rPr>
        <w:t>transgress all</w:t>
      </w:r>
      <w:r w:rsidRPr="00790C25">
        <w:rPr>
          <w:b/>
          <w:iCs/>
          <w:sz w:val="30"/>
          <w:u w:val="single"/>
          <w:bdr w:val="single" w:sz="8" w:space="0" w:color="auto"/>
        </w:rPr>
        <w:t xml:space="preserve"> seven</w:t>
      </w:r>
      <w:r w:rsidRPr="00790C25">
        <w:rPr>
          <w:b/>
          <w:sz w:val="30"/>
          <w:u w:val="single"/>
        </w:rPr>
        <w:t xml:space="preserve"> of the biophysical </w:t>
      </w:r>
      <w:r w:rsidRPr="00790C25">
        <w:rPr>
          <w:b/>
          <w:sz w:val="30"/>
          <w:highlight w:val="green"/>
          <w:u w:val="single"/>
        </w:rPr>
        <w:t>boundaries</w:t>
      </w:r>
      <w:r w:rsidRPr="00790C2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093D159A" w14:textId="77777777" w:rsidR="009E37B1" w:rsidRPr="00790C25" w:rsidRDefault="009E37B1" w:rsidP="009E37B1">
      <w:pPr>
        <w:rPr>
          <w:sz w:val="16"/>
        </w:rPr>
      </w:pPr>
      <w:r w:rsidRPr="00790C25">
        <w:rPr>
          <w:sz w:val="16"/>
        </w:rPr>
        <w:t xml:space="preserve">On the other hand, </w:t>
      </w:r>
      <w:r w:rsidRPr="00790C25">
        <w:rPr>
          <w:b/>
          <w:sz w:val="30"/>
          <w:u w:val="single"/>
        </w:rPr>
        <w:t>those transgressions</w:t>
      </w:r>
      <w:r w:rsidRPr="00790C25">
        <w:rPr>
          <w:sz w:val="16"/>
        </w:rPr>
        <w:t xml:space="preserve"> have </w:t>
      </w:r>
      <w:r w:rsidRPr="00790C25">
        <w:rPr>
          <w:b/>
          <w:sz w:val="30"/>
          <w:u w:val="single"/>
        </w:rPr>
        <w:t>provided a</w:t>
      </w:r>
      <w:r w:rsidRPr="00790C25">
        <w:rPr>
          <w:sz w:val="16"/>
        </w:rPr>
        <w:t xml:space="preserve"> pretty </w:t>
      </w:r>
      <w:r w:rsidRPr="00790C25">
        <w:rPr>
          <w:b/>
          <w:sz w:val="30"/>
          <w:u w:val="single"/>
        </w:rPr>
        <w:t>good life</w:t>
      </w:r>
      <w:r w:rsidRPr="00790C25">
        <w:rPr>
          <w:sz w:val="16"/>
        </w:rPr>
        <w:t xml:space="preserve"> for Americans. For example, life </w:t>
      </w:r>
      <w:r w:rsidRPr="00790C25">
        <w:rPr>
          <w:b/>
          <w:sz w:val="30"/>
          <w:u w:val="single"/>
        </w:rPr>
        <w:t xml:space="preserve">satisfaction is 7.1; healthy </w:t>
      </w:r>
      <w:r w:rsidRPr="00790C25">
        <w:rPr>
          <w:b/>
          <w:iCs/>
          <w:sz w:val="30"/>
          <w:u w:val="single"/>
          <w:bdr w:val="single" w:sz="8" w:space="0" w:color="auto"/>
        </w:rPr>
        <w:t>life expectancy</w:t>
      </w:r>
      <w:r w:rsidRPr="00790C25">
        <w:rPr>
          <w:b/>
          <w:sz w:val="30"/>
          <w:u w:val="single"/>
        </w:rPr>
        <w:t xml:space="preserve"> is 69.7 years; and </w:t>
      </w:r>
      <w:r w:rsidRPr="00790C25">
        <w:rPr>
          <w:b/>
          <w:iCs/>
          <w:sz w:val="30"/>
          <w:u w:val="single"/>
          <w:bdr w:val="single" w:sz="8" w:space="0" w:color="auto"/>
        </w:rPr>
        <w:t>democratic quality</w:t>
      </w:r>
      <w:r w:rsidRPr="00790C25">
        <w:rPr>
          <w:b/>
          <w:sz w:val="30"/>
          <w:u w:val="single"/>
        </w:rPr>
        <w:t xml:space="preserve"> stands at 0.8 points</w:t>
      </w:r>
      <w:r w:rsidRPr="00790C25">
        <w:rPr>
          <w:sz w:val="16"/>
        </w:rPr>
        <w:t>. The only two social indicators we just missed on were employment (91 percent) and secondary education (94.7 percent).</w:t>
      </w:r>
    </w:p>
    <w:p w14:paraId="07727A42" w14:textId="77777777" w:rsidR="009E37B1" w:rsidRPr="00790C25" w:rsidRDefault="009E37B1" w:rsidP="009E37B1">
      <w:pPr>
        <w:rPr>
          <w:sz w:val="16"/>
        </w:rPr>
      </w:pPr>
      <w:r w:rsidRPr="00790C25">
        <w:rPr>
          <w:sz w:val="16"/>
        </w:rPr>
        <w:t xml:space="preserve">On the other hand, </w:t>
      </w:r>
      <w:r w:rsidRPr="00790C25">
        <w:rPr>
          <w:b/>
          <w:sz w:val="30"/>
          <w:u w:val="single"/>
        </w:rPr>
        <w:t xml:space="preserve">our hemisphere is home to </w:t>
      </w:r>
      <w:r w:rsidRPr="00790C25">
        <w:rPr>
          <w:b/>
          <w:sz w:val="30"/>
          <w:highlight w:val="green"/>
          <w:u w:val="single"/>
        </w:rPr>
        <w:t xml:space="preserve">one </w:t>
      </w:r>
      <w:r w:rsidRPr="00790C25">
        <w:rPr>
          <w:b/>
          <w:iCs/>
          <w:sz w:val="30"/>
          <w:highlight w:val="green"/>
          <w:u w:val="single"/>
          <w:bdr w:val="single" w:sz="8" w:space="0" w:color="auto"/>
        </w:rPr>
        <w:t>paragon</w:t>
      </w:r>
      <w:r w:rsidRPr="00790C25">
        <w:rPr>
          <w:b/>
          <w:iCs/>
          <w:sz w:val="30"/>
          <w:u w:val="single"/>
          <w:bdr w:val="single" w:sz="8" w:space="0" w:color="auto"/>
        </w:rPr>
        <w:t xml:space="preserve"> of sustainability</w:t>
      </w:r>
      <w:r w:rsidRPr="00790C25">
        <w:rPr>
          <w:b/>
          <w:sz w:val="30"/>
          <w:u w:val="single"/>
        </w:rPr>
        <w:t>—</w:t>
      </w:r>
      <w:r w:rsidRPr="00790C25">
        <w:rPr>
          <w:b/>
          <w:sz w:val="30"/>
          <w:highlight w:val="green"/>
          <w:u w:val="single"/>
        </w:rPr>
        <w:t>Haiti</w:t>
      </w:r>
      <w:r w:rsidRPr="00790C25">
        <w:rPr>
          <w:sz w:val="16"/>
        </w:rPr>
        <w:t xml:space="preserve">. </w:t>
      </w:r>
      <w:proofErr w:type="gramStart"/>
      <w:r w:rsidRPr="00790C25">
        <w:rPr>
          <w:sz w:val="16"/>
        </w:rPr>
        <w:t>Haitians</w:t>
      </w:r>
      <w:proofErr w:type="gramEnd"/>
      <w:r w:rsidRPr="00790C25">
        <w:rPr>
          <w:sz w:val="16"/>
        </w:rPr>
        <w:t xml:space="preserve"> breach none of the researchers' biophysical boundaries. </w:t>
      </w:r>
      <w:r w:rsidRPr="00790C25">
        <w:rPr>
          <w:b/>
          <w:sz w:val="30"/>
          <w:u w:val="single"/>
        </w:rPr>
        <w:t xml:space="preserve">But the Caribbean country </w:t>
      </w:r>
      <w:r w:rsidRPr="00790C25">
        <w:rPr>
          <w:b/>
          <w:sz w:val="30"/>
          <w:highlight w:val="green"/>
          <w:u w:val="single"/>
        </w:rPr>
        <w:t xml:space="preserve">performs </w:t>
      </w:r>
      <w:r w:rsidRPr="00790C25">
        <w:rPr>
          <w:b/>
          <w:iCs/>
          <w:sz w:val="30"/>
          <w:highlight w:val="green"/>
          <w:u w:val="single"/>
          <w:bdr w:val="single" w:sz="8" w:space="0" w:color="auto"/>
        </w:rPr>
        <w:t>abysmally</w:t>
      </w:r>
      <w:r w:rsidRPr="00790C25">
        <w:rPr>
          <w:b/>
          <w:sz w:val="30"/>
          <w:highlight w:val="green"/>
          <w:u w:val="single"/>
        </w:rPr>
        <w:t xml:space="preserve"> on all</w:t>
      </w:r>
      <w:r w:rsidRPr="00790C25">
        <w:rPr>
          <w:b/>
          <w:sz w:val="30"/>
          <w:u w:val="single"/>
        </w:rPr>
        <w:t xml:space="preserve"> 11 social </w:t>
      </w:r>
      <w:r w:rsidRPr="00790C25">
        <w:rPr>
          <w:b/>
          <w:sz w:val="30"/>
          <w:highlight w:val="green"/>
          <w:u w:val="single"/>
        </w:rPr>
        <w:t>indicators</w:t>
      </w:r>
      <w:r w:rsidRPr="00790C25">
        <w:rPr>
          <w:b/>
          <w:sz w:val="30"/>
          <w:u w:val="single"/>
        </w:rPr>
        <w:t>. Life satisfaction</w:t>
      </w:r>
      <w:r w:rsidRPr="00790C25">
        <w:rPr>
          <w:sz w:val="16"/>
        </w:rPr>
        <w:t xml:space="preserve"> scores </w:t>
      </w:r>
      <w:r w:rsidRPr="00790C25">
        <w:rPr>
          <w:b/>
          <w:sz w:val="30"/>
          <w:u w:val="single"/>
        </w:rPr>
        <w:t>at 4.</w:t>
      </w:r>
      <w:r w:rsidRPr="00790C25">
        <w:rPr>
          <w:sz w:val="16"/>
        </w:rPr>
        <w:t xml:space="preserve">8; healthy </w:t>
      </w:r>
      <w:r w:rsidRPr="00790C25">
        <w:rPr>
          <w:b/>
          <w:sz w:val="30"/>
          <w:u w:val="single"/>
        </w:rPr>
        <w:t>life expectancy is 52.3 years</w:t>
      </w:r>
      <w:r w:rsidRPr="00790C25">
        <w:rPr>
          <w:sz w:val="16"/>
        </w:rPr>
        <w:t xml:space="preserve">; and </w:t>
      </w:r>
      <w:proofErr w:type="gramStart"/>
      <w:r w:rsidRPr="00790C25">
        <w:rPr>
          <w:sz w:val="16"/>
        </w:rPr>
        <w:t>Haitians</w:t>
      </w:r>
      <w:proofErr w:type="gramEnd"/>
      <w:r w:rsidRPr="00790C25">
        <w:rPr>
          <w:sz w:val="16"/>
        </w:rPr>
        <w:t xml:space="preserve"> average 2,105 calories per day. The country tallies -0.9 on the democratic quality index. </w:t>
      </w:r>
      <w:r w:rsidRPr="00790C25">
        <w:rPr>
          <w:b/>
          <w:sz w:val="30"/>
          <w:u w:val="single"/>
        </w:rPr>
        <w:t>Haiti's GDP is $719 per capita</w:t>
      </w:r>
      <w:r w:rsidRPr="00790C25">
        <w:rPr>
          <w:sz w:val="16"/>
        </w:rPr>
        <w:t>.</w:t>
      </w:r>
    </w:p>
    <w:p w14:paraId="4DC8EA20" w14:textId="77777777" w:rsidR="009E37B1" w:rsidRPr="00790C25" w:rsidRDefault="009E37B1" w:rsidP="009E37B1">
      <w:pPr>
        <w:rPr>
          <w:sz w:val="16"/>
        </w:rPr>
      </w:pPr>
      <w:r w:rsidRPr="00790C25">
        <w:rPr>
          <w:b/>
          <w:sz w:val="30"/>
          <w:u w:val="single"/>
        </w:rPr>
        <w:t xml:space="preserve">Other near-sustainability champions include </w:t>
      </w:r>
      <w:r w:rsidRPr="00790C25">
        <w:rPr>
          <w:b/>
          <w:iCs/>
          <w:sz w:val="30"/>
          <w:u w:val="single"/>
          <w:bdr w:val="single" w:sz="8" w:space="0" w:color="auto"/>
        </w:rPr>
        <w:t>Malawi</w:t>
      </w:r>
      <w:r w:rsidRPr="00790C25">
        <w:rPr>
          <w:b/>
          <w:sz w:val="30"/>
          <w:u w:val="single"/>
        </w:rPr>
        <w:t xml:space="preserve">, </w:t>
      </w:r>
      <w:r w:rsidRPr="00790C25">
        <w:rPr>
          <w:b/>
          <w:iCs/>
          <w:sz w:val="30"/>
          <w:u w:val="single"/>
          <w:bdr w:val="single" w:sz="8" w:space="0" w:color="auto"/>
        </w:rPr>
        <w:t>Nepal</w:t>
      </w:r>
      <w:r w:rsidRPr="00790C25">
        <w:rPr>
          <w:b/>
          <w:sz w:val="30"/>
          <w:u w:val="single"/>
        </w:rPr>
        <w:t xml:space="preserve">, </w:t>
      </w:r>
      <w:r w:rsidRPr="00790C25">
        <w:rPr>
          <w:b/>
          <w:iCs/>
          <w:sz w:val="30"/>
          <w:u w:val="single"/>
          <w:bdr w:val="single" w:sz="8" w:space="0" w:color="auto"/>
        </w:rPr>
        <w:t>Myanmar</w:t>
      </w:r>
      <w:r w:rsidRPr="00790C25">
        <w:rPr>
          <w:b/>
          <w:sz w:val="30"/>
          <w:u w:val="single"/>
        </w:rPr>
        <w:t xml:space="preserve">, and </w:t>
      </w:r>
      <w:r w:rsidRPr="00790C25">
        <w:rPr>
          <w:b/>
          <w:iCs/>
          <w:sz w:val="30"/>
          <w:u w:val="single"/>
          <w:bdr w:val="single" w:sz="8" w:space="0" w:color="auto"/>
        </w:rPr>
        <w:t>Nicaragua</w:t>
      </w:r>
      <w:r w:rsidRPr="00790C25">
        <w:rPr>
          <w:b/>
          <w:sz w:val="30"/>
          <w:u w:val="single"/>
        </w:rPr>
        <w:t>. All of them score dismally on</w:t>
      </w:r>
      <w:r w:rsidRPr="00790C25">
        <w:rPr>
          <w:sz w:val="16"/>
        </w:rPr>
        <w:t xml:space="preserve"> the </w:t>
      </w:r>
      <w:r w:rsidRPr="00790C25">
        <w:rPr>
          <w:b/>
          <w:sz w:val="30"/>
          <w:u w:val="single"/>
        </w:rPr>
        <w:t>social indicators, and</w:t>
      </w:r>
      <w:r w:rsidRPr="00790C25">
        <w:rPr>
          <w:sz w:val="16"/>
        </w:rPr>
        <w:t xml:space="preserve"> their </w:t>
      </w:r>
      <w:r w:rsidRPr="00790C25">
        <w:rPr>
          <w:b/>
          <w:sz w:val="30"/>
          <w:u w:val="single"/>
        </w:rPr>
        <w:t>GDPs</w:t>
      </w:r>
      <w:r w:rsidRPr="00790C25">
        <w:rPr>
          <w:sz w:val="16"/>
        </w:rPr>
        <w:t xml:space="preserve"> per capita are $322, $799, $1,375, and $2,208, respectively.</w:t>
      </w:r>
    </w:p>
    <w:p w14:paraId="2FCAB7A6" w14:textId="77777777" w:rsidR="009E37B1" w:rsidRPr="00790C25" w:rsidRDefault="009E37B1" w:rsidP="009E37B1">
      <w:pPr>
        <w:rPr>
          <w:sz w:val="16"/>
        </w:rPr>
      </w:pPr>
      <w:r w:rsidRPr="00790C25">
        <w:rPr>
          <w:b/>
          <w:sz w:val="30"/>
          <w:u w:val="single"/>
        </w:rPr>
        <w:t>The country that</w:t>
      </w:r>
      <w:r w:rsidRPr="00790C25">
        <w:rPr>
          <w:sz w:val="16"/>
        </w:rPr>
        <w:t xml:space="preserve"> currently </w:t>
      </w:r>
      <w:r w:rsidRPr="00790C25">
        <w:rPr>
          <w:b/>
          <w:sz w:val="30"/>
          <w:u w:val="single"/>
        </w:rPr>
        <w:t xml:space="preserve">comes </w:t>
      </w:r>
      <w:r w:rsidRPr="00790C25">
        <w:rPr>
          <w:b/>
          <w:iCs/>
          <w:sz w:val="30"/>
          <w:u w:val="single"/>
          <w:bdr w:val="single" w:sz="8" w:space="0" w:color="auto"/>
        </w:rPr>
        <w:t>closest</w:t>
      </w:r>
      <w:r w:rsidRPr="00790C25">
        <w:rPr>
          <w:b/>
          <w:sz w:val="30"/>
          <w:u w:val="single"/>
        </w:rPr>
        <w:t xml:space="preserve"> to</w:t>
      </w:r>
      <w:r w:rsidRPr="00790C25">
        <w:rPr>
          <w:sz w:val="16"/>
        </w:rPr>
        <w:t xml:space="preserve"> the </w:t>
      </w:r>
      <w:r w:rsidRPr="00790C25">
        <w:rPr>
          <w:b/>
          <w:sz w:val="30"/>
          <w:u w:val="single"/>
        </w:rPr>
        <w:t>researchers' ideal</w:t>
      </w:r>
      <w:r w:rsidRPr="00790C25">
        <w:rPr>
          <w:sz w:val="16"/>
        </w:rPr>
        <w:t xml:space="preserve"> of remaining within its </w:t>
      </w:r>
      <w:r w:rsidRPr="00790C25">
        <w:rPr>
          <w:b/>
          <w:sz w:val="30"/>
          <w:u w:val="single"/>
        </w:rPr>
        <w:t>biophysical boundaries while</w:t>
      </w:r>
      <w:r w:rsidRPr="00790C25">
        <w:rPr>
          <w:sz w:val="16"/>
        </w:rPr>
        <w:t xml:space="preserve"> sufficient </w:t>
      </w:r>
      <w:r w:rsidRPr="00790C25">
        <w:rPr>
          <w:b/>
          <w:sz w:val="30"/>
          <w:u w:val="single"/>
        </w:rPr>
        <w:t>social indicators is…</w:t>
      </w:r>
      <w:r w:rsidRPr="00790C25">
        <w:rPr>
          <w:b/>
          <w:iCs/>
          <w:sz w:val="30"/>
          <w:u w:val="single"/>
          <w:bdr w:val="single" w:sz="8" w:space="0" w:color="auto"/>
        </w:rPr>
        <w:t>Vietnam</w:t>
      </w:r>
      <w:r w:rsidRPr="00790C25">
        <w:rPr>
          <w:sz w:val="16"/>
        </w:rPr>
        <w:t>. For the record, Vietnam's per capita GDP is $2,306.</w:t>
      </w:r>
    </w:p>
    <w:p w14:paraId="0EF435F9" w14:textId="77777777" w:rsidR="009E37B1" w:rsidRPr="00790C25" w:rsidRDefault="009E37B1" w:rsidP="009E37B1">
      <w:pPr>
        <w:rPr>
          <w:sz w:val="16"/>
        </w:rPr>
      </w:pPr>
      <w:r w:rsidRPr="00790C25">
        <w:rPr>
          <w:b/>
          <w:sz w:val="30"/>
          <w:highlight w:val="green"/>
          <w:u w:val="single"/>
        </w:rPr>
        <w:t>"Countries with higher</w:t>
      </w:r>
      <w:r w:rsidRPr="00790C25">
        <w:rPr>
          <w:b/>
          <w:sz w:val="30"/>
          <w:u w:val="single"/>
        </w:rPr>
        <w:t xml:space="preserve"> levels of </w:t>
      </w:r>
      <w:r w:rsidRPr="00790C25">
        <w:rPr>
          <w:b/>
          <w:iCs/>
          <w:sz w:val="30"/>
          <w:highlight w:val="green"/>
          <w:u w:val="single"/>
          <w:bdr w:val="single" w:sz="8" w:space="0" w:color="auto"/>
        </w:rPr>
        <w:t>life</w:t>
      </w:r>
      <w:r w:rsidRPr="00790C25">
        <w:rPr>
          <w:b/>
          <w:iCs/>
          <w:sz w:val="30"/>
          <w:u w:val="single"/>
          <w:bdr w:val="single" w:sz="8" w:space="0" w:color="auto"/>
        </w:rPr>
        <w:t xml:space="preserve"> satisfaction</w:t>
      </w:r>
      <w:r w:rsidRPr="00790C25">
        <w:rPr>
          <w:b/>
          <w:sz w:val="30"/>
          <w:u w:val="single"/>
        </w:rPr>
        <w:t xml:space="preserve"> and</w:t>
      </w:r>
      <w:r w:rsidRPr="00790C25">
        <w:rPr>
          <w:sz w:val="16"/>
        </w:rPr>
        <w:t xml:space="preserve"> healthy life </w:t>
      </w:r>
      <w:r w:rsidRPr="00790C25">
        <w:rPr>
          <w:b/>
          <w:iCs/>
          <w:sz w:val="30"/>
          <w:u w:val="single"/>
          <w:bdr w:val="single" w:sz="8" w:space="0" w:color="auto"/>
        </w:rPr>
        <w:t>expectancy</w:t>
      </w:r>
      <w:r w:rsidRPr="00790C25">
        <w:rPr>
          <w:sz w:val="16"/>
        </w:rPr>
        <w:t xml:space="preserve"> also </w:t>
      </w:r>
      <w:r w:rsidRPr="00790C25">
        <w:rPr>
          <w:b/>
          <w:sz w:val="30"/>
          <w:u w:val="single"/>
        </w:rPr>
        <w:t xml:space="preserve">tend to </w:t>
      </w:r>
      <w:r w:rsidRPr="00790C25">
        <w:rPr>
          <w:b/>
          <w:sz w:val="30"/>
          <w:highlight w:val="green"/>
          <w:u w:val="single"/>
        </w:rPr>
        <w:t>transgress</w:t>
      </w:r>
      <w:r w:rsidRPr="00790C25">
        <w:rPr>
          <w:sz w:val="16"/>
        </w:rPr>
        <w:t xml:space="preserve"> more </w:t>
      </w:r>
      <w:r w:rsidRPr="00790C25">
        <w:rPr>
          <w:b/>
          <w:sz w:val="30"/>
          <w:u w:val="single"/>
        </w:rPr>
        <w:t xml:space="preserve">biophysical </w:t>
      </w:r>
      <w:r w:rsidRPr="00790C25">
        <w:rPr>
          <w:b/>
          <w:sz w:val="30"/>
          <w:highlight w:val="green"/>
          <w:u w:val="single"/>
        </w:rPr>
        <w:t>boundaries,"</w:t>
      </w:r>
      <w:r w:rsidRPr="00790C25">
        <w:rPr>
          <w:sz w:val="16"/>
        </w:rPr>
        <w:t xml:space="preserve"> the researchers note. </w:t>
      </w:r>
      <w:r w:rsidRPr="00790C25">
        <w:rPr>
          <w:b/>
          <w:sz w:val="30"/>
          <w:u w:val="single"/>
        </w:rPr>
        <w:t>A better way to put this</w:t>
      </w:r>
      <w:r w:rsidRPr="00790C25">
        <w:rPr>
          <w:sz w:val="16"/>
        </w:rPr>
        <w:t xml:space="preserve"> relationship </w:t>
      </w:r>
      <w:r w:rsidRPr="00790C25">
        <w:rPr>
          <w:b/>
          <w:sz w:val="30"/>
          <w:u w:val="single"/>
        </w:rPr>
        <w:t>is that</w:t>
      </w:r>
      <w:r w:rsidRPr="00790C25">
        <w:rPr>
          <w:sz w:val="16"/>
        </w:rPr>
        <w:t xml:space="preserve"> more </w:t>
      </w:r>
      <w:r w:rsidRPr="00790C25">
        <w:rPr>
          <w:b/>
          <w:sz w:val="30"/>
          <w:u w:val="single"/>
        </w:rPr>
        <w:t xml:space="preserve">wealth and </w:t>
      </w:r>
      <w:r w:rsidRPr="00790C25">
        <w:rPr>
          <w:b/>
          <w:iCs/>
          <w:sz w:val="30"/>
          <w:u w:val="single"/>
          <w:bdr w:val="single" w:sz="8" w:space="0" w:color="auto"/>
        </w:rPr>
        <w:t>technology</w:t>
      </w:r>
      <w:r w:rsidRPr="00790C25">
        <w:rPr>
          <w:sz w:val="16"/>
        </w:rPr>
        <w:t xml:space="preserve"> tend to </w:t>
      </w:r>
      <w:r w:rsidRPr="00790C25">
        <w:rPr>
          <w:b/>
          <w:sz w:val="30"/>
          <w:u w:val="single"/>
        </w:rPr>
        <w:t>make people happier, healthier, and freer</w:t>
      </w:r>
      <w:r w:rsidRPr="00790C25">
        <w:rPr>
          <w:sz w:val="16"/>
        </w:rPr>
        <w:t>.</w:t>
      </w:r>
    </w:p>
    <w:p w14:paraId="49C73CB1" w14:textId="77777777" w:rsidR="009E37B1" w:rsidRPr="00790C25" w:rsidRDefault="009E37B1" w:rsidP="009E37B1">
      <w:pPr>
        <w:rPr>
          <w:sz w:val="16"/>
        </w:rPr>
      </w:pPr>
      <w:r w:rsidRPr="00790C25">
        <w:rPr>
          <w:sz w:val="16"/>
        </w:rPr>
        <w:t xml:space="preserve">O'Neill and his unhappy team fail drastically to understand how </w:t>
      </w:r>
      <w:r w:rsidRPr="00790C25">
        <w:rPr>
          <w:b/>
          <w:sz w:val="30"/>
          <w:u w:val="single"/>
        </w:rPr>
        <w:t xml:space="preserve">human </w:t>
      </w:r>
      <w:r w:rsidRPr="00790C25">
        <w:rPr>
          <w:b/>
          <w:iCs/>
          <w:sz w:val="30"/>
          <w:highlight w:val="green"/>
          <w:u w:val="single"/>
          <w:bdr w:val="single" w:sz="8" w:space="0" w:color="auto"/>
        </w:rPr>
        <w:t>ingenuity</w:t>
      </w:r>
      <w:r w:rsidRPr="00790C25">
        <w:rPr>
          <w:b/>
          <w:sz w:val="30"/>
          <w:u w:val="single"/>
        </w:rPr>
        <w:t xml:space="preserve"> unleashed </w:t>
      </w:r>
      <w:r w:rsidRPr="00790C25">
        <w:rPr>
          <w:b/>
          <w:sz w:val="30"/>
          <w:highlight w:val="green"/>
          <w:u w:val="single"/>
        </w:rPr>
        <w:t>in markets is</w:t>
      </w:r>
      <w:r w:rsidRPr="00790C25">
        <w:rPr>
          <w:sz w:val="16"/>
        </w:rPr>
        <w:t xml:space="preserve"> already </w:t>
      </w:r>
      <w:r w:rsidRPr="00790C25">
        <w:rPr>
          <w:b/>
          <w:sz w:val="30"/>
          <w:u w:val="single"/>
        </w:rPr>
        <w:t xml:space="preserve">well on the way toward </w:t>
      </w:r>
      <w:r w:rsidRPr="00790C25">
        <w:rPr>
          <w:b/>
          <w:sz w:val="30"/>
          <w:highlight w:val="green"/>
          <w:u w:val="single"/>
        </w:rPr>
        <w:t>making</w:t>
      </w:r>
      <w:r w:rsidRPr="00790C25">
        <w:rPr>
          <w:sz w:val="16"/>
        </w:rPr>
        <w:t xml:space="preserve"> their </w:t>
      </w:r>
      <w:r w:rsidRPr="00790C25">
        <w:rPr>
          <w:b/>
          <w:sz w:val="30"/>
          <w:u w:val="single"/>
        </w:rPr>
        <w:t xml:space="preserve">supposed planetary </w:t>
      </w:r>
      <w:r w:rsidRPr="00790C25">
        <w:rPr>
          <w:b/>
          <w:sz w:val="30"/>
          <w:highlight w:val="green"/>
          <w:u w:val="single"/>
        </w:rPr>
        <w:lastRenderedPageBreak/>
        <w:t xml:space="preserve">boundaries </w:t>
      </w:r>
      <w:r w:rsidRPr="00790C25">
        <w:rPr>
          <w:b/>
          <w:iCs/>
          <w:sz w:val="30"/>
          <w:highlight w:val="green"/>
          <w:u w:val="single"/>
          <w:bdr w:val="single" w:sz="8" w:space="0" w:color="auto"/>
        </w:rPr>
        <w:t>irrelevant</w:t>
      </w:r>
      <w:r w:rsidRPr="00790C25">
        <w:rPr>
          <w:b/>
          <w:sz w:val="30"/>
          <w:u w:val="single"/>
        </w:rPr>
        <w:t xml:space="preserve">. Take carbon dioxide </w:t>
      </w:r>
      <w:r w:rsidRPr="00790C25">
        <w:rPr>
          <w:b/>
          <w:iCs/>
          <w:sz w:val="30"/>
          <w:u w:val="single"/>
          <w:bdr w:val="single" w:sz="8" w:space="0" w:color="auto"/>
        </w:rPr>
        <w:t>emissions</w:t>
      </w:r>
      <w:r w:rsidRPr="00790C25">
        <w:rPr>
          <w:b/>
          <w:sz w:val="30"/>
          <w:u w:val="single"/>
        </w:rPr>
        <w:t xml:space="preserve">: Supporters of </w:t>
      </w:r>
      <w:r w:rsidRPr="00790C25">
        <w:rPr>
          <w:b/>
          <w:iCs/>
          <w:sz w:val="30"/>
          <w:u w:val="single"/>
          <w:bdr w:val="single" w:sz="8" w:space="0" w:color="auto"/>
        </w:rPr>
        <w:t xml:space="preserve">renewable </w:t>
      </w:r>
      <w:r w:rsidRPr="00790C25">
        <w:rPr>
          <w:b/>
          <w:iCs/>
          <w:sz w:val="30"/>
          <w:highlight w:val="green"/>
          <w:u w:val="single"/>
          <w:bdr w:val="single" w:sz="8" w:space="0" w:color="auto"/>
        </w:rPr>
        <w:t>energy</w:t>
      </w:r>
      <w:r w:rsidRPr="00790C25">
        <w:rPr>
          <w:b/>
          <w:sz w:val="30"/>
          <w:u w:val="single"/>
        </w:rPr>
        <w:t xml:space="preserve"> technologies say</w:t>
      </w:r>
      <w:r w:rsidRPr="00790C25">
        <w:rPr>
          <w:sz w:val="16"/>
        </w:rPr>
        <w:t xml:space="preserve"> that their </w:t>
      </w:r>
      <w:r w:rsidRPr="00790C25">
        <w:rPr>
          <w:b/>
          <w:sz w:val="30"/>
          <w:highlight w:val="green"/>
          <w:u w:val="single"/>
        </w:rPr>
        <w:t>costs</w:t>
      </w:r>
      <w:r w:rsidRPr="00790C25">
        <w:rPr>
          <w:b/>
          <w:sz w:val="30"/>
          <w:u w:val="single"/>
        </w:rPr>
        <w:t xml:space="preserve"> are already or </w:t>
      </w:r>
      <w:r w:rsidRPr="00790C25">
        <w:rPr>
          <w:b/>
          <w:sz w:val="30"/>
          <w:highlight w:val="green"/>
          <w:u w:val="single"/>
        </w:rPr>
        <w:t>will</w:t>
      </w:r>
      <w:r w:rsidRPr="00790C25">
        <w:rPr>
          <w:sz w:val="16"/>
        </w:rPr>
        <w:t xml:space="preserve"> soon </w:t>
      </w:r>
      <w:r w:rsidRPr="00790C25">
        <w:rPr>
          <w:b/>
          <w:sz w:val="30"/>
          <w:highlight w:val="green"/>
          <w:u w:val="single"/>
        </w:rPr>
        <w:t xml:space="preserve">be </w:t>
      </w:r>
      <w:r w:rsidRPr="00790C25">
        <w:rPr>
          <w:b/>
          <w:iCs/>
          <w:sz w:val="30"/>
          <w:highlight w:val="green"/>
          <w:u w:val="single"/>
          <w:bdr w:val="single" w:sz="8" w:space="0" w:color="auto"/>
        </w:rPr>
        <w:t>lower</w:t>
      </w:r>
      <w:r w:rsidRPr="00790C25">
        <w:rPr>
          <w:b/>
          <w:iCs/>
          <w:sz w:val="30"/>
          <w:u w:val="single"/>
          <w:bdr w:val="single" w:sz="8" w:space="0" w:color="auto"/>
        </w:rPr>
        <w:t xml:space="preserve"> than</w:t>
      </w:r>
      <w:r w:rsidRPr="00790C25">
        <w:rPr>
          <w:sz w:val="16"/>
        </w:rPr>
        <w:t xml:space="preserve"> those of </w:t>
      </w:r>
      <w:r w:rsidRPr="00790C25">
        <w:rPr>
          <w:b/>
          <w:iCs/>
          <w:sz w:val="30"/>
          <w:u w:val="single"/>
          <w:bdr w:val="single" w:sz="8" w:space="0" w:color="auto"/>
        </w:rPr>
        <w:t>fossil fuels</w:t>
      </w:r>
      <w:r w:rsidRPr="00790C25">
        <w:rPr>
          <w:b/>
          <w:sz w:val="30"/>
          <w:u w:val="single"/>
        </w:rPr>
        <w:t>. Boosters of</w:t>
      </w:r>
      <w:r w:rsidRPr="00790C25">
        <w:rPr>
          <w:sz w:val="16"/>
        </w:rPr>
        <w:t xml:space="preserve"> advanced </w:t>
      </w:r>
      <w:r w:rsidRPr="00790C25">
        <w:rPr>
          <w:b/>
          <w:sz w:val="30"/>
          <w:u w:val="single"/>
        </w:rPr>
        <w:t xml:space="preserve">nuclear </w:t>
      </w:r>
      <w:r w:rsidRPr="00790C25">
        <w:rPr>
          <w:b/>
          <w:sz w:val="30"/>
          <w:highlight w:val="green"/>
          <w:u w:val="single"/>
        </w:rPr>
        <w:t>reactors</w:t>
      </w:r>
      <w:r w:rsidRPr="00790C25">
        <w:rPr>
          <w:sz w:val="16"/>
        </w:rPr>
        <w:t xml:space="preserve"> similarly </w:t>
      </w:r>
      <w:r w:rsidRPr="00790C25">
        <w:rPr>
          <w:b/>
          <w:sz w:val="30"/>
          <w:u w:val="single"/>
        </w:rPr>
        <w:t xml:space="preserve">argue that they can </w:t>
      </w:r>
      <w:r w:rsidRPr="00790C25">
        <w:rPr>
          <w:b/>
          <w:sz w:val="30"/>
          <w:highlight w:val="green"/>
          <w:u w:val="single"/>
        </w:rPr>
        <w:t xml:space="preserve">supply </w:t>
      </w:r>
      <w:proofErr w:type="gramStart"/>
      <w:r w:rsidRPr="00790C25">
        <w:rPr>
          <w:b/>
          <w:iCs/>
          <w:sz w:val="30"/>
          <w:highlight w:val="green"/>
          <w:u w:val="single"/>
          <w:bdr w:val="single" w:sz="8" w:space="0" w:color="auto"/>
        </w:rPr>
        <w:t>all</w:t>
      </w:r>
      <w:r w:rsidRPr="00790C25">
        <w:rPr>
          <w:b/>
          <w:iCs/>
          <w:sz w:val="30"/>
          <w:u w:val="single"/>
          <w:bdr w:val="single" w:sz="8" w:space="0" w:color="auto"/>
        </w:rPr>
        <w:t xml:space="preserve"> of</w:t>
      </w:r>
      <w:proofErr w:type="gramEnd"/>
      <w:r w:rsidRPr="00790C25">
        <w:rPr>
          <w:b/>
          <w:iCs/>
          <w:sz w:val="30"/>
          <w:u w:val="single"/>
          <w:bdr w:val="single" w:sz="8" w:space="0" w:color="auto"/>
        </w:rPr>
        <w:t xml:space="preserve"> the </w:t>
      </w:r>
      <w:r w:rsidRPr="00790C25">
        <w:rPr>
          <w:b/>
          <w:iCs/>
          <w:sz w:val="30"/>
          <w:highlight w:val="green"/>
          <w:u w:val="single"/>
          <w:bdr w:val="single" w:sz="8" w:space="0" w:color="auto"/>
        </w:rPr>
        <w:t>carbon-free energy</w:t>
      </w:r>
      <w:r w:rsidRPr="00790C25">
        <w:rPr>
          <w:b/>
          <w:sz w:val="30"/>
          <w:u w:val="single"/>
        </w:rPr>
        <w:t xml:space="preserve"> the world will need</w:t>
      </w:r>
      <w:r w:rsidRPr="00790C25">
        <w:rPr>
          <w:sz w:val="16"/>
        </w:rPr>
        <w:t xml:space="preserve">. There's a good chance that fleets of </w:t>
      </w:r>
      <w:r w:rsidRPr="00790C25">
        <w:rPr>
          <w:b/>
          <w:sz w:val="30"/>
          <w:u w:val="single"/>
        </w:rPr>
        <w:t>battery-powered</w:t>
      </w:r>
      <w:r w:rsidRPr="00790C25">
        <w:rPr>
          <w:sz w:val="16"/>
        </w:rPr>
        <w:t xml:space="preserve"> self-driving </w:t>
      </w:r>
      <w:r w:rsidRPr="00790C25">
        <w:rPr>
          <w:b/>
          <w:sz w:val="30"/>
          <w:u w:val="single"/>
        </w:rPr>
        <w:t>vehicles</w:t>
      </w:r>
      <w:r w:rsidRPr="00790C25">
        <w:rPr>
          <w:sz w:val="16"/>
        </w:rPr>
        <w:t xml:space="preserve"> will largely </w:t>
      </w:r>
      <w:r w:rsidRPr="00790C25">
        <w:rPr>
          <w:b/>
          <w:sz w:val="30"/>
          <w:u w:val="single"/>
        </w:rPr>
        <w:t>replace</w:t>
      </w:r>
      <w:r w:rsidRPr="00790C25">
        <w:rPr>
          <w:sz w:val="16"/>
        </w:rPr>
        <w:t xml:space="preserve"> private cars and </w:t>
      </w:r>
      <w:r w:rsidRPr="00790C25">
        <w:rPr>
          <w:b/>
          <w:sz w:val="30"/>
          <w:u w:val="single"/>
        </w:rPr>
        <w:t>mass transit</w:t>
      </w:r>
      <w:r w:rsidRPr="00790C25">
        <w:rPr>
          <w:sz w:val="16"/>
        </w:rPr>
        <w:t xml:space="preserve"> later in this century.</w:t>
      </w:r>
    </w:p>
    <w:p w14:paraId="7B7024B8" w14:textId="77777777" w:rsidR="009E37B1" w:rsidRPr="00790C25" w:rsidRDefault="009E37B1" w:rsidP="009E37B1">
      <w:pPr>
        <w:rPr>
          <w:sz w:val="16"/>
        </w:rPr>
      </w:pPr>
      <w:r w:rsidRPr="00790C25">
        <w:rPr>
          <w:sz w:val="16"/>
        </w:rPr>
        <w:t xml:space="preserve">Are we about to run out of phosphorous to fertilize our crops? </w:t>
      </w:r>
      <w:r w:rsidRPr="00790C25">
        <w:rPr>
          <w:b/>
          <w:sz w:val="30"/>
          <w:highlight w:val="green"/>
          <w:u w:val="single"/>
        </w:rPr>
        <w:t xml:space="preserve">Peak phosphorus is </w:t>
      </w:r>
      <w:r w:rsidRPr="00790C25">
        <w:rPr>
          <w:b/>
          <w:iCs/>
          <w:sz w:val="30"/>
          <w:highlight w:val="green"/>
          <w:u w:val="single"/>
          <w:bdr w:val="single" w:sz="8" w:space="0" w:color="auto"/>
        </w:rPr>
        <w:t>not at hand</w:t>
      </w:r>
      <w:r w:rsidRPr="00790C25">
        <w:rPr>
          <w:sz w:val="16"/>
        </w:rPr>
        <w:t xml:space="preserve">. The U.S. Geological Survey (USGS) reports that </w:t>
      </w:r>
      <w:r w:rsidRPr="00790C25">
        <w:rPr>
          <w:b/>
          <w:sz w:val="30"/>
          <w:u w:val="single"/>
        </w:rPr>
        <w:t xml:space="preserve">at current rates of mining, the world's known </w:t>
      </w:r>
      <w:r w:rsidRPr="00790C25">
        <w:rPr>
          <w:b/>
          <w:sz w:val="30"/>
          <w:highlight w:val="green"/>
          <w:u w:val="single"/>
        </w:rPr>
        <w:t>reserves</w:t>
      </w:r>
      <w:r w:rsidRPr="00790C25">
        <w:rPr>
          <w:b/>
          <w:sz w:val="30"/>
          <w:u w:val="single"/>
        </w:rPr>
        <w:t xml:space="preserve"> will </w:t>
      </w:r>
      <w:r w:rsidRPr="00790C25">
        <w:rPr>
          <w:b/>
          <w:sz w:val="30"/>
          <w:highlight w:val="green"/>
          <w:u w:val="single"/>
        </w:rPr>
        <w:t xml:space="preserve">last </w:t>
      </w:r>
      <w:r w:rsidRPr="00790C25">
        <w:rPr>
          <w:b/>
          <w:iCs/>
          <w:sz w:val="30"/>
          <w:highlight w:val="green"/>
          <w:u w:val="single"/>
          <w:bdr w:val="single" w:sz="8" w:space="0" w:color="auto"/>
        </w:rPr>
        <w:t>266</w:t>
      </w:r>
      <w:r w:rsidRPr="00790C25">
        <w:rPr>
          <w:b/>
          <w:iCs/>
          <w:sz w:val="30"/>
          <w:u w:val="single"/>
          <w:bdr w:val="single" w:sz="8" w:space="0" w:color="auto"/>
        </w:rPr>
        <w:t xml:space="preserve"> years</w:t>
      </w:r>
      <w:r w:rsidRPr="00790C25">
        <w:rPr>
          <w:b/>
          <w:sz w:val="30"/>
          <w:u w:val="single"/>
        </w:rPr>
        <w:t xml:space="preserve">. </w:t>
      </w:r>
      <w:r w:rsidRPr="00790C25">
        <w:rPr>
          <w:b/>
          <w:sz w:val="30"/>
          <w:highlight w:val="green"/>
          <w:u w:val="single"/>
        </w:rPr>
        <w:t>The</w:t>
      </w:r>
      <w:r w:rsidRPr="00790C25">
        <w:rPr>
          <w:b/>
          <w:sz w:val="30"/>
          <w:u w:val="single"/>
        </w:rPr>
        <w:t xml:space="preserve"> estimated </w:t>
      </w:r>
      <w:r w:rsidRPr="00790C25">
        <w:rPr>
          <w:b/>
          <w:iCs/>
          <w:sz w:val="30"/>
          <w:highlight w:val="green"/>
          <w:u w:val="single"/>
          <w:bdr w:val="single" w:sz="8" w:space="0" w:color="auto"/>
        </w:rPr>
        <w:t>total</w:t>
      </w:r>
      <w:r w:rsidRPr="00790C25">
        <w:rPr>
          <w:b/>
          <w:iCs/>
          <w:sz w:val="30"/>
          <w:u w:val="single"/>
          <w:bdr w:val="single" w:sz="8" w:space="0" w:color="auto"/>
        </w:rPr>
        <w:t xml:space="preserve"> resources</w:t>
      </w:r>
      <w:r w:rsidRPr="00790C25">
        <w:rPr>
          <w:b/>
          <w:sz w:val="30"/>
          <w:u w:val="single"/>
        </w:rPr>
        <w:t xml:space="preserve"> of phosphate rock would last </w:t>
      </w:r>
      <w:r w:rsidRPr="00790C25">
        <w:rPr>
          <w:b/>
          <w:iCs/>
          <w:sz w:val="30"/>
          <w:highlight w:val="green"/>
          <w:u w:val="single"/>
          <w:bdr w:val="single" w:sz="8" w:space="0" w:color="auto"/>
        </w:rPr>
        <w:t>over 1,140</w:t>
      </w:r>
      <w:r w:rsidRPr="00790C25">
        <w:rPr>
          <w:b/>
          <w:iCs/>
          <w:sz w:val="30"/>
          <w:u w:val="single"/>
          <w:bdr w:val="single" w:sz="8" w:space="0" w:color="auto"/>
        </w:rPr>
        <w:t xml:space="preserve"> years</w:t>
      </w:r>
      <w:r w:rsidRPr="00790C25">
        <w:rPr>
          <w:b/>
          <w:sz w:val="30"/>
          <w:u w:val="single"/>
        </w:rPr>
        <w:t xml:space="preserve">. </w:t>
      </w:r>
      <w:r w:rsidRPr="00790C25">
        <w:rPr>
          <w:b/>
          <w:sz w:val="30"/>
          <w:highlight w:val="green"/>
          <w:u w:val="single"/>
        </w:rPr>
        <w:t>"There are no</w:t>
      </w:r>
      <w:r w:rsidRPr="00790C25">
        <w:rPr>
          <w:b/>
          <w:sz w:val="30"/>
          <w:u w:val="single"/>
        </w:rPr>
        <w:t xml:space="preserve"> </w:t>
      </w:r>
      <w:r w:rsidRPr="00790C25">
        <w:rPr>
          <w:b/>
          <w:iCs/>
          <w:sz w:val="30"/>
          <w:u w:val="single"/>
          <w:bdr w:val="single" w:sz="8" w:space="0" w:color="auto"/>
        </w:rPr>
        <w:t xml:space="preserve">imminent </w:t>
      </w:r>
      <w:r w:rsidRPr="00790C25">
        <w:rPr>
          <w:b/>
          <w:iCs/>
          <w:sz w:val="30"/>
          <w:highlight w:val="green"/>
          <w:u w:val="single"/>
          <w:bdr w:val="single" w:sz="8" w:space="0" w:color="auto"/>
        </w:rPr>
        <w:t>shortages</w:t>
      </w:r>
      <w:r w:rsidRPr="00790C25">
        <w:rPr>
          <w:b/>
          <w:sz w:val="30"/>
          <w:u w:val="single"/>
        </w:rPr>
        <w:t xml:space="preserve"> of</w:t>
      </w:r>
      <w:r w:rsidRPr="00790C25">
        <w:rPr>
          <w:sz w:val="16"/>
        </w:rPr>
        <w:t xml:space="preserve"> phosphate </w:t>
      </w:r>
      <w:r w:rsidRPr="00790C25">
        <w:rPr>
          <w:b/>
          <w:sz w:val="30"/>
          <w:u w:val="single"/>
        </w:rPr>
        <w:t>rock,"</w:t>
      </w:r>
      <w:r w:rsidRPr="00790C25">
        <w:rPr>
          <w:sz w:val="16"/>
        </w:rPr>
        <w:t xml:space="preserve"> notes the USGS. </w:t>
      </w:r>
      <w:r w:rsidRPr="00790C25">
        <w:rPr>
          <w:b/>
          <w:sz w:val="30"/>
          <w:u w:val="single"/>
        </w:rPr>
        <w:t>With respect to</w:t>
      </w:r>
      <w:r w:rsidRPr="00790C25">
        <w:rPr>
          <w:sz w:val="16"/>
        </w:rPr>
        <w:t xml:space="preserve"> the </w:t>
      </w:r>
      <w:r w:rsidRPr="00790C25">
        <w:rPr>
          <w:b/>
          <w:sz w:val="30"/>
          <w:u w:val="single"/>
        </w:rPr>
        <w:t>deleterious effects</w:t>
      </w:r>
      <w:r w:rsidRPr="00790C25">
        <w:rPr>
          <w:sz w:val="16"/>
        </w:rPr>
        <w:t xml:space="preserve"> that using phosphorus to fertilize crops might have outside of farm fields, </w:t>
      </w:r>
      <w:r w:rsidRPr="00790C25">
        <w:rPr>
          <w:b/>
          <w:sz w:val="30"/>
          <w:u w:val="single"/>
        </w:rPr>
        <w:t>researchers are working</w:t>
      </w:r>
      <w:r w:rsidRPr="00790C25">
        <w:rPr>
          <w:sz w:val="16"/>
        </w:rPr>
        <w:t xml:space="preserve"> on ways </w:t>
      </w:r>
      <w:r w:rsidRPr="00790C25">
        <w:rPr>
          <w:b/>
          <w:sz w:val="30"/>
          <w:u w:val="single"/>
        </w:rPr>
        <w:t xml:space="preserve">to </w:t>
      </w:r>
      <w:r w:rsidRPr="00790C25">
        <w:rPr>
          <w:b/>
          <w:iCs/>
          <w:sz w:val="30"/>
          <w:u w:val="single"/>
          <w:bdr w:val="single" w:sz="8" w:space="0" w:color="auto"/>
        </w:rPr>
        <w:t xml:space="preserve">endow </w:t>
      </w:r>
      <w:r w:rsidRPr="00790C25">
        <w:rPr>
          <w:b/>
          <w:iCs/>
          <w:sz w:val="30"/>
          <w:highlight w:val="green"/>
          <w:u w:val="single"/>
          <w:bdr w:val="single" w:sz="8" w:space="0" w:color="auto"/>
        </w:rPr>
        <w:t>crops</w:t>
      </w:r>
      <w:r w:rsidRPr="00790C25">
        <w:rPr>
          <w:b/>
          <w:sz w:val="30"/>
          <w:u w:val="single"/>
        </w:rPr>
        <w:t xml:space="preserve"> with traits that enable them to </w:t>
      </w:r>
      <w:r w:rsidRPr="00790C25">
        <w:rPr>
          <w:b/>
          <w:sz w:val="30"/>
          <w:highlight w:val="green"/>
          <w:u w:val="single"/>
        </w:rPr>
        <w:t xml:space="preserve">use less while </w:t>
      </w:r>
      <w:r w:rsidRPr="00790C25">
        <w:rPr>
          <w:b/>
          <w:iCs/>
          <w:sz w:val="30"/>
          <w:highlight w:val="green"/>
          <w:u w:val="single"/>
          <w:bdr w:val="single" w:sz="8" w:space="0" w:color="auto"/>
        </w:rPr>
        <w:t>maintaining yields</w:t>
      </w:r>
      <w:r w:rsidRPr="00790C25">
        <w:rPr>
          <w:sz w:val="16"/>
        </w:rPr>
        <w:t>.</w:t>
      </w:r>
    </w:p>
    <w:p w14:paraId="183D9F8E" w14:textId="77777777" w:rsidR="009E37B1" w:rsidRPr="00790C25" w:rsidRDefault="009E37B1" w:rsidP="009E37B1">
      <w:pPr>
        <w:rPr>
          <w:sz w:val="16"/>
        </w:rPr>
      </w:pPr>
      <w:r w:rsidRPr="00790C25">
        <w:rPr>
          <w:sz w:val="16"/>
        </w:rPr>
        <w:t xml:space="preserve">O'Neill and his colleagues are also concerned that farmers are using too much </w:t>
      </w:r>
      <w:r w:rsidRPr="00790C25">
        <w:rPr>
          <w:b/>
          <w:sz w:val="30"/>
          <w:u w:val="single"/>
        </w:rPr>
        <w:t>nitrogen fertilizer</w:t>
      </w:r>
      <w:r w:rsidRPr="00790C25">
        <w:rPr>
          <w:sz w:val="16"/>
        </w:rPr>
        <w:t xml:space="preserve">, which runs off fields into the natural environment and contributes to deoxygenated dead zones in the oceans, among other ill effects. This </w:t>
      </w:r>
      <w:r w:rsidRPr="00790C25">
        <w:rPr>
          <w:b/>
          <w:sz w:val="30"/>
          <w:u w:val="single"/>
        </w:rPr>
        <w:t>is a problem, but</w:t>
      </w:r>
      <w:r w:rsidRPr="00790C25">
        <w:rPr>
          <w:sz w:val="16"/>
        </w:rPr>
        <w:t xml:space="preserve"> one that </w:t>
      </w:r>
      <w:r w:rsidRPr="00790C25">
        <w:rPr>
          <w:b/>
          <w:sz w:val="30"/>
          <w:u w:val="single"/>
        </w:rPr>
        <w:t>plant breeders are</w:t>
      </w:r>
      <w:r w:rsidRPr="00790C25">
        <w:rPr>
          <w:sz w:val="16"/>
        </w:rPr>
        <w:t xml:space="preserve"> already </w:t>
      </w:r>
      <w:r w:rsidRPr="00790C25">
        <w:rPr>
          <w:b/>
          <w:sz w:val="30"/>
          <w:u w:val="single"/>
        </w:rPr>
        <w:t>working to solve</w:t>
      </w:r>
      <w:r w:rsidRPr="00790C25">
        <w:rPr>
          <w:sz w:val="16"/>
        </w:rPr>
        <w:t xml:space="preserve">. For example, </w:t>
      </w:r>
      <w:r w:rsidRPr="00790C25">
        <w:rPr>
          <w:b/>
          <w:sz w:val="30"/>
          <w:u w:val="single"/>
        </w:rPr>
        <w:t>researchers</w:t>
      </w:r>
      <w:r w:rsidRPr="00790C25">
        <w:rPr>
          <w:sz w:val="16"/>
        </w:rPr>
        <w:t xml:space="preserve"> at Arcadia Biosciences have </w:t>
      </w:r>
      <w:r w:rsidRPr="00790C25">
        <w:rPr>
          <w:b/>
          <w:sz w:val="30"/>
          <w:u w:val="single"/>
        </w:rPr>
        <w:t xml:space="preserve">used </w:t>
      </w:r>
      <w:r w:rsidRPr="00790C25">
        <w:rPr>
          <w:b/>
          <w:iCs/>
          <w:sz w:val="30"/>
          <w:highlight w:val="green"/>
          <w:u w:val="single"/>
          <w:bdr w:val="single" w:sz="8" w:space="0" w:color="auto"/>
        </w:rPr>
        <w:t>biotech</w:t>
      </w:r>
      <w:r w:rsidRPr="00790C25">
        <w:rPr>
          <w:b/>
          <w:iCs/>
          <w:sz w:val="30"/>
          <w:u w:val="single"/>
          <w:bdr w:val="single" w:sz="8" w:space="0" w:color="auto"/>
        </w:rPr>
        <w:t>nology</w:t>
      </w:r>
      <w:r w:rsidRPr="00790C25">
        <w:rPr>
          <w:b/>
          <w:sz w:val="30"/>
          <w:u w:val="single"/>
        </w:rPr>
        <w:t xml:space="preserve"> to </w:t>
      </w:r>
      <w:r w:rsidRPr="00790C25">
        <w:rPr>
          <w:b/>
          <w:sz w:val="30"/>
          <w:highlight w:val="green"/>
          <w:u w:val="single"/>
        </w:rPr>
        <w:t>create</w:t>
      </w:r>
      <w:r w:rsidRPr="00790C25">
        <w:rPr>
          <w:b/>
          <w:sz w:val="30"/>
          <w:u w:val="single"/>
        </w:rPr>
        <w:t xml:space="preserve"> nitrogen-</w:t>
      </w:r>
      <w:r w:rsidRPr="00790C25">
        <w:rPr>
          <w:b/>
          <w:iCs/>
          <w:sz w:val="30"/>
          <w:highlight w:val="green"/>
          <w:u w:val="single"/>
          <w:bdr w:val="single" w:sz="8" w:space="0" w:color="auto"/>
        </w:rPr>
        <w:t>efficient</w:t>
      </w:r>
      <w:r w:rsidRPr="00790C25">
        <w:rPr>
          <w:b/>
          <w:iCs/>
          <w:sz w:val="30"/>
          <w:u w:val="single"/>
          <w:bdr w:val="single" w:sz="8" w:space="0" w:color="auto"/>
        </w:rPr>
        <w:t xml:space="preserve"> varieties</w:t>
      </w:r>
      <w:r w:rsidRPr="00790C25">
        <w:rPr>
          <w:b/>
          <w:sz w:val="30"/>
          <w:u w:val="single"/>
        </w:rPr>
        <w:t xml:space="preserve"> of </w:t>
      </w:r>
      <w:r w:rsidRPr="00790C25">
        <w:rPr>
          <w:b/>
          <w:sz w:val="30"/>
          <w:highlight w:val="green"/>
          <w:u w:val="single"/>
        </w:rPr>
        <w:t>staples</w:t>
      </w:r>
      <w:r w:rsidRPr="00790C25">
        <w:rPr>
          <w:b/>
          <w:sz w:val="30"/>
          <w:u w:val="single"/>
        </w:rPr>
        <w:t xml:space="preserve"> like rice and wheat that enable farmers to increase yields while</w:t>
      </w:r>
      <w:r w:rsidRPr="00790C25">
        <w:rPr>
          <w:sz w:val="16"/>
        </w:rPr>
        <w:t xml:space="preserve"> significantly </w:t>
      </w:r>
      <w:r w:rsidRPr="00790C25">
        <w:rPr>
          <w:b/>
          <w:sz w:val="30"/>
          <w:u w:val="single"/>
        </w:rPr>
        <w:t>reducing fertilizer use</w:t>
      </w:r>
      <w:r w:rsidRPr="00790C25">
        <w:rPr>
          <w:sz w:val="16"/>
        </w:rPr>
        <w:t xml:space="preserve">. Meanwhile, </w:t>
      </w:r>
      <w:r w:rsidRPr="00790C25">
        <w:rPr>
          <w:b/>
          <w:sz w:val="30"/>
          <w:u w:val="single"/>
        </w:rPr>
        <w:t>other</w:t>
      </w:r>
      <w:r w:rsidRPr="00790C25">
        <w:rPr>
          <w:sz w:val="16"/>
        </w:rPr>
        <w:t xml:space="preserve"> researchers are moving on </w:t>
      </w:r>
      <w:r w:rsidRPr="00790C25">
        <w:rPr>
          <w:b/>
          <w:sz w:val="30"/>
          <w:u w:val="single"/>
        </w:rPr>
        <w:t>projects</w:t>
      </w:r>
      <w:r w:rsidRPr="00790C25">
        <w:rPr>
          <w:sz w:val="16"/>
        </w:rPr>
        <w:t xml:space="preserve"> to </w:t>
      </w:r>
      <w:r w:rsidRPr="00790C25">
        <w:rPr>
          <w:b/>
          <w:sz w:val="30"/>
          <w:u w:val="single"/>
        </w:rPr>
        <w:t>engineer</w:t>
      </w:r>
      <w:r w:rsidRPr="00790C25">
        <w:rPr>
          <w:sz w:val="16"/>
        </w:rPr>
        <w:t xml:space="preserve"> the nitrogen </w:t>
      </w:r>
      <w:r w:rsidRPr="00790C25">
        <w:rPr>
          <w:b/>
          <w:sz w:val="30"/>
          <w:u w:val="single"/>
        </w:rPr>
        <w:t>fixation</w:t>
      </w:r>
      <w:r w:rsidRPr="00790C25">
        <w:rPr>
          <w:sz w:val="16"/>
        </w:rPr>
        <w:t xml:space="preserve"> trait from legumes into cereal crops. In other words, </w:t>
      </w:r>
      <w:r w:rsidRPr="00790C25">
        <w:rPr>
          <w:b/>
          <w:sz w:val="30"/>
          <w:u w:val="single"/>
        </w:rPr>
        <w:t xml:space="preserve">the crops would </w:t>
      </w:r>
      <w:r w:rsidRPr="00790C25">
        <w:rPr>
          <w:b/>
          <w:iCs/>
          <w:sz w:val="30"/>
          <w:u w:val="single"/>
          <w:bdr w:val="single" w:sz="8" w:space="0" w:color="auto"/>
        </w:rPr>
        <w:t>make their own fertilizer</w:t>
      </w:r>
      <w:r w:rsidRPr="00790C25">
        <w:rPr>
          <w:b/>
          <w:sz w:val="30"/>
          <w:u w:val="single"/>
        </w:rPr>
        <w:t xml:space="preserve"> from air</w:t>
      </w:r>
      <w:r w:rsidRPr="00790C25">
        <w:rPr>
          <w:sz w:val="16"/>
        </w:rPr>
        <w:t>.</w:t>
      </w:r>
    </w:p>
    <w:p w14:paraId="0F1ED60B" w14:textId="77777777" w:rsidR="009E37B1" w:rsidRPr="00790C25" w:rsidRDefault="009E37B1" w:rsidP="009E37B1">
      <w:pPr>
        <w:rPr>
          <w:sz w:val="16"/>
        </w:rPr>
      </w:pPr>
      <w:r w:rsidRPr="00790C25">
        <w:rPr>
          <w:sz w:val="16"/>
        </w:rPr>
        <w:t xml:space="preserve">Water? </w:t>
      </w:r>
      <w:r w:rsidRPr="00790C25">
        <w:rPr>
          <w:b/>
          <w:sz w:val="30"/>
          <w:u w:val="single"/>
        </w:rPr>
        <w:t>Most water is devoted to</w:t>
      </w:r>
      <w:r w:rsidRPr="00790C25">
        <w:rPr>
          <w:sz w:val="16"/>
        </w:rPr>
        <w:t xml:space="preserve"> the </w:t>
      </w:r>
      <w:r w:rsidRPr="00790C25">
        <w:rPr>
          <w:b/>
          <w:sz w:val="30"/>
          <w:u w:val="single"/>
        </w:rPr>
        <w:t>irrigation</w:t>
      </w:r>
      <w:r w:rsidRPr="00790C25">
        <w:rPr>
          <w:sz w:val="16"/>
        </w:rPr>
        <w:t xml:space="preserve"> of crops; </w:t>
      </w:r>
      <w:r w:rsidRPr="00790C25">
        <w:rPr>
          <w:b/>
          <w:sz w:val="30"/>
          <w:u w:val="single"/>
        </w:rPr>
        <w:t xml:space="preserve">the ongoing development of </w:t>
      </w:r>
      <w:r w:rsidRPr="00790C25">
        <w:rPr>
          <w:b/>
          <w:iCs/>
          <w:sz w:val="30"/>
          <w:highlight w:val="green"/>
          <w:u w:val="single"/>
          <w:bdr w:val="single" w:sz="8" w:space="0" w:color="auto"/>
        </w:rPr>
        <w:t>drought</w:t>
      </w:r>
      <w:r w:rsidRPr="00790C25">
        <w:rPr>
          <w:b/>
          <w:iCs/>
          <w:sz w:val="30"/>
          <w:u w:val="single"/>
          <w:bdr w:val="single" w:sz="8" w:space="0" w:color="auto"/>
        </w:rPr>
        <w:t>-resistant</w:t>
      </w:r>
      <w:r w:rsidRPr="00790C25">
        <w:rPr>
          <w:b/>
          <w:sz w:val="30"/>
          <w:u w:val="single"/>
        </w:rPr>
        <w:t xml:space="preserve"> </w:t>
      </w:r>
      <w:r w:rsidRPr="00790C25">
        <w:rPr>
          <w:b/>
          <w:sz w:val="30"/>
          <w:highlight w:val="green"/>
          <w:u w:val="single"/>
        </w:rPr>
        <w:t xml:space="preserve">and </w:t>
      </w:r>
      <w:r w:rsidRPr="00790C25">
        <w:rPr>
          <w:b/>
          <w:iCs/>
          <w:sz w:val="30"/>
          <w:highlight w:val="green"/>
          <w:u w:val="single"/>
          <w:bdr w:val="single" w:sz="8" w:space="0" w:color="auto"/>
        </w:rPr>
        <w:t>saline-tolerant</w:t>
      </w:r>
      <w:r w:rsidRPr="00790C25">
        <w:rPr>
          <w:b/>
          <w:sz w:val="30"/>
          <w:highlight w:val="green"/>
          <w:u w:val="single"/>
        </w:rPr>
        <w:t xml:space="preserve"> crops</w:t>
      </w:r>
      <w:r w:rsidRPr="00790C25">
        <w:rPr>
          <w:b/>
          <w:sz w:val="30"/>
          <w:u w:val="single"/>
        </w:rPr>
        <w:t xml:space="preserve"> will help</w:t>
      </w:r>
      <w:r w:rsidRPr="00790C25">
        <w:rPr>
          <w:sz w:val="16"/>
        </w:rPr>
        <w:t xml:space="preserve"> with that. Hectares per capita? </w:t>
      </w:r>
      <w:r w:rsidRPr="00790C25">
        <w:rPr>
          <w:b/>
          <w:sz w:val="30"/>
          <w:highlight w:val="green"/>
          <w:u w:val="single"/>
        </w:rPr>
        <w:t>Humanity</w:t>
      </w:r>
      <w:r w:rsidRPr="00790C25">
        <w:rPr>
          <w:sz w:val="16"/>
        </w:rPr>
        <w:t xml:space="preserve"> has probably </w:t>
      </w:r>
      <w:r w:rsidRPr="00790C25">
        <w:rPr>
          <w:b/>
          <w:iCs/>
          <w:sz w:val="30"/>
          <w:u w:val="single"/>
          <w:bdr w:val="single" w:sz="8" w:space="0" w:color="auto"/>
        </w:rPr>
        <w:t xml:space="preserve">already </w:t>
      </w:r>
      <w:r w:rsidRPr="00790C25">
        <w:rPr>
          <w:b/>
          <w:iCs/>
          <w:sz w:val="30"/>
          <w:highlight w:val="green"/>
          <w:u w:val="single"/>
          <w:bdr w:val="single" w:sz="8" w:space="0" w:color="auto"/>
        </w:rPr>
        <w:t>reached</w:t>
      </w:r>
      <w:r w:rsidRPr="00790C25">
        <w:rPr>
          <w:b/>
          <w:sz w:val="30"/>
          <w:highlight w:val="green"/>
          <w:u w:val="single"/>
        </w:rPr>
        <w:t xml:space="preserve"> peak farmland, and</w:t>
      </w:r>
      <w:r w:rsidRPr="00790C25">
        <w:rPr>
          <w:b/>
          <w:sz w:val="30"/>
          <w:u w:val="single"/>
        </w:rPr>
        <w:t xml:space="preserve"> nearly </w:t>
      </w:r>
      <w:r w:rsidRPr="00790C25">
        <w:rPr>
          <w:b/>
          <w:iCs/>
          <w:sz w:val="30"/>
          <w:highlight w:val="green"/>
          <w:u w:val="single"/>
          <w:bdr w:val="single" w:sz="8" w:space="0" w:color="auto"/>
        </w:rPr>
        <w:t>400 million hectares</w:t>
      </w:r>
      <w:r w:rsidRPr="00790C25">
        <w:rPr>
          <w:b/>
          <w:sz w:val="30"/>
          <w:highlight w:val="green"/>
          <w:u w:val="single"/>
        </w:rPr>
        <w:t xml:space="preserve"> will be restored</w:t>
      </w:r>
      <w:r w:rsidRPr="00790C25">
        <w:rPr>
          <w:b/>
          <w:sz w:val="30"/>
          <w:u w:val="single"/>
        </w:rPr>
        <w:t xml:space="preserve"> to nature by 2060—an area almost </w:t>
      </w:r>
      <w:proofErr w:type="gramStart"/>
      <w:r w:rsidRPr="00790C25">
        <w:rPr>
          <w:b/>
          <w:iCs/>
          <w:sz w:val="30"/>
          <w:u w:val="single"/>
          <w:bdr w:val="single" w:sz="8" w:space="0" w:color="auto"/>
        </w:rPr>
        <w:t>double</w:t>
      </w:r>
      <w:proofErr w:type="gramEnd"/>
      <w:r w:rsidRPr="00790C25">
        <w:rPr>
          <w:b/>
          <w:iCs/>
          <w:sz w:val="30"/>
          <w:u w:val="single"/>
          <w:bdr w:val="single" w:sz="8" w:space="0" w:color="auto"/>
        </w:rPr>
        <w:t xml:space="preserve"> the size</w:t>
      </w:r>
      <w:r w:rsidRPr="00790C25">
        <w:rPr>
          <w:b/>
          <w:sz w:val="30"/>
          <w:u w:val="single"/>
        </w:rPr>
        <w:t xml:space="preserve"> of the U</w:t>
      </w:r>
      <w:r w:rsidRPr="00790C25">
        <w:rPr>
          <w:sz w:val="16"/>
        </w:rPr>
        <w:t xml:space="preserve">nited </w:t>
      </w:r>
      <w:r w:rsidRPr="00790C25">
        <w:rPr>
          <w:b/>
          <w:sz w:val="30"/>
          <w:u w:val="single"/>
        </w:rPr>
        <w:t>S</w:t>
      </w:r>
      <w:r w:rsidRPr="00790C25">
        <w:rPr>
          <w:sz w:val="16"/>
        </w:rPr>
        <w:t xml:space="preserve">tates </w:t>
      </w:r>
      <w:r w:rsidRPr="00790C25">
        <w:rPr>
          <w:b/>
          <w:sz w:val="30"/>
          <w:u w:val="single"/>
        </w:rPr>
        <w:t>east of the Mississippi</w:t>
      </w:r>
      <w:r w:rsidRPr="00790C25">
        <w:rPr>
          <w:sz w:val="16"/>
        </w:rPr>
        <w:t xml:space="preserve"> River. In fact, it is entirely possible that </w:t>
      </w:r>
      <w:r w:rsidRPr="00790C25">
        <w:rPr>
          <w:b/>
          <w:sz w:val="30"/>
          <w:u w:val="single"/>
        </w:rPr>
        <w:t xml:space="preserve">most animal </w:t>
      </w:r>
      <w:r w:rsidRPr="00790C25">
        <w:rPr>
          <w:b/>
          <w:sz w:val="30"/>
          <w:highlight w:val="green"/>
          <w:u w:val="single"/>
        </w:rPr>
        <w:t xml:space="preserve">farming will be </w:t>
      </w:r>
      <w:r w:rsidRPr="00790C25">
        <w:rPr>
          <w:b/>
          <w:iCs/>
          <w:sz w:val="30"/>
          <w:highlight w:val="green"/>
          <w:u w:val="single"/>
          <w:bdr w:val="single" w:sz="8" w:space="0" w:color="auto"/>
        </w:rPr>
        <w:t>replaced</w:t>
      </w:r>
      <w:r w:rsidRPr="00790C25">
        <w:rPr>
          <w:b/>
          <w:sz w:val="30"/>
          <w:highlight w:val="green"/>
          <w:u w:val="single"/>
        </w:rPr>
        <w:t xml:space="preserve"> by</w:t>
      </w:r>
      <w:r w:rsidRPr="00790C25">
        <w:rPr>
          <w:sz w:val="16"/>
        </w:rPr>
        <w:t xml:space="preserve"> resource-sparing </w:t>
      </w:r>
      <w:r w:rsidRPr="00790C25">
        <w:rPr>
          <w:b/>
          <w:sz w:val="30"/>
          <w:u w:val="single"/>
        </w:rPr>
        <w:t>lab-grown steaks</w:t>
      </w:r>
      <w:r w:rsidRPr="00790C25">
        <w:rPr>
          <w:sz w:val="16"/>
        </w:rPr>
        <w:t xml:space="preserve">, chops, </w:t>
      </w:r>
      <w:r w:rsidRPr="00790C25">
        <w:rPr>
          <w:b/>
          <w:sz w:val="30"/>
          <w:u w:val="single"/>
        </w:rPr>
        <w:t>and milk.</w:t>
      </w:r>
      <w:r w:rsidRPr="00790C25">
        <w:rPr>
          <w:sz w:val="16"/>
        </w:rPr>
        <w:t xml:space="preserve"> Such </w:t>
      </w:r>
      <w:r w:rsidRPr="00790C25">
        <w:rPr>
          <w:b/>
          <w:sz w:val="30"/>
          <w:highlight w:val="green"/>
          <w:u w:val="single"/>
        </w:rPr>
        <w:t>developments</w:t>
      </w:r>
      <w:r w:rsidRPr="00790C25">
        <w:rPr>
          <w:b/>
          <w:sz w:val="30"/>
          <w:u w:val="single"/>
        </w:rPr>
        <w:t xml:space="preserve"> in </w:t>
      </w:r>
      <w:r w:rsidRPr="00790C25">
        <w:rPr>
          <w:b/>
          <w:iCs/>
          <w:sz w:val="30"/>
          <w:u w:val="single"/>
          <w:bdr w:val="single" w:sz="8" w:space="0" w:color="auto"/>
        </w:rPr>
        <w:t xml:space="preserve">food </w:t>
      </w:r>
      <w:r w:rsidRPr="00790C25">
        <w:rPr>
          <w:b/>
          <w:iCs/>
          <w:sz w:val="30"/>
          <w:u w:val="single"/>
          <w:bdr w:val="single" w:sz="8" w:space="0" w:color="auto"/>
        </w:rPr>
        <w:lastRenderedPageBreak/>
        <w:t>production</w:t>
      </w:r>
      <w:r w:rsidRPr="00790C25">
        <w:rPr>
          <w:b/>
          <w:sz w:val="30"/>
          <w:u w:val="single"/>
        </w:rPr>
        <w:t xml:space="preserve"> undermine</w:t>
      </w:r>
      <w:r w:rsidRPr="00790C25">
        <w:rPr>
          <w:sz w:val="16"/>
        </w:rPr>
        <w:t xml:space="preserve"> the researchers' </w:t>
      </w:r>
      <w:r w:rsidRPr="00790C25">
        <w:rPr>
          <w:b/>
          <w:sz w:val="30"/>
          <w:u w:val="single"/>
        </w:rPr>
        <w:t>worries about overconsumption</w:t>
      </w:r>
      <w:r w:rsidRPr="00790C25">
        <w:rPr>
          <w:sz w:val="16"/>
        </w:rPr>
        <w:t xml:space="preserve"> of biomass.</w:t>
      </w:r>
    </w:p>
    <w:p w14:paraId="2D06141A" w14:textId="77777777" w:rsidR="009E37B1" w:rsidRPr="00790C25" w:rsidRDefault="009E37B1" w:rsidP="009E37B1">
      <w:pPr>
        <w:rPr>
          <w:sz w:val="16"/>
        </w:rPr>
      </w:pPr>
      <w:r w:rsidRPr="00790C25">
        <w:rPr>
          <w:sz w:val="16"/>
        </w:rPr>
        <w:t xml:space="preserve">And </w:t>
      </w:r>
      <w:r w:rsidRPr="00790C25">
        <w:rPr>
          <w:b/>
          <w:sz w:val="30"/>
          <w:u w:val="single"/>
        </w:rPr>
        <w:t xml:space="preserve">humanity's material footprint is likely to </w:t>
      </w:r>
      <w:r w:rsidRPr="00790C25">
        <w:rPr>
          <w:b/>
          <w:iCs/>
          <w:sz w:val="30"/>
          <w:u w:val="single"/>
          <w:bdr w:val="single" w:sz="8" w:space="0" w:color="auto"/>
        </w:rPr>
        <w:t>get smaller</w:t>
      </w:r>
      <w:r w:rsidRPr="00790C25">
        <w:rPr>
          <w:sz w:val="16"/>
        </w:rPr>
        <w:t xml:space="preserve"> too </w:t>
      </w:r>
      <w:r w:rsidRPr="00790C25">
        <w:rPr>
          <w:b/>
          <w:sz w:val="30"/>
          <w:u w:val="single"/>
        </w:rPr>
        <w:t>as trends toward</w:t>
      </w:r>
      <w:r w:rsidRPr="00790C25">
        <w:rPr>
          <w:sz w:val="16"/>
        </w:rPr>
        <w:t xml:space="preserve"> further </w:t>
      </w:r>
      <w:r w:rsidRPr="00790C25">
        <w:rPr>
          <w:b/>
          <w:iCs/>
          <w:sz w:val="30"/>
          <w:u w:val="single"/>
          <w:bdr w:val="single" w:sz="8" w:space="0" w:color="auto"/>
        </w:rPr>
        <w:t>dematerializatio</w:t>
      </w:r>
      <w:r w:rsidRPr="00790C25">
        <w:rPr>
          <w:b/>
          <w:sz w:val="30"/>
          <w:u w:val="single"/>
        </w:rPr>
        <w:t xml:space="preserve">n take hold. </w:t>
      </w:r>
      <w:r w:rsidRPr="00790C25">
        <w:rPr>
          <w:b/>
          <w:sz w:val="30"/>
          <w:highlight w:val="green"/>
          <w:u w:val="single"/>
        </w:rPr>
        <w:t>The price system is a</w:t>
      </w:r>
      <w:r w:rsidRPr="00790C25">
        <w:rPr>
          <w:b/>
          <w:sz w:val="30"/>
          <w:u w:val="single"/>
        </w:rPr>
        <w:t xml:space="preserve"> </w:t>
      </w:r>
      <w:r w:rsidRPr="00790C25">
        <w:rPr>
          <w:b/>
          <w:iCs/>
          <w:sz w:val="30"/>
          <w:u w:val="single"/>
          <w:bdr w:val="single" w:sz="8" w:space="0" w:color="auto"/>
        </w:rPr>
        <w:t xml:space="preserve">superb </w:t>
      </w:r>
      <w:r w:rsidRPr="00790C25">
        <w:rPr>
          <w:b/>
          <w:iCs/>
          <w:sz w:val="30"/>
          <w:highlight w:val="green"/>
          <w:u w:val="single"/>
          <w:bdr w:val="single" w:sz="8" w:space="0" w:color="auto"/>
        </w:rPr>
        <w:t>mechanism</w:t>
      </w:r>
      <w:r w:rsidRPr="00790C25">
        <w:rPr>
          <w:b/>
          <w:sz w:val="30"/>
          <w:highlight w:val="green"/>
          <w:u w:val="single"/>
        </w:rPr>
        <w:t xml:space="preserve"> for</w:t>
      </w:r>
      <w:r w:rsidRPr="00790C25">
        <w:rPr>
          <w:b/>
          <w:sz w:val="30"/>
          <w:u w:val="single"/>
        </w:rPr>
        <w:t xml:space="preserve"> encouraging </w:t>
      </w:r>
      <w:r w:rsidRPr="00790C25">
        <w:rPr>
          <w:b/>
          <w:sz w:val="30"/>
          <w:highlight w:val="green"/>
          <w:u w:val="single"/>
        </w:rPr>
        <w:t>innovators</w:t>
      </w:r>
      <w:r w:rsidRPr="00790C25">
        <w:rPr>
          <w:b/>
          <w:sz w:val="30"/>
          <w:u w:val="single"/>
        </w:rPr>
        <w:t xml:space="preserve"> to</w:t>
      </w:r>
      <w:r w:rsidRPr="00790C25">
        <w:rPr>
          <w:sz w:val="16"/>
        </w:rPr>
        <w:t xml:space="preserve"> find ways to </w:t>
      </w:r>
      <w:r w:rsidRPr="00790C25">
        <w:rPr>
          <w:b/>
          <w:sz w:val="30"/>
          <w:u w:val="single"/>
        </w:rPr>
        <w:t>wring</w:t>
      </w:r>
      <w:r w:rsidRPr="00790C25">
        <w:rPr>
          <w:sz w:val="16"/>
        </w:rPr>
        <w:t xml:space="preserve"> ever </w:t>
      </w:r>
      <w:r w:rsidRPr="00790C25">
        <w:rPr>
          <w:b/>
          <w:sz w:val="30"/>
          <w:u w:val="single"/>
        </w:rPr>
        <w:t>more value out less</w:t>
      </w:r>
      <w:r w:rsidRPr="00790C25">
        <w:rPr>
          <w:sz w:val="16"/>
        </w:rPr>
        <w:t xml:space="preserve"> and less </w:t>
      </w:r>
      <w:r w:rsidRPr="00790C25">
        <w:rPr>
          <w:b/>
          <w:sz w:val="30"/>
          <w:u w:val="single"/>
        </w:rPr>
        <w:t>stuff</w:t>
      </w:r>
      <w:r w:rsidRPr="00790C25">
        <w:rPr>
          <w:sz w:val="16"/>
        </w:rPr>
        <w:t xml:space="preserve">. Rockefeller University researcher Jesse </w:t>
      </w:r>
      <w:proofErr w:type="spellStart"/>
      <w:r w:rsidRPr="00790C25">
        <w:rPr>
          <w:sz w:val="16"/>
        </w:rPr>
        <w:t>Ausubel</w:t>
      </w:r>
      <w:proofErr w:type="spellEnd"/>
      <w:r w:rsidRPr="00790C25">
        <w:rPr>
          <w:sz w:val="16"/>
        </w:rPr>
        <w:t xml:space="preserve"> has shown that this process of </w:t>
      </w:r>
      <w:r w:rsidRPr="00790C25">
        <w:rPr>
          <w:b/>
          <w:sz w:val="30"/>
          <w:u w:val="single"/>
        </w:rPr>
        <w:t>absolute dematerialization has</w:t>
      </w:r>
      <w:r w:rsidRPr="00790C25">
        <w:rPr>
          <w:sz w:val="16"/>
        </w:rPr>
        <w:t xml:space="preserve"> already </w:t>
      </w:r>
      <w:r w:rsidRPr="00790C25">
        <w:rPr>
          <w:b/>
          <w:sz w:val="30"/>
          <w:u w:val="single"/>
        </w:rPr>
        <w:t>taken off</w:t>
      </w:r>
      <w:r w:rsidRPr="00790C25">
        <w:rPr>
          <w:sz w:val="16"/>
        </w:rPr>
        <w:t xml:space="preserve"> for </w:t>
      </w:r>
      <w:r w:rsidRPr="00790C25">
        <w:rPr>
          <w:b/>
          <w:sz w:val="30"/>
          <w:u w:val="single"/>
        </w:rPr>
        <w:t>many commodities</w:t>
      </w:r>
      <w:r w:rsidRPr="00790C25">
        <w:rPr>
          <w:sz w:val="16"/>
        </w:rPr>
        <w:t>.</w:t>
      </w:r>
    </w:p>
    <w:p w14:paraId="5D3DF472" w14:textId="77777777" w:rsidR="009E37B1" w:rsidRPr="00790C25" w:rsidRDefault="009E37B1" w:rsidP="009E37B1">
      <w:pPr>
        <w:rPr>
          <w:sz w:val="16"/>
        </w:rPr>
      </w:pPr>
      <w:r w:rsidRPr="00790C25">
        <w:rPr>
          <w:sz w:val="16"/>
        </w:rPr>
        <w:t xml:space="preserve">After cranking their way through their models of doom, O'Neill and his colleagues lugubriously conclude: </w:t>
      </w:r>
      <w:r w:rsidRPr="00790C25">
        <w:rPr>
          <w:b/>
          <w:sz w:val="30"/>
          <w:u w:val="single"/>
        </w:rPr>
        <w:t>"If all people are to lead</w:t>
      </w:r>
      <w:r w:rsidRPr="00790C25">
        <w:rPr>
          <w:sz w:val="16"/>
        </w:rPr>
        <w:t xml:space="preserve"> a good </w:t>
      </w:r>
      <w:r w:rsidRPr="00790C25">
        <w:rPr>
          <w:b/>
          <w:sz w:val="30"/>
          <w:u w:val="single"/>
        </w:rPr>
        <w:t>life within planetary boundaries</w:t>
      </w:r>
      <w:r w:rsidRPr="00790C25">
        <w:rPr>
          <w:sz w:val="16"/>
        </w:rPr>
        <w:t xml:space="preserve">, then </w:t>
      </w:r>
      <w:r w:rsidRPr="00790C25">
        <w:rPr>
          <w:b/>
          <w:sz w:val="30"/>
          <w:u w:val="single"/>
        </w:rPr>
        <w:t>the level of resource use associated with</w:t>
      </w:r>
      <w:r w:rsidRPr="00790C25">
        <w:rPr>
          <w:sz w:val="16"/>
        </w:rPr>
        <w:t xml:space="preserve"> meeting </w:t>
      </w:r>
      <w:r w:rsidRPr="00790C25">
        <w:rPr>
          <w:b/>
          <w:sz w:val="30"/>
          <w:u w:val="single"/>
        </w:rPr>
        <w:t>basic needs must be</w:t>
      </w:r>
      <w:r w:rsidRPr="00790C25">
        <w:rPr>
          <w:sz w:val="16"/>
        </w:rPr>
        <w:t xml:space="preserve"> dramatically </w:t>
      </w:r>
      <w:r w:rsidRPr="00790C25">
        <w:rPr>
          <w:b/>
          <w:sz w:val="30"/>
          <w:u w:val="single"/>
        </w:rPr>
        <w:t>reduced." They are</w:t>
      </w:r>
      <w:r w:rsidRPr="00790C25">
        <w:rPr>
          <w:sz w:val="16"/>
        </w:rPr>
        <w:t xml:space="preserve"> right, but they are </w:t>
      </w:r>
      <w:r w:rsidRPr="00790C25">
        <w:rPr>
          <w:b/>
          <w:iCs/>
          <w:sz w:val="30"/>
          <w:u w:val="single"/>
          <w:bdr w:val="single" w:sz="8" w:space="0" w:color="auto"/>
        </w:rPr>
        <w:t>entirely backward</w:t>
      </w:r>
      <w:r w:rsidRPr="00790C25">
        <w:rPr>
          <w:b/>
          <w:sz w:val="30"/>
          <w:u w:val="single"/>
        </w:rPr>
        <w:t xml:space="preserve"> </w:t>
      </w:r>
      <w:proofErr w:type="gramStart"/>
      <w:r w:rsidRPr="00790C25">
        <w:rPr>
          <w:b/>
          <w:sz w:val="30"/>
          <w:u w:val="single"/>
        </w:rPr>
        <w:t>with</w:t>
      </w:r>
      <w:r w:rsidRPr="00790C25">
        <w:rPr>
          <w:sz w:val="16"/>
        </w:rPr>
        <w:t xml:space="preserve"> regard to</w:t>
      </w:r>
      <w:proofErr w:type="gramEnd"/>
      <w:r w:rsidRPr="00790C25">
        <w:rPr>
          <w:sz w:val="16"/>
        </w:rPr>
        <w:t xml:space="preserve"> </w:t>
      </w:r>
      <w:r w:rsidRPr="00790C25">
        <w:rPr>
          <w:b/>
          <w:sz w:val="30"/>
          <w:u w:val="single"/>
        </w:rPr>
        <w:t xml:space="preserve">how to achieve those goals. </w:t>
      </w:r>
      <w:r w:rsidRPr="00790C25">
        <w:rPr>
          <w:b/>
          <w:iCs/>
          <w:sz w:val="30"/>
          <w:u w:val="single"/>
          <w:bdr w:val="single" w:sz="8" w:space="0" w:color="auto"/>
        </w:rPr>
        <w:t xml:space="preserve">Economic </w:t>
      </w:r>
      <w:r w:rsidRPr="00790C25">
        <w:rPr>
          <w:b/>
          <w:iCs/>
          <w:sz w:val="30"/>
          <w:highlight w:val="green"/>
          <w:u w:val="single"/>
          <w:bdr w:val="single" w:sz="8" w:space="0" w:color="auto"/>
        </w:rPr>
        <w:t>growth</w:t>
      </w:r>
      <w:r w:rsidRPr="00790C25">
        <w:rPr>
          <w:b/>
          <w:sz w:val="30"/>
          <w:highlight w:val="green"/>
          <w:u w:val="single"/>
        </w:rPr>
        <w:t xml:space="preserve"> provides</w:t>
      </w:r>
      <w:r w:rsidRPr="00790C25">
        <w:rPr>
          <w:sz w:val="16"/>
        </w:rPr>
        <w:t xml:space="preserve"> the wealth and </w:t>
      </w:r>
      <w:r w:rsidRPr="00790C25">
        <w:rPr>
          <w:b/>
          <w:sz w:val="30"/>
          <w:highlight w:val="green"/>
          <w:u w:val="single"/>
        </w:rPr>
        <w:t>tech</w:t>
      </w:r>
      <w:r w:rsidRPr="00790C25">
        <w:rPr>
          <w:b/>
          <w:sz w:val="30"/>
          <w:u w:val="single"/>
        </w:rPr>
        <w:t>nologies</w:t>
      </w:r>
      <w:r w:rsidRPr="00790C25">
        <w:rPr>
          <w:sz w:val="16"/>
        </w:rPr>
        <w:t xml:space="preserve"> needed </w:t>
      </w:r>
      <w:r w:rsidRPr="00790C25">
        <w:rPr>
          <w:b/>
          <w:sz w:val="30"/>
          <w:highlight w:val="green"/>
          <w:u w:val="single"/>
        </w:rPr>
        <w:t>to lift</w:t>
      </w:r>
      <w:r w:rsidRPr="00790C25">
        <w:rPr>
          <w:b/>
          <w:sz w:val="30"/>
          <w:u w:val="single"/>
        </w:rPr>
        <w:t xml:space="preserve"> people </w:t>
      </w:r>
      <w:r w:rsidRPr="00790C25">
        <w:rPr>
          <w:b/>
          <w:sz w:val="30"/>
          <w:highlight w:val="green"/>
          <w:u w:val="single"/>
        </w:rPr>
        <w:t xml:space="preserve">from </w:t>
      </w:r>
      <w:r w:rsidRPr="00790C25">
        <w:rPr>
          <w:b/>
          <w:iCs/>
          <w:sz w:val="30"/>
          <w:highlight w:val="green"/>
          <w:u w:val="single"/>
          <w:bdr w:val="single" w:sz="8" w:space="0" w:color="auto"/>
        </w:rPr>
        <w:t>poverty</w:t>
      </w:r>
      <w:r w:rsidRPr="00790C25">
        <w:rPr>
          <w:b/>
          <w:sz w:val="30"/>
          <w:highlight w:val="green"/>
          <w:u w:val="single"/>
        </w:rPr>
        <w:t xml:space="preserve"> while</w:t>
      </w:r>
      <w:r w:rsidRPr="00790C25">
        <w:rPr>
          <w:sz w:val="16"/>
        </w:rPr>
        <w:t xml:space="preserve"> simultaneously </w:t>
      </w:r>
      <w:r w:rsidRPr="00790C25">
        <w:rPr>
          <w:b/>
          <w:iCs/>
          <w:sz w:val="30"/>
          <w:highlight w:val="green"/>
          <w:u w:val="single"/>
          <w:bdr w:val="single" w:sz="8" w:space="0" w:color="auto"/>
        </w:rPr>
        <w:t>lightening</w:t>
      </w:r>
      <w:r w:rsidRPr="00790C25">
        <w:rPr>
          <w:b/>
          <w:iCs/>
          <w:sz w:val="30"/>
          <w:u w:val="single"/>
          <w:bdr w:val="single" w:sz="8" w:space="0" w:color="auto"/>
        </w:rPr>
        <w:t xml:space="preserve"> humanity's </w:t>
      </w:r>
      <w:r w:rsidRPr="00790C25">
        <w:rPr>
          <w:b/>
          <w:iCs/>
          <w:sz w:val="30"/>
          <w:highlight w:val="green"/>
          <w:u w:val="single"/>
          <w:bdr w:val="single" w:sz="8" w:space="0" w:color="auto"/>
        </w:rPr>
        <w:t>footprint</w:t>
      </w:r>
      <w:r w:rsidRPr="00790C25">
        <w:rPr>
          <w:b/>
          <w:sz w:val="30"/>
          <w:u w:val="single"/>
        </w:rPr>
        <w:t xml:space="preserve"> on the</w:t>
      </w:r>
      <w:r w:rsidRPr="00790C25">
        <w:rPr>
          <w:sz w:val="16"/>
        </w:rPr>
        <w:t xml:space="preserve"> natural </w:t>
      </w:r>
      <w:r w:rsidRPr="00790C25">
        <w:rPr>
          <w:b/>
          <w:sz w:val="30"/>
          <w:u w:val="single"/>
        </w:rPr>
        <w:t xml:space="preserve">world. </w:t>
      </w:r>
      <w:r w:rsidRPr="00790C25">
        <w:rPr>
          <w:b/>
          <w:sz w:val="30"/>
          <w:highlight w:val="green"/>
          <w:u w:val="single"/>
        </w:rPr>
        <w:t>Rather than degrowth, the planet</w:t>
      </w:r>
      <w:r w:rsidRPr="00790C25">
        <w:rPr>
          <w:b/>
          <w:sz w:val="30"/>
          <w:u w:val="single"/>
        </w:rPr>
        <w:t xml:space="preserve">—and </w:t>
      </w:r>
      <w:r w:rsidRPr="00790C25">
        <w:rPr>
          <w:sz w:val="16"/>
        </w:rPr>
        <w:t xml:space="preserve">especially its </w:t>
      </w:r>
      <w:r w:rsidRPr="00790C25">
        <w:rPr>
          <w:b/>
          <w:sz w:val="30"/>
          <w:u w:val="single"/>
        </w:rPr>
        <w:t>poor people—</w:t>
      </w:r>
      <w:r w:rsidRPr="00790C25">
        <w:rPr>
          <w:b/>
          <w:sz w:val="30"/>
          <w:highlight w:val="green"/>
          <w:u w:val="single"/>
        </w:rPr>
        <w:t xml:space="preserve">need </w:t>
      </w:r>
      <w:r w:rsidRPr="00790C25">
        <w:rPr>
          <w:b/>
          <w:iCs/>
          <w:sz w:val="30"/>
          <w:highlight w:val="green"/>
          <w:u w:val="single"/>
          <w:bdr w:val="single" w:sz="8" w:space="0" w:color="auto"/>
        </w:rPr>
        <w:t>more</w:t>
      </w:r>
      <w:r w:rsidRPr="00790C25">
        <w:rPr>
          <w:b/>
          <w:sz w:val="30"/>
          <w:u w:val="single"/>
        </w:rPr>
        <w:t xml:space="preserve"> and </w:t>
      </w:r>
      <w:r w:rsidRPr="00790C25">
        <w:rPr>
          <w:b/>
          <w:iCs/>
          <w:sz w:val="30"/>
          <w:u w:val="single"/>
          <w:bdr w:val="single" w:sz="8" w:space="0" w:color="auto"/>
        </w:rPr>
        <w:t>faster</w:t>
      </w:r>
      <w:r w:rsidRPr="00790C25">
        <w:rPr>
          <w:sz w:val="16"/>
        </w:rPr>
        <w:t xml:space="preserve"> economic </w:t>
      </w:r>
      <w:r w:rsidRPr="00790C25">
        <w:rPr>
          <w:b/>
          <w:sz w:val="30"/>
          <w:u w:val="single"/>
        </w:rPr>
        <w:t>growth</w:t>
      </w:r>
      <w:r w:rsidRPr="00790C25">
        <w:rPr>
          <w:sz w:val="16"/>
        </w:rPr>
        <w:t>.</w:t>
      </w:r>
    </w:p>
    <w:p w14:paraId="2CD7B2CD" w14:textId="77777777" w:rsidR="009E37B1" w:rsidRPr="006C4268" w:rsidRDefault="009E37B1" w:rsidP="009E37B1"/>
    <w:p w14:paraId="1A6F1EBF" w14:textId="77777777" w:rsidR="00622E5F" w:rsidRDefault="00622E5F"/>
    <w:sectPr w:rsidR="00622E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E112F5"/>
    <w:multiLevelType w:val="hybridMultilevel"/>
    <w:tmpl w:val="D32A84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70"/>
    <w:rsid w:val="000106DC"/>
    <w:rsid w:val="00012763"/>
    <w:rsid w:val="00051D78"/>
    <w:rsid w:val="00086316"/>
    <w:rsid w:val="000A5B8A"/>
    <w:rsid w:val="000F0A70"/>
    <w:rsid w:val="000F57BA"/>
    <w:rsid w:val="00142130"/>
    <w:rsid w:val="001610CA"/>
    <w:rsid w:val="0018656B"/>
    <w:rsid w:val="001A3738"/>
    <w:rsid w:val="001F23A8"/>
    <w:rsid w:val="00204B0D"/>
    <w:rsid w:val="00241617"/>
    <w:rsid w:val="002523A6"/>
    <w:rsid w:val="002C2C4C"/>
    <w:rsid w:val="002E0C74"/>
    <w:rsid w:val="0030108E"/>
    <w:rsid w:val="00362AD0"/>
    <w:rsid w:val="0039581E"/>
    <w:rsid w:val="003C32F3"/>
    <w:rsid w:val="00417E3A"/>
    <w:rsid w:val="00435F22"/>
    <w:rsid w:val="00476A78"/>
    <w:rsid w:val="004C2D4C"/>
    <w:rsid w:val="004F4895"/>
    <w:rsid w:val="00523EC9"/>
    <w:rsid w:val="00542900"/>
    <w:rsid w:val="005A46F6"/>
    <w:rsid w:val="005B43C1"/>
    <w:rsid w:val="00622E5F"/>
    <w:rsid w:val="006303AA"/>
    <w:rsid w:val="00646D84"/>
    <w:rsid w:val="00682DF0"/>
    <w:rsid w:val="006C6A69"/>
    <w:rsid w:val="006E5370"/>
    <w:rsid w:val="007B62BA"/>
    <w:rsid w:val="00860C78"/>
    <w:rsid w:val="00892008"/>
    <w:rsid w:val="008C5D6B"/>
    <w:rsid w:val="008D578E"/>
    <w:rsid w:val="00944536"/>
    <w:rsid w:val="009E37B1"/>
    <w:rsid w:val="00A35B0E"/>
    <w:rsid w:val="00AD55A3"/>
    <w:rsid w:val="00B02A6A"/>
    <w:rsid w:val="00B753C7"/>
    <w:rsid w:val="00C22449"/>
    <w:rsid w:val="00C358E7"/>
    <w:rsid w:val="00CF2669"/>
    <w:rsid w:val="00DB3439"/>
    <w:rsid w:val="00DC09AF"/>
    <w:rsid w:val="00E7257E"/>
    <w:rsid w:val="00E73D75"/>
    <w:rsid w:val="00E76D71"/>
    <w:rsid w:val="00EF7A57"/>
    <w:rsid w:val="00F1144B"/>
    <w:rsid w:val="00FE1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2F1A"/>
  <w15:chartTrackingRefBased/>
  <w15:docId w15:val="{383C0E5A-E4C6-44FE-B013-F13AD85E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55A3"/>
    <w:rPr>
      <w:rFonts w:ascii="Calibri" w:eastAsiaTheme="minorHAnsi" w:hAnsi="Calibri"/>
      <w:lang w:eastAsia="en-US"/>
    </w:rPr>
  </w:style>
  <w:style w:type="paragraph" w:styleId="Heading1">
    <w:name w:val="heading 1"/>
    <w:aliases w:val="Pocket"/>
    <w:basedOn w:val="Normal"/>
    <w:next w:val="Normal"/>
    <w:link w:val="Heading1Char"/>
    <w:qFormat/>
    <w:rsid w:val="00AD55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1"/>
    <w:basedOn w:val="Normal"/>
    <w:next w:val="Normal"/>
    <w:link w:val="Heading2Char"/>
    <w:uiPriority w:val="1"/>
    <w:unhideWhenUsed/>
    <w:qFormat/>
    <w:rsid w:val="00AD55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D55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AD55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55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5A3"/>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D55A3"/>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AD55A3"/>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55A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AD55A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AD55A3"/>
    <w:rPr>
      <w:rFonts w:ascii="Calibri" w:hAnsi="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D55A3"/>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30108E"/>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30108E"/>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AD55A3"/>
    <w:rPr>
      <w:rFonts w:ascii="Calibri" w:eastAsiaTheme="majorEastAsia" w:hAnsi="Calibri" w:cstheme="majorBidi"/>
      <w:b/>
      <w:sz w:val="52"/>
      <w:szCs w:val="32"/>
      <w:lang w:eastAsia="en-US"/>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AD55A3"/>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AD55A3"/>
    <w:rPr>
      <w:color w:val="auto"/>
      <w:u w:val="none"/>
    </w:rPr>
  </w:style>
  <w:style w:type="paragraph" w:customStyle="1" w:styleId="Emphasis1">
    <w:name w:val="Emphasis1"/>
    <w:basedOn w:val="Normal"/>
    <w:autoRedefine/>
    <w:uiPriority w:val="7"/>
    <w:qFormat/>
    <w:rsid w:val="00622E5F"/>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142130"/>
    <w:pPr>
      <w:ind w:left="720"/>
      <w:contextualSpacing/>
    </w:pPr>
  </w:style>
  <w:style w:type="character" w:customStyle="1" w:styleId="underline">
    <w:name w:val="underline"/>
    <w:qFormat/>
    <w:rsid w:val="00CF2669"/>
    <w:rPr>
      <w:b/>
      <w:u w:val="single"/>
    </w:rPr>
  </w:style>
  <w:style w:type="paragraph" w:customStyle="1" w:styleId="Emphasize">
    <w:name w:val="Emphasize"/>
    <w:basedOn w:val="Normal"/>
    <w:uiPriority w:val="7"/>
    <w:qFormat/>
    <w:rsid w:val="00DC09A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u.indstate.edu/conant/ecn351/ch11/chapter11.htm" TargetMode="External"/><Relationship Id="rId3" Type="http://schemas.openxmlformats.org/officeDocument/2006/relationships/settings" Target="settings.xml"/><Relationship Id="rId7" Type="http://schemas.openxmlformats.org/officeDocument/2006/relationships/hyperlink" Target="https://www.wardsauto.com/ideaxchange/strikes-hurt-everybod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fontTable" Target="fontTable.xml"/><Relationship Id="rId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www.ecomodernism.org/manifesto/" TargetMode="External"/><Relationship Id="rId4" Type="http://schemas.openxmlformats.org/officeDocument/2006/relationships/webSettings" Target="webSettings.xml"/><Relationship Id="rId9" Type="http://schemas.openxmlformats.org/officeDocument/2006/relationships/hyperlink" Target="https://thebreakthrough.org/issues/conservation/is-decoupling-doom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94</TotalTime>
  <Pages>32</Pages>
  <Words>15124</Words>
  <Characters>86211</Characters>
  <Application>Microsoft Office Word</Application>
  <DocSecurity>0</DocSecurity>
  <Lines>718</Lines>
  <Paragraphs>202</Paragraphs>
  <ScaleCrop>false</ScaleCrop>
  <Company/>
  <LinksUpToDate>false</LinksUpToDate>
  <CharactersWithSpaces>101133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57</cp:revision>
  <dcterms:created xsi:type="dcterms:W3CDTF">2021-12-03T18:35:00Z</dcterms:created>
  <dcterms:modified xsi:type="dcterms:W3CDTF">2021-12-04T14:40:00Z</dcterms:modified>
</cp:coreProperties>
</file>