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14FF7A" w14:textId="5785A121" w:rsidR="005B43C1" w:rsidRDefault="00BF26FC" w:rsidP="00BF26FC">
      <w:pPr>
        <w:pStyle w:val="Heading1"/>
      </w:pPr>
      <w:r>
        <w:t>Columbia Round 4</w:t>
      </w:r>
    </w:p>
    <w:p w14:paraId="296DE1A9" w14:textId="43208CA5" w:rsidR="00BF26FC" w:rsidRDefault="00BF26FC" w:rsidP="00BF26FC">
      <w:pPr>
        <w:pStyle w:val="Heading2"/>
      </w:pPr>
      <w:r>
        <w:lastRenderedPageBreak/>
        <w:t>1</w:t>
      </w:r>
    </w:p>
    <w:p w14:paraId="74D03DDD" w14:textId="77777777" w:rsidR="00B82C5D" w:rsidRDefault="00B82C5D" w:rsidP="00B82C5D">
      <w:pPr>
        <w:pStyle w:val="Heading4"/>
      </w:pPr>
      <w:r>
        <w:t xml:space="preserve">1. Inclusion – It’s bad for inclusion: </w:t>
      </w:r>
    </w:p>
    <w:p w14:paraId="73E22B63" w14:textId="77777777" w:rsidR="00B82C5D" w:rsidRPr="006652DA" w:rsidRDefault="00B82C5D" w:rsidP="00B82C5D">
      <w:pPr>
        <w:pStyle w:val="Heading4"/>
      </w:pPr>
      <w:r>
        <w:t>A) it’s ableist.</w:t>
      </w:r>
    </w:p>
    <w:p w14:paraId="46A76894" w14:textId="77777777" w:rsidR="00B82C5D" w:rsidRPr="00585AB0" w:rsidRDefault="00B82C5D" w:rsidP="00B82C5D">
      <w:pPr>
        <w:rPr>
          <w:sz w:val="16"/>
        </w:rPr>
      </w:pPr>
      <w:r w:rsidRPr="006652DA">
        <w:rPr>
          <w:rStyle w:val="Emphasis"/>
          <w:szCs w:val="26"/>
        </w:rPr>
        <w:t>Ryan 11</w:t>
      </w:r>
      <w:r w:rsidRPr="006652DA">
        <w:rPr>
          <w:szCs w:val="26"/>
        </w:rPr>
        <w:t>,</w:t>
      </w:r>
      <w:r>
        <w:rPr>
          <w:sz w:val="16"/>
        </w:rPr>
        <w:t xml:space="preserve"> </w:t>
      </w:r>
      <w:r w:rsidRPr="00585AB0">
        <w:rPr>
          <w:sz w:val="16"/>
        </w:rPr>
        <w:t xml:space="preserve">Intro to ethics @ Birmingham University Phil 140; “Cognitive Disability, Misfortune, and Justice”; Jan 17; </w:t>
      </w:r>
      <w:hyperlink r:id="rId5" w:history="1">
        <w:r w:rsidRPr="00585AB0">
          <w:rPr>
            <w:rStyle w:val="Hyperlink"/>
            <w:sz w:val="16"/>
          </w:rPr>
          <w:t>http://parenethical.com/phil140win11/2011/01/17/group-3-cognitive-disability-misfortune-and-justice-deontology-ryan/</w:t>
        </w:r>
      </w:hyperlink>
    </w:p>
    <w:p w14:paraId="1F63DA19" w14:textId="77777777" w:rsidR="00B82C5D" w:rsidRPr="00585AB0" w:rsidRDefault="00B82C5D" w:rsidP="00B82C5D">
      <w:pPr>
        <w:rPr>
          <w:rStyle w:val="Emphasis"/>
        </w:rPr>
      </w:pPr>
      <w:r w:rsidRPr="00585AB0">
        <w:rPr>
          <w:sz w:val="14"/>
        </w:rPr>
        <w:t xml:space="preserve">In Kant's deontological ethics, one has a duty to treat humanity not as a means, but as an ends. However, </w:t>
      </w:r>
      <w:r w:rsidRPr="00700ED3">
        <w:rPr>
          <w:rStyle w:val="StyleUnderline"/>
          <w:highlight w:val="yellow"/>
        </w:rPr>
        <w:t>Kant's criterion for</w:t>
      </w:r>
      <w:r w:rsidRPr="00585AB0">
        <w:rPr>
          <w:sz w:val="14"/>
        </w:rPr>
        <w:t xml:space="preserve"> being part of humanity and </w:t>
      </w:r>
      <w:r w:rsidRPr="00700ED3">
        <w:rPr>
          <w:rStyle w:val="StyleUnderline"/>
          <w:highlight w:val="yellow"/>
        </w:rPr>
        <w:t>moral agency is not biological. In order to be considered</w:t>
      </w:r>
      <w:r w:rsidRPr="00585AB0">
        <w:rPr>
          <w:sz w:val="14"/>
        </w:rPr>
        <w:t xml:space="preserve"> fully human, and </w:t>
      </w:r>
      <w:r w:rsidRPr="00700ED3">
        <w:rPr>
          <w:rStyle w:val="StyleUnderline"/>
          <w:highlight w:val="yellow"/>
        </w:rPr>
        <w:t>a moral agent, one must be</w:t>
      </w:r>
      <w:r w:rsidRPr="00585AB0">
        <w:rPr>
          <w:sz w:val="14"/>
        </w:rPr>
        <w:t xml:space="preserve"> autonomous and </w:t>
      </w:r>
      <w:r w:rsidRPr="00700ED3">
        <w:rPr>
          <w:rStyle w:val="StyleUnderline"/>
          <w:highlight w:val="yellow"/>
        </w:rPr>
        <w:t>rational.</w:t>
      </w:r>
      <w:r w:rsidRPr="00700ED3">
        <w:rPr>
          <w:rStyle w:val="Emphasis"/>
          <w:highlight w:val="yellow"/>
        </w:rPr>
        <w:t xml:space="preserve"> If one lacks rationality</w:t>
      </w:r>
      <w:r w:rsidRPr="00585AB0">
        <w:rPr>
          <w:sz w:val="14"/>
        </w:rPr>
        <w:t xml:space="preserve"> and autonomy </w:t>
      </w:r>
      <w:r w:rsidRPr="00700ED3">
        <w:rPr>
          <w:rStyle w:val="Emphasis"/>
          <w:highlight w:val="yellow"/>
        </w:rPr>
        <w:t>they</w:t>
      </w:r>
      <w:r w:rsidRPr="00585AB0">
        <w:rPr>
          <w:sz w:val="14"/>
        </w:rPr>
        <w:t xml:space="preserve"> cannot escape the chain of causality to act freely from moral principles, and hence </w:t>
      </w:r>
      <w:r w:rsidRPr="00700ED3">
        <w:rPr>
          <w:rStyle w:val="Emphasis"/>
          <w:highlight w:val="yellow"/>
        </w:rPr>
        <w:t>are not moral agents. Kant's moral program fails to account for those who are cognitively impaired because they lack</w:t>
      </w:r>
      <w:r w:rsidRPr="00585AB0">
        <w:rPr>
          <w:sz w:val="14"/>
        </w:rPr>
        <w:t xml:space="preserve"> autonomy and </w:t>
      </w:r>
      <w:r w:rsidRPr="00700ED3">
        <w:rPr>
          <w:rStyle w:val="Emphasis"/>
          <w:highlight w:val="yellow"/>
        </w:rPr>
        <w:t>rationality.</w:t>
      </w:r>
      <w:r w:rsidRPr="00700ED3">
        <w:rPr>
          <w:rStyle w:val="StyleUnderline"/>
          <w:highlight w:val="yellow"/>
        </w:rPr>
        <w:t xml:space="preserve"> Since Kant's requirement for moral agency</w:t>
      </w:r>
      <w:r w:rsidRPr="00585AB0">
        <w:rPr>
          <w:sz w:val="14"/>
        </w:rPr>
        <w:t xml:space="preserve"> is so cut-and-dry and </w:t>
      </w:r>
      <w:r w:rsidRPr="00700ED3">
        <w:rPr>
          <w:rStyle w:val="StyleUnderline"/>
          <w:highlight w:val="yellow"/>
        </w:rPr>
        <w:t>leaves no room for ambiguity, there is no</w:t>
      </w:r>
      <w:r w:rsidRPr="00585AB0">
        <w:rPr>
          <w:sz w:val="14"/>
        </w:rPr>
        <w:t xml:space="preserve"> clear moral </w:t>
      </w:r>
      <w:r w:rsidRPr="00700ED3">
        <w:rPr>
          <w:rStyle w:val="StyleUnderline"/>
          <w:highlight w:val="yellow"/>
        </w:rPr>
        <w:t>distinction</w:t>
      </w:r>
      <w:r w:rsidRPr="00585AB0">
        <w:rPr>
          <w:rStyle w:val="StyleUnderline"/>
        </w:rPr>
        <w:t xml:space="preserve"> </w:t>
      </w:r>
      <w:r w:rsidRPr="00585AB0">
        <w:rPr>
          <w:sz w:val="14"/>
        </w:rPr>
        <w:t xml:space="preserve">made </w:t>
      </w:r>
      <w:r w:rsidRPr="00700ED3">
        <w:rPr>
          <w:rStyle w:val="StyleUnderline"/>
          <w:highlight w:val="yellow"/>
        </w:rPr>
        <w:t>between the cognitively impaired and other non-human animals.</w:t>
      </w:r>
      <w:r w:rsidRPr="00585AB0">
        <w:rPr>
          <w:sz w:val="14"/>
        </w:rPr>
        <w:t xml:space="preserve"> In the case of Kant, there could be no universal moral law from the categorical imperative that would apply to the cognitively impaired and not non-human animals as well. Kant and McMahan are similar, in that </w:t>
      </w:r>
      <w:r w:rsidRPr="00585AB0">
        <w:rPr>
          <w:rStyle w:val="StyleUnderline"/>
        </w:rPr>
        <w:t>their standards for moral agency exclude the cognitively impaired</w:t>
      </w:r>
      <w:r w:rsidRPr="00585AB0">
        <w:rPr>
          <w:sz w:val="14"/>
        </w:rPr>
        <w:t xml:space="preserve"> (rationality/autonomy and psychological capacities respectively). In Kant's morality, those who are rational and autonomous are to be treated as ends in themselves. In the case of the cognitively impaired, there is no such requirement. Similarly, in McMahan's moral theory, those who are human and unfortunate are entitled to compensation by society under the dictates of justice. However, according to McMahan </w:t>
      </w:r>
      <w:r w:rsidRPr="00700ED3">
        <w:rPr>
          <w:rStyle w:val="StyleUnderline"/>
          <w:highlight w:val="yellow"/>
        </w:rPr>
        <w:t>the cognitively impaired are not human</w:t>
      </w:r>
      <w:r w:rsidRPr="00585AB0">
        <w:rPr>
          <w:sz w:val="14"/>
        </w:rPr>
        <w:t xml:space="preserve"> in the relevant sense (possessing certain psychological capacities and features) </w:t>
      </w:r>
      <w:r w:rsidRPr="00700ED3">
        <w:rPr>
          <w:rStyle w:val="StyleUnderline"/>
          <w:highlight w:val="yellow"/>
        </w:rPr>
        <w:t>so they are</w:t>
      </w:r>
      <w:r w:rsidRPr="00700ED3">
        <w:rPr>
          <w:rStyle w:val="Emphasis"/>
          <w:highlight w:val="yellow"/>
        </w:rPr>
        <w:t xml:space="preserve"> not entitled to compensation.</w:t>
      </w:r>
      <w:r w:rsidRPr="00700ED3">
        <w:rPr>
          <w:rStyle w:val="StyleUnderline"/>
          <w:highlight w:val="yellow"/>
        </w:rPr>
        <w:t xml:space="preserve"> In excluding the cognitively impaired from moral agency</w:t>
      </w:r>
      <w:r w:rsidRPr="00585AB0">
        <w:rPr>
          <w:sz w:val="14"/>
        </w:rPr>
        <w:t xml:space="preserve">, both </w:t>
      </w:r>
      <w:r w:rsidRPr="00700ED3">
        <w:rPr>
          <w:rStyle w:val="StyleUnderline"/>
          <w:highlight w:val="yellow"/>
        </w:rPr>
        <w:t>Kant</w:t>
      </w:r>
      <w:r w:rsidRPr="00585AB0">
        <w:rPr>
          <w:sz w:val="14"/>
        </w:rPr>
        <w:t xml:space="preserve"> and McMahan </w:t>
      </w:r>
      <w:r w:rsidRPr="00700ED3">
        <w:rPr>
          <w:rStyle w:val="StyleUnderline"/>
          <w:highlight w:val="yellow"/>
        </w:rPr>
        <w:t>reach a conclusion</w:t>
      </w:r>
      <w:r w:rsidRPr="00585AB0">
        <w:rPr>
          <w:sz w:val="14"/>
        </w:rPr>
        <w:t xml:space="preserve"> that many of us find unsettling, in which we might give the cognitively impaired a moral preference over a similarly endowed non-human animal, is because of a responsibility to respect the family members of the cognitively endowed, not because </w:t>
      </w:r>
      <w:r w:rsidRPr="00700ED3">
        <w:rPr>
          <w:rStyle w:val="StyleUnderline"/>
          <w:highlight w:val="yellow"/>
        </w:rPr>
        <w:t xml:space="preserve">[that] they have </w:t>
      </w:r>
      <w:r w:rsidRPr="00700ED3">
        <w:rPr>
          <w:rStyle w:val="Emphasis"/>
          <w:highlight w:val="yellow"/>
        </w:rPr>
        <w:t>[no]</w:t>
      </w:r>
      <w:r w:rsidRPr="00585AB0">
        <w:rPr>
          <w:sz w:val="14"/>
        </w:rPr>
        <w:t xml:space="preserve"> any </w:t>
      </w:r>
      <w:r w:rsidRPr="00700ED3">
        <w:rPr>
          <w:rStyle w:val="Emphasis"/>
          <w:highlight w:val="yellow"/>
        </w:rPr>
        <w:t>value as moral agents in themselves.</w:t>
      </w:r>
    </w:p>
    <w:p w14:paraId="54B2ACE0" w14:textId="77777777" w:rsidR="00B82C5D" w:rsidRPr="0011019A" w:rsidRDefault="00B82C5D" w:rsidP="00B82C5D">
      <w:pPr>
        <w:pStyle w:val="Heading4"/>
      </w:pPr>
      <w:r>
        <w:t xml:space="preserve">B) It’s homophobic. </w:t>
      </w:r>
      <w:r w:rsidRPr="00087724">
        <w:rPr>
          <w:rFonts w:cs="Times New Roman"/>
        </w:rPr>
        <w:t>This isn’t an ad hominem but the logical conclusion of his philosophy. Being gay is a contradiction in conception, since if everyone had homosexual intercourse, their would be no reproduction. Kant believes this is sex without function, requires sacrificing rational agency for the subordinate end of pleasure.</w:t>
      </w:r>
    </w:p>
    <w:p w14:paraId="659EE544" w14:textId="77777777" w:rsidR="00B82C5D" w:rsidRPr="00087724" w:rsidRDefault="00B82C5D" w:rsidP="00B82C5D">
      <w:pPr>
        <w:rPr>
          <w:sz w:val="12"/>
        </w:rPr>
      </w:pPr>
      <w:r w:rsidRPr="00087724">
        <w:rPr>
          <w:sz w:val="12"/>
        </w:rPr>
        <w:t xml:space="preserve">Alan </w:t>
      </w:r>
      <w:r w:rsidRPr="00760E22">
        <w:rPr>
          <w:rStyle w:val="Style13ptBold"/>
        </w:rPr>
        <w:t>Soble</w:t>
      </w:r>
      <w:r w:rsidRPr="00087724">
        <w:rPr>
          <w:sz w:val="12"/>
        </w:rPr>
        <w:t xml:space="preserve">, American philosopher and author of several books on the philosophy of sex. He taught at the University of New Orleans from 1986 to 2006. He is currently Adjunct Professor of philosophy at Drexel University in Philadelphia, Kant and Sexual Perversion, The Monist 86:1 (Jan. </w:t>
      </w:r>
      <w:r w:rsidRPr="008875B3">
        <w:rPr>
          <w:rStyle w:val="Style13ptBold"/>
        </w:rPr>
        <w:t>20</w:t>
      </w:r>
      <w:r w:rsidRPr="00760E22">
        <w:rPr>
          <w:rStyle w:val="Style13ptBold"/>
        </w:rPr>
        <w:t>03</w:t>
      </w:r>
      <w:r w:rsidRPr="00087724">
        <w:rPr>
          <w:sz w:val="12"/>
        </w:rPr>
        <w:t xml:space="preserve">), pp. 55-89, </w:t>
      </w:r>
      <w:hyperlink r:id="rId6" w:history="1">
        <w:r w:rsidRPr="00087724">
          <w:rPr>
            <w:rStyle w:val="Hyperlink"/>
            <w:sz w:val="12"/>
          </w:rPr>
          <w:t>https://philpapers.org/archive/SOBKAS</w:t>
        </w:r>
      </w:hyperlink>
      <w:r w:rsidRPr="00087724">
        <w:rPr>
          <w:sz w:val="12"/>
        </w:rPr>
        <w:t xml:space="preserve"> ///AHS PB</w:t>
      </w:r>
    </w:p>
    <w:p w14:paraId="1BCE3E04" w14:textId="77777777" w:rsidR="00B82C5D" w:rsidRDefault="00B82C5D" w:rsidP="00B82C5D">
      <w:pPr>
        <w:rPr>
          <w:sz w:val="12"/>
        </w:rPr>
      </w:pPr>
      <w:r w:rsidRPr="00087724">
        <w:rPr>
          <w:sz w:val="12"/>
        </w:rPr>
        <w:t xml:space="preserve">Kant's Vorlesung treatment of the crimina carnis contra naturam sounds like Aquinas's and (ignoring the chronology) looks like an extension to other practices of what Kant wrote about masturbation in the Tugendlehre: </w:t>
      </w:r>
      <w:r w:rsidRPr="00700ED3">
        <w:rPr>
          <w:rStyle w:val="Style13ptBold"/>
          <w:highlight w:val="yellow"/>
        </w:rPr>
        <w:t>Uses of sexuality which</w:t>
      </w:r>
      <w:r w:rsidRPr="00087724">
        <w:rPr>
          <w:sz w:val="12"/>
        </w:rPr>
        <w:t xml:space="preserve"> are contrary to natural instinct and to animal nature are crimina carnis contra naturam. First among them we have onanism. This is abuse of the sexual faculty without any object, the exercise of the faculty in the complete absence of any object of sexuality. The practice is contrary to the ends of humanity and even opposed to animal nature. By it man sets aside his person and degrades himself below the level of animals.74 Kant does not mention that the masturbator might create an object through imagination. What the masturbator does is to have a sexual experience without any worldly object (Aquinas) and hence </w:t>
      </w:r>
      <w:r w:rsidRPr="00700ED3">
        <w:rPr>
          <w:rStyle w:val="Style13ptBold"/>
          <w:highlight w:val="yellow"/>
        </w:rPr>
        <w:t>cannot preserve the species</w:t>
      </w:r>
      <w:r w:rsidRPr="00087724">
        <w:rPr>
          <w:sz w:val="12"/>
        </w:rPr>
        <w:t>. But notice that Kant says that masturbation "is contrary to the ends of humanity and even opposed to animal nature," as if its being contrary to nature is of independent and secondary moral importance. What seems crucial for Kant is that masturbation "</w:t>
      </w:r>
      <w:r w:rsidRPr="00087724">
        <w:rPr>
          <w:rStyle w:val="Style13ptBold"/>
        </w:rPr>
        <w:t xml:space="preserve">is contrary to the ends of humanity," that is, </w:t>
      </w:r>
      <w:r w:rsidRPr="00700ED3">
        <w:rPr>
          <w:rStyle w:val="Style13ptBold"/>
          <w:highlight w:val="yellow"/>
        </w:rPr>
        <w:t>directly violate</w:t>
      </w:r>
      <w:r w:rsidRPr="00087724">
        <w:rPr>
          <w:rStyle w:val="Style13ptBold"/>
        </w:rPr>
        <w:t xml:space="preserve">s </w:t>
      </w:r>
      <w:r w:rsidRPr="00700ED3">
        <w:rPr>
          <w:rStyle w:val="Style13ptBold"/>
          <w:highlight w:val="yellow"/>
        </w:rPr>
        <w:t>the Second Formulation</w:t>
      </w:r>
      <w:r w:rsidRPr="00087724">
        <w:rPr>
          <w:sz w:val="12"/>
        </w:rPr>
        <w:t xml:space="preserve">. Kant immediately continues by completing his sparse inventory of three objectionable, sexually unnatural, practices: A second crimen carnis contra naturam is </w:t>
      </w:r>
      <w:r w:rsidRPr="00700ED3">
        <w:rPr>
          <w:rStyle w:val="Style13ptBold"/>
          <w:highlight w:val="yellow"/>
        </w:rPr>
        <w:t>intercourse</w:t>
      </w:r>
      <w:r w:rsidRPr="00087724">
        <w:rPr>
          <w:sz w:val="12"/>
        </w:rPr>
        <w:t xml:space="preserve"> between sexus homogenii, </w:t>
      </w:r>
      <w:r w:rsidRPr="00700ED3">
        <w:rPr>
          <w:rStyle w:val="Style13ptBold"/>
          <w:highlight w:val="yellow"/>
        </w:rPr>
        <w:t>in which</w:t>
      </w:r>
      <w:r w:rsidRPr="00087724">
        <w:rPr>
          <w:sz w:val="12"/>
        </w:rPr>
        <w:t xml:space="preserve"> the object of sexual impulse is a human being but </w:t>
      </w:r>
      <w:r w:rsidRPr="00700ED3">
        <w:rPr>
          <w:rStyle w:val="Style13ptBold"/>
          <w:highlight w:val="yellow"/>
        </w:rPr>
        <w:t>there is homogeneity instead of heterogeneity</w:t>
      </w:r>
      <w:r w:rsidRPr="00087724">
        <w:rPr>
          <w:rStyle w:val="Style13ptBold"/>
        </w:rPr>
        <w:t xml:space="preserve"> of sex</w:t>
      </w:r>
      <w:r w:rsidRPr="00087724">
        <w:rPr>
          <w:sz w:val="12"/>
        </w:rPr>
        <w:t xml:space="preserve">. . . . This practice too </w:t>
      </w:r>
      <w:r w:rsidRPr="00700ED3">
        <w:rPr>
          <w:rStyle w:val="Style13ptBold"/>
          <w:highlight w:val="yellow"/>
        </w:rPr>
        <w:t>is contrary to the ends of humanity; for the end</w:t>
      </w:r>
      <w:r w:rsidRPr="00087724">
        <w:rPr>
          <w:rStyle w:val="Style13ptBold"/>
        </w:rPr>
        <w:t xml:space="preserve"> of humanity in respect </w:t>
      </w:r>
      <w:r w:rsidRPr="00700ED3">
        <w:rPr>
          <w:rStyle w:val="Style13ptBold"/>
          <w:highlight w:val="yellow"/>
        </w:rPr>
        <w:t>of sexuality is to preserve the species without debasing the person; but</w:t>
      </w:r>
      <w:r w:rsidRPr="00087724">
        <w:rPr>
          <w:rStyle w:val="Style13ptBold"/>
        </w:rPr>
        <w:t xml:space="preserve"> in </w:t>
      </w:r>
      <w:r w:rsidRPr="00700ED3">
        <w:rPr>
          <w:rStyle w:val="Style13ptBold"/>
          <w:highlight w:val="yellow"/>
        </w:rPr>
        <w:t>this</w:t>
      </w:r>
      <w:r w:rsidRPr="00087724">
        <w:rPr>
          <w:rStyle w:val="Style13ptBold"/>
        </w:rPr>
        <w:t xml:space="preserve"> instance the species is not being preserved</w:t>
      </w:r>
      <w:r w:rsidRPr="00087724">
        <w:rPr>
          <w:sz w:val="14"/>
          <w:u w:val="single"/>
        </w:rPr>
        <w:t xml:space="preserve"> (</w:t>
      </w:r>
      <w:r w:rsidRPr="00087724">
        <w:rPr>
          <w:rStyle w:val="Style13ptBold"/>
        </w:rPr>
        <w:t xml:space="preserve">as </w:t>
      </w:r>
      <w:r w:rsidRPr="00087724">
        <w:rPr>
          <w:rStyle w:val="Style13ptBold"/>
        </w:rPr>
        <w:lastRenderedPageBreak/>
        <w:t>it</w:t>
      </w:r>
      <w:r w:rsidRPr="00087724">
        <w:rPr>
          <w:sz w:val="12"/>
        </w:rPr>
        <w:t xml:space="preserve"> can be by a crimen carnis secundum naturam), but the person is set aside, the self is degraded below the level of the animals, and humanity is dishonoured. The third crimen carnis contra naturam occurs when the object of the desire is in fact of the opposite sex but is not human. Such is sodomy, or intercourse with animals. This, too, </w:t>
      </w:r>
      <w:r w:rsidRPr="00087724">
        <w:rPr>
          <w:rStyle w:val="Style13ptBold"/>
        </w:rPr>
        <w:t>is</w:t>
      </w:r>
      <w:r w:rsidRPr="00087724">
        <w:rPr>
          <w:sz w:val="12"/>
        </w:rPr>
        <w:t xml:space="preserve"> contrary to the ends of humanity and </w:t>
      </w:r>
      <w:r w:rsidRPr="00087724">
        <w:rPr>
          <w:rStyle w:val="Style13ptBold"/>
        </w:rPr>
        <w:t xml:space="preserve">against our natural instinct. It </w:t>
      </w:r>
      <w:r w:rsidRPr="00700ED3">
        <w:rPr>
          <w:rStyle w:val="Style13ptBold"/>
          <w:highlight w:val="yellow"/>
        </w:rPr>
        <w:t>degrades mankind below the level of animals</w:t>
      </w:r>
      <w:r w:rsidRPr="00087724">
        <w:rPr>
          <w:rStyle w:val="Style13ptBold"/>
        </w:rPr>
        <w:t>, for no animal turns in this way from its own species</w:t>
      </w:r>
      <w:r w:rsidRPr="00087724">
        <w:rPr>
          <w:sz w:val="12"/>
        </w:rPr>
        <w:t>.75</w:t>
      </w:r>
    </w:p>
    <w:p w14:paraId="522DF0E6" w14:textId="77777777" w:rsidR="00B82C5D" w:rsidRPr="001357E6" w:rsidRDefault="00B82C5D" w:rsidP="00B82C5D">
      <w:pPr>
        <w:pStyle w:val="Heading4"/>
      </w:pPr>
      <w:r>
        <w:t xml:space="preserve">C) </w:t>
      </w:r>
      <w:r w:rsidRPr="001357E6">
        <w:t>Kantianism is anti-Black racism</w:t>
      </w:r>
      <w:r>
        <w:t xml:space="preserve"> – not his personal views, but his</w:t>
      </w:r>
      <w:r w:rsidRPr="001357E6">
        <w:t xml:space="preserve"> transcendental philosophy depends on the character and capacity individuals have for moral reasoning. Black people may have value, but they lack moral worth and the character necessary for rational moral thought in Kant’s critical philosophy. Kantianism denies Black, Brown, and Indigenous humanity for white superiority.</w:t>
      </w:r>
      <w:r>
        <w:t xml:space="preserve"> </w:t>
      </w:r>
      <w:r w:rsidRPr="00E27E44">
        <w:rPr>
          <w:u w:val="single"/>
        </w:rPr>
        <w:t>Eze 97,</w:t>
      </w:r>
    </w:p>
    <w:p w14:paraId="477F9267" w14:textId="77777777" w:rsidR="00B82C5D" w:rsidRPr="00EF20A2" w:rsidRDefault="00B82C5D" w:rsidP="00B82C5D">
      <w:pPr>
        <w:autoSpaceDE w:val="0"/>
        <w:autoSpaceDN w:val="0"/>
        <w:adjustRightInd w:val="0"/>
        <w:rPr>
          <w:sz w:val="16"/>
          <w:szCs w:val="16"/>
        </w:rPr>
      </w:pPr>
      <w:r w:rsidRPr="00EF20A2">
        <w:rPr>
          <w:sz w:val="16"/>
          <w:szCs w:val="16"/>
        </w:rPr>
        <w:t>Eze—1997 (Emmanuel, Professor of Philosophy @DePaul University, “The Color of Reason” in PostColonial African Philosophy: A Critical Reader [Cambridge: Blackwell Publishing, 1997], 103-131</w:t>
      </w:r>
    </w:p>
    <w:p w14:paraId="04205403" w14:textId="77777777" w:rsidR="00B82C5D" w:rsidRDefault="00B82C5D" w:rsidP="00B82C5D">
      <w:pPr>
        <w:rPr>
          <w:b/>
          <w:i/>
          <w:iCs/>
          <w:sz w:val="27"/>
          <w:szCs w:val="27"/>
          <w:u w:val="single"/>
        </w:rPr>
      </w:pPr>
      <w:r w:rsidRPr="001B2A66">
        <w:rPr>
          <w:sz w:val="14"/>
        </w:rPr>
        <w:t>Over and beyond Buffon or Linnaeus</w:t>
      </w:r>
      <w:r w:rsidRPr="001357E6">
        <w:rPr>
          <w:u w:val="single"/>
        </w:rPr>
        <w:t xml:space="preserve">, </w:t>
      </w:r>
      <w:r w:rsidRPr="00700ED3">
        <w:rPr>
          <w:b/>
          <w:highlight w:val="yellow"/>
          <w:u w:val="single"/>
        </w:rPr>
        <w:t>Kant, in his transcendental philosophy</w:t>
      </w:r>
      <w:r w:rsidRPr="00E27E44">
        <w:rPr>
          <w:b/>
          <w:u w:val="single"/>
        </w:rPr>
        <w:t xml:space="preserve"> (e.g., </w:t>
      </w:r>
      <w:r w:rsidRPr="00E27E44">
        <w:rPr>
          <w:b/>
          <w:i/>
          <w:iCs/>
          <w:u w:val="single"/>
        </w:rPr>
        <w:t xml:space="preserve">Critique of Pure Reason), </w:t>
      </w:r>
      <w:r w:rsidRPr="00700ED3">
        <w:rPr>
          <w:b/>
          <w:highlight w:val="yellow"/>
          <w:u w:val="single"/>
        </w:rPr>
        <w:t>describes ways of orienting oneself geographically</w:t>
      </w:r>
      <w:r w:rsidRPr="00E27E44">
        <w:rPr>
          <w:b/>
          <w:u w:val="single"/>
        </w:rPr>
        <w:t xml:space="preserve"> in space, mathematically in space and time, and, logically, in the construction of both categories into other sorts of consistent whole</w:t>
      </w:r>
      <w:r w:rsidRPr="001B2A66">
        <w:rPr>
          <w:sz w:val="14"/>
        </w:rPr>
        <w:t xml:space="preserve">. In the </w:t>
      </w:r>
      <w:r w:rsidRPr="001B2A66">
        <w:rPr>
          <w:i/>
          <w:iCs/>
          <w:sz w:val="14"/>
        </w:rPr>
        <w:t xml:space="preserve">Observations on the Feeling o/the Beautiful and Sublime, </w:t>
      </w:r>
      <w:r w:rsidRPr="001B2A66">
        <w:rPr>
          <w:sz w:val="14"/>
        </w:rPr>
        <w:t xml:space="preserve">a work which ought to be considered as primarily anthropological, </w:t>
      </w:r>
      <w:r w:rsidRPr="00700ED3">
        <w:rPr>
          <w:b/>
          <w:highlight w:val="yellow"/>
          <w:u w:val="single"/>
        </w:rPr>
        <w:t>Kant</w:t>
      </w:r>
      <w:r w:rsidRPr="00E27E44">
        <w:rPr>
          <w:b/>
          <w:u w:val="single"/>
        </w:rPr>
        <w:t xml:space="preserve"> shows the theoretic transcendental philosophical position at work when he </w:t>
      </w:r>
      <w:r w:rsidRPr="00700ED3">
        <w:rPr>
          <w:b/>
          <w:highlight w:val="yellow"/>
          <w:u w:val="single"/>
        </w:rPr>
        <w:t>attempts to</w:t>
      </w:r>
      <w:r w:rsidRPr="00E27E44">
        <w:rPr>
          <w:b/>
          <w:u w:val="single"/>
        </w:rPr>
        <w:t xml:space="preserve"> work out and </w:t>
      </w:r>
      <w:r w:rsidRPr="00700ED3">
        <w:rPr>
          <w:b/>
          <w:highlight w:val="yellow"/>
          <w:u w:val="single"/>
        </w:rPr>
        <w:t>establish how a particular (moral)</w:t>
      </w:r>
      <w:r w:rsidRPr="00E27E44">
        <w:rPr>
          <w:b/>
          <w:u w:val="single"/>
        </w:rPr>
        <w:t xml:space="preserve"> feeling relates to </w:t>
      </w:r>
      <w:r w:rsidRPr="00E27E44">
        <w:rPr>
          <w:b/>
          <w:i/>
          <w:iCs/>
          <w:u w:val="single"/>
        </w:rPr>
        <w:t xml:space="preserve">humans generally, </w:t>
      </w:r>
      <w:r w:rsidRPr="00E27E44">
        <w:rPr>
          <w:b/>
          <w:u w:val="single"/>
        </w:rPr>
        <w:t xml:space="preserve">and how it </w:t>
      </w:r>
      <w:r w:rsidRPr="00700ED3">
        <w:rPr>
          <w:b/>
          <w:highlight w:val="yellow"/>
          <w:u w:val="single"/>
        </w:rPr>
        <w:t>differs</w:t>
      </w:r>
      <w:r w:rsidRPr="00E27E44">
        <w:rPr>
          <w:b/>
          <w:u w:val="single"/>
        </w:rPr>
        <w:t xml:space="preserve"> between men and women, and </w:t>
      </w:r>
      <w:r w:rsidRPr="00700ED3">
        <w:rPr>
          <w:b/>
          <w:highlight w:val="yellow"/>
          <w:u w:val="single"/>
        </w:rPr>
        <w:t>among different races</w:t>
      </w:r>
      <w:r w:rsidRPr="00E27E44">
        <w:rPr>
          <w:b/>
          <w:sz w:val="14"/>
        </w:rPr>
        <w:t>.</w:t>
      </w:r>
      <w:r w:rsidRPr="001B2A66">
        <w:rPr>
          <w:sz w:val="14"/>
        </w:rPr>
        <w:t xml:space="preserve"> For example, "feeling" as it appears in the title of the work refers to a specific refinement of character which is </w:t>
      </w:r>
      <w:r w:rsidRPr="001B2A66">
        <w:rPr>
          <w:i/>
          <w:iCs/>
          <w:sz w:val="14"/>
        </w:rPr>
        <w:t xml:space="preserve">universally </w:t>
      </w:r>
      <w:r w:rsidRPr="001B2A66">
        <w:rPr>
          <w:sz w:val="14"/>
        </w:rPr>
        <w:t xml:space="preserve">properly human: that is, belonging to human nature as such. And we recall that for Kant "human nature" resides in the developmental expression of rational-moral "character." </w:t>
      </w:r>
      <w:r w:rsidRPr="00E27E44">
        <w:rPr>
          <w:b/>
          <w:u w:val="single"/>
        </w:rPr>
        <w:t xml:space="preserve">Since it is </w:t>
      </w:r>
      <w:r w:rsidRPr="00700ED3">
        <w:rPr>
          <w:b/>
          <w:highlight w:val="yellow"/>
          <w:u w:val="single"/>
        </w:rPr>
        <w:t>character</w:t>
      </w:r>
      <w:r w:rsidRPr="00E27E44">
        <w:rPr>
          <w:b/>
          <w:u w:val="single"/>
        </w:rPr>
        <w:t xml:space="preserve"> that </w:t>
      </w:r>
      <w:r w:rsidRPr="00700ED3">
        <w:rPr>
          <w:b/>
          <w:highlight w:val="yellow"/>
          <w:u w:val="single"/>
        </w:rPr>
        <w:t>constitutes the specificity of human nature</w:t>
      </w:r>
      <w:r w:rsidRPr="00E27E44">
        <w:rPr>
          <w:b/>
          <w:u w:val="single"/>
        </w:rPr>
        <w:t xml:space="preserve">, "human nature </w:t>
      </w:r>
      <w:r w:rsidRPr="00E27E44">
        <w:rPr>
          <w:b/>
          <w:i/>
          <w:iCs/>
          <w:u w:val="single"/>
        </w:rPr>
        <w:t xml:space="preserve">proper," </w:t>
      </w:r>
      <w:r w:rsidRPr="00E27E44">
        <w:rPr>
          <w:b/>
          <w:u w:val="single"/>
        </w:rPr>
        <w:t>then whatever dignity or moral worth the individual" may have is derived from the fact that one has struggled to develop one's character, or one's· humanity, as universal</w:t>
      </w:r>
      <w:r w:rsidRPr="001B2A66">
        <w:rPr>
          <w:sz w:val="14"/>
        </w:rPr>
        <w:t xml:space="preserve">. Kant states: </w:t>
      </w:r>
      <w:r w:rsidRPr="001B2A66">
        <w:rPr>
          <w:sz w:val="14"/>
          <w:szCs w:val="18"/>
        </w:rPr>
        <w:t xml:space="preserve">In order to assign man into a system of living nature, and thus to characterize him, no other alternative is left than this: that he has a character which he himself creates by being capable of perfecting himself after the purposes chosen by himself. Through this, he, as an animal endowed with reason </w:t>
      </w:r>
      <w:r w:rsidRPr="001B2A66">
        <w:rPr>
          <w:i/>
          <w:iCs/>
          <w:sz w:val="14"/>
          <w:szCs w:val="18"/>
        </w:rPr>
        <w:t xml:space="preserve">(animale rationabile) </w:t>
      </w:r>
      <w:r w:rsidRPr="001B2A66">
        <w:rPr>
          <w:sz w:val="14"/>
          <w:szCs w:val="18"/>
        </w:rPr>
        <w:t xml:space="preserve">can make out of himself a rational animal </w:t>
      </w:r>
      <w:r w:rsidRPr="001B2A66">
        <w:rPr>
          <w:i/>
          <w:iCs/>
          <w:sz w:val="14"/>
          <w:szCs w:val="18"/>
        </w:rPr>
        <w:t xml:space="preserve">(animale rationale). </w:t>
      </w:r>
      <w:r w:rsidRPr="001B2A66">
        <w:rPr>
          <w:sz w:val="14"/>
          <w:szCs w:val="26"/>
        </w:rPr>
        <w:t>"</w:t>
      </w:r>
      <w:r w:rsidRPr="00E27E44">
        <w:rPr>
          <w:b/>
          <w:szCs w:val="26"/>
          <w:u w:val="single"/>
        </w:rPr>
        <w:t xml:space="preserve">Character," as the moral formation of personality, seems to be that on which basis humans have worth and dignity,and </w:t>
      </w:r>
      <w:r w:rsidRPr="00700ED3">
        <w:rPr>
          <w:b/>
          <w:szCs w:val="26"/>
          <w:highlight w:val="yellow"/>
          <w:u w:val="single"/>
        </w:rPr>
        <w:t>one consequence of this is that those</w:t>
      </w:r>
      <w:r w:rsidRPr="00E27E44">
        <w:rPr>
          <w:b/>
          <w:szCs w:val="26"/>
          <w:u w:val="single"/>
        </w:rPr>
        <w:t xml:space="preserve"> peoples and "</w:t>
      </w:r>
      <w:r w:rsidRPr="00700ED3">
        <w:rPr>
          <w:b/>
          <w:szCs w:val="26"/>
          <w:highlight w:val="yellow"/>
          <w:u w:val="single"/>
        </w:rPr>
        <w:t>races" to whom Kant assigns minimal</w:t>
      </w:r>
      <w:r w:rsidRPr="00E27E44">
        <w:rPr>
          <w:b/>
          <w:szCs w:val="26"/>
          <w:u w:val="single"/>
        </w:rPr>
        <w:t xml:space="preserve"> or pseudo </w:t>
      </w:r>
      <w:r w:rsidRPr="00700ED3">
        <w:rPr>
          <w:b/>
          <w:szCs w:val="26"/>
          <w:highlight w:val="yellow"/>
          <w:u w:val="single"/>
        </w:rPr>
        <w:t>rational-moral capacity</w:t>
      </w:r>
      <w:r w:rsidRPr="001357E6">
        <w:rPr>
          <w:szCs w:val="26"/>
          <w:u w:val="single"/>
        </w:rPr>
        <w:t xml:space="preserve"> </w:t>
      </w:r>
      <w:r w:rsidRPr="001B2A66">
        <w:rPr>
          <w:sz w:val="14"/>
          <w:szCs w:val="26"/>
        </w:rPr>
        <w:t xml:space="preserve">- </w:t>
      </w:r>
      <w:r w:rsidRPr="001B2A66">
        <w:rPr>
          <w:sz w:val="14"/>
          <w:szCs w:val="18"/>
        </w:rPr>
        <w:t xml:space="preserve">either because of their non-"white" skin color (evidence of lack of "true talent") or because of the presence of phlogiston in their blood or both </w:t>
      </w:r>
      <w:r w:rsidRPr="001357E6">
        <w:rPr>
          <w:szCs w:val="26"/>
          <w:u w:val="single"/>
        </w:rPr>
        <w:t xml:space="preserve">- </w:t>
      </w:r>
      <w:r w:rsidRPr="00700ED3">
        <w:rPr>
          <w:b/>
          <w:szCs w:val="26"/>
          <w:highlight w:val="yellow"/>
          <w:u w:val="single"/>
        </w:rPr>
        <w:t>are</w:t>
      </w:r>
      <w:r w:rsidRPr="00E27E44">
        <w:rPr>
          <w:b/>
          <w:szCs w:val="26"/>
          <w:u w:val="single"/>
        </w:rPr>
        <w:t xml:space="preserve"> seriously naturally or </w:t>
      </w:r>
      <w:r w:rsidRPr="00700ED3">
        <w:rPr>
          <w:b/>
          <w:szCs w:val="26"/>
          <w:highlight w:val="yellow"/>
          <w:u w:val="single"/>
        </w:rPr>
        <w:t>inherently inferior to those who have the "gift" of higher rational attainments, evidence of which is</w:t>
      </w:r>
      <w:r w:rsidRPr="00E27E44">
        <w:rPr>
          <w:b/>
          <w:szCs w:val="26"/>
          <w:u w:val="single"/>
        </w:rPr>
        <w:t xml:space="preserve"> seen in </w:t>
      </w:r>
      <w:r w:rsidRPr="00700ED3">
        <w:rPr>
          <w:b/>
          <w:szCs w:val="26"/>
          <w:highlight w:val="yellow"/>
          <w:u w:val="single"/>
        </w:rPr>
        <w:t>their superior "white" skin color</w:t>
      </w:r>
      <w:r w:rsidRPr="00E27E44">
        <w:rPr>
          <w:b/>
          <w:szCs w:val="26"/>
          <w:u w:val="single"/>
        </w:rPr>
        <w:t xml:space="preserve">, the absence of phlogiston in their blood, </w:t>
      </w:r>
      <w:r w:rsidRPr="00700ED3">
        <w:rPr>
          <w:b/>
          <w:szCs w:val="26"/>
          <w:highlight w:val="yellow"/>
          <w:u w:val="single"/>
        </w:rPr>
        <w:t>and the superior European civilization</w:t>
      </w:r>
      <w:r w:rsidRPr="00E27E44">
        <w:rPr>
          <w:b/>
          <w:szCs w:val="26"/>
          <w:u w:val="single"/>
        </w:rPr>
        <w:t xml:space="preserve"> While the non-European may have "value," it is not certain that he or she has true "worth</w:t>
      </w:r>
      <w:r w:rsidRPr="00E27E44">
        <w:rPr>
          <w:b/>
          <w:sz w:val="14"/>
          <w:szCs w:val="26"/>
        </w:rPr>
        <w:t>.</w:t>
      </w:r>
      <w:r w:rsidRPr="001B2A66">
        <w:rPr>
          <w:sz w:val="14"/>
          <w:szCs w:val="26"/>
        </w:rPr>
        <w:t xml:space="preserve">" </w:t>
      </w:r>
      <w:r w:rsidRPr="001B2A66">
        <w:rPr>
          <w:sz w:val="14"/>
          <w:szCs w:val="18"/>
        </w:rPr>
        <w:t>According to Kant:</w:t>
      </w:r>
      <w:r w:rsidRPr="001B2A66">
        <w:rPr>
          <w:sz w:val="14"/>
          <w:szCs w:val="26"/>
        </w:rPr>
        <w:t xml:space="preserve"> </w:t>
      </w:r>
      <w:r w:rsidRPr="001B2A66">
        <w:rPr>
          <w:sz w:val="14"/>
          <w:szCs w:val="18"/>
        </w:rPr>
        <w:t>everything has either a value or a worth. What has value has a substitute which can replace it as its equivalent; but whatever is, on the other hand, exalted above all values, and thus lacks an equivalent ... has no merely relative value, that is, a price, but rather an inner worth,. that is dignity ... Hence morality, and humanity, in so far as it is capable of morality, can alone possess dignity</w:t>
      </w:r>
      <w:r w:rsidRPr="00E27E44">
        <w:rPr>
          <w:b/>
          <w:sz w:val="14"/>
          <w:szCs w:val="18"/>
        </w:rPr>
        <w:t xml:space="preserve">. </w:t>
      </w:r>
      <w:r w:rsidRPr="00700ED3">
        <w:rPr>
          <w:b/>
          <w:szCs w:val="26"/>
          <w:highlight w:val="yellow"/>
          <w:u w:val="single"/>
        </w:rPr>
        <w:t>If non-white peoples lack</w:t>
      </w:r>
      <w:r w:rsidRPr="00E27E44">
        <w:rPr>
          <w:b/>
          <w:szCs w:val="26"/>
          <w:u w:val="single"/>
        </w:rPr>
        <w:t xml:space="preserve"> "true" </w:t>
      </w:r>
      <w:r w:rsidRPr="00700ED3">
        <w:rPr>
          <w:b/>
          <w:i/>
          <w:iCs/>
          <w:sz w:val="27"/>
          <w:szCs w:val="27"/>
          <w:highlight w:val="yellow"/>
          <w:u w:val="single"/>
        </w:rPr>
        <w:t xml:space="preserve">rational </w:t>
      </w:r>
      <w:r w:rsidRPr="00700ED3">
        <w:rPr>
          <w:b/>
          <w:szCs w:val="26"/>
          <w:highlight w:val="yellow"/>
          <w:u w:val="single"/>
        </w:rPr>
        <w:t>character</w:t>
      </w:r>
      <w:r w:rsidRPr="001B2A66">
        <w:rPr>
          <w:sz w:val="14"/>
          <w:szCs w:val="26"/>
        </w:rPr>
        <w:t xml:space="preserve"> </w:t>
      </w:r>
      <w:r w:rsidRPr="001B2A66">
        <w:rPr>
          <w:sz w:val="14"/>
          <w:szCs w:val="18"/>
        </w:rPr>
        <w:t xml:space="preserve">(Kant believes, for example, that the character of the </w:t>
      </w:r>
      <w:r w:rsidRPr="001B2A66">
        <w:rPr>
          <w:i/>
          <w:iCs/>
          <w:sz w:val="14"/>
          <w:szCs w:val="18"/>
        </w:rPr>
        <w:t xml:space="preserve">Mohr </w:t>
      </w:r>
      <w:r w:rsidRPr="001B2A66">
        <w:rPr>
          <w:sz w:val="14"/>
          <w:szCs w:val="18"/>
        </w:rPr>
        <w:t xml:space="preserve">is made up of </w:t>
      </w:r>
      <w:r w:rsidRPr="001B2A66">
        <w:rPr>
          <w:i/>
          <w:iCs/>
          <w:sz w:val="14"/>
          <w:szCs w:val="18"/>
        </w:rPr>
        <w:t xml:space="preserve">imagination </w:t>
      </w:r>
      <w:r w:rsidRPr="001B2A66">
        <w:rPr>
          <w:sz w:val="14"/>
          <w:szCs w:val="18"/>
        </w:rPr>
        <w:t>rather than reason)</w:t>
      </w:r>
      <w:r w:rsidRPr="001B2A66">
        <w:rPr>
          <w:sz w:val="14"/>
          <w:szCs w:val="26"/>
        </w:rPr>
        <w:t xml:space="preserve"> </w:t>
      </w:r>
      <w:r w:rsidRPr="00700ED3">
        <w:rPr>
          <w:b/>
          <w:szCs w:val="26"/>
          <w:highlight w:val="yellow"/>
          <w:u w:val="single"/>
        </w:rPr>
        <w:t>and therefore lack</w:t>
      </w:r>
      <w:r w:rsidRPr="00E27E44">
        <w:rPr>
          <w:b/>
          <w:szCs w:val="26"/>
          <w:u w:val="single"/>
        </w:rPr>
        <w:t xml:space="preserve"> "true" </w:t>
      </w:r>
      <w:r w:rsidRPr="00E27E44">
        <w:rPr>
          <w:b/>
          <w:i/>
          <w:iCs/>
          <w:sz w:val="27"/>
          <w:szCs w:val="27"/>
          <w:u w:val="single"/>
        </w:rPr>
        <w:t xml:space="preserve">feeling </w:t>
      </w:r>
      <w:r w:rsidRPr="00E27E44">
        <w:rPr>
          <w:b/>
          <w:szCs w:val="26"/>
          <w:u w:val="single"/>
        </w:rPr>
        <w:t xml:space="preserve">and </w:t>
      </w:r>
      <w:r w:rsidRPr="00700ED3">
        <w:rPr>
          <w:b/>
          <w:szCs w:val="26"/>
          <w:highlight w:val="yellow"/>
          <w:u w:val="single"/>
        </w:rPr>
        <w:t>moral sense, then they do not have</w:t>
      </w:r>
      <w:r w:rsidRPr="00E27E44">
        <w:rPr>
          <w:b/>
          <w:szCs w:val="26"/>
          <w:u w:val="single"/>
        </w:rPr>
        <w:t xml:space="preserve"> "true" </w:t>
      </w:r>
      <w:r w:rsidRPr="00700ED3">
        <w:rPr>
          <w:b/>
          <w:szCs w:val="26"/>
          <w:highlight w:val="yellow"/>
          <w:u w:val="single"/>
        </w:rPr>
        <w:t>worth,</w:t>
      </w:r>
      <w:r w:rsidRPr="00E27E44">
        <w:rPr>
          <w:b/>
          <w:szCs w:val="26"/>
          <w:u w:val="single"/>
        </w:rPr>
        <w:t xml:space="preserve"> or dignity.</w:t>
      </w:r>
      <w:r w:rsidRPr="00E27E44">
        <w:rPr>
          <w:b/>
          <w:sz w:val="14"/>
          <w:szCs w:val="26"/>
        </w:rPr>
        <w:t xml:space="preserve"> </w:t>
      </w:r>
      <w:r w:rsidRPr="00700ED3">
        <w:rPr>
          <w:b/>
          <w:szCs w:val="26"/>
          <w:highlight w:val="yellow"/>
          <w:u w:val="single"/>
        </w:rPr>
        <w:t>The black person</w:t>
      </w:r>
      <w:r w:rsidRPr="00E27E44">
        <w:rPr>
          <w:b/>
          <w:szCs w:val="26"/>
          <w:u w:val="single"/>
        </w:rPr>
        <w:t xml:space="preserve">, for example, </w:t>
      </w:r>
      <w:r w:rsidRPr="00700ED3">
        <w:rPr>
          <w:b/>
          <w:szCs w:val="26"/>
          <w:highlight w:val="yellow"/>
          <w:u w:val="single"/>
        </w:rPr>
        <w:t>can accordingly be denied full humanity, since full and "true" humanity accrues only to the white European</w:t>
      </w:r>
      <w:r w:rsidRPr="00E27E44">
        <w:rPr>
          <w:b/>
          <w:sz w:val="14"/>
          <w:szCs w:val="26"/>
        </w:rPr>
        <w:t>.</w:t>
      </w:r>
      <w:r w:rsidRPr="00E27E44">
        <w:rPr>
          <w:b/>
          <w:szCs w:val="26"/>
          <w:u w:val="single"/>
        </w:rPr>
        <w:t xml:space="preserve">For Kant European humanity is </w:t>
      </w:r>
      <w:r w:rsidRPr="00E27E44">
        <w:rPr>
          <w:b/>
          <w:i/>
          <w:iCs/>
          <w:sz w:val="27"/>
          <w:szCs w:val="27"/>
          <w:u w:val="single"/>
        </w:rPr>
        <w:t xml:space="preserve">the </w:t>
      </w:r>
      <w:r w:rsidRPr="00E27E44">
        <w:rPr>
          <w:b/>
          <w:szCs w:val="26"/>
          <w:u w:val="single"/>
        </w:rPr>
        <w:t xml:space="preserve">humanity </w:t>
      </w:r>
      <w:r w:rsidRPr="00E27E44">
        <w:rPr>
          <w:b/>
          <w:i/>
          <w:iCs/>
          <w:sz w:val="27"/>
          <w:szCs w:val="27"/>
          <w:u w:val="single"/>
        </w:rPr>
        <w:t>par excellence.</w:t>
      </w:r>
    </w:p>
    <w:p w14:paraId="67439B5A" w14:textId="77777777" w:rsidR="00B82C5D" w:rsidRDefault="00B82C5D" w:rsidP="00B82C5D">
      <w:pPr>
        <w:rPr>
          <w:b/>
        </w:rPr>
      </w:pPr>
    </w:p>
    <w:p w14:paraId="27ABC89A" w14:textId="77777777" w:rsidR="00B82C5D" w:rsidRPr="00E27E44" w:rsidRDefault="00B82C5D" w:rsidP="00B82C5D">
      <w:pPr>
        <w:rPr>
          <w:b/>
          <w:szCs w:val="26"/>
        </w:rPr>
      </w:pPr>
      <w:r w:rsidRPr="00087724">
        <w:rPr>
          <w:b/>
          <w:szCs w:val="26"/>
        </w:rPr>
        <w:t>That Negates –</w:t>
      </w:r>
      <w:r w:rsidRPr="00E27E44">
        <w:rPr>
          <w:b/>
          <w:szCs w:val="26"/>
        </w:rPr>
        <w:t xml:space="preserve"> </w:t>
      </w:r>
      <w:r w:rsidRPr="00E27E44">
        <w:rPr>
          <w:b/>
        </w:rPr>
        <w:t xml:space="preserve">It makes trying to obligate people to act under Kant incoherent since A) a large portion of the population has no reason to care about obligations under your framework since they aren’t </w:t>
      </w:r>
      <w:r w:rsidRPr="00E27E44">
        <w:rPr>
          <w:b/>
        </w:rPr>
        <w:lastRenderedPageBreak/>
        <w:t>Kantian agents and B) even if they were, the standard just violates their freedom which is a prior condition to any other actions under it c) Inclusion – justifies oppression.</w:t>
      </w:r>
    </w:p>
    <w:p w14:paraId="043B8DEC" w14:textId="77777777" w:rsidR="00B82C5D" w:rsidRPr="00066D47" w:rsidRDefault="00B82C5D" w:rsidP="00B82C5D"/>
    <w:p w14:paraId="4BC25FBC" w14:textId="3FA2302F" w:rsidR="00BF26FC" w:rsidRDefault="00BF26FC" w:rsidP="00BF26FC">
      <w:pPr>
        <w:pStyle w:val="Heading2"/>
      </w:pPr>
      <w:r>
        <w:lastRenderedPageBreak/>
        <w:t>2</w:t>
      </w:r>
    </w:p>
    <w:p w14:paraId="2D74F4AA" w14:textId="77777777" w:rsidR="00150988" w:rsidRPr="00100A2B" w:rsidRDefault="00150988" w:rsidP="00150988">
      <w:pPr>
        <w:pStyle w:val="Heading4"/>
      </w:pPr>
      <w:bookmarkStart w:id="0" w:name="_Hlk77192167"/>
      <w:r w:rsidRPr="00100A2B">
        <w:t xml:space="preserve">The US commercial space industry is booming – private space companies are driving innovation </w:t>
      </w:r>
    </w:p>
    <w:p w14:paraId="7ADAF4D2" w14:textId="77777777" w:rsidR="00150988" w:rsidRPr="00100A2B" w:rsidRDefault="00150988" w:rsidP="00150988">
      <w:r w:rsidRPr="00100A2B">
        <w:rPr>
          <w:b/>
          <w:bCs/>
          <w:sz w:val="26"/>
          <w:szCs w:val="26"/>
        </w:rPr>
        <w:t>Lindzon 2/23</w:t>
      </w:r>
      <w:r w:rsidRPr="00100A2B">
        <w:t xml:space="preserve"> [(Jared Lindzon, A FREELANCE JOURNALIST AND PUBLIC SPEAKER BORN, RAISED AND BASED IN TORONTO, CANADA. LINDZON'S WRITING FOCUSES ON THE FUTURE OF WORK AND TALENT AS IT RELATES TO TECHNOLOGICAL INNOVATION) "How Jeff Bezos and Elon Musk are ushering in a new era of space startups," Fast Company, 2/23/21, https://www.fastcompany.com/90606811/jeff-bezos-blue-origin-elon-musk-spaces-space] TDI</w:t>
      </w:r>
    </w:p>
    <w:p w14:paraId="3CEF1F0A" w14:textId="77777777" w:rsidR="00150988" w:rsidRPr="0055112A" w:rsidRDefault="00150988" w:rsidP="00150988">
      <w:pPr>
        <w:rPr>
          <w:sz w:val="14"/>
        </w:rPr>
      </w:pPr>
      <w:r w:rsidRPr="0055112A">
        <w:rPr>
          <w:sz w:val="14"/>
        </w:rPr>
        <w:t xml:space="preserve">In early February, Jeff Bezos, the founder of Amazon and one of the planet’s wealthiest entrepreneurs, dropped the bombshell announcement that he would be stepping down as CEO to free up more time for his other passions. Though Bezos listed a few targets for his creativity and energy—The Washington Post and philanthropy through the Bezos Earth Fund and Bezos Day One Fund—one of the highest-potential areas is his renewed commitment and focus on his suborbital spaceflight project, Blue Origin. </w:t>
      </w:r>
      <w:r w:rsidRPr="00100A2B">
        <w:rPr>
          <w:rStyle w:val="StyleUnderline"/>
        </w:rPr>
        <w:t>Before space became a frontier for innovation and development for privately held companies, opportunities were limited to nation states and the private defense contractors who supported them. In recent years</w:t>
      </w:r>
      <w:r w:rsidRPr="0055112A">
        <w:rPr>
          <w:sz w:val="14"/>
        </w:rPr>
        <w:t>, however,</w:t>
      </w:r>
      <w:r w:rsidRPr="00100A2B">
        <w:rPr>
          <w:rStyle w:val="StyleUnderline"/>
        </w:rPr>
        <w:t xml:space="preserve"> </w:t>
      </w:r>
      <w:r w:rsidRPr="0055112A">
        <w:rPr>
          <w:rStyle w:val="StyleUnderline"/>
          <w:highlight w:val="green"/>
        </w:rPr>
        <w:t xml:space="preserve">billionaires </w:t>
      </w:r>
      <w:r w:rsidRPr="00DC09A7">
        <w:rPr>
          <w:rStyle w:val="StyleUnderline"/>
        </w:rPr>
        <w:t>such as Bezos, Elon Musk</w:t>
      </w:r>
      <w:r w:rsidRPr="00100A2B">
        <w:rPr>
          <w:rStyle w:val="StyleUnderline"/>
        </w:rPr>
        <w:t xml:space="preserve">, and Richard Branson </w:t>
      </w:r>
      <w:r w:rsidRPr="0055112A">
        <w:rPr>
          <w:rStyle w:val="StyleUnderline"/>
          <w:highlight w:val="green"/>
        </w:rPr>
        <w:t>have lowered the barrier to entry</w:t>
      </w:r>
      <w:r w:rsidRPr="00100A2B">
        <w:rPr>
          <w:rStyle w:val="StyleUnderline"/>
        </w:rPr>
        <w:t xml:space="preserve">. Since the launch of its first rocket, Falcon 1, in September of 2008, Musk’s commercial space transportation company SpaceX has gradually but significantly </w:t>
      </w:r>
      <w:r w:rsidRPr="0055112A">
        <w:rPr>
          <w:rStyle w:val="StyleUnderline"/>
          <w:highlight w:val="green"/>
        </w:rPr>
        <w:t xml:space="preserve">reduced the cost </w:t>
      </w:r>
      <w:r w:rsidRPr="00DC09A7">
        <w:rPr>
          <w:rStyle w:val="StyleUnderline"/>
        </w:rPr>
        <w:t xml:space="preserve">and complexity </w:t>
      </w:r>
      <w:r w:rsidRPr="0055112A">
        <w:rPr>
          <w:rStyle w:val="StyleUnderline"/>
          <w:highlight w:val="green"/>
        </w:rPr>
        <w:t>of innovation</w:t>
      </w:r>
      <w:r w:rsidRPr="00100A2B">
        <w:rPr>
          <w:rStyle w:val="StyleUnderline"/>
        </w:rPr>
        <w:t xml:space="preserve"> beyond the Earth’s atmosphere. With Bezos’s announcement, many in the space sector are excited by the prospect of those barriers being lowered even further, </w:t>
      </w:r>
      <w:r w:rsidRPr="0055112A">
        <w:rPr>
          <w:rStyle w:val="Emphasis"/>
          <w:highlight w:val="green"/>
        </w:rPr>
        <w:t xml:space="preserve">creating </w:t>
      </w:r>
      <w:r w:rsidRPr="00DC09A7">
        <w:rPr>
          <w:rStyle w:val="Emphasis"/>
        </w:rPr>
        <w:t xml:space="preserve">a </w:t>
      </w:r>
      <w:r w:rsidRPr="0055112A">
        <w:rPr>
          <w:rStyle w:val="Emphasis"/>
          <w:highlight w:val="green"/>
        </w:rPr>
        <w:t xml:space="preserve">new </w:t>
      </w:r>
      <w:r w:rsidRPr="00DC09A7">
        <w:rPr>
          <w:rStyle w:val="Emphasis"/>
        </w:rPr>
        <w:t xml:space="preserve">wave of </w:t>
      </w:r>
      <w:r w:rsidRPr="0055112A">
        <w:rPr>
          <w:rStyle w:val="Emphasis"/>
          <w:highlight w:val="green"/>
        </w:rPr>
        <w:t>innovation in its wake.</w:t>
      </w:r>
      <w:r>
        <w:rPr>
          <w:rStyle w:val="StyleUnderline"/>
        </w:rPr>
        <w:t xml:space="preserve"> </w:t>
      </w:r>
      <w:r w:rsidRPr="0055112A">
        <w:rPr>
          <w:sz w:val="14"/>
        </w:rPr>
        <w:t xml:space="preserve">“What I want to achieve with Blue Origin is to build the heavy-lifting infrastructure that allows for the kind of dynamic, entrepreneurial explosion of thousands of companies in space that I have witnessed over the last 21 years on the internet,” Bezos said during the Vanity Fair New Establishment Summit in 2016. During the event, Bezos explained how the creation of Amazon was only possible thanks to the billions of dollars spent on critical infrastructure—such as the postal service, electronic payment systems, and the internet itself—in the decades prior. “On the internet today, two kids in their dorm room can reinvent an industry, because the heavy-lifting infrastructure is in place for that,” he continued. “Two kids in their dorm room can’t do anything interesting in space. . . . I’m using my Amazon winnings to do a new piece of heavy-lifting infrastructure, which is low-cost access to space.” </w:t>
      </w:r>
      <w:r w:rsidRPr="00100A2B">
        <w:rPr>
          <w:rStyle w:val="StyleUnderline"/>
        </w:rPr>
        <w:t xml:space="preserve">In the less than 20 years since the launch of SpaceX’s first rocket, </w:t>
      </w:r>
      <w:r w:rsidRPr="0055112A">
        <w:rPr>
          <w:rStyle w:val="StyleUnderline"/>
          <w:highlight w:val="green"/>
        </w:rPr>
        <w:t xml:space="preserve">space </w:t>
      </w:r>
      <w:r w:rsidRPr="00DC09A7">
        <w:rPr>
          <w:rStyle w:val="StyleUnderline"/>
        </w:rPr>
        <w:t xml:space="preserve">has </w:t>
      </w:r>
      <w:r w:rsidRPr="0055112A">
        <w:rPr>
          <w:rStyle w:val="StyleUnderline"/>
          <w:highlight w:val="green"/>
        </w:rPr>
        <w:t xml:space="preserve">gone from a domain </w:t>
      </w:r>
      <w:r w:rsidRPr="00DC09A7">
        <w:rPr>
          <w:rStyle w:val="StyleUnderline"/>
        </w:rPr>
        <w:t xml:space="preserve">reserved </w:t>
      </w:r>
      <w:r w:rsidRPr="0055112A">
        <w:rPr>
          <w:rStyle w:val="StyleUnderline"/>
          <w:highlight w:val="green"/>
        </w:rPr>
        <w:t>for nation states</w:t>
      </w:r>
      <w:r w:rsidRPr="00100A2B">
        <w:rPr>
          <w:rStyle w:val="StyleUnderline"/>
        </w:rPr>
        <w:t xml:space="preserve"> and the world’s wealthiest individuals </w:t>
      </w:r>
      <w:r w:rsidRPr="0055112A">
        <w:rPr>
          <w:rStyle w:val="StyleUnderline"/>
          <w:highlight w:val="green"/>
        </w:rPr>
        <w:t xml:space="preserve">to </w:t>
      </w:r>
      <w:r w:rsidRPr="00DC09A7">
        <w:rPr>
          <w:rStyle w:val="StyleUnderline"/>
        </w:rPr>
        <w:t xml:space="preserve">everyday </w:t>
      </w:r>
      <w:r w:rsidRPr="0055112A">
        <w:rPr>
          <w:rStyle w:val="StyleUnderline"/>
          <w:highlight w:val="green"/>
        </w:rPr>
        <w:t xml:space="preserve">innovators </w:t>
      </w:r>
      <w:r w:rsidRPr="00DC09A7">
        <w:rPr>
          <w:rStyle w:val="StyleUnderline"/>
        </w:rPr>
        <w:t>and entrepreneurs</w:t>
      </w:r>
      <w:r w:rsidRPr="00100A2B">
        <w:rPr>
          <w:rStyle w:val="StyleUnderline"/>
        </w:rPr>
        <w:t>. Today, building a space startup isn’t rocket science</w:t>
      </w:r>
      <w:r w:rsidRPr="0055112A">
        <w:rPr>
          <w:sz w:val="14"/>
        </w:rPr>
        <w:t xml:space="preserve">. THE NEXT FRONTIER FOR ENTREPRENEURSHIP </w:t>
      </w:r>
      <w:r w:rsidRPr="00100A2B">
        <w:rPr>
          <w:rStyle w:val="StyleUnderline"/>
        </w:rPr>
        <w:t xml:space="preserve">According to the latest Space Investment Quarterly report published by Space Capital, the fourth quarter of 2020 saw a record $5.7 billion invested into 80 space-related companies, bringing </w:t>
      </w:r>
      <w:r w:rsidRPr="0055112A">
        <w:rPr>
          <w:rStyle w:val="StyleUnderline"/>
          <w:highlight w:val="green"/>
        </w:rPr>
        <w:t xml:space="preserve">the year’s total </w:t>
      </w:r>
      <w:r w:rsidRPr="00DC09A7">
        <w:rPr>
          <w:rStyle w:val="StyleUnderline"/>
        </w:rPr>
        <w:t xml:space="preserve">capital </w:t>
      </w:r>
      <w:r w:rsidRPr="0055112A">
        <w:rPr>
          <w:rStyle w:val="StyleUnderline"/>
          <w:highlight w:val="green"/>
        </w:rPr>
        <w:t xml:space="preserve">investments </w:t>
      </w:r>
      <w:r w:rsidRPr="00DC09A7">
        <w:rPr>
          <w:rStyle w:val="StyleUnderline"/>
        </w:rPr>
        <w:t xml:space="preserve">in space innovation to </w:t>
      </w:r>
      <w:r w:rsidRPr="0055112A">
        <w:rPr>
          <w:rStyle w:val="StyleUnderline"/>
          <w:highlight w:val="green"/>
        </w:rPr>
        <w:t>more than $25 billion</w:t>
      </w:r>
      <w:r w:rsidRPr="00100A2B">
        <w:rPr>
          <w:rStyle w:val="StyleUnderline"/>
        </w:rPr>
        <w:t>. Overall, more than $177 billion of equity investments have been made in 1,343 individual companies in the space economy over the past 10 years.</w:t>
      </w:r>
      <w:r>
        <w:rPr>
          <w:rStyle w:val="StyleUnderline"/>
        </w:rPr>
        <w:t xml:space="preserve"> </w:t>
      </w:r>
      <w:r w:rsidRPr="0055112A">
        <w:rPr>
          <w:sz w:val="14"/>
        </w:rPr>
        <w:t xml:space="preserve">“It’s kind of crazy how quickly things have picked up; </w:t>
      </w:r>
      <w:r w:rsidRPr="00100A2B">
        <w:rPr>
          <w:rStyle w:val="StyleUnderline"/>
        </w:rPr>
        <w:t>10 years ago when SpaceX launched their first customer they removed the barriers to entry, and we’ve seen all this innovation and capital flood in</w:t>
      </w:r>
      <w:r w:rsidRPr="0055112A">
        <w:rPr>
          <w:sz w:val="14"/>
        </w:rPr>
        <w:t>,” says Chad Anderson, the managing partner of Space Capital. “</w:t>
      </w:r>
      <w:r w:rsidRPr="0055112A">
        <w:rPr>
          <w:rStyle w:val="StyleUnderline"/>
          <w:highlight w:val="green"/>
        </w:rPr>
        <w:t xml:space="preserve">We’re on an exponential curve </w:t>
      </w:r>
      <w:r w:rsidRPr="00DC09A7">
        <w:rPr>
          <w:rStyle w:val="StyleUnderline"/>
        </w:rPr>
        <w:t>here</w:t>
      </w:r>
      <w:r w:rsidRPr="00100A2B">
        <w:rPr>
          <w:rStyle w:val="StyleUnderline"/>
        </w:rPr>
        <w:t>. Every week that goes by we’re picking up the pace</w:t>
      </w:r>
      <w:r w:rsidRPr="0055112A">
        <w:rPr>
          <w:sz w:val="14"/>
        </w:rPr>
        <w:t>.”</w:t>
      </w:r>
    </w:p>
    <w:p w14:paraId="3C869B20" w14:textId="77777777" w:rsidR="00150988" w:rsidRPr="00100A2B" w:rsidRDefault="00150988" w:rsidP="00150988">
      <w:pPr>
        <w:pStyle w:val="Heading4"/>
        <w:rPr>
          <w:rFonts w:cs="Arial"/>
        </w:rPr>
      </w:pPr>
      <w:r w:rsidRPr="00100A2B">
        <w:rPr>
          <w:rFonts w:cs="Arial"/>
        </w:rPr>
        <w:t xml:space="preserve">The plan creates a </w:t>
      </w:r>
      <w:r w:rsidRPr="00100A2B">
        <w:rPr>
          <w:rFonts w:cs="Arial"/>
          <w:u w:val="single"/>
        </w:rPr>
        <w:t>restriction</w:t>
      </w:r>
      <w:r w:rsidRPr="00100A2B">
        <w:rPr>
          <w:rFonts w:cs="Arial"/>
        </w:rPr>
        <w:t xml:space="preserve"> that encourages companies to move their operations to states with lower standards  </w:t>
      </w:r>
    </w:p>
    <w:p w14:paraId="12F9E1F6" w14:textId="77777777" w:rsidR="00150988" w:rsidRPr="00100A2B" w:rsidRDefault="00150988" w:rsidP="00150988">
      <w:r w:rsidRPr="00100A2B">
        <w:rPr>
          <w:rStyle w:val="Style13ptBold"/>
        </w:rPr>
        <w:t xml:space="preserve">Albert 14 </w:t>
      </w:r>
      <w:r w:rsidRPr="00100A2B">
        <w:t xml:space="preserve">[(Caley Albert, J.D. Loyola Marymount University) “Liability in International Law and the Ramifications on Commercial Space Launches and Space Tourism,” Loyola of Los Angeles International and Comparative Law Review, 11/1/14, </w:t>
      </w:r>
      <w:hyperlink r:id="rId7" w:history="1">
        <w:r w:rsidRPr="00100A2B">
          <w:rPr>
            <w:rStyle w:val="Hyperlink"/>
          </w:rPr>
          <w:t>https://digitalcommons.lmu.edu/cgi/viewcontent.cgi?article=1708&amp;context=ilr</w:t>
        </w:r>
      </w:hyperlink>
      <w:r w:rsidRPr="00100A2B">
        <w:t>] TDI</w:t>
      </w:r>
    </w:p>
    <w:p w14:paraId="175E4AD9" w14:textId="77777777" w:rsidR="00150988" w:rsidRPr="00100A2B" w:rsidRDefault="00150988" w:rsidP="00150988">
      <w:pPr>
        <w:rPr>
          <w:rStyle w:val="StyleUnderline"/>
        </w:rPr>
      </w:pPr>
      <w:r w:rsidRPr="0055112A">
        <w:rPr>
          <w:sz w:val="14"/>
        </w:rPr>
        <w:t xml:space="preserve">A parallel can be drawn here between the commercial space industry and the maritime law concept of the </w:t>
      </w:r>
      <w:r w:rsidRPr="00100A2B">
        <w:rPr>
          <w:rStyle w:val="StyleUnderline"/>
        </w:rPr>
        <w:t>Flag of Convenience</w:t>
      </w:r>
      <w:r w:rsidRPr="0055112A">
        <w:rPr>
          <w:sz w:val="14"/>
        </w:rPr>
        <w:t xml:space="preserve">. The term has evolved over time, but in this day and age, it </w:t>
      </w:r>
      <w:r w:rsidRPr="00100A2B">
        <w:rPr>
          <w:rStyle w:val="StyleUnderline"/>
        </w:rPr>
        <w:t>is</w:t>
      </w:r>
      <w:r w:rsidRPr="0055112A">
        <w:rPr>
          <w:sz w:val="14"/>
        </w:rPr>
        <w:t xml:space="preserve"> commonly </w:t>
      </w:r>
      <w:r w:rsidRPr="00100A2B">
        <w:rPr>
          <w:rStyle w:val="StyleUnderline"/>
        </w:rPr>
        <w:t>used to mean the owner of a vessel does not want to create an obligation with a country with stricter standards for registry</w:t>
      </w:r>
      <w:r w:rsidRPr="0055112A">
        <w:rPr>
          <w:sz w:val="14"/>
        </w:rPr>
        <w:t>; hence</w:t>
      </w:r>
      <w:r w:rsidRPr="00100A2B">
        <w:rPr>
          <w:rStyle w:val="StyleUnderline"/>
        </w:rPr>
        <w:t xml:space="preserve">, </w:t>
      </w:r>
      <w:r w:rsidRPr="0055112A">
        <w:rPr>
          <w:rStyle w:val="StyleUnderline"/>
          <w:highlight w:val="green"/>
        </w:rPr>
        <w:t xml:space="preserve">the owner will register </w:t>
      </w:r>
      <w:r w:rsidRPr="00DC09A7">
        <w:rPr>
          <w:rStyle w:val="StyleUnderline"/>
        </w:rPr>
        <w:t xml:space="preserve">strictly </w:t>
      </w:r>
      <w:r w:rsidRPr="0055112A">
        <w:rPr>
          <w:rStyle w:val="StyleUnderline"/>
          <w:highlight w:val="green"/>
        </w:rPr>
        <w:t xml:space="preserve">for </w:t>
      </w:r>
      <w:r w:rsidRPr="0055112A">
        <w:rPr>
          <w:rStyle w:val="StyleUnderline"/>
          <w:highlight w:val="green"/>
        </w:rPr>
        <w:lastRenderedPageBreak/>
        <w:t>economic reasons with a country that has a more convenient registry</w:t>
      </w:r>
      <w:r w:rsidRPr="0055112A">
        <w:rPr>
          <w:sz w:val="14"/>
        </w:rPr>
        <w:t xml:space="preserve">.133 By flying a Flag of Convenience, ship owners are able to avoid taxation on earnings of ships registered under these flags, and in some cases, they can also receive relief from stricter crew standards and corresponding operating costs.134 A Flag of Convenience is flown by a vessel that is registered in one state, which the vessel has little if any connection to, when in reality the vessel is owned and operated from another state.135 This way the vessel avoids any unfavorable economic requirements from its true home state.136 </w:t>
      </w:r>
      <w:r w:rsidRPr="00100A2B">
        <w:rPr>
          <w:rStyle w:val="StyleUnderline"/>
        </w:rPr>
        <w:t>In this sense, “flag shopping” is similar to “</w:t>
      </w:r>
      <w:r w:rsidRPr="0055112A">
        <w:rPr>
          <w:rStyle w:val="StyleUnderline"/>
          <w:highlight w:val="green"/>
        </w:rPr>
        <w:t>launch forum shopping</w:t>
      </w:r>
      <w:r w:rsidRPr="00100A2B">
        <w:rPr>
          <w:rStyle w:val="StyleUnderline"/>
        </w:rPr>
        <w:t xml:space="preserve">,” similar in that Flags of Convenience are utilized for economic reasons, such as </w:t>
      </w:r>
      <w:r w:rsidRPr="0055112A">
        <w:rPr>
          <w:rStyle w:val="StyleUnderline"/>
          <w:highlight w:val="green"/>
        </w:rPr>
        <w:t xml:space="preserve">to </w:t>
      </w:r>
      <w:r w:rsidRPr="0055112A">
        <w:rPr>
          <w:rStyle w:val="Emphasis"/>
          <w:highlight w:val="green"/>
        </w:rPr>
        <w:t>avoid</w:t>
      </w:r>
      <w:r w:rsidRPr="00100A2B">
        <w:rPr>
          <w:rStyle w:val="StyleUnderline"/>
        </w:rPr>
        <w:t xml:space="preserve"> </w:t>
      </w:r>
      <w:r w:rsidRPr="0055112A">
        <w:rPr>
          <w:sz w:val="14"/>
        </w:rPr>
        <w:t>high taxes and</w:t>
      </w:r>
      <w:r w:rsidRPr="00100A2B">
        <w:rPr>
          <w:rStyle w:val="StyleUnderline"/>
        </w:rPr>
        <w:t xml:space="preserve"> </w:t>
      </w:r>
      <w:r w:rsidRPr="0055112A">
        <w:rPr>
          <w:rStyle w:val="Emphasis"/>
          <w:highlight w:val="green"/>
        </w:rPr>
        <w:t xml:space="preserve">compliance with </w:t>
      </w:r>
      <w:r w:rsidRPr="00DC09A7">
        <w:rPr>
          <w:rStyle w:val="Emphasis"/>
        </w:rPr>
        <w:t xml:space="preserve">certain </w:t>
      </w:r>
      <w:r w:rsidRPr="0055112A">
        <w:rPr>
          <w:rStyle w:val="Emphasis"/>
          <w:highlight w:val="green"/>
        </w:rPr>
        <w:t xml:space="preserve">restrictive </w:t>
      </w:r>
      <w:r w:rsidRPr="0055112A">
        <w:rPr>
          <w:sz w:val="14"/>
        </w:rPr>
        <w:t>international</w:t>
      </w:r>
      <w:r w:rsidRPr="0055112A">
        <w:rPr>
          <w:rStyle w:val="Emphasis"/>
          <w:highlight w:val="green"/>
        </w:rPr>
        <w:t xml:space="preserve"> conventions</w:t>
      </w:r>
      <w:r w:rsidRPr="0055112A">
        <w:rPr>
          <w:sz w:val="14"/>
        </w:rPr>
        <w:t xml:space="preserve">, </w:t>
      </w:r>
      <w:r w:rsidRPr="00100A2B">
        <w:rPr>
          <w:rStyle w:val="StyleUnderline"/>
        </w:rPr>
        <w:t>commercial space companies will forum shop when choosing which country to launch from</w:t>
      </w:r>
      <w:r w:rsidRPr="0055112A">
        <w:rPr>
          <w:sz w:val="14"/>
        </w:rPr>
        <w:t xml:space="preserve">. As of today, there has yet to be a catastrophic commercial launch incident, so for now commercial space companies do not have an incentive to forum shop, but if there is, the indemnification policies described above may lead companies to seek out countries that provide more coverage so they pay less in the event something goes wrong. This comparison to Flags of Convenience brings up two separate yet equally important issues. First, </w:t>
      </w:r>
      <w:r w:rsidRPr="00100A2B">
        <w:rPr>
          <w:rStyle w:val="StyleUnderline"/>
        </w:rPr>
        <w:t>launch companies may try to follow the Flags of Convenience model and soon catch on to the wisdom of their maritime predecessors by “registering” in countries with more favorable conditions</w:t>
      </w:r>
      <w:r w:rsidRPr="0055112A">
        <w:rPr>
          <w:sz w:val="14"/>
        </w:rPr>
        <w:t xml:space="preserve">. Of course, in this case </w:t>
      </w:r>
      <w:r w:rsidRPr="00100A2B">
        <w:rPr>
          <w:rStyle w:val="StyleUnderline"/>
        </w:rPr>
        <w:t xml:space="preserve">the concern is not with registration so much as launching. If launch companies follow the Flags of Convenience model, </w:t>
      </w:r>
      <w:r w:rsidRPr="0055112A">
        <w:rPr>
          <w:rStyle w:val="StyleUnderline"/>
          <w:highlight w:val="green"/>
        </w:rPr>
        <w:t xml:space="preserve">they </w:t>
      </w:r>
      <w:r w:rsidRPr="00DC09A7">
        <w:rPr>
          <w:rStyle w:val="StyleUnderline"/>
        </w:rPr>
        <w:t xml:space="preserve">will </w:t>
      </w:r>
      <w:r w:rsidRPr="0055112A">
        <w:rPr>
          <w:rStyle w:val="StyleUnderline"/>
          <w:highlight w:val="green"/>
        </w:rPr>
        <w:t xml:space="preserve">seek </w:t>
      </w:r>
      <w:r w:rsidRPr="00DC09A7">
        <w:rPr>
          <w:rStyle w:val="StyleUnderline"/>
        </w:rPr>
        <w:t xml:space="preserve">out </w:t>
      </w:r>
      <w:r w:rsidRPr="0055112A">
        <w:rPr>
          <w:rStyle w:val="StyleUnderline"/>
          <w:highlight w:val="green"/>
        </w:rPr>
        <w:t>the most convenient state for launch</w:t>
      </w:r>
      <w:r w:rsidRPr="0055112A">
        <w:rPr>
          <w:sz w:val="14"/>
        </w:rPr>
        <w:t xml:space="preserve">, most likely </w:t>
      </w:r>
      <w:r w:rsidRPr="00100A2B">
        <w:rPr>
          <w:rStyle w:val="StyleUnderline"/>
        </w:rPr>
        <w:t xml:space="preserve">the state that provides </w:t>
      </w:r>
      <w:r w:rsidRPr="0055112A">
        <w:rPr>
          <w:rStyle w:val="StyleUnderline"/>
          <w:highlight w:val="green"/>
        </w:rPr>
        <w:t>the</w:t>
      </w:r>
      <w:r w:rsidRPr="0055112A">
        <w:rPr>
          <w:sz w:val="14"/>
        </w:rPr>
        <w:t xml:space="preserve"> most liability coverage and has the </w:t>
      </w:r>
      <w:r w:rsidRPr="0055112A">
        <w:rPr>
          <w:rStyle w:val="StyleUnderline"/>
          <w:highlight w:val="green"/>
        </w:rPr>
        <w:t>least safety precautions</w:t>
      </w:r>
      <w:r w:rsidRPr="00100A2B">
        <w:rPr>
          <w:rStyle w:val="StyleUnderline"/>
        </w:rPr>
        <w:t xml:space="preserve">. Launching from states with low safety standards </w:t>
      </w:r>
      <w:r w:rsidRPr="0055112A">
        <w:rPr>
          <w:rStyle w:val="StyleUnderline"/>
          <w:highlight w:val="green"/>
        </w:rPr>
        <w:t xml:space="preserve">increases </w:t>
      </w:r>
      <w:r w:rsidRPr="00DC09A7">
        <w:rPr>
          <w:rStyle w:val="StyleUnderline"/>
        </w:rPr>
        <w:t xml:space="preserve">the </w:t>
      </w:r>
      <w:r w:rsidRPr="0055112A">
        <w:rPr>
          <w:rStyle w:val="StyleUnderline"/>
          <w:highlight w:val="green"/>
        </w:rPr>
        <w:t xml:space="preserve">potential for catastrophic launch </w:t>
      </w:r>
      <w:r w:rsidRPr="00DC09A7">
        <w:rPr>
          <w:rStyle w:val="StyleUnderline"/>
        </w:rPr>
        <w:t>events</w:t>
      </w:r>
      <w:r w:rsidRPr="00100A2B">
        <w:rPr>
          <w:rStyle w:val="StyleUnderline"/>
        </w:rPr>
        <w:t xml:space="preserve">. </w:t>
      </w:r>
      <w:r w:rsidRPr="0055112A">
        <w:rPr>
          <w:sz w:val="14"/>
        </w:rPr>
        <w:t xml:space="preserve">This, in turn, will place states that are potentially incapable of paying for damages from launch disasters in a position they would not normally assume if these commercial companies had not been drawn to their shores with the promise of more favorable regulations. Second, launch customers may also seek out companies located in states with lower cost liability regimes (lower insurance policy limits) since those companies will presumably charge less to launch their payloads. In this scenario, instead of the launch companies seeking out states with lower liability caps and softer regulations, the launch customers themselves will seek companies located in states with lowcost liability regimes. Here, the effect will be the same as above. Under the Liability Convention, the launching state will be liable for any damage caused by a vehicle launched from within its borders; hence, if customers start engaging in “launch forum shopping,” states will be incentivized to put in place low-cost liability regimes, which in turn will increase the states’ potential payout in the event of a catastrophic launch incident. Looking at the indemnification program the United States has in place in comparison to other countries, it is possible to see how either </w:t>
      </w:r>
      <w:r w:rsidRPr="00100A2B">
        <w:rPr>
          <w:rStyle w:val="StyleUnderline"/>
        </w:rPr>
        <w:t>launch companies or launch customers could engage in “launch forum shopping”</w:t>
      </w:r>
      <w:r w:rsidRPr="0055112A">
        <w:rPr>
          <w:sz w:val="14"/>
        </w:rPr>
        <w:t xml:space="preserve"> when a catastrophic launch incident ever occur. It is also important to keep in mind that various factors go into where a company or customer decides to launch from. A state’s indemnification program is just one factor in this decision. With this in mind, it is clear that if a launch incident did occur in the United States, the commercial launch company would be liable for much more than it would in another country.  For instance, </w:t>
      </w:r>
      <w:r w:rsidRPr="00100A2B">
        <w:rPr>
          <w:rStyle w:val="StyleUnderline"/>
        </w:rPr>
        <w:t>why would a commercial space company launch in the United States, where it would be liable up to</w:t>
      </w:r>
      <w:r w:rsidRPr="0055112A">
        <w:rPr>
          <w:sz w:val="14"/>
        </w:rPr>
        <w:t xml:space="preserve"> $500 million and the additional </w:t>
      </w:r>
      <w:r w:rsidRPr="00100A2B">
        <w:rPr>
          <w:rStyle w:val="StyleUnderline"/>
        </w:rPr>
        <w:t>costs that the government would not cover?</w:t>
      </w:r>
      <w:r w:rsidRPr="0055112A">
        <w:rPr>
          <w:sz w:val="14"/>
        </w:rPr>
        <w:t xml:space="preserve"> The argument can be made that a catastrophic space incident has yet to occur, and even if it did, it is unlikely to cost above the $2.7 billion covered by the United States government. Other states like Russia or France, which has the two-tier liability system, would simply cover all claims above the initial insurance, which is much lower than the $500 million mark required by the United States. In that case, the commercial company would never have to pay more than the initial liability insurance. If </w:t>
      </w:r>
      <w:r w:rsidRPr="00100A2B">
        <w:rPr>
          <w:rStyle w:val="StyleUnderline"/>
        </w:rPr>
        <w:t xml:space="preserve">there ever is a catastrophic commercial space incident in the future, it is easy to see why commercial companies or launch </w:t>
      </w:r>
      <w:r w:rsidRPr="0055112A">
        <w:rPr>
          <w:rStyle w:val="StyleUnderline"/>
          <w:highlight w:val="green"/>
        </w:rPr>
        <w:t xml:space="preserve">customers </w:t>
      </w:r>
      <w:r w:rsidRPr="00DC09A7">
        <w:rPr>
          <w:rStyle w:val="StyleUnderline"/>
        </w:rPr>
        <w:t xml:space="preserve">might be </w:t>
      </w:r>
      <w:r w:rsidRPr="0055112A">
        <w:rPr>
          <w:rStyle w:val="StyleUnderline"/>
          <w:highlight w:val="green"/>
        </w:rPr>
        <w:t xml:space="preserve">drawn to “launch forum shop” </w:t>
      </w:r>
      <w:r w:rsidRPr="0055112A">
        <w:rPr>
          <w:rStyle w:val="Emphasis"/>
          <w:highlight w:val="green"/>
        </w:rPr>
        <w:t>outside the U</w:t>
      </w:r>
      <w:r w:rsidRPr="00DC09A7">
        <w:rPr>
          <w:rStyle w:val="Emphasis"/>
        </w:rPr>
        <w:t>nited</w:t>
      </w:r>
      <w:r w:rsidRPr="0055112A">
        <w:rPr>
          <w:rStyle w:val="Emphasis"/>
          <w:highlight w:val="green"/>
        </w:rPr>
        <w:t xml:space="preserve"> S</w:t>
      </w:r>
      <w:r w:rsidRPr="00DC09A7">
        <w:rPr>
          <w:rStyle w:val="Emphasis"/>
        </w:rPr>
        <w:t>tates</w:t>
      </w:r>
      <w:r w:rsidRPr="00100A2B">
        <w:rPr>
          <w:rStyle w:val="StyleUnderline"/>
        </w:rPr>
        <w:t xml:space="preserve">. </w:t>
      </w:r>
    </w:p>
    <w:p w14:paraId="176A2E51" w14:textId="77777777" w:rsidR="00150988" w:rsidRPr="00100A2B" w:rsidRDefault="00150988" w:rsidP="00150988">
      <w:pPr>
        <w:pStyle w:val="Heading4"/>
      </w:pPr>
      <w:r w:rsidRPr="00100A2B">
        <w:t xml:space="preserve">Maintaining US space dominance requires a </w:t>
      </w:r>
      <w:r w:rsidRPr="00100A2B">
        <w:rPr>
          <w:u w:val="single"/>
        </w:rPr>
        <w:t>homegrown</w:t>
      </w:r>
      <w:r w:rsidRPr="00100A2B">
        <w:t xml:space="preserve"> commercial space industry – private companies offshoring gives China the advantage they need</w:t>
      </w:r>
    </w:p>
    <w:p w14:paraId="5F7F97D7" w14:textId="77777777" w:rsidR="00150988" w:rsidRPr="00100A2B" w:rsidRDefault="00150988" w:rsidP="00150988">
      <w:r w:rsidRPr="00100A2B">
        <w:rPr>
          <w:b/>
          <w:bCs/>
          <w:sz w:val="26"/>
          <w:szCs w:val="26"/>
        </w:rPr>
        <w:t>Cahan and Sadat 1/6</w:t>
      </w:r>
      <w:r w:rsidRPr="00100A2B">
        <w:t xml:space="preserve"> [(Bruce Cahan, J.D) (Dr. Mir Sadat, ) "US Space Policies for the New Space Age: Competing on the Final Economic Frontier," based on Proceedings from State of the Space Industrial Base 2020 Sponsored by United States Space Force, Defense Innovation Unit, United States Air Force Research Laboratory, 1/6/21, https://www.politico.com/f/?id=00000177-9349-d713-a777-d7cfce4b0000] TDI</w:t>
      </w:r>
    </w:p>
    <w:p w14:paraId="3CF0F8B5" w14:textId="77777777" w:rsidR="00150988" w:rsidRPr="0055112A" w:rsidRDefault="00150988" w:rsidP="00150988">
      <w:pPr>
        <w:rPr>
          <w:sz w:val="12"/>
        </w:rPr>
      </w:pPr>
      <w:r w:rsidRPr="00100A2B">
        <w:rPr>
          <w:rStyle w:val="StyleUnderline"/>
        </w:rPr>
        <w:t>Today, China’s commercial space sector is in its infancy but is set to grow with continued national and provincial support, which have been rapidly increasing over the past three years.</w:t>
      </w:r>
      <w:r w:rsidRPr="0055112A">
        <w:rPr>
          <w:sz w:val="12"/>
        </w:rPr>
        <w:t xml:space="preserve">64 Since 2004, the United States and China accounted for 74% of the $135.2 billion venture capital (VC) invested in commercial space. 65 </w:t>
      </w:r>
      <w:r w:rsidRPr="00100A2B">
        <w:rPr>
          <w:rStyle w:val="StyleUnderline"/>
        </w:rPr>
        <w:t xml:space="preserve">The early 2020s are pivotal, as </w:t>
      </w:r>
      <w:r w:rsidRPr="0055112A">
        <w:rPr>
          <w:rStyle w:val="Emphasis"/>
          <w:highlight w:val="green"/>
        </w:rPr>
        <w:t xml:space="preserve">it would be </w:t>
      </w:r>
      <w:r w:rsidRPr="00DC09A7">
        <w:rPr>
          <w:rStyle w:val="Emphasis"/>
        </w:rPr>
        <w:t xml:space="preserve">far </w:t>
      </w:r>
      <w:r w:rsidRPr="0055112A">
        <w:rPr>
          <w:rStyle w:val="Emphasis"/>
          <w:highlight w:val="green"/>
        </w:rPr>
        <w:t xml:space="preserve">cheaper for China </w:t>
      </w:r>
      <w:r w:rsidRPr="00DC09A7">
        <w:rPr>
          <w:rStyle w:val="Emphasis"/>
        </w:rPr>
        <w:t xml:space="preserve">and Chinese commercial space firms </w:t>
      </w:r>
      <w:r w:rsidRPr="0055112A">
        <w:rPr>
          <w:rStyle w:val="Emphasis"/>
          <w:highlight w:val="green"/>
        </w:rPr>
        <w:t>to acquire space tech</w:t>
      </w:r>
      <w:r w:rsidRPr="00DC09A7">
        <w:rPr>
          <w:rStyle w:val="Emphasis"/>
        </w:rPr>
        <w:t xml:space="preserve">nologies </w:t>
      </w:r>
      <w:r w:rsidRPr="0055112A">
        <w:rPr>
          <w:rStyle w:val="Emphasis"/>
          <w:highlight w:val="green"/>
        </w:rPr>
        <w:t>from the U</w:t>
      </w:r>
      <w:r w:rsidRPr="00DC09A7">
        <w:rPr>
          <w:rStyle w:val="Emphasis"/>
        </w:rPr>
        <w:t xml:space="preserve">nited </w:t>
      </w:r>
      <w:r w:rsidRPr="0055112A">
        <w:rPr>
          <w:rStyle w:val="Emphasis"/>
          <w:highlight w:val="green"/>
        </w:rPr>
        <w:t>S</w:t>
      </w:r>
      <w:r w:rsidRPr="00DC09A7">
        <w:rPr>
          <w:rStyle w:val="Emphasis"/>
        </w:rPr>
        <w:t>tates</w:t>
      </w:r>
      <w:r w:rsidRPr="00100A2B">
        <w:rPr>
          <w:rStyle w:val="Emphasis"/>
        </w:rPr>
        <w:t xml:space="preserve"> or allied nation companies seeking revenues or facing cashflow constraints</w:t>
      </w:r>
      <w:r w:rsidRPr="00100A2B">
        <w:rPr>
          <w:rStyle w:val="StyleUnderline"/>
        </w:rPr>
        <w:t xml:space="preserve">, than to build the companies and their teams and technologies from scratch in China. The tight coupling of Chinese military goals and an economy organized to achieve those goals magnifies the economic threats and </w:t>
      </w:r>
      <w:r w:rsidRPr="00100A2B">
        <w:rPr>
          <w:rStyle w:val="StyleUnderline"/>
        </w:rPr>
        <w:lastRenderedPageBreak/>
        <w:t>market disruptions that the United States must immediately address, in order for DoD and national security operations to rely on US commercial space capabilities</w:t>
      </w:r>
      <w:r w:rsidRPr="0055112A">
        <w:rPr>
          <w:sz w:val="12"/>
        </w:rPr>
        <w:t>. 3. ISSUES AND CHALLENGES Peaceful Uses of Space and Space Exploration Space has been primarily a shared, not a warfighting, domain.67 With each passing second of Planck time,68 space enables a modern way of life, provides instantaneous global imagery, assures telecommunications, and captures humanity’s imagination for civil space exploration. As a result,</w:t>
      </w:r>
      <w:r w:rsidRPr="00100A2B">
        <w:rPr>
          <w:rStyle w:val="StyleUnderline"/>
        </w:rPr>
        <w:t xml:space="preserve"> space is a burgeoning marketplace and territory for commercial ventures and investors. </w:t>
      </w:r>
      <w:r w:rsidRPr="0055112A">
        <w:rPr>
          <w:rStyle w:val="Emphasis"/>
          <w:highlight w:val="green"/>
        </w:rPr>
        <w:t xml:space="preserve">Strengthening </w:t>
      </w:r>
      <w:r w:rsidRPr="00DC09A7">
        <w:rPr>
          <w:rStyle w:val="Emphasis"/>
        </w:rPr>
        <w:t xml:space="preserve">the </w:t>
      </w:r>
      <w:r w:rsidRPr="0055112A">
        <w:rPr>
          <w:rStyle w:val="Emphasis"/>
          <w:highlight w:val="green"/>
        </w:rPr>
        <w:t xml:space="preserve">US commercial space </w:t>
      </w:r>
      <w:r w:rsidRPr="00DC09A7">
        <w:rPr>
          <w:rStyle w:val="Emphasis"/>
        </w:rPr>
        <w:t xml:space="preserve">industrial </w:t>
      </w:r>
      <w:r w:rsidRPr="0055112A">
        <w:rPr>
          <w:rStyle w:val="Emphasis"/>
          <w:highlight w:val="green"/>
        </w:rPr>
        <w:t xml:space="preserve">base is vital to </w:t>
      </w:r>
      <w:r w:rsidRPr="00DC09A7">
        <w:rPr>
          <w:rStyle w:val="Emphasis"/>
        </w:rPr>
        <w:t xml:space="preserve">and beyond </w:t>
      </w:r>
      <w:r w:rsidRPr="0055112A">
        <w:rPr>
          <w:rStyle w:val="Emphasis"/>
          <w:highlight w:val="green"/>
        </w:rPr>
        <w:t xml:space="preserve">US </w:t>
      </w:r>
      <w:r w:rsidRPr="00DC09A7">
        <w:rPr>
          <w:rStyle w:val="Emphasis"/>
          <w:highlight w:val="green"/>
        </w:rPr>
        <w:t>national security</w:t>
      </w:r>
      <w:r w:rsidRPr="00100A2B">
        <w:rPr>
          <w:rStyle w:val="StyleUnderline"/>
        </w:rPr>
        <w:t>. Civil space activities are a source of US “soft power” in global commerce, cooperation, and investment. 69 The civil space sector</w:t>
      </w:r>
      <w:r w:rsidRPr="0055112A">
        <w:rPr>
          <w:sz w:val="12"/>
        </w:rPr>
        <w:t xml:space="preserve">, led by NASA, </w:t>
      </w:r>
      <w:r w:rsidRPr="00100A2B">
        <w:rPr>
          <w:rStyle w:val="StyleUnderline"/>
        </w:rPr>
        <w:t xml:space="preserve">is </w:t>
      </w:r>
      <w:r w:rsidRPr="00100A2B">
        <w:rPr>
          <w:rStyle w:val="Emphasis"/>
        </w:rPr>
        <w:t>fundamental to America’s national security</w:t>
      </w:r>
      <w:r w:rsidRPr="00100A2B">
        <w:rPr>
          <w:rStyle w:val="StyleUnderline"/>
        </w:rPr>
        <w:t xml:space="preserve">. 70 NASA is on an ambitious critical path to return to the Moon by 2024,71 along with developing the capabilities and infrastructure for a sustained lunar presence. NASA’s lunar plans provide a lunar staging area for missions to Mars and beyond. They offer a strategic and economic presence for the United States on the Moon. Congress, the White House, DoD, and NASA must recognize that economic and strategic dominance in service of national security requires catalyzing and accelerating growth of a vibrant, </w:t>
      </w:r>
      <w:r w:rsidRPr="00100A2B">
        <w:rPr>
          <w:rStyle w:val="Emphasis"/>
        </w:rPr>
        <w:t xml:space="preserve">private US industrial </w:t>
      </w:r>
      <w:r w:rsidRPr="0055112A">
        <w:rPr>
          <w:sz w:val="12"/>
        </w:rPr>
        <w:t>and cultural</w:t>
      </w:r>
      <w:r w:rsidRPr="00100A2B">
        <w:rPr>
          <w:rStyle w:val="StyleUnderline"/>
        </w:rPr>
        <w:t xml:space="preserve"> </w:t>
      </w:r>
      <w:r w:rsidRPr="00100A2B">
        <w:rPr>
          <w:rStyle w:val="Emphasis"/>
        </w:rPr>
        <w:t>expansion into the Solar System.</w:t>
      </w:r>
      <w:r w:rsidRPr="00100A2B">
        <w:rPr>
          <w:rStyle w:val="StyleUnderline"/>
        </w:rPr>
        <w:t xml:space="preserve"> Human visitation and eventual settlement beyond the Earth require sustaining visionary leaders, aided by, and aiding, US national</w:t>
      </w:r>
      <w:r w:rsidRPr="0055112A">
        <w:rPr>
          <w:sz w:val="12"/>
        </w:rPr>
        <w:t xml:space="preserve"> </w:t>
      </w:r>
      <w:r w:rsidRPr="00100A2B">
        <w:rPr>
          <w:rStyle w:val="StyleUnderline"/>
        </w:rPr>
        <w:t xml:space="preserve">security. </w:t>
      </w:r>
      <w:r w:rsidRPr="00100A2B">
        <w:rPr>
          <w:rStyle w:val="Emphasis"/>
        </w:rPr>
        <w:t>A recurring theme in US policy is “</w:t>
      </w:r>
      <w:r w:rsidRPr="0055112A">
        <w:rPr>
          <w:rStyle w:val="Emphasis"/>
          <w:highlight w:val="green"/>
        </w:rPr>
        <w:t xml:space="preserve">maintaining </w:t>
      </w:r>
      <w:r w:rsidRPr="00DC09A7">
        <w:rPr>
          <w:rStyle w:val="Emphasis"/>
        </w:rPr>
        <w:t xml:space="preserve">and advancing </w:t>
      </w:r>
      <w:r w:rsidRPr="0055112A">
        <w:rPr>
          <w:rStyle w:val="Emphasis"/>
          <w:highlight w:val="green"/>
        </w:rPr>
        <w:t>U</w:t>
      </w:r>
      <w:r w:rsidRPr="00DC09A7">
        <w:rPr>
          <w:rStyle w:val="Emphasis"/>
        </w:rPr>
        <w:t xml:space="preserve">nited </w:t>
      </w:r>
      <w:r w:rsidRPr="0055112A">
        <w:rPr>
          <w:rStyle w:val="Emphasis"/>
          <w:highlight w:val="green"/>
        </w:rPr>
        <w:t>S</w:t>
      </w:r>
      <w:r w:rsidRPr="00DC09A7">
        <w:rPr>
          <w:rStyle w:val="Emphasis"/>
        </w:rPr>
        <w:t xml:space="preserve">tates </w:t>
      </w:r>
      <w:r w:rsidRPr="0055112A">
        <w:rPr>
          <w:rStyle w:val="Emphasis"/>
          <w:highlight w:val="green"/>
        </w:rPr>
        <w:t xml:space="preserve">dominance </w:t>
      </w:r>
      <w:r w:rsidRPr="00DC09A7">
        <w:rPr>
          <w:rStyle w:val="Emphasis"/>
        </w:rPr>
        <w:t xml:space="preserve">and strategic leadership </w:t>
      </w:r>
      <w:r w:rsidRPr="0055112A">
        <w:rPr>
          <w:rStyle w:val="Emphasis"/>
          <w:highlight w:val="green"/>
        </w:rPr>
        <w:t>in space</w:t>
      </w:r>
      <w:r w:rsidRPr="00100A2B">
        <w:rPr>
          <w:rStyle w:val="Emphasis"/>
        </w:rPr>
        <w:t xml:space="preserve">” </w:t>
      </w:r>
      <w:r w:rsidRPr="0055112A">
        <w:rPr>
          <w:rStyle w:val="Emphasis"/>
          <w:highlight w:val="green"/>
        </w:rPr>
        <w:t>because</w:t>
      </w:r>
      <w:r w:rsidRPr="00100A2B">
        <w:rPr>
          <w:rStyle w:val="Emphasis"/>
        </w:rPr>
        <w:t xml:space="preserve"> US global competitors and </w:t>
      </w:r>
      <w:r w:rsidRPr="0055112A">
        <w:rPr>
          <w:rStyle w:val="Emphasis"/>
          <w:highlight w:val="green"/>
        </w:rPr>
        <w:t>adversaries are competent</w:t>
      </w:r>
      <w:r w:rsidRPr="00100A2B">
        <w:rPr>
          <w:rStyle w:val="Emphasis"/>
        </w:rPr>
        <w:t xml:space="preserve"> and </w:t>
      </w:r>
      <w:r w:rsidRPr="00DC09A7">
        <w:rPr>
          <w:rStyle w:val="Emphasis"/>
        </w:rPr>
        <w:t xml:space="preserve">capable </w:t>
      </w:r>
      <w:r w:rsidRPr="0055112A">
        <w:rPr>
          <w:rStyle w:val="Emphasis"/>
          <w:highlight w:val="green"/>
        </w:rPr>
        <w:t xml:space="preserve">of outpacing American </w:t>
      </w:r>
      <w:r w:rsidRPr="00DC09A7">
        <w:rPr>
          <w:rStyle w:val="Emphasis"/>
        </w:rPr>
        <w:t xml:space="preserve">space </w:t>
      </w:r>
      <w:r w:rsidRPr="0055112A">
        <w:rPr>
          <w:rStyle w:val="Emphasis"/>
          <w:highlight w:val="green"/>
        </w:rPr>
        <w:t>capabilities</w:t>
      </w:r>
      <w:r w:rsidRPr="00100A2B">
        <w:rPr>
          <w:rStyle w:val="Emphasis"/>
        </w:rPr>
        <w:t>.</w:t>
      </w:r>
      <w:r w:rsidRPr="00100A2B">
        <w:rPr>
          <w:rStyle w:val="StyleUnderline"/>
        </w:rPr>
        <w:t xml:space="preserve"> </w:t>
      </w:r>
      <w:r w:rsidRPr="0055112A">
        <w:rPr>
          <w:sz w:val="12"/>
        </w:rPr>
        <w:t xml:space="preserve">72 </w:t>
      </w:r>
      <w:r w:rsidRPr="00100A2B">
        <w:rPr>
          <w:rStyle w:val="StyleUnderline"/>
        </w:rPr>
        <w:t>The stakes are high: At this historic moment, there is a real race for dominance over cislunar access and resources.</w:t>
      </w:r>
      <w:r>
        <w:rPr>
          <w:rStyle w:val="Emphasis"/>
        </w:rPr>
        <w:t xml:space="preserve"> </w:t>
      </w:r>
      <w:r w:rsidRPr="0055112A">
        <w:rPr>
          <w:sz w:val="12"/>
        </w:rPr>
        <w:t>Regulations Should Foster US Commercial Space as a National Asset</w:t>
      </w:r>
      <w:r>
        <w:rPr>
          <w:rStyle w:val="Emphasis"/>
        </w:rPr>
        <w:t xml:space="preserve"> </w:t>
      </w:r>
      <w:r w:rsidRPr="00100A2B">
        <w:rPr>
          <w:rStyle w:val="StyleUnderline"/>
        </w:rPr>
        <w:t>Leveraging the reimagination and disruption of terrestrial industries, the US commercial space industry is pushing the frontiers of the United States and global space economics and capabilities.</w:t>
      </w:r>
      <w:r w:rsidRPr="0055112A">
        <w:rPr>
          <w:sz w:val="12"/>
        </w:rPr>
        <w:t xml:space="preserve"> A pre-COVID19 assessment by the US Chamber of Commerce projected that the US space market will increase from approximately $385 billion in 2020, to at least $1.5 trillion by 2040. 73 This projection represents a seven percent (7%) annual compound average growth rate (CAGR), driven largely by expanded business opportunities in Low Earth Orbit (LEO). Total addressable market (TAM) for US commercial space companies could be far larger were they to have federal and financial support for initiating cislunar space operations and opportunities. Recent advancements in commercial space technologies and business models have driven down costs and unlocked new areas of economic growth and space capabilities that outpace and de-risk acquiring capabilities through traditional US government economic development, research and development (R&amp;D), procurement and regulatory policies and processes.</w:t>
      </w:r>
      <w:r w:rsidRPr="00100A2B">
        <w:rPr>
          <w:rStyle w:val="StyleUnderline"/>
        </w:rPr>
        <w:t xml:space="preserve"> </w:t>
      </w:r>
      <w:r w:rsidRPr="00100A2B">
        <w:rPr>
          <w:rStyle w:val="Emphasis"/>
        </w:rPr>
        <w:t>US regulations must ensure that US companies lead in commercial space.</w:t>
      </w:r>
      <w:r w:rsidRPr="00100A2B">
        <w:rPr>
          <w:rStyle w:val="StyleUnderline"/>
        </w:rPr>
        <w:t xml:space="preserve"> </w:t>
      </w:r>
      <w:r w:rsidRPr="0055112A">
        <w:rPr>
          <w:sz w:val="12"/>
        </w:rPr>
        <w:t xml:space="preserve">In specific, technological advances that lower access costs and expand space mission capabilities, content, continuity, and redundancies must be fully supported by or incorporated into US government programs, budgets, requirements, and acquisition processes. Until commercial space offerings are fully incorporated, and federal acquisition policies and personnel commit to innovation, US government fiscal buying power, intelligence and program support will lag and remain inadequate in comparison to US private sector companies and the nation’s global competitors and adversaries in space. Addressing COVID-19’s Impact on US Commercial Space The COVID-19 pandemic damaged and still challenges the US space industrial base. US domestic investors’ funding of space R&amp;D remains inconsistent across the lifecycle of New Space companies and the spectrum of technologies necessary to grow the space economy. To date, public R&amp;D, government procurements and visionary space entrepreneurs have played a major role in establishing and funding the New Space industrial base. In the last five years, $11 billion of private capital has been invested.74 Traditional private investors may become reluctant to fund space technologies due to perceptions of higher risk over longer time horizons before receiving profitable returns on their capital. Institutional and long-horizon investors who manage patient capital have an appetite for illiquid, but higher yielding, terrestrial alternative asset investments such as commodities, private equity limited partnerships and real estate.75 The COVID-19 pandemic has created economic uncertainties making the New Space’s funding model unreliable. COVID-19 significantly impacted venture capital (VC)-backed companies: the pace of VC space investments fell 85% between April - June, as compared to January – March, in 2020. 76 Pre-COVID-19, the New Space industrial base confronted multiple challenges in raising later stages of venture capital such as (1) the lag between having an early-stage startup with an idea and commercializing a viable revenue-generating product, (2) the lack of market liquidity for founder and private equity space investments to attract and retain talented teams, and (3) the lack of a market to re-sell contracts for space goods and services when customers buy more capacity than needed. Even prior to the COVID-19 pandemic, federal financing of US R&amp;D was at a historically minor level, as compared to businesses and universities.77 US government support for basic research has steadily declined as a percent of GDP. The federal government will experience near- to medium-term budget constraints.78 The vibrant venture community in the United States has taken up a portion of this slack by increasing R&amp;D investment in later-stage and applied research. However, founding teams and VC financing rely on government to fund earlier R&amp;D for basic science and engineering. Therefore, government must resume the sustainable and impactful past levels of support for basic research, an essential role in the space economy’s public-private partnership that ensures US leadership in space. Space as Existential Terrain for National Security </w:t>
      </w:r>
      <w:r w:rsidRPr="00100A2B">
        <w:rPr>
          <w:rStyle w:val="StyleUnderline"/>
        </w:rPr>
        <w:t xml:space="preserve">In this </w:t>
      </w:r>
      <w:r w:rsidRPr="00DC09A7">
        <w:rPr>
          <w:rStyle w:val="StyleUnderline"/>
        </w:rPr>
        <w:t xml:space="preserve">Digital Era, </w:t>
      </w:r>
      <w:r w:rsidRPr="00DC09A7">
        <w:rPr>
          <w:rStyle w:val="Emphasis"/>
          <w:highlight w:val="green"/>
        </w:rPr>
        <w:t>space</w:t>
      </w:r>
      <w:r w:rsidRPr="00DC09A7">
        <w:rPr>
          <w:rStyle w:val="StyleUnderline"/>
        </w:rPr>
        <w:t xml:space="preserve"> </w:t>
      </w:r>
      <w:r w:rsidRPr="00DC09A7">
        <w:rPr>
          <w:sz w:val="12"/>
        </w:rPr>
        <w:t>integrates and</w:t>
      </w:r>
      <w:r w:rsidRPr="00DC09A7">
        <w:rPr>
          <w:rStyle w:val="StyleUnderline"/>
        </w:rPr>
        <w:t xml:space="preserve"> </w:t>
      </w:r>
      <w:r w:rsidRPr="00DC09A7">
        <w:rPr>
          <w:rStyle w:val="Emphasis"/>
          <w:highlight w:val="green"/>
        </w:rPr>
        <w:t>drives</w:t>
      </w:r>
      <w:r w:rsidRPr="00DC09A7">
        <w:rPr>
          <w:rStyle w:val="Emphasis"/>
        </w:rPr>
        <w:t xml:space="preserve"> all elements of </w:t>
      </w:r>
      <w:r w:rsidRPr="00DC09A7">
        <w:rPr>
          <w:rStyle w:val="Emphasis"/>
          <w:highlight w:val="green"/>
        </w:rPr>
        <w:t>US national security</w:t>
      </w:r>
      <w:r w:rsidRPr="00DC09A7">
        <w:rPr>
          <w:rStyle w:val="StyleUnderline"/>
        </w:rPr>
        <w:t>. The Cold War may be over, but since the early 2010s</w:t>
      </w:r>
      <w:r w:rsidRPr="00DC09A7">
        <w:rPr>
          <w:rStyle w:val="Emphasis"/>
        </w:rPr>
        <w:t>, a renewed era of great power competition has emerged</w:t>
      </w:r>
      <w:r w:rsidRPr="00DC09A7">
        <w:rPr>
          <w:rStyle w:val="StyleUnderline"/>
        </w:rPr>
        <w:t xml:space="preserve"> across terrestrial land, air, sea, and cyber domains. </w:t>
      </w:r>
      <w:r w:rsidRPr="00DC09A7">
        <w:rPr>
          <w:rStyle w:val="Emphasis"/>
        </w:rPr>
        <w:t>This competition extends into space,</w:t>
      </w:r>
      <w:r w:rsidRPr="00DC09A7">
        <w:rPr>
          <w:sz w:val="12"/>
        </w:rPr>
        <w:t xml:space="preserve"> where a great game ensues.79 </w:t>
      </w:r>
      <w:r w:rsidRPr="00DC09A7">
        <w:rPr>
          <w:rStyle w:val="StyleUnderline"/>
        </w:rPr>
        <w:t xml:space="preserve">Space is no longer an uncontested or sanctuary domain. Competent and </w:t>
      </w:r>
      <w:r w:rsidRPr="00DC09A7">
        <w:rPr>
          <w:rStyle w:val="Emphasis"/>
        </w:rPr>
        <w:t>capable global competitors and peer adversaries are challenging US military</w:t>
      </w:r>
      <w:r w:rsidRPr="00DC09A7">
        <w:rPr>
          <w:rStyle w:val="StyleUnderline"/>
        </w:rPr>
        <w:t xml:space="preserve">, commercial, and civil space interests. The United States, along with its allies and partners, has had to accept and anticipate that </w:t>
      </w:r>
      <w:r w:rsidRPr="00DC09A7">
        <w:rPr>
          <w:rStyle w:val="Emphasis"/>
        </w:rPr>
        <w:t>space may be a warfighting domain</w:t>
      </w:r>
      <w:r w:rsidRPr="00DC09A7">
        <w:rPr>
          <w:rStyle w:val="StyleUnderline"/>
        </w:rPr>
        <w:t>, as suggested</w:t>
      </w:r>
      <w:r w:rsidRPr="00100A2B">
        <w:rPr>
          <w:rStyle w:val="StyleUnderline"/>
        </w:rPr>
        <w:t xml:space="preserve"> primarily by Russian and Chinese counter-space capabilities, military operations, and declarative statements.</w:t>
      </w:r>
      <w:r w:rsidRPr="0055112A">
        <w:rPr>
          <w:sz w:val="12"/>
        </w:rPr>
        <w:t xml:space="preserve"> On December 20, 2019, the bipartisan National Defense Authorization Act (NDAA) for Fiscal Year 202080 authorized the creation of the US Space Force, under the Department of the Air Force, to secure US national interests in an increasingly contested domain.81 Back in October 1775, the Continental Congress established the US Navy to ensure that commercial and government fleets could freely navigate the Atlantic coastline - today, that includes the South China Sea. Likewise, the USSF’s mission is to ensure unfettered access to and the freedom to operate in space. </w:t>
      </w:r>
      <w:r w:rsidRPr="00100A2B">
        <w:rPr>
          <w:rStyle w:val="StyleUnderline"/>
        </w:rPr>
        <w:t xml:space="preserve">The 2017 National Security Strategy considers space to be a “priority domain.”82 Freedom of navigation is a sovereign right that nations have fought to achieve and defend. 83 The </w:t>
      </w:r>
      <w:r w:rsidRPr="00100A2B">
        <w:rPr>
          <w:rStyle w:val="StyleUnderline"/>
        </w:rPr>
        <w:lastRenderedPageBreak/>
        <w:t>USSF’s main role is to organize, train and equip, as well as to protecting US space interests and supporting terrestrial and joint warfighters (e.g., US Space Command). Thus, USSF must secure US national interests in space, whether military, commercial, scientific, civil, or enhancing US competitiveness for cislunar leadership.</w:t>
      </w:r>
    </w:p>
    <w:p w14:paraId="03821D49" w14:textId="77777777" w:rsidR="00150988" w:rsidRPr="00100A2B" w:rsidRDefault="00150988" w:rsidP="00150988">
      <w:pPr>
        <w:pStyle w:val="Heading4"/>
      </w:pPr>
      <w:r w:rsidRPr="00100A2B">
        <w:t xml:space="preserve">US space dominance prevents </w:t>
      </w:r>
      <w:r w:rsidRPr="00100A2B">
        <w:rPr>
          <w:u w:val="single"/>
        </w:rPr>
        <w:t>global war</w:t>
      </w:r>
    </w:p>
    <w:p w14:paraId="31AA31B8" w14:textId="77777777" w:rsidR="00150988" w:rsidRPr="00100A2B" w:rsidRDefault="00150988" w:rsidP="00150988">
      <w:pPr>
        <w:rPr>
          <w:rFonts w:eastAsia="Calibri"/>
        </w:rPr>
      </w:pPr>
      <w:r w:rsidRPr="00100A2B">
        <w:rPr>
          <w:rFonts w:eastAsia="Calibri"/>
          <w:b/>
          <w:bCs/>
          <w:sz w:val="26"/>
          <w:szCs w:val="26"/>
        </w:rPr>
        <w:t>Zubrin 15</w:t>
      </w:r>
      <w:r w:rsidRPr="00100A2B">
        <w:rPr>
          <w:rFonts w:eastAsia="Calibri"/>
        </w:rPr>
        <w:t xml:space="preserve"> [(Robert Zubrin, president of Pioneer Energy, a senior fellow with the Center for Security Policy) “US Space Supremacy is Now Critical,” Space News, 1/22/15, </w:t>
      </w:r>
      <w:hyperlink r:id="rId8" w:history="1">
        <w:r w:rsidRPr="00100A2B">
          <w:rPr>
            <w:rStyle w:val="Hyperlink"/>
            <w:rFonts w:eastAsia="Calibri"/>
          </w:rPr>
          <w:t>https://spacenews.com/op-ed-u-s-space-supremacy-now-critical/</w:t>
        </w:r>
      </w:hyperlink>
      <w:r w:rsidRPr="00100A2B">
        <w:rPr>
          <w:rFonts w:eastAsia="Calibri"/>
        </w:rPr>
        <w:t>] TDI</w:t>
      </w:r>
    </w:p>
    <w:p w14:paraId="69421C29" w14:textId="77777777" w:rsidR="00150988" w:rsidRPr="00100A2B" w:rsidRDefault="00150988" w:rsidP="00150988">
      <w:pPr>
        <w:rPr>
          <w:rStyle w:val="Emphasis"/>
        </w:rPr>
      </w:pPr>
      <w:r w:rsidRPr="00100A2B">
        <w:rPr>
          <w:rStyle w:val="StyleUnderline"/>
        </w:rPr>
        <w:t>The United States needs a new national security policy.</w:t>
      </w:r>
      <w:r w:rsidRPr="0055112A">
        <w:rPr>
          <w:rFonts w:eastAsia="Calibri"/>
          <w:sz w:val="12"/>
        </w:rPr>
        <w:t xml:space="preserve"> For the first time in more than 60 years, </w:t>
      </w:r>
      <w:r w:rsidRPr="0055112A">
        <w:rPr>
          <w:rStyle w:val="StyleUnderline"/>
          <w:highlight w:val="green"/>
        </w:rPr>
        <w:t xml:space="preserve">we face the </w:t>
      </w:r>
      <w:r w:rsidRPr="00DC09A7">
        <w:rPr>
          <w:rStyle w:val="StyleUnderline"/>
        </w:rPr>
        <w:t xml:space="preserve">real </w:t>
      </w:r>
      <w:r w:rsidRPr="0055112A">
        <w:rPr>
          <w:rStyle w:val="StyleUnderline"/>
          <w:highlight w:val="green"/>
        </w:rPr>
        <w:t>possibility of a large-</w:t>
      </w:r>
      <w:r w:rsidRPr="00DC09A7">
        <w:rPr>
          <w:rStyle w:val="StyleUnderline"/>
        </w:rPr>
        <w:t xml:space="preserve">scale </w:t>
      </w:r>
      <w:r w:rsidRPr="0055112A">
        <w:rPr>
          <w:rStyle w:val="StyleUnderline"/>
          <w:highlight w:val="green"/>
        </w:rPr>
        <w:t>conventional war</w:t>
      </w:r>
      <w:r w:rsidRPr="00100A2B">
        <w:rPr>
          <w:rStyle w:val="StyleUnderline"/>
        </w:rPr>
        <w:t xml:space="preserve">, and </w:t>
      </w:r>
      <w:r w:rsidRPr="0055112A">
        <w:rPr>
          <w:rStyle w:val="StyleUnderline"/>
          <w:highlight w:val="green"/>
        </w:rPr>
        <w:t xml:space="preserve">we are </w:t>
      </w:r>
      <w:r w:rsidRPr="00DC09A7">
        <w:rPr>
          <w:rStyle w:val="StyleUnderline"/>
        </w:rPr>
        <w:t xml:space="preserve">woefully </w:t>
      </w:r>
      <w:r w:rsidRPr="0055112A">
        <w:rPr>
          <w:rStyle w:val="StyleUnderline"/>
          <w:highlight w:val="green"/>
        </w:rPr>
        <w:t>unprepared</w:t>
      </w:r>
      <w:r w:rsidRPr="00100A2B">
        <w:rPr>
          <w:rStyle w:val="StyleUnderline"/>
        </w:rPr>
        <w:t>. Eastern and Central Europe is now so weakly defended as to virtually invite invasion. The United States is not about to go to nuclear war to defend any foreign country. So deterrence is dead</w:t>
      </w:r>
      <w:r w:rsidRPr="0055112A">
        <w:rPr>
          <w:rFonts w:eastAsia="Calibri"/>
          <w:sz w:val="12"/>
        </w:rPr>
        <w:t xml:space="preserve">, and, with the German army cut from 12 divisions to three, the British gone from the continent, and American forces down to a 30,000-troop tankless remnant, </w:t>
      </w:r>
      <w:r w:rsidRPr="00100A2B">
        <w:rPr>
          <w:rStyle w:val="StyleUnderline"/>
        </w:rPr>
        <w:t>the only serious and committed ground force that stands between Russia and the Rhine is the Polish army.</w:t>
      </w:r>
      <w:r w:rsidRPr="0055112A">
        <w:rPr>
          <w:rFonts w:eastAsia="Calibri"/>
          <w:sz w:val="12"/>
        </w:rPr>
        <w:t xml:space="preserve"> It’s not enough. Meanwhile, </w:t>
      </w:r>
      <w:r w:rsidRPr="00100A2B">
        <w:rPr>
          <w:rStyle w:val="StyleUnderline"/>
        </w:rPr>
        <w:t>in Asia, the powerful growth of the Chinese economy promises that nation eventual overwhelming numerical force superiority in the region. How can we restore the balance, creating a sufficiently powerful conventional force to deter aggression? It won’t be by matching potential adversaries tank for tank,</w:t>
      </w:r>
      <w:r w:rsidRPr="0055112A">
        <w:rPr>
          <w:rFonts w:eastAsia="Calibri"/>
          <w:sz w:val="12"/>
        </w:rPr>
        <w:t xml:space="preserve"> division for division, replacement for replacement. Rather, </w:t>
      </w:r>
      <w:r w:rsidRPr="0055112A">
        <w:rPr>
          <w:rStyle w:val="Emphasis"/>
          <w:highlight w:val="green"/>
        </w:rPr>
        <w:t>the U</w:t>
      </w:r>
      <w:r w:rsidRPr="00DC09A7">
        <w:rPr>
          <w:rStyle w:val="Emphasis"/>
        </w:rPr>
        <w:t xml:space="preserve">nited </w:t>
      </w:r>
      <w:r w:rsidRPr="0055112A">
        <w:rPr>
          <w:rStyle w:val="Emphasis"/>
          <w:highlight w:val="green"/>
        </w:rPr>
        <w:t>S</w:t>
      </w:r>
      <w:r w:rsidRPr="00DC09A7">
        <w:rPr>
          <w:rStyle w:val="Emphasis"/>
        </w:rPr>
        <w:t xml:space="preserve">tates </w:t>
      </w:r>
      <w:r w:rsidRPr="0055112A">
        <w:rPr>
          <w:rStyle w:val="Emphasis"/>
          <w:highlight w:val="green"/>
        </w:rPr>
        <w:t>must seek</w:t>
      </w:r>
      <w:r w:rsidRPr="00100A2B">
        <w:rPr>
          <w:rStyle w:val="Emphasis"/>
        </w:rPr>
        <w:t xml:space="preserve"> to totally </w:t>
      </w:r>
      <w:r w:rsidRPr="0055112A">
        <w:rPr>
          <w:rStyle w:val="Emphasis"/>
          <w:highlight w:val="green"/>
        </w:rPr>
        <w:t xml:space="preserve">outgun them by </w:t>
      </w:r>
      <w:r w:rsidRPr="00DC09A7">
        <w:rPr>
          <w:rStyle w:val="Emphasis"/>
        </w:rPr>
        <w:t xml:space="preserve">obtaining </w:t>
      </w:r>
      <w:r w:rsidRPr="0055112A">
        <w:rPr>
          <w:rStyle w:val="Emphasis"/>
          <w:highlight w:val="green"/>
        </w:rPr>
        <w:t xml:space="preserve">a </w:t>
      </w:r>
      <w:r w:rsidRPr="00DC09A7">
        <w:rPr>
          <w:rStyle w:val="Emphasis"/>
        </w:rPr>
        <w:t xml:space="preserve">radical </w:t>
      </w:r>
      <w:r w:rsidRPr="0055112A">
        <w:rPr>
          <w:rStyle w:val="Emphasis"/>
          <w:highlight w:val="green"/>
        </w:rPr>
        <w:t>technological advantage</w:t>
      </w:r>
      <w:r w:rsidRPr="00100A2B">
        <w:rPr>
          <w:rStyle w:val="Emphasis"/>
        </w:rPr>
        <w:t xml:space="preserve">. This can be done </w:t>
      </w:r>
      <w:r w:rsidRPr="0055112A">
        <w:rPr>
          <w:rStyle w:val="Emphasis"/>
          <w:highlight w:val="green"/>
        </w:rPr>
        <w:t xml:space="preserve">by </w:t>
      </w:r>
      <w:r w:rsidRPr="00DC09A7">
        <w:rPr>
          <w:rStyle w:val="Emphasis"/>
        </w:rPr>
        <w:t xml:space="preserve">achieving </w:t>
      </w:r>
      <w:r w:rsidRPr="0055112A">
        <w:rPr>
          <w:rStyle w:val="Emphasis"/>
          <w:highlight w:val="green"/>
        </w:rPr>
        <w:t>space supremacy</w:t>
      </w:r>
      <w:r w:rsidRPr="00100A2B">
        <w:rPr>
          <w:rStyle w:val="Emphasis"/>
        </w:rPr>
        <w:t>.</w:t>
      </w:r>
      <w:r w:rsidRPr="00100A2B">
        <w:rPr>
          <w:rFonts w:eastAsia="Calibri"/>
          <w:b/>
          <w:iCs/>
          <w:u w:val="single"/>
          <w:bdr w:val="single" w:sz="8" w:space="0" w:color="auto"/>
        </w:rPr>
        <w:t xml:space="preserve"> </w:t>
      </w:r>
      <w:r w:rsidRPr="0055112A">
        <w:rPr>
          <w:rFonts w:eastAsia="Calibri"/>
          <w:sz w:val="12"/>
        </w:rPr>
        <w:t xml:space="preserve">To grasp the importance of space power, some historical perspective is required. </w:t>
      </w:r>
      <w:r w:rsidRPr="00100A2B">
        <w:rPr>
          <w:rStyle w:val="StyleUnderline"/>
        </w:rPr>
        <w:t>Wars are fought for control of territory. Yet</w:t>
      </w:r>
      <w:r w:rsidRPr="0055112A">
        <w:rPr>
          <w:rFonts w:eastAsia="Calibri"/>
          <w:sz w:val="12"/>
        </w:rPr>
        <w:t xml:space="preserve"> for thousands of years, </w:t>
      </w:r>
      <w:r w:rsidRPr="00100A2B">
        <w:rPr>
          <w:rStyle w:val="StyleUnderline"/>
        </w:rPr>
        <w:t>victory on land has frequently been determined by dominance at sea. In the 20th century, victory on both land and sea almost invariably went to the power that controlled the air. In the 21st century, victory on land, sea or in the air will go to the power that controls space. The critical military importance of space has been obscured by the fact that in the period since the United States has had space assets, all of our wars have been fought against minor powers</w:t>
      </w:r>
      <w:r w:rsidRPr="0055112A">
        <w:rPr>
          <w:rFonts w:eastAsia="Calibri"/>
          <w:sz w:val="12"/>
        </w:rPr>
        <w:t xml:space="preserve"> that we could have defeated without them. Desert Storm has been called the first space war, because the allied forces made extensive use of GPS navigation satellites. However, if they had no such technology at their disposal, the end result would have been just the same. </w:t>
      </w:r>
      <w:r w:rsidRPr="00100A2B">
        <w:rPr>
          <w:rStyle w:val="StyleUnderline"/>
        </w:rPr>
        <w:t xml:space="preserve">This has given some the impression that space forces are just a frill to real military power </w:t>
      </w:r>
      <w:r w:rsidRPr="0055112A">
        <w:rPr>
          <w:rFonts w:eastAsia="Calibri"/>
          <w:sz w:val="12"/>
        </w:rPr>
        <w:t xml:space="preserve">— a useful and convenient frill perhaps, but a frill nevertheless. But </w:t>
      </w:r>
      <w:r w:rsidRPr="00100A2B">
        <w:rPr>
          <w:rStyle w:val="StyleUnderline"/>
        </w:rPr>
        <w:t>consider how history might have changed had the Axis of World War II possessed reconnaissance satellites</w:t>
      </w:r>
      <w:r w:rsidRPr="0055112A">
        <w:rPr>
          <w:rFonts w:eastAsia="Calibri"/>
          <w:sz w:val="12"/>
        </w:rPr>
        <w:t xml:space="preserve"> — merely one of many of today’s space-based assets — without the Allies having a matching capability. In that case, </w:t>
      </w:r>
      <w:r w:rsidRPr="00100A2B">
        <w:rPr>
          <w:rStyle w:val="StyleUnderline"/>
        </w:rPr>
        <w:t>the Battle of the Atlantic would have gone to the U-boats</w:t>
      </w:r>
      <w:r w:rsidRPr="0055112A">
        <w:rPr>
          <w:rFonts w:eastAsia="Calibri"/>
          <w:sz w:val="12"/>
        </w:rPr>
        <w:t xml:space="preserve">, as they would have had infallible intelligence on the location of every convoy. </w:t>
      </w:r>
      <w:r w:rsidRPr="00100A2B">
        <w:rPr>
          <w:rStyle w:val="StyleUnderline"/>
        </w:rPr>
        <w:t>Cut off from oil and other supplies, Britain would have fallen</w:t>
      </w:r>
      <w:r w:rsidRPr="0055112A">
        <w:rPr>
          <w:rFonts w:eastAsia="Calibri"/>
          <w:sz w:val="12"/>
        </w:rPr>
        <w:t xml:space="preserve">. On the Eastern front, </w:t>
      </w:r>
      <w:r w:rsidRPr="00100A2B">
        <w:rPr>
          <w:rStyle w:val="StyleUnderline"/>
        </w:rPr>
        <w:t>every Soviet tank concentration would have been spotted in advance and wiped out by German air power</w:t>
      </w:r>
      <w:r w:rsidRPr="0055112A">
        <w:rPr>
          <w:rFonts w:eastAsia="Calibri"/>
          <w:sz w:val="12"/>
        </w:rPr>
        <w:t xml:space="preserve">, as would any surviving British ships or tanks in the Mediterranean and North Africa. </w:t>
      </w:r>
      <w:r w:rsidRPr="00100A2B">
        <w:rPr>
          <w:rStyle w:val="StyleUnderline"/>
        </w:rPr>
        <w:t>In the Pacific, the battle of Midway would have gone very much the other way</w:t>
      </w:r>
      <w:r w:rsidRPr="00100A2B">
        <w:rPr>
          <w:rFonts w:eastAsia="Calibri"/>
          <w:u w:val="single"/>
        </w:rPr>
        <w:t>,</w:t>
      </w:r>
      <w:r w:rsidRPr="0055112A">
        <w:rPr>
          <w:rFonts w:eastAsia="Calibri"/>
          <w:sz w:val="12"/>
        </w:rPr>
        <w:t xml:space="preserve"> as the Japanese would not have wasted their first deadly airstrike on the unsinkable island, but sunk the American carriers instead. With these gone, the remaining cruisers and destroyers in Adm. Frank Jack Fletcher’s fleet would have lacked air cover, and every one of them would have been hunted down and sunk by unopposed and omniscient Japanese air power. With the same certain fate awaiting any American ships that dared venture forth from the West Coast, Hawaii, Australia and New Zealand would then have fallen, and eventually China and India as well. With a monopoly of just one element of space power, </w:t>
      </w:r>
      <w:r w:rsidRPr="00100A2B">
        <w:rPr>
          <w:rStyle w:val="StyleUnderline"/>
        </w:rPr>
        <w:t xml:space="preserve">the Axis would have won the war. </w:t>
      </w:r>
      <w:r w:rsidRPr="0055112A">
        <w:rPr>
          <w:rFonts w:eastAsia="Calibri"/>
          <w:sz w:val="12"/>
        </w:rPr>
        <w:t xml:space="preserve">But modern space power involves far more than just reconnaissance satellites. The use of space-based GPS can endow munitions with 100 times greater accuracy, while space-based communications provide an unmatched capability of command and control of forces. Knock out the enemy’s reconnaissance satellites and he is effectively blind. Knock out his comsats and he is deaf. Knock out his navsats and he loses his aim. </w:t>
      </w:r>
      <w:r w:rsidRPr="00100A2B">
        <w:rPr>
          <w:rStyle w:val="StyleUnderline"/>
        </w:rPr>
        <w:t>In any serious future conventional conflict, even between opponents as mismatched as Japan was against the United States</w:t>
      </w:r>
      <w:r w:rsidRPr="0055112A">
        <w:rPr>
          <w:rFonts w:eastAsia="Calibri"/>
          <w:sz w:val="12"/>
        </w:rPr>
        <w:t xml:space="preserve"> — or Poland (with 1,000 tanks) is currently against Russia (with 12,000) — </w:t>
      </w:r>
      <w:r w:rsidRPr="00DC09A7">
        <w:rPr>
          <w:rStyle w:val="Emphasis"/>
        </w:rPr>
        <w:t xml:space="preserve">it is </w:t>
      </w:r>
      <w:r w:rsidRPr="0055112A">
        <w:rPr>
          <w:rStyle w:val="Emphasis"/>
          <w:highlight w:val="green"/>
        </w:rPr>
        <w:t xml:space="preserve">space power </w:t>
      </w:r>
      <w:r w:rsidRPr="00DC09A7">
        <w:rPr>
          <w:rStyle w:val="Emphasis"/>
        </w:rPr>
        <w:t xml:space="preserve">that </w:t>
      </w:r>
      <w:r w:rsidRPr="0055112A">
        <w:rPr>
          <w:rStyle w:val="Emphasis"/>
          <w:highlight w:val="green"/>
        </w:rPr>
        <w:t xml:space="preserve">will prove decisive. </w:t>
      </w:r>
      <w:r w:rsidRPr="00DC09A7">
        <w:rPr>
          <w:rStyle w:val="Emphasis"/>
        </w:rPr>
        <w:t xml:space="preserve">Not only Europe, but </w:t>
      </w:r>
      <w:r w:rsidRPr="0055112A">
        <w:rPr>
          <w:rStyle w:val="Emphasis"/>
          <w:highlight w:val="green"/>
        </w:rPr>
        <w:t xml:space="preserve">the defense of the </w:t>
      </w:r>
      <w:r w:rsidRPr="00DC09A7">
        <w:rPr>
          <w:rStyle w:val="Emphasis"/>
        </w:rPr>
        <w:t xml:space="preserve">entire </w:t>
      </w:r>
      <w:r w:rsidRPr="0055112A">
        <w:rPr>
          <w:rStyle w:val="Emphasis"/>
          <w:highlight w:val="green"/>
        </w:rPr>
        <w:t xml:space="preserve">free world hangs </w:t>
      </w:r>
      <w:r w:rsidRPr="00DC09A7">
        <w:rPr>
          <w:rStyle w:val="Emphasis"/>
        </w:rPr>
        <w:t>upon this matter.</w:t>
      </w:r>
      <w:r w:rsidRPr="0055112A">
        <w:rPr>
          <w:rFonts w:eastAsia="Calibri"/>
          <w:sz w:val="12"/>
        </w:rPr>
        <w:t xml:space="preserve"> </w:t>
      </w:r>
      <w:r w:rsidRPr="00100A2B">
        <w:rPr>
          <w:rStyle w:val="StyleUnderline"/>
        </w:rPr>
        <w:t>For the past 70 years, U.S. Navy carrier task forces have controlled the world’s oceans, first making and then keeping the Pax Americana,</w:t>
      </w:r>
      <w:r w:rsidRPr="0055112A">
        <w:rPr>
          <w:rFonts w:eastAsia="Calibri"/>
          <w:sz w:val="12"/>
        </w:rPr>
        <w:t xml:space="preserve"> which has done so much to secure and advance the human condition over the postwar period. </w:t>
      </w:r>
      <w:r w:rsidRPr="00100A2B">
        <w:rPr>
          <w:rStyle w:val="StyleUnderline"/>
        </w:rPr>
        <w:t>But should there ever be another major conflict, an adversary possessing the ability to locate and target those carriers from space would be able to wipe them out with the push of a button.</w:t>
      </w:r>
      <w:r w:rsidRPr="0055112A">
        <w:rPr>
          <w:rFonts w:eastAsia="Calibri"/>
          <w:sz w:val="12"/>
        </w:rPr>
        <w:t xml:space="preserve"> For this reason, </w:t>
      </w:r>
      <w:r w:rsidRPr="0055112A">
        <w:rPr>
          <w:rStyle w:val="StyleUnderline"/>
          <w:highlight w:val="green"/>
        </w:rPr>
        <w:t xml:space="preserve">it is </w:t>
      </w:r>
      <w:r w:rsidRPr="0055112A">
        <w:rPr>
          <w:rStyle w:val="StyleUnderline"/>
          <w:highlight w:val="green"/>
        </w:rPr>
        <w:lastRenderedPageBreak/>
        <w:t xml:space="preserve">imperative </w:t>
      </w:r>
      <w:r w:rsidRPr="00DC09A7">
        <w:rPr>
          <w:rStyle w:val="StyleUnderline"/>
        </w:rPr>
        <w:t xml:space="preserve">that </w:t>
      </w:r>
      <w:r w:rsidRPr="0055112A">
        <w:rPr>
          <w:rStyle w:val="StyleUnderline"/>
          <w:highlight w:val="green"/>
        </w:rPr>
        <w:t>the U</w:t>
      </w:r>
      <w:r w:rsidRPr="00DC09A7">
        <w:rPr>
          <w:rStyle w:val="StyleUnderline"/>
        </w:rPr>
        <w:t xml:space="preserve">nited </w:t>
      </w:r>
      <w:r w:rsidRPr="0055112A">
        <w:rPr>
          <w:rStyle w:val="StyleUnderline"/>
          <w:highlight w:val="green"/>
        </w:rPr>
        <w:t>S</w:t>
      </w:r>
      <w:r w:rsidRPr="00DC09A7">
        <w:rPr>
          <w:rStyle w:val="StyleUnderline"/>
        </w:rPr>
        <w:t xml:space="preserve">tates </w:t>
      </w:r>
      <w:r w:rsidRPr="0055112A">
        <w:rPr>
          <w:rStyle w:val="StyleUnderline"/>
          <w:highlight w:val="green"/>
        </w:rPr>
        <w:t>possess space capabilities</w:t>
      </w:r>
      <w:r w:rsidRPr="00100A2B">
        <w:rPr>
          <w:rStyle w:val="StyleUnderline"/>
        </w:rPr>
        <w:t xml:space="preserve"> that are so robust as to not only assure our own ability to operate in and through space, but also be able to </w:t>
      </w:r>
      <w:r w:rsidRPr="00100A2B">
        <w:rPr>
          <w:rStyle w:val="Emphasis"/>
        </w:rPr>
        <w:t xml:space="preserve">comprehensively deny it to others. </w:t>
      </w:r>
      <w:r w:rsidRPr="0055112A">
        <w:rPr>
          <w:rFonts w:eastAsia="Calibri"/>
          <w:sz w:val="12"/>
        </w:rPr>
        <w:t xml:space="preserve">Space </w:t>
      </w:r>
      <w:r w:rsidRPr="00100A2B">
        <w:rPr>
          <w:rStyle w:val="StyleUnderline"/>
        </w:rPr>
        <w:t xml:space="preserve">superiority means having better space assets than an opponent. Space supremacy means being able </w:t>
      </w:r>
      <w:r w:rsidRPr="0055112A">
        <w:rPr>
          <w:rStyle w:val="Emphasis"/>
          <w:highlight w:val="green"/>
        </w:rPr>
        <w:t xml:space="preserve">to assert a </w:t>
      </w:r>
      <w:r w:rsidRPr="00DC09A7">
        <w:rPr>
          <w:rStyle w:val="Emphasis"/>
        </w:rPr>
        <w:t xml:space="preserve">complete </w:t>
      </w:r>
      <w:r w:rsidRPr="0055112A">
        <w:rPr>
          <w:rStyle w:val="Emphasis"/>
          <w:highlight w:val="green"/>
        </w:rPr>
        <w:t>monopoly</w:t>
      </w:r>
      <w:r w:rsidRPr="00100A2B">
        <w:rPr>
          <w:rStyle w:val="StyleUnderline"/>
        </w:rPr>
        <w:t xml:space="preserve"> of such capabilities. </w:t>
      </w:r>
      <w:r w:rsidRPr="00100A2B">
        <w:rPr>
          <w:rStyle w:val="Emphasis"/>
        </w:rPr>
        <w:t>The latter is what we must have</w:t>
      </w:r>
      <w:r w:rsidRPr="0055112A">
        <w:rPr>
          <w:rFonts w:eastAsia="Calibri"/>
          <w:sz w:val="12"/>
        </w:rPr>
        <w:t xml:space="preserve">. </w:t>
      </w:r>
      <w:r w:rsidRPr="00100A2B">
        <w:rPr>
          <w:rStyle w:val="StyleUnderline"/>
        </w:rPr>
        <w:t>If the United States can gain space supremacy, then the capability of any American ally can be multiplied by orders of magnitude, and with the support of the similarly multiplied striking power of our own land- and sea-based air and missile forces be made so formidable as to render any conventional attack unthinkable</w:t>
      </w:r>
      <w:r w:rsidRPr="0055112A">
        <w:rPr>
          <w:rFonts w:eastAsia="Calibri"/>
          <w:sz w:val="12"/>
        </w:rPr>
        <w:t xml:space="preserve">. On the other hand, </w:t>
      </w:r>
      <w:r w:rsidRPr="00100A2B">
        <w:rPr>
          <w:rStyle w:val="StyleUnderline"/>
        </w:rPr>
        <w:t>should we fail</w:t>
      </w:r>
      <w:r w:rsidRPr="00100A2B">
        <w:rPr>
          <w:rFonts w:eastAsia="Calibri"/>
          <w:u w:val="single"/>
        </w:rPr>
        <w:t xml:space="preserve"> </w:t>
      </w:r>
      <w:r w:rsidRPr="0055112A">
        <w:rPr>
          <w:rFonts w:eastAsia="Calibri"/>
          <w:sz w:val="12"/>
        </w:rPr>
        <w:t xml:space="preserve">to do so, </w:t>
      </w:r>
      <w:r w:rsidRPr="00100A2B">
        <w:rPr>
          <w:rStyle w:val="StyleUnderline"/>
        </w:rPr>
        <w:t xml:space="preserve">we will remain so vulnerable as to increasingly invite aggression by ever-more-emboldened revanchist powers. </w:t>
      </w:r>
      <w:r w:rsidRPr="0055112A">
        <w:rPr>
          <w:rStyle w:val="StyleUnderline"/>
          <w:highlight w:val="green"/>
        </w:rPr>
        <w:t>This battle for space supremacy is one we can win.</w:t>
      </w:r>
      <w:r w:rsidRPr="00100A2B">
        <w:rPr>
          <w:rStyle w:val="StyleUnderline"/>
        </w:rPr>
        <w:t xml:space="preserve"> Neither Russia nor China, nor any other potential adversary, can match us in this </w:t>
      </w:r>
      <w:r w:rsidRPr="00DC09A7">
        <w:rPr>
          <w:rStyle w:val="StyleUnderline"/>
        </w:rPr>
        <w:t>area if we put our minds to it.</w:t>
      </w:r>
      <w:r w:rsidRPr="00DC09A7">
        <w:rPr>
          <w:rFonts w:eastAsia="Calibri"/>
          <w:sz w:val="12"/>
        </w:rPr>
        <w:t xml:space="preserve"> We can and must develop ever-more-advanced satellite systems, anti-satellite systems and truly robust space launch and logistics capabilities. Then the next time an aggressor commits an act of war against the United States or a country we are pledged to defend, instead of impotently threatening to limit his tourist visas, we can respond by taking out his satellites, effectively informing him in advance the certainty of defeat should he persist. </w:t>
      </w:r>
      <w:r w:rsidRPr="00DC09A7">
        <w:rPr>
          <w:rStyle w:val="Emphasis"/>
        </w:rPr>
        <w:t>If we desire peace on Earth, we need to prepare for war in space.</w:t>
      </w:r>
    </w:p>
    <w:bookmarkEnd w:id="0"/>
    <w:p w14:paraId="5774D624" w14:textId="77777777" w:rsidR="00BF26FC" w:rsidRDefault="00BF26FC" w:rsidP="00BF26FC"/>
    <w:p w14:paraId="12020223" w14:textId="6A14BAA6" w:rsidR="00BF26FC" w:rsidRDefault="00BF26FC" w:rsidP="00BF26FC">
      <w:pPr>
        <w:pStyle w:val="Heading2"/>
      </w:pPr>
      <w:r>
        <w:lastRenderedPageBreak/>
        <w:t>3</w:t>
      </w:r>
    </w:p>
    <w:p w14:paraId="49475842" w14:textId="77777777" w:rsidR="007A3334" w:rsidRPr="000A064F" w:rsidRDefault="007A3334" w:rsidP="007A3334">
      <w:pPr>
        <w:pStyle w:val="Heading4"/>
      </w:pPr>
      <w:r w:rsidRPr="000A064F">
        <w:t xml:space="preserve">The Standard is </w:t>
      </w:r>
      <w:r w:rsidRPr="000A064F">
        <w:rPr>
          <w:u w:val="single"/>
        </w:rPr>
        <w:t>Maximizing Expected Wellbeing</w:t>
      </w:r>
      <w:r w:rsidRPr="000A064F">
        <w:t xml:space="preserve"> – Act Hedonistic Util</w:t>
      </w:r>
    </w:p>
    <w:p w14:paraId="5111B331" w14:textId="77777777" w:rsidR="007A3334" w:rsidRDefault="007A3334" w:rsidP="007A3334">
      <w:pPr>
        <w:pStyle w:val="Heading4"/>
        <w:rPr>
          <w:rFonts w:cs="Calibri"/>
        </w:rPr>
      </w:pPr>
      <w:r w:rsidRPr="000A064F">
        <w:t xml:space="preserve">[1] </w:t>
      </w:r>
      <w:r w:rsidRPr="00D93201">
        <w:rPr>
          <w:rFonts w:cs="Calibri"/>
          <w:u w:val="single"/>
        </w:rPr>
        <w:t>Extinction first</w:t>
      </w:r>
      <w:r w:rsidRPr="00E133B3">
        <w:rPr>
          <w:rFonts w:cs="Calibri"/>
        </w:rPr>
        <w:t xml:space="preserve"> </w:t>
      </w:r>
      <w:r>
        <w:rPr>
          <w:rFonts w:cs="Calibri"/>
        </w:rPr>
        <w:t xml:space="preserve">as </w:t>
      </w:r>
      <w:r w:rsidRPr="00875F48">
        <w:rPr>
          <w:rFonts w:cs="Calibri"/>
          <w:u w:val="single"/>
        </w:rPr>
        <w:t>only</w:t>
      </w:r>
      <w:r>
        <w:rPr>
          <w:rFonts w:cs="Calibri"/>
        </w:rPr>
        <w:t xml:space="preserve"> a reason to prefer util </w:t>
      </w:r>
      <w:r w:rsidRPr="00E133B3">
        <w:rPr>
          <w:rFonts w:cs="Calibri"/>
        </w:rPr>
        <w:t>–</w:t>
      </w:r>
      <w:r>
        <w:rPr>
          <w:rFonts w:cs="Calibri"/>
        </w:rPr>
        <w:t xml:space="preserve"> </w:t>
      </w:r>
    </w:p>
    <w:p w14:paraId="2F144920" w14:textId="77777777" w:rsidR="007A3334" w:rsidRDefault="007A3334" w:rsidP="007A3334">
      <w:pPr>
        <w:pStyle w:val="Heading4"/>
        <w:rPr>
          <w:rFonts w:cs="Calibri"/>
        </w:rPr>
      </w:pPr>
      <w:r>
        <w:rPr>
          <w:rFonts w:cs="Calibri"/>
        </w:rPr>
        <w:t>a)</w:t>
      </w:r>
      <w:r w:rsidRPr="00E133B3">
        <w:rPr>
          <w:rFonts w:cs="Calibri"/>
        </w:rPr>
        <w:t xml:space="preserve"> Turns suffering – mass death causes suffering because people can’t get access to resources and basic necessities</w:t>
      </w:r>
      <w:r>
        <w:rPr>
          <w:rFonts w:cs="Calibri"/>
        </w:rPr>
        <w:t xml:space="preserve"> </w:t>
      </w:r>
    </w:p>
    <w:p w14:paraId="384620CD" w14:textId="77777777" w:rsidR="007A3334" w:rsidRDefault="007A3334" w:rsidP="007A3334">
      <w:pPr>
        <w:pStyle w:val="Heading4"/>
      </w:pPr>
      <w:r>
        <w:t>b) Moral uncertainty</w:t>
      </w:r>
    </w:p>
    <w:p w14:paraId="75651995" w14:textId="77777777" w:rsidR="007A3334" w:rsidRPr="005F7BED" w:rsidRDefault="007A3334" w:rsidP="007A3334">
      <w:pPr>
        <w:rPr>
          <w:sz w:val="18"/>
          <w:szCs w:val="18"/>
        </w:rPr>
      </w:pPr>
      <w:r w:rsidRPr="005F7BED">
        <w:rPr>
          <w:rStyle w:val="StyleUnderline"/>
          <w:b/>
          <w:sz w:val="26"/>
          <w:szCs w:val="26"/>
        </w:rPr>
        <w:t>Bostrom 12</w:t>
      </w:r>
      <w:r w:rsidRPr="008F5337">
        <w:t xml:space="preserve"> </w:t>
      </w:r>
      <w:r w:rsidRPr="005F7BED">
        <w:rPr>
          <w:sz w:val="18"/>
          <w:szCs w:val="18"/>
        </w:rPr>
        <w:t>[(Nick Bostrom, Faculty of Philosophy &amp; Oxford Martin School University of Oxford) “Existential Risk Prevention as Global Priority.” Global Policy, 2012] TDI</w:t>
      </w:r>
    </w:p>
    <w:p w14:paraId="42936369" w14:textId="77777777" w:rsidR="007A3334" w:rsidRPr="009126EB" w:rsidRDefault="007A3334" w:rsidP="007A3334">
      <w:pPr>
        <w:rPr>
          <w:u w:val="single"/>
        </w:rPr>
      </w:pPr>
      <w:r w:rsidRPr="005F7BED">
        <w:rPr>
          <w:sz w:val="16"/>
        </w:rPr>
        <w:t xml:space="preserve">These </w:t>
      </w:r>
      <w:r w:rsidRPr="008F5337">
        <w:rPr>
          <w:rStyle w:val="StyleUnderline"/>
        </w:rPr>
        <w:t>reflections on moral uncertainty suggest an alternative, complementary way of looking at existential risk</w:t>
      </w:r>
      <w:r w:rsidRPr="005F7BED">
        <w:rPr>
          <w:sz w:val="16"/>
        </w:rPr>
        <w:t xml:space="preserve">; they also suggest a new way of thinking about the ideal of sustainability. Let me elaborate. </w:t>
      </w:r>
      <w:r w:rsidRPr="00D15E8F">
        <w:rPr>
          <w:rStyle w:val="StyleUnderline"/>
          <w:b/>
          <w:bCs/>
          <w:highlight w:val="green"/>
        </w:rPr>
        <w:t>Our</w:t>
      </w:r>
      <w:r w:rsidRPr="008F5337">
        <w:rPr>
          <w:rStyle w:val="StyleUnderline"/>
        </w:rPr>
        <w:t xml:space="preserve"> present </w:t>
      </w:r>
      <w:r w:rsidRPr="00D15E8F">
        <w:rPr>
          <w:rStyle w:val="StyleUnderline"/>
          <w:b/>
          <w:bCs/>
          <w:highlight w:val="green"/>
        </w:rPr>
        <w:t>understanding</w:t>
      </w:r>
      <w:r w:rsidRPr="008F5337">
        <w:rPr>
          <w:rStyle w:val="StyleUnderline"/>
        </w:rPr>
        <w:t xml:space="preserve"> of axiology </w:t>
      </w:r>
      <w:r w:rsidRPr="00D15E8F">
        <w:rPr>
          <w:rStyle w:val="StyleUnderline"/>
          <w:b/>
          <w:bCs/>
          <w:highlight w:val="green"/>
        </w:rPr>
        <w:t>might</w:t>
      </w:r>
      <w:r w:rsidRPr="008F5337">
        <w:rPr>
          <w:rStyle w:val="StyleUnderline"/>
        </w:rPr>
        <w:t xml:space="preserve"> well </w:t>
      </w:r>
      <w:r w:rsidRPr="00D15E8F">
        <w:rPr>
          <w:rStyle w:val="StyleUnderline"/>
          <w:b/>
          <w:bCs/>
          <w:highlight w:val="green"/>
        </w:rPr>
        <w:t>be confused</w:t>
      </w:r>
      <w:r w:rsidRPr="008F5337">
        <w:rPr>
          <w:rStyle w:val="StyleUnderline"/>
        </w:rPr>
        <w:t xml:space="preserve">. We may not now know — at least not in concrete detail — what outcomes would count as a big win for humanity; we might not even yet be able to imagine the best ends of our journey. </w:t>
      </w:r>
      <w:r w:rsidRPr="00D15E8F">
        <w:rPr>
          <w:rStyle w:val="StyleUnderline"/>
          <w:b/>
          <w:bCs/>
          <w:highlight w:val="green"/>
        </w:rPr>
        <w:t>If we are</w:t>
      </w:r>
      <w:r w:rsidRPr="008F5337">
        <w:rPr>
          <w:rStyle w:val="StyleUnderline"/>
        </w:rPr>
        <w:t xml:space="preserve"> indeed profoundly </w:t>
      </w:r>
      <w:r w:rsidRPr="00D15E8F">
        <w:rPr>
          <w:rStyle w:val="StyleUnderline"/>
          <w:b/>
          <w:bCs/>
          <w:highlight w:val="green"/>
        </w:rPr>
        <w:t xml:space="preserve">uncertain about </w:t>
      </w:r>
      <w:r w:rsidRPr="00AC2A5D">
        <w:rPr>
          <w:rStyle w:val="StyleUnderline"/>
          <w:b/>
          <w:bCs/>
        </w:rPr>
        <w:t>our</w:t>
      </w:r>
      <w:r w:rsidRPr="005F7BED">
        <w:rPr>
          <w:rStyle w:val="StyleUnderline"/>
          <w:b/>
          <w:bCs/>
        </w:rPr>
        <w:t xml:space="preserve"> </w:t>
      </w:r>
      <w:r w:rsidRPr="008F5337">
        <w:rPr>
          <w:rStyle w:val="StyleUnderline"/>
        </w:rPr>
        <w:t xml:space="preserve">ultimate aims, </w:t>
      </w:r>
      <w:r w:rsidRPr="00AC2A5D">
        <w:rPr>
          <w:rStyle w:val="StyleUnderline"/>
          <w:b/>
          <w:bCs/>
        </w:rPr>
        <w:t xml:space="preserve">then </w:t>
      </w:r>
      <w:r w:rsidRPr="00D15E8F">
        <w:rPr>
          <w:rStyle w:val="StyleUnderline"/>
          <w:b/>
          <w:bCs/>
          <w:highlight w:val="green"/>
        </w:rPr>
        <w:t>we should</w:t>
      </w:r>
      <w:r w:rsidRPr="008F5337">
        <w:rPr>
          <w:rStyle w:val="StyleUnderline"/>
        </w:rPr>
        <w:t xml:space="preserve"> recognize that there is a great option </w:t>
      </w:r>
      <w:r w:rsidRPr="00D15E8F">
        <w:rPr>
          <w:rStyle w:val="StyleUnderline"/>
          <w:b/>
          <w:bCs/>
          <w:highlight w:val="green"/>
        </w:rPr>
        <w:t>value</w:t>
      </w:r>
      <w:r w:rsidRPr="008F5337">
        <w:rPr>
          <w:rStyle w:val="StyleUnderline"/>
        </w:rPr>
        <w:t xml:space="preserve"> in preserving — and ideally improving — </w:t>
      </w:r>
      <w:r w:rsidRPr="00D15E8F">
        <w:rPr>
          <w:rStyle w:val="StyleUnderline"/>
          <w:b/>
          <w:bCs/>
          <w:highlight w:val="green"/>
        </w:rPr>
        <w:t>our ability to</w:t>
      </w:r>
      <w:r w:rsidRPr="008F5337">
        <w:rPr>
          <w:rStyle w:val="StyleUnderline"/>
        </w:rPr>
        <w:t xml:space="preserve"> recognize value and to </w:t>
      </w:r>
      <w:r w:rsidRPr="00D15E8F">
        <w:rPr>
          <w:rStyle w:val="StyleUnderline"/>
          <w:b/>
          <w:bCs/>
          <w:highlight w:val="green"/>
        </w:rPr>
        <w:t xml:space="preserve">steer the future </w:t>
      </w:r>
      <w:r w:rsidRPr="00AC2A5D">
        <w:rPr>
          <w:rStyle w:val="StyleUnderline"/>
          <w:b/>
          <w:bCs/>
        </w:rPr>
        <w:t>accordingly</w:t>
      </w:r>
      <w:r w:rsidRPr="00D15E8F">
        <w:rPr>
          <w:rStyle w:val="StyleUnderline"/>
          <w:b/>
          <w:bCs/>
          <w:highlight w:val="green"/>
        </w:rPr>
        <w:t>. Ensuring</w:t>
      </w:r>
      <w:r w:rsidRPr="008F5337">
        <w:rPr>
          <w:rStyle w:val="StyleUnderline"/>
        </w:rPr>
        <w:t xml:space="preserve"> that there will be </w:t>
      </w:r>
      <w:r w:rsidRPr="00D15E8F">
        <w:rPr>
          <w:rStyle w:val="StyleUnderline"/>
          <w:b/>
          <w:bCs/>
          <w:highlight w:val="green"/>
        </w:rPr>
        <w:t>a future</w:t>
      </w:r>
      <w:r w:rsidRPr="008F5337">
        <w:rPr>
          <w:rStyle w:val="StyleUnderline"/>
        </w:rPr>
        <w:t xml:space="preserve"> version </w:t>
      </w:r>
      <w:r w:rsidRPr="00D15E8F">
        <w:rPr>
          <w:rStyle w:val="StyleUnderline"/>
          <w:b/>
          <w:bCs/>
          <w:highlight w:val="green"/>
        </w:rPr>
        <w:t>of humanity</w:t>
      </w:r>
      <w:r w:rsidRPr="008F5337">
        <w:rPr>
          <w:rStyle w:val="StyleUnderline"/>
        </w:rPr>
        <w:t xml:space="preserve"> with great powers and a propensity to use them wisely is plausibly the best way available to us to increase the probability that the future will contain a lot of value. To do this, </w:t>
      </w:r>
      <w:r w:rsidRPr="00D15E8F">
        <w:rPr>
          <w:rStyle w:val="StyleUnderline"/>
          <w:b/>
          <w:bCs/>
          <w:highlight w:val="green"/>
        </w:rPr>
        <w:t xml:space="preserve">we must prevent </w:t>
      </w:r>
      <w:r w:rsidRPr="00AC2A5D">
        <w:rPr>
          <w:rStyle w:val="StyleUnderline"/>
          <w:b/>
          <w:bCs/>
        </w:rPr>
        <w:t xml:space="preserve">any </w:t>
      </w:r>
      <w:r w:rsidRPr="00D15E8F">
        <w:rPr>
          <w:rStyle w:val="StyleUnderline"/>
          <w:b/>
          <w:bCs/>
          <w:highlight w:val="green"/>
        </w:rPr>
        <w:t>existential catastrophe</w:t>
      </w:r>
      <w:r w:rsidRPr="008F5337">
        <w:rPr>
          <w:rStyle w:val="StyleUnderline"/>
        </w:rPr>
        <w:t>.</w:t>
      </w:r>
    </w:p>
    <w:p w14:paraId="2B599DC5" w14:textId="77777777" w:rsidR="007A3334" w:rsidRDefault="007A3334" w:rsidP="007A3334">
      <w:pPr>
        <w:pStyle w:val="Heading4"/>
      </w:pPr>
      <w:r w:rsidRPr="000A064F">
        <w:t xml:space="preserve">[2] </w:t>
      </w:r>
      <w:r w:rsidRPr="00D93201">
        <w:rPr>
          <w:u w:val="single"/>
        </w:rPr>
        <w:t>Actor specificity</w:t>
      </w:r>
      <w:r w:rsidRPr="000A064F">
        <w:t xml:space="preserve"> – </w:t>
      </w:r>
    </w:p>
    <w:p w14:paraId="28065440" w14:textId="77777777" w:rsidR="007A3334" w:rsidRDefault="007A3334" w:rsidP="007A3334">
      <w:pPr>
        <w:pStyle w:val="Heading4"/>
      </w:pPr>
      <w:r>
        <w:t>a)</w:t>
      </w:r>
      <w:r w:rsidRPr="000A064F">
        <w:t xml:space="preserve"> Governments must aggregate since every policy benefit some and harms others, which also means side constraints freeze action. </w:t>
      </w:r>
    </w:p>
    <w:p w14:paraId="15DAF23F" w14:textId="77777777" w:rsidR="007A3334" w:rsidRDefault="007A3334" w:rsidP="007A3334">
      <w:pPr>
        <w:pStyle w:val="Heading4"/>
      </w:pPr>
      <w:r>
        <w:t>b)</w:t>
      </w:r>
      <w:r w:rsidRPr="000A064F">
        <w:t xml:space="preserve"> No act omission distinction – choosing to omit is an act itself </w:t>
      </w:r>
      <w:r>
        <w:t xml:space="preserve">so </w:t>
      </w:r>
      <w:r w:rsidRPr="000A064F">
        <w:t xml:space="preserve">people psychologically decide not to act. </w:t>
      </w:r>
    </w:p>
    <w:p w14:paraId="16663F17" w14:textId="77777777" w:rsidR="007A3334" w:rsidRPr="000A064F" w:rsidRDefault="007A3334" w:rsidP="007A3334">
      <w:pPr>
        <w:pStyle w:val="Heading4"/>
      </w:pPr>
      <w:r w:rsidRPr="000A064F">
        <w:t>Actor-specificity comes first since different agents have different ethical standings. Takes out util calc indicts since they’re empirically denied, and link turns them because the alt would be no action.</w:t>
      </w:r>
    </w:p>
    <w:p w14:paraId="6B8F1558" w14:textId="77777777" w:rsidR="007A3334" w:rsidRPr="000A064F" w:rsidRDefault="007A3334" w:rsidP="007A3334">
      <w:pPr>
        <w:pStyle w:val="Heading4"/>
      </w:pPr>
      <w:r w:rsidRPr="000A064F">
        <w:t>[</w:t>
      </w:r>
      <w:r>
        <w:t>3</w:t>
      </w:r>
      <w:r w:rsidRPr="000A064F">
        <w:t xml:space="preserve">] </w:t>
      </w:r>
      <w:r w:rsidRPr="00D93201">
        <w:rPr>
          <w:u w:val="single"/>
        </w:rPr>
        <w:t>Degrees of wrongness</w:t>
      </w:r>
      <w:r>
        <w:t xml:space="preserve"> – </w:t>
      </w:r>
      <w:r w:rsidRPr="000A064F">
        <w:t xml:space="preserve">Looking at the consequences is the only way to tell that murdering someone is way worse than stealing their pencil. </w:t>
      </w:r>
    </w:p>
    <w:p w14:paraId="6B32AF73" w14:textId="77777777" w:rsidR="007A3334" w:rsidRDefault="007A3334" w:rsidP="007A3334">
      <w:pPr>
        <w:pStyle w:val="Heading4"/>
      </w:pPr>
      <w:r w:rsidRPr="000A064F">
        <w:t>[</w:t>
      </w:r>
      <w:r>
        <w:t>4</w:t>
      </w:r>
      <w:r w:rsidRPr="000A064F">
        <w:t xml:space="preserve">] </w:t>
      </w:r>
      <w:r w:rsidRPr="00D93201">
        <w:rPr>
          <w:u w:val="single"/>
        </w:rPr>
        <w:t>Ground</w:t>
      </w:r>
      <w:r w:rsidRPr="000A064F">
        <w:t xml:space="preserve"> – Both debaters have ground to engage under util </w:t>
      </w:r>
      <w:r>
        <w:t xml:space="preserve">if something has an </w:t>
      </w:r>
      <w:r w:rsidRPr="000A064F">
        <w:t>if it has an external benefit – Aff gets plans, while Neg gets DAs and counterplans. Other fwrks deny 1 side engagement on link and impact level. TJFs</w:t>
      </w:r>
      <w:r>
        <w:t xml:space="preserve"> outweighs </w:t>
      </w:r>
      <w:r w:rsidRPr="000A064F">
        <w:t>because concerns fairness –</w:t>
      </w:r>
      <w:r>
        <w:t xml:space="preserve"> outweighs </w:t>
      </w:r>
      <w:r w:rsidRPr="000A064F">
        <w:t>all args concede valid of fairness</w:t>
      </w:r>
      <w:r>
        <w:t>.</w:t>
      </w:r>
    </w:p>
    <w:p w14:paraId="1281D0EE" w14:textId="77777777" w:rsidR="007A3334" w:rsidRPr="004172C0" w:rsidRDefault="007A3334" w:rsidP="007A3334">
      <w:pPr>
        <w:pStyle w:val="Heading4"/>
      </w:pPr>
      <w:r>
        <w:t xml:space="preserve">[5] </w:t>
      </w:r>
      <w:r w:rsidRPr="004172C0">
        <w:t>Pleasure and pain are the starting point for moral reasoning.</w:t>
      </w:r>
    </w:p>
    <w:p w14:paraId="19390192" w14:textId="77777777" w:rsidR="007A3334" w:rsidRPr="004172C0" w:rsidRDefault="007A3334" w:rsidP="007A3334">
      <w:pPr>
        <w:spacing w:after="0"/>
        <w:rPr>
          <w:rFonts w:cstheme="minorHAnsi"/>
        </w:rPr>
      </w:pPr>
      <w:r w:rsidRPr="004172C0">
        <w:rPr>
          <w:rStyle w:val="Style13ptBold"/>
        </w:rPr>
        <w:t>Moen 16</w:t>
      </w:r>
      <w:r w:rsidRPr="004172C0">
        <w:rPr>
          <w:rFonts w:cstheme="minorHAnsi"/>
          <w:shd w:val="clear" w:color="auto" w:fill="FFFFFF"/>
        </w:rPr>
        <w:t>, Ole M</w:t>
      </w:r>
      <w:r w:rsidRPr="004172C0">
        <w:rPr>
          <w:rFonts w:cstheme="minorHAnsi"/>
        </w:rPr>
        <w:t>artin (PhD, Research Fellow in Philosophy at University of Oslo). "An Argument for Hedonism." Journal of Value Inquiry 50.2 (2016): 267. SM</w:t>
      </w:r>
    </w:p>
    <w:p w14:paraId="3C90971D" w14:textId="7C3C9F38" w:rsidR="00BF26FC" w:rsidRPr="007A3334" w:rsidRDefault="007A3334" w:rsidP="007A3334">
      <w:pPr>
        <w:spacing w:line="276" w:lineRule="auto"/>
        <w:rPr>
          <w:rFonts w:cstheme="minorHAnsi"/>
          <w:sz w:val="12"/>
        </w:rPr>
      </w:pPr>
      <w:r w:rsidRPr="004172C0">
        <w:rPr>
          <w:rFonts w:cstheme="minorHAnsi"/>
          <w:sz w:val="12"/>
        </w:rPr>
        <w:t xml:space="preserve">Let us start by observing, empirically, that </w:t>
      </w:r>
      <w:r w:rsidRPr="00D15E8F">
        <w:rPr>
          <w:rStyle w:val="Emphasis"/>
          <w:highlight w:val="green"/>
        </w:rPr>
        <w:t xml:space="preserve">a </w:t>
      </w:r>
      <w:r w:rsidRPr="00FB52E6">
        <w:rPr>
          <w:rStyle w:val="Emphasis"/>
        </w:rPr>
        <w:t xml:space="preserve">widely </w:t>
      </w:r>
      <w:r w:rsidRPr="00D15E8F">
        <w:rPr>
          <w:rStyle w:val="Emphasis"/>
          <w:highlight w:val="green"/>
        </w:rPr>
        <w:t xml:space="preserve">shared judgment about </w:t>
      </w:r>
      <w:r w:rsidRPr="00FB52E6">
        <w:rPr>
          <w:rStyle w:val="Emphasis"/>
        </w:rPr>
        <w:t xml:space="preserve">intrinsic </w:t>
      </w:r>
      <w:r w:rsidRPr="00D15E8F">
        <w:rPr>
          <w:rStyle w:val="Emphasis"/>
          <w:highlight w:val="green"/>
        </w:rPr>
        <w:t>value</w:t>
      </w:r>
      <w:r w:rsidRPr="004172C0">
        <w:rPr>
          <w:rFonts w:cstheme="minorHAnsi"/>
          <w:sz w:val="12"/>
        </w:rPr>
        <w:t xml:space="preserve"> and disvalue </w:t>
      </w:r>
      <w:r w:rsidRPr="00D15E8F">
        <w:rPr>
          <w:rStyle w:val="Emphasis"/>
          <w:highlight w:val="green"/>
        </w:rPr>
        <w:t xml:space="preserve">is </w:t>
      </w:r>
      <w:r w:rsidRPr="00FB52E6">
        <w:rPr>
          <w:rStyle w:val="Emphasis"/>
        </w:rPr>
        <w:t xml:space="preserve">that </w:t>
      </w:r>
      <w:r w:rsidRPr="00D15E8F">
        <w:rPr>
          <w:rStyle w:val="Emphasis"/>
          <w:highlight w:val="green"/>
        </w:rPr>
        <w:t xml:space="preserve">pleasure is </w:t>
      </w:r>
      <w:r w:rsidRPr="00FB52E6">
        <w:rPr>
          <w:rStyle w:val="Emphasis"/>
        </w:rPr>
        <w:t xml:space="preserve">intrinsically </w:t>
      </w:r>
      <w:r w:rsidRPr="00D15E8F">
        <w:rPr>
          <w:rStyle w:val="Emphasis"/>
          <w:highlight w:val="green"/>
        </w:rPr>
        <w:t xml:space="preserve">valuable and pain is </w:t>
      </w:r>
      <w:r w:rsidRPr="00FB52E6">
        <w:rPr>
          <w:rStyle w:val="Emphasis"/>
        </w:rPr>
        <w:t xml:space="preserve">intrinsically </w:t>
      </w:r>
      <w:r w:rsidRPr="00D15E8F">
        <w:rPr>
          <w:rStyle w:val="Emphasis"/>
          <w:highlight w:val="green"/>
        </w:rPr>
        <w:t>disvaluable</w:t>
      </w:r>
      <w:r w:rsidRPr="004172C0">
        <w:rPr>
          <w:rFonts w:cstheme="minorHAnsi"/>
          <w:sz w:val="12"/>
        </w:rPr>
        <w:t xml:space="preserve">. On virtually any proposed list of intrinsic values and disvalues (we will look at some of </w:t>
      </w:r>
      <w:r w:rsidRPr="004172C0">
        <w:rPr>
          <w:rFonts w:cstheme="minorHAnsi"/>
          <w:sz w:val="12"/>
        </w:rPr>
        <w:lastRenderedPageBreak/>
        <w:t xml:space="preserve">them below), pleasure is included among the intrinsic values and pain among the intrinsic disvalues. This inclusion makes intuitive sense, moreover, for </w:t>
      </w:r>
      <w:r w:rsidRPr="00D15E8F">
        <w:rPr>
          <w:rStyle w:val="Emphasis"/>
          <w:highlight w:val="green"/>
        </w:rPr>
        <w:t xml:space="preserve">there is something </w:t>
      </w:r>
      <w:r w:rsidRPr="00FB52E6">
        <w:rPr>
          <w:rStyle w:val="Emphasis"/>
        </w:rPr>
        <w:t xml:space="preserve">undeniably </w:t>
      </w:r>
      <w:r w:rsidRPr="00D15E8F">
        <w:rPr>
          <w:rStyle w:val="Emphasis"/>
          <w:highlight w:val="green"/>
        </w:rPr>
        <w:t>good about</w:t>
      </w:r>
      <w:r w:rsidRPr="004172C0">
        <w:rPr>
          <w:rStyle w:val="StyleUnderline"/>
          <w:rFonts w:cstheme="minorHAnsi"/>
        </w:rPr>
        <w:t xml:space="preserve"> the way </w:t>
      </w:r>
      <w:r w:rsidRPr="00D15E8F">
        <w:rPr>
          <w:rStyle w:val="Emphasis"/>
          <w:highlight w:val="green"/>
        </w:rPr>
        <w:t>pleasure</w:t>
      </w:r>
      <w:r w:rsidRPr="004172C0">
        <w:rPr>
          <w:rStyle w:val="StyleUnderline"/>
          <w:rFonts w:cstheme="minorHAnsi"/>
        </w:rPr>
        <w:t xml:space="preserve"> feels and something undeniably bad about the way pain feels</w:t>
      </w:r>
      <w:r w:rsidRPr="004172C0">
        <w:rPr>
          <w:rFonts w:cstheme="minorHAnsi"/>
          <w:sz w:val="12"/>
        </w:rPr>
        <w:t xml:space="preserve">, and neither the goodness of pleasure nor the badness of pain seems to be exhausted by the further effects that these experiences might have. “Pleasure” and “pain” </w:t>
      </w:r>
      <w:r w:rsidRPr="004172C0">
        <w:rPr>
          <w:rStyle w:val="StyleUnderline"/>
          <w:rFonts w:cstheme="minorHAnsi"/>
        </w:rPr>
        <w:t>are</w:t>
      </w:r>
      <w:r w:rsidRPr="004172C0">
        <w:rPr>
          <w:rFonts w:cstheme="minorHAnsi"/>
          <w:sz w:val="12"/>
        </w:rPr>
        <w:t xml:space="preserve"> here </w:t>
      </w:r>
      <w:r w:rsidRPr="004172C0">
        <w:rPr>
          <w:rStyle w:val="StyleUnderline"/>
          <w:rFonts w:cstheme="minorHAnsi"/>
        </w:rPr>
        <w:t>understood inclusively</w:t>
      </w:r>
      <w:r w:rsidRPr="004172C0">
        <w:rPr>
          <w:rFonts w:cstheme="minorHAnsi"/>
          <w:sz w:val="12"/>
        </w:rPr>
        <w:t>, as encompassing anything hedonically positive and anything hedonically negative. 2 The special value statuses of pleasure and pain are manifested in how we treat these experiences in our everyday reasoning about values. If you tell me that you are heading for the convenience store</w:t>
      </w:r>
      <w:r w:rsidRPr="004172C0">
        <w:rPr>
          <w:rStyle w:val="StyleUnderline"/>
          <w:rFonts w:cstheme="minorHAnsi"/>
        </w:rPr>
        <w:t xml:space="preserve">, </w:t>
      </w:r>
      <w:r w:rsidRPr="00D15E8F">
        <w:rPr>
          <w:rStyle w:val="Emphasis"/>
          <w:highlight w:val="green"/>
        </w:rPr>
        <w:t>I might ask: “What for</w:t>
      </w:r>
      <w:r w:rsidRPr="004172C0">
        <w:rPr>
          <w:rFonts w:cstheme="minorHAnsi"/>
          <w:sz w:val="12"/>
        </w:rPr>
        <w:t xml:space="preserve">?” This is a reasonable question, for when you go to the convenience store you usually do so, not merely for the sake of going to the convenience store, but for the sake of achieving something further that you deem to be valuable.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If I then proceed by asking “But what is the pleasure of drinking the soda good for?” the discussion is likely to reach an awkward end. </w:t>
      </w:r>
      <w:r w:rsidRPr="00D15E8F">
        <w:rPr>
          <w:rStyle w:val="Emphasis"/>
          <w:highlight w:val="green"/>
        </w:rPr>
        <w:t>The reason is that</w:t>
      </w:r>
      <w:r w:rsidRPr="004172C0">
        <w:rPr>
          <w:rStyle w:val="Emphasis"/>
        </w:rPr>
        <w:t xml:space="preserve"> </w:t>
      </w:r>
      <w:r w:rsidRPr="004172C0">
        <w:rPr>
          <w:rStyle w:val="StyleUnderline"/>
          <w:rFonts w:cstheme="minorHAnsi"/>
        </w:rPr>
        <w:t xml:space="preserve">the </w:t>
      </w:r>
      <w:r w:rsidRPr="00D15E8F">
        <w:rPr>
          <w:rStyle w:val="Emphasis"/>
          <w:highlight w:val="green"/>
        </w:rPr>
        <w:t>pleasure is not good for anything further</w:t>
      </w:r>
      <w:r w:rsidRPr="004172C0">
        <w:rPr>
          <w:rStyle w:val="StyleUnderline"/>
          <w:rFonts w:cstheme="minorHAnsi"/>
        </w:rPr>
        <w:t>; it is simply that for which going to the convenience store and buying the soda is good</w:t>
      </w:r>
      <w:r w:rsidRPr="004172C0">
        <w:rPr>
          <w:rFonts w:cstheme="minorHAnsi"/>
          <w:sz w:val="12"/>
        </w:rPr>
        <w:t>. 3 As Aristotle observes: “</w:t>
      </w:r>
      <w:r w:rsidRPr="00D15E8F">
        <w:rPr>
          <w:rStyle w:val="Emphasis"/>
          <w:highlight w:val="green"/>
        </w:rPr>
        <w:t>We never ask</w:t>
      </w:r>
      <w:r w:rsidRPr="004172C0">
        <w:rPr>
          <w:rFonts w:cstheme="minorHAnsi"/>
          <w:sz w:val="12"/>
        </w:rPr>
        <w:t xml:space="preserve"> [a man] </w:t>
      </w:r>
      <w:r w:rsidRPr="00D15E8F">
        <w:rPr>
          <w:rStyle w:val="Emphasis"/>
          <w:highlight w:val="green"/>
        </w:rPr>
        <w:t>what</w:t>
      </w:r>
      <w:r w:rsidRPr="004172C0">
        <w:rPr>
          <w:rFonts w:cstheme="minorHAnsi"/>
          <w:sz w:val="12"/>
        </w:rPr>
        <w:t xml:space="preserve"> his </w:t>
      </w:r>
      <w:r w:rsidRPr="00D15E8F">
        <w:rPr>
          <w:rStyle w:val="Emphasis"/>
          <w:highlight w:val="green"/>
        </w:rPr>
        <w:t>end is in being pleased, because we assume</w:t>
      </w:r>
      <w:r w:rsidRPr="004172C0">
        <w:rPr>
          <w:rStyle w:val="StyleUnderline"/>
          <w:rFonts w:cstheme="minorHAnsi"/>
        </w:rPr>
        <w:t xml:space="preserve"> that </w:t>
      </w:r>
      <w:r w:rsidRPr="00D15E8F">
        <w:rPr>
          <w:rStyle w:val="Emphasis"/>
          <w:highlight w:val="green"/>
        </w:rPr>
        <w:t>pleasure is</w:t>
      </w:r>
      <w:r w:rsidRPr="004172C0">
        <w:rPr>
          <w:rStyle w:val="StyleUnderline"/>
          <w:rFonts w:cstheme="minorHAnsi"/>
        </w:rPr>
        <w:t xml:space="preserve"> choice </w:t>
      </w:r>
      <w:r w:rsidRPr="00D15E8F">
        <w:rPr>
          <w:rStyle w:val="Emphasis"/>
          <w:highlight w:val="green"/>
        </w:rPr>
        <w:t xml:space="preserve">worthy </w:t>
      </w:r>
      <w:r w:rsidRPr="00FB52E6">
        <w:rPr>
          <w:rStyle w:val="Emphasis"/>
        </w:rPr>
        <w:t>in itself</w:t>
      </w:r>
      <w:r w:rsidRPr="004172C0">
        <w:rPr>
          <w:rFonts w:cstheme="minorHAnsi"/>
          <w:sz w:val="12"/>
        </w:rPr>
        <w:t xml:space="preserve">.”4 Presumably, a similar story can be told in the case of pains, for if someone says “This is painful!” we never respond by asking: “And why is that a problem?” We take for granted that </w:t>
      </w:r>
      <w:r w:rsidRPr="00D15E8F">
        <w:rPr>
          <w:rStyle w:val="Emphasis"/>
          <w:highlight w:val="green"/>
        </w:rPr>
        <w:t xml:space="preserve">if something is painful, we have a </w:t>
      </w:r>
      <w:r w:rsidRPr="00FB52E6">
        <w:rPr>
          <w:rStyle w:val="Emphasis"/>
        </w:rPr>
        <w:t xml:space="preserve">sufficient </w:t>
      </w:r>
      <w:r w:rsidRPr="00D15E8F">
        <w:rPr>
          <w:rStyle w:val="Emphasis"/>
          <w:highlight w:val="green"/>
        </w:rPr>
        <w:t>explanation of why it is bad</w:t>
      </w:r>
      <w:r w:rsidRPr="004172C0">
        <w:rPr>
          <w:rFonts w:cstheme="minorHAnsi"/>
          <w:sz w:val="12"/>
        </w:rPr>
        <w:t>. If we are onto something in our everyday relations that ground Pettit’s theory.</w:t>
      </w:r>
    </w:p>
    <w:p w14:paraId="62138022" w14:textId="77777777" w:rsidR="00BF26FC" w:rsidRDefault="00BF26FC" w:rsidP="00BF26FC"/>
    <w:p w14:paraId="70E80FA7" w14:textId="727E16C9" w:rsidR="00BF26FC" w:rsidRDefault="00BF26FC" w:rsidP="00BF26FC">
      <w:pPr>
        <w:pStyle w:val="Heading2"/>
      </w:pPr>
      <w:r>
        <w:lastRenderedPageBreak/>
        <w:t>Case</w:t>
      </w:r>
    </w:p>
    <w:p w14:paraId="04B00CCF" w14:textId="64D03BA1" w:rsidR="00BF26FC" w:rsidRPr="00BF26FC" w:rsidRDefault="00411B44" w:rsidP="00BF26FC">
      <w:r>
        <w:t>Kant negates</w:t>
      </w:r>
    </w:p>
    <w:p w14:paraId="15AE91EF" w14:textId="77777777" w:rsidR="007D46B2" w:rsidRPr="00742C76" w:rsidRDefault="007D46B2" w:rsidP="007D46B2">
      <w:pPr>
        <w:pStyle w:val="Heading4"/>
        <w:rPr>
          <w:rFonts w:cs="Calibri"/>
        </w:rPr>
      </w:pPr>
      <w:r w:rsidRPr="00742C76">
        <w:rPr>
          <w:rFonts w:cs="Calibri"/>
        </w:rPr>
        <w:t>1] Libertarianism mandates a market-oriented approach to space—that negates</w:t>
      </w:r>
    </w:p>
    <w:p w14:paraId="6521351F" w14:textId="77777777" w:rsidR="007D46B2" w:rsidRPr="00742C76" w:rsidRDefault="007D46B2" w:rsidP="007D46B2">
      <w:r w:rsidRPr="00742C76">
        <w:rPr>
          <w:rStyle w:val="Style13ptBold"/>
        </w:rPr>
        <w:t>Broker 20</w:t>
      </w:r>
      <w:r w:rsidRPr="00742C76">
        <w:t xml:space="preserve"> </w:t>
      </w:r>
      <w:r w:rsidRPr="00742C76">
        <w:rPr>
          <w:sz w:val="16"/>
          <w:szCs w:val="16"/>
        </w:rPr>
        <w:t xml:space="preserve">[(Tyler, work has been published in the Gonzaga Law Review, the Albany Law Review and the University of Memphis Law Review.) </w:t>
      </w:r>
      <w:r w:rsidRPr="00742C76">
        <w:rPr>
          <w:rStyle w:val="StyleUnderline"/>
          <w:sz w:val="16"/>
          <w:szCs w:val="16"/>
        </w:rPr>
        <w:t>“Space Law Can Only Be Libertarian Minded,”</w:t>
      </w:r>
      <w:r w:rsidRPr="00742C76">
        <w:rPr>
          <w:sz w:val="16"/>
          <w:szCs w:val="16"/>
        </w:rPr>
        <w:t xml:space="preserve"> Above the Law, 1-14-20, </w:t>
      </w:r>
      <w:hyperlink r:id="rId9" w:history="1">
        <w:r w:rsidRPr="00742C76">
          <w:rPr>
            <w:rStyle w:val="Hyperlink"/>
            <w:sz w:val="16"/>
            <w:szCs w:val="16"/>
          </w:rPr>
          <w:t>https://abovethelaw.com/2020/01/space-law-can-only-be-libertarian-minded/</w:t>
        </w:r>
      </w:hyperlink>
      <w:r w:rsidRPr="00742C76">
        <w:rPr>
          <w:sz w:val="16"/>
          <w:szCs w:val="16"/>
        </w:rPr>
        <w:t>] TDI</w:t>
      </w:r>
    </w:p>
    <w:p w14:paraId="45FFC20D" w14:textId="77777777" w:rsidR="007D46B2" w:rsidRPr="00742C76" w:rsidRDefault="007D46B2" w:rsidP="007D46B2">
      <w:pPr>
        <w:rPr>
          <w:rStyle w:val="StyleUnderline"/>
          <w:sz w:val="12"/>
        </w:rPr>
      </w:pPr>
      <w:r w:rsidRPr="00742C76">
        <w:rPr>
          <w:sz w:val="12"/>
        </w:rPr>
        <w:t xml:space="preserve">The impact on human daily life from a transition to the virtually unlimited resource reality of space cannot be overstated. </w:t>
      </w:r>
      <w:r w:rsidRPr="00742C76">
        <w:rPr>
          <w:rStyle w:val="StyleUnderline"/>
        </w:rPr>
        <w:t xml:space="preserve">However, when it comes to the law, a minimalist, dare I say libertarian, approach appears as the only applicable system. </w:t>
      </w:r>
      <w:r w:rsidRPr="00742C76">
        <w:rPr>
          <w:sz w:val="12"/>
        </w:rPr>
        <w:t xml:space="preserve">In the words of NASA, “2020 promises to be a big year for space exploration.” Yet, as Rand Simberg points out in Reason magazine, </w:t>
      </w:r>
      <w:r w:rsidRPr="00742C76">
        <w:rPr>
          <w:rStyle w:val="StyleUnderline"/>
        </w:rPr>
        <w:t xml:space="preserve">it is actually </w:t>
      </w:r>
      <w:r w:rsidRPr="00742C76">
        <w:rPr>
          <w:rStyle w:val="StyleUnderline"/>
          <w:highlight w:val="green"/>
        </w:rPr>
        <w:t>private</w:t>
      </w:r>
      <w:r w:rsidRPr="00742C76">
        <w:rPr>
          <w:rStyle w:val="StyleUnderline"/>
        </w:rPr>
        <w:t xml:space="preserve"> American </w:t>
      </w:r>
      <w:r w:rsidRPr="00742C76">
        <w:rPr>
          <w:rStyle w:val="StyleUnderline"/>
          <w:highlight w:val="green"/>
        </w:rPr>
        <w:t>investment</w:t>
      </w:r>
      <w:r w:rsidRPr="00742C76">
        <w:rPr>
          <w:rStyle w:val="StyleUnderline"/>
        </w:rPr>
        <w:t xml:space="preserve"> that </w:t>
      </w:r>
      <w:r w:rsidRPr="00742C76">
        <w:rPr>
          <w:rStyle w:val="StyleUnderline"/>
          <w:highlight w:val="green"/>
        </w:rPr>
        <w:t>is</w:t>
      </w:r>
      <w:r w:rsidRPr="00742C76">
        <w:rPr>
          <w:rStyle w:val="StyleUnderline"/>
        </w:rPr>
        <w:t xml:space="preserve"> currently </w:t>
      </w:r>
      <w:r w:rsidRPr="00742C76">
        <w:rPr>
          <w:rStyle w:val="StyleUnderline"/>
          <w:highlight w:val="green"/>
        </w:rPr>
        <w:t>moving space exploration</w:t>
      </w:r>
      <w:r w:rsidRPr="00742C76">
        <w:rPr>
          <w:rStyle w:val="StyleUnderline"/>
        </w:rPr>
        <w:t xml:space="preserve"> to “a pace unseen since the 1960s.”</w:t>
      </w:r>
      <w:r w:rsidRPr="00742C76">
        <w:rPr>
          <w:sz w:val="12"/>
        </w:rPr>
        <w:t xml:space="preserve"> According to Simberg, due to this increase in private investment “We are now on the verge of getting affordable private access to orbit for large masses of payload and people.” The impact of that type of affordable travel into space might sound sensational to some, but in reality the benefits that space can offer are far greater than any benefit currently attributed to any major policy proposal being discussed at the national level. The sheer amount of resources available within our current reach/capabilities simply speaks for itself. However, although those new realities will, as Simberg says, “bring to the fore a lot of ideological issues that up to now were just theoretical,” I believe it will also eliminate many economic and legal distinctions we currently utilize today. </w:t>
      </w:r>
      <w:r w:rsidRPr="00742C76">
        <w:rPr>
          <w:rStyle w:val="StyleUnderline"/>
        </w:rPr>
        <w:t xml:space="preserve">For example, the sheer number of resources we can already obtain in space means that </w:t>
      </w:r>
      <w:r w:rsidRPr="00742C76">
        <w:rPr>
          <w:rStyle w:val="StyleUnderline"/>
          <w:highlight w:val="green"/>
        </w:rPr>
        <w:t>in the rapidly near future, the distinction between a nonpublic</w:t>
      </w:r>
      <w:r w:rsidRPr="00742C76">
        <w:rPr>
          <w:rStyle w:val="StyleUnderline"/>
        </w:rPr>
        <w:t xml:space="preserve"> good </w:t>
      </w:r>
      <w:r w:rsidRPr="00742C76">
        <w:rPr>
          <w:rStyle w:val="StyleUnderline"/>
          <w:highlight w:val="green"/>
        </w:rPr>
        <w:t>or</w:t>
      </w:r>
      <w:r w:rsidRPr="00742C76">
        <w:rPr>
          <w:rStyle w:val="StyleUnderline"/>
        </w:rPr>
        <w:t xml:space="preserve"> a </w:t>
      </w:r>
      <w:r w:rsidRPr="00742C76">
        <w:rPr>
          <w:rStyle w:val="StyleUnderline"/>
          <w:highlight w:val="green"/>
        </w:rPr>
        <w:t>public good will be</w:t>
      </w:r>
      <w:r w:rsidRPr="00742C76">
        <w:rPr>
          <w:rStyle w:val="StyleUnderline"/>
        </w:rPr>
        <w:t xml:space="preserve"> rendered </w:t>
      </w:r>
      <w:r w:rsidRPr="00742C76">
        <w:rPr>
          <w:rStyle w:val="StyleUnderline"/>
          <w:highlight w:val="green"/>
        </w:rPr>
        <w:t>meaningless.</w:t>
      </w:r>
      <w:r w:rsidRPr="00742C76">
        <w:rPr>
          <w:rStyle w:val="StyleUnderline"/>
        </w:rPr>
        <w:t xml:space="preserve"> In other words, because the resources available within our solar system exist in such quantities, all goods will become nonrivalrous in their consumption and nonexcludable in their distribution.</w:t>
      </w:r>
      <w:r w:rsidRPr="00742C76">
        <w:rPr>
          <w:sz w:val="12"/>
        </w:rPr>
        <w:t xml:space="preserve"> This would mean government engagement in the public provision of a nonpublic good, even at the trivial level, or what Kevin Williamson defines as socialism, is rendered meaningless or impossible. In fact, in space, I fail to see how any government could even try to legally compel collectivism in the way Simberg fears. Similar to many economic distinctions, however, it appears that many laws, both the good and the bad, will also be rendered meaningless as soon as we begin to utilize the resources within our solar system. For example, if every human being is given access to the resources that allows them to replicate anything anyone else has, or replace anything “taken” from them instantly, what would be the point of theft laws? If you had virtually infinite space in which you can build what we would now call luxurious livable quarters, all without exploiting human labor or fragile Earth ecosystems when you do it, what sense would most property, employment, or commercial law make? Again, this is not a pipe dream, no matter how much our population grows for the next several millennia, the amount of resources within our solar system can sustain such an existence for every human being. </w:t>
      </w:r>
      <w:r w:rsidRPr="00742C76">
        <w:rPr>
          <w:rStyle w:val="StyleUnderline"/>
        </w:rPr>
        <w:t>Rather than panicking about the future, we should try embracing it, or at least meaningfully preparing for it. Currently, the Outer Space Treaty, or as some call it “the Magna Carta of Space,” is silent on the issue of whether private individuals or corporate entities can own territory in space. Regardless of whether governments allow it, however, private citizens are currently obtaining the ability to travel there, and if human history is any indicator, private homesteading will follow</w:t>
      </w:r>
      <w:r w:rsidRPr="00742C76">
        <w:rPr>
          <w:sz w:val="12"/>
        </w:rPr>
        <w:t xml:space="preserve">, flag or no flag. We Americans know this is how a Wild West starts, where most regulation becomes the impractical pipe dream. </w:t>
      </w:r>
      <w:r w:rsidRPr="00742C76">
        <w:rPr>
          <w:rStyle w:val="StyleUnderline"/>
        </w:rPr>
        <w:t xml:space="preserve">But again, this would be a Wild West where </w:t>
      </w:r>
      <w:r w:rsidRPr="00742C76">
        <w:rPr>
          <w:rStyle w:val="StyleUnderline"/>
          <w:highlight w:val="green"/>
        </w:rPr>
        <w:t>the exploitation of human labor and fragile Earth ecosystem makes no economic sense</w:t>
      </w:r>
      <w:r w:rsidRPr="00742C76">
        <w:rPr>
          <w:rStyle w:val="StyleUnderline"/>
        </w:rPr>
        <w:t xml:space="preserve">, where every single human can be granted access to resources that even the wealthiest among us now would envy, and where innovation and imagination become the only things we would recognize as currency. </w:t>
      </w:r>
      <w:r w:rsidRPr="00742C76">
        <w:rPr>
          <w:rStyle w:val="StyleUnderline"/>
          <w:highlight w:val="green"/>
        </w:rPr>
        <w:t>Only a libertarian-type system, that guarantees basic individual rights</w:t>
      </w:r>
      <w:r w:rsidRPr="00742C76">
        <w:rPr>
          <w:rStyle w:val="StyleUnderline"/>
        </w:rPr>
        <w:t xml:space="preserve"> to life, liberty, and the pursuit of happiness </w:t>
      </w:r>
      <w:r w:rsidRPr="00742C76">
        <w:rPr>
          <w:rStyle w:val="StyleUnderline"/>
          <w:highlight w:val="green"/>
        </w:rPr>
        <w:t>could be valued</w:t>
      </w:r>
      <w:r w:rsidRPr="00742C76">
        <w:rPr>
          <w:rStyle w:val="StyleUnderline"/>
        </w:rPr>
        <w:t xml:space="preserve"> and therefore human fidelity to a set of laws made possible, in such an existence.</w:t>
      </w:r>
    </w:p>
    <w:p w14:paraId="7FC433C0" w14:textId="77777777" w:rsidR="007D46B2" w:rsidRPr="00742C76" w:rsidRDefault="007D46B2" w:rsidP="007D46B2">
      <w:pPr>
        <w:pStyle w:val="Heading4"/>
        <w:rPr>
          <w:rStyle w:val="StyleUnderline"/>
          <w:rFonts w:cs="Calibri"/>
        </w:rPr>
      </w:pPr>
      <w:r w:rsidRPr="00742C76">
        <w:rPr>
          <w:rStyle w:val="StyleUnderline"/>
          <w:rFonts w:cs="Calibri"/>
        </w:rPr>
        <w:t>2] Property rights in space can be consistent with international law</w:t>
      </w:r>
    </w:p>
    <w:p w14:paraId="25025472" w14:textId="77777777" w:rsidR="007D46B2" w:rsidRPr="00742C76" w:rsidRDefault="007D46B2" w:rsidP="007D46B2">
      <w:pPr>
        <w:rPr>
          <w:rStyle w:val="StyleUnderline"/>
          <w:sz w:val="16"/>
          <w:szCs w:val="16"/>
        </w:rPr>
      </w:pPr>
      <w:r w:rsidRPr="00742C76">
        <w:rPr>
          <w:rStyle w:val="Style13ptBold"/>
        </w:rPr>
        <w:t>Simberg 12</w:t>
      </w:r>
      <w:r w:rsidRPr="00742C76">
        <w:rPr>
          <w:rStyle w:val="StyleUnderline"/>
        </w:rPr>
        <w:t xml:space="preserve"> </w:t>
      </w:r>
      <w:r w:rsidRPr="00742C76">
        <w:rPr>
          <w:rStyle w:val="StyleUnderline"/>
          <w:sz w:val="16"/>
          <w:szCs w:val="16"/>
        </w:rPr>
        <w:t xml:space="preserve">[(Rand, MSE in technical management from West Coast University, recognized as an expert in space transportation by the Office of Technology Assessment) “Homesteading the Final Frontier A Practical Proposal for Securing Property Rights in Space,” Competitive Enterprise Institute, April 2012, </w:t>
      </w:r>
      <w:hyperlink r:id="rId10" w:history="1">
        <w:r w:rsidRPr="00742C76">
          <w:rPr>
            <w:rStyle w:val="Hyperlink"/>
            <w:sz w:val="16"/>
            <w:szCs w:val="16"/>
          </w:rPr>
          <w:t>https://cei.org/wp-content/uploads/2012/04/Rand-Simberg-Homesteading-the-Final-Frontier.pdf</w:t>
        </w:r>
      </w:hyperlink>
      <w:r w:rsidRPr="00742C76">
        <w:rPr>
          <w:rStyle w:val="StyleUnderline"/>
          <w:sz w:val="16"/>
          <w:szCs w:val="16"/>
        </w:rPr>
        <w:t>] TDI</w:t>
      </w:r>
    </w:p>
    <w:p w14:paraId="656E7174" w14:textId="77777777" w:rsidR="007D46B2" w:rsidRPr="00742C76" w:rsidRDefault="007D46B2" w:rsidP="007D46B2">
      <w:pPr>
        <w:rPr>
          <w:rStyle w:val="StyleUnderline"/>
        </w:rPr>
      </w:pPr>
      <w:r w:rsidRPr="00742C76">
        <w:rPr>
          <w:rStyle w:val="StyleUnderline"/>
        </w:rPr>
        <w:t xml:space="preserve">But is it true that any recognition of off-planet property claims is de facto a violation of the Outer Space Treaty? Not necessarily. For instance, one could argue that the existence of </w:t>
      </w:r>
      <w:r w:rsidRPr="00742C76">
        <w:rPr>
          <w:rStyle w:val="StyleUnderline"/>
          <w:highlight w:val="green"/>
        </w:rPr>
        <w:t>the Moon Treaty is</w:t>
      </w:r>
      <w:r w:rsidRPr="00742C76">
        <w:rPr>
          <w:rStyle w:val="StyleUnderline"/>
        </w:rPr>
        <w:t xml:space="preserve"> in and of itself </w:t>
      </w:r>
      <w:r w:rsidRPr="00742C76">
        <w:rPr>
          <w:rStyle w:val="StyleUnderline"/>
          <w:highlight w:val="green"/>
        </w:rPr>
        <w:t>a refutation</w:t>
      </w:r>
      <w:r w:rsidRPr="00742C76">
        <w:rPr>
          <w:rStyle w:val="StyleUnderline"/>
        </w:rPr>
        <w:t xml:space="preserve"> of the notion that the Outer Space Treaty outlaws private property in space, </w:t>
      </w:r>
      <w:r w:rsidRPr="00742C76">
        <w:rPr>
          <w:rStyle w:val="StyleUnderline"/>
          <w:highlight w:val="green"/>
        </w:rPr>
        <w:t>or else there would be no need for another treaty</w:t>
      </w:r>
      <w:r w:rsidRPr="00742C76">
        <w:rPr>
          <w:rStyle w:val="StyleUnderline"/>
        </w:rPr>
        <w:t xml:space="preserve"> that essentially explicitly does so. And there is at least one potential loophole that could be exploited by appropriately worded legislation. </w:t>
      </w:r>
      <w:r w:rsidRPr="00742C76">
        <w:rPr>
          <w:rStyle w:val="StyleUnderline"/>
          <w:sz w:val="12"/>
        </w:rPr>
        <w:t xml:space="preserve">There are two key assumptions in the legal argument used by opponents of off-planet property claims: 1) that the recognition by a government would only recognize claims by its own citizens; and 2) that it would defend them by force. </w:t>
      </w:r>
      <w:r w:rsidRPr="00742C76">
        <w:rPr>
          <w:rStyle w:val="StyleUnderline"/>
          <w:sz w:val="12"/>
        </w:rPr>
        <w:lastRenderedPageBreak/>
        <w:t xml:space="preserve">That need not necessarily be so. </w:t>
      </w:r>
      <w:r w:rsidRPr="00742C76">
        <w:rPr>
          <w:rStyle w:val="StyleUnderline"/>
          <w:highlight w:val="green"/>
        </w:rPr>
        <w:t>Under the treaty, it would</w:t>
      </w:r>
      <w:r w:rsidRPr="00742C76">
        <w:rPr>
          <w:rStyle w:val="StyleUnderline"/>
        </w:rPr>
        <w:t xml:space="preserve"> in fact </w:t>
      </w:r>
      <w:r w:rsidRPr="00742C76">
        <w:rPr>
          <w:rStyle w:val="StyleUnderline"/>
          <w:highlight w:val="green"/>
        </w:rPr>
        <w:t>be possible for a government</w:t>
      </w:r>
      <w:r w:rsidRPr="00742C76">
        <w:rPr>
          <w:rStyle w:val="StyleUnderline"/>
        </w:rPr>
        <w:t xml:space="preserve">, or group of governments, </w:t>
      </w:r>
      <w:r w:rsidRPr="00742C76">
        <w:rPr>
          <w:rStyle w:val="StyleUnderline"/>
          <w:highlight w:val="green"/>
        </w:rPr>
        <w:t>to recognize the property</w:t>
      </w:r>
      <w:r w:rsidRPr="00742C76">
        <w:rPr>
          <w:rStyle w:val="StyleUnderline"/>
        </w:rPr>
        <w:t xml:space="preserve"> claims of anyone </w:t>
      </w:r>
      <w:r w:rsidRPr="00742C76">
        <w:rPr>
          <w:rStyle w:val="StyleUnderline"/>
          <w:highlight w:val="green"/>
        </w:rPr>
        <w:t>who met</w:t>
      </w:r>
      <w:r w:rsidRPr="00742C76">
        <w:rPr>
          <w:rStyle w:val="StyleUnderline"/>
        </w:rPr>
        <w:t xml:space="preserve"> specified </w:t>
      </w:r>
      <w:r w:rsidRPr="00742C76">
        <w:rPr>
          <w:rStyle w:val="StyleUnderline"/>
          <w:highlight w:val="green"/>
        </w:rPr>
        <w:t>conditions,</w:t>
      </w:r>
      <w:r w:rsidRPr="00742C76">
        <w:rPr>
          <w:rStyle w:val="StyleUnderline"/>
        </w:rPr>
        <w:t xml:space="preserve"> regardless of their citizenship or nationality. </w:t>
      </w:r>
      <w:r w:rsidRPr="00742C76">
        <w:rPr>
          <w:rStyle w:val="StyleUnderline"/>
          <w:highlight w:val="green"/>
        </w:rPr>
        <w:t xml:space="preserve">Such cooperation </w:t>
      </w:r>
      <w:r w:rsidRPr="00742C76">
        <w:rPr>
          <w:rStyle w:val="StyleUnderline"/>
        </w:rPr>
        <w:t xml:space="preserve">would obviate the </w:t>
      </w:r>
      <w:r w:rsidRPr="00742C76">
        <w:rPr>
          <w:rStyle w:val="StyleUnderline"/>
          <w:highlight w:val="green"/>
        </w:rPr>
        <w:t>need</w:t>
      </w:r>
      <w:r w:rsidRPr="00742C76">
        <w:rPr>
          <w:rStyle w:val="StyleUnderline"/>
        </w:rPr>
        <w:t xml:space="preserve"> for </w:t>
      </w:r>
      <w:r w:rsidRPr="00742C76">
        <w:rPr>
          <w:rStyle w:val="StyleUnderline"/>
          <w:highlight w:val="green"/>
        </w:rPr>
        <w:t>physical force</w:t>
      </w:r>
      <w:r w:rsidRPr="00742C76">
        <w:rPr>
          <w:rStyle w:val="StyleUnderline"/>
        </w:rPr>
        <w:t xml:space="preserve"> to defend claims. The argument that the treaty permits individual property rights was actually made from the very beginning.</w:t>
      </w:r>
      <w:r w:rsidRPr="00742C76">
        <w:rPr>
          <w:rStyle w:val="StyleUnderline"/>
          <w:sz w:val="12"/>
        </w:rPr>
        <w:t xml:space="preserve"> In 1969, two years after the treaty went into force, the late distinguished space-law professor, Stephen Gorove, noted that under it, “[A]n individual acting on his own behalf or on behalf of another individual or a private association or an international organization could lawfully appropriate any part of outer space, including the [M]oon and other celestial bodies.”32 </w:t>
      </w:r>
      <w:r w:rsidRPr="00742C76">
        <w:rPr>
          <w:rStyle w:val="StyleUnderline"/>
          <w:highlight w:val="green"/>
        </w:rPr>
        <w:t>This</w:t>
      </w:r>
      <w:r w:rsidRPr="00742C76">
        <w:rPr>
          <w:rStyle w:val="StyleUnderline"/>
        </w:rPr>
        <w:t xml:space="preserve"> clearly </w:t>
      </w:r>
      <w:r w:rsidRPr="00742C76">
        <w:rPr>
          <w:rStyle w:val="StyleUnderline"/>
          <w:highlight w:val="green"/>
        </w:rPr>
        <w:t>provides support for the concept of individual claims</w:t>
      </w:r>
      <w:r w:rsidRPr="00742C76">
        <w:rPr>
          <w:rStyle w:val="StyleUnderline"/>
        </w:rPr>
        <w:t xml:space="preserve"> off planet under Article II. </w:t>
      </w:r>
    </w:p>
    <w:p w14:paraId="59035963" w14:textId="77777777" w:rsidR="007D46B2" w:rsidRPr="00742C76" w:rsidRDefault="007D46B2" w:rsidP="007D46B2">
      <w:pPr>
        <w:pStyle w:val="Heading4"/>
        <w:rPr>
          <w:rFonts w:cs="Calibri"/>
        </w:rPr>
      </w:pPr>
      <w:r w:rsidRPr="00742C76">
        <w:rPr>
          <w:rFonts w:cs="Calibri"/>
        </w:rPr>
        <w:t>3] Space appropriation and exploration originates from private companies such as Space X and Blue Origin. Preventing such is a restriction on the ability of companies to set and pursue their ends and these companies gain contracts with the government for projects which turns promise breaking offense.</w:t>
      </w:r>
    </w:p>
    <w:p w14:paraId="13378292" w14:textId="77777777" w:rsidR="00BF26FC" w:rsidRDefault="00BF26FC" w:rsidP="00BF26FC"/>
    <w:p w14:paraId="1EF813E6" w14:textId="5006BB6E" w:rsidR="009E0A25" w:rsidRDefault="00AB058F" w:rsidP="00AB058F">
      <w:pPr>
        <w:pStyle w:val="Heading2"/>
      </w:pPr>
      <w:r>
        <w:lastRenderedPageBreak/>
        <w:t>Debris</w:t>
      </w:r>
    </w:p>
    <w:p w14:paraId="226A36E8" w14:textId="77777777" w:rsidR="00AB058F" w:rsidRDefault="00AB058F" w:rsidP="00AB058F">
      <w:pPr>
        <w:pStyle w:val="Heading4"/>
      </w:pPr>
      <w:r>
        <w:t xml:space="preserve">[1] Scenario 2 – Their evidence just says may prove conflict between nations and doesn’t mention nuclear war. </w:t>
      </w:r>
    </w:p>
    <w:p w14:paraId="5FC914B5" w14:textId="77777777" w:rsidR="00AB058F" w:rsidRDefault="00AB058F" w:rsidP="00AB058F">
      <w:pPr>
        <w:pStyle w:val="Heading4"/>
        <w:rPr>
          <w:rFonts w:eastAsia="Times New Roman"/>
        </w:rPr>
      </w:pPr>
      <w:r>
        <w:rPr>
          <w:rFonts w:eastAsia="Times New Roman"/>
        </w:rPr>
        <w:t>[2</w:t>
      </w:r>
      <w:r w:rsidRPr="00B039E6">
        <w:rPr>
          <w:rFonts w:eastAsia="Times New Roman"/>
        </w:rPr>
        <w:t xml:space="preserve">] 2 parts of Orwig nonunique the aff – a] currently theres “five to six hundred thousnads space debris” which means squo debris thumps b] “already been repeated ‘sudden failures” of spacecraft’ means theres no impact to the aff since even if satellites go dark they know its debris </w:t>
      </w:r>
    </w:p>
    <w:p w14:paraId="402C46F6" w14:textId="77777777" w:rsidR="00AB058F" w:rsidRPr="00B039E6" w:rsidRDefault="00AB058F" w:rsidP="00AB058F">
      <w:pPr>
        <w:pStyle w:val="Heading4"/>
        <w:rPr>
          <w:rFonts w:eastAsia="Times New Roman"/>
        </w:rPr>
      </w:pPr>
      <w:r>
        <w:rPr>
          <w:rFonts w:eastAsia="Times New Roman"/>
        </w:rPr>
        <w:t>[3]</w:t>
      </w:r>
      <w:r w:rsidRPr="00B039E6">
        <w:rPr>
          <w:rFonts w:eastAsia="Times New Roman"/>
        </w:rPr>
        <w:t xml:space="preserve"> Orwig has no warrant – purely speculative on how CONFLICT occurs from miscalc – the aff’s burden is outline the literal responses each countries take after seeing a sateillte go down and explain how that leads to war</w:t>
      </w:r>
    </w:p>
    <w:p w14:paraId="7DAB11B9" w14:textId="77777777" w:rsidR="00AB058F" w:rsidRPr="004A0DFF" w:rsidRDefault="00AB058F" w:rsidP="00AB058F"/>
    <w:p w14:paraId="26D3D58D" w14:textId="77777777" w:rsidR="00AB058F" w:rsidRPr="00100A2B" w:rsidRDefault="00AB058F" w:rsidP="00AB058F">
      <w:pPr>
        <w:pStyle w:val="Heading4"/>
      </w:pPr>
      <w:r w:rsidRPr="00100A2B">
        <w:t xml:space="preserve">Space debris creates a taboo </w:t>
      </w:r>
      <w:r>
        <w:t>from striking from loss of EWS</w:t>
      </w:r>
    </w:p>
    <w:p w14:paraId="27B45911" w14:textId="77777777" w:rsidR="00AB058F" w:rsidRPr="00100A2B" w:rsidRDefault="00AB058F" w:rsidP="00AB058F">
      <w:r w:rsidRPr="00735A87">
        <w:rPr>
          <w:rStyle w:val="Style13ptBold"/>
        </w:rPr>
        <w:t>Bowen 18</w:t>
      </w:r>
      <w:r w:rsidRPr="00100A2B">
        <w:t xml:space="preserve"> [(Bleddyn, lecturer in International Relations at the University of Leicester) “The Art of Space Deterrence,” European Leadership Network, February 20, 2018, </w:t>
      </w:r>
      <w:hyperlink r:id="rId11" w:history="1">
        <w:r w:rsidRPr="00100A2B">
          <w:rPr>
            <w:rStyle w:val="Hyperlink"/>
          </w:rPr>
          <w:t>https://www.europeanleadershipnetwork.org/commentary/the-art-of-space-deterrence/</w:t>
        </w:r>
      </w:hyperlink>
      <w:r w:rsidRPr="00100A2B">
        <w:rPr>
          <w:rStyle w:val="Hyperlink"/>
        </w:rPr>
        <w:t>] TDI</w:t>
      </w:r>
    </w:p>
    <w:p w14:paraId="4CC9A8A8" w14:textId="77777777" w:rsidR="00AB058F" w:rsidRPr="00B84D5F" w:rsidRDefault="00AB058F" w:rsidP="00AB058F">
      <w:pPr>
        <w:rPr>
          <w:sz w:val="12"/>
        </w:rPr>
      </w:pPr>
      <w:r w:rsidRPr="008409C9">
        <w:rPr>
          <w:sz w:val="12"/>
        </w:rPr>
        <w:t xml:space="preserve">Fourth, </w:t>
      </w:r>
      <w:r w:rsidRPr="004B7660">
        <w:rPr>
          <w:rStyle w:val="StyleUnderline"/>
        </w:rPr>
        <w:t xml:space="preserve">the </w:t>
      </w:r>
      <w:r w:rsidRPr="001F0D13">
        <w:rPr>
          <w:rStyle w:val="StyleUnderline"/>
          <w:highlight w:val="green"/>
        </w:rPr>
        <w:t xml:space="preserve">ubiquity of space </w:t>
      </w:r>
      <w:r w:rsidRPr="004B7660">
        <w:rPr>
          <w:rStyle w:val="StyleUnderline"/>
        </w:rPr>
        <w:t xml:space="preserve">infrastructure and the </w:t>
      </w:r>
      <w:r w:rsidRPr="001F0D13">
        <w:rPr>
          <w:rStyle w:val="StyleUnderline"/>
          <w:highlight w:val="green"/>
        </w:rPr>
        <w:t xml:space="preserve">fragility </w:t>
      </w:r>
      <w:r w:rsidRPr="004B7660">
        <w:rPr>
          <w:rStyle w:val="StyleUnderline"/>
        </w:rPr>
        <w:t>of the space</w:t>
      </w:r>
      <w:r w:rsidRPr="00100A2B">
        <w:rPr>
          <w:rStyle w:val="StyleUnderline"/>
        </w:rPr>
        <w:t xml:space="preserve"> environment </w:t>
      </w:r>
      <w:r w:rsidRPr="00DD3C7E">
        <w:rPr>
          <w:rStyle w:val="StyleUnderline"/>
        </w:rPr>
        <w:t xml:space="preserve">may </w:t>
      </w:r>
      <w:r w:rsidRPr="001F0D13">
        <w:rPr>
          <w:rStyle w:val="StyleUnderline"/>
          <w:highlight w:val="green"/>
        </w:rPr>
        <w:t xml:space="preserve">create </w:t>
      </w:r>
      <w:r w:rsidRPr="004B7660">
        <w:rPr>
          <w:rStyle w:val="StyleUnderline"/>
        </w:rPr>
        <w:t xml:space="preserve">a degree of existential </w:t>
      </w:r>
      <w:r w:rsidRPr="001F0D13">
        <w:rPr>
          <w:rStyle w:val="StyleUnderline"/>
          <w:highlight w:val="green"/>
        </w:rPr>
        <w:t>deterrence</w:t>
      </w:r>
      <w:r w:rsidRPr="00100A2B">
        <w:rPr>
          <w:rStyle w:val="StyleUnderline"/>
        </w:rPr>
        <w:t>. As space is so useful to modern economies and military forces</w:t>
      </w:r>
      <w:r w:rsidRPr="00DD3C7E">
        <w:rPr>
          <w:rStyle w:val="StyleUnderline"/>
        </w:rPr>
        <w:t xml:space="preserve">, a large-scale </w:t>
      </w:r>
      <w:r w:rsidRPr="001F0D13">
        <w:rPr>
          <w:rStyle w:val="StyleUnderline"/>
          <w:highlight w:val="green"/>
        </w:rPr>
        <w:t xml:space="preserve">disruption of space infrastructure </w:t>
      </w:r>
      <w:r w:rsidRPr="00DD3C7E">
        <w:rPr>
          <w:rStyle w:val="StyleUnderline"/>
        </w:rPr>
        <w:t xml:space="preserve">may be so </w:t>
      </w:r>
      <w:r w:rsidRPr="004B7660">
        <w:rPr>
          <w:rStyle w:val="StyleUnderline"/>
        </w:rPr>
        <w:t xml:space="preserve">intuitively </w:t>
      </w:r>
      <w:r w:rsidRPr="001F0D13">
        <w:rPr>
          <w:rStyle w:val="StyleUnderline"/>
          <w:highlight w:val="green"/>
        </w:rPr>
        <w:t xml:space="preserve">escalatory </w:t>
      </w:r>
      <w:r w:rsidRPr="00DD3C7E">
        <w:rPr>
          <w:rStyle w:val="StyleUnderline"/>
        </w:rPr>
        <w:t xml:space="preserve">to decision-makers that there </w:t>
      </w:r>
      <w:r w:rsidRPr="001F0D13">
        <w:rPr>
          <w:rStyle w:val="StyleUnderline"/>
          <w:highlight w:val="green"/>
        </w:rPr>
        <w:t xml:space="preserve">may be a </w:t>
      </w:r>
      <w:r w:rsidRPr="004B7660">
        <w:rPr>
          <w:rStyle w:val="StyleUnderline"/>
        </w:rPr>
        <w:t xml:space="preserve">natural </w:t>
      </w:r>
      <w:r w:rsidRPr="001F0D13">
        <w:rPr>
          <w:rStyle w:val="StyleUnderline"/>
          <w:highlight w:val="green"/>
        </w:rPr>
        <w:t>caution against a wholesale assault</w:t>
      </w:r>
      <w:r w:rsidRPr="00B84D5F">
        <w:rPr>
          <w:sz w:val="12"/>
        </w:rPr>
        <w:t xml:space="preserve"> on a state’s entire space capabilities </w:t>
      </w:r>
      <w:r w:rsidRPr="001F0D13">
        <w:rPr>
          <w:rStyle w:val="StyleUnderline"/>
          <w:highlight w:val="green"/>
        </w:rPr>
        <w:t xml:space="preserve">because the consequences </w:t>
      </w:r>
      <w:r w:rsidRPr="004B7660">
        <w:rPr>
          <w:rStyle w:val="StyleUnderline"/>
        </w:rPr>
        <w:t xml:space="preserve">of doing so </w:t>
      </w:r>
      <w:r w:rsidRPr="004B7660">
        <w:rPr>
          <w:rStyle w:val="StyleUnderline"/>
          <w:highlight w:val="green"/>
        </w:rPr>
        <w:t xml:space="preserve">approach </w:t>
      </w:r>
      <w:r w:rsidRPr="004B7660">
        <w:rPr>
          <w:rStyle w:val="StyleUnderline"/>
        </w:rPr>
        <w:t xml:space="preserve">the </w:t>
      </w:r>
      <w:r w:rsidRPr="001F0D13">
        <w:rPr>
          <w:rStyle w:val="StyleUnderline"/>
          <w:highlight w:val="green"/>
        </w:rPr>
        <w:t>mentalities of</w:t>
      </w:r>
      <w:r w:rsidRPr="00100A2B">
        <w:rPr>
          <w:rStyle w:val="StyleUnderline"/>
        </w:rPr>
        <w:t xml:space="preserve"> total war, or </w:t>
      </w:r>
      <w:r w:rsidRPr="001F0D13">
        <w:rPr>
          <w:rStyle w:val="StyleUnderline"/>
          <w:highlight w:val="green"/>
        </w:rPr>
        <w:t>nuclear responses</w:t>
      </w:r>
      <w:r w:rsidRPr="00B84D5F">
        <w:rPr>
          <w:sz w:val="12"/>
        </w:rPr>
        <w:t xml:space="preserve"> if a society begins tearing itself apart because of the collapse of optimised energy grids and just-in-time supply chains. In addition, the</w:t>
      </w:r>
      <w:r w:rsidRPr="00100A2B">
        <w:rPr>
          <w:rStyle w:val="TitleChar"/>
        </w:rPr>
        <w:t xml:space="preserve"> </w:t>
      </w:r>
      <w:r w:rsidRPr="00100A2B">
        <w:rPr>
          <w:rStyle w:val="StyleUnderline"/>
        </w:rPr>
        <w:t>problem of space debris</w:t>
      </w:r>
      <w:r w:rsidRPr="00B84D5F">
        <w:rPr>
          <w:sz w:val="12"/>
        </w:rPr>
        <w:t xml:space="preserve"> and the </w:t>
      </w:r>
      <w:hyperlink r:id="rId12" w:history="1">
        <w:r w:rsidRPr="00B84D5F">
          <w:rPr>
            <w:rStyle w:val="Hyperlink"/>
            <w:sz w:val="12"/>
          </w:rPr>
          <w:t>political-legal hurdles to conducting debris clean-up</w:t>
        </w:r>
      </w:hyperlink>
      <w:r w:rsidRPr="00B84D5F">
        <w:rPr>
          <w:sz w:val="12"/>
        </w:rPr>
        <w:t xml:space="preserve"> operations mean that </w:t>
      </w:r>
      <w:r w:rsidRPr="00DD3C7E">
        <w:rPr>
          <w:rStyle w:val="StyleUnderline"/>
        </w:rPr>
        <w:t>even a handful of explosive events in space can render a region of Earth orbit unusable</w:t>
      </w:r>
      <w:r w:rsidRPr="00100A2B">
        <w:rPr>
          <w:rStyle w:val="StyleUnderline"/>
        </w:rPr>
        <w:t xml:space="preserve"> for everyone. </w:t>
      </w:r>
      <w:r w:rsidRPr="001F0D13">
        <w:rPr>
          <w:rStyle w:val="StyleUnderline"/>
          <w:highlight w:val="green"/>
        </w:rPr>
        <w:t xml:space="preserve">This </w:t>
      </w:r>
      <w:r w:rsidRPr="004B7660">
        <w:rPr>
          <w:rStyle w:val="StyleUnderline"/>
        </w:rPr>
        <w:t xml:space="preserve">could </w:t>
      </w:r>
      <w:r w:rsidRPr="001F0D13">
        <w:rPr>
          <w:rStyle w:val="StyleUnderline"/>
          <w:highlight w:val="green"/>
        </w:rPr>
        <w:t>caution</w:t>
      </w:r>
      <w:r w:rsidRPr="00B84D5F">
        <w:rPr>
          <w:sz w:val="12"/>
        </w:rPr>
        <w:t xml:space="preserve"> a country like </w:t>
      </w:r>
      <w:r w:rsidRPr="001F0D13">
        <w:rPr>
          <w:rStyle w:val="StyleUnderline"/>
          <w:highlight w:val="green"/>
        </w:rPr>
        <w:t>China</w:t>
      </w:r>
      <w:r w:rsidRPr="00B84D5F">
        <w:rPr>
          <w:sz w:val="12"/>
        </w:rPr>
        <w:t xml:space="preserve"> from excessive kinetic intercept missions </w:t>
      </w:r>
      <w:r w:rsidRPr="00100A2B">
        <w:rPr>
          <w:rStyle w:val="StyleUnderline"/>
        </w:rPr>
        <w:t>because its own military and economy is increasingly reliant on outer space</w:t>
      </w:r>
      <w:r w:rsidRPr="00B84D5F">
        <w:rPr>
          <w:sz w:val="12"/>
        </w:rPr>
        <w:t xml:space="preserve">, but perhaps not a country like North Korea which does not rely on space. </w:t>
      </w:r>
      <w:r w:rsidRPr="001F0D13">
        <w:rPr>
          <w:rStyle w:val="StyleUnderline"/>
          <w:highlight w:val="green"/>
        </w:rPr>
        <w:t xml:space="preserve">The </w:t>
      </w:r>
      <w:r w:rsidRPr="004B7660">
        <w:rPr>
          <w:rStyle w:val="StyleUnderline"/>
        </w:rPr>
        <w:t xml:space="preserve">usefulness, sensitivity, and </w:t>
      </w:r>
      <w:r w:rsidRPr="004B7660">
        <w:rPr>
          <w:rStyle w:val="StyleUnderline"/>
          <w:highlight w:val="green"/>
        </w:rPr>
        <w:t>fragility of spa</w:t>
      </w:r>
      <w:r w:rsidRPr="001F0D13">
        <w:rPr>
          <w:rStyle w:val="StyleUnderline"/>
          <w:highlight w:val="green"/>
        </w:rPr>
        <w:t xml:space="preserve">ce </w:t>
      </w:r>
      <w:r w:rsidRPr="004B7660">
        <w:rPr>
          <w:rStyle w:val="StyleUnderline"/>
        </w:rPr>
        <w:t xml:space="preserve">may </w:t>
      </w:r>
      <w:r w:rsidRPr="001F0D13">
        <w:rPr>
          <w:rStyle w:val="StyleUnderline"/>
          <w:highlight w:val="green"/>
        </w:rPr>
        <w:t xml:space="preserve">have some </w:t>
      </w:r>
      <w:r w:rsidRPr="004B7660">
        <w:rPr>
          <w:rStyle w:val="StyleUnderline"/>
        </w:rPr>
        <w:t xml:space="preserve">existential </w:t>
      </w:r>
      <w:r w:rsidRPr="001F0D13">
        <w:rPr>
          <w:rStyle w:val="StyleUnderline"/>
          <w:highlight w:val="green"/>
        </w:rPr>
        <w:t xml:space="preserve">deterrent </w:t>
      </w:r>
      <w:r w:rsidRPr="004B7660">
        <w:rPr>
          <w:rStyle w:val="StyleUnderline"/>
        </w:rPr>
        <w:t>effect</w:t>
      </w:r>
      <w:r w:rsidRPr="00100A2B">
        <w:rPr>
          <w:rStyle w:val="StyleUnderline"/>
        </w:rPr>
        <w:t>.</w:t>
      </w:r>
      <w:r w:rsidRPr="00B84D5F">
        <w:rPr>
          <w:sz w:val="12"/>
        </w:rPr>
        <w:t> </w:t>
      </w:r>
      <w:hyperlink r:id="rId13" w:history="1">
        <w:r w:rsidRPr="00B84D5F">
          <w:rPr>
            <w:rStyle w:val="Hyperlink"/>
            <w:sz w:val="12"/>
          </w:rPr>
          <w:t>China’s catastrophic anti-satellite weapons test in 2007</w:t>
        </w:r>
      </w:hyperlink>
      <w:r w:rsidRPr="00B84D5F">
        <w:rPr>
          <w:sz w:val="12"/>
        </w:rPr>
        <w:t> is a valuable lesson for all on the potentially devastating effect of kinetic warfare in orbit.</w:t>
      </w:r>
    </w:p>
    <w:p w14:paraId="6F5819CF" w14:textId="77777777" w:rsidR="00AB058F" w:rsidRPr="004A0DFF" w:rsidRDefault="00AB058F" w:rsidP="00AB058F"/>
    <w:p w14:paraId="21E2FFCE" w14:textId="77777777" w:rsidR="00AB058F" w:rsidRPr="00100A2B" w:rsidRDefault="00AB058F" w:rsidP="00AB058F">
      <w:pPr>
        <w:pStyle w:val="Heading4"/>
        <w:rPr>
          <w:rFonts w:eastAsia="Malgun Gothic"/>
        </w:rPr>
      </w:pPr>
      <w:r w:rsidRPr="00100A2B">
        <w:rPr>
          <w:rFonts w:eastAsia="Malgun Gothic"/>
        </w:rPr>
        <w:t xml:space="preserve">Probability – 0.1% chance of a collision. </w:t>
      </w:r>
    </w:p>
    <w:p w14:paraId="1C7C4101" w14:textId="77777777" w:rsidR="00AB058F" w:rsidRPr="00100A2B" w:rsidRDefault="00AB058F" w:rsidP="00AB058F">
      <w:pPr>
        <w:rPr>
          <w:rFonts w:eastAsia="Calibri"/>
        </w:rPr>
      </w:pPr>
      <w:r w:rsidRPr="00100A2B">
        <w:rPr>
          <w:rFonts w:eastAsia="Calibri"/>
          <w:b/>
          <w:bCs/>
          <w:sz w:val="26"/>
        </w:rPr>
        <w:t>Salter 16</w:t>
      </w:r>
      <w:r w:rsidRPr="00100A2B">
        <w:rPr>
          <w:rFonts w:eastAsia="Calibri"/>
        </w:rPr>
        <w:t xml:space="preserve"> [(Alexander William, </w:t>
      </w:r>
      <w:r w:rsidRPr="00100A2B">
        <w:t>Economics Professor at Texas Tech)</w:t>
      </w:r>
      <w:r w:rsidRPr="00100A2B">
        <w:rPr>
          <w:rFonts w:eastAsia="Calibri"/>
        </w:rPr>
        <w:t xml:space="preserve"> “SPACE DEBRIS: A LAW AND ECONOMICS ANALYSIS OF THE ORBITAL COMMONS” 19 STAN. TECH. L. REV. 221 *numbers replaced with English words] TDI </w:t>
      </w:r>
    </w:p>
    <w:p w14:paraId="65D67B8F" w14:textId="77777777" w:rsidR="00AB058F" w:rsidRPr="00100A2B" w:rsidRDefault="00AB058F" w:rsidP="00AB058F">
      <w:pPr>
        <w:rPr>
          <w:rFonts w:eastAsia="Calibri"/>
        </w:rPr>
      </w:pPr>
      <w:r w:rsidRPr="008F53E0">
        <w:rPr>
          <w:rStyle w:val="StyleUnderline"/>
          <w:highlight w:val="green"/>
        </w:rPr>
        <w:t>The probability of</w:t>
      </w:r>
      <w:r w:rsidRPr="00100A2B">
        <w:rPr>
          <w:rStyle w:val="StyleUnderline"/>
        </w:rPr>
        <w:t xml:space="preserve"> a </w:t>
      </w:r>
      <w:r w:rsidRPr="008F53E0">
        <w:rPr>
          <w:rStyle w:val="StyleUnderline"/>
          <w:highlight w:val="green"/>
        </w:rPr>
        <w:t xml:space="preserve">collision is </w:t>
      </w:r>
      <w:r w:rsidRPr="003F5396">
        <w:rPr>
          <w:rStyle w:val="StyleUnderline"/>
        </w:rPr>
        <w:t>currently low.</w:t>
      </w:r>
      <w:r w:rsidRPr="00100A2B">
        <w:rPr>
          <w:rStyle w:val="StyleUnderline"/>
        </w:rPr>
        <w:t xml:space="preserve"> Bradley and Wein estimate that </w:t>
      </w:r>
      <w:r w:rsidRPr="003F5396">
        <w:rPr>
          <w:rStyle w:val="StyleUnderline"/>
        </w:rPr>
        <w:t xml:space="preserve">the </w:t>
      </w:r>
      <w:r w:rsidRPr="003F5396">
        <w:rPr>
          <w:rStyle w:val="Emphasis"/>
        </w:rPr>
        <w:t>maximum probability</w:t>
      </w:r>
      <w:r w:rsidRPr="003F5396">
        <w:rPr>
          <w:rStyle w:val="StyleUnderline"/>
        </w:rPr>
        <w:t xml:space="preserve"> in LEO of a collision</w:t>
      </w:r>
      <w:r w:rsidRPr="00100A2B">
        <w:rPr>
          <w:rStyle w:val="StyleUnderline"/>
        </w:rPr>
        <w:t xml:space="preserve"> over the lifetime of a spacecraft </w:t>
      </w:r>
      <w:r w:rsidRPr="003F5396">
        <w:rPr>
          <w:rStyle w:val="StyleUnderline"/>
        </w:rPr>
        <w:t xml:space="preserve">remains </w:t>
      </w:r>
      <w:r w:rsidRPr="008F53E0">
        <w:rPr>
          <w:rStyle w:val="Emphasis"/>
          <w:highlight w:val="green"/>
        </w:rPr>
        <w:t>below one</w:t>
      </w:r>
      <w:r w:rsidRPr="00100A2B">
        <w:rPr>
          <w:rStyle w:val="Emphasis"/>
        </w:rPr>
        <w:t xml:space="preserve"> </w:t>
      </w:r>
      <w:r w:rsidRPr="008F53E0">
        <w:rPr>
          <w:rStyle w:val="Emphasis"/>
          <w:highlight w:val="green"/>
        </w:rPr>
        <w:t>in one thousand</w:t>
      </w:r>
      <w:r w:rsidRPr="00100A2B">
        <w:rPr>
          <w:rStyle w:val="StyleUnderline"/>
        </w:rPr>
        <w:t>,</w:t>
      </w:r>
      <w:r w:rsidRPr="00100A2B">
        <w:rPr>
          <w:rFonts w:eastAsia="Calibri"/>
        </w:rPr>
        <w:t xml:space="preserve"> conditional on continued compliance with NASA’s deorbiting guidelines.3 However, the possibility of a future “snowballing” effect, whereby debris collides with other objects, further congesting orbit space, remains a significant concern.4 Levin and Carroll estimate the average immediate destruction of wealth created by a collision to be approximately $30 million, with an additional $200 million in damages to all currently existing space assets from the debris created by the initial collision.5 The expected value of destroyed </w:t>
      </w:r>
      <w:r w:rsidRPr="00100A2B">
        <w:rPr>
          <w:rFonts w:eastAsia="Calibri"/>
        </w:rPr>
        <w:lastRenderedPageBreak/>
        <w:t>wealth because of collisions, currently small because of the low probability of a collision, can quickly become significant if future collisions result in runaway debris growth.</w:t>
      </w:r>
    </w:p>
    <w:p w14:paraId="704EFFA1" w14:textId="77777777" w:rsidR="00AB058F" w:rsidRPr="00100A2B" w:rsidRDefault="00AB058F" w:rsidP="00AB058F">
      <w:pPr>
        <w:pStyle w:val="Heading4"/>
        <w:rPr>
          <w:rFonts w:eastAsia="Malgun Gothic"/>
        </w:rPr>
      </w:pPr>
      <w:r w:rsidRPr="00100A2B">
        <w:rPr>
          <w:rFonts w:eastAsia="Malgun Gothic"/>
        </w:rPr>
        <w:t>Time frame – Kessler effect 200 years away</w:t>
      </w:r>
    </w:p>
    <w:p w14:paraId="21B1A5CC" w14:textId="77777777" w:rsidR="00AB058F" w:rsidRPr="00100A2B" w:rsidRDefault="00AB058F" w:rsidP="00AB058F">
      <w:pPr>
        <w:rPr>
          <w:rFonts w:eastAsia="Calibri"/>
        </w:rPr>
      </w:pPr>
      <w:bookmarkStart w:id="1" w:name="_Hlk17893366"/>
      <w:r w:rsidRPr="00100A2B">
        <w:rPr>
          <w:rFonts w:eastAsia="Calibri"/>
          <w:b/>
          <w:bCs/>
          <w:sz w:val="26"/>
        </w:rPr>
        <w:t xml:space="preserve">Stubbe 17 </w:t>
      </w:r>
      <w:r w:rsidRPr="00100A2B">
        <w:t>[(Peter, PhD in law @ Johann Wolfgang Goethe University Frankfurt) “State Accountability for Space Debris: A Legal Study of Responsibility for Polluting the Space Environment and Liability for Damage Caused by Space Debris,” Koninklijke Brill Publishing, ISBN 978-90-04-31407-8, p. 27-31] TDI</w:t>
      </w:r>
    </w:p>
    <w:bookmarkEnd w:id="1"/>
    <w:p w14:paraId="37324293" w14:textId="77777777" w:rsidR="00AB058F" w:rsidRPr="003539AB" w:rsidRDefault="00AB058F" w:rsidP="00AB058F">
      <w:pPr>
        <w:rPr>
          <w:rFonts w:eastAsia="Calibri"/>
          <w:sz w:val="12"/>
        </w:rPr>
      </w:pPr>
      <w:r w:rsidRPr="003539AB">
        <w:rPr>
          <w:rFonts w:eastAsia="Calibri"/>
          <w:sz w:val="12"/>
        </w:rPr>
        <w:t xml:space="preserve">The prediction of possible scenarios of the future evolution of the debris p o p ulation involves many uncertainties. Long-term forecasting means the prediction of the evolution of the future debris environment in time periods of decades or even centuries. Predictions are based on models84 that work with certain assumptions, and altering these parameters significantly influences the outcomes of the predictions. Assumptions on the future space traffic and on the initial object environment are particularly critical to the results of modeling efforts.85 A well-known pattern for the evolution of the debris population is </w:t>
      </w:r>
      <w:r w:rsidRPr="008F53E0">
        <w:rPr>
          <w:rStyle w:val="StyleUnderline"/>
          <w:highlight w:val="green"/>
        </w:rPr>
        <w:t>the</w:t>
      </w:r>
      <w:r w:rsidRPr="00100A2B">
        <w:rPr>
          <w:rStyle w:val="StyleUnderline"/>
        </w:rPr>
        <w:t xml:space="preserve"> so-called </w:t>
      </w:r>
      <w:r w:rsidRPr="008F53E0">
        <w:rPr>
          <w:rStyle w:val="StyleUnderline"/>
          <w:highlight w:val="green"/>
        </w:rPr>
        <w:t>Kessler effect</w:t>
      </w:r>
      <w:r w:rsidRPr="00100A2B">
        <w:rPr>
          <w:rStyle w:val="StyleUnderline"/>
        </w:rPr>
        <w:t>’</w:t>
      </w:r>
      <w:r w:rsidRPr="003539AB">
        <w:rPr>
          <w:rFonts w:eastAsia="Calibri"/>
          <w:sz w:val="12"/>
        </w:rPr>
        <w:t xml:space="preserve">, which assumes that there is a certain collision probability among space objects because many satellites operate in similar orbital regions. These collisions create fragments, and thus additional objects in the respective orbits, which in turn enhances the risk of further collisions. Consequently, the num ber of objects and collisions increases exponentially and eventually results in the formation of a self-sustaining debris belt aroundthe Earth. While it has long been assumed that such a process of collisional cascading is likely to occur only in a very long-term perspective (meaning a time 1 n of several hundred years),87 a consensus has evolved in recent years that an uncontrolled growth of the debris population in certain altitudes could become reality much sooner.88 In fact, a recent cooperative study undertaken by various space agencies in the scope of i a d c shows that the current l e o debris population is unstable, even if current mitigation measures are applied. The study concludes: Even with a 90% implementation of the commonly-adopted mitigation measures [...] </w:t>
      </w:r>
      <w:r w:rsidRPr="00100A2B">
        <w:rPr>
          <w:rStyle w:val="StyleUnderline"/>
        </w:rPr>
        <w:t xml:space="preserve">the l e o debris population </w:t>
      </w:r>
      <w:r w:rsidRPr="008F53E0">
        <w:rPr>
          <w:rStyle w:val="StyleUnderline"/>
          <w:highlight w:val="green"/>
        </w:rPr>
        <w:t>is expected to increase by</w:t>
      </w:r>
      <w:r w:rsidRPr="00100A2B">
        <w:rPr>
          <w:rStyle w:val="StyleUnderline"/>
        </w:rPr>
        <w:t xml:space="preserve"> an average of </w:t>
      </w:r>
      <w:r w:rsidRPr="008F53E0">
        <w:rPr>
          <w:rStyle w:val="StyleUnderline"/>
          <w:highlight w:val="green"/>
        </w:rPr>
        <w:t xml:space="preserve">30% in the next 200 years. </w:t>
      </w:r>
      <w:r w:rsidRPr="003F5396">
        <w:rPr>
          <w:rStyle w:val="StyleUnderline"/>
        </w:rPr>
        <w:t>The</w:t>
      </w:r>
      <w:r w:rsidRPr="00100A2B">
        <w:rPr>
          <w:rStyle w:val="StyleUnderline"/>
        </w:rPr>
        <w:t xml:space="preserve"> population </w:t>
      </w:r>
      <w:r w:rsidRPr="003F5396">
        <w:rPr>
          <w:rStyle w:val="StyleUnderline"/>
        </w:rPr>
        <w:t>growth is</w:t>
      </w:r>
      <w:r w:rsidRPr="00100A2B">
        <w:rPr>
          <w:rStyle w:val="StyleUnderline"/>
        </w:rPr>
        <w:t xml:space="preserve"> primarily </w:t>
      </w:r>
      <w:r w:rsidRPr="003F5396">
        <w:rPr>
          <w:rStyle w:val="StyleUnderline"/>
        </w:rPr>
        <w:t>driven by</w:t>
      </w:r>
      <w:r w:rsidRPr="00100A2B">
        <w:rPr>
          <w:rStyle w:val="StyleUnderline"/>
        </w:rPr>
        <w:t xml:space="preserve"> catastrophic </w:t>
      </w:r>
      <w:r w:rsidRPr="003F5396">
        <w:rPr>
          <w:rStyle w:val="StyleUnderline"/>
        </w:rPr>
        <w:t>collisions</w:t>
      </w:r>
      <w:r w:rsidRPr="00100A2B">
        <w:rPr>
          <w:rStyle w:val="StyleUnderline"/>
        </w:rPr>
        <w:t xml:space="preserve"> between </w:t>
      </w:r>
      <w:r w:rsidRPr="003F5396">
        <w:rPr>
          <w:rStyle w:val="StyleUnderline"/>
        </w:rPr>
        <w:t>700 and 1000</w:t>
      </w:r>
      <w:r w:rsidRPr="00100A2B">
        <w:rPr>
          <w:rStyle w:val="StyleUnderline"/>
        </w:rPr>
        <w:t xml:space="preserve"> km </w:t>
      </w:r>
      <w:r w:rsidRPr="003F5396">
        <w:rPr>
          <w:rStyle w:val="StyleUnderline"/>
        </w:rPr>
        <w:t>altitudes</w:t>
      </w:r>
      <w:r w:rsidRPr="003539AB">
        <w:rPr>
          <w:rFonts w:eastAsia="Calibri"/>
          <w:sz w:val="12"/>
        </w:rPr>
        <w:t xml:space="preserve"> and such collisions are likely to occur every 5 to 9 years.89</w:t>
      </w:r>
    </w:p>
    <w:p w14:paraId="3B1C8192" w14:textId="104BD0B6" w:rsidR="00AB058F" w:rsidRPr="00AB058F" w:rsidRDefault="00757D12" w:rsidP="00757D12">
      <w:pPr>
        <w:pStyle w:val="Heading2"/>
      </w:pPr>
      <w:r>
        <w:lastRenderedPageBreak/>
        <w:t>UV</w:t>
      </w:r>
    </w:p>
    <w:p w14:paraId="29CFE7F5" w14:textId="77777777" w:rsidR="00757D12" w:rsidRDefault="00757D12" w:rsidP="00757D12">
      <w:pPr>
        <w:pStyle w:val="Heading4"/>
      </w:pPr>
      <w:r w:rsidRPr="002F0940">
        <w:t>No 1ar theory – a)7-6, 2-1 skew proves its always skewed to the aff, b) resolvability double bind – either the judge has to intervene to decide whether the 2ar’s answers to the 2nr’s Counter interp are sufficient or they auto accept every answer and you auto win. Intervention ow since it takes the round out of the debaters hands. That also means reasonability on 1ar theory since some level of intervention is inevitable so it’s net better to focus on things like substance education, Drop the argument on 1ar theory – they can initiate offensive drop the debater theory in the aff and in the 1ar while no judge would vote on 2n theory on severance</w:t>
      </w:r>
      <w:r>
        <w:t>.</w:t>
      </w:r>
    </w:p>
    <w:p w14:paraId="0B308222" w14:textId="77777777" w:rsidR="00663E36" w:rsidRPr="00663E36" w:rsidRDefault="00663E36" w:rsidP="00663E36"/>
    <w:p w14:paraId="6851A371" w14:textId="46F29D6A" w:rsidR="00411B44" w:rsidRPr="00BF26FC" w:rsidRDefault="00411B44" w:rsidP="00411B44"/>
    <w:sectPr w:rsidR="00411B44" w:rsidRPr="00BF26F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1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299D"/>
    <w:rsid w:val="00073C1E"/>
    <w:rsid w:val="00150988"/>
    <w:rsid w:val="00191F81"/>
    <w:rsid w:val="002001AA"/>
    <w:rsid w:val="00232E4E"/>
    <w:rsid w:val="0033777F"/>
    <w:rsid w:val="00411B44"/>
    <w:rsid w:val="00411E33"/>
    <w:rsid w:val="005A1500"/>
    <w:rsid w:val="005B43C1"/>
    <w:rsid w:val="00663E36"/>
    <w:rsid w:val="006C40C4"/>
    <w:rsid w:val="00757D12"/>
    <w:rsid w:val="00780CC9"/>
    <w:rsid w:val="007A3334"/>
    <w:rsid w:val="007D46B2"/>
    <w:rsid w:val="008A41F0"/>
    <w:rsid w:val="008E77D1"/>
    <w:rsid w:val="0099299D"/>
    <w:rsid w:val="009E0A25"/>
    <w:rsid w:val="009F5FB5"/>
    <w:rsid w:val="00AB058F"/>
    <w:rsid w:val="00AB5121"/>
    <w:rsid w:val="00B736E3"/>
    <w:rsid w:val="00B82C5D"/>
    <w:rsid w:val="00B9398A"/>
    <w:rsid w:val="00BF26FC"/>
    <w:rsid w:val="00C77362"/>
    <w:rsid w:val="00D6797D"/>
    <w:rsid w:val="00E07A3D"/>
    <w:rsid w:val="00E1105E"/>
    <w:rsid w:val="00FF28F0"/>
    <w:rsid w:val="00FF2E0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91F40A"/>
  <w15:chartTrackingRefBased/>
  <w15:docId w15:val="{2A51082E-6DE8-4B7D-B14C-AC7C6FB3BE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AB5121"/>
    <w:rPr>
      <w:rFonts w:ascii="Calibri" w:eastAsiaTheme="minorHAnsi" w:hAnsi="Calibri"/>
      <w:lang w:eastAsia="en-US"/>
    </w:rPr>
  </w:style>
  <w:style w:type="paragraph" w:styleId="Heading1">
    <w:name w:val="heading 1"/>
    <w:aliases w:val="Pocket"/>
    <w:basedOn w:val="Normal"/>
    <w:next w:val="Normal"/>
    <w:link w:val="Heading1Char"/>
    <w:qFormat/>
    <w:rsid w:val="00AB512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AB5121"/>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itation,3: Cite, Char, Char Char Char Char Char Char Char Char, Char Char Char Char Char Char Char,Char Char Char Char Char Char Char Char,Heading 3 Char Char,Char1,Heading 3 Char3,Heading 3 Char4 Char Char,Tag Char Char,Bold Cite,Text "/>
    <w:basedOn w:val="Normal"/>
    <w:next w:val="Normal"/>
    <w:link w:val="Heading3Char"/>
    <w:uiPriority w:val="2"/>
    <w:unhideWhenUsed/>
    <w:qFormat/>
    <w:rsid w:val="00AB5121"/>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heading 2,Heading 2 Char2 Char, Ch,Heading 2 Char1 Char Char,Heading 2 Char Char Char Char,TAG,Ch,No Spacing211,No Spacing12,no read,T,No Spacing11111,ta,No Spacing2111,No Spacing4,No Spacing5,Tags,tags"/>
    <w:basedOn w:val="Normal"/>
    <w:next w:val="Normal"/>
    <w:link w:val="Heading4Char"/>
    <w:uiPriority w:val="3"/>
    <w:unhideWhenUsed/>
    <w:qFormat/>
    <w:rsid w:val="00AB5121"/>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AB512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B5121"/>
  </w:style>
  <w:style w:type="character" w:customStyle="1" w:styleId="Heading1Char">
    <w:name w:val="Heading 1 Char"/>
    <w:aliases w:val="Pocket Char"/>
    <w:basedOn w:val="DefaultParagraphFont"/>
    <w:link w:val="Heading1"/>
    <w:rsid w:val="00AB5121"/>
    <w:rPr>
      <w:rFonts w:ascii="Calibri" w:eastAsiaTheme="majorEastAsia" w:hAnsi="Calibri" w:cstheme="majorBidi"/>
      <w:b/>
      <w:sz w:val="52"/>
      <w:szCs w:val="32"/>
      <w:lang w:eastAsia="en-US"/>
    </w:rPr>
  </w:style>
  <w:style w:type="character" w:customStyle="1" w:styleId="Heading2Char">
    <w:name w:val="Heading 2 Char"/>
    <w:aliases w:val="Hat Char"/>
    <w:basedOn w:val="DefaultParagraphFont"/>
    <w:link w:val="Heading2"/>
    <w:uiPriority w:val="1"/>
    <w:rsid w:val="00AB5121"/>
    <w:rPr>
      <w:rFonts w:ascii="Calibri" w:eastAsiaTheme="majorEastAsia" w:hAnsi="Calibri" w:cstheme="majorBidi"/>
      <w:b/>
      <w:sz w:val="44"/>
      <w:szCs w:val="26"/>
      <w:u w:val="double"/>
      <w:lang w:eastAsia="en-US"/>
    </w:rPr>
  </w:style>
  <w:style w:type="character" w:customStyle="1" w:styleId="Heading3Char">
    <w:name w:val="Heading 3 Char"/>
    <w:aliases w:val="Block Char,Citation Char,3: Cite Char, Char Char, Char Char Char Char Char Char Char Char Char, Char Char Char Char Char Char Char Char1,Char Char Char Char Char Char Char Char Char,Heading 3 Char Char Char,Char1 Char,Heading 3 Char3 Char"/>
    <w:basedOn w:val="DefaultParagraphFont"/>
    <w:link w:val="Heading3"/>
    <w:uiPriority w:val="2"/>
    <w:rsid w:val="00AB5121"/>
    <w:rPr>
      <w:rFonts w:ascii="Calibri" w:eastAsiaTheme="majorEastAsia" w:hAnsi="Calibri" w:cstheme="majorBidi"/>
      <w:b/>
      <w:sz w:val="32"/>
      <w:szCs w:val="24"/>
      <w:u w:val="single"/>
      <w:lang w:eastAsia="en-US"/>
    </w:rPr>
  </w:style>
  <w:style w:type="character" w:customStyle="1" w:styleId="Heading4Char">
    <w:name w:val="Heading 4 Char"/>
    <w:aliases w:val="Tag Char,small text Char,Big card Char,body Char,Normal Tag Char,heading 2 Char,Heading 2 Char2 Char Char, Ch Char,Heading 2 Char1 Char Char Char,Heading 2 Char Char Char Char Char,TAG Char,Ch Char,No Spacing211 Char,No Spacing12 Char"/>
    <w:basedOn w:val="DefaultParagraphFont"/>
    <w:link w:val="Heading4"/>
    <w:uiPriority w:val="3"/>
    <w:rsid w:val="00AB5121"/>
    <w:rPr>
      <w:rFonts w:ascii="Calibri" w:eastAsiaTheme="majorEastAsia" w:hAnsi="Calibri" w:cstheme="majorBidi"/>
      <w:b/>
      <w:iCs/>
      <w:sz w:val="26"/>
      <w:lang w:eastAsia="en-US"/>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7"/>
    <w:qFormat/>
    <w:rsid w:val="00AB5121"/>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AB5121"/>
    <w:rPr>
      <w:b/>
      <w:bCs/>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6"/>
    <w:qFormat/>
    <w:rsid w:val="00AB5121"/>
    <w:rPr>
      <w:b w:val="0"/>
      <w:sz w:val="22"/>
      <w:u w:val="single"/>
    </w:rPr>
  </w:style>
  <w:style w:type="character" w:styleId="Hyperlink">
    <w:name w:val="Hyperlink"/>
    <w:aliases w:val="heading 1 (block title),Important,Read,Internet Link,Card Text,Analytic Text,Internet link,Char Char1,Underline Char Char Char Char1,Heading 3 Char Char Char Char Char Char Char Char Char Char1,F2 - Heading 1 Char1,AHeading 1 Char1,Block Char1"/>
    <w:basedOn w:val="DefaultParagraphFont"/>
    <w:uiPriority w:val="99"/>
    <w:unhideWhenUsed/>
    <w:rsid w:val="00AB5121"/>
    <w:rPr>
      <w:color w:val="auto"/>
      <w:u w:val="none"/>
    </w:rPr>
  </w:style>
  <w:style w:type="character" w:styleId="FollowedHyperlink">
    <w:name w:val="FollowedHyperlink"/>
    <w:basedOn w:val="DefaultParagraphFont"/>
    <w:uiPriority w:val="99"/>
    <w:semiHidden/>
    <w:unhideWhenUsed/>
    <w:rsid w:val="00AB5121"/>
    <w:rPr>
      <w:color w:val="auto"/>
      <w:u w:val="none"/>
    </w:rPr>
  </w:style>
  <w:style w:type="paragraph" w:customStyle="1" w:styleId="Emphasis1">
    <w:name w:val="Emphasis1"/>
    <w:basedOn w:val="Normal"/>
    <w:link w:val="Emphasis"/>
    <w:autoRedefine/>
    <w:uiPriority w:val="7"/>
    <w:qFormat/>
    <w:rsid w:val="00150988"/>
    <w:pPr>
      <w:pBdr>
        <w:top w:val="single" w:sz="4" w:space="1" w:color="auto"/>
        <w:left w:val="single" w:sz="4" w:space="4" w:color="auto"/>
        <w:bottom w:val="single" w:sz="4" w:space="1" w:color="auto"/>
        <w:right w:val="single" w:sz="4" w:space="4" w:color="auto"/>
      </w:pBdr>
      <w:ind w:left="720"/>
      <w:jc w:val="both"/>
    </w:pPr>
    <w:rPr>
      <w:rFonts w:eastAsiaTheme="minorEastAsia"/>
      <w:b/>
      <w:iCs/>
      <w:u w:val="single"/>
      <w:lang w:eastAsia="zh-CN"/>
    </w:rPr>
  </w:style>
  <w:style w:type="paragraph" w:customStyle="1" w:styleId="DebateAuthor">
    <w:name w:val="Debate Author"/>
    <w:basedOn w:val="Normal"/>
    <w:autoRedefine/>
    <w:qFormat/>
    <w:rsid w:val="00AB058F"/>
    <w:rPr>
      <w:rFonts w:ascii="Tahoma" w:hAnsi="Tahoma"/>
      <w:b/>
      <w:u w:val="single"/>
    </w:rPr>
  </w:style>
  <w:style w:type="paragraph" w:customStyle="1" w:styleId="textbold">
    <w:name w:val="text bold"/>
    <w:basedOn w:val="Normal"/>
    <w:uiPriority w:val="7"/>
    <w:qFormat/>
    <w:rsid w:val="00411B44"/>
    <w:pPr>
      <w:spacing w:after="0" w:line="240" w:lineRule="auto"/>
      <w:ind w:left="720"/>
      <w:jc w:val="both"/>
    </w:pPr>
    <w:rPr>
      <w:rFonts w:eastAsiaTheme="minorEastAsia"/>
      <w:b/>
      <w:iCs/>
      <w:szCs w:val="24"/>
      <w:u w:val="single"/>
    </w:rPr>
  </w:style>
  <w:style w:type="character" w:customStyle="1" w:styleId="TitleChar">
    <w:name w:val="Title Char"/>
    <w:aliases w:val="title Char,UNDERLINE Char,Cites and Cards Char,Bold Underlined Char,Read This Char,Block Heading Char,Non Read Text Char,Debate Normal Char,Warrants Char"/>
    <w:basedOn w:val="DefaultParagraphFont"/>
    <w:link w:val="Title"/>
    <w:uiPriority w:val="6"/>
    <w:qFormat/>
    <w:rsid w:val="00AB058F"/>
    <w:rPr>
      <w:u w:val="single"/>
    </w:rPr>
  </w:style>
  <w:style w:type="paragraph" w:styleId="Title">
    <w:name w:val="Title"/>
    <w:aliases w:val="title,UNDERLINE,Cites and Cards,Bold Underlined,Read This,Block Heading,Non Read Text,Debate Normal,Warrants"/>
    <w:basedOn w:val="Normal"/>
    <w:next w:val="Normal"/>
    <w:link w:val="TitleChar"/>
    <w:uiPriority w:val="6"/>
    <w:qFormat/>
    <w:rsid w:val="00AB058F"/>
    <w:pPr>
      <w:pBdr>
        <w:bottom w:val="single" w:sz="8" w:space="4" w:color="4F81BD"/>
      </w:pBdr>
      <w:spacing w:after="300"/>
      <w:contextualSpacing/>
    </w:pPr>
    <w:rPr>
      <w:rFonts w:asciiTheme="minorHAnsi" w:eastAsiaTheme="minorEastAsia" w:hAnsiTheme="minorHAnsi"/>
      <w:u w:val="single"/>
      <w:lang w:eastAsia="zh-CN"/>
    </w:rPr>
  </w:style>
  <w:style w:type="character" w:customStyle="1" w:styleId="TitleChar1">
    <w:name w:val="Title Char1"/>
    <w:basedOn w:val="DefaultParagraphFont"/>
    <w:uiPriority w:val="10"/>
    <w:rsid w:val="00AB058F"/>
    <w:rPr>
      <w:rFonts w:asciiTheme="majorHAnsi" w:eastAsiaTheme="majorEastAsia" w:hAnsiTheme="majorHAnsi" w:cstheme="majorBidi"/>
      <w:spacing w:val="-10"/>
      <w:kern w:val="28"/>
      <w:sz w:val="56"/>
      <w:szCs w:val="5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pacenews.com/op-ed-u-s-space-supremacy-now-critical/" TargetMode="External"/><Relationship Id="rId13" Type="http://schemas.openxmlformats.org/officeDocument/2006/relationships/hyperlink" Target="https://defenceindepth.co/2017/01/11/chinas-space-weapons-test-ten-years-on-behemoth-pulls-the-peasants-plough/" TargetMode="External"/><Relationship Id="rId3" Type="http://schemas.openxmlformats.org/officeDocument/2006/relationships/settings" Target="settings.xml"/><Relationship Id="rId7" Type="http://schemas.openxmlformats.org/officeDocument/2006/relationships/hyperlink" Target="https://digitalcommons.lmu.edu/cgi/viewcontent.cgi?article=1708&amp;context=ilr" TargetMode="External"/><Relationship Id="rId12" Type="http://schemas.openxmlformats.org/officeDocument/2006/relationships/hyperlink" Target="https://doi.org/10.1080/14777622.2014.890489"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philpapers.org/archive/SOBKAS" TargetMode="External"/><Relationship Id="rId11" Type="http://schemas.openxmlformats.org/officeDocument/2006/relationships/hyperlink" Target="https://www.europeanleadershipnetwork.org/commentary/the-art-of-space-deterrence/" TargetMode="External"/><Relationship Id="rId5" Type="http://schemas.openxmlformats.org/officeDocument/2006/relationships/hyperlink" Target="http://parenethical.com/phil140win11/2011/01/17/group-3-cognitive-disability-misfortune-and-justice-deontology-ryan/" TargetMode="External"/><Relationship Id="rId15" Type="http://schemas.openxmlformats.org/officeDocument/2006/relationships/theme" Target="theme/theme1.xml"/><Relationship Id="rId10" Type="http://schemas.openxmlformats.org/officeDocument/2006/relationships/hyperlink" Target="https://cei.org/wp-content/uploads/2012/04/Rand-Simberg-Homesteading-the-Final-Frontier.pdf" TargetMode="External"/><Relationship Id="rId4" Type="http://schemas.openxmlformats.org/officeDocument/2006/relationships/webSettings" Target="webSettings.xml"/><Relationship Id="rId9" Type="http://schemas.openxmlformats.org/officeDocument/2006/relationships/hyperlink" Target="https://abovethelaw.com/2020/01/space-law-can-only-be-libertarian-minded/"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verest\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Template>
  <TotalTime>44</TotalTime>
  <Pages>16</Pages>
  <Words>8026</Words>
  <Characters>45749</Characters>
  <Application>Microsoft Office Word</Application>
  <DocSecurity>0</DocSecurity>
  <Lines>381</Lines>
  <Paragraphs>107</Paragraphs>
  <ScaleCrop>false</ScaleCrop>
  <Company/>
  <LinksUpToDate>false</LinksUpToDate>
  <CharactersWithSpaces>53668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Everest Yang</dc:creator>
  <cp:keywords/>
  <dc:description/>
  <cp:lastModifiedBy>Everest Yang</cp:lastModifiedBy>
  <cp:revision>32</cp:revision>
  <dcterms:created xsi:type="dcterms:W3CDTF">2022-01-29T15:26:00Z</dcterms:created>
  <dcterms:modified xsi:type="dcterms:W3CDTF">2022-01-29T16:45:00Z</dcterms:modified>
</cp:coreProperties>
</file>