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1AC4F" w14:textId="288DD34F" w:rsidR="005B43C1" w:rsidRDefault="00AA1F27" w:rsidP="00AA1F27">
      <w:pPr>
        <w:pStyle w:val="Heading1"/>
      </w:pPr>
      <w:r>
        <w:t>Columbia Round 2</w:t>
      </w:r>
    </w:p>
    <w:p w14:paraId="1524A8C6" w14:textId="6A5325D2" w:rsidR="00AA1F27" w:rsidRDefault="00AA1F27" w:rsidP="00AA1F27">
      <w:pPr>
        <w:pStyle w:val="Heading2"/>
      </w:pPr>
      <w:r>
        <w:t>1</w:t>
      </w:r>
    </w:p>
    <w:p w14:paraId="65EE9F95" w14:textId="7B965E18" w:rsidR="004E0ACF" w:rsidRPr="00BF5632" w:rsidRDefault="004E0ACF" w:rsidP="004E0ACF">
      <w:pPr>
        <w:pStyle w:val="Heading4"/>
        <w:rPr>
          <w:rFonts w:cs="Calibri"/>
        </w:rPr>
      </w:pPr>
      <w:r w:rsidRPr="00BF5632">
        <w:rPr>
          <w:rFonts w:cs="Calibri"/>
        </w:rPr>
        <w:t>Space is an intrinsic part of India’s soft power expansion and they’re set to rapidly scale now</w:t>
      </w:r>
      <w:r>
        <w:rPr>
          <w:rFonts w:cs="Calibri"/>
        </w:rPr>
        <w:t xml:space="preserve">. </w:t>
      </w:r>
    </w:p>
    <w:p w14:paraId="0E6CF94A" w14:textId="77777777" w:rsidR="004E0ACF" w:rsidRPr="00BF5632" w:rsidRDefault="004E0ACF" w:rsidP="004E0ACF">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11-1-20</w:t>
      </w:r>
      <w:r w:rsidRPr="00BF5632">
        <w:rPr>
          <w:rStyle w:val="Style13ptBold"/>
        </w:rPr>
        <w:t>20</w:t>
      </w:r>
      <w:r w:rsidRPr="00BF5632">
        <w:t>, "Soft Power and India’s Space Diplomacy," https://niice.org.np/archives/6420 TDI</w:t>
      </w:r>
    </w:p>
    <w:p w14:paraId="05A43D6A" w14:textId="77777777" w:rsidR="004E0ACF" w:rsidRPr="00BF5632" w:rsidRDefault="004E0ACF" w:rsidP="004E0ACF">
      <w:pPr>
        <w:rPr>
          <w:rStyle w:val="StyleUnderline"/>
        </w:rPr>
      </w:pPr>
      <w:r w:rsidRPr="00BF5632">
        <w:t xml:space="preserve">In international relations, </w:t>
      </w:r>
      <w:r w:rsidRPr="00BF5632">
        <w:rPr>
          <w:rStyle w:val="StyleUnderline"/>
        </w:rPr>
        <w:t>soft power is the ability of any country to persuade other countries to do what it wants without the use of force.</w:t>
      </w:r>
      <w:r w:rsidRPr="00BF5632">
        <w:t xml:space="preserve"> According to Joseph Nye Jr., soft power is – </w:t>
      </w:r>
      <w:r w:rsidRPr="00BF5632">
        <w:rPr>
          <w:rStyle w:val="StyleUnderline"/>
        </w:rPr>
        <w:t>getting others to want the outcomes that you want – co-opts people rather than coerces them</w:t>
      </w:r>
      <w:r w:rsidRPr="00BF5632">
        <w:t xml:space="preserve">. As compared to hard power, </w:t>
      </w:r>
      <w:r w:rsidRPr="00BF5632">
        <w:rPr>
          <w:rStyle w:val="StyleUnderline"/>
        </w:rPr>
        <w:t xml:space="preserve">soft power takes relatively longer to </w:t>
      </w:r>
      <w:proofErr w:type="spellStart"/>
      <w:r w:rsidRPr="00BF5632">
        <w:rPr>
          <w:rStyle w:val="StyleUnderline"/>
        </w:rPr>
        <w:t>built</w:t>
      </w:r>
      <w:proofErr w:type="spellEnd"/>
      <w:r w:rsidRPr="00BF5632">
        <w:rPr>
          <w:rStyle w:val="StyleUnderline"/>
        </w:rPr>
        <w:t xml:space="preserve"> a</w:t>
      </w:r>
      <w:r w:rsidRPr="00BF5632">
        <w:t xml:space="preserve">s its intangible resources develop over a long time. Soft power tends to change other party’s attitude to the end where she acts voluntarily in a way which is different to her usual </w:t>
      </w:r>
      <w:proofErr w:type="spellStart"/>
      <w:r w:rsidRPr="00BF5632">
        <w:t>behaviour</w:t>
      </w:r>
      <w:proofErr w:type="spellEnd"/>
      <w:r w:rsidRPr="00BF5632">
        <w:t xml:space="preserve">. Several characteristics of the current world order like </w:t>
      </w:r>
      <w:proofErr w:type="spellStart"/>
      <w:r w:rsidRPr="00BF5632">
        <w:rPr>
          <w:rStyle w:val="StyleUnderline"/>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BF5632">
        <w:rPr>
          <w:rStyle w:val="StyleUnderline"/>
        </w:rPr>
        <w:t>significantly reduced the effectiveness of hard power strategies</w:t>
      </w:r>
      <w:r w:rsidRPr="00BF5632">
        <w:t>. The most noteworthy example of a foreign policy misadventure based solely on hard power strategies is the 2003 US invasion of Iraq. Soft power also has its own weakness. However, the ineffectiveness of soft power strategies is an exception</w:t>
      </w:r>
      <w:r w:rsidRPr="00E71E93">
        <w:t xml:space="preserve">. </w:t>
      </w:r>
      <w:r w:rsidRPr="00E71E93">
        <w:rPr>
          <w:rStyle w:val="StyleUnderline"/>
        </w:rPr>
        <w:t>In longer-term, soft power strategies appear to be more effective in the contemporary world order than the hard power</w:t>
      </w:r>
      <w:r w:rsidRPr="00E71E93">
        <w:t xml:space="preserve">. </w:t>
      </w:r>
      <w:r w:rsidRPr="00E71E93">
        <w:rPr>
          <w:u w:val="single"/>
        </w:rPr>
        <w:t>One</w:t>
      </w:r>
      <w:r w:rsidRPr="00E71E93">
        <w:t xml:space="preserve"> such </w:t>
      </w:r>
      <w:r w:rsidRPr="00E71E93">
        <w:rPr>
          <w:rStyle w:val="StyleUnderline"/>
        </w:rPr>
        <w:t xml:space="preserve">tool of soft power is the space technology and space diplomacy. </w:t>
      </w:r>
      <w:r w:rsidRPr="00E71E93">
        <w:rPr>
          <w:rStyle w:val="StyleUnderline"/>
          <w:highlight w:val="green"/>
        </w:rPr>
        <w:t xml:space="preserve">Space </w:t>
      </w:r>
      <w:proofErr w:type="gramStart"/>
      <w:r w:rsidRPr="00E71E93">
        <w:rPr>
          <w:rStyle w:val="StyleUnderline"/>
          <w:highlight w:val="green"/>
        </w:rPr>
        <w:t>technology</w:t>
      </w:r>
      <w:proofErr w:type="gramEnd"/>
      <w:r w:rsidRPr="00BF5632">
        <w:rPr>
          <w:rStyle w:val="StyleUnderline"/>
        </w:rPr>
        <w:t xml:space="preserve"> are </w:t>
      </w:r>
      <w:r w:rsidRPr="00E71E93">
        <w:rPr>
          <w:rStyle w:val="StyleUnderline"/>
          <w:highlight w:val="green"/>
        </w:rPr>
        <w:t xml:space="preserve">increasingly viewed as a </w:t>
      </w:r>
      <w:r w:rsidRPr="00E71E93">
        <w:rPr>
          <w:rStyle w:val="Emphasis"/>
          <w:highlight w:val="green"/>
        </w:rPr>
        <w:t>crucial instrument of soft power</w:t>
      </w:r>
      <w:r w:rsidRPr="00BF5632">
        <w:rPr>
          <w:rStyle w:val="StyleUnderline"/>
        </w:rPr>
        <w:t xml:space="preserve"> as states have now understood the direct relation between the technological feats and global prestige that follows.</w:t>
      </w:r>
      <w:r w:rsidRPr="00BF5632">
        <w:t xml:space="preserve"> Expertise in rocket science </w:t>
      </w:r>
      <w:r w:rsidRPr="00BF5632">
        <w:rPr>
          <w:rStyle w:val="StyleUnderline"/>
        </w:rPr>
        <w:t>puts a state on a higher pedestal</w:t>
      </w:r>
      <w:r w:rsidRPr="00BF5632">
        <w:t xml:space="preserve"> than the countries who are still struggling in the domain. Moreover, expertise in rocket science ensues </w:t>
      </w:r>
      <w:r w:rsidRPr="00BF5632">
        <w:rPr>
          <w:rStyle w:val="StyleUnderline"/>
        </w:rPr>
        <w:t>significant strategic implications.</w:t>
      </w:r>
      <w:r w:rsidRPr="00BF5632">
        <w:t xml:space="preserve"> The output delivered has noteworthy </w:t>
      </w:r>
      <w:r w:rsidRPr="00E71E93">
        <w:rPr>
          <w:rStyle w:val="StyleUnderline"/>
          <w:highlight w:val="green"/>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w:t>
      </w:r>
      <w:proofErr w:type="gramStart"/>
      <w:r w:rsidRPr="00BF5632">
        <w:t>environmental</w:t>
      </w:r>
      <w:proofErr w:type="gramEnd"/>
      <w:r w:rsidRPr="00BF5632">
        <w:t xml:space="preserve"> and political, </w:t>
      </w:r>
      <w:r w:rsidRPr="00E71E93">
        <w:rPr>
          <w:rStyle w:val="StyleUnderline"/>
          <w:highlight w:val="green"/>
        </w:rPr>
        <w:t xml:space="preserve">Indian space </w:t>
      </w:r>
      <w:proofErr w:type="spellStart"/>
      <w:r w:rsidRPr="00E71E93">
        <w:rPr>
          <w:rStyle w:val="StyleUnderline"/>
          <w:highlight w:val="green"/>
        </w:rPr>
        <w:t>programme</w:t>
      </w:r>
      <w:proofErr w:type="spellEnd"/>
      <w:r w:rsidRPr="00E71E93">
        <w:rPr>
          <w:rStyle w:val="StyleUnderline"/>
          <w:highlight w:val="green"/>
        </w:rPr>
        <w:t xml:space="preserve"> has been distinctive and lucid</w:t>
      </w:r>
      <w:r w:rsidRPr="00BF5632">
        <w:t xml:space="preserve"> in the way it simultaneously addresses the requirements of the Indian citizenry and the state collectively in all the dimensions. </w:t>
      </w:r>
      <w:r w:rsidRPr="00E71E93">
        <w:rPr>
          <w:rStyle w:val="StyleUnderline"/>
        </w:rPr>
        <w:t xml:space="preserve">Despite being challenged by numerous embargoes and technology denial regimes during Cold War, Indian space </w:t>
      </w:r>
      <w:proofErr w:type="spellStart"/>
      <w:r w:rsidRPr="00E71E93">
        <w:rPr>
          <w:rStyle w:val="StyleUnderline"/>
        </w:rPr>
        <w:t>programme</w:t>
      </w:r>
      <w:proofErr w:type="spellEnd"/>
      <w:r w:rsidRPr="00E71E93">
        <w:rPr>
          <w:rStyle w:val="StyleUnderline"/>
        </w:rPr>
        <w:t xml:space="preserve"> has emerged as the most cost-effective and successful space </w:t>
      </w:r>
      <w:proofErr w:type="spellStart"/>
      <w:r w:rsidRPr="00E71E93">
        <w:rPr>
          <w:rStyle w:val="StyleUnderline"/>
        </w:rPr>
        <w:t>programme</w:t>
      </w:r>
      <w:proofErr w:type="spellEnd"/>
      <w:r w:rsidRPr="00E71E93">
        <w:rPr>
          <w:rStyle w:val="StyleUnderline"/>
        </w:rPr>
        <w:t xml:space="preserve"> in the world</w:t>
      </w:r>
      <w:r w:rsidRPr="00E71E93">
        <w:t xml:space="preserve">. India’s space </w:t>
      </w:r>
      <w:proofErr w:type="spellStart"/>
      <w:r w:rsidRPr="00E71E93">
        <w:t>programme</w:t>
      </w:r>
      <w:proofErr w:type="spellEnd"/>
      <w:r w:rsidRPr="00E71E93">
        <w:t xml:space="preserve"> has been a </w:t>
      </w:r>
      <w:r w:rsidRPr="00E71E93">
        <w:rPr>
          <w:rStyle w:val="StyleUnderline"/>
        </w:rPr>
        <w:t>tremendous achievement for</w:t>
      </w:r>
      <w:r w:rsidRPr="00BF5632">
        <w:rPr>
          <w:rStyle w:val="StyleUnderline"/>
        </w:rPr>
        <w:t xml:space="preserve"> a developing country</w:t>
      </w:r>
      <w:r w:rsidRPr="00BF5632">
        <w:t xml:space="preserve"> which despite being faced with many challenges used space as a crucial mechanism to lift its people out of poverty through education, social and economic </w:t>
      </w:r>
      <w:proofErr w:type="spellStart"/>
      <w:r w:rsidRPr="00BF5632">
        <w:t>programmes</w:t>
      </w:r>
      <w:proofErr w:type="spellEnd"/>
      <w:r w:rsidRPr="00BF5632">
        <w:t xml:space="preserve">. With the course of time, </w:t>
      </w:r>
      <w:r w:rsidRPr="00BF5632">
        <w:rPr>
          <w:rStyle w:val="StyleUnderline"/>
        </w:rPr>
        <w:t xml:space="preserve">India’s space policy has become </w:t>
      </w:r>
      <w:r w:rsidRPr="00E71E93">
        <w:rPr>
          <w:rStyle w:val="Emphasis"/>
          <w:highlight w:val="green"/>
        </w:rPr>
        <w:t>an intrinsic part of India’s foreign policy</w:t>
      </w:r>
      <w:r w:rsidRPr="00BF5632">
        <w:rPr>
          <w:rStyle w:val="StyleUnderline"/>
        </w:rPr>
        <w:t xml:space="preserve"> to strengthen India’s position as a dominant power in South Asia. </w:t>
      </w:r>
      <w:r w:rsidRPr="00BF5632">
        <w:t xml:space="preserve">Indian Space </w:t>
      </w:r>
      <w:proofErr w:type="spellStart"/>
      <w:r w:rsidRPr="00BF5632">
        <w:t>Programme</w:t>
      </w:r>
      <w:proofErr w:type="spellEnd"/>
      <w:r w:rsidRPr="00BF5632">
        <w:t xml:space="preserve"> </w:t>
      </w:r>
      <w:r w:rsidRPr="00E71E93">
        <w:rPr>
          <w:rStyle w:val="StyleUnderline"/>
          <w:highlight w:val="green"/>
        </w:rPr>
        <w:t xml:space="preserve">India’s space </w:t>
      </w:r>
      <w:proofErr w:type="spellStart"/>
      <w:r w:rsidRPr="00E71E93">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E71E93">
        <w:rPr>
          <w:rStyle w:val="Emphasis"/>
          <w:highlight w:val="green"/>
        </w:rPr>
        <w:t>making efforts in projecting soft power</w:t>
      </w:r>
      <w:r w:rsidRPr="00BF5632">
        <w:rPr>
          <w:rStyle w:val="StyleUnderline"/>
        </w:rPr>
        <w:t xml:space="preserve"> which is especially evident through its new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w:t>
      </w:r>
      <w:r w:rsidRPr="00E71E93">
        <w:rPr>
          <w:rStyle w:val="StyleUnderline"/>
          <w:highlight w:val="green"/>
        </w:rPr>
        <w:t>India’s soft power has witnessed</w:t>
      </w:r>
      <w:r w:rsidRPr="00BF5632">
        <w:rPr>
          <w:rStyle w:val="StyleUnderline"/>
        </w:rPr>
        <w:t xml:space="preserve"> a </w:t>
      </w:r>
      <w:r w:rsidRPr="00E71E93">
        <w:rPr>
          <w:rStyle w:val="StyleUnderline"/>
          <w:highlight w:val="green"/>
        </w:rPr>
        <w:t>progression</w:t>
      </w:r>
      <w:r w:rsidRPr="00BF5632">
        <w:rPr>
          <w:rStyle w:val="StyleUnderline"/>
        </w:rPr>
        <w:t xml:space="preserve">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Corporation. </w:t>
      </w:r>
      <w:r w:rsidRPr="00E71E93">
        <w:rPr>
          <w:rStyle w:val="StyleUnderline"/>
          <w:highlight w:val="green"/>
        </w:rPr>
        <w:t>India’s growing influence on the global space economy</w:t>
      </w:r>
      <w:r w:rsidRPr="00BF5632">
        <w:rPr>
          <w:rStyle w:val="StyleUnderline"/>
        </w:rPr>
        <w:t xml:space="preserve"> has been an indication of its changing stature in international arena. </w:t>
      </w:r>
      <w:r w:rsidRPr="00E71E93">
        <w:rPr>
          <w:rStyle w:val="StyleUnderline"/>
          <w:highlight w:val="green"/>
        </w:rPr>
        <w:t>India</w:t>
      </w:r>
      <w:r w:rsidRPr="00BF5632">
        <w:rPr>
          <w:rStyle w:val="StyleUnderline"/>
        </w:rPr>
        <w:t xml:space="preserve"> has also been </w:t>
      </w:r>
      <w:r w:rsidRPr="00E71E93">
        <w:rPr>
          <w:rStyle w:val="StyleUnderline"/>
          <w:highlight w:val="green"/>
        </w:rPr>
        <w:t>involved in</w:t>
      </w:r>
      <w:r w:rsidRPr="00BF5632">
        <w:rPr>
          <w:rStyle w:val="StyleUnderline"/>
        </w:rPr>
        <w:t xml:space="preserve"> capacity </w:t>
      </w:r>
      <w:r w:rsidRPr="00E71E93">
        <w:rPr>
          <w:rStyle w:val="StyleUnderline"/>
          <w:highlight w:val="green"/>
        </w:rPr>
        <w:t>building initiatives</w:t>
      </w:r>
      <w:r w:rsidRPr="00BF5632">
        <w:rPr>
          <w:rStyle w:val="StyleUnderline"/>
        </w:rPr>
        <w:t>.</w:t>
      </w:r>
      <w:r w:rsidRPr="00BF5632">
        <w:t xml:space="preserve"> It has </w:t>
      </w:r>
      <w:r w:rsidRPr="00BF5632">
        <w:rPr>
          <w:rStyle w:val="StyleUnderline"/>
        </w:rPr>
        <w:t>successfully established itself as a leader in terms of healthcare provisions through satellite-based telemedicine.</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w:t>
      </w:r>
      <w:proofErr w:type="spellStart"/>
      <w:r w:rsidRPr="00BF5632">
        <w:t>organisation</w:t>
      </w:r>
      <w:proofErr w:type="spellEnd"/>
      <w:r w:rsidRPr="00BF5632">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and Myanmar. </w:t>
      </w:r>
      <w:r w:rsidRPr="00BF5632">
        <w:t xml:space="preserve">India’s Space Diplomacy Further </w:t>
      </w:r>
      <w:r w:rsidRPr="00BF5632">
        <w:rPr>
          <w:rStyle w:val="StyleUnderline"/>
        </w:rPr>
        <w:t xml:space="preserve">using space for diplomacy </w:t>
      </w:r>
      <w:proofErr w:type="gramStart"/>
      <w:r w:rsidRPr="00BF5632">
        <w:rPr>
          <w:rStyle w:val="StyleUnderline"/>
        </w:rPr>
        <w:t>in order to</w:t>
      </w:r>
      <w:proofErr w:type="gramEnd"/>
      <w:r w:rsidRPr="00BF5632">
        <w:rPr>
          <w:rStyle w:val="StyleUnderline"/>
        </w:rPr>
        <w:t xml:space="preserve">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 xml:space="preserve">However, after the launch, many countries like Argentina, Bolivia, Brazil, Chile, Ecuador, Mexico, </w:t>
      </w:r>
      <w:proofErr w:type="gramStart"/>
      <w:r w:rsidRPr="00BF5632">
        <w:rPr>
          <w:rStyle w:val="StyleUnderline"/>
        </w:rPr>
        <w:t>Nicaragua</w:t>
      </w:r>
      <w:proofErr w:type="gramEnd"/>
      <w:r w:rsidRPr="00BF5632">
        <w:rPr>
          <w:rStyle w:val="StyleUnderline"/>
        </w:rPr>
        <w:t xml:space="preserve"> and Venezuela have reached out to ISRO for launching or developing satellites</w:t>
      </w:r>
      <w:r w:rsidRPr="00BF5632">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w:t>
      </w:r>
      <w:r w:rsidRPr="00E71E93">
        <w:rPr>
          <w:highlight w:val="green"/>
        </w:rPr>
        <w:t>I</w:t>
      </w:r>
      <w:r w:rsidRPr="00E71E93">
        <w:rPr>
          <w:rStyle w:val="StyleUnderline"/>
          <w:highlight w:val="green"/>
        </w:rPr>
        <w:t xml:space="preserve">ndia has demonstrated the robustness of its own space </w:t>
      </w:r>
      <w:proofErr w:type="spellStart"/>
      <w:r w:rsidRPr="00E71E93">
        <w:rPr>
          <w:rStyle w:val="StyleUnderline"/>
          <w:highlight w:val="green"/>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BF5632">
        <w:t xml:space="preserve"> and helping the authorities to implement timely disaster mitigation and rescue strategies. Adding more feathers to its hat, </w:t>
      </w:r>
      <w:r w:rsidRPr="00E71E93">
        <w:rPr>
          <w:rStyle w:val="StyleUnderline"/>
          <w:highlight w:val="green"/>
        </w:rPr>
        <w:t>ISRO has</w:t>
      </w:r>
      <w:r w:rsidRPr="00BF5632">
        <w:rPr>
          <w:rStyle w:val="StyleUnderline"/>
        </w:rPr>
        <w:t xml:space="preserve"> also </w:t>
      </w:r>
      <w:r w:rsidRPr="00E71E93">
        <w:rPr>
          <w:rStyle w:val="StyleUnderline"/>
          <w:highlight w:val="green"/>
        </w:rPr>
        <w:t>launched dozens of satellites</w:t>
      </w:r>
      <w:r w:rsidRPr="00BF5632">
        <w:rPr>
          <w:rStyle w:val="StyleUnderline"/>
        </w:rPr>
        <w:t xml:space="preserve"> for US, Europe and Britain based companies.</w:t>
      </w:r>
      <w:r w:rsidRPr="00BF5632">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BF5632">
        <w:t xml:space="preserve">. 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w:t>
      </w:r>
      <w:proofErr w:type="spellStart"/>
      <w:r w:rsidRPr="00BF5632">
        <w:t>Unispace</w:t>
      </w:r>
      <w:proofErr w:type="spellEnd"/>
      <w:r w:rsidRPr="00BF5632">
        <w:t xml:space="preserve"> Nanosatellite Assembly and Training (UNNATI)’. 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w:t>
      </w:r>
      <w:proofErr w:type="spellStart"/>
      <w:r w:rsidRPr="00BF5632">
        <w:t>materialise</w:t>
      </w:r>
      <w:proofErr w:type="spellEnd"/>
      <w:r w:rsidRPr="00BF5632">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space communication</w:t>
      </w:r>
      <w:r w:rsidRPr="00BF5632">
        <w:t xml:space="preserve">. The idea of South Asia satellite ensured no political impediment as with the case of SAARC satellite. The </w:t>
      </w:r>
      <w:r w:rsidRPr="00BF5632">
        <w:rPr>
          <w:rStyle w:val="StyleUnderline"/>
        </w:rPr>
        <w:t xml:space="preserve">positive </w:t>
      </w:r>
      <w:proofErr w:type="spellStart"/>
      <w:r w:rsidRPr="00BF5632">
        <w:rPr>
          <w:rStyle w:val="StyleUnderline"/>
        </w:rPr>
        <w:t>spill over</w:t>
      </w:r>
      <w:proofErr w:type="spellEnd"/>
      <w:r w:rsidRPr="00BF5632">
        <w:rPr>
          <w:rStyle w:val="StyleUnderline"/>
        </w:rPr>
        <w:t xml:space="preserve"> effect of the satellite’s launch on </w:t>
      </w:r>
      <w:r w:rsidRPr="00E71E93">
        <w:rPr>
          <w:rStyle w:val="StyleUnderline"/>
          <w:highlight w:val="green"/>
        </w:rPr>
        <w:t>India’s “</w:t>
      </w:r>
      <w:proofErr w:type="spellStart"/>
      <w:r w:rsidRPr="00E71E93">
        <w:rPr>
          <w:rStyle w:val="StyleUnderline"/>
          <w:highlight w:val="green"/>
        </w:rPr>
        <w:t>neighbourhood</w:t>
      </w:r>
      <w:proofErr w:type="spellEnd"/>
      <w:r w:rsidRPr="00E71E93">
        <w:rPr>
          <w:rStyle w:val="StyleUnderline"/>
          <w:highlight w:val="green"/>
        </w:rPr>
        <w:t xml:space="preserve"> first” diplomacy</w:t>
      </w:r>
      <w:r w:rsidRPr="00BF5632">
        <w:rPr>
          <w:rStyle w:val="StyleUnderline"/>
        </w:rPr>
        <w:t xml:space="preserve"> was well </w:t>
      </w:r>
      <w:r w:rsidRPr="00E71E93">
        <w:rPr>
          <w:rStyle w:val="StyleUnderline"/>
          <w:highlight w:val="green"/>
        </w:rPr>
        <w:t>demonstrated by</w:t>
      </w:r>
      <w:r w:rsidRPr="00BF5632">
        <w:rPr>
          <w:rStyle w:val="StyleUnderline"/>
        </w:rPr>
        <w:t xml:space="preserve"> the </w:t>
      </w:r>
      <w:r w:rsidRPr="00E17C60">
        <w:rPr>
          <w:rStyle w:val="StyleUnderline"/>
          <w:highlight w:val="green"/>
        </w:rPr>
        <w:t>warm responses</w:t>
      </w:r>
      <w:r w:rsidRPr="00BF5632">
        <w:rPr>
          <w:rStyle w:val="StyleUnderline"/>
        </w:rPr>
        <w:t xml:space="preserve"> given </w:t>
      </w:r>
      <w:r w:rsidRPr="00E17C60">
        <w:rPr>
          <w:rStyle w:val="StyleUnderline"/>
          <w:highlight w:val="green"/>
        </w:rPr>
        <w:t>by</w:t>
      </w:r>
      <w:r w:rsidRPr="00BF5632">
        <w:rPr>
          <w:rStyle w:val="StyleUnderline"/>
        </w:rPr>
        <w:t xml:space="preserve"> the leaders of </w:t>
      </w:r>
      <w:r w:rsidRPr="00E17C60">
        <w:rPr>
          <w:rStyle w:val="StyleUnderline"/>
          <w:highlight w:val="green"/>
        </w:rPr>
        <w:t>South Asian countries</w:t>
      </w:r>
      <w:r w:rsidRPr="00BF5632">
        <w:t xml:space="preserve">. India’s space </w:t>
      </w:r>
      <w:r w:rsidRPr="00BF5632">
        <w:rPr>
          <w:rStyle w:val="StyleUnderline"/>
        </w:rPr>
        <w:t xml:space="preserve">diplomacy with </w:t>
      </w:r>
      <w:proofErr w:type="spellStart"/>
      <w:r w:rsidRPr="00BF5632">
        <w:rPr>
          <w:rStyle w:val="StyleUnderline"/>
        </w:rPr>
        <w:t>neighbours</w:t>
      </w:r>
      <w:proofErr w:type="spellEnd"/>
      <w:r w:rsidRPr="00BF5632">
        <w:rPr>
          <w:rStyle w:val="StyleUnderline"/>
        </w:rPr>
        <w:t xml:space="preserve"> also extends on a bilateral basis.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rise of China as an emerging superpower</w:t>
      </w:r>
      <w:r w:rsidRPr="00BF5632">
        <w:t xml:space="preserve"> is </w:t>
      </w:r>
      <w:r w:rsidRPr="00BF5632">
        <w:rPr>
          <w:rStyle w:val="StyleUnderline"/>
        </w:rPr>
        <w:t>backed with its economic and military might leave less avenues for other developing nations such as India to contest China</w:t>
      </w:r>
      <w:r w:rsidRPr="00BF5632">
        <w:t xml:space="preserve">. However, soft </w:t>
      </w:r>
      <w:r w:rsidRPr="00BF5632">
        <w:rPr>
          <w:rStyle w:val="StyleUnderline"/>
        </w:rPr>
        <w:t xml:space="preserve">power strategies </w:t>
      </w:r>
      <w:proofErr w:type="gramStart"/>
      <w:r w:rsidRPr="00BF5632">
        <w:rPr>
          <w:rStyle w:val="StyleUnderline"/>
        </w:rPr>
        <w:t>open up</w:t>
      </w:r>
      <w:proofErr w:type="gramEnd"/>
      <w:r w:rsidRPr="00BF5632">
        <w:rPr>
          <w:rStyle w:val="StyleUnderline"/>
        </w:rPr>
        <w:t xml:space="preserve"> another dimension for the interaction of the nations. India has </w:t>
      </w:r>
      <w:proofErr w:type="spellStart"/>
      <w:r w:rsidRPr="00BF5632">
        <w:rPr>
          <w:rStyle w:val="StyleUnderline"/>
        </w:rPr>
        <w:t>utilised</w:t>
      </w:r>
      <w:proofErr w:type="spellEnd"/>
      <w:r w:rsidRPr="00BF5632">
        <w:rPr>
          <w:rStyle w:val="StyleUnderline"/>
        </w:rPr>
        <w:t xml:space="preserve"> space as a tool of its soft power effectively </w:t>
      </w:r>
      <w:proofErr w:type="gramStart"/>
      <w:r w:rsidRPr="00BF5632">
        <w:rPr>
          <w:rStyle w:val="StyleUnderline"/>
        </w:rPr>
        <w:t>in order to</w:t>
      </w:r>
      <w:proofErr w:type="gramEnd"/>
      <w:r w:rsidRPr="00BF5632">
        <w:rPr>
          <w:rStyle w:val="StyleUnderline"/>
        </w:rPr>
        <w:t xml:space="preserve"> expand its clout.</w:t>
      </w:r>
      <w:r w:rsidRPr="00BF5632">
        <w:t xml:space="preserve"> That </w:t>
      </w:r>
      <w:r w:rsidRPr="00E17C60">
        <w:rPr>
          <w:rStyle w:val="StyleUnderline"/>
          <w:highlight w:val="green"/>
        </w:rPr>
        <w:t>space being an intrinsic part of India’s foreign policy</w:t>
      </w:r>
      <w:r w:rsidRPr="00BF5632">
        <w:rPr>
          <w:rStyle w:val="StyleUnderline"/>
        </w:rPr>
        <w:t xml:space="preserve"> has brought numerous achievements to the </w:t>
      </w:r>
      <w:proofErr w:type="gramStart"/>
      <w:r w:rsidRPr="00BF5632">
        <w:rPr>
          <w:rStyle w:val="StyleUnderline"/>
        </w:rPr>
        <w:t>country, and</w:t>
      </w:r>
      <w:proofErr w:type="gramEnd"/>
      <w:r w:rsidRPr="00BF5632">
        <w:rPr>
          <w:rStyle w:val="StyleUnderline"/>
        </w:rPr>
        <w:t xml:space="preserve"> is expected to remain an essential element </w:t>
      </w:r>
      <w:r w:rsidRPr="00BF5632">
        <w:t xml:space="preserve">for future course </w:t>
      </w:r>
      <w:r w:rsidRPr="00BF5632">
        <w:rPr>
          <w:rStyle w:val="StyleUnderline"/>
        </w:rPr>
        <w:t>of India’s foreign policy.</w:t>
      </w:r>
    </w:p>
    <w:p w14:paraId="08D4C176" w14:textId="6395F3F9" w:rsidR="004E0ACF" w:rsidRPr="00BF5632" w:rsidRDefault="004E0ACF" w:rsidP="004E0ACF">
      <w:pPr>
        <w:pStyle w:val="Heading4"/>
        <w:rPr>
          <w:rFonts w:cs="Calibri"/>
        </w:rPr>
      </w:pPr>
      <w:r w:rsidRPr="00BF5632">
        <w:rPr>
          <w:rFonts w:cs="Calibri"/>
        </w:rPr>
        <w:t>Private sector key to Indian space efforts</w:t>
      </w:r>
      <w:r>
        <w:rPr>
          <w:rFonts w:cs="Calibri"/>
        </w:rPr>
        <w:t xml:space="preserve">. </w:t>
      </w:r>
    </w:p>
    <w:p w14:paraId="650E76F3" w14:textId="77777777" w:rsidR="004E0ACF" w:rsidRPr="00BF5632" w:rsidRDefault="004E0ACF" w:rsidP="004E0ACF">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50C61F30" w14:textId="0D538F6E" w:rsidR="004E0ACF" w:rsidRDefault="004E0ACF" w:rsidP="004E0ACF">
      <w:r w:rsidRPr="00BF5632">
        <w:t xml:space="preserve">Bengaluru: </w:t>
      </w:r>
      <w:r w:rsidRPr="006A535C">
        <w:rPr>
          <w:rStyle w:val="StyleUnderline"/>
          <w:highlight w:val="green"/>
        </w:rPr>
        <w:t>India will draft a new space policy aimed at increasing private investments</w:t>
      </w:r>
      <w:r w:rsidRPr="00BF5632">
        <w:t xml:space="preserve"> in the country’s space sector to build companies that are global in scale, Indian Space Research </w:t>
      </w:r>
      <w:proofErr w:type="spellStart"/>
      <w:r w:rsidRPr="00BF5632">
        <w:t>Organisation</w:t>
      </w:r>
      <w:proofErr w:type="spellEnd"/>
      <w:r w:rsidRPr="00BF5632">
        <w:t xml:space="preserve"> (</w:t>
      </w:r>
      <w:proofErr w:type="spellStart"/>
      <w:r w:rsidRPr="00BF5632">
        <w:t>Isro</w:t>
      </w:r>
      <w:proofErr w:type="spellEnd"/>
      <w:r w:rsidRPr="00BF5632">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We want to create competition and get multiple companies in the space sector that can grow as global leaders</w:t>
      </w:r>
      <w:r w:rsidRPr="00BF5632">
        <w:t xml:space="preserve">,” Sivan said. </w:t>
      </w:r>
      <w:r w:rsidRPr="00BF5632">
        <w:rPr>
          <w:rStyle w:val="StyleUnderline"/>
        </w:rPr>
        <w:t xml:space="preserve">Over 23 Indian and overseas companies have approached </w:t>
      </w:r>
      <w:proofErr w:type="spellStart"/>
      <w:r w:rsidRPr="00BF5632">
        <w:rPr>
          <w:rStyle w:val="StyleUnderline"/>
        </w:rPr>
        <w:t>Isro</w:t>
      </w:r>
      <w:proofErr w:type="spellEnd"/>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6A535C">
        <w:rPr>
          <w:rStyle w:val="Emphasis"/>
          <w:highlight w:val="green"/>
        </w:rPr>
        <w:t xml:space="preserve">Indian industries and help them </w:t>
      </w:r>
      <w:proofErr w:type="spellStart"/>
      <w:r w:rsidRPr="006A535C">
        <w:rPr>
          <w:rStyle w:val="Emphasis"/>
          <w:highlight w:val="green"/>
        </w:rPr>
        <w:t>commercialise</w:t>
      </w:r>
      <w:proofErr w:type="spellEnd"/>
      <w:r w:rsidRPr="006A535C">
        <w:rPr>
          <w:rStyle w:val="Emphasis"/>
          <w:highlight w:val="green"/>
        </w:rPr>
        <w:t xml:space="preserve"> these technologies</w:t>
      </w:r>
      <w:r w:rsidRPr="00BF5632">
        <w:rPr>
          <w:rStyle w:val="Emphasis"/>
        </w:rPr>
        <w:t>,</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w:t>
      </w:r>
      <w:proofErr w:type="spellStart"/>
      <w:r w:rsidRPr="00BF5632">
        <w:t>Ag</w:t>
      </w:r>
      <w:r>
        <w:t>g</w:t>
      </w:r>
      <w:r w:rsidRPr="00BF5632">
        <w:t>nikul</w:t>
      </w:r>
      <w:proofErr w:type="spellEnd"/>
      <w:r w:rsidRPr="00BF5632">
        <w:t xml:space="preserve"> Cosmos to build a small rocket that can hurl 100 kg satellites to low-earth orbit. Bengaluru-based </w:t>
      </w:r>
      <w:proofErr w:type="spellStart"/>
      <w:r w:rsidRPr="00BF5632">
        <w:t>Pixxel</w:t>
      </w:r>
      <w:proofErr w:type="spellEnd"/>
      <w:r w:rsidRPr="00BF5632">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BF5632">
        <w:t>sensing</w:t>
      </w:r>
      <w:proofErr w:type="gramEnd"/>
      <w:r w:rsidRPr="00BF5632">
        <w:t xml:space="preserve"> and satellite communication policy for public comments. These draft policies state that </w:t>
      </w:r>
      <w:r w:rsidRPr="000D2469">
        <w:rPr>
          <w:rStyle w:val="StyleUnderline"/>
          <w:highlight w:val="green"/>
        </w:rPr>
        <w:t>Indian companies</w:t>
      </w:r>
      <w:r w:rsidRPr="00BF5632">
        <w:rPr>
          <w:rStyle w:val="StyleUnderline"/>
        </w:rPr>
        <w:t xml:space="preserve"> can now </w:t>
      </w:r>
      <w:r w:rsidRPr="000D2469">
        <w:rPr>
          <w:rStyle w:val="StyleUnderline"/>
          <w:highlight w:val="green"/>
        </w:rPr>
        <w:t xml:space="preserve">own and operate satellites, build </w:t>
      </w:r>
      <w:proofErr w:type="gramStart"/>
      <w:r w:rsidRPr="000D2469">
        <w:rPr>
          <w:rStyle w:val="StyleUnderline"/>
          <w:highlight w:val="green"/>
        </w:rPr>
        <w:t>rockets</w:t>
      </w:r>
      <w:proofErr w:type="gramEnd"/>
      <w:r w:rsidRPr="00BF5632">
        <w:rPr>
          <w:rStyle w:val="StyleUnderline"/>
        </w:rPr>
        <w:t xml:space="preserve"> and launch them from Indian soil </w:t>
      </w:r>
      <w:r w:rsidRPr="000D2469">
        <w:rPr>
          <w:rStyle w:val="StyleUnderline"/>
          <w:highlight w:val="green"/>
        </w:rPr>
        <w:t>and offer satellite-based applications to consumers.</w:t>
      </w:r>
      <w:r w:rsidRPr="00BF5632">
        <w:t xml:space="preserve"> The policies also define how sensitive dual-use technologies are to be </w:t>
      </w:r>
      <w:proofErr w:type="spellStart"/>
      <w:r w:rsidRPr="00BF5632">
        <w:t>utilised</w:t>
      </w:r>
      <w:proofErr w:type="spellEnd"/>
      <w:r w:rsidRPr="00BF5632">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0D2469">
        <w:rPr>
          <w:rStyle w:val="StyleUnderline"/>
          <w:highlight w:val="green"/>
        </w:rPr>
        <w:t>India is adopting the model of the US</w:t>
      </w:r>
      <w:r w:rsidRPr="00BF5632">
        <w:t xml:space="preserve"> space agency National Aeronautics and Space Administration (NASA), </w:t>
      </w:r>
      <w:r w:rsidRPr="000D2469">
        <w:rPr>
          <w:rStyle w:val="StyleUnderline"/>
          <w:highlight w:val="green"/>
        </w:rPr>
        <w:t>which</w:t>
      </w:r>
      <w:r w:rsidRPr="00BF5632">
        <w:rPr>
          <w:rStyle w:val="StyleUnderline"/>
        </w:rPr>
        <w:t xml:space="preserve"> allowed private firms such as SpaceX to get access to its technology and facilities to build reusable rockets </w:t>
      </w:r>
      <w:r w:rsidRPr="00BF5632">
        <w:rPr>
          <w:rStyle w:val="Emphasis"/>
        </w:rPr>
        <w:t xml:space="preserve">that </w:t>
      </w:r>
      <w:r w:rsidRPr="000D2469">
        <w:rPr>
          <w:rStyle w:val="Emphasis"/>
          <w:highlight w:val="green"/>
        </w:rPr>
        <w:t>have carried humans to space</w:t>
      </w:r>
      <w:r w:rsidRPr="00BF5632">
        <w:rPr>
          <w:rStyle w:val="Emphasis"/>
        </w:rPr>
        <w:t xml:space="preserve"> this year</w:t>
      </w:r>
      <w:r w:rsidRPr="00BF5632">
        <w:rPr>
          <w:rStyle w:val="StyleUnderline"/>
        </w:rPr>
        <w:t xml:space="preserve">. </w:t>
      </w:r>
      <w:r w:rsidRPr="00BF5632">
        <w:t xml:space="preserve">NASA also allows startups to compete and build vehicles and solutions for its </w:t>
      </w:r>
      <w:proofErr w:type="spellStart"/>
      <w:r w:rsidRPr="00BF5632">
        <w:t>programmes</w:t>
      </w:r>
      <w:proofErr w:type="spellEnd"/>
      <w:r w:rsidRPr="00BF5632">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w:t>
      </w:r>
      <w:proofErr w:type="gramStart"/>
      <w:r w:rsidRPr="00BF5632">
        <w:rPr>
          <w:rStyle w:val="StyleUnderline"/>
        </w:rPr>
        <w:t>opened up</w:t>
      </w:r>
      <w:proofErr w:type="gramEnd"/>
      <w:r w:rsidRPr="00BF5632">
        <w:rPr>
          <w:rStyle w:val="StyleUnderline"/>
        </w:rPr>
        <w:t xml:space="preserve"> its space sector, which allows private firms to build satellites and rockets and offer space services from the country. </w:t>
      </w:r>
      <w:r w:rsidRPr="00BF5632">
        <w:t xml:space="preserve">“Earlier, when IITs produced aero-space engineers, there was not a strong domestic industrial ecosystem to employ them. Today, with our historic reforms in the space sector, </w:t>
      </w:r>
      <w:r w:rsidRPr="000D2469">
        <w:rPr>
          <w:rStyle w:val="StyleUnderline"/>
          <w:highlight w:val="green"/>
        </w:rPr>
        <w:t xml:space="preserve">the last frontier before humanity has </w:t>
      </w:r>
      <w:proofErr w:type="gramStart"/>
      <w:r w:rsidRPr="000D2469">
        <w:rPr>
          <w:rStyle w:val="StyleUnderline"/>
          <w:highlight w:val="green"/>
        </w:rPr>
        <w:t>opened up</w:t>
      </w:r>
      <w:proofErr w:type="gramEnd"/>
      <w:r w:rsidRPr="000D2469">
        <w:rPr>
          <w:rStyle w:val="StyleUnderline"/>
          <w:highlight w:val="green"/>
        </w:rPr>
        <w:t xml:space="preserve"> to Indian talent</w:t>
      </w:r>
      <w:r w:rsidRPr="00BF5632">
        <w:t xml:space="preserve">,” Prime Minister Narendra Modi told a Pan IIT conference on Friday. </w:t>
      </w:r>
      <w:r w:rsidRPr="00BF5632">
        <w:rPr>
          <w:rStyle w:val="StyleUnderline"/>
        </w:rPr>
        <w:t>India has nearly 50 space startups in the sector 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 xml:space="preserve">which have been vendors to </w:t>
      </w:r>
      <w:proofErr w:type="spellStart"/>
      <w:r w:rsidRPr="00BF5632">
        <w:rPr>
          <w:rStyle w:val="StyleUnderline"/>
        </w:rPr>
        <w:t>Isro</w:t>
      </w:r>
      <w:proofErr w:type="spellEnd"/>
      <w:r w:rsidRPr="00BF5632">
        <w:rPr>
          <w:rStyle w:val="StyleUnderline"/>
        </w:rPr>
        <w:t xml:space="preserve">, building systems and subsystems for the space </w:t>
      </w:r>
      <w:proofErr w:type="spellStart"/>
      <w:r w:rsidRPr="00BF5632">
        <w:rPr>
          <w:rStyle w:val="StyleUnderline"/>
        </w:rPr>
        <w:t>programme</w:t>
      </w:r>
      <w:proofErr w:type="spellEnd"/>
      <w:r w:rsidRPr="00BF5632">
        <w:rPr>
          <w:rStyle w:val="StyleUnderline"/>
        </w:rPr>
        <w:t>.</w:t>
      </w:r>
      <w:r w:rsidRPr="00BF5632">
        <w:t xml:space="preserve"> After opening the space sector to private firms in August, the department of space formed Indian National Space Promotion and </w:t>
      </w:r>
      <w:proofErr w:type="spellStart"/>
      <w:r w:rsidRPr="00BF5632">
        <w:t>Authorisation</w:t>
      </w:r>
      <w:proofErr w:type="spellEnd"/>
      <w:r w:rsidRPr="00BF5632">
        <w:t xml:space="preserve"> Centre (IN-</w:t>
      </w:r>
      <w:proofErr w:type="spellStart"/>
      <w:r w:rsidRPr="00BF5632">
        <w:t>SPACe</w:t>
      </w:r>
      <w:proofErr w:type="spellEnd"/>
      <w:r w:rsidRPr="00BF5632">
        <w:t>), a new body that will act as a regulator whose rulings would apply to the space agency as well as private firms in the country. Sivan said an independent board is being set up and an approval is expected from the government by the end of December.</w:t>
      </w:r>
    </w:p>
    <w:p w14:paraId="3E40BAD7" w14:textId="77777777" w:rsidR="00C31808" w:rsidRDefault="00C31808" w:rsidP="004E0ACF"/>
    <w:p w14:paraId="70FE1C12" w14:textId="59BE0FD4" w:rsidR="00C31808" w:rsidRPr="00BF5632" w:rsidRDefault="00C31808" w:rsidP="00C31808">
      <w:pPr>
        <w:pStyle w:val="Heading4"/>
        <w:rPr>
          <w:rFonts w:cs="Calibri"/>
        </w:rPr>
      </w:pPr>
      <w:r w:rsidRPr="00BF5632">
        <w:rPr>
          <w:rFonts w:cs="Calibri"/>
        </w:rPr>
        <w:t xml:space="preserve">The plan tanks India’s private space industry and undermines India’s position in the global order. </w:t>
      </w:r>
    </w:p>
    <w:p w14:paraId="5F87C530" w14:textId="77777777" w:rsidR="00C31808" w:rsidRPr="00BF5632" w:rsidRDefault="00C31808" w:rsidP="00C31808">
      <w:pPr>
        <w:spacing w:line="240" w:lineRule="auto"/>
        <w:rPr>
          <w:sz w:val="24"/>
        </w:rPr>
      </w:pPr>
      <w:r w:rsidRPr="00BF5632">
        <w:rPr>
          <w:rStyle w:val="Style13ptBold"/>
        </w:rPr>
        <w:t>Mohan ’21</w:t>
      </w:r>
      <w:r w:rsidRPr="00BF5632">
        <w:rPr>
          <w:sz w:val="24"/>
        </w:rPr>
        <w:t xml:space="preserve"> </w:t>
      </w:r>
      <w:r w:rsidRPr="00BF5632">
        <w:t>[C. Raja Mohan is Director, Institute of South Asian Studies, National University of Singapore, and contributing editor on foreign affairs for 'The Indian Express', 7-27-2021, "India will need pragmatism, diplomatic skill in shaping new rules for regulation of outer space," Indian Express, https://indianexpress.com/article/opinion/columns/mission-shakti-anti-satellite-weapon-isro-drdo-india-space-missions-5701517/] TDI</w:t>
      </w:r>
    </w:p>
    <w:p w14:paraId="76A4BCF1" w14:textId="77777777" w:rsidR="00C31808" w:rsidRPr="00BF5632" w:rsidRDefault="00C31808" w:rsidP="00C31808">
      <w:pPr>
        <w:pStyle w:val="NormalWeb"/>
        <w:spacing w:before="0" w:beforeAutospacing="0" w:after="0" w:afterAutospacing="0"/>
        <w:textAlignment w:val="baseline"/>
        <w:rPr>
          <w:rFonts w:ascii="Calibri" w:hAnsi="Calibri" w:cs="Calibri"/>
          <w:b/>
          <w:color w:val="3E3E3E"/>
          <w:u w:val="single"/>
        </w:rPr>
      </w:pPr>
      <w:r w:rsidRPr="00BF5632">
        <w:rPr>
          <w:rFonts w:ascii="Calibri" w:hAnsi="Calibri" w:cs="Calibri"/>
          <w:color w:val="3E3E3E"/>
          <w:sz w:val="16"/>
        </w:rPr>
        <w:t xml:space="preserve">Second, the challenge of the </w:t>
      </w:r>
      <w:r w:rsidRPr="00B941F4">
        <w:rPr>
          <w:rFonts w:ascii="Calibri" w:hAnsi="Calibri" w:cs="Calibri"/>
          <w:b/>
          <w:color w:val="3E3E3E"/>
          <w:highlight w:val="green"/>
          <w:u w:val="single"/>
        </w:rPr>
        <w:t>rapid expansion of</w:t>
      </w:r>
      <w:r w:rsidRPr="00BF5632">
        <w:rPr>
          <w:rFonts w:ascii="Calibri" w:hAnsi="Calibri" w:cs="Calibri"/>
          <w:color w:val="3E3E3E"/>
          <w:sz w:val="16"/>
        </w:rPr>
        <w:t xml:space="preserve"> commercial space and the growing role of the </w:t>
      </w:r>
      <w:r w:rsidRPr="00B941F4">
        <w:rPr>
          <w:rFonts w:ascii="Calibri" w:hAnsi="Calibri" w:cs="Calibri"/>
          <w:b/>
          <w:color w:val="3E3E3E"/>
          <w:highlight w:val="green"/>
          <w:u w:val="single"/>
        </w:rPr>
        <w:t>private sector.</w:t>
      </w:r>
      <w:r w:rsidRPr="00BF5632">
        <w:rPr>
          <w:rFonts w:ascii="Calibri" w:hAnsi="Calibri" w:cs="Calibri"/>
          <w:b/>
          <w:color w:val="3E3E3E"/>
          <w:u w:val="single"/>
        </w:rPr>
        <w:t xml:space="preserve"> India’s national space </w:t>
      </w:r>
      <w:proofErr w:type="spellStart"/>
      <w:r w:rsidRPr="00BF5632">
        <w:rPr>
          <w:rFonts w:ascii="Calibri" w:hAnsi="Calibri" w:cs="Calibri"/>
          <w:b/>
          <w:color w:val="3E3E3E"/>
          <w:u w:val="single"/>
        </w:rPr>
        <w:t>programme</w:t>
      </w:r>
      <w:proofErr w:type="spellEnd"/>
      <w:r w:rsidRPr="00BF5632">
        <w:rPr>
          <w:rFonts w:ascii="Calibri" w:hAnsi="Calibri" w:cs="Calibri"/>
          <w:b/>
          <w:color w:val="3E3E3E"/>
          <w:u w:val="single"/>
        </w:rPr>
        <w:t xml:space="preserve"> has been quite successful in </w:t>
      </w:r>
      <w:proofErr w:type="spellStart"/>
      <w:r w:rsidRPr="00BF5632">
        <w:rPr>
          <w:rFonts w:ascii="Calibri" w:hAnsi="Calibri" w:cs="Calibri"/>
          <w:b/>
          <w:color w:val="3E3E3E"/>
          <w:u w:val="single"/>
        </w:rPr>
        <w:t>mobilising</w:t>
      </w:r>
      <w:proofErr w:type="spellEnd"/>
      <w:r w:rsidRPr="00BF5632">
        <w:rPr>
          <w:rFonts w:ascii="Calibri" w:hAnsi="Calibri" w:cs="Calibri"/>
          <w:b/>
          <w:color w:val="3E3E3E"/>
          <w:u w:val="single"/>
        </w:rPr>
        <w:t xml:space="preserve"> an advanced technology for development.</w:t>
      </w:r>
      <w:r w:rsidRPr="00BF5632">
        <w:rPr>
          <w:rFonts w:ascii="Calibri" w:hAnsi="Calibri" w:cs="Calibri"/>
          <w:color w:val="3E3E3E"/>
          <w:sz w:val="16"/>
        </w:rPr>
        <w:t xml:space="preserve"> The Indian Space Research </w:t>
      </w:r>
      <w:proofErr w:type="spellStart"/>
      <w:r w:rsidRPr="00BF5632">
        <w:rPr>
          <w:rFonts w:ascii="Calibri" w:hAnsi="Calibri" w:cs="Calibri"/>
          <w:color w:val="3E3E3E"/>
          <w:sz w:val="16"/>
        </w:rPr>
        <w:t>Organisation</w:t>
      </w:r>
      <w:proofErr w:type="spellEnd"/>
      <w:r w:rsidRPr="00BF5632">
        <w:rPr>
          <w:rFonts w:ascii="Calibri" w:hAnsi="Calibri" w:cs="Calibri"/>
          <w:color w:val="3E3E3E"/>
          <w:sz w:val="16"/>
        </w:rPr>
        <w:t xml:space="preserve"> has also been conscious of the need to draw industry, both public and private sector, to participate in the space </w:t>
      </w:r>
      <w:proofErr w:type="spellStart"/>
      <w:r w:rsidRPr="00BF5632">
        <w:rPr>
          <w:rFonts w:ascii="Calibri" w:hAnsi="Calibri" w:cs="Calibri"/>
          <w:color w:val="3E3E3E"/>
          <w:sz w:val="16"/>
        </w:rPr>
        <w:t>endeavour</w:t>
      </w:r>
      <w:proofErr w:type="spellEnd"/>
      <w:r w:rsidRPr="00BF5632">
        <w:rPr>
          <w:rFonts w:ascii="Calibri" w:hAnsi="Calibri" w:cs="Calibri"/>
          <w:color w:val="3E3E3E"/>
          <w:sz w:val="16"/>
        </w:rPr>
        <w:t xml:space="preserve"> over the decades. While its capabilities for the construction, launch and delivery of satellite services are impressive, India must now wrestle with the exponential growth of the space market. Today’s global space business is estimated to be $350 billion and according to some estimates it could nearly triple in the next two decades. </w:t>
      </w:r>
      <w:r w:rsidRPr="00B941F4">
        <w:rPr>
          <w:rFonts w:ascii="Calibri" w:hAnsi="Calibri" w:cs="Calibri"/>
          <w:b/>
          <w:color w:val="3E3E3E"/>
          <w:highlight w:val="green"/>
          <w:u w:val="single"/>
        </w:rPr>
        <w:t>Delhi must promote a</w:t>
      </w:r>
      <w:r w:rsidRPr="00BF5632">
        <w:rPr>
          <w:rFonts w:ascii="Calibri" w:hAnsi="Calibri" w:cs="Calibri"/>
          <w:b/>
          <w:color w:val="3E3E3E"/>
          <w:u w:val="single"/>
        </w:rPr>
        <w:t xml:space="preserve"> massive e</w:t>
      </w:r>
      <w:r w:rsidRPr="00B941F4">
        <w:rPr>
          <w:rFonts w:ascii="Calibri" w:hAnsi="Calibri" w:cs="Calibri"/>
          <w:b/>
          <w:color w:val="3E3E3E"/>
          <w:highlight w:val="green"/>
          <w:u w:val="single"/>
        </w:rPr>
        <w:t>xpansion of</w:t>
      </w:r>
      <w:r w:rsidRPr="00BF5632">
        <w:rPr>
          <w:rFonts w:ascii="Calibri" w:hAnsi="Calibri" w:cs="Calibri"/>
          <w:b/>
          <w:color w:val="3E3E3E"/>
          <w:u w:val="single"/>
        </w:rPr>
        <w:t xml:space="preserve"> the </w:t>
      </w:r>
      <w:r w:rsidRPr="00B941F4">
        <w:rPr>
          <w:rFonts w:ascii="Calibri" w:hAnsi="Calibri" w:cs="Calibri"/>
          <w:b/>
          <w:color w:val="3E3E3E"/>
          <w:highlight w:val="green"/>
          <w:u w:val="single"/>
        </w:rPr>
        <w:t>private sector’s role in space</w:t>
      </w:r>
      <w:r w:rsidRPr="00BF5632">
        <w:rPr>
          <w:rFonts w:ascii="Calibri" w:hAnsi="Calibri" w:cs="Calibri"/>
          <w:b/>
          <w:color w:val="3E3E3E"/>
          <w:u w:val="single"/>
        </w:rPr>
        <w:t xml:space="preserve"> to ensure that India gets a reasonable slice of the growing global space business.</w:t>
      </w:r>
      <w:r w:rsidRPr="00BF5632">
        <w:rPr>
          <w:rFonts w:ascii="Calibri" w:hAnsi="Calibri" w:cs="Calibri"/>
          <w:color w:val="3E3E3E"/>
          <w:sz w:val="16"/>
        </w:rPr>
        <w:t xml:space="preserve"> In the early decades of space technology development, private sector companies worked for and with the government </w:t>
      </w:r>
      <w:proofErr w:type="spellStart"/>
      <w:r w:rsidRPr="00BF5632">
        <w:rPr>
          <w:rFonts w:ascii="Calibri" w:hAnsi="Calibri" w:cs="Calibri"/>
          <w:color w:val="3E3E3E"/>
          <w:sz w:val="16"/>
        </w:rPr>
        <w:t>programmes</w:t>
      </w:r>
      <w:proofErr w:type="spellEnd"/>
      <w:r w:rsidRPr="00BF5632">
        <w:rPr>
          <w:rFonts w:ascii="Calibri" w:hAnsi="Calibri" w:cs="Calibri"/>
          <w:color w:val="3E3E3E"/>
          <w:sz w:val="16"/>
        </w:rPr>
        <w:t xml:space="preserve">. Today in the US and more broadly the West, </w:t>
      </w:r>
      <w:r w:rsidRPr="00BF5632">
        <w:rPr>
          <w:rFonts w:ascii="Calibri" w:hAnsi="Calibri" w:cs="Calibri"/>
          <w:b/>
          <w:color w:val="3E3E3E"/>
          <w:u w:val="single"/>
        </w:rPr>
        <w:t>the private sector is taking the lead</w:t>
      </w:r>
      <w:r w:rsidRPr="00BF5632">
        <w:rPr>
          <w:rFonts w:ascii="Calibri" w:hAnsi="Calibri" w:cs="Calibri"/>
          <w:color w:val="3E3E3E"/>
          <w:sz w:val="16"/>
        </w:rPr>
        <w:t xml:space="preserve">. Consider for example, the business of launching satellites that has been a government monopoly until recently. As the private sector seeks a larger share of the launch business, Elon Musk’s Space X has already made a big impression in the US. Other private companies like Blue Origin (US), </w:t>
      </w:r>
      <w:proofErr w:type="spellStart"/>
      <w:r w:rsidRPr="00BF5632">
        <w:rPr>
          <w:rFonts w:ascii="Calibri" w:hAnsi="Calibri" w:cs="Calibri"/>
          <w:color w:val="3E3E3E"/>
          <w:sz w:val="16"/>
        </w:rPr>
        <w:t>OneSpace</w:t>
      </w:r>
      <w:proofErr w:type="spellEnd"/>
      <w:r w:rsidRPr="00BF5632">
        <w:rPr>
          <w:rFonts w:ascii="Calibri" w:hAnsi="Calibri" w:cs="Calibri"/>
          <w:color w:val="3E3E3E"/>
          <w:sz w:val="16"/>
        </w:rPr>
        <w:t xml:space="preserve"> (China), and Interstellar technologies (Japan) are all joining the fray. Meanwhile, the idea of deploying a constellation of small satellites is gaining great traction. Space X and Amazon have announced plans to put hundreds of satellites in low earth orbit to provide broadband internet around the world. Besides launching rockets and satellites, </w:t>
      </w:r>
      <w:r w:rsidRPr="007E73FF">
        <w:rPr>
          <w:rFonts w:ascii="Calibri" w:hAnsi="Calibri" w:cs="Calibri"/>
          <w:b/>
          <w:color w:val="3E3E3E"/>
          <w:highlight w:val="green"/>
          <w:u w:val="single"/>
        </w:rPr>
        <w:t>private sector companies are driving innovation</w:t>
      </w:r>
      <w:r w:rsidRPr="00BF5632">
        <w:rPr>
          <w:rFonts w:ascii="Calibri" w:hAnsi="Calibri" w:cs="Calibri"/>
          <w:b/>
          <w:color w:val="3E3E3E"/>
          <w:u w:val="single"/>
        </w:rPr>
        <w:t xml:space="preserve"> and contributing to the transformation of the space business. Their </w:t>
      </w:r>
      <w:r w:rsidRPr="007E73FF">
        <w:rPr>
          <w:rFonts w:ascii="Calibri" w:hAnsi="Calibri" w:cs="Calibri"/>
          <w:b/>
          <w:color w:val="3E3E3E"/>
          <w:highlight w:val="green"/>
          <w:u w:val="single"/>
        </w:rPr>
        <w:t>ambitions now extend to space tourism and the mining of asteroids</w:t>
      </w:r>
      <w:r w:rsidRPr="00BF5632">
        <w:rPr>
          <w:rFonts w:ascii="Calibri" w:hAnsi="Calibri" w:cs="Calibri"/>
          <w:b/>
          <w:color w:val="3E3E3E"/>
          <w:u w:val="single"/>
        </w:rPr>
        <w:t xml:space="preserve">. </w:t>
      </w:r>
      <w:r w:rsidRPr="00BF5632">
        <w:rPr>
          <w:rFonts w:ascii="Calibri" w:hAnsi="Calibri" w:cs="Calibri"/>
          <w:color w:val="3E3E3E"/>
          <w:sz w:val="16"/>
        </w:rPr>
        <w:t xml:space="preserve">Third, as space becomes the site for expansive commercial enterprise, national space agencies are under pressure to redefine their role. Until recently, the national agencies were the researchers, investors, </w:t>
      </w:r>
      <w:proofErr w:type="gramStart"/>
      <w:r w:rsidRPr="00BF5632">
        <w:rPr>
          <w:rFonts w:ascii="Calibri" w:hAnsi="Calibri" w:cs="Calibri"/>
          <w:color w:val="3E3E3E"/>
          <w:sz w:val="16"/>
        </w:rPr>
        <w:t>developers</w:t>
      </w:r>
      <w:proofErr w:type="gramEnd"/>
      <w:r w:rsidRPr="00BF5632">
        <w:rPr>
          <w:rFonts w:ascii="Calibri" w:hAnsi="Calibri" w:cs="Calibri"/>
          <w:color w:val="3E3E3E"/>
          <w:sz w:val="16"/>
        </w:rPr>
        <w:t xml:space="preserve"> and champions of the space </w:t>
      </w:r>
      <w:proofErr w:type="spellStart"/>
      <w:r w:rsidRPr="00BF5632">
        <w:rPr>
          <w:rFonts w:ascii="Calibri" w:hAnsi="Calibri" w:cs="Calibri"/>
          <w:color w:val="3E3E3E"/>
          <w:sz w:val="16"/>
        </w:rPr>
        <w:t>programme</w:t>
      </w:r>
      <w:proofErr w:type="spellEnd"/>
      <w:r w:rsidRPr="00BF5632">
        <w:rPr>
          <w:rFonts w:ascii="Calibri" w:hAnsi="Calibri" w:cs="Calibri"/>
          <w:color w:val="3E3E3E"/>
          <w:sz w:val="16"/>
        </w:rPr>
        <w:t xml:space="preserve"> at the political level. This all-encompassing role of the national agencies was necessary when space technology was in its infancy. It was a precondition for countries like India that embarked on the space journey with limited resources and capabilities. As the knowledge and capabilities begin to spread and the number of actors in the space domain grows rapidly, the national space agencies must necessarily redefine their role. While NASA has gone through multiple reinventions, the structure remains essentially unaltered in India. Instead of trying to do everything, the national agencies could focus on a few critical objectives — to promote a dynamic national ecosystem for space research and development both within and outside the government, lay out a long-term vision for space policy, identify priorities, anticipate potential challenges, and become the face of the space </w:t>
      </w:r>
      <w:proofErr w:type="spellStart"/>
      <w:r w:rsidRPr="00BF5632">
        <w:rPr>
          <w:rFonts w:ascii="Calibri" w:hAnsi="Calibri" w:cs="Calibri"/>
          <w:color w:val="3E3E3E"/>
          <w:sz w:val="16"/>
        </w:rPr>
        <w:t>programme</w:t>
      </w:r>
      <w:proofErr w:type="spellEnd"/>
      <w:r w:rsidRPr="00BF5632">
        <w:rPr>
          <w:rFonts w:ascii="Calibri" w:hAnsi="Calibri" w:cs="Calibri"/>
          <w:color w:val="3E3E3E"/>
          <w:sz w:val="16"/>
        </w:rPr>
        <w:t xml:space="preserve"> at home and abroad. Fourth, the need to promote effective domestic and international regulatory frameworks for the development of space </w:t>
      </w:r>
      <w:proofErr w:type="spellStart"/>
      <w:r w:rsidRPr="00BF5632">
        <w:rPr>
          <w:rFonts w:ascii="Calibri" w:hAnsi="Calibri" w:cs="Calibri"/>
          <w:color w:val="3E3E3E"/>
          <w:sz w:val="16"/>
        </w:rPr>
        <w:t>programmes</w:t>
      </w:r>
      <w:proofErr w:type="spellEnd"/>
      <w:r w:rsidRPr="00BF5632">
        <w:rPr>
          <w:rFonts w:ascii="Calibri" w:hAnsi="Calibri" w:cs="Calibri"/>
          <w:color w:val="3E3E3E"/>
          <w:sz w:val="16"/>
        </w:rPr>
        <w:t xml:space="preserve">. After the ASAT test, </w:t>
      </w:r>
      <w:r w:rsidRPr="007E73FF">
        <w:rPr>
          <w:rFonts w:ascii="Calibri" w:hAnsi="Calibri" w:cs="Calibri"/>
          <w:b/>
          <w:color w:val="3E3E3E"/>
          <w:highlight w:val="green"/>
          <w:u w:val="single"/>
        </w:rPr>
        <w:t>many</w:t>
      </w:r>
      <w:r w:rsidRPr="00BF5632">
        <w:rPr>
          <w:rFonts w:ascii="Calibri" w:hAnsi="Calibri" w:cs="Calibri"/>
          <w:b/>
          <w:color w:val="3E3E3E"/>
          <w:u w:val="single"/>
        </w:rPr>
        <w:t xml:space="preserve"> in India </w:t>
      </w:r>
      <w:r w:rsidRPr="007E73FF">
        <w:rPr>
          <w:rFonts w:ascii="Calibri" w:hAnsi="Calibri" w:cs="Calibri"/>
          <w:b/>
          <w:color w:val="3E3E3E"/>
          <w:highlight w:val="green"/>
          <w:u w:val="single"/>
        </w:rPr>
        <w:t xml:space="preserve">pointed to the importance of Delhi having the capabilities to shape the security order in </w:t>
      </w:r>
      <w:r w:rsidRPr="007E73FF">
        <w:rPr>
          <w:rFonts w:ascii="Calibri" w:hAnsi="Calibri" w:cs="Calibri"/>
          <w:b/>
          <w:color w:val="3E3E3E"/>
          <w:u w:val="single"/>
        </w:rPr>
        <w:t xml:space="preserve">outer </w:t>
      </w:r>
      <w:r w:rsidRPr="007E73FF">
        <w:rPr>
          <w:rFonts w:ascii="Calibri" w:hAnsi="Calibri" w:cs="Calibri"/>
          <w:b/>
          <w:color w:val="3E3E3E"/>
          <w:highlight w:val="green"/>
          <w:u w:val="single"/>
        </w:rPr>
        <w:t>space</w:t>
      </w:r>
      <w:r w:rsidRPr="00BF5632">
        <w:rPr>
          <w:rFonts w:ascii="Calibri" w:hAnsi="Calibri" w:cs="Calibri"/>
          <w:b/>
          <w:color w:val="3E3E3E"/>
          <w:u w:val="single"/>
        </w:rPr>
        <w:t>. They recall that India’s inability to conduct an atomic weapon test</w:t>
      </w:r>
      <w:r w:rsidRPr="00BF5632">
        <w:rPr>
          <w:rFonts w:ascii="Calibri" w:hAnsi="Calibri" w:cs="Calibri"/>
          <w:color w:val="3E3E3E"/>
          <w:sz w:val="16"/>
        </w:rPr>
        <w:t xml:space="preserve"> before the Nuclear Non-proliferation Treaty was </w:t>
      </w:r>
      <w:proofErr w:type="spellStart"/>
      <w:r w:rsidRPr="00BF5632">
        <w:rPr>
          <w:rFonts w:ascii="Calibri" w:hAnsi="Calibri" w:cs="Calibri"/>
          <w:color w:val="3E3E3E"/>
          <w:sz w:val="16"/>
        </w:rPr>
        <w:t>finalised</w:t>
      </w:r>
      <w:proofErr w:type="spellEnd"/>
      <w:r w:rsidRPr="00BF5632">
        <w:rPr>
          <w:rFonts w:ascii="Calibri" w:hAnsi="Calibri" w:cs="Calibri"/>
          <w:color w:val="3E3E3E"/>
          <w:sz w:val="16"/>
        </w:rPr>
        <w:t xml:space="preserve"> in 1968 had </w:t>
      </w:r>
      <w:r w:rsidRPr="00BF5632">
        <w:rPr>
          <w:rFonts w:ascii="Calibri" w:hAnsi="Calibri" w:cs="Calibri"/>
          <w:b/>
          <w:color w:val="3E3E3E"/>
          <w:u w:val="single"/>
        </w:rPr>
        <w:t>severely undermined India’s position in the global nuclear order</w:t>
      </w:r>
      <w:r w:rsidRPr="00BF5632">
        <w:rPr>
          <w:rFonts w:ascii="Calibri" w:hAnsi="Calibri" w:cs="Calibri"/>
          <w:color w:val="3E3E3E"/>
          <w:sz w:val="16"/>
        </w:rPr>
        <w:t xml:space="preserve">. In the near term, though, it is even more urgent to develop commercial space laws at home that attract investment, clarify property rights, limit liability for space operators and set standards for space products and operations. Externally, India must prepare for the inevitable evolution of the global space regime </w:t>
      </w:r>
      <w:proofErr w:type="spellStart"/>
      <w:r w:rsidRPr="00BF5632">
        <w:rPr>
          <w:rFonts w:ascii="Calibri" w:hAnsi="Calibri" w:cs="Calibri"/>
          <w:color w:val="3E3E3E"/>
          <w:sz w:val="16"/>
        </w:rPr>
        <w:t>centred</w:t>
      </w:r>
      <w:proofErr w:type="spellEnd"/>
      <w:r w:rsidRPr="00BF5632">
        <w:rPr>
          <w:rFonts w:ascii="Calibri" w:hAnsi="Calibri" w:cs="Calibri"/>
          <w:color w:val="3E3E3E"/>
          <w:sz w:val="16"/>
        </w:rPr>
        <w:t xml:space="preserve"> around the 1967 Outer Space Treaty that insisted on peaceful uses of outer space, barred the national appropriation of celestial bodies, and declared outer space to be “common province of mankind”. As technological innovation, commercial competition and geopolitical rivalry put great strain on the old order in space, Delhi will need all the strategic pragmatism, legal </w:t>
      </w:r>
      <w:proofErr w:type="gramStart"/>
      <w:r w:rsidRPr="00BF5632">
        <w:rPr>
          <w:rFonts w:ascii="Calibri" w:hAnsi="Calibri" w:cs="Calibri"/>
          <w:color w:val="3E3E3E"/>
          <w:sz w:val="16"/>
        </w:rPr>
        <w:t>acumen</w:t>
      </w:r>
      <w:proofErr w:type="gramEnd"/>
      <w:r w:rsidRPr="00BF5632">
        <w:rPr>
          <w:rFonts w:ascii="Calibri" w:hAnsi="Calibri" w:cs="Calibri"/>
          <w:color w:val="3E3E3E"/>
          <w:sz w:val="16"/>
        </w:rPr>
        <w:t xml:space="preserve"> and diplomatic skill in shaping new rules for the regulation of outer space. Above all </w:t>
      </w:r>
      <w:r w:rsidRPr="007E73FF">
        <w:rPr>
          <w:rFonts w:ascii="Calibri" w:hAnsi="Calibri" w:cs="Calibri"/>
          <w:b/>
          <w:color w:val="3E3E3E"/>
          <w:highlight w:val="green"/>
          <w:u w:val="single"/>
        </w:rPr>
        <w:t>it needs collaboration with allies</w:t>
      </w:r>
      <w:r w:rsidRPr="00BF5632">
        <w:rPr>
          <w:rFonts w:ascii="Calibri" w:hAnsi="Calibri" w:cs="Calibri"/>
          <w:b/>
          <w:color w:val="3E3E3E"/>
          <w:u w:val="single"/>
        </w:rPr>
        <w:t xml:space="preserve"> and partners in outer space.</w:t>
      </w:r>
    </w:p>
    <w:p w14:paraId="52CBD6D9" w14:textId="77777777" w:rsidR="00C31808" w:rsidRDefault="00C31808" w:rsidP="004E0ACF"/>
    <w:p w14:paraId="26AD0501" w14:textId="77777777" w:rsidR="006E29CC" w:rsidRPr="00BF5632" w:rsidRDefault="006E29CC" w:rsidP="006E29CC">
      <w:pPr>
        <w:pStyle w:val="Heading4"/>
        <w:rPr>
          <w:rFonts w:cs="Calibri"/>
        </w:rPr>
      </w:pPr>
      <w:r w:rsidRPr="00BF5632">
        <w:rPr>
          <w:rFonts w:cs="Calibri"/>
        </w:rPr>
        <w:t>India k2 taking up the climate change and alternative energy cause</w:t>
      </w:r>
    </w:p>
    <w:p w14:paraId="56A5B6D4" w14:textId="77777777" w:rsidR="006E29CC" w:rsidRPr="00BF5632" w:rsidRDefault="006E29CC" w:rsidP="006E29CC">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5" w:history="1">
        <w:r w:rsidRPr="00BF5632">
          <w:rPr>
            <w:rStyle w:val="Hyperlink"/>
          </w:rPr>
          <w:t>https://greaterpacificcapital.com/path-to-power-indias-great-opportunity-in-the-changing-world-order/</w:t>
        </w:r>
      </w:hyperlink>
      <w:r w:rsidRPr="00BF5632">
        <w:t>]TDI</w:t>
      </w:r>
    </w:p>
    <w:p w14:paraId="2E63B716" w14:textId="77777777" w:rsidR="006E29CC" w:rsidRPr="00BF5632" w:rsidRDefault="006E29CC" w:rsidP="006E29CC">
      <w:pPr>
        <w:rPr>
          <w:rStyle w:val="StyleUnderline"/>
        </w:rPr>
      </w:pPr>
      <w:r w:rsidRPr="00BF5632">
        <w:t>Taking up the Climate Change and Alternative Energy Cause</w:t>
      </w:r>
      <w:r w:rsidRPr="00BF5632">
        <w:rPr>
          <w:b/>
          <w:bCs/>
        </w:rPr>
        <w:t>.</w:t>
      </w:r>
      <w:r w:rsidRPr="00BF5632">
        <w:t> </w:t>
      </w:r>
      <w:r w:rsidRPr="00BF5632">
        <w:rPr>
          <w:rStyle w:val="StyleUnderline"/>
        </w:rPr>
        <w:t xml:space="preserve">The </w:t>
      </w:r>
      <w:r w:rsidRPr="00E01849">
        <w:rPr>
          <w:rStyle w:val="StyleUnderline"/>
          <w:highlight w:val="gree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E01849">
        <w:rPr>
          <w:rStyle w:val="StyleUnderline"/>
          <w:highlight w:val="green"/>
        </w:rPr>
        <w:t>size of the challenge facing the world exceeds any one country’s ability to lead alone on the matter. India</w:t>
      </w:r>
      <w:r w:rsidRPr="00BF5632">
        <w:t xml:space="preserve">, as the world’s fifth largest producer of energy </w:t>
      </w:r>
      <w:r w:rsidRPr="00E01849">
        <w:rPr>
          <w:rStyle w:val="StyleUnderline"/>
          <w:highlight w:val="green"/>
        </w:rPr>
        <w:t>has a strong position to be one of a small number of countries to lead the way in fighting climate change</w:t>
      </w:r>
      <w:r w:rsidRPr="00BF5632">
        <w:rPr>
          <w:rStyle w:val="StyleUnderline"/>
        </w:rPr>
        <w:t xml:space="preserve">. India is targeting to grow renewable energy production fourfold within five years, and with its low-cost base can become a core source of mass-produced </w:t>
      </w:r>
      <w:proofErr w:type="gramStart"/>
      <w:r w:rsidRPr="00BF5632">
        <w:rPr>
          <w:rStyle w:val="StyleUnderline"/>
        </w:rPr>
        <w:t>cost effective</w:t>
      </w:r>
      <w:proofErr w:type="gramEnd"/>
      <w:r w:rsidRPr="00BF5632">
        <w:rPr>
          <w:rStyle w:val="StyleUnderline"/>
        </w:rPr>
        <w:t xml:space="preserve"> renewable solutions for the rest of the world. </w:t>
      </w:r>
    </w:p>
    <w:p w14:paraId="6F7CED6B" w14:textId="77777777" w:rsidR="006E29CC" w:rsidRDefault="006E29CC" w:rsidP="004E0ACF"/>
    <w:p w14:paraId="3BA3D4C7" w14:textId="2FD05236" w:rsidR="004E0ACF" w:rsidRPr="004E0ACF" w:rsidRDefault="004E0ACF" w:rsidP="004E0ACF">
      <w:pPr>
        <w:pStyle w:val="Heading2"/>
      </w:pPr>
      <w:r>
        <w:t>2</w:t>
      </w:r>
    </w:p>
    <w:p w14:paraId="27068504" w14:textId="77777777" w:rsidR="005A1B3D" w:rsidRPr="00100A2B" w:rsidRDefault="005A1B3D" w:rsidP="005A1B3D">
      <w:pPr>
        <w:pStyle w:val="Heading4"/>
      </w:pPr>
      <w:bookmarkStart w:id="0" w:name="_Hlk77192167"/>
      <w:r w:rsidRPr="00100A2B">
        <w:t xml:space="preserve">The US commercial space industry is booming – private space companies are driving innovation </w:t>
      </w:r>
    </w:p>
    <w:p w14:paraId="4029B24F" w14:textId="77777777" w:rsidR="005A1B3D" w:rsidRPr="00100A2B" w:rsidRDefault="005A1B3D" w:rsidP="005A1B3D">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AAA61F5" w14:textId="77777777" w:rsidR="005A1B3D" w:rsidRPr="0055112A" w:rsidRDefault="005A1B3D" w:rsidP="005A1B3D">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55112A">
        <w:rPr>
          <w:sz w:val="14"/>
        </w:rPr>
        <w:t>. . . .</w:t>
      </w:r>
      <w:proofErr w:type="gramEnd"/>
      <w:r w:rsidRPr="0055112A">
        <w:rPr>
          <w:sz w:val="14"/>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157CC501" w14:textId="77777777" w:rsidR="005A1B3D" w:rsidRPr="00100A2B" w:rsidRDefault="005A1B3D" w:rsidP="005A1B3D">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6E9E7866" w14:textId="77777777" w:rsidR="005A1B3D" w:rsidRPr="00100A2B" w:rsidRDefault="005A1B3D" w:rsidP="005A1B3D">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100A2B">
          <w:rPr>
            <w:rStyle w:val="Hyperlink"/>
          </w:rPr>
          <w:t>https://digitalcommons.lmu.edu/cgi/viewcontent.cgi?article=1708&amp;context=ilr</w:t>
        </w:r>
      </w:hyperlink>
      <w:r w:rsidRPr="00100A2B">
        <w:t>] TDI</w:t>
      </w:r>
    </w:p>
    <w:p w14:paraId="507DD45E" w14:textId="77777777" w:rsidR="005A1B3D" w:rsidRPr="00100A2B" w:rsidRDefault="005A1B3D" w:rsidP="005A1B3D">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for 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55112A">
        <w:rPr>
          <w:sz w:val="14"/>
        </w:rPr>
        <w:t>coverage</w:t>
      </w:r>
      <w:proofErr w:type="gramEnd"/>
      <w:r w:rsidRPr="0055112A">
        <w:rPr>
          <w:sz w:val="14"/>
        </w:rPr>
        <w:t xml:space="preserve"> so they pay less in the event something goes wrong. This comparison to Flags of Convenience brings up two </w:t>
      </w:r>
      <w:proofErr w:type="gramStart"/>
      <w:r w:rsidRPr="0055112A">
        <w:rPr>
          <w:sz w:val="14"/>
        </w:rPr>
        <w:t>separate</w:t>
      </w:r>
      <w:proofErr w:type="gramEnd"/>
      <w:r w:rsidRPr="0055112A">
        <w:rPr>
          <w:sz w:val="14"/>
        </w:rPr>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55112A">
        <w:rPr>
          <w:sz w:val="14"/>
        </w:rPr>
        <w:t>lowcost</w:t>
      </w:r>
      <w:proofErr w:type="spellEnd"/>
      <w:r w:rsidRPr="0055112A">
        <w:rPr>
          <w:sz w:val="14"/>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w:t>
      </w:r>
      <w:proofErr w:type="gramStart"/>
      <w:r w:rsidRPr="0055112A">
        <w:rPr>
          <w:sz w:val="14"/>
        </w:rPr>
        <w:t>occur</w:t>
      </w:r>
      <w:proofErr w:type="gramEnd"/>
      <w:r w:rsidRPr="0055112A">
        <w:rPr>
          <w:sz w:val="14"/>
        </w:rPr>
        <w:t xml:space="preserve">. It is also important to keep in mind that various factors go into where a company or customer decides to launch from. A state’s indemnification program is just one factor in this decision. With this in mind, </w:t>
      </w:r>
      <w:proofErr w:type="gramStart"/>
      <w:r w:rsidRPr="0055112A">
        <w:rPr>
          <w:sz w:val="14"/>
        </w:rPr>
        <w:t>it is clear that if</w:t>
      </w:r>
      <w:proofErr w:type="gramEnd"/>
      <w:r w:rsidRPr="0055112A">
        <w:rPr>
          <w:sz w:val="14"/>
        </w:rPr>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064908F9" w14:textId="77777777" w:rsidR="005A1B3D" w:rsidRPr="00100A2B" w:rsidRDefault="005A1B3D" w:rsidP="005A1B3D">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3AE9DE5F" w14:textId="77777777" w:rsidR="005A1B3D" w:rsidRPr="00100A2B" w:rsidRDefault="005A1B3D" w:rsidP="005A1B3D">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904B8E8" w14:textId="77777777" w:rsidR="005A1B3D" w:rsidRPr="0055112A" w:rsidRDefault="005A1B3D" w:rsidP="005A1B3D">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55112A">
        <w:rPr>
          <w:sz w:val="12"/>
        </w:rPr>
        <w:t>research</w:t>
      </w:r>
      <w:proofErr w:type="gramEnd"/>
      <w:r w:rsidRPr="0055112A">
        <w:rPr>
          <w:sz w:val="12"/>
        </w:rPr>
        <w:t xml:space="preserve">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05366052" w14:textId="77777777" w:rsidR="005A1B3D" w:rsidRPr="00100A2B" w:rsidRDefault="005A1B3D" w:rsidP="005A1B3D">
      <w:pPr>
        <w:pStyle w:val="Heading4"/>
      </w:pPr>
      <w:r w:rsidRPr="00100A2B">
        <w:t xml:space="preserve">US space dominance prevents </w:t>
      </w:r>
      <w:r w:rsidRPr="00100A2B">
        <w:rPr>
          <w:u w:val="single"/>
        </w:rPr>
        <w:t>global war</w:t>
      </w:r>
    </w:p>
    <w:p w14:paraId="1219DA92" w14:textId="77777777" w:rsidR="005A1B3D" w:rsidRPr="00100A2B" w:rsidRDefault="005A1B3D" w:rsidP="005A1B3D">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14:paraId="04E2D009" w14:textId="77777777" w:rsidR="005A1B3D" w:rsidRPr="00100A2B" w:rsidRDefault="005A1B3D" w:rsidP="005A1B3D">
      <w:pPr>
        <w:rPr>
          <w:rStyle w:val="Emphasis"/>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xml:space="preserve">.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55112A">
        <w:rPr>
          <w:rFonts w:eastAsia="Calibri"/>
          <w:sz w:val="12"/>
        </w:rPr>
        <w:t>the end result</w:t>
      </w:r>
      <w:proofErr w:type="gramEnd"/>
      <w:r w:rsidRPr="0055112A">
        <w:rPr>
          <w:rFonts w:eastAsia="Calibri"/>
          <w:sz w:val="12"/>
        </w:rPr>
        <w:t xml:space="preserve">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w:t>
      </w:r>
      <w:proofErr w:type="gramStart"/>
      <w:r w:rsidRPr="0055112A">
        <w:rPr>
          <w:rFonts w:eastAsia="Calibri"/>
          <w:sz w:val="12"/>
        </w:rPr>
        <w:t>frill</w:t>
      </w:r>
      <w:proofErr w:type="gramEnd"/>
      <w:r w:rsidRPr="0055112A">
        <w:rPr>
          <w:rFonts w:eastAsia="Calibri"/>
          <w:sz w:val="12"/>
        </w:rPr>
        <w:t xml:space="preserve">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55112A">
        <w:rPr>
          <w:rFonts w:eastAsia="Calibri"/>
          <w:sz w:val="12"/>
        </w:rPr>
        <w:t>Australia</w:t>
      </w:r>
      <w:proofErr w:type="gramEnd"/>
      <w:r w:rsidRPr="0055112A">
        <w:rPr>
          <w:rFonts w:eastAsia="Calibri"/>
          <w:sz w:val="12"/>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55112A">
        <w:rPr>
          <w:rFonts w:eastAsia="Calibri"/>
          <w:sz w:val="12"/>
        </w:rPr>
        <w:t>satellites</w:t>
      </w:r>
      <w:proofErr w:type="gramEnd"/>
      <w:r w:rsidRPr="0055112A">
        <w:rPr>
          <w:rFonts w:eastAsia="Calibri"/>
          <w:sz w:val="12"/>
        </w:rPr>
        <w:t xml:space="preserve"> and he is effectively blind. Knock out his </w:t>
      </w:r>
      <w:proofErr w:type="spellStart"/>
      <w:r w:rsidRPr="0055112A">
        <w:rPr>
          <w:rFonts w:eastAsia="Calibri"/>
          <w:sz w:val="12"/>
        </w:rPr>
        <w:t>comsats</w:t>
      </w:r>
      <w:proofErr w:type="spellEnd"/>
      <w:r w:rsidRPr="0055112A">
        <w:rPr>
          <w:rFonts w:eastAsia="Calibri"/>
          <w:sz w:val="12"/>
        </w:rPr>
        <w:t xml:space="preserve"> and he is deaf. Knock out his </w:t>
      </w:r>
      <w:proofErr w:type="spellStart"/>
      <w:r w:rsidRPr="0055112A">
        <w:rPr>
          <w:rFonts w:eastAsia="Calibri"/>
          <w:sz w:val="12"/>
        </w:rPr>
        <w:t>navsats</w:t>
      </w:r>
      <w:proofErr w:type="spellEnd"/>
      <w:r w:rsidRPr="0055112A">
        <w:rPr>
          <w:rFonts w:eastAsia="Calibri"/>
          <w:sz w:val="12"/>
        </w:rPr>
        <w:t xml:space="preserve">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p>
    <w:bookmarkEnd w:id="0"/>
    <w:p w14:paraId="3B5CA40B" w14:textId="2AEB823D" w:rsidR="00AA1F27" w:rsidRDefault="00752449" w:rsidP="00752449">
      <w:pPr>
        <w:pStyle w:val="Heading2"/>
      </w:pPr>
      <w:r>
        <w:t>Case</w:t>
      </w:r>
    </w:p>
    <w:p w14:paraId="65CF1E5E" w14:textId="77777777" w:rsidR="00D727F6" w:rsidRPr="00D727F6" w:rsidRDefault="00D727F6" w:rsidP="00D727F6"/>
    <w:p w14:paraId="6AEE6CFC" w14:textId="6717E286" w:rsidR="001F5112" w:rsidRDefault="007E20F5" w:rsidP="00752449">
      <w:r>
        <w:t xml:space="preserve">Their mining adv is </w:t>
      </w:r>
      <w:proofErr w:type="spellStart"/>
      <w:r>
        <w:t>non</w:t>
      </w:r>
      <w:proofErr w:type="spellEnd"/>
      <w:r>
        <w:t xml:space="preserve"> unique – private companies can do that to – there is no link</w:t>
      </w:r>
      <w:r w:rsidR="001F5112">
        <w:t>.</w:t>
      </w:r>
    </w:p>
    <w:p w14:paraId="7BCC596B" w14:textId="0A1E2B45" w:rsidR="00D727F6" w:rsidRDefault="00D727F6" w:rsidP="00752449">
      <w:proofErr w:type="spellStart"/>
      <w:r w:rsidRPr="00D727F6">
        <w:t>doshi</w:t>
      </w:r>
      <w:proofErr w:type="spellEnd"/>
      <w:r w:rsidRPr="00D727F6">
        <w:t xml:space="preserve"> is </w:t>
      </w:r>
      <w:proofErr w:type="spellStart"/>
      <w:r w:rsidRPr="00D727F6">
        <w:t>abt</w:t>
      </w:r>
      <w:proofErr w:type="spellEnd"/>
      <w:r w:rsidRPr="00D727F6">
        <w:t xml:space="preserve"> public investment not private investment which means the aff </w:t>
      </w:r>
      <w:proofErr w:type="spellStart"/>
      <w:r w:rsidRPr="00D727F6">
        <w:t>doesnt</w:t>
      </w:r>
      <w:proofErr w:type="spellEnd"/>
      <w:r w:rsidRPr="00D727F6">
        <w:t xml:space="preserve"> solve</w:t>
      </w:r>
      <w:r>
        <w:t>. Adv irrelevant</w:t>
      </w:r>
    </w:p>
    <w:p w14:paraId="03526EA2" w14:textId="77777777" w:rsidR="00752449" w:rsidRDefault="00752449" w:rsidP="00752449"/>
    <w:p w14:paraId="3DBC0207" w14:textId="7402258E" w:rsidR="00962A2E" w:rsidRDefault="00962A2E" w:rsidP="00752449">
      <w:r>
        <w:t>On space arms race:</w:t>
      </w:r>
    </w:p>
    <w:p w14:paraId="2D445406" w14:textId="77777777" w:rsidR="00752449" w:rsidRPr="00F35F0D" w:rsidRDefault="00752449" w:rsidP="00752449">
      <w:pPr>
        <w:pStyle w:val="Heading4"/>
        <w:rPr>
          <w:rFonts w:cs="Arial"/>
        </w:rPr>
      </w:pPr>
      <w:bookmarkStart w:id="1" w:name="_Hlk18845254"/>
      <w:r>
        <w:rPr>
          <w:rFonts w:cs="Arial"/>
        </w:rPr>
        <w:t>Space weapon deployment doesn’t cause an arms race or increase chance of war</w:t>
      </w:r>
    </w:p>
    <w:p w14:paraId="31582A65" w14:textId="77777777" w:rsidR="00752449" w:rsidRPr="00F35F0D" w:rsidRDefault="00752449" w:rsidP="00752449">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1E5F31B8" w14:textId="77777777" w:rsidR="00752449" w:rsidRPr="0049214A" w:rsidRDefault="00752449" w:rsidP="00752449">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bookmarkEnd w:id="1"/>
    <w:p w14:paraId="45032F31" w14:textId="77777777" w:rsidR="00752449" w:rsidRDefault="00752449" w:rsidP="00752449">
      <w:pPr>
        <w:pStyle w:val="Heading4"/>
      </w:pPr>
      <w:r>
        <w:t xml:space="preserve">No space war, and no impact if it does happen </w:t>
      </w:r>
    </w:p>
    <w:p w14:paraId="2636525B" w14:textId="77777777" w:rsidR="00752449" w:rsidRPr="00ED6017" w:rsidRDefault="00752449" w:rsidP="00752449">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0D022196" w14:textId="77777777" w:rsidR="00752449" w:rsidRPr="003138B5" w:rsidRDefault="00752449" w:rsidP="00752449">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7CBB01E3" w14:textId="77777777" w:rsidR="00752449" w:rsidRPr="00752449" w:rsidRDefault="00752449" w:rsidP="00752449"/>
    <w:sectPr w:rsidR="00752449" w:rsidRPr="00752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27"/>
    <w:rsid w:val="00071235"/>
    <w:rsid w:val="00084F77"/>
    <w:rsid w:val="00145E6E"/>
    <w:rsid w:val="001A4157"/>
    <w:rsid w:val="001F5112"/>
    <w:rsid w:val="0024756F"/>
    <w:rsid w:val="00474E1F"/>
    <w:rsid w:val="004B3827"/>
    <w:rsid w:val="004C43ED"/>
    <w:rsid w:val="004E0ACF"/>
    <w:rsid w:val="005734DD"/>
    <w:rsid w:val="005844F7"/>
    <w:rsid w:val="005A1B3D"/>
    <w:rsid w:val="005B43C1"/>
    <w:rsid w:val="006E29CC"/>
    <w:rsid w:val="00752449"/>
    <w:rsid w:val="007E20F5"/>
    <w:rsid w:val="00962A2E"/>
    <w:rsid w:val="00AA1F27"/>
    <w:rsid w:val="00C31808"/>
    <w:rsid w:val="00D727F6"/>
    <w:rsid w:val="00DC0704"/>
    <w:rsid w:val="00E226B2"/>
    <w:rsid w:val="00FA02C8"/>
    <w:rsid w:val="00FA41C0"/>
    <w:rsid w:val="00FB7E14"/>
    <w:rsid w:val="00FC2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BB75"/>
  <w15:chartTrackingRefBased/>
  <w15:docId w15:val="{088016BF-0EC3-4F2B-ADB8-0A04F064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1235"/>
    <w:rPr>
      <w:rFonts w:ascii="Calibri" w:eastAsiaTheme="minorHAnsi" w:hAnsi="Calibri"/>
      <w:lang w:eastAsia="en-US"/>
    </w:rPr>
  </w:style>
  <w:style w:type="paragraph" w:styleId="Heading1">
    <w:name w:val="heading 1"/>
    <w:aliases w:val="Pocket"/>
    <w:basedOn w:val="Normal"/>
    <w:next w:val="Normal"/>
    <w:link w:val="Heading1Char"/>
    <w:qFormat/>
    <w:rsid w:val="000712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12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12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712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12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235"/>
  </w:style>
  <w:style w:type="character" w:customStyle="1" w:styleId="Heading1Char">
    <w:name w:val="Heading 1 Char"/>
    <w:aliases w:val="Pocket Char"/>
    <w:basedOn w:val="DefaultParagraphFont"/>
    <w:link w:val="Heading1"/>
    <w:rsid w:val="0007123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71235"/>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71235"/>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071235"/>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712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123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7123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71235"/>
    <w:rPr>
      <w:color w:val="auto"/>
      <w:u w:val="none"/>
    </w:rPr>
  </w:style>
  <w:style w:type="character" w:styleId="FollowedHyperlink">
    <w:name w:val="FollowedHyperlink"/>
    <w:basedOn w:val="DefaultParagraphFont"/>
    <w:uiPriority w:val="99"/>
    <w:semiHidden/>
    <w:unhideWhenUsed/>
    <w:rsid w:val="00071235"/>
    <w:rPr>
      <w:color w:val="auto"/>
      <w:u w:val="none"/>
    </w:rPr>
  </w:style>
  <w:style w:type="paragraph" w:customStyle="1" w:styleId="Emphasis1">
    <w:name w:val="Emphasis1"/>
    <w:basedOn w:val="Normal"/>
    <w:link w:val="Emphasis"/>
    <w:autoRedefine/>
    <w:uiPriority w:val="7"/>
    <w:qFormat/>
    <w:rsid w:val="00AA1F27"/>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ListParagraph">
    <w:name w:val="List Paragraph"/>
    <w:aliases w:val="6 font"/>
    <w:basedOn w:val="Normal"/>
    <w:uiPriority w:val="34"/>
    <w:unhideWhenUsed/>
    <w:qFormat/>
    <w:rsid w:val="00AA1F27"/>
    <w:pPr>
      <w:ind w:left="720"/>
      <w:contextualSpacing/>
    </w:pPr>
  </w:style>
  <w:style w:type="paragraph" w:customStyle="1" w:styleId="textbold">
    <w:name w:val="text bold"/>
    <w:basedOn w:val="Normal"/>
    <w:uiPriority w:val="7"/>
    <w:qFormat/>
    <w:rsid w:val="004E0ACF"/>
    <w:pP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A1B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semiHidden/>
    <w:unhideWhenUsed/>
    <w:rsid w:val="00C31808"/>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FB7E14"/>
    <w:pPr>
      <w:spacing w:after="0" w:line="240" w:lineRule="auto"/>
    </w:pPr>
    <w:rPr>
      <w:rFonts w:ascii="Calibri" w:eastAsiaTheme="minorHAns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pacenews.com/op-ed-u-s-space-supremacy-now-critic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mu.edu/cgi/viewcontent.cgi?article=1708&amp;context=ilr" TargetMode="External"/><Relationship Id="rId5" Type="http://schemas.openxmlformats.org/officeDocument/2006/relationships/hyperlink" Target="https://greaterpacificcapital.com/path-to-power-indias-great-opportunity-in-the-changing-world-order/"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33</TotalTime>
  <Pages>1</Pages>
  <Words>8868</Words>
  <Characters>50552</Characters>
  <Application>Microsoft Office Word</Application>
  <DocSecurity>0</DocSecurity>
  <Lines>421</Lines>
  <Paragraphs>118</Paragraphs>
  <ScaleCrop>false</ScaleCrop>
  <Company/>
  <LinksUpToDate>false</LinksUpToDate>
  <CharactersWithSpaces>59302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26</cp:revision>
  <dcterms:created xsi:type="dcterms:W3CDTF">2022-01-28T23:08:00Z</dcterms:created>
  <dcterms:modified xsi:type="dcterms:W3CDTF">2022-01-29T00:17:00Z</dcterms:modified>
</cp:coreProperties>
</file>