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E1CD2" w14:textId="0BB0ACEB" w:rsidR="005B43C1" w:rsidRDefault="004E7BBC" w:rsidP="004E7BBC">
      <w:pPr>
        <w:pStyle w:val="Heading1"/>
      </w:pPr>
      <w:r>
        <w:t>Harvard Round 5</w:t>
      </w:r>
    </w:p>
    <w:p w14:paraId="0FBD38DF" w14:textId="3E86B444" w:rsidR="00A217DC" w:rsidRDefault="005C02D0" w:rsidP="00A217DC">
      <w:pPr>
        <w:pStyle w:val="Heading2"/>
      </w:pPr>
      <w:r>
        <w:lastRenderedPageBreak/>
        <w:t>1</w:t>
      </w:r>
    </w:p>
    <w:p w14:paraId="442B309D" w14:textId="77777777" w:rsidR="00C045B6" w:rsidRPr="00100A2B" w:rsidRDefault="00C045B6" w:rsidP="00C045B6">
      <w:pPr>
        <w:pStyle w:val="Heading4"/>
      </w:pPr>
      <w:bookmarkStart w:id="0" w:name="_Hlk77192167"/>
      <w:r w:rsidRPr="00100A2B">
        <w:t xml:space="preserve">The US commercial space industry is booming – private space companies are driving innovation </w:t>
      </w:r>
    </w:p>
    <w:p w14:paraId="47F4BEBE" w14:textId="77777777" w:rsidR="00C045B6" w:rsidRPr="00100A2B" w:rsidRDefault="00C045B6" w:rsidP="00C045B6">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13465259" w14:textId="77777777" w:rsidR="00C045B6" w:rsidRPr="0055112A" w:rsidRDefault="00C045B6" w:rsidP="00C045B6">
      <w:pPr>
        <w:rPr>
          <w:sz w:val="14"/>
        </w:rPr>
      </w:pPr>
      <w:r w:rsidRPr="0055112A">
        <w:rPr>
          <w:sz w:val="14"/>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55112A">
        <w:rPr>
          <w:sz w:val="14"/>
        </w:rPr>
        <w:t>, however,</w:t>
      </w:r>
      <w:r w:rsidRPr="00100A2B">
        <w:rPr>
          <w:rStyle w:val="StyleUnderline"/>
        </w:rPr>
        <w:t xml:space="preserve"> </w:t>
      </w:r>
      <w:r w:rsidRPr="0055112A">
        <w:rPr>
          <w:rStyle w:val="StyleUnderline"/>
          <w:highlight w:val="green"/>
        </w:rPr>
        <w:t xml:space="preserve">billionaires </w:t>
      </w:r>
      <w:r w:rsidRPr="00DC09A7">
        <w:rPr>
          <w:rStyle w:val="StyleUnderline"/>
        </w:rPr>
        <w:t>such as Bezos, Elon Musk</w:t>
      </w:r>
      <w:r w:rsidRPr="00100A2B">
        <w:rPr>
          <w:rStyle w:val="StyleUnderline"/>
        </w:rPr>
        <w:t xml:space="preserve">, and Richard Branson </w:t>
      </w:r>
      <w:r w:rsidRPr="0055112A">
        <w:rPr>
          <w:rStyle w:val="StyleUnderline"/>
          <w:highlight w:val="green"/>
        </w:rPr>
        <w:t>have lowered the barrier to entry</w:t>
      </w:r>
      <w:r w:rsidRPr="00100A2B">
        <w:rPr>
          <w:rStyle w:val="StyleUnderline"/>
        </w:rPr>
        <w:t xml:space="preserve">. Since the launch of its first rocket, Falcon 1, in September of 2008, Musk’s commercial space transportation company SpaceX has gradually but significantly </w:t>
      </w:r>
      <w:r w:rsidRPr="0055112A">
        <w:rPr>
          <w:rStyle w:val="StyleUnderline"/>
          <w:highlight w:val="green"/>
        </w:rPr>
        <w:t xml:space="preserve">reduced the cost </w:t>
      </w:r>
      <w:r w:rsidRPr="00DC09A7">
        <w:rPr>
          <w:rStyle w:val="StyleUnderline"/>
        </w:rPr>
        <w:t xml:space="preserve">and complexity </w:t>
      </w:r>
      <w:r w:rsidRPr="0055112A">
        <w:rPr>
          <w:rStyle w:val="StyleUnderline"/>
          <w:highlight w:val="green"/>
        </w:rPr>
        <w:t>of innovation</w:t>
      </w:r>
      <w:r w:rsidRPr="00100A2B">
        <w:rPr>
          <w:rStyle w:val="StyleUnderline"/>
        </w:rPr>
        <w:t xml:space="preserve"> beyond the Earth’s atmosphere. With Bezos’s announcement, many in the space sector are excited by the prospect of those barriers being lowered even further, </w:t>
      </w:r>
      <w:r w:rsidRPr="0055112A">
        <w:rPr>
          <w:rStyle w:val="Emphasis"/>
          <w:highlight w:val="green"/>
        </w:rPr>
        <w:t xml:space="preserve">creating </w:t>
      </w:r>
      <w:r w:rsidRPr="00DC09A7">
        <w:rPr>
          <w:rStyle w:val="Emphasis"/>
        </w:rPr>
        <w:t xml:space="preserve">a </w:t>
      </w:r>
      <w:r w:rsidRPr="0055112A">
        <w:rPr>
          <w:rStyle w:val="Emphasis"/>
          <w:highlight w:val="green"/>
        </w:rPr>
        <w:t xml:space="preserve">new </w:t>
      </w:r>
      <w:r w:rsidRPr="00DC09A7">
        <w:rPr>
          <w:rStyle w:val="Emphasis"/>
        </w:rPr>
        <w:t xml:space="preserve">wave of </w:t>
      </w:r>
      <w:r w:rsidRPr="0055112A">
        <w:rPr>
          <w:rStyle w:val="Emphasis"/>
          <w:highlight w:val="green"/>
        </w:rPr>
        <w:t>innovation in its wake.</w:t>
      </w:r>
      <w:r>
        <w:rPr>
          <w:rStyle w:val="StyleUnderline"/>
        </w:rPr>
        <w:t xml:space="preserve"> </w:t>
      </w:r>
      <w:r w:rsidRPr="0055112A">
        <w:rPr>
          <w:sz w:val="14"/>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55112A">
        <w:rPr>
          <w:sz w:val="14"/>
        </w:rPr>
        <w:t>. . . .</w:t>
      </w:r>
      <w:proofErr w:type="gramEnd"/>
      <w:r w:rsidRPr="0055112A">
        <w:rPr>
          <w:sz w:val="14"/>
        </w:rPr>
        <w:t xml:space="preserve"> I’m using my Amazon winnings to do a new piece of heavy-lifting infrastructure, which is low-cost access to space.” </w:t>
      </w:r>
      <w:r w:rsidRPr="00100A2B">
        <w:rPr>
          <w:rStyle w:val="StyleUnderline"/>
        </w:rPr>
        <w:t xml:space="preserve">In the less than 20 years since the launch of SpaceX’s first rocket, </w:t>
      </w:r>
      <w:r w:rsidRPr="0055112A">
        <w:rPr>
          <w:rStyle w:val="StyleUnderline"/>
          <w:highlight w:val="green"/>
        </w:rPr>
        <w:t xml:space="preserve">space </w:t>
      </w:r>
      <w:r w:rsidRPr="00DC09A7">
        <w:rPr>
          <w:rStyle w:val="StyleUnderline"/>
        </w:rPr>
        <w:t xml:space="preserve">has </w:t>
      </w:r>
      <w:r w:rsidRPr="0055112A">
        <w:rPr>
          <w:rStyle w:val="StyleUnderline"/>
          <w:highlight w:val="green"/>
        </w:rPr>
        <w:t xml:space="preserve">gone from a domain </w:t>
      </w:r>
      <w:r w:rsidRPr="00DC09A7">
        <w:rPr>
          <w:rStyle w:val="StyleUnderline"/>
        </w:rPr>
        <w:t xml:space="preserve">reserved </w:t>
      </w:r>
      <w:r w:rsidRPr="0055112A">
        <w:rPr>
          <w:rStyle w:val="StyleUnderline"/>
          <w:highlight w:val="green"/>
        </w:rPr>
        <w:t>for nation states</w:t>
      </w:r>
      <w:r w:rsidRPr="00100A2B">
        <w:rPr>
          <w:rStyle w:val="StyleUnderline"/>
        </w:rPr>
        <w:t xml:space="preserve"> and the world’s wealthiest individuals </w:t>
      </w:r>
      <w:r w:rsidRPr="0055112A">
        <w:rPr>
          <w:rStyle w:val="StyleUnderline"/>
          <w:highlight w:val="green"/>
        </w:rPr>
        <w:t xml:space="preserve">to </w:t>
      </w:r>
      <w:r w:rsidRPr="00DC09A7">
        <w:rPr>
          <w:rStyle w:val="StyleUnderline"/>
        </w:rPr>
        <w:t xml:space="preserve">everyday </w:t>
      </w:r>
      <w:r w:rsidRPr="0055112A">
        <w:rPr>
          <w:rStyle w:val="StyleUnderline"/>
          <w:highlight w:val="green"/>
        </w:rPr>
        <w:t xml:space="preserve">innovators </w:t>
      </w:r>
      <w:r w:rsidRPr="00DC09A7">
        <w:rPr>
          <w:rStyle w:val="StyleUnderline"/>
        </w:rPr>
        <w:t>and entrepreneurs</w:t>
      </w:r>
      <w:r w:rsidRPr="00100A2B">
        <w:rPr>
          <w:rStyle w:val="StyleUnderline"/>
        </w:rPr>
        <w:t>. Today, building a space startup isn’t rocket science</w:t>
      </w:r>
      <w:r w:rsidRPr="0055112A">
        <w:rPr>
          <w:sz w:val="14"/>
        </w:rPr>
        <w:t xml:space="preserve">. THE NEXT FRONTIER FOR ENTREPRENEURSHIP </w:t>
      </w:r>
      <w:r w:rsidRPr="00100A2B">
        <w:rPr>
          <w:rStyle w:val="StyleUnderline"/>
        </w:rPr>
        <w:t xml:space="preserve">According to the latest Space Investment Quarterly report published by Space Capital, the fourth quarter of 2020 saw a record $5.7 billion invested into 80 space-related companies, bringing </w:t>
      </w:r>
      <w:r w:rsidRPr="0055112A">
        <w:rPr>
          <w:rStyle w:val="StyleUnderline"/>
          <w:highlight w:val="green"/>
        </w:rPr>
        <w:t xml:space="preserve">the year’s total </w:t>
      </w:r>
      <w:r w:rsidRPr="00DC09A7">
        <w:rPr>
          <w:rStyle w:val="StyleUnderline"/>
        </w:rPr>
        <w:t xml:space="preserve">capital </w:t>
      </w:r>
      <w:r w:rsidRPr="0055112A">
        <w:rPr>
          <w:rStyle w:val="StyleUnderline"/>
          <w:highlight w:val="green"/>
        </w:rPr>
        <w:t xml:space="preserve">investments </w:t>
      </w:r>
      <w:r w:rsidRPr="00DC09A7">
        <w:rPr>
          <w:rStyle w:val="StyleUnderline"/>
        </w:rPr>
        <w:t xml:space="preserve">in space innovation to </w:t>
      </w:r>
      <w:r w:rsidRPr="0055112A">
        <w:rPr>
          <w:rStyle w:val="StyleUnderline"/>
          <w:highlight w:val="green"/>
        </w:rPr>
        <w:t>more than $25 billion</w:t>
      </w:r>
      <w:r w:rsidRPr="00100A2B">
        <w:rPr>
          <w:rStyle w:val="StyleUnderline"/>
        </w:rPr>
        <w:t>. Overall, more than $177 billion of equity investments have been made in 1,343 individual companies in the space economy over the past 10 years.</w:t>
      </w:r>
      <w:r>
        <w:rPr>
          <w:rStyle w:val="StyleUnderline"/>
        </w:rPr>
        <w:t xml:space="preserve"> </w:t>
      </w:r>
      <w:r w:rsidRPr="0055112A">
        <w:rPr>
          <w:sz w:val="14"/>
        </w:rPr>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55112A">
        <w:rPr>
          <w:sz w:val="14"/>
        </w:rPr>
        <w:t>,” says Chad Anderson, the managing partner of Space Capital. “</w:t>
      </w:r>
      <w:r w:rsidRPr="0055112A">
        <w:rPr>
          <w:rStyle w:val="StyleUnderline"/>
          <w:highlight w:val="green"/>
        </w:rPr>
        <w:t xml:space="preserve">We’re on an exponential curve </w:t>
      </w:r>
      <w:r w:rsidRPr="00DC09A7">
        <w:rPr>
          <w:rStyle w:val="StyleUnderline"/>
        </w:rPr>
        <w:t>here</w:t>
      </w:r>
      <w:r w:rsidRPr="00100A2B">
        <w:rPr>
          <w:rStyle w:val="StyleUnderline"/>
        </w:rPr>
        <w:t>. Every week that goes by we’re picking up the pace</w:t>
      </w:r>
      <w:r w:rsidRPr="0055112A">
        <w:rPr>
          <w:sz w:val="14"/>
        </w:rPr>
        <w:t>.”</w:t>
      </w:r>
    </w:p>
    <w:p w14:paraId="0BD1D336" w14:textId="77777777" w:rsidR="00C045B6" w:rsidRPr="00100A2B" w:rsidRDefault="00C045B6" w:rsidP="00C045B6">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0BA07EE9" w14:textId="77777777" w:rsidR="00C045B6" w:rsidRPr="00100A2B" w:rsidRDefault="00C045B6" w:rsidP="00C045B6">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5" w:history="1">
        <w:r w:rsidRPr="00100A2B">
          <w:rPr>
            <w:rStyle w:val="Hyperlink"/>
          </w:rPr>
          <w:t>https://digitalcommons.lmu.edu/cgi/viewcontent.cgi?article=1708&amp;context=ilr</w:t>
        </w:r>
      </w:hyperlink>
      <w:r w:rsidRPr="00100A2B">
        <w:t>] TDI</w:t>
      </w:r>
    </w:p>
    <w:p w14:paraId="27315E47" w14:textId="77777777" w:rsidR="00C045B6" w:rsidRPr="00100A2B" w:rsidRDefault="00C045B6" w:rsidP="00C045B6">
      <w:pPr>
        <w:rPr>
          <w:rStyle w:val="StyleUnderline"/>
        </w:rPr>
      </w:pPr>
      <w:r w:rsidRPr="0055112A">
        <w:rPr>
          <w:sz w:val="14"/>
        </w:rPr>
        <w:t xml:space="preserve">A parallel can be drawn here between the commercial space industry and the maritime law concept of the </w:t>
      </w:r>
      <w:r w:rsidRPr="00100A2B">
        <w:rPr>
          <w:rStyle w:val="StyleUnderline"/>
        </w:rPr>
        <w:t>Flag of Convenience</w:t>
      </w:r>
      <w:r w:rsidRPr="0055112A">
        <w:rPr>
          <w:sz w:val="14"/>
        </w:rPr>
        <w:t xml:space="preserve">. The term has evolved over time, but in this day and age, it </w:t>
      </w:r>
      <w:r w:rsidRPr="00100A2B">
        <w:rPr>
          <w:rStyle w:val="StyleUnderline"/>
        </w:rPr>
        <w:t>is</w:t>
      </w:r>
      <w:r w:rsidRPr="0055112A">
        <w:rPr>
          <w:sz w:val="14"/>
        </w:rPr>
        <w:t xml:space="preserve"> commonly </w:t>
      </w:r>
      <w:r w:rsidRPr="00100A2B">
        <w:rPr>
          <w:rStyle w:val="StyleUnderline"/>
        </w:rPr>
        <w:t>used to mean the owner of a vessel does not want to create an obligation with a country with stricter standards for registry</w:t>
      </w:r>
      <w:r w:rsidRPr="0055112A">
        <w:rPr>
          <w:sz w:val="14"/>
        </w:rPr>
        <w:t>; hence</w:t>
      </w:r>
      <w:r w:rsidRPr="00100A2B">
        <w:rPr>
          <w:rStyle w:val="StyleUnderline"/>
        </w:rPr>
        <w:t xml:space="preserve">, </w:t>
      </w:r>
      <w:r w:rsidRPr="0055112A">
        <w:rPr>
          <w:rStyle w:val="StyleUnderline"/>
          <w:highlight w:val="green"/>
        </w:rPr>
        <w:t xml:space="preserve">the owner will register </w:t>
      </w:r>
      <w:r w:rsidRPr="00DC09A7">
        <w:rPr>
          <w:rStyle w:val="StyleUnderline"/>
        </w:rPr>
        <w:t xml:space="preserve">strictly </w:t>
      </w:r>
      <w:r w:rsidRPr="0055112A">
        <w:rPr>
          <w:rStyle w:val="StyleUnderline"/>
          <w:highlight w:val="green"/>
        </w:rPr>
        <w:t xml:space="preserve">for </w:t>
      </w:r>
      <w:r w:rsidRPr="0055112A">
        <w:rPr>
          <w:rStyle w:val="StyleUnderline"/>
          <w:highlight w:val="green"/>
        </w:rPr>
        <w:lastRenderedPageBreak/>
        <w:t>economic reasons with a country that has a more convenient registry</w:t>
      </w:r>
      <w:r w:rsidRPr="0055112A">
        <w:rPr>
          <w:sz w:val="14"/>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“flag shopping” is similar to “</w:t>
      </w:r>
      <w:r w:rsidRPr="0055112A">
        <w:rPr>
          <w:rStyle w:val="StyleUnderline"/>
          <w:highlight w:val="green"/>
        </w:rPr>
        <w:t>launch forum shopping</w:t>
      </w:r>
      <w:r w:rsidRPr="00100A2B">
        <w:rPr>
          <w:rStyle w:val="StyleUnderline"/>
        </w:rPr>
        <w:t xml:space="preserve">,” similar in that Flags of Convenience are utilized for economic reasons, such as </w:t>
      </w:r>
      <w:r w:rsidRPr="0055112A">
        <w:rPr>
          <w:rStyle w:val="StyleUnderline"/>
          <w:highlight w:val="green"/>
        </w:rPr>
        <w:t xml:space="preserve">to </w:t>
      </w:r>
      <w:r w:rsidRPr="0055112A">
        <w:rPr>
          <w:rStyle w:val="Emphasis"/>
          <w:highlight w:val="green"/>
        </w:rPr>
        <w:t>avoid</w:t>
      </w:r>
      <w:r w:rsidRPr="00100A2B">
        <w:rPr>
          <w:rStyle w:val="StyleUnderline"/>
        </w:rPr>
        <w:t xml:space="preserve"> </w:t>
      </w:r>
      <w:r w:rsidRPr="0055112A">
        <w:rPr>
          <w:sz w:val="14"/>
        </w:rPr>
        <w:t>high taxes and</w:t>
      </w:r>
      <w:r w:rsidRPr="00100A2B">
        <w:rPr>
          <w:rStyle w:val="StyleUnderline"/>
        </w:rPr>
        <w:t xml:space="preserve"> </w:t>
      </w:r>
      <w:r w:rsidRPr="0055112A">
        <w:rPr>
          <w:rStyle w:val="Emphasis"/>
          <w:highlight w:val="green"/>
        </w:rPr>
        <w:t xml:space="preserve">compliance with </w:t>
      </w:r>
      <w:r w:rsidRPr="00DC09A7">
        <w:rPr>
          <w:rStyle w:val="Emphasis"/>
        </w:rPr>
        <w:t xml:space="preserve">certain </w:t>
      </w:r>
      <w:r w:rsidRPr="0055112A">
        <w:rPr>
          <w:rStyle w:val="Emphasis"/>
          <w:highlight w:val="green"/>
        </w:rPr>
        <w:t xml:space="preserve">restrictive </w:t>
      </w:r>
      <w:r w:rsidRPr="0055112A">
        <w:rPr>
          <w:sz w:val="14"/>
        </w:rPr>
        <w:t>international</w:t>
      </w:r>
      <w:r w:rsidRPr="0055112A">
        <w:rPr>
          <w:rStyle w:val="Emphasis"/>
          <w:highlight w:val="green"/>
        </w:rPr>
        <w:t xml:space="preserve"> conventions</w:t>
      </w:r>
      <w:r w:rsidRPr="0055112A">
        <w:rPr>
          <w:sz w:val="14"/>
        </w:rPr>
        <w:t xml:space="preserve">, </w:t>
      </w:r>
      <w:r w:rsidRPr="00100A2B">
        <w:rPr>
          <w:rStyle w:val="StyleUnderline"/>
        </w:rPr>
        <w:t>commercial space companies will forum shop when choosing which country to launch from</w:t>
      </w:r>
      <w:r w:rsidRPr="0055112A">
        <w:rPr>
          <w:sz w:val="14"/>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55112A">
        <w:rPr>
          <w:sz w:val="14"/>
        </w:rPr>
        <w:t>coverage</w:t>
      </w:r>
      <w:proofErr w:type="gramEnd"/>
      <w:r w:rsidRPr="0055112A">
        <w:rPr>
          <w:sz w:val="14"/>
        </w:rPr>
        <w:t xml:space="preserve"> so they pay less in the event something goes wrong. This comparison to Flags of Convenience brings up two </w:t>
      </w:r>
      <w:proofErr w:type="gramStart"/>
      <w:r w:rsidRPr="0055112A">
        <w:rPr>
          <w:sz w:val="14"/>
        </w:rPr>
        <w:t>separate</w:t>
      </w:r>
      <w:proofErr w:type="gramEnd"/>
      <w:r w:rsidRPr="0055112A">
        <w:rPr>
          <w:sz w:val="14"/>
        </w:rPr>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55112A">
        <w:rPr>
          <w:sz w:val="14"/>
        </w:rPr>
        <w:t xml:space="preserve">. Of course, in this case </w:t>
      </w:r>
      <w:r w:rsidRPr="00100A2B">
        <w:rPr>
          <w:rStyle w:val="StyleUnderline"/>
        </w:rPr>
        <w:t xml:space="preserve">the concern is not with registration so much as launching. If launch companies follow the Flags of Convenience model, </w:t>
      </w:r>
      <w:r w:rsidRPr="0055112A">
        <w:rPr>
          <w:rStyle w:val="StyleUnderline"/>
          <w:highlight w:val="green"/>
        </w:rPr>
        <w:t xml:space="preserve">they </w:t>
      </w:r>
      <w:r w:rsidRPr="00DC09A7">
        <w:rPr>
          <w:rStyle w:val="StyleUnderline"/>
        </w:rPr>
        <w:t xml:space="preserve">will </w:t>
      </w:r>
      <w:r w:rsidRPr="0055112A">
        <w:rPr>
          <w:rStyle w:val="StyleUnderline"/>
          <w:highlight w:val="green"/>
        </w:rPr>
        <w:t xml:space="preserve">seek </w:t>
      </w:r>
      <w:r w:rsidRPr="00DC09A7">
        <w:rPr>
          <w:rStyle w:val="StyleUnderline"/>
        </w:rPr>
        <w:t xml:space="preserve">out </w:t>
      </w:r>
      <w:r w:rsidRPr="0055112A">
        <w:rPr>
          <w:rStyle w:val="StyleUnderline"/>
          <w:highlight w:val="green"/>
        </w:rPr>
        <w:t>the most convenient state for launch</w:t>
      </w:r>
      <w:r w:rsidRPr="0055112A">
        <w:rPr>
          <w:sz w:val="14"/>
        </w:rPr>
        <w:t xml:space="preserve">, most likely </w:t>
      </w:r>
      <w:r w:rsidRPr="00100A2B">
        <w:rPr>
          <w:rStyle w:val="StyleUnderline"/>
        </w:rPr>
        <w:t xml:space="preserve">the state that provides </w:t>
      </w:r>
      <w:r w:rsidRPr="0055112A">
        <w:rPr>
          <w:rStyle w:val="StyleUnderline"/>
          <w:highlight w:val="green"/>
        </w:rPr>
        <w:t>the</w:t>
      </w:r>
      <w:r w:rsidRPr="0055112A">
        <w:rPr>
          <w:sz w:val="14"/>
        </w:rPr>
        <w:t xml:space="preserve"> most liability coverage and has the </w:t>
      </w:r>
      <w:r w:rsidRPr="0055112A">
        <w:rPr>
          <w:rStyle w:val="StyleUnderline"/>
          <w:highlight w:val="green"/>
        </w:rPr>
        <w:t>least safety precautions</w:t>
      </w:r>
      <w:r w:rsidRPr="00100A2B">
        <w:rPr>
          <w:rStyle w:val="StyleUnderline"/>
        </w:rPr>
        <w:t xml:space="preserve">. Launching from states with low safety standards </w:t>
      </w:r>
      <w:r w:rsidRPr="0055112A">
        <w:rPr>
          <w:rStyle w:val="StyleUnderline"/>
          <w:highlight w:val="green"/>
        </w:rPr>
        <w:t xml:space="preserve">increases </w:t>
      </w:r>
      <w:r w:rsidRPr="00DC09A7">
        <w:rPr>
          <w:rStyle w:val="StyleUnderline"/>
        </w:rPr>
        <w:t xml:space="preserve">the </w:t>
      </w:r>
      <w:r w:rsidRPr="0055112A">
        <w:rPr>
          <w:rStyle w:val="StyleUnderline"/>
          <w:highlight w:val="green"/>
        </w:rPr>
        <w:t xml:space="preserve">potential for catastrophic launch </w:t>
      </w:r>
      <w:r w:rsidRPr="00DC09A7">
        <w:rPr>
          <w:rStyle w:val="StyleUnderline"/>
        </w:rPr>
        <w:t>events</w:t>
      </w:r>
      <w:r w:rsidRPr="00100A2B">
        <w:rPr>
          <w:rStyle w:val="StyleUnderline"/>
        </w:rPr>
        <w:t xml:space="preserve">. </w:t>
      </w:r>
      <w:r w:rsidRPr="0055112A">
        <w:rPr>
          <w:sz w:val="14"/>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55112A">
        <w:rPr>
          <w:sz w:val="14"/>
        </w:rPr>
        <w:t>lowcost</w:t>
      </w:r>
      <w:proofErr w:type="spellEnd"/>
      <w:r w:rsidRPr="0055112A">
        <w:rPr>
          <w:sz w:val="14"/>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55112A">
        <w:rPr>
          <w:sz w:val="14"/>
        </w:rPr>
        <w:t xml:space="preserve"> when a catastrophic launch incident ever </w:t>
      </w:r>
      <w:proofErr w:type="gramStart"/>
      <w:r w:rsidRPr="0055112A">
        <w:rPr>
          <w:sz w:val="14"/>
        </w:rPr>
        <w:t>occur</w:t>
      </w:r>
      <w:proofErr w:type="gramEnd"/>
      <w:r w:rsidRPr="0055112A">
        <w:rPr>
          <w:sz w:val="14"/>
        </w:rPr>
        <w:t xml:space="preserve">. It is also important to keep in mind that various factors go into where a company or customer decides to launch from. A state’s indemnification program is just one factor in this decision. With this in mind, </w:t>
      </w:r>
      <w:proofErr w:type="gramStart"/>
      <w:r w:rsidRPr="0055112A">
        <w:rPr>
          <w:sz w:val="14"/>
        </w:rPr>
        <w:t>it is clear that if</w:t>
      </w:r>
      <w:proofErr w:type="gramEnd"/>
      <w:r w:rsidRPr="0055112A">
        <w:rPr>
          <w:sz w:val="14"/>
        </w:rPr>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55112A">
        <w:rPr>
          <w:sz w:val="14"/>
        </w:rPr>
        <w:t xml:space="preserve"> $500 million and the additional </w:t>
      </w:r>
      <w:r w:rsidRPr="00100A2B">
        <w:rPr>
          <w:rStyle w:val="StyleUnderline"/>
        </w:rPr>
        <w:t>costs that the government would not cover?</w:t>
      </w:r>
      <w:r w:rsidRPr="0055112A">
        <w:rPr>
          <w:sz w:val="14"/>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w:t>
      </w:r>
      <w:r w:rsidRPr="0055112A">
        <w:rPr>
          <w:rStyle w:val="StyleUnderline"/>
          <w:highlight w:val="green"/>
        </w:rPr>
        <w:t xml:space="preserve">customers </w:t>
      </w:r>
      <w:r w:rsidRPr="00DC09A7">
        <w:rPr>
          <w:rStyle w:val="StyleUnderline"/>
        </w:rPr>
        <w:t xml:space="preserve">might be </w:t>
      </w:r>
      <w:r w:rsidRPr="0055112A">
        <w:rPr>
          <w:rStyle w:val="StyleUnderline"/>
          <w:highlight w:val="green"/>
        </w:rPr>
        <w:t xml:space="preserve">drawn to “launch forum shop” </w:t>
      </w:r>
      <w:r w:rsidRPr="0055112A">
        <w:rPr>
          <w:rStyle w:val="Emphasis"/>
          <w:highlight w:val="green"/>
        </w:rPr>
        <w:t>outside the U</w:t>
      </w:r>
      <w:r w:rsidRPr="00DC09A7">
        <w:rPr>
          <w:rStyle w:val="Emphasis"/>
        </w:rPr>
        <w:t>nited</w:t>
      </w:r>
      <w:r w:rsidRPr="0055112A">
        <w:rPr>
          <w:rStyle w:val="Emphasis"/>
          <w:highlight w:val="green"/>
        </w:rPr>
        <w:t xml:space="preserve"> S</w:t>
      </w:r>
      <w:r w:rsidRPr="00DC09A7">
        <w:rPr>
          <w:rStyle w:val="Emphasis"/>
        </w:rPr>
        <w:t>tates</w:t>
      </w:r>
      <w:r w:rsidRPr="00100A2B">
        <w:rPr>
          <w:rStyle w:val="StyleUnderline"/>
        </w:rPr>
        <w:t xml:space="preserve">. </w:t>
      </w:r>
    </w:p>
    <w:p w14:paraId="2BFA9506" w14:textId="77777777" w:rsidR="00C045B6" w:rsidRPr="00100A2B" w:rsidRDefault="00C045B6" w:rsidP="00C045B6">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4733C8BE" w14:textId="77777777" w:rsidR="00C045B6" w:rsidRPr="00100A2B" w:rsidRDefault="00C045B6" w:rsidP="00C045B6">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28A8F864" w14:textId="77777777" w:rsidR="00C045B6" w:rsidRPr="0055112A" w:rsidRDefault="00C045B6" w:rsidP="00C045B6">
      <w:pPr>
        <w:rPr>
          <w:sz w:val="12"/>
        </w:rPr>
      </w:pPr>
      <w:r w:rsidRPr="00100A2B">
        <w:rPr>
          <w:rStyle w:val="StyleUnderline"/>
        </w:rPr>
        <w:t>Today, China’s commercial space sector is in its infancy but is set to grow with continued national and provincial support, which have been rapidly increasing over the past three years.</w:t>
      </w:r>
      <w:r w:rsidRPr="0055112A">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55112A">
        <w:rPr>
          <w:rStyle w:val="Emphasis"/>
          <w:highlight w:val="green"/>
        </w:rPr>
        <w:t xml:space="preserve">it would be </w:t>
      </w:r>
      <w:r w:rsidRPr="00DC09A7">
        <w:rPr>
          <w:rStyle w:val="Emphasis"/>
        </w:rPr>
        <w:t xml:space="preserve">far </w:t>
      </w:r>
      <w:r w:rsidRPr="0055112A">
        <w:rPr>
          <w:rStyle w:val="Emphasis"/>
          <w:highlight w:val="green"/>
        </w:rPr>
        <w:t xml:space="preserve">cheaper for China </w:t>
      </w:r>
      <w:r w:rsidRPr="00DC09A7">
        <w:rPr>
          <w:rStyle w:val="Emphasis"/>
        </w:rPr>
        <w:t xml:space="preserve">and Chinese commercial space firms </w:t>
      </w:r>
      <w:r w:rsidRPr="0055112A">
        <w:rPr>
          <w:rStyle w:val="Emphasis"/>
          <w:highlight w:val="green"/>
        </w:rPr>
        <w:t>to acquire space tech</w:t>
      </w:r>
      <w:r w:rsidRPr="00DC09A7">
        <w:rPr>
          <w:rStyle w:val="Emphasis"/>
        </w:rPr>
        <w:t xml:space="preserve">nologies </w:t>
      </w:r>
      <w:r w:rsidRPr="0055112A">
        <w:rPr>
          <w:rStyle w:val="Emphasis"/>
          <w:highlight w:val="green"/>
        </w:rPr>
        <w:t>from the U</w:t>
      </w:r>
      <w:r w:rsidRPr="00DC09A7">
        <w:rPr>
          <w:rStyle w:val="Emphasis"/>
        </w:rPr>
        <w:t xml:space="preserve">nited </w:t>
      </w:r>
      <w:r w:rsidRPr="0055112A">
        <w:rPr>
          <w:rStyle w:val="Emphasis"/>
          <w:highlight w:val="green"/>
        </w:rPr>
        <w:t>S</w:t>
      </w:r>
      <w:r w:rsidRPr="00DC09A7">
        <w:rPr>
          <w:rStyle w:val="Emphasis"/>
        </w:rPr>
        <w:t>tates</w:t>
      </w:r>
      <w:r w:rsidRPr="00100A2B">
        <w:rPr>
          <w:rStyle w:val="Emphasis"/>
        </w:rPr>
        <w:t xml:space="preserve">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w:t>
      </w:r>
      <w:r w:rsidRPr="00100A2B">
        <w:rPr>
          <w:rStyle w:val="StyleUnderline"/>
        </w:rPr>
        <w:lastRenderedPageBreak/>
        <w:t xml:space="preserve">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55112A">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5112A">
        <w:rPr>
          <w:rStyle w:val="Emphasis"/>
          <w:highlight w:val="green"/>
        </w:rPr>
        <w:t xml:space="preserve">Strengthening </w:t>
      </w:r>
      <w:r w:rsidRPr="00DC09A7">
        <w:rPr>
          <w:rStyle w:val="Emphasis"/>
        </w:rPr>
        <w:t xml:space="preserve">the </w:t>
      </w:r>
      <w:r w:rsidRPr="0055112A">
        <w:rPr>
          <w:rStyle w:val="Emphasis"/>
          <w:highlight w:val="green"/>
        </w:rPr>
        <w:t xml:space="preserve">US commercial space </w:t>
      </w:r>
      <w:r w:rsidRPr="00DC09A7">
        <w:rPr>
          <w:rStyle w:val="Emphasis"/>
        </w:rPr>
        <w:t xml:space="preserve">industrial </w:t>
      </w:r>
      <w:r w:rsidRPr="0055112A">
        <w:rPr>
          <w:rStyle w:val="Emphasis"/>
          <w:highlight w:val="green"/>
        </w:rPr>
        <w:t xml:space="preserve">base is vital to </w:t>
      </w:r>
      <w:r w:rsidRPr="00DC09A7">
        <w:rPr>
          <w:rStyle w:val="Emphasis"/>
        </w:rPr>
        <w:t xml:space="preserve">and beyond </w:t>
      </w:r>
      <w:r w:rsidRPr="0055112A">
        <w:rPr>
          <w:rStyle w:val="Emphasis"/>
          <w:highlight w:val="green"/>
        </w:rPr>
        <w:t xml:space="preserve">US </w:t>
      </w:r>
      <w:r w:rsidRPr="00DC09A7">
        <w:rPr>
          <w:rStyle w:val="Emphasis"/>
          <w:highlight w:val="green"/>
        </w:rPr>
        <w:t>national security</w:t>
      </w:r>
      <w:r w:rsidRPr="00100A2B">
        <w:rPr>
          <w:rStyle w:val="StyleUnderline"/>
        </w:rPr>
        <w:t>. Civil space activities are a source of US “soft power” in global commerce, cooperation, and investment. 69 The civil space sector</w:t>
      </w:r>
      <w:r w:rsidRPr="0055112A">
        <w:rPr>
          <w:sz w:val="12"/>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55112A">
        <w:rPr>
          <w:sz w:val="12"/>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55112A">
        <w:rPr>
          <w:sz w:val="12"/>
        </w:rPr>
        <w:t xml:space="preserve"> </w:t>
      </w:r>
      <w:r w:rsidRPr="00100A2B">
        <w:rPr>
          <w:rStyle w:val="StyleUnderline"/>
        </w:rPr>
        <w:t xml:space="preserve">security. </w:t>
      </w:r>
      <w:r w:rsidRPr="00100A2B">
        <w:rPr>
          <w:rStyle w:val="Emphasis"/>
        </w:rPr>
        <w:t>A recurring theme in US policy is “</w:t>
      </w:r>
      <w:r w:rsidRPr="0055112A">
        <w:rPr>
          <w:rStyle w:val="Emphasis"/>
          <w:highlight w:val="green"/>
        </w:rPr>
        <w:t xml:space="preserve">maintaining </w:t>
      </w:r>
      <w:r w:rsidRPr="00DC09A7">
        <w:rPr>
          <w:rStyle w:val="Emphasis"/>
        </w:rPr>
        <w:t xml:space="preserve">and advancing </w:t>
      </w:r>
      <w:r w:rsidRPr="0055112A">
        <w:rPr>
          <w:rStyle w:val="Emphasis"/>
          <w:highlight w:val="green"/>
        </w:rPr>
        <w:t>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 xml:space="preserve">dominance </w:t>
      </w:r>
      <w:r w:rsidRPr="00DC09A7">
        <w:rPr>
          <w:rStyle w:val="Emphasis"/>
        </w:rPr>
        <w:t xml:space="preserve">and strategic leadership </w:t>
      </w:r>
      <w:r w:rsidRPr="0055112A">
        <w:rPr>
          <w:rStyle w:val="Emphasis"/>
          <w:highlight w:val="green"/>
        </w:rPr>
        <w:t>in space</w:t>
      </w:r>
      <w:r w:rsidRPr="00100A2B">
        <w:rPr>
          <w:rStyle w:val="Emphasis"/>
        </w:rPr>
        <w:t xml:space="preserve">” </w:t>
      </w:r>
      <w:r w:rsidRPr="0055112A">
        <w:rPr>
          <w:rStyle w:val="Emphasis"/>
          <w:highlight w:val="green"/>
        </w:rPr>
        <w:t>because</w:t>
      </w:r>
      <w:r w:rsidRPr="00100A2B">
        <w:rPr>
          <w:rStyle w:val="Emphasis"/>
        </w:rPr>
        <w:t xml:space="preserve"> US global competitors and </w:t>
      </w:r>
      <w:r w:rsidRPr="0055112A">
        <w:rPr>
          <w:rStyle w:val="Emphasis"/>
          <w:highlight w:val="green"/>
        </w:rPr>
        <w:t>adversaries are competent</w:t>
      </w:r>
      <w:r w:rsidRPr="00100A2B">
        <w:rPr>
          <w:rStyle w:val="Emphasis"/>
        </w:rPr>
        <w:t xml:space="preserve"> and </w:t>
      </w:r>
      <w:r w:rsidRPr="00DC09A7">
        <w:rPr>
          <w:rStyle w:val="Emphasis"/>
        </w:rPr>
        <w:t xml:space="preserve">capable </w:t>
      </w:r>
      <w:r w:rsidRPr="0055112A">
        <w:rPr>
          <w:rStyle w:val="Emphasis"/>
          <w:highlight w:val="green"/>
        </w:rPr>
        <w:t xml:space="preserve">of outpacing American </w:t>
      </w:r>
      <w:r w:rsidRPr="00DC09A7">
        <w:rPr>
          <w:rStyle w:val="Emphasis"/>
        </w:rPr>
        <w:t xml:space="preserve">space </w:t>
      </w:r>
      <w:r w:rsidRPr="0055112A">
        <w:rPr>
          <w:rStyle w:val="Emphasis"/>
          <w:highlight w:val="green"/>
        </w:rPr>
        <w:t>capabilities</w:t>
      </w:r>
      <w:r w:rsidRPr="00100A2B">
        <w:rPr>
          <w:rStyle w:val="Emphasis"/>
        </w:rPr>
        <w:t>.</w:t>
      </w:r>
      <w:r w:rsidRPr="00100A2B">
        <w:rPr>
          <w:rStyle w:val="StyleUnderline"/>
        </w:rPr>
        <w:t xml:space="preserve"> </w:t>
      </w:r>
      <w:r w:rsidRPr="0055112A">
        <w:rPr>
          <w:sz w:val="12"/>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55112A">
        <w:rPr>
          <w:sz w:val="12"/>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55112A">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55112A">
        <w:rPr>
          <w:sz w:val="12"/>
        </w:rPr>
        <w:t>research</w:t>
      </w:r>
      <w:proofErr w:type="gramEnd"/>
      <w:r w:rsidRPr="0055112A">
        <w:rPr>
          <w:sz w:val="12"/>
        </w:rPr>
        <w:t xml:space="preserve"> and development (R&amp;D), procurement and regulatory policies and processes.</w:t>
      </w:r>
      <w:r w:rsidRPr="00100A2B">
        <w:rPr>
          <w:rStyle w:val="StyleUnderline"/>
        </w:rPr>
        <w:t xml:space="preserve"> </w:t>
      </w:r>
      <w:r w:rsidRPr="00100A2B">
        <w:rPr>
          <w:rStyle w:val="Emphasis"/>
        </w:rPr>
        <w:t>US regulations must ensure that US companies lead in commercial space.</w:t>
      </w:r>
      <w:r w:rsidRPr="00100A2B">
        <w:rPr>
          <w:rStyle w:val="StyleUnderline"/>
        </w:rPr>
        <w:t xml:space="preserve"> </w:t>
      </w:r>
      <w:r w:rsidRPr="0055112A">
        <w:rPr>
          <w:sz w:val="12"/>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w:t>
      </w:r>
      <w:r w:rsidRPr="00DC09A7">
        <w:rPr>
          <w:rStyle w:val="StyleUnderline"/>
        </w:rPr>
        <w:t xml:space="preserve">Digital Era, </w:t>
      </w:r>
      <w:r w:rsidRPr="00DC09A7">
        <w:rPr>
          <w:rStyle w:val="Emphasis"/>
          <w:highlight w:val="green"/>
        </w:rPr>
        <w:t>space</w:t>
      </w:r>
      <w:r w:rsidRPr="00DC09A7">
        <w:rPr>
          <w:rStyle w:val="StyleUnderline"/>
        </w:rPr>
        <w:t xml:space="preserve"> </w:t>
      </w:r>
      <w:r w:rsidRPr="00DC09A7">
        <w:rPr>
          <w:sz w:val="12"/>
        </w:rPr>
        <w:t>integrates and</w:t>
      </w:r>
      <w:r w:rsidRPr="00DC09A7">
        <w:rPr>
          <w:rStyle w:val="StyleUnderline"/>
        </w:rPr>
        <w:t xml:space="preserve"> </w:t>
      </w:r>
      <w:r w:rsidRPr="00DC09A7">
        <w:rPr>
          <w:rStyle w:val="Emphasis"/>
          <w:highlight w:val="green"/>
        </w:rPr>
        <w:t>drives</w:t>
      </w:r>
      <w:r w:rsidRPr="00DC09A7">
        <w:rPr>
          <w:rStyle w:val="Emphasis"/>
        </w:rPr>
        <w:t xml:space="preserve"> all elements of </w:t>
      </w:r>
      <w:r w:rsidRPr="00DC09A7">
        <w:rPr>
          <w:rStyle w:val="Emphasis"/>
          <w:highlight w:val="green"/>
        </w:rPr>
        <w:t>US national security</w:t>
      </w:r>
      <w:r w:rsidRPr="00DC09A7">
        <w:rPr>
          <w:rStyle w:val="StyleUnderline"/>
        </w:rPr>
        <w:t>. The Cold War may be over, but since the early 2010s</w:t>
      </w:r>
      <w:r w:rsidRPr="00DC09A7">
        <w:rPr>
          <w:rStyle w:val="Emphasis"/>
        </w:rPr>
        <w:t>, a renewed era of great power competition has emerged</w:t>
      </w:r>
      <w:r w:rsidRPr="00DC09A7">
        <w:rPr>
          <w:rStyle w:val="StyleUnderline"/>
        </w:rPr>
        <w:t xml:space="preserve"> across terrestrial land, air, sea, and cyber domains. </w:t>
      </w:r>
      <w:r w:rsidRPr="00DC09A7">
        <w:rPr>
          <w:rStyle w:val="Emphasis"/>
        </w:rPr>
        <w:t>This competition extends into space,</w:t>
      </w:r>
      <w:r w:rsidRPr="00DC09A7">
        <w:rPr>
          <w:sz w:val="12"/>
        </w:rPr>
        <w:t xml:space="preserve"> where a great game ensues.79 </w:t>
      </w:r>
      <w:r w:rsidRPr="00DC09A7">
        <w:rPr>
          <w:rStyle w:val="StyleUnderline"/>
        </w:rPr>
        <w:t xml:space="preserve">Space is no longer an uncontested or sanctuary domain. Competent and </w:t>
      </w:r>
      <w:r w:rsidRPr="00DC09A7">
        <w:rPr>
          <w:rStyle w:val="Emphasis"/>
        </w:rPr>
        <w:t>capable global competitors and peer adversaries are challenging US military</w:t>
      </w:r>
      <w:r w:rsidRPr="00DC09A7">
        <w:rPr>
          <w:rStyle w:val="StyleUnderline"/>
        </w:rPr>
        <w:t xml:space="preserve">, commercial, and civil space interests. The United States, along with its allies and partners, has had to accept and anticipate that </w:t>
      </w:r>
      <w:r w:rsidRPr="00DC09A7">
        <w:rPr>
          <w:rStyle w:val="Emphasis"/>
        </w:rPr>
        <w:t>space may be a warfighting domain</w:t>
      </w:r>
      <w:r w:rsidRPr="00DC09A7">
        <w:rPr>
          <w:rStyle w:val="StyleUnderline"/>
        </w:rPr>
        <w:t>, as suggested</w:t>
      </w:r>
      <w:r w:rsidRPr="00100A2B">
        <w:rPr>
          <w:rStyle w:val="StyleUnderline"/>
        </w:rPr>
        <w:t xml:space="preserve"> primarily by Russian and Chinese counter-space capabilities, military operations, and declarative statements.</w:t>
      </w:r>
      <w:r w:rsidRPr="0055112A">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w:t>
      </w:r>
      <w:r w:rsidRPr="00100A2B">
        <w:rPr>
          <w:rStyle w:val="StyleUnderline"/>
        </w:rPr>
        <w:lastRenderedPageBreak/>
        <w:t>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754DE639" w14:textId="77777777" w:rsidR="00C045B6" w:rsidRPr="00100A2B" w:rsidRDefault="00C045B6" w:rsidP="00C045B6">
      <w:pPr>
        <w:pStyle w:val="Heading4"/>
      </w:pPr>
      <w:r w:rsidRPr="00100A2B">
        <w:t xml:space="preserve">US space dominance prevents </w:t>
      </w:r>
      <w:r w:rsidRPr="00100A2B">
        <w:rPr>
          <w:u w:val="single"/>
        </w:rPr>
        <w:t>global war</w:t>
      </w:r>
    </w:p>
    <w:p w14:paraId="48860700" w14:textId="77777777" w:rsidR="00C045B6" w:rsidRPr="00100A2B" w:rsidRDefault="00C045B6" w:rsidP="00C045B6">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6" w:history="1">
        <w:r w:rsidRPr="00100A2B">
          <w:rPr>
            <w:rStyle w:val="Hyperlink"/>
            <w:rFonts w:eastAsia="Calibri"/>
          </w:rPr>
          <w:t>https://spacenews.com/op-ed-u-s-space-supremacy-now-critical/</w:t>
        </w:r>
      </w:hyperlink>
      <w:r w:rsidRPr="00100A2B">
        <w:rPr>
          <w:rFonts w:eastAsia="Calibri"/>
        </w:rPr>
        <w:t>] TDI</w:t>
      </w:r>
    </w:p>
    <w:p w14:paraId="2B87CF48" w14:textId="0A7851E3" w:rsidR="005C02D0" w:rsidRDefault="00C045B6" w:rsidP="00A217DC">
      <w:pPr>
        <w:rPr>
          <w:rStyle w:val="Emphasis"/>
        </w:rPr>
      </w:pPr>
      <w:r w:rsidRPr="00100A2B">
        <w:rPr>
          <w:rStyle w:val="StyleUnderline"/>
        </w:rPr>
        <w:t>The United States needs a new national security policy.</w:t>
      </w:r>
      <w:r w:rsidRPr="0055112A">
        <w:rPr>
          <w:rFonts w:eastAsia="Calibri"/>
          <w:sz w:val="12"/>
        </w:rPr>
        <w:t xml:space="preserve"> For the first time in more than 60 years, </w:t>
      </w:r>
      <w:r w:rsidRPr="0055112A">
        <w:rPr>
          <w:rStyle w:val="StyleUnderline"/>
          <w:highlight w:val="green"/>
        </w:rPr>
        <w:t xml:space="preserve">we face the </w:t>
      </w:r>
      <w:r w:rsidRPr="00DC09A7">
        <w:rPr>
          <w:rStyle w:val="StyleUnderline"/>
        </w:rPr>
        <w:t xml:space="preserve">real </w:t>
      </w:r>
      <w:r w:rsidRPr="0055112A">
        <w:rPr>
          <w:rStyle w:val="StyleUnderline"/>
          <w:highlight w:val="green"/>
        </w:rPr>
        <w:t>possibility of a large-</w:t>
      </w:r>
      <w:r w:rsidRPr="00DC09A7">
        <w:rPr>
          <w:rStyle w:val="StyleUnderline"/>
        </w:rPr>
        <w:t xml:space="preserve">scale </w:t>
      </w:r>
      <w:r w:rsidRPr="0055112A">
        <w:rPr>
          <w:rStyle w:val="StyleUnderline"/>
          <w:highlight w:val="green"/>
        </w:rPr>
        <w:t>conventional war</w:t>
      </w:r>
      <w:r w:rsidRPr="00100A2B">
        <w:rPr>
          <w:rStyle w:val="StyleUnderline"/>
        </w:rPr>
        <w:t xml:space="preserve">, and </w:t>
      </w:r>
      <w:r w:rsidRPr="0055112A">
        <w:rPr>
          <w:rStyle w:val="StyleUnderline"/>
          <w:highlight w:val="green"/>
        </w:rPr>
        <w:t xml:space="preserve">we are </w:t>
      </w:r>
      <w:r w:rsidRPr="00DC09A7">
        <w:rPr>
          <w:rStyle w:val="StyleUnderline"/>
        </w:rPr>
        <w:t xml:space="preserve">woefully </w:t>
      </w:r>
      <w:r w:rsidRPr="0055112A">
        <w:rPr>
          <w:rStyle w:val="StyleUnderline"/>
          <w:highlight w:val="green"/>
        </w:rPr>
        <w:t>unprepared</w:t>
      </w:r>
      <w:r w:rsidRPr="00100A2B">
        <w:rPr>
          <w:rStyle w:val="StyleUnderline"/>
        </w:rPr>
        <w:t xml:space="preserve">.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55112A">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55112A">
        <w:rPr>
          <w:rFonts w:eastAsia="Calibri"/>
          <w:sz w:val="12"/>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55112A">
        <w:rPr>
          <w:rFonts w:eastAsia="Calibri"/>
          <w:sz w:val="12"/>
        </w:rPr>
        <w:t xml:space="preserve"> division for division, replacement for replacement. Rather, </w:t>
      </w:r>
      <w:r w:rsidRPr="0055112A">
        <w:rPr>
          <w:rStyle w:val="Emphasis"/>
          <w:highlight w:val="green"/>
        </w:rPr>
        <w:t>the 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must seek</w:t>
      </w:r>
      <w:r w:rsidRPr="00100A2B">
        <w:rPr>
          <w:rStyle w:val="Emphasis"/>
        </w:rPr>
        <w:t xml:space="preserve"> to totally </w:t>
      </w:r>
      <w:r w:rsidRPr="0055112A">
        <w:rPr>
          <w:rStyle w:val="Emphasis"/>
          <w:highlight w:val="green"/>
        </w:rPr>
        <w:t xml:space="preserve">outgun them by </w:t>
      </w:r>
      <w:r w:rsidRPr="00DC09A7">
        <w:rPr>
          <w:rStyle w:val="Emphasis"/>
        </w:rPr>
        <w:t xml:space="preserve">obtaining </w:t>
      </w:r>
      <w:r w:rsidRPr="0055112A">
        <w:rPr>
          <w:rStyle w:val="Emphasis"/>
          <w:highlight w:val="green"/>
        </w:rPr>
        <w:t xml:space="preserve">a </w:t>
      </w:r>
      <w:r w:rsidRPr="00DC09A7">
        <w:rPr>
          <w:rStyle w:val="Emphasis"/>
        </w:rPr>
        <w:t xml:space="preserve">radical </w:t>
      </w:r>
      <w:r w:rsidRPr="0055112A">
        <w:rPr>
          <w:rStyle w:val="Emphasis"/>
          <w:highlight w:val="green"/>
        </w:rPr>
        <w:t>technological advantage</w:t>
      </w:r>
      <w:r w:rsidRPr="00100A2B">
        <w:rPr>
          <w:rStyle w:val="Emphasis"/>
        </w:rPr>
        <w:t xml:space="preserve">. This can be done </w:t>
      </w:r>
      <w:r w:rsidRPr="0055112A">
        <w:rPr>
          <w:rStyle w:val="Emphasis"/>
          <w:highlight w:val="green"/>
        </w:rPr>
        <w:t xml:space="preserve">by </w:t>
      </w:r>
      <w:r w:rsidRPr="00DC09A7">
        <w:rPr>
          <w:rStyle w:val="Emphasis"/>
        </w:rPr>
        <w:t xml:space="preserve">achieving </w:t>
      </w:r>
      <w:r w:rsidRPr="0055112A">
        <w:rPr>
          <w:rStyle w:val="Emphasis"/>
          <w:highlight w:val="green"/>
        </w:rPr>
        <w:t>space supremacy</w:t>
      </w:r>
      <w:r w:rsidRPr="00100A2B">
        <w:rPr>
          <w:rStyle w:val="Emphasis"/>
        </w:rPr>
        <w:t>.</w:t>
      </w:r>
      <w:r w:rsidRPr="00100A2B">
        <w:rPr>
          <w:rFonts w:eastAsia="Calibri"/>
          <w:b/>
          <w:iCs/>
          <w:u w:val="single"/>
          <w:bdr w:val="single" w:sz="8" w:space="0" w:color="auto"/>
        </w:rPr>
        <w:t xml:space="preserve"> </w:t>
      </w:r>
      <w:r w:rsidRPr="0055112A">
        <w:rPr>
          <w:rFonts w:eastAsia="Calibri"/>
          <w:sz w:val="12"/>
        </w:rPr>
        <w:t xml:space="preserve">To grasp the importance of space power, some historical perspective is required. </w:t>
      </w:r>
      <w:r w:rsidRPr="00100A2B">
        <w:rPr>
          <w:rStyle w:val="StyleUnderline"/>
        </w:rPr>
        <w:t>Wars are fought for control of territory. Yet</w:t>
      </w:r>
      <w:r w:rsidRPr="0055112A">
        <w:rPr>
          <w:rFonts w:eastAsia="Calibri"/>
          <w:sz w:val="12"/>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55112A">
        <w:rPr>
          <w:rFonts w:eastAsia="Calibri"/>
          <w:sz w:val="12"/>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55112A">
        <w:rPr>
          <w:rFonts w:eastAsia="Calibri"/>
          <w:sz w:val="12"/>
        </w:rPr>
        <w:t>the end result</w:t>
      </w:r>
      <w:proofErr w:type="gramEnd"/>
      <w:r w:rsidRPr="0055112A">
        <w:rPr>
          <w:rFonts w:eastAsia="Calibri"/>
          <w:sz w:val="12"/>
        </w:rPr>
        <w:t xml:space="preserve"> would have been just the same. </w:t>
      </w:r>
      <w:r w:rsidRPr="00100A2B">
        <w:rPr>
          <w:rStyle w:val="StyleUnderline"/>
        </w:rPr>
        <w:t xml:space="preserve">This has given some the impression that space forces are just a frill to real military power </w:t>
      </w:r>
      <w:r w:rsidRPr="0055112A">
        <w:rPr>
          <w:rFonts w:eastAsia="Calibri"/>
          <w:sz w:val="12"/>
        </w:rPr>
        <w:t xml:space="preserve">— a useful and convenient frill perhaps, but a </w:t>
      </w:r>
      <w:proofErr w:type="gramStart"/>
      <w:r w:rsidRPr="0055112A">
        <w:rPr>
          <w:rFonts w:eastAsia="Calibri"/>
          <w:sz w:val="12"/>
        </w:rPr>
        <w:t>frill</w:t>
      </w:r>
      <w:proofErr w:type="gramEnd"/>
      <w:r w:rsidRPr="0055112A">
        <w:rPr>
          <w:rFonts w:eastAsia="Calibri"/>
          <w:sz w:val="12"/>
        </w:rPr>
        <w:t xml:space="preserve"> nevertheless. But </w:t>
      </w:r>
      <w:r w:rsidRPr="00100A2B">
        <w:rPr>
          <w:rStyle w:val="StyleUnderline"/>
        </w:rPr>
        <w:t>consider how history might have changed had the Axis of World War II possessed reconnaissance satellites</w:t>
      </w:r>
      <w:r w:rsidRPr="0055112A">
        <w:rPr>
          <w:rFonts w:eastAsia="Calibri"/>
          <w:sz w:val="12"/>
        </w:rPr>
        <w:t xml:space="preserve"> — merely one of many of today’s space-based assets — without the Allies having a matching capability. In that case, </w:t>
      </w:r>
      <w:r w:rsidRPr="00100A2B">
        <w:rPr>
          <w:rStyle w:val="StyleUnderline"/>
        </w:rPr>
        <w:t>the Battle of the Atlantic would have gone to the U-boats</w:t>
      </w:r>
      <w:r w:rsidRPr="0055112A">
        <w:rPr>
          <w:rFonts w:eastAsia="Calibri"/>
          <w:sz w:val="12"/>
        </w:rPr>
        <w:t xml:space="preserve">, as they would have had infallible intelligence on the location of every convoy. </w:t>
      </w:r>
      <w:r w:rsidRPr="00100A2B">
        <w:rPr>
          <w:rStyle w:val="StyleUnderline"/>
        </w:rPr>
        <w:t>Cut off from oil and other supplies, Britain would have fallen</w:t>
      </w:r>
      <w:r w:rsidRPr="0055112A">
        <w:rPr>
          <w:rFonts w:eastAsia="Calibri"/>
          <w:sz w:val="12"/>
        </w:rPr>
        <w:t xml:space="preserve">. On the Eastern front, </w:t>
      </w:r>
      <w:r w:rsidRPr="00100A2B">
        <w:rPr>
          <w:rStyle w:val="StyleUnderline"/>
        </w:rPr>
        <w:t>every Soviet tank concentration would have been spotted in advance and wiped out by German air power</w:t>
      </w:r>
      <w:r w:rsidRPr="0055112A">
        <w:rPr>
          <w:rFonts w:eastAsia="Calibri"/>
          <w:sz w:val="12"/>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55112A">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55112A">
        <w:rPr>
          <w:rFonts w:eastAsia="Calibri"/>
          <w:sz w:val="12"/>
        </w:rPr>
        <w:t>Australia</w:t>
      </w:r>
      <w:proofErr w:type="gramEnd"/>
      <w:r w:rsidRPr="0055112A">
        <w:rPr>
          <w:rFonts w:eastAsia="Calibri"/>
          <w:sz w:val="12"/>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55112A">
        <w:rPr>
          <w:rFonts w:eastAsia="Calibri"/>
          <w:sz w:val="12"/>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55112A">
        <w:rPr>
          <w:rFonts w:eastAsia="Calibri"/>
          <w:sz w:val="12"/>
        </w:rPr>
        <w:t>satellites</w:t>
      </w:r>
      <w:proofErr w:type="gramEnd"/>
      <w:r w:rsidRPr="0055112A">
        <w:rPr>
          <w:rFonts w:eastAsia="Calibri"/>
          <w:sz w:val="12"/>
        </w:rPr>
        <w:t xml:space="preserve"> and he is effectively blind. Knock out his </w:t>
      </w:r>
      <w:proofErr w:type="spellStart"/>
      <w:r w:rsidRPr="0055112A">
        <w:rPr>
          <w:rFonts w:eastAsia="Calibri"/>
          <w:sz w:val="12"/>
        </w:rPr>
        <w:t>comsats</w:t>
      </w:r>
      <w:proofErr w:type="spellEnd"/>
      <w:r w:rsidRPr="0055112A">
        <w:rPr>
          <w:rFonts w:eastAsia="Calibri"/>
          <w:sz w:val="12"/>
        </w:rPr>
        <w:t xml:space="preserve"> and he is deaf. Knock out his </w:t>
      </w:r>
      <w:proofErr w:type="spellStart"/>
      <w:r w:rsidRPr="0055112A">
        <w:rPr>
          <w:rFonts w:eastAsia="Calibri"/>
          <w:sz w:val="12"/>
        </w:rPr>
        <w:t>navsats</w:t>
      </w:r>
      <w:proofErr w:type="spellEnd"/>
      <w:r w:rsidRPr="0055112A">
        <w:rPr>
          <w:rFonts w:eastAsia="Calibri"/>
          <w:sz w:val="12"/>
        </w:rPr>
        <w:t xml:space="preserve"> and he loses his aim. </w:t>
      </w:r>
      <w:r w:rsidRPr="00100A2B">
        <w:rPr>
          <w:rStyle w:val="StyleUnderline"/>
        </w:rPr>
        <w:t>In any serious future conventional conflict, even between opponents as mismatched as Japan was against the United States</w:t>
      </w:r>
      <w:r w:rsidRPr="0055112A">
        <w:rPr>
          <w:rFonts w:eastAsia="Calibri"/>
          <w:sz w:val="12"/>
        </w:rPr>
        <w:t xml:space="preserve"> — or Poland (with 1,000 tanks) is currently against Russia (with 12,000) — </w:t>
      </w:r>
      <w:r w:rsidRPr="00DC09A7">
        <w:rPr>
          <w:rStyle w:val="Emphasis"/>
        </w:rPr>
        <w:t xml:space="preserve">it is </w:t>
      </w:r>
      <w:r w:rsidRPr="0055112A">
        <w:rPr>
          <w:rStyle w:val="Emphasis"/>
          <w:highlight w:val="green"/>
        </w:rPr>
        <w:t xml:space="preserve">space power </w:t>
      </w:r>
      <w:r w:rsidRPr="00DC09A7">
        <w:rPr>
          <w:rStyle w:val="Emphasis"/>
        </w:rPr>
        <w:t xml:space="preserve">that </w:t>
      </w:r>
      <w:r w:rsidRPr="0055112A">
        <w:rPr>
          <w:rStyle w:val="Emphasis"/>
          <w:highlight w:val="green"/>
        </w:rPr>
        <w:t xml:space="preserve">will prove decisive. </w:t>
      </w:r>
      <w:r w:rsidRPr="00DC09A7">
        <w:rPr>
          <w:rStyle w:val="Emphasis"/>
        </w:rPr>
        <w:t xml:space="preserve">Not only Europe, but </w:t>
      </w:r>
      <w:r w:rsidRPr="0055112A">
        <w:rPr>
          <w:rStyle w:val="Emphasis"/>
          <w:highlight w:val="green"/>
        </w:rPr>
        <w:t xml:space="preserve">the defense of the </w:t>
      </w:r>
      <w:r w:rsidRPr="00DC09A7">
        <w:rPr>
          <w:rStyle w:val="Emphasis"/>
        </w:rPr>
        <w:t xml:space="preserve">entire </w:t>
      </w:r>
      <w:r w:rsidRPr="0055112A">
        <w:rPr>
          <w:rStyle w:val="Emphasis"/>
          <w:highlight w:val="green"/>
        </w:rPr>
        <w:t xml:space="preserve">free world hangs </w:t>
      </w:r>
      <w:r w:rsidRPr="00DC09A7">
        <w:rPr>
          <w:rStyle w:val="Emphasis"/>
        </w:rPr>
        <w:t>upon this matter.</w:t>
      </w:r>
      <w:r w:rsidRPr="0055112A">
        <w:rPr>
          <w:rFonts w:eastAsia="Calibri"/>
          <w:sz w:val="12"/>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55112A">
        <w:rPr>
          <w:rFonts w:eastAsia="Calibri"/>
          <w:sz w:val="12"/>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55112A">
        <w:rPr>
          <w:rFonts w:eastAsia="Calibri"/>
          <w:sz w:val="12"/>
        </w:rPr>
        <w:t xml:space="preserve"> For this reason, </w:t>
      </w:r>
      <w:r w:rsidRPr="0055112A">
        <w:rPr>
          <w:rStyle w:val="StyleUnderline"/>
          <w:highlight w:val="green"/>
        </w:rPr>
        <w:t xml:space="preserve">it is </w:t>
      </w:r>
      <w:r w:rsidRPr="0055112A">
        <w:rPr>
          <w:rStyle w:val="StyleUnderline"/>
          <w:highlight w:val="green"/>
        </w:rPr>
        <w:lastRenderedPageBreak/>
        <w:t xml:space="preserve">imperative </w:t>
      </w:r>
      <w:r w:rsidRPr="00DC09A7">
        <w:rPr>
          <w:rStyle w:val="StyleUnderline"/>
        </w:rPr>
        <w:t xml:space="preserve">that </w:t>
      </w:r>
      <w:r w:rsidRPr="0055112A">
        <w:rPr>
          <w:rStyle w:val="StyleUnderline"/>
          <w:highlight w:val="green"/>
        </w:rPr>
        <w:t>the U</w:t>
      </w:r>
      <w:r w:rsidRPr="00DC09A7">
        <w:rPr>
          <w:rStyle w:val="StyleUnderline"/>
        </w:rPr>
        <w:t xml:space="preserve">nited </w:t>
      </w:r>
      <w:r w:rsidRPr="0055112A">
        <w:rPr>
          <w:rStyle w:val="StyleUnderline"/>
          <w:highlight w:val="green"/>
        </w:rPr>
        <w:t>S</w:t>
      </w:r>
      <w:r w:rsidRPr="00DC09A7">
        <w:rPr>
          <w:rStyle w:val="StyleUnderline"/>
        </w:rPr>
        <w:t xml:space="preserve">tates </w:t>
      </w:r>
      <w:r w:rsidRPr="0055112A">
        <w:rPr>
          <w:rStyle w:val="StyleUnderline"/>
          <w:highlight w:val="green"/>
        </w:rPr>
        <w:t>possess space capabilities</w:t>
      </w:r>
      <w:r w:rsidRPr="00100A2B">
        <w:rPr>
          <w:rStyle w:val="StyleUnderline"/>
        </w:rPr>
        <w:t xml:space="preserve"> that are so robust as to not only assure our own ability to operate in and through space, but also be able to </w:t>
      </w:r>
      <w:r w:rsidRPr="00100A2B">
        <w:rPr>
          <w:rStyle w:val="Emphasis"/>
        </w:rPr>
        <w:t xml:space="preserve">comprehensively deny it to others. </w:t>
      </w:r>
      <w:r w:rsidRPr="0055112A">
        <w:rPr>
          <w:rFonts w:eastAsia="Calibri"/>
          <w:sz w:val="12"/>
        </w:rPr>
        <w:t xml:space="preserve">Space </w:t>
      </w:r>
      <w:r w:rsidRPr="00100A2B">
        <w:rPr>
          <w:rStyle w:val="StyleUnderline"/>
        </w:rPr>
        <w:t xml:space="preserve">superiority means having better space assets than an opponent. Space supremacy means being able </w:t>
      </w:r>
      <w:r w:rsidRPr="0055112A">
        <w:rPr>
          <w:rStyle w:val="Emphasis"/>
          <w:highlight w:val="green"/>
        </w:rPr>
        <w:t xml:space="preserve">to assert a </w:t>
      </w:r>
      <w:r w:rsidRPr="00DC09A7">
        <w:rPr>
          <w:rStyle w:val="Emphasis"/>
        </w:rPr>
        <w:t xml:space="preserve">complete </w:t>
      </w:r>
      <w:r w:rsidRPr="0055112A">
        <w:rPr>
          <w:rStyle w:val="Emphasis"/>
          <w:highlight w:val="green"/>
        </w:rPr>
        <w:t>monopoly</w:t>
      </w:r>
      <w:r w:rsidRPr="00100A2B">
        <w:rPr>
          <w:rStyle w:val="StyleUnderline"/>
        </w:rPr>
        <w:t xml:space="preserve"> of such capabilities. </w:t>
      </w:r>
      <w:r w:rsidRPr="00100A2B">
        <w:rPr>
          <w:rStyle w:val="Emphasis"/>
        </w:rPr>
        <w:t>The latter is what we must have</w:t>
      </w:r>
      <w:r w:rsidRPr="0055112A">
        <w:rPr>
          <w:rFonts w:eastAsia="Calibri"/>
          <w:sz w:val="12"/>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55112A">
        <w:rPr>
          <w:rFonts w:eastAsia="Calibri"/>
          <w:sz w:val="12"/>
        </w:rPr>
        <w:t xml:space="preserve">. On the other hand, </w:t>
      </w:r>
      <w:r w:rsidRPr="00100A2B">
        <w:rPr>
          <w:rStyle w:val="StyleUnderline"/>
        </w:rPr>
        <w:t>should we fail</w:t>
      </w:r>
      <w:r w:rsidRPr="00100A2B">
        <w:rPr>
          <w:rFonts w:eastAsia="Calibri"/>
          <w:u w:val="single"/>
        </w:rPr>
        <w:t xml:space="preserve"> </w:t>
      </w:r>
      <w:r w:rsidRPr="0055112A">
        <w:rPr>
          <w:rFonts w:eastAsia="Calibri"/>
          <w:sz w:val="12"/>
        </w:rPr>
        <w:t xml:space="preserve">to do so, </w:t>
      </w:r>
      <w:r w:rsidRPr="00100A2B">
        <w:rPr>
          <w:rStyle w:val="StyleUnderline"/>
        </w:rPr>
        <w:t xml:space="preserve">we will remain so vulnerable as to increasingly invite aggression by ever-more-emboldened revanchist powers. </w:t>
      </w:r>
      <w:r w:rsidRPr="0055112A">
        <w:rPr>
          <w:rStyle w:val="StyleUnderline"/>
          <w:highlight w:val="green"/>
        </w:rPr>
        <w:t>This battle for space supremacy is one we can win.</w:t>
      </w:r>
      <w:r w:rsidRPr="00100A2B">
        <w:rPr>
          <w:rStyle w:val="StyleUnderline"/>
        </w:rPr>
        <w:t xml:space="preserve"> Neither Russia nor China, nor any other potential adversary, can match us in this </w:t>
      </w:r>
      <w:r w:rsidRPr="00DC09A7">
        <w:rPr>
          <w:rStyle w:val="StyleUnderline"/>
        </w:rPr>
        <w:t>area if we put our minds to it.</w:t>
      </w:r>
      <w:r w:rsidRPr="00DC09A7">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DC09A7">
        <w:rPr>
          <w:rStyle w:val="Emphasis"/>
        </w:rPr>
        <w:t>If we desire peace on Earth, we need to prepare for war in space.</w:t>
      </w:r>
      <w:bookmarkEnd w:id="0"/>
    </w:p>
    <w:p w14:paraId="56E2ECA5" w14:textId="59E86F94" w:rsidR="005C02D0" w:rsidRDefault="005C02D0" w:rsidP="005C02D0">
      <w:pPr>
        <w:pStyle w:val="Heading2"/>
      </w:pPr>
      <w:r>
        <w:lastRenderedPageBreak/>
        <w:t>2</w:t>
      </w:r>
    </w:p>
    <w:p w14:paraId="6244651B" w14:textId="5FF0A836" w:rsidR="00130120" w:rsidRPr="00BF5632" w:rsidRDefault="00130120" w:rsidP="00130120">
      <w:pPr>
        <w:pStyle w:val="Heading4"/>
        <w:rPr>
          <w:rFonts w:cs="Calibri"/>
        </w:rPr>
      </w:pPr>
      <w:r w:rsidRPr="00BF5632">
        <w:rPr>
          <w:rFonts w:cs="Calibri"/>
        </w:rPr>
        <w:t>Space is an intrinsic part of India’s soft power expansion and they’re set to rapidly scale now</w:t>
      </w:r>
      <w:r>
        <w:rPr>
          <w:rFonts w:cs="Calibri"/>
        </w:rPr>
        <w:t xml:space="preserve">. </w:t>
      </w:r>
    </w:p>
    <w:p w14:paraId="74E79D77" w14:textId="77777777" w:rsidR="00130120" w:rsidRPr="00BF5632" w:rsidRDefault="00130120" w:rsidP="00130120">
      <w:r w:rsidRPr="00BF5632">
        <w:t xml:space="preserve">Sarthak </w:t>
      </w:r>
      <w:proofErr w:type="spellStart"/>
      <w:r w:rsidRPr="00BF5632">
        <w:rPr>
          <w:rStyle w:val="Style13ptBold"/>
        </w:rPr>
        <w:t>Kathayat</w:t>
      </w:r>
      <w:proofErr w:type="spellEnd"/>
      <w:r w:rsidRPr="00BF5632">
        <w:t xml:space="preserve">, Sarthak </w:t>
      </w:r>
      <w:proofErr w:type="spellStart"/>
      <w:r w:rsidRPr="00BF5632">
        <w:t>Kathayat</w:t>
      </w:r>
      <w:proofErr w:type="spellEnd"/>
      <w:r w:rsidRPr="00BF5632">
        <w:t xml:space="preserve"> is a student at Jamia </w:t>
      </w:r>
      <w:proofErr w:type="spellStart"/>
      <w:r w:rsidRPr="00BF5632">
        <w:t>Millia</w:t>
      </w:r>
      <w:proofErr w:type="spellEnd"/>
      <w:r w:rsidRPr="00BF5632">
        <w:t xml:space="preserve"> Islamia, India., NIICE NEPAL, 11-1-20</w:t>
      </w:r>
      <w:r w:rsidRPr="00BF5632">
        <w:rPr>
          <w:rStyle w:val="Style13ptBold"/>
        </w:rPr>
        <w:t>20</w:t>
      </w:r>
      <w:r w:rsidRPr="00BF5632">
        <w:t>, "Soft Power and India’s Space Diplomacy," https://niice.org.np/archives/6420 TDI</w:t>
      </w:r>
    </w:p>
    <w:p w14:paraId="7490C434" w14:textId="77777777" w:rsidR="00130120" w:rsidRPr="00BF5632" w:rsidRDefault="00130120" w:rsidP="00130120">
      <w:pPr>
        <w:rPr>
          <w:rStyle w:val="StyleUnderline"/>
        </w:rPr>
      </w:pPr>
      <w:r w:rsidRPr="00BF5632">
        <w:t xml:space="preserve">In international relations, </w:t>
      </w:r>
      <w:r w:rsidRPr="00BF5632">
        <w:rPr>
          <w:rStyle w:val="StyleUnderline"/>
        </w:rPr>
        <w:t>soft power is the ability of any country to persuade other countries to do what it wants without the use of force.</w:t>
      </w:r>
      <w:r w:rsidRPr="00BF5632">
        <w:t xml:space="preserve"> According to Joseph Nye Jr., soft power is – </w:t>
      </w:r>
      <w:r w:rsidRPr="00BF5632">
        <w:rPr>
          <w:rStyle w:val="StyleUnderline"/>
        </w:rPr>
        <w:t>getting others to want the outcomes that you want – co-opts people rather than coerces them</w:t>
      </w:r>
      <w:r w:rsidRPr="00BF5632">
        <w:t xml:space="preserve">. As compared to hard power, </w:t>
      </w:r>
      <w:r w:rsidRPr="00BF5632">
        <w:rPr>
          <w:rStyle w:val="StyleUnderline"/>
        </w:rPr>
        <w:t xml:space="preserve">soft power takes relatively longer to </w:t>
      </w:r>
      <w:proofErr w:type="spellStart"/>
      <w:r w:rsidRPr="00BF5632">
        <w:rPr>
          <w:rStyle w:val="StyleUnderline"/>
        </w:rPr>
        <w:t>built</w:t>
      </w:r>
      <w:proofErr w:type="spellEnd"/>
      <w:r w:rsidRPr="00BF5632">
        <w:rPr>
          <w:rStyle w:val="StyleUnderline"/>
        </w:rPr>
        <w:t xml:space="preserve"> a</w:t>
      </w:r>
      <w:r w:rsidRPr="00BF5632">
        <w:t xml:space="preserve">s its intangible resources develop over a long time. Soft power tends to change other party’s attitude to the end where she acts voluntarily in a way which is different to her usual </w:t>
      </w:r>
      <w:proofErr w:type="spellStart"/>
      <w:r w:rsidRPr="00BF5632">
        <w:t>behaviour</w:t>
      </w:r>
      <w:proofErr w:type="spellEnd"/>
      <w:r w:rsidRPr="00BF5632">
        <w:t xml:space="preserve">. Several characteristics of the current world order like </w:t>
      </w:r>
      <w:proofErr w:type="spellStart"/>
      <w:r w:rsidRPr="00BF5632">
        <w:rPr>
          <w:rStyle w:val="StyleUnderline"/>
        </w:rPr>
        <w:t>globalisation</w:t>
      </w:r>
      <w:proofErr w:type="spellEnd"/>
      <w:r w:rsidRPr="00BF5632">
        <w:rPr>
          <w:rStyle w:val="StyleUnderline"/>
        </w:rPr>
        <w:t xml:space="preserve"> driven economic interdependence, rise of transnational actors, resurgence of nationalism in weak states, the spread of military technology</w:t>
      </w:r>
      <w:r w:rsidRPr="00BF5632">
        <w:t xml:space="preserve"> and the changed nature of international political problems have </w:t>
      </w:r>
      <w:r w:rsidRPr="00BF5632">
        <w:rPr>
          <w:rStyle w:val="StyleUnderline"/>
        </w:rPr>
        <w:t>significantly reduced the effectiveness of hard power strategies</w:t>
      </w:r>
      <w:r w:rsidRPr="00BF5632">
        <w:t>. The most noteworthy example of a foreign policy misadventure based solely on hard power strategies is the 2003 US invasion of Iraq. Soft power also has its own weakness. However, the ineffectiveness of soft power strategies is an exception</w:t>
      </w:r>
      <w:r w:rsidRPr="00E71E93">
        <w:t xml:space="preserve">. </w:t>
      </w:r>
      <w:r w:rsidRPr="00E71E93">
        <w:rPr>
          <w:rStyle w:val="StyleUnderline"/>
        </w:rPr>
        <w:t>In longer-term, soft power strategies appear to be more effective in the contemporary world order than the hard power</w:t>
      </w:r>
      <w:r w:rsidRPr="00E71E93">
        <w:t xml:space="preserve">. </w:t>
      </w:r>
      <w:r w:rsidRPr="00E71E93">
        <w:rPr>
          <w:u w:val="single"/>
        </w:rPr>
        <w:t>One</w:t>
      </w:r>
      <w:r w:rsidRPr="00E71E93">
        <w:t xml:space="preserve"> such </w:t>
      </w:r>
      <w:r w:rsidRPr="00E71E93">
        <w:rPr>
          <w:rStyle w:val="StyleUnderline"/>
        </w:rPr>
        <w:t xml:space="preserve">tool of soft power is the space technology and space diplomacy. </w:t>
      </w:r>
      <w:r w:rsidRPr="00E71E93">
        <w:rPr>
          <w:rStyle w:val="StyleUnderline"/>
          <w:highlight w:val="green"/>
        </w:rPr>
        <w:t xml:space="preserve">Space </w:t>
      </w:r>
      <w:proofErr w:type="gramStart"/>
      <w:r w:rsidRPr="00E71E93">
        <w:rPr>
          <w:rStyle w:val="StyleUnderline"/>
          <w:highlight w:val="green"/>
        </w:rPr>
        <w:t>technology</w:t>
      </w:r>
      <w:proofErr w:type="gramEnd"/>
      <w:r w:rsidRPr="00BF5632">
        <w:rPr>
          <w:rStyle w:val="StyleUnderline"/>
        </w:rPr>
        <w:t xml:space="preserve"> are </w:t>
      </w:r>
      <w:r w:rsidRPr="00E71E93">
        <w:rPr>
          <w:rStyle w:val="StyleUnderline"/>
          <w:highlight w:val="green"/>
        </w:rPr>
        <w:t xml:space="preserve">increasingly viewed as a </w:t>
      </w:r>
      <w:r w:rsidRPr="00E71E93">
        <w:rPr>
          <w:rStyle w:val="Emphasis"/>
          <w:highlight w:val="green"/>
        </w:rPr>
        <w:t>crucial instrument of soft power</w:t>
      </w:r>
      <w:r w:rsidRPr="00BF5632">
        <w:rPr>
          <w:rStyle w:val="StyleUnderline"/>
        </w:rPr>
        <w:t xml:space="preserve"> as states have now understood the direct relation between the technological feats and global prestige that follows.</w:t>
      </w:r>
      <w:r w:rsidRPr="00BF5632">
        <w:t xml:space="preserve"> Expertise in rocket science </w:t>
      </w:r>
      <w:r w:rsidRPr="00BF5632">
        <w:rPr>
          <w:rStyle w:val="StyleUnderline"/>
        </w:rPr>
        <w:t>puts a state on a higher pedestal</w:t>
      </w:r>
      <w:r w:rsidRPr="00BF5632">
        <w:t xml:space="preserve"> than the countries who are still struggling in the domain. Moreover, expertise in rocket science ensues </w:t>
      </w:r>
      <w:r w:rsidRPr="00BF5632">
        <w:rPr>
          <w:rStyle w:val="StyleUnderline"/>
        </w:rPr>
        <w:t>significant strategic implications.</w:t>
      </w:r>
      <w:r w:rsidRPr="00BF5632">
        <w:t xml:space="preserve"> The output delivered has noteworthy </w:t>
      </w:r>
      <w:r w:rsidRPr="00E71E93">
        <w:rPr>
          <w:rStyle w:val="StyleUnderline"/>
          <w:highlight w:val="green"/>
        </w:rPr>
        <w:t>social and economic relevance with a massive growth potential</w:t>
      </w:r>
      <w:r w:rsidRPr="00BF5632">
        <w:t>.</w:t>
      </w:r>
      <w:r w:rsidRPr="00BF5632">
        <w:rPr>
          <w:rStyle w:val="StyleUnderline"/>
        </w:rPr>
        <w:t xml:space="preserve"> </w:t>
      </w:r>
      <w:r w:rsidRPr="00BF5632">
        <w:t xml:space="preserve">In a broadening concept of security that encompasses other dimensions such as economic, </w:t>
      </w:r>
      <w:proofErr w:type="gramStart"/>
      <w:r w:rsidRPr="00BF5632">
        <w:t>environmental</w:t>
      </w:r>
      <w:proofErr w:type="gramEnd"/>
      <w:r w:rsidRPr="00BF5632">
        <w:t xml:space="preserve"> and political, </w:t>
      </w:r>
      <w:r w:rsidRPr="00E71E93">
        <w:rPr>
          <w:rStyle w:val="StyleUnderline"/>
          <w:highlight w:val="green"/>
        </w:rPr>
        <w:t xml:space="preserve">Indian space </w:t>
      </w:r>
      <w:proofErr w:type="spellStart"/>
      <w:r w:rsidRPr="00E71E93">
        <w:rPr>
          <w:rStyle w:val="StyleUnderline"/>
          <w:highlight w:val="green"/>
        </w:rPr>
        <w:t>programme</w:t>
      </w:r>
      <w:proofErr w:type="spellEnd"/>
      <w:r w:rsidRPr="00E71E93">
        <w:rPr>
          <w:rStyle w:val="StyleUnderline"/>
          <w:highlight w:val="green"/>
        </w:rPr>
        <w:t xml:space="preserve"> has been distinctive and lucid</w:t>
      </w:r>
      <w:r w:rsidRPr="00BF5632">
        <w:t xml:space="preserve"> in the way it simultaneously addresses the requirements of the Indian citizenry and the state collectively in all the dimensions. </w:t>
      </w:r>
      <w:r w:rsidRPr="00E71E93">
        <w:rPr>
          <w:rStyle w:val="StyleUnderline"/>
        </w:rPr>
        <w:t xml:space="preserve">Despite being challenged by numerous embargoes and technology denial regimes during Cold War, Indian space </w:t>
      </w:r>
      <w:proofErr w:type="spellStart"/>
      <w:r w:rsidRPr="00E71E93">
        <w:rPr>
          <w:rStyle w:val="StyleUnderline"/>
        </w:rPr>
        <w:t>programme</w:t>
      </w:r>
      <w:proofErr w:type="spellEnd"/>
      <w:r w:rsidRPr="00E71E93">
        <w:rPr>
          <w:rStyle w:val="StyleUnderline"/>
        </w:rPr>
        <w:t xml:space="preserve"> has emerged as the most cost-effective and successful space </w:t>
      </w:r>
      <w:proofErr w:type="spellStart"/>
      <w:r w:rsidRPr="00E71E93">
        <w:rPr>
          <w:rStyle w:val="StyleUnderline"/>
        </w:rPr>
        <w:t>programme</w:t>
      </w:r>
      <w:proofErr w:type="spellEnd"/>
      <w:r w:rsidRPr="00E71E93">
        <w:rPr>
          <w:rStyle w:val="StyleUnderline"/>
        </w:rPr>
        <w:t xml:space="preserve"> in the world</w:t>
      </w:r>
      <w:r w:rsidRPr="00E71E93">
        <w:t xml:space="preserve">. India’s space </w:t>
      </w:r>
      <w:proofErr w:type="spellStart"/>
      <w:r w:rsidRPr="00E71E93">
        <w:t>programme</w:t>
      </w:r>
      <w:proofErr w:type="spellEnd"/>
      <w:r w:rsidRPr="00E71E93">
        <w:t xml:space="preserve"> has been a </w:t>
      </w:r>
      <w:r w:rsidRPr="00E71E93">
        <w:rPr>
          <w:rStyle w:val="StyleUnderline"/>
        </w:rPr>
        <w:t>tremendous achievement for</w:t>
      </w:r>
      <w:r w:rsidRPr="00BF5632">
        <w:rPr>
          <w:rStyle w:val="StyleUnderline"/>
        </w:rPr>
        <w:t xml:space="preserve"> a developing country</w:t>
      </w:r>
      <w:r w:rsidRPr="00BF5632">
        <w:t xml:space="preserve"> which despite being faced with many challenges used space as a crucial mechanism to lift its people out of poverty through education, social and economic </w:t>
      </w:r>
      <w:proofErr w:type="spellStart"/>
      <w:r w:rsidRPr="00BF5632">
        <w:t>programmes</w:t>
      </w:r>
      <w:proofErr w:type="spellEnd"/>
      <w:r w:rsidRPr="00BF5632">
        <w:t xml:space="preserve">. With the course of time, </w:t>
      </w:r>
      <w:r w:rsidRPr="00BF5632">
        <w:rPr>
          <w:rStyle w:val="StyleUnderline"/>
        </w:rPr>
        <w:t xml:space="preserve">India’s space policy has become </w:t>
      </w:r>
      <w:r w:rsidRPr="00E71E93">
        <w:rPr>
          <w:rStyle w:val="Emphasis"/>
          <w:highlight w:val="green"/>
        </w:rPr>
        <w:t>an intrinsic part of India’s foreign policy</w:t>
      </w:r>
      <w:r w:rsidRPr="00BF5632">
        <w:rPr>
          <w:rStyle w:val="StyleUnderline"/>
        </w:rPr>
        <w:t xml:space="preserve"> to strengthen India’s position as a dominant power in South Asia. </w:t>
      </w:r>
      <w:r w:rsidRPr="00BF5632">
        <w:t xml:space="preserve">Indian Space </w:t>
      </w:r>
      <w:proofErr w:type="spellStart"/>
      <w:r w:rsidRPr="00BF5632">
        <w:t>Programme</w:t>
      </w:r>
      <w:proofErr w:type="spellEnd"/>
      <w:r w:rsidRPr="00BF5632">
        <w:t xml:space="preserve"> </w:t>
      </w:r>
      <w:r w:rsidRPr="00E71E93">
        <w:rPr>
          <w:rStyle w:val="StyleUnderline"/>
          <w:highlight w:val="green"/>
        </w:rPr>
        <w:t xml:space="preserve">India’s space </w:t>
      </w:r>
      <w:proofErr w:type="spellStart"/>
      <w:r w:rsidRPr="00E71E93">
        <w:rPr>
          <w:rStyle w:val="StyleUnderline"/>
          <w:highlight w:val="green"/>
        </w:rPr>
        <w:t>programme</w:t>
      </w:r>
      <w:proofErr w:type="spellEnd"/>
      <w:r w:rsidRPr="00BF5632">
        <w:rPr>
          <w:rStyle w:val="StyleUnderline"/>
        </w:rPr>
        <w:t xml:space="preserve"> has been </w:t>
      </w:r>
      <w:r w:rsidRPr="00BF5632">
        <w:rPr>
          <w:rStyle w:val="Emphasis"/>
        </w:rPr>
        <w:t xml:space="preserve">seen </w:t>
      </w:r>
      <w:r w:rsidRPr="00E71E93">
        <w:rPr>
          <w:rStyle w:val="Emphasis"/>
          <w:highlight w:val="green"/>
        </w:rPr>
        <w:t>making efforts in projecting soft power</w:t>
      </w:r>
      <w:r w:rsidRPr="00BF5632">
        <w:rPr>
          <w:rStyle w:val="StyleUnderline"/>
        </w:rPr>
        <w:t xml:space="preserve"> which is especially evident through its new </w:t>
      </w:r>
      <w:r w:rsidRPr="00BF5632">
        <w:rPr>
          <w:rStyle w:val="Emphasis"/>
        </w:rPr>
        <w:t>commitment to planetary exploration and human spaceflight.</w:t>
      </w:r>
      <w:r w:rsidRPr="00BF5632">
        <w:rPr>
          <w:rStyle w:val="StyleUnderline"/>
        </w:rPr>
        <w:t xml:space="preserve"> The Chandrayaan-1 and Mangalyaan-1 mission cleared the fact that India now looks at space as a standard of global standing. </w:t>
      </w:r>
      <w:r w:rsidRPr="00E71E93">
        <w:rPr>
          <w:rStyle w:val="StyleUnderline"/>
          <w:highlight w:val="green"/>
        </w:rPr>
        <w:t>India’s soft power has witnessed</w:t>
      </w:r>
      <w:r w:rsidRPr="00BF5632">
        <w:rPr>
          <w:rStyle w:val="StyleUnderline"/>
        </w:rPr>
        <w:t xml:space="preserve"> a </w:t>
      </w:r>
      <w:r w:rsidRPr="00E71E93">
        <w:rPr>
          <w:rStyle w:val="StyleUnderline"/>
          <w:highlight w:val="green"/>
        </w:rPr>
        <w:t>progression</w:t>
      </w:r>
      <w:r w:rsidRPr="00BF5632">
        <w:rPr>
          <w:rStyle w:val="StyleUnderline"/>
        </w:rPr>
        <w:t xml:space="preserve"> with an increasingly successful participation in global space economy through ISRO’s commercial arm, </w:t>
      </w:r>
      <w:proofErr w:type="spellStart"/>
      <w:r w:rsidRPr="00BF5632">
        <w:rPr>
          <w:rStyle w:val="StyleUnderline"/>
        </w:rPr>
        <w:t>Antrix</w:t>
      </w:r>
      <w:proofErr w:type="spellEnd"/>
      <w:r w:rsidRPr="00BF5632">
        <w:rPr>
          <w:rStyle w:val="StyleUnderline"/>
        </w:rPr>
        <w:t xml:space="preserve"> Corporation. </w:t>
      </w:r>
      <w:r w:rsidRPr="00E71E93">
        <w:rPr>
          <w:rStyle w:val="StyleUnderline"/>
          <w:highlight w:val="green"/>
        </w:rPr>
        <w:t>India’s growing influence on the global space economy</w:t>
      </w:r>
      <w:r w:rsidRPr="00BF5632">
        <w:rPr>
          <w:rStyle w:val="StyleUnderline"/>
        </w:rPr>
        <w:t xml:space="preserve"> has been an indication of its changing stature in international arena. </w:t>
      </w:r>
      <w:r w:rsidRPr="00E71E93">
        <w:rPr>
          <w:rStyle w:val="StyleUnderline"/>
          <w:highlight w:val="green"/>
        </w:rPr>
        <w:t>India</w:t>
      </w:r>
      <w:r w:rsidRPr="00BF5632">
        <w:rPr>
          <w:rStyle w:val="StyleUnderline"/>
        </w:rPr>
        <w:t xml:space="preserve"> has also been </w:t>
      </w:r>
      <w:r w:rsidRPr="00E71E93">
        <w:rPr>
          <w:rStyle w:val="StyleUnderline"/>
          <w:highlight w:val="green"/>
        </w:rPr>
        <w:t>involved in</w:t>
      </w:r>
      <w:r w:rsidRPr="00BF5632">
        <w:rPr>
          <w:rStyle w:val="StyleUnderline"/>
        </w:rPr>
        <w:t xml:space="preserve"> capacity </w:t>
      </w:r>
      <w:r w:rsidRPr="00E71E93">
        <w:rPr>
          <w:rStyle w:val="StyleUnderline"/>
          <w:highlight w:val="green"/>
        </w:rPr>
        <w:t>building initiatives</w:t>
      </w:r>
      <w:r w:rsidRPr="00BF5632">
        <w:rPr>
          <w:rStyle w:val="StyleUnderline"/>
        </w:rPr>
        <w:t>.</w:t>
      </w:r>
      <w:r w:rsidRPr="00BF5632">
        <w:t xml:space="preserve"> It has </w:t>
      </w:r>
      <w:r w:rsidRPr="00BF5632">
        <w:rPr>
          <w:rStyle w:val="StyleUnderline"/>
        </w:rPr>
        <w:t>successfully established itself as a leader in terms of healthcare provisions through satellite-based telemedicine.</w:t>
      </w:r>
      <w:r w:rsidRPr="00BF5632">
        <w:t xml:space="preserve"> India </w:t>
      </w:r>
      <w:r w:rsidRPr="00BF5632">
        <w:rPr>
          <w:rStyle w:val="StyleUnderline"/>
        </w:rPr>
        <w:t>hosts the largest telemedicine network in South Asia which has also expanded to the African continent.</w:t>
      </w:r>
      <w:r w:rsidRPr="00BF5632">
        <w:t xml:space="preserve"> A non-profit Indian </w:t>
      </w:r>
      <w:proofErr w:type="spellStart"/>
      <w:r w:rsidRPr="00BF5632">
        <w:t>organisation</w:t>
      </w:r>
      <w:proofErr w:type="spellEnd"/>
      <w:r w:rsidRPr="00BF5632">
        <w:t xml:space="preserve"> named Apollo Telemedicine Networking Foundation </w:t>
      </w:r>
      <w:r w:rsidRPr="00BF5632">
        <w:lastRenderedPageBreak/>
        <w:t xml:space="preserve">has been involved in </w:t>
      </w:r>
      <w:r w:rsidRPr="00BF5632">
        <w:rPr>
          <w:rStyle w:val="StyleUnderline"/>
        </w:rPr>
        <w:t xml:space="preserve">telemedicine services with dedicated </w:t>
      </w:r>
      <w:proofErr w:type="spellStart"/>
      <w:r w:rsidRPr="00BF5632">
        <w:rPr>
          <w:rStyle w:val="StyleUnderline"/>
        </w:rPr>
        <w:t>centres</w:t>
      </w:r>
      <w:proofErr w:type="spellEnd"/>
      <w:r w:rsidRPr="00BF5632">
        <w:rPr>
          <w:rStyle w:val="StyleUnderline"/>
        </w:rPr>
        <w:t xml:space="preserve"> in Iraq, Yemen, </w:t>
      </w:r>
      <w:proofErr w:type="gramStart"/>
      <w:r w:rsidRPr="00BF5632">
        <w:rPr>
          <w:rStyle w:val="StyleUnderline"/>
        </w:rPr>
        <w:t>Kazakhstan</w:t>
      </w:r>
      <w:proofErr w:type="gramEnd"/>
      <w:r w:rsidRPr="00BF5632">
        <w:rPr>
          <w:rStyle w:val="StyleUnderline"/>
        </w:rPr>
        <w:t xml:space="preserve"> and Myanmar. </w:t>
      </w:r>
      <w:r w:rsidRPr="00BF5632">
        <w:t xml:space="preserve">India’s Space Diplomacy Further </w:t>
      </w:r>
      <w:r w:rsidRPr="00BF5632">
        <w:rPr>
          <w:rStyle w:val="StyleUnderline"/>
        </w:rPr>
        <w:t xml:space="preserve">using space for diplomacy </w:t>
      </w:r>
      <w:proofErr w:type="gramStart"/>
      <w:r w:rsidRPr="00BF5632">
        <w:rPr>
          <w:rStyle w:val="StyleUnderline"/>
        </w:rPr>
        <w:t>in order to</w:t>
      </w:r>
      <w:proofErr w:type="gramEnd"/>
      <w:r w:rsidRPr="00BF5632">
        <w:rPr>
          <w:rStyle w:val="StyleUnderline"/>
        </w:rPr>
        <w:t xml:space="preserve"> project its soft power across the globe, India has assisted countries like Colombia in launching its satellite which boosted India-Colombia relations. Many Latin American countries are often dependent on the US</w:t>
      </w:r>
      <w:r w:rsidRPr="00BF5632">
        <w:t xml:space="preserve"> for space and military matters. </w:t>
      </w:r>
      <w:r w:rsidRPr="00BF5632">
        <w:rPr>
          <w:rStyle w:val="StyleUnderline"/>
        </w:rPr>
        <w:t xml:space="preserve">However, after the launch, many countries like Argentina, Bolivia, Brazil, Chile, Ecuador, Mexico, </w:t>
      </w:r>
      <w:proofErr w:type="gramStart"/>
      <w:r w:rsidRPr="00BF5632">
        <w:rPr>
          <w:rStyle w:val="StyleUnderline"/>
        </w:rPr>
        <w:t>Nicaragua</w:t>
      </w:r>
      <w:proofErr w:type="gramEnd"/>
      <w:r w:rsidRPr="00BF5632">
        <w:rPr>
          <w:rStyle w:val="StyleUnderline"/>
        </w:rPr>
        <w:t xml:space="preserve"> and Venezuela have reached out to ISRO for launching or developing satellites</w:t>
      </w:r>
      <w:r w:rsidRPr="00BF5632">
        <w:t xml:space="preserve">. Similarly, </w:t>
      </w:r>
      <w:r w:rsidRPr="00BF5632">
        <w:rPr>
          <w:rStyle w:val="StyleUnderline"/>
        </w:rPr>
        <w:t xml:space="preserve">India’s PSLV also launched Israel’s </w:t>
      </w:r>
      <w:proofErr w:type="spellStart"/>
      <w:r w:rsidRPr="00BF5632">
        <w:rPr>
          <w:rStyle w:val="StyleUnderline"/>
        </w:rPr>
        <w:t>TecSar</w:t>
      </w:r>
      <w:proofErr w:type="spellEnd"/>
      <w:r w:rsidRPr="00BF5632">
        <w:rPr>
          <w:rStyle w:val="StyleUnderline"/>
        </w:rPr>
        <w:t xml:space="preserve"> satellite in 2008</w:t>
      </w:r>
      <w:r w:rsidRPr="00BF5632">
        <w:t xml:space="preserve"> for remote sensing purposes. The launch </w:t>
      </w:r>
      <w:r w:rsidRPr="00BF5632">
        <w:rPr>
          <w:rStyle w:val="StyleUnderline"/>
        </w:rPr>
        <w:t>boosted the political and strategic relations with Israel.</w:t>
      </w:r>
      <w:r w:rsidRPr="00BF5632">
        <w:t xml:space="preserve"> Once a recipient of space technology from developed countries, </w:t>
      </w:r>
      <w:r w:rsidRPr="00E71E93">
        <w:rPr>
          <w:highlight w:val="green"/>
        </w:rPr>
        <w:t>I</w:t>
      </w:r>
      <w:r w:rsidRPr="00E71E93">
        <w:rPr>
          <w:rStyle w:val="StyleUnderline"/>
          <w:highlight w:val="green"/>
        </w:rPr>
        <w:t xml:space="preserve">ndia has demonstrated the robustness of its own space </w:t>
      </w:r>
      <w:proofErr w:type="spellStart"/>
      <w:r w:rsidRPr="00E71E93">
        <w:rPr>
          <w:rStyle w:val="StyleUnderline"/>
          <w:highlight w:val="green"/>
        </w:rPr>
        <w:t>programmes</w:t>
      </w:r>
      <w:proofErr w:type="spellEnd"/>
      <w:r w:rsidRPr="00BF5632">
        <w:rPr>
          <w:rStyle w:val="StyleUnderline"/>
        </w:rPr>
        <w:t xml:space="preserve"> by setting up joint projects and even </w:t>
      </w:r>
      <w:proofErr w:type="gramStart"/>
      <w:r w:rsidRPr="00BF5632">
        <w:rPr>
          <w:rStyle w:val="StyleUnderline"/>
        </w:rPr>
        <w:t>providing assistance</w:t>
      </w:r>
      <w:proofErr w:type="gramEnd"/>
      <w:r w:rsidRPr="00BF5632">
        <w:rPr>
          <w:rStyle w:val="StyleUnderline"/>
        </w:rPr>
        <w:t xml:space="preserve"> at the time of disaster to a number of countries. ISRO’s Oceansat-2 satellite played a pertinent role in monitoring Hurricane Sandy</w:t>
      </w:r>
      <w:r w:rsidRPr="00BF5632">
        <w:t xml:space="preserve"> and helping the authorities to implement timely disaster mitigation and rescue strategies. Adding more feathers to its hat, </w:t>
      </w:r>
      <w:r w:rsidRPr="00E71E93">
        <w:rPr>
          <w:rStyle w:val="StyleUnderline"/>
          <w:highlight w:val="green"/>
        </w:rPr>
        <w:t>ISRO has</w:t>
      </w:r>
      <w:r w:rsidRPr="00BF5632">
        <w:rPr>
          <w:rStyle w:val="StyleUnderline"/>
        </w:rPr>
        <w:t xml:space="preserve"> also </w:t>
      </w:r>
      <w:r w:rsidRPr="00E71E93">
        <w:rPr>
          <w:rStyle w:val="StyleUnderline"/>
          <w:highlight w:val="green"/>
        </w:rPr>
        <w:t>launched dozens of satellites</w:t>
      </w:r>
      <w:r w:rsidRPr="00BF5632">
        <w:rPr>
          <w:rStyle w:val="StyleUnderline"/>
        </w:rPr>
        <w:t xml:space="preserve"> for US, Europe and Britain based companies.</w:t>
      </w:r>
      <w:r w:rsidRPr="00BF5632">
        <w:t xml:space="preserve"> The </w:t>
      </w:r>
      <w:r w:rsidRPr="00BF5632">
        <w:rPr>
          <w:rStyle w:val="StyleUnderline"/>
        </w:rPr>
        <w:t xml:space="preserve">recent launches of British reconnaissance satellites, </w:t>
      </w:r>
      <w:proofErr w:type="spellStart"/>
      <w:r w:rsidRPr="00BF5632">
        <w:rPr>
          <w:rStyle w:val="StyleUnderline"/>
        </w:rPr>
        <w:t>NovaSAR</w:t>
      </w:r>
      <w:proofErr w:type="spellEnd"/>
      <w:r w:rsidRPr="00BF5632">
        <w:rPr>
          <w:rStyle w:val="StyleUnderline"/>
        </w:rPr>
        <w:t xml:space="preserve"> and S1-4 are a sign of what could come next</w:t>
      </w:r>
      <w:r w:rsidRPr="00BF5632">
        <w:t xml:space="preserve">. Britain is </w:t>
      </w:r>
      <w:r w:rsidRPr="00BF5632">
        <w:rPr>
          <w:rStyle w:val="StyleUnderline"/>
        </w:rPr>
        <w:t xml:space="preserve">one of the EU’s biggest </w:t>
      </w:r>
      <w:proofErr w:type="gramStart"/>
      <w:r w:rsidRPr="00BF5632">
        <w:rPr>
          <w:rStyle w:val="StyleUnderline"/>
        </w:rPr>
        <w:t>spender</w:t>
      </w:r>
      <w:proofErr w:type="gramEnd"/>
      <w:r w:rsidRPr="00BF5632">
        <w:rPr>
          <w:rStyle w:val="StyleUnderline"/>
        </w:rPr>
        <w:t xml:space="preserve"> in space sector.</w:t>
      </w:r>
      <w:r w:rsidRPr="00BF5632">
        <w:t xml:space="preserve"> After</w:t>
      </w:r>
      <w:r w:rsidRPr="00BF5632">
        <w:rPr>
          <w:rStyle w:val="StyleUnderline"/>
        </w:rPr>
        <w:t xml:space="preserve"> Brexit</w:t>
      </w:r>
      <w:r w:rsidRPr="00BF5632">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BF5632">
        <w:t>As a part of India’s efforts in space diplomacy, ISRO undertook another capacity building initiative ‘</w:t>
      </w:r>
      <w:proofErr w:type="spellStart"/>
      <w:r w:rsidRPr="00BF5632">
        <w:t>Unispace</w:t>
      </w:r>
      <w:proofErr w:type="spellEnd"/>
      <w:r w:rsidRPr="00BF5632">
        <w:t xml:space="preserve"> Nanosatellite Assembly and Training (UNNATI)’. Under UNNATI</w:t>
      </w:r>
      <w:r w:rsidRPr="00BF5632">
        <w:rPr>
          <w:rStyle w:val="StyleUnderline"/>
        </w:rPr>
        <w:t xml:space="preserve">, ISRO planned to train 45 countries in making </w:t>
      </w:r>
      <w:proofErr w:type="gramStart"/>
      <w:r w:rsidRPr="00BF5632">
        <w:rPr>
          <w:rStyle w:val="StyleUnderline"/>
        </w:rPr>
        <w:t>Nano-satellites</w:t>
      </w:r>
      <w:proofErr w:type="gramEnd"/>
      <w:r w:rsidRPr="00BF5632">
        <w:rPr>
          <w:rStyle w:val="StyleUnderline"/>
        </w:rPr>
        <w:t>.</w:t>
      </w:r>
      <w:r w:rsidRPr="00BF5632">
        <w:t xml:space="preserve"> Closer to home, </w:t>
      </w:r>
      <w:r w:rsidRPr="00BF5632">
        <w:rPr>
          <w:rStyle w:val="StyleUnderline"/>
        </w:rPr>
        <w:t>India proposed a SAARC satellite in 2014 for the overall development of the region</w:t>
      </w:r>
      <w:r w:rsidRPr="00BF5632">
        <w:t xml:space="preserve">. The proposal was welcomed by SAARC nations but unfortunately the proposal couldn’t </w:t>
      </w:r>
      <w:proofErr w:type="spellStart"/>
      <w:r w:rsidRPr="00BF5632">
        <w:t>materialise</w:t>
      </w:r>
      <w:proofErr w:type="spellEnd"/>
      <w:r w:rsidRPr="00BF5632">
        <w:t xml:space="preserve"> as envisioned initially due to Pakistan’s backing out from the project. However, three years later, in 2017, </w:t>
      </w:r>
      <w:r w:rsidRPr="00BF5632">
        <w:rPr>
          <w:rStyle w:val="StyleUnderline"/>
        </w:rPr>
        <w:t xml:space="preserve">ISRO launched the South Asia satellite or GSAT-9 to help India’s </w:t>
      </w:r>
      <w:proofErr w:type="spellStart"/>
      <w:r w:rsidRPr="00BF5632">
        <w:rPr>
          <w:rStyle w:val="StyleUnderline"/>
        </w:rPr>
        <w:t>neighbouring</w:t>
      </w:r>
      <w:proofErr w:type="spellEnd"/>
      <w:r w:rsidRPr="00BF5632">
        <w:rPr>
          <w:rStyle w:val="StyleUnderline"/>
        </w:rPr>
        <w:t xml:space="preserve"> countries in space communication</w:t>
      </w:r>
      <w:r w:rsidRPr="00BF5632">
        <w:t xml:space="preserve">. The idea of South Asia satellite ensured no political impediment as with the case of SAARC satellite. The </w:t>
      </w:r>
      <w:r w:rsidRPr="00BF5632">
        <w:rPr>
          <w:rStyle w:val="StyleUnderline"/>
        </w:rPr>
        <w:t xml:space="preserve">positive </w:t>
      </w:r>
      <w:proofErr w:type="spellStart"/>
      <w:r w:rsidRPr="00BF5632">
        <w:rPr>
          <w:rStyle w:val="StyleUnderline"/>
        </w:rPr>
        <w:t>spill over</w:t>
      </w:r>
      <w:proofErr w:type="spellEnd"/>
      <w:r w:rsidRPr="00BF5632">
        <w:rPr>
          <w:rStyle w:val="StyleUnderline"/>
        </w:rPr>
        <w:t xml:space="preserve"> effect of the satellite’s launch on </w:t>
      </w:r>
      <w:r w:rsidRPr="00E71E93">
        <w:rPr>
          <w:rStyle w:val="StyleUnderline"/>
          <w:highlight w:val="green"/>
        </w:rPr>
        <w:t>India’s “</w:t>
      </w:r>
      <w:proofErr w:type="spellStart"/>
      <w:r w:rsidRPr="00E71E93">
        <w:rPr>
          <w:rStyle w:val="StyleUnderline"/>
          <w:highlight w:val="green"/>
        </w:rPr>
        <w:t>neighbourhood</w:t>
      </w:r>
      <w:proofErr w:type="spellEnd"/>
      <w:r w:rsidRPr="00E71E93">
        <w:rPr>
          <w:rStyle w:val="StyleUnderline"/>
          <w:highlight w:val="green"/>
        </w:rPr>
        <w:t xml:space="preserve"> first” diplomacy</w:t>
      </w:r>
      <w:r w:rsidRPr="00BF5632">
        <w:rPr>
          <w:rStyle w:val="StyleUnderline"/>
        </w:rPr>
        <w:t xml:space="preserve"> was well </w:t>
      </w:r>
      <w:r w:rsidRPr="00E71E93">
        <w:rPr>
          <w:rStyle w:val="StyleUnderline"/>
          <w:highlight w:val="green"/>
        </w:rPr>
        <w:t>demonstrated by</w:t>
      </w:r>
      <w:r w:rsidRPr="00BF5632">
        <w:rPr>
          <w:rStyle w:val="StyleUnderline"/>
        </w:rPr>
        <w:t xml:space="preserve"> the </w:t>
      </w:r>
      <w:r w:rsidRPr="00E17C60">
        <w:rPr>
          <w:rStyle w:val="StyleUnderline"/>
          <w:highlight w:val="green"/>
        </w:rPr>
        <w:t>warm responses</w:t>
      </w:r>
      <w:r w:rsidRPr="00BF5632">
        <w:rPr>
          <w:rStyle w:val="StyleUnderline"/>
        </w:rPr>
        <w:t xml:space="preserve"> given </w:t>
      </w:r>
      <w:r w:rsidRPr="00E17C60">
        <w:rPr>
          <w:rStyle w:val="StyleUnderline"/>
          <w:highlight w:val="green"/>
        </w:rPr>
        <w:t>by</w:t>
      </w:r>
      <w:r w:rsidRPr="00BF5632">
        <w:rPr>
          <w:rStyle w:val="StyleUnderline"/>
        </w:rPr>
        <w:t xml:space="preserve"> the leaders of </w:t>
      </w:r>
      <w:r w:rsidRPr="00E17C60">
        <w:rPr>
          <w:rStyle w:val="StyleUnderline"/>
          <w:highlight w:val="green"/>
        </w:rPr>
        <w:t>South Asian countries</w:t>
      </w:r>
      <w:r w:rsidRPr="00BF5632">
        <w:t xml:space="preserve">. India’s space </w:t>
      </w:r>
      <w:r w:rsidRPr="00BF5632">
        <w:rPr>
          <w:rStyle w:val="StyleUnderline"/>
        </w:rPr>
        <w:t xml:space="preserve">diplomacy with </w:t>
      </w:r>
      <w:proofErr w:type="spellStart"/>
      <w:r w:rsidRPr="00BF5632">
        <w:rPr>
          <w:rStyle w:val="StyleUnderline"/>
        </w:rPr>
        <w:t>neighbours</w:t>
      </w:r>
      <w:proofErr w:type="spellEnd"/>
      <w:r w:rsidRPr="00BF5632">
        <w:rPr>
          <w:rStyle w:val="StyleUnderline"/>
        </w:rPr>
        <w:t xml:space="preserve"> also extends on a bilateral basis. For instance, in Afghanistan, India included remote sensing satellite transmitters for acquiring space-based data</w:t>
      </w:r>
      <w:r w:rsidRPr="00BF5632">
        <w:t xml:space="preserve"> in a USD 1.2 billion aid package. It is evident that </w:t>
      </w:r>
      <w:r w:rsidRPr="00BF5632">
        <w:rPr>
          <w:rStyle w:val="StyleUnderline"/>
        </w:rPr>
        <w:t>soft power strategies are more relevant than the hard power strategies</w:t>
      </w:r>
      <w:r w:rsidRPr="00BF5632">
        <w:t xml:space="preserve">, especially in the contemporary world order. The </w:t>
      </w:r>
      <w:r w:rsidRPr="00BF5632">
        <w:rPr>
          <w:rStyle w:val="StyleUnderline"/>
        </w:rPr>
        <w:t>rise of China as an emerging superpower</w:t>
      </w:r>
      <w:r w:rsidRPr="00BF5632">
        <w:t xml:space="preserve"> is </w:t>
      </w:r>
      <w:r w:rsidRPr="00BF5632">
        <w:rPr>
          <w:rStyle w:val="StyleUnderline"/>
        </w:rPr>
        <w:t>backed with its economic and military might leave less avenues for other developing nations such as India to contest China</w:t>
      </w:r>
      <w:r w:rsidRPr="00BF5632">
        <w:t xml:space="preserve">. However, soft </w:t>
      </w:r>
      <w:r w:rsidRPr="00BF5632">
        <w:rPr>
          <w:rStyle w:val="StyleUnderline"/>
        </w:rPr>
        <w:t xml:space="preserve">power strategies </w:t>
      </w:r>
      <w:proofErr w:type="gramStart"/>
      <w:r w:rsidRPr="00BF5632">
        <w:rPr>
          <w:rStyle w:val="StyleUnderline"/>
        </w:rPr>
        <w:t>open up</w:t>
      </w:r>
      <w:proofErr w:type="gramEnd"/>
      <w:r w:rsidRPr="00BF5632">
        <w:rPr>
          <w:rStyle w:val="StyleUnderline"/>
        </w:rPr>
        <w:t xml:space="preserve"> another dimension for the interaction of the nations. India has </w:t>
      </w:r>
      <w:proofErr w:type="spellStart"/>
      <w:r w:rsidRPr="00BF5632">
        <w:rPr>
          <w:rStyle w:val="StyleUnderline"/>
        </w:rPr>
        <w:t>utilised</w:t>
      </w:r>
      <w:proofErr w:type="spellEnd"/>
      <w:r w:rsidRPr="00BF5632">
        <w:rPr>
          <w:rStyle w:val="StyleUnderline"/>
        </w:rPr>
        <w:t xml:space="preserve"> space as a tool of its soft power effectively </w:t>
      </w:r>
      <w:proofErr w:type="gramStart"/>
      <w:r w:rsidRPr="00BF5632">
        <w:rPr>
          <w:rStyle w:val="StyleUnderline"/>
        </w:rPr>
        <w:t>in order to</w:t>
      </w:r>
      <w:proofErr w:type="gramEnd"/>
      <w:r w:rsidRPr="00BF5632">
        <w:rPr>
          <w:rStyle w:val="StyleUnderline"/>
        </w:rPr>
        <w:t xml:space="preserve"> expand its clout.</w:t>
      </w:r>
      <w:r w:rsidRPr="00BF5632">
        <w:t xml:space="preserve"> That </w:t>
      </w:r>
      <w:r w:rsidRPr="00E17C60">
        <w:rPr>
          <w:rStyle w:val="StyleUnderline"/>
          <w:highlight w:val="green"/>
        </w:rPr>
        <w:t>space being an intrinsic part of India’s foreign policy</w:t>
      </w:r>
      <w:r w:rsidRPr="00BF5632">
        <w:rPr>
          <w:rStyle w:val="StyleUnderline"/>
        </w:rPr>
        <w:t xml:space="preserve"> has brought numerous achievements to the </w:t>
      </w:r>
      <w:proofErr w:type="gramStart"/>
      <w:r w:rsidRPr="00BF5632">
        <w:rPr>
          <w:rStyle w:val="StyleUnderline"/>
        </w:rPr>
        <w:t>country, and</w:t>
      </w:r>
      <w:proofErr w:type="gramEnd"/>
      <w:r w:rsidRPr="00BF5632">
        <w:rPr>
          <w:rStyle w:val="StyleUnderline"/>
        </w:rPr>
        <w:t xml:space="preserve"> is expected to remain an essential element </w:t>
      </w:r>
      <w:r w:rsidRPr="00BF5632">
        <w:t xml:space="preserve">for future course </w:t>
      </w:r>
      <w:r w:rsidRPr="00BF5632">
        <w:rPr>
          <w:rStyle w:val="StyleUnderline"/>
        </w:rPr>
        <w:t>of India’s foreign policy.</w:t>
      </w:r>
    </w:p>
    <w:p w14:paraId="70C40755" w14:textId="2E72182E" w:rsidR="00130120" w:rsidRPr="00BF5632" w:rsidRDefault="00130120" w:rsidP="00130120">
      <w:pPr>
        <w:pStyle w:val="Heading4"/>
        <w:rPr>
          <w:rFonts w:cs="Calibri"/>
        </w:rPr>
      </w:pPr>
      <w:r w:rsidRPr="00BF5632">
        <w:rPr>
          <w:rFonts w:cs="Calibri"/>
        </w:rPr>
        <w:t>Private sector key to Indian space efforts</w:t>
      </w:r>
      <w:r>
        <w:rPr>
          <w:rFonts w:cs="Calibri"/>
        </w:rPr>
        <w:t xml:space="preserve">. </w:t>
      </w:r>
    </w:p>
    <w:p w14:paraId="2B5A3F3E" w14:textId="77777777" w:rsidR="00130120" w:rsidRPr="00BF5632" w:rsidRDefault="00130120" w:rsidP="00130120">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xml:space="preserve">, "New space policy may take local companies global: Sivan," Economic Times, </w:t>
      </w:r>
      <w:r w:rsidRPr="00BF5632">
        <w:lastRenderedPageBreak/>
        <w:t>https://economictimes.indiatimes.com/news/science/new-space-policy-may-take-local-companies-global-sivan/articleshow/79599874.cms?from=mdr TDI</w:t>
      </w:r>
    </w:p>
    <w:p w14:paraId="4038EEA3" w14:textId="77777777" w:rsidR="00130120" w:rsidRPr="00BF5632" w:rsidRDefault="00130120" w:rsidP="00130120">
      <w:r w:rsidRPr="00BF5632">
        <w:t xml:space="preserve">Bengaluru: </w:t>
      </w:r>
      <w:r w:rsidRPr="006A535C">
        <w:rPr>
          <w:rStyle w:val="StyleUnderline"/>
          <w:highlight w:val="green"/>
        </w:rPr>
        <w:t>India will draft a new space policy aimed at increasing private investments</w:t>
      </w:r>
      <w:r w:rsidRPr="00BF5632">
        <w:t xml:space="preserve"> in the country’s space sector to build companies that are global in scale, Indian Space Research </w:t>
      </w:r>
      <w:proofErr w:type="spellStart"/>
      <w:r w:rsidRPr="00BF5632">
        <w:t>Organisation</w:t>
      </w:r>
      <w:proofErr w:type="spellEnd"/>
      <w:r w:rsidRPr="00BF5632">
        <w:t xml:space="preserve"> (</w:t>
      </w:r>
      <w:proofErr w:type="spellStart"/>
      <w:r w:rsidRPr="00BF5632">
        <w:t>Isro</w:t>
      </w:r>
      <w:proofErr w:type="spellEnd"/>
      <w:r w:rsidRPr="00BF5632">
        <w:t xml:space="preserve">)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BF5632">
        <w:t>“</w:t>
      </w:r>
      <w:r w:rsidRPr="00BF5632">
        <w:rPr>
          <w:rStyle w:val="StyleUnderline"/>
        </w:rPr>
        <w:t>We want to create competition and get multiple companies in the space sector that can grow as global leaders</w:t>
      </w:r>
      <w:r w:rsidRPr="00BF5632">
        <w:t xml:space="preserve">,” Sivan said. </w:t>
      </w:r>
      <w:r w:rsidRPr="00BF5632">
        <w:rPr>
          <w:rStyle w:val="StyleUnderline"/>
        </w:rPr>
        <w:t xml:space="preserve">Over 23 Indian and overseas companies have approached </w:t>
      </w:r>
      <w:proofErr w:type="spellStart"/>
      <w:r w:rsidRPr="00BF5632">
        <w:rPr>
          <w:rStyle w:val="StyleUnderline"/>
        </w:rPr>
        <w:t>Isro</w:t>
      </w:r>
      <w:proofErr w:type="spellEnd"/>
      <w:r w:rsidRPr="00BF5632">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BF5632">
        <w:rPr>
          <w:rStyle w:val="StyleUnderline"/>
        </w:rPr>
        <w:t xml:space="preserve">Space technology is costly. We want to make it viable for </w:t>
      </w:r>
      <w:r w:rsidRPr="006A535C">
        <w:rPr>
          <w:rStyle w:val="Emphasis"/>
          <w:highlight w:val="green"/>
        </w:rPr>
        <w:t xml:space="preserve">Indian industries and help them </w:t>
      </w:r>
      <w:proofErr w:type="spellStart"/>
      <w:r w:rsidRPr="006A535C">
        <w:rPr>
          <w:rStyle w:val="Emphasis"/>
          <w:highlight w:val="green"/>
        </w:rPr>
        <w:t>commercialise</w:t>
      </w:r>
      <w:proofErr w:type="spellEnd"/>
      <w:r w:rsidRPr="006A535C">
        <w:rPr>
          <w:rStyle w:val="Emphasis"/>
          <w:highlight w:val="green"/>
        </w:rPr>
        <w:t xml:space="preserve"> these technologies</w:t>
      </w:r>
      <w:r w:rsidRPr="00BF5632">
        <w:rPr>
          <w:rStyle w:val="Emphasis"/>
        </w:rPr>
        <w:t>,</w:t>
      </w:r>
      <w:r w:rsidRPr="00BF5632">
        <w:rPr>
          <w:rStyle w:val="StyleUnderline"/>
        </w:rPr>
        <w:t>”</w:t>
      </w:r>
      <w:r w:rsidRPr="00BF5632">
        <w:t xml:space="preserve"> said Sivan. </w:t>
      </w:r>
      <w:r w:rsidRPr="00BF5632">
        <w:rPr>
          <w:rStyle w:val="StyleUnderline"/>
        </w:rPr>
        <w:t xml:space="preserve">“We want to make the technology transfer a very simple and low-cost affair.” </w:t>
      </w:r>
      <w:r w:rsidRPr="00BF5632">
        <w:t xml:space="preserve">Last week, NSIL signed a pact to share technology as well as to allow testing facilities with Chennai-based startup </w:t>
      </w:r>
      <w:proofErr w:type="spellStart"/>
      <w:r w:rsidRPr="00BF5632">
        <w:t>Ag</w:t>
      </w:r>
      <w:r>
        <w:t>g</w:t>
      </w:r>
      <w:r w:rsidRPr="00BF5632">
        <w:t>nikul</w:t>
      </w:r>
      <w:proofErr w:type="spellEnd"/>
      <w:r w:rsidRPr="00BF5632">
        <w:t xml:space="preserve"> Cosmos to build a small rocket that can hurl 100 kg satellites to low-earth orbit. Bengaluru-based </w:t>
      </w:r>
      <w:proofErr w:type="spellStart"/>
      <w:r w:rsidRPr="00BF5632">
        <w:t>Pixxel</w:t>
      </w:r>
      <w:proofErr w:type="spellEnd"/>
      <w:r w:rsidRPr="00BF5632">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w:t>
      </w:r>
      <w:proofErr w:type="gramStart"/>
      <w:r w:rsidRPr="00BF5632">
        <w:t>sensing</w:t>
      </w:r>
      <w:proofErr w:type="gramEnd"/>
      <w:r w:rsidRPr="00BF5632">
        <w:t xml:space="preserve"> and satellite communication policy for public comments. These draft policies state that </w:t>
      </w:r>
      <w:r w:rsidRPr="000D2469">
        <w:rPr>
          <w:rStyle w:val="StyleUnderline"/>
          <w:highlight w:val="green"/>
        </w:rPr>
        <w:t>Indian companies</w:t>
      </w:r>
      <w:r w:rsidRPr="00BF5632">
        <w:rPr>
          <w:rStyle w:val="StyleUnderline"/>
        </w:rPr>
        <w:t xml:space="preserve"> can now </w:t>
      </w:r>
      <w:r w:rsidRPr="000D2469">
        <w:rPr>
          <w:rStyle w:val="StyleUnderline"/>
          <w:highlight w:val="green"/>
        </w:rPr>
        <w:t xml:space="preserve">own and operate satellites, build </w:t>
      </w:r>
      <w:proofErr w:type="gramStart"/>
      <w:r w:rsidRPr="000D2469">
        <w:rPr>
          <w:rStyle w:val="StyleUnderline"/>
          <w:highlight w:val="green"/>
        </w:rPr>
        <w:t>rockets</w:t>
      </w:r>
      <w:proofErr w:type="gramEnd"/>
      <w:r w:rsidRPr="00BF5632">
        <w:rPr>
          <w:rStyle w:val="StyleUnderline"/>
        </w:rPr>
        <w:t xml:space="preserve"> and launch them from Indian soil </w:t>
      </w:r>
      <w:r w:rsidRPr="000D2469">
        <w:rPr>
          <w:rStyle w:val="StyleUnderline"/>
          <w:highlight w:val="green"/>
        </w:rPr>
        <w:t>and offer satellite-based applications to consumers.</w:t>
      </w:r>
      <w:r w:rsidRPr="00BF5632">
        <w:t xml:space="preserve"> The policies also define how sensitive dual-use technologies are to be </w:t>
      </w:r>
      <w:proofErr w:type="spellStart"/>
      <w:r w:rsidRPr="00BF5632">
        <w:t>utilised</w:t>
      </w:r>
      <w:proofErr w:type="spellEnd"/>
      <w:r w:rsidRPr="00BF5632">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0D2469">
        <w:rPr>
          <w:rStyle w:val="StyleUnderline"/>
          <w:highlight w:val="green"/>
        </w:rPr>
        <w:t>India is adopting the model of the US</w:t>
      </w:r>
      <w:r w:rsidRPr="00BF5632">
        <w:t xml:space="preserve"> space agency National Aeronautics and Space Administration (NASA), </w:t>
      </w:r>
      <w:r w:rsidRPr="000D2469">
        <w:rPr>
          <w:rStyle w:val="StyleUnderline"/>
          <w:highlight w:val="green"/>
        </w:rPr>
        <w:t>which</w:t>
      </w:r>
      <w:r w:rsidRPr="00BF5632">
        <w:rPr>
          <w:rStyle w:val="StyleUnderline"/>
        </w:rPr>
        <w:t xml:space="preserve"> allowed private firms such as SpaceX to get access to its technology and facilities to build reusable rockets </w:t>
      </w:r>
      <w:r w:rsidRPr="00BF5632">
        <w:rPr>
          <w:rStyle w:val="Emphasis"/>
        </w:rPr>
        <w:t xml:space="preserve">that </w:t>
      </w:r>
      <w:r w:rsidRPr="000D2469">
        <w:rPr>
          <w:rStyle w:val="Emphasis"/>
          <w:highlight w:val="green"/>
        </w:rPr>
        <w:t>have carried humans to space</w:t>
      </w:r>
      <w:r w:rsidRPr="00BF5632">
        <w:rPr>
          <w:rStyle w:val="Emphasis"/>
        </w:rPr>
        <w:t xml:space="preserve"> this year</w:t>
      </w:r>
      <w:r w:rsidRPr="00BF5632">
        <w:rPr>
          <w:rStyle w:val="StyleUnderline"/>
        </w:rPr>
        <w:t xml:space="preserve">. </w:t>
      </w:r>
      <w:r w:rsidRPr="00BF5632">
        <w:t xml:space="preserve">NASA also allows startups to compete and build vehicles and solutions for its </w:t>
      </w:r>
      <w:proofErr w:type="spellStart"/>
      <w:r w:rsidRPr="00BF5632">
        <w:t>programmes</w:t>
      </w:r>
      <w:proofErr w:type="spellEnd"/>
      <w:r w:rsidRPr="00BF5632">
        <w:t xml:space="preserve">, including deep space missions. The policies are also designed to make </w:t>
      </w:r>
      <w:r w:rsidRPr="00BF5632">
        <w:rPr>
          <w:rStyle w:val="StyleUnderline"/>
        </w:rPr>
        <w:t>India a global hub for satellite manufacturing and launches and providing satellite-based services for global customers.</w:t>
      </w:r>
      <w:r w:rsidRPr="00BF5632">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BF5632">
        <w:rPr>
          <w:rStyle w:val="StyleUnderline"/>
        </w:rPr>
        <w:t xml:space="preserve">first Indian private company to tap the global market after India </w:t>
      </w:r>
      <w:proofErr w:type="gramStart"/>
      <w:r w:rsidRPr="00BF5632">
        <w:rPr>
          <w:rStyle w:val="StyleUnderline"/>
        </w:rPr>
        <w:t>opened up</w:t>
      </w:r>
      <w:proofErr w:type="gramEnd"/>
      <w:r w:rsidRPr="00BF5632">
        <w:rPr>
          <w:rStyle w:val="StyleUnderline"/>
        </w:rPr>
        <w:t xml:space="preserve"> its space sector, which allows private firms to build satellites and rockets and offer space services from the country. </w:t>
      </w:r>
      <w:r w:rsidRPr="00BF5632">
        <w:t xml:space="preserve">“Earlier, when IITs produced aero-space engineers, there was not a strong domestic industrial ecosystem to employ them. Today, with our historic reforms in the space sector, </w:t>
      </w:r>
      <w:r w:rsidRPr="000D2469">
        <w:rPr>
          <w:rStyle w:val="StyleUnderline"/>
          <w:highlight w:val="green"/>
        </w:rPr>
        <w:t xml:space="preserve">the last frontier before humanity has </w:t>
      </w:r>
      <w:proofErr w:type="gramStart"/>
      <w:r w:rsidRPr="000D2469">
        <w:rPr>
          <w:rStyle w:val="StyleUnderline"/>
          <w:highlight w:val="green"/>
        </w:rPr>
        <w:t>opened up</w:t>
      </w:r>
      <w:proofErr w:type="gramEnd"/>
      <w:r w:rsidRPr="000D2469">
        <w:rPr>
          <w:rStyle w:val="StyleUnderline"/>
          <w:highlight w:val="green"/>
        </w:rPr>
        <w:t xml:space="preserve"> to Indian talent</w:t>
      </w:r>
      <w:r w:rsidRPr="00BF5632">
        <w:t xml:space="preserve">,” Prime Minister Narendra Modi told a Pan IIT conference on Friday. </w:t>
      </w:r>
      <w:r w:rsidRPr="00BF5632">
        <w:rPr>
          <w:rStyle w:val="StyleUnderline"/>
        </w:rPr>
        <w:t>India has nearly 50 space startups in the sector and over 1,000 companies</w:t>
      </w:r>
      <w:r w:rsidRPr="00BF5632">
        <w:t xml:space="preserve"> — both small and medium enterprises </w:t>
      </w:r>
      <w:r w:rsidRPr="00BF5632">
        <w:rPr>
          <w:rStyle w:val="StyleUnderline"/>
        </w:rPr>
        <w:t xml:space="preserve">(SMEs) and large enterprises </w:t>
      </w:r>
      <w:r w:rsidRPr="00BF5632">
        <w:t xml:space="preserve">such as Larsen &amp; Toubro, Godrej Aerospace, Tata Advanced Systems and Hindustan Aeronautics, </w:t>
      </w:r>
      <w:r w:rsidRPr="00BF5632">
        <w:rPr>
          <w:rStyle w:val="StyleUnderline"/>
        </w:rPr>
        <w:t xml:space="preserve">which have been vendors to </w:t>
      </w:r>
      <w:proofErr w:type="spellStart"/>
      <w:r w:rsidRPr="00BF5632">
        <w:rPr>
          <w:rStyle w:val="StyleUnderline"/>
        </w:rPr>
        <w:t>Isro</w:t>
      </w:r>
      <w:proofErr w:type="spellEnd"/>
      <w:r w:rsidRPr="00BF5632">
        <w:rPr>
          <w:rStyle w:val="StyleUnderline"/>
        </w:rPr>
        <w:t xml:space="preserve">, building systems and subsystems for the space </w:t>
      </w:r>
      <w:proofErr w:type="spellStart"/>
      <w:r w:rsidRPr="00BF5632">
        <w:rPr>
          <w:rStyle w:val="StyleUnderline"/>
        </w:rPr>
        <w:t>programme</w:t>
      </w:r>
      <w:proofErr w:type="spellEnd"/>
      <w:r w:rsidRPr="00BF5632">
        <w:rPr>
          <w:rStyle w:val="StyleUnderline"/>
        </w:rPr>
        <w:t>.</w:t>
      </w:r>
      <w:r w:rsidRPr="00BF5632">
        <w:t xml:space="preserve"> After opening the space sector to private firms in August, the department of space formed Indian National Space Promotion and </w:t>
      </w:r>
      <w:proofErr w:type="spellStart"/>
      <w:r w:rsidRPr="00BF5632">
        <w:t>Authorisation</w:t>
      </w:r>
      <w:proofErr w:type="spellEnd"/>
      <w:r w:rsidRPr="00BF5632">
        <w:t xml:space="preserve"> Centre (IN-</w:t>
      </w:r>
      <w:proofErr w:type="spellStart"/>
      <w:r w:rsidRPr="00BF5632">
        <w:t>SPACe</w:t>
      </w:r>
      <w:proofErr w:type="spellEnd"/>
      <w:r w:rsidRPr="00BF5632">
        <w:t>), a new body that will act as a regulator whose rulings would apply to the space agency as well as private firms in the country. Sivan said an independent board is being set up and an approval is expected from the government by the end of December.</w:t>
      </w:r>
    </w:p>
    <w:p w14:paraId="0A0E02C4" w14:textId="77777777" w:rsidR="00AE23F1" w:rsidRPr="00AE23F1" w:rsidRDefault="00AE23F1" w:rsidP="00AE23F1">
      <w:pPr>
        <w:keepNext/>
        <w:keepLines/>
        <w:spacing w:before="40" w:after="0"/>
        <w:outlineLvl w:val="3"/>
        <w:rPr>
          <w:rFonts w:eastAsia="MS Gothic" w:cs="Calibri"/>
          <w:b/>
          <w:iCs/>
          <w:sz w:val="26"/>
        </w:rPr>
      </w:pPr>
      <w:r w:rsidRPr="00AE23F1">
        <w:rPr>
          <w:rFonts w:eastAsia="MS Gothic" w:cs="Calibri"/>
          <w:b/>
          <w:iCs/>
          <w:sz w:val="26"/>
        </w:rPr>
        <w:lastRenderedPageBreak/>
        <w:t xml:space="preserve">India has led multiple non-proliferation movements and their benign perception is k2 maintaining US-China Relations </w:t>
      </w:r>
    </w:p>
    <w:p w14:paraId="568CD213" w14:textId="77777777" w:rsidR="00AE23F1" w:rsidRPr="00AE23F1" w:rsidRDefault="00AE23F1" w:rsidP="00AE23F1">
      <w:pPr>
        <w:spacing w:after="0" w:line="240" w:lineRule="auto"/>
        <w:rPr>
          <w:rFonts w:eastAsia="Times New Roman" w:cs="Times New Roman"/>
          <w:b/>
          <w:bCs/>
          <w:sz w:val="24"/>
        </w:rPr>
      </w:pPr>
      <w:proofErr w:type="spellStart"/>
      <w:r w:rsidRPr="00AE23F1">
        <w:rPr>
          <w:rFonts w:eastAsia="Cambria" w:cs="Times New Roman"/>
          <w:b/>
          <w:bCs/>
          <w:sz w:val="26"/>
        </w:rPr>
        <w:t>Pethiyagoda</w:t>
      </w:r>
      <w:proofErr w:type="spellEnd"/>
      <w:r w:rsidRPr="00AE23F1">
        <w:rPr>
          <w:rFonts w:eastAsia="Cambria" w:cs="Times New Roman"/>
          <w:b/>
          <w:bCs/>
          <w:sz w:val="26"/>
        </w:rPr>
        <w:t xml:space="preserve"> 14 </w:t>
      </w:r>
      <w:r w:rsidRPr="00AE23F1">
        <w:rPr>
          <w:rFonts w:eastAsia="Cambria" w:cs="Times New Roman"/>
        </w:rPr>
        <w:t>[</w:t>
      </w:r>
      <w:proofErr w:type="spellStart"/>
      <w:r w:rsidRPr="00AE23F1">
        <w:rPr>
          <w:rFonts w:eastAsia="Cambria" w:cs="Times New Roman"/>
        </w:rPr>
        <w:t>Kadira</w:t>
      </w:r>
      <w:proofErr w:type="spellEnd"/>
      <w:r w:rsidRPr="00AE23F1">
        <w:rPr>
          <w:rFonts w:eastAsia="Cambria" w:cs="Times New Roman"/>
        </w:rPr>
        <w:t xml:space="preserve"> </w:t>
      </w:r>
      <w:proofErr w:type="spellStart"/>
      <w:r w:rsidRPr="00AE23F1">
        <w:rPr>
          <w:rFonts w:eastAsia="Cambria" w:cs="Times New Roman"/>
        </w:rPr>
        <w:t>Pethiyagoda</w:t>
      </w:r>
      <w:proofErr w:type="spellEnd"/>
      <w:r w:rsidRPr="00AE23F1">
        <w:rPr>
          <w:rFonts w:eastAsia="Cambria" w:cs="Times New Roman"/>
        </w:rPr>
        <w:t xml:space="preserve">, a former diplomat whose PhD and upcoming book investigated Indian foreign policy. He was a visiting scholar at the University of Oxford, “India’s Soft Power Advantage,” The Diplomat, 9/17/14, </w:t>
      </w:r>
      <w:hyperlink r:id="rId7" w:history="1">
        <w:r w:rsidRPr="00AE23F1">
          <w:rPr>
            <w:rFonts w:eastAsia="Cambria" w:cs="Times New Roman"/>
          </w:rPr>
          <w:t>https://thediplomat.com/2014/09/indias-soft-power-advantage/</w:t>
        </w:r>
      </w:hyperlink>
      <w:r w:rsidRPr="00AE23F1">
        <w:rPr>
          <w:rFonts w:eastAsia="Cambria" w:cs="Times New Roman"/>
        </w:rPr>
        <w:t>] TDI</w:t>
      </w:r>
    </w:p>
    <w:p w14:paraId="7363F792" w14:textId="77777777" w:rsidR="00AE23F1" w:rsidRPr="00AE23F1" w:rsidRDefault="00AE23F1" w:rsidP="00AE23F1">
      <w:pPr>
        <w:spacing w:after="0" w:line="240" w:lineRule="auto"/>
        <w:rPr>
          <w:rFonts w:eastAsia="Times New Roman" w:cs="Times New Roman"/>
          <w:sz w:val="24"/>
        </w:rPr>
      </w:pPr>
    </w:p>
    <w:p w14:paraId="5D1D7F9E" w14:textId="77777777" w:rsidR="00AE23F1" w:rsidRPr="00AE23F1" w:rsidRDefault="00AE23F1" w:rsidP="00AE23F1">
      <w:pPr>
        <w:rPr>
          <w:rFonts w:eastAsia="Cambria" w:cs="Times New Roman"/>
          <w:color w:val="000000"/>
        </w:rPr>
      </w:pPr>
      <w:r w:rsidRPr="00AE23F1">
        <w:rPr>
          <w:rFonts w:eastAsia="Cambria" w:cs="Times New Roman"/>
          <w:color w:val="000000"/>
        </w:rPr>
        <w:t>During </w:t>
      </w:r>
      <w:hyperlink r:id="rId8" w:history="1">
        <w:r w:rsidRPr="00AE23F1">
          <w:rPr>
            <w:rFonts w:eastAsia="Cambria" w:cs="Times New Roman"/>
            <w:color w:val="000000"/>
          </w:rPr>
          <w:t>Prime Minister Tony Abbott’s recent visit to India</w:t>
        </w:r>
      </w:hyperlink>
      <w:r w:rsidRPr="00AE23F1">
        <w:rPr>
          <w:rFonts w:eastAsia="Cambria" w:cs="Times New Roman"/>
          <w:color w:val="000000"/>
        </w:rPr>
        <w:t>, he was asked to justify Australia’s signing of a deal to sell uranium to the country. In response, the </w:t>
      </w:r>
      <w:hyperlink r:id="rId9" w:history="1">
        <w:r w:rsidRPr="00AE23F1">
          <w:rPr>
            <w:rFonts w:eastAsia="Cambria" w:cs="Times New Roman"/>
            <w:color w:val="000000"/>
          </w:rPr>
          <w:t>prime minister said</w:t>
        </w:r>
      </w:hyperlink>
      <w:r w:rsidRPr="00AE23F1">
        <w:rPr>
          <w:rFonts w:eastAsia="Cambria" w:cs="Times New Roman"/>
          <w:color w:val="000000"/>
        </w:rPr>
        <w:t>, “</w:t>
      </w:r>
      <w:r w:rsidRPr="00AE23F1">
        <w:rPr>
          <w:rFonts w:eastAsia="Cambria" w:cs="Times New Roman"/>
          <w:color w:val="000000"/>
          <w:u w:val="single"/>
        </w:rPr>
        <w:t>India threatens no one</w:t>
      </w:r>
      <w:r w:rsidRPr="00AE23F1">
        <w:rPr>
          <w:rFonts w:eastAsia="Cambria" w:cs="Times New Roman"/>
          <w:color w:val="000000"/>
        </w:rPr>
        <w:t xml:space="preserve">” </w:t>
      </w:r>
      <w:r w:rsidRPr="00AE23F1">
        <w:rPr>
          <w:rFonts w:eastAsia="Cambria" w:cs="Times New Roman"/>
          <w:color w:val="000000"/>
          <w:u w:val="single"/>
        </w:rPr>
        <w:t xml:space="preserve">and “is the friend to many.” </w:t>
      </w:r>
      <w:r w:rsidRPr="00AE23F1">
        <w:rPr>
          <w:rFonts w:eastAsia="Cambria" w:cs="Times New Roman"/>
          <w:color w:val="000000"/>
        </w:rPr>
        <w:t xml:space="preserve">This was no mere diplomatic nicety, but a carefully chosen answer based on India’s international image. It is an image that is rare amongst great powers of India’s size and </w:t>
      </w:r>
      <w:proofErr w:type="gramStart"/>
      <w:r w:rsidRPr="00AE23F1">
        <w:rPr>
          <w:rFonts w:eastAsia="Cambria" w:cs="Times New Roman"/>
          <w:color w:val="000000"/>
        </w:rPr>
        <w:t>strength, and</w:t>
      </w:r>
      <w:proofErr w:type="gramEnd"/>
      <w:r w:rsidRPr="00AE23F1">
        <w:rPr>
          <w:rFonts w:eastAsia="Cambria" w:cs="Times New Roman"/>
          <w:color w:val="000000"/>
        </w:rPr>
        <w:t xml:space="preserve"> will give Delhi a unique soft power advantage in the future multipolar world. Much of </w:t>
      </w:r>
      <w:r w:rsidRPr="00AE23F1">
        <w:rPr>
          <w:rFonts w:eastAsia="Cambria" w:cs="Times New Roman"/>
          <w:color w:val="000000"/>
          <w:u w:val="single"/>
        </w:rPr>
        <w:t>the globe sees India as</w:t>
      </w:r>
      <w:r w:rsidRPr="00AE23F1">
        <w:rPr>
          <w:rFonts w:eastAsia="Cambria" w:cs="Times New Roman"/>
          <w:color w:val="000000"/>
        </w:rPr>
        <w:t xml:space="preserve"> a relatively </w:t>
      </w:r>
      <w:r w:rsidRPr="00AE23F1">
        <w:rPr>
          <w:rFonts w:eastAsia="Cambria" w:cs="Times New Roman"/>
          <w:color w:val="000000"/>
          <w:u w:val="single"/>
        </w:rPr>
        <w:t xml:space="preserve">non-violent, </w:t>
      </w:r>
      <w:proofErr w:type="gramStart"/>
      <w:r w:rsidRPr="00AE23F1">
        <w:rPr>
          <w:rFonts w:eastAsia="Cambria" w:cs="Times New Roman"/>
          <w:color w:val="000000"/>
          <w:u w:val="single"/>
        </w:rPr>
        <w:t>tolerant</w:t>
      </w:r>
      <w:proofErr w:type="gramEnd"/>
      <w:r w:rsidRPr="00AE23F1">
        <w:rPr>
          <w:rFonts w:eastAsia="Cambria" w:cs="Times New Roman"/>
          <w:color w:val="000000"/>
          <w:u w:val="single"/>
        </w:rPr>
        <w:t xml:space="preserve"> and pluralistic democracy</w:t>
      </w:r>
      <w:r w:rsidRPr="00AE23F1">
        <w:rPr>
          <w:rFonts w:eastAsia="Cambria" w:cs="Times New Roman"/>
          <w:color w:val="000000"/>
        </w:rPr>
        <w:t xml:space="preserve"> with a benign international influence. Its values are seen as largely positive. The </w:t>
      </w:r>
      <w:r w:rsidRPr="00AE23F1">
        <w:rPr>
          <w:rFonts w:eastAsia="Cambria" w:cs="Times New Roman"/>
          <w:color w:val="000000"/>
          <w:u w:val="single"/>
        </w:rPr>
        <w:t xml:space="preserve">U.S., with its </w:t>
      </w:r>
      <w:r w:rsidRPr="00AE23F1">
        <w:rPr>
          <w:rFonts w:eastAsia="Cambria" w:cs="Times New Roman"/>
          <w:color w:val="000000"/>
          <w:highlight w:val="green"/>
          <w:u w:val="single"/>
        </w:rPr>
        <w:t xml:space="preserve">Indo-U.S. </w:t>
      </w:r>
      <w:r w:rsidRPr="00AE23F1">
        <w:rPr>
          <w:rFonts w:eastAsia="Cambria" w:cs="Times New Roman"/>
          <w:color w:val="000000"/>
          <w:u w:val="single"/>
        </w:rPr>
        <w:t xml:space="preserve">nuclear </w:t>
      </w:r>
      <w:r w:rsidRPr="00AE23F1">
        <w:rPr>
          <w:rFonts w:eastAsia="Cambria" w:cs="Times New Roman"/>
          <w:color w:val="000000"/>
          <w:highlight w:val="green"/>
          <w:u w:val="single"/>
        </w:rPr>
        <w:t>deal</w:t>
      </w:r>
      <w:r w:rsidRPr="00AE23F1">
        <w:rPr>
          <w:rFonts w:eastAsia="Cambria" w:cs="Times New Roman"/>
          <w:color w:val="000000"/>
          <w:u w:val="single"/>
        </w:rPr>
        <w:t xml:space="preserve">, accorded India special treatment </w:t>
      </w:r>
      <w:r w:rsidRPr="00AE23F1">
        <w:rPr>
          <w:rFonts w:eastAsia="Cambria" w:cs="Times New Roman"/>
          <w:color w:val="000000"/>
          <w:highlight w:val="green"/>
          <w:u w:val="single"/>
        </w:rPr>
        <w:t>in</w:t>
      </w:r>
      <w:r w:rsidRPr="00AE23F1">
        <w:rPr>
          <w:rFonts w:eastAsia="Cambria" w:cs="Times New Roman"/>
          <w:color w:val="000000"/>
          <w:u w:val="single"/>
        </w:rPr>
        <w:t xml:space="preserve"> </w:t>
      </w:r>
      <w:r w:rsidRPr="00AE23F1">
        <w:rPr>
          <w:rFonts w:eastAsia="Cambria" w:cs="Times New Roman"/>
          <w:color w:val="000000"/>
          <w:highlight w:val="green"/>
          <w:u w:val="single"/>
        </w:rPr>
        <w:t>nuclear</w:t>
      </w:r>
      <w:r w:rsidRPr="00AE23F1">
        <w:rPr>
          <w:rFonts w:eastAsia="Cambria" w:cs="Times New Roman"/>
          <w:color w:val="000000"/>
          <w:u w:val="single"/>
        </w:rPr>
        <w:t xml:space="preserve"> </w:t>
      </w:r>
      <w:r w:rsidRPr="00AE23F1">
        <w:rPr>
          <w:rFonts w:eastAsia="Cambria" w:cs="Times New Roman"/>
          <w:color w:val="000000"/>
          <w:highlight w:val="green"/>
          <w:u w:val="single"/>
        </w:rPr>
        <w:t>cooperation</w:t>
      </w:r>
      <w:r w:rsidRPr="00AE23F1">
        <w:rPr>
          <w:rFonts w:eastAsia="Cambria" w:cs="Times New Roman"/>
          <w:color w:val="000000"/>
          <w:u w:val="single"/>
        </w:rPr>
        <w:t xml:space="preserve">. </w:t>
      </w:r>
      <w:r w:rsidRPr="00AE23F1">
        <w:rPr>
          <w:rFonts w:eastAsia="Cambria" w:cs="Times New Roman"/>
          <w:color w:val="000000"/>
        </w:rPr>
        <w:t xml:space="preserve">The deal provided benefits usually reserved for Non-Proliferation Treaty (NPT) signatories. </w:t>
      </w:r>
      <w:r w:rsidRPr="00AE23F1">
        <w:rPr>
          <w:rFonts w:eastAsia="Cambria" w:cs="Times New Roman"/>
          <w:color w:val="000000"/>
          <w:u w:val="single"/>
        </w:rPr>
        <w:t xml:space="preserve">Washington justified cooperation with India by highlighting Delhi’s </w:t>
      </w:r>
      <w:r w:rsidRPr="00AE23F1">
        <w:rPr>
          <w:rFonts w:eastAsia="Cambria" w:cs="Times New Roman"/>
          <w:color w:val="000000"/>
          <w:highlight w:val="green"/>
          <w:u w:val="single"/>
        </w:rPr>
        <w:t>impeccable non-proliferation record</w:t>
      </w:r>
      <w:r w:rsidRPr="00AE23F1">
        <w:rPr>
          <w:rFonts w:eastAsia="Cambria" w:cs="Times New Roman"/>
          <w:color w:val="000000"/>
          <w:u w:val="single"/>
        </w:rPr>
        <w:t>. This stance was replicated by other states, including the Nuclear Suppliers Group (NSG) member states who allowed India’s participation in international nuclear commerce and supported the Indo-U.S. deal.</w:t>
      </w:r>
      <w:r w:rsidRPr="00AE23F1">
        <w:rPr>
          <w:rFonts w:eastAsia="Cambria" w:cs="Times New Roman"/>
          <w:color w:val="000000"/>
        </w:rPr>
        <w:t xml:space="preserve"> The NSG decided to re-engage with India following an India-specific safeguards agreement with the International Atomic Energy Agency (IAEA). </w:t>
      </w:r>
      <w:r w:rsidRPr="00AE23F1">
        <w:rPr>
          <w:rFonts w:eastAsia="Cambria" w:cs="Times New Roman"/>
          <w:color w:val="000000"/>
          <w:u w:val="single"/>
        </w:rPr>
        <w:t>The IAEA’s Board of Governors endorsed a nuclear safeguards agreement with India by consensus that would permit Delhi to add more nuclear facilities to be placed under the IAEA safeguards framework.</w:t>
      </w:r>
      <w:r w:rsidRPr="00AE23F1">
        <w:rPr>
          <w:rFonts w:eastAsia="Cambria" w:cs="Times New Roman"/>
          <w:color w:val="000000"/>
        </w:rPr>
        <w:t xml:space="preserve"> India did not have to have an Additional Protocol like the non-nuclear weapons states who are NPT signatories. India also received favorable treatment from Canada (which agreed to supply “dual-use items” that can be used for civilian and military applications), Japan and South Korea. This cooperation was not merely driven by these states’ strategic relationships with the U.S. Russia has long cooperated with India on nuclear technology. Even China, as a member of the NSG, did not oppose the group’s decision on India. Today</w:t>
      </w:r>
      <w:r w:rsidRPr="00AE23F1">
        <w:rPr>
          <w:rFonts w:eastAsia="Cambria" w:cs="Times New Roman"/>
          <w:color w:val="000000"/>
          <w:u w:val="single"/>
        </w:rPr>
        <w:t>, India is the only known nuclear weapons state that is not part of the NPT but is still permitted to engage in nuclear commerce globally.</w:t>
      </w:r>
      <w:r w:rsidRPr="00AE23F1">
        <w:rPr>
          <w:rFonts w:eastAsia="Cambria" w:cs="Times New Roman"/>
          <w:color w:val="000000"/>
        </w:rPr>
        <w:t xml:space="preserve"> India’s reputation extends beyond its nuclear posture. </w:t>
      </w:r>
      <w:r w:rsidRPr="00AE23F1">
        <w:rPr>
          <w:rFonts w:eastAsia="Cambria" w:cs="Times New Roman"/>
          <w:color w:val="000000"/>
          <w:u w:val="single"/>
        </w:rPr>
        <w:t xml:space="preserve">Since independence, the </w:t>
      </w:r>
      <w:r w:rsidRPr="00AE23F1">
        <w:rPr>
          <w:rFonts w:eastAsia="Cambria" w:cs="Times New Roman"/>
          <w:color w:val="000000"/>
          <w:highlight w:val="green"/>
          <w:u w:val="single"/>
        </w:rPr>
        <w:t xml:space="preserve">country </w:t>
      </w:r>
      <w:r w:rsidRPr="00AE23F1">
        <w:rPr>
          <w:rFonts w:eastAsia="Cambria" w:cs="Times New Roman"/>
          <w:color w:val="000000"/>
          <w:u w:val="single"/>
        </w:rPr>
        <w:t xml:space="preserve">has been </w:t>
      </w:r>
      <w:r w:rsidRPr="00AE23F1">
        <w:rPr>
          <w:rFonts w:eastAsia="Cambria" w:cs="Times New Roman"/>
          <w:color w:val="000000"/>
          <w:highlight w:val="green"/>
          <w:u w:val="single"/>
        </w:rPr>
        <w:t>viewed as a neutral</w:t>
      </w:r>
      <w:r w:rsidRPr="00AE23F1">
        <w:rPr>
          <w:rFonts w:eastAsia="Cambria" w:cs="Times New Roman"/>
          <w:color w:val="000000"/>
          <w:u w:val="single"/>
        </w:rPr>
        <w:t xml:space="preserve"> and harmless power </w:t>
      </w:r>
      <w:r w:rsidRPr="00AE23F1">
        <w:rPr>
          <w:rFonts w:eastAsia="Cambria" w:cs="Times New Roman"/>
          <w:color w:val="000000"/>
          <w:highlight w:val="green"/>
          <w:u w:val="single"/>
        </w:rPr>
        <w:t>by</w:t>
      </w:r>
      <w:r w:rsidRPr="00AE23F1">
        <w:rPr>
          <w:rFonts w:eastAsia="Cambria" w:cs="Times New Roman"/>
          <w:color w:val="000000"/>
          <w:u w:val="single"/>
        </w:rPr>
        <w:t xml:space="preserve"> most foreign audiences, particularly in </w:t>
      </w:r>
      <w:r w:rsidRPr="00AE23F1">
        <w:rPr>
          <w:rFonts w:eastAsia="Cambria" w:cs="Times New Roman"/>
          <w:color w:val="000000"/>
          <w:highlight w:val="green"/>
          <w:u w:val="single"/>
        </w:rPr>
        <w:t>Africa</w:t>
      </w:r>
      <w:r w:rsidRPr="00AE23F1">
        <w:rPr>
          <w:rFonts w:eastAsia="Cambria" w:cs="Times New Roman"/>
          <w:color w:val="000000"/>
          <w:u w:val="single"/>
        </w:rPr>
        <w:t xml:space="preserve">, the </w:t>
      </w:r>
      <w:r w:rsidRPr="00AE23F1">
        <w:rPr>
          <w:rFonts w:eastAsia="Cambria" w:cs="Times New Roman"/>
          <w:color w:val="000000"/>
          <w:highlight w:val="green"/>
          <w:u w:val="single"/>
        </w:rPr>
        <w:t>Middle East,</w:t>
      </w:r>
      <w:r w:rsidRPr="00AE23F1">
        <w:rPr>
          <w:rFonts w:eastAsia="Cambria" w:cs="Times New Roman"/>
          <w:color w:val="000000"/>
          <w:u w:val="single"/>
        </w:rPr>
        <w:t xml:space="preserve"> </w:t>
      </w:r>
      <w:r w:rsidRPr="00AE23F1">
        <w:rPr>
          <w:rFonts w:eastAsia="Cambria" w:cs="Times New Roman"/>
          <w:color w:val="000000"/>
          <w:highlight w:val="green"/>
          <w:u w:val="single"/>
        </w:rPr>
        <w:t xml:space="preserve">South </w:t>
      </w:r>
      <w:proofErr w:type="gramStart"/>
      <w:r w:rsidRPr="00AE23F1">
        <w:rPr>
          <w:rFonts w:eastAsia="Cambria" w:cs="Times New Roman"/>
          <w:color w:val="000000"/>
          <w:highlight w:val="green"/>
          <w:u w:val="single"/>
        </w:rPr>
        <w:t>America</w:t>
      </w:r>
      <w:proofErr w:type="gramEnd"/>
      <w:r w:rsidRPr="00AE23F1">
        <w:rPr>
          <w:rFonts w:eastAsia="Cambria" w:cs="Times New Roman"/>
          <w:color w:val="000000"/>
          <w:highlight w:val="green"/>
          <w:u w:val="single"/>
        </w:rPr>
        <w:t xml:space="preserve"> and Southeast Asia.</w:t>
      </w:r>
      <w:r w:rsidRPr="00AE23F1">
        <w:rPr>
          <w:rFonts w:eastAsia="Cambria" w:cs="Times New Roman"/>
          <w:color w:val="000000"/>
          <w:u w:val="single"/>
        </w:rPr>
        <w:t xml:space="preserve"> </w:t>
      </w:r>
      <w:r w:rsidRPr="00AE23F1">
        <w:rPr>
          <w:rFonts w:eastAsia="Cambria" w:cs="Times New Roman"/>
          <w:color w:val="000000"/>
        </w:rPr>
        <w:t>This is in part due to its prominent role in the Non-Aligned movement. Whilst Delhi’s reputation in its own neighborhood is quite different</w:t>
      </w:r>
      <w:r w:rsidRPr="00AE23F1">
        <w:rPr>
          <w:rFonts w:eastAsia="Cambria" w:cs="Times New Roman"/>
          <w:color w:val="000000"/>
          <w:u w:val="single"/>
        </w:rPr>
        <w:t>, South Asian states do not see India as a threat in the way that many of Russia or China’s neighbors view those powers</w:t>
      </w:r>
      <w:r w:rsidRPr="00AE23F1">
        <w:rPr>
          <w:rFonts w:eastAsia="Cambria" w:cs="Times New Roman"/>
          <w:color w:val="000000"/>
        </w:rPr>
        <w:t xml:space="preserve">. Even long-time nemesis Pakistan is unlikely to have been as adventurous in its dealings with its much larger and more powerful neighbor had it not had firsthand experience of Delhi’s restraint – even before Islamabad had nuclear capability. </w:t>
      </w:r>
      <w:proofErr w:type="gramStart"/>
      <w:r w:rsidRPr="00AE23F1">
        <w:rPr>
          <w:rFonts w:eastAsia="Cambria" w:cs="Times New Roman"/>
          <w:color w:val="000000"/>
        </w:rPr>
        <w:t>So</w:t>
      </w:r>
      <w:proofErr w:type="gramEnd"/>
      <w:r w:rsidRPr="00AE23F1">
        <w:rPr>
          <w:rFonts w:eastAsia="Cambria" w:cs="Times New Roman"/>
          <w:color w:val="000000"/>
        </w:rPr>
        <w:t xml:space="preserve"> what is behind India’s benign image? In part, it is self-created. For 60-plus years Delhi has favored cultivating the impression of a non-violent India. This is particularly clear in the realm of nuclear posture. </w:t>
      </w:r>
      <w:r w:rsidRPr="00AE23F1">
        <w:rPr>
          <w:rFonts w:eastAsia="Cambria" w:cs="Times New Roman"/>
          <w:color w:val="000000"/>
          <w:u w:val="single"/>
        </w:rPr>
        <w:t>Despite having tested weapons in 1974 and 1998 and being a non-signatory to the NPT and Comprehensive Test Ban Treaty, India has been one of the most vocal advocates for global disarmament.</w:t>
      </w:r>
      <w:r w:rsidRPr="00AE23F1">
        <w:rPr>
          <w:rFonts w:eastAsia="Cambria" w:cs="Times New Roman"/>
          <w:color w:val="000000"/>
        </w:rPr>
        <w:t xml:space="preserve"> It has arguably been the most passionate anti-nuclear campaigner amongst the world’s nine known or suspected nuclear weapons states, with one of the world’s most notable pleas for global disarmament made by Prime Minister Rajiv Gandhi at the U.N. in 1988. The pursuit of this image continued a decade later, even after the Pokhran II nuclear tests. BJP Prime Minister Vajpayee stated that the tests were not a repudiation of the disarmament goal. In the </w:t>
      </w:r>
      <w:r w:rsidRPr="00AE23F1">
        <w:rPr>
          <w:rFonts w:eastAsia="Cambria" w:cs="Times New Roman"/>
          <w:color w:val="000000"/>
        </w:rPr>
        <w:lastRenderedPageBreak/>
        <w:t>Draft Report on Indian Nuclear Doctrine, the very first sentence of the first paragraph </w:t>
      </w:r>
      <w:hyperlink r:id="rId10" w:history="1">
        <w:r w:rsidRPr="00AE23F1">
          <w:rPr>
            <w:rFonts w:eastAsia="Cambria" w:cs="Times New Roman"/>
            <w:color w:val="000000"/>
          </w:rPr>
          <w:t>describes</w:t>
        </w:r>
      </w:hyperlink>
      <w:r w:rsidRPr="00AE23F1">
        <w:rPr>
          <w:rFonts w:eastAsia="Cambria" w:cs="Times New Roman"/>
          <w:color w:val="000000"/>
        </w:rPr>
        <w:t> the use of nuclear weapons as the “gravest threat to humanity and to peace and stability.” The paragraph goes on to criticize the virtual abandonment by states of the goal of disarmament. Delhi sought to avoid labels of hypocrisy by positioning itself as the “</w:t>
      </w:r>
      <w:hyperlink r:id="rId11" w:history="1">
        <w:r w:rsidRPr="00AE23F1">
          <w:rPr>
            <w:rFonts w:eastAsia="Cambria" w:cs="Times New Roman"/>
            <w:color w:val="000000"/>
          </w:rPr>
          <w:t>reluctant nuclear power</w:t>
        </w:r>
      </w:hyperlink>
      <w:r w:rsidRPr="00AE23F1">
        <w:rPr>
          <w:rFonts w:eastAsia="Cambria" w:cs="Times New Roman"/>
          <w:color w:val="000000"/>
        </w:rPr>
        <w:t xml:space="preserve">.” India argued that the bomb was a last resort in a world of threatening nuclear states who make no pledges to refrain from first strikes and the use of nukes against non-nuclear states. Somewhat legitimately, </w:t>
      </w:r>
      <w:r w:rsidRPr="00AE23F1">
        <w:rPr>
          <w:rFonts w:eastAsia="Cambria" w:cs="Times New Roman"/>
          <w:color w:val="000000"/>
          <w:u w:val="single"/>
        </w:rPr>
        <w:t xml:space="preserve">Indian leaders asserted that the country’s nuclear weapons could </w:t>
      </w:r>
      <w:r w:rsidRPr="00AE23F1">
        <w:rPr>
          <w:rFonts w:eastAsia="Cambria" w:cs="Times New Roman"/>
          <w:color w:val="000000"/>
          <w:highlight w:val="green"/>
          <w:u w:val="single"/>
        </w:rPr>
        <w:t>act as bargaining chips to support its global disarmament agenda</w:t>
      </w:r>
      <w:r w:rsidRPr="00AE23F1">
        <w:rPr>
          <w:rFonts w:eastAsia="Cambria" w:cs="Times New Roman"/>
          <w:color w:val="000000"/>
          <w:u w:val="single"/>
        </w:rPr>
        <w:t xml:space="preserve">. India was said to have more credibility as a nuclear weapons state with itself having something to sacrifice </w:t>
      </w:r>
      <w:proofErr w:type="gramStart"/>
      <w:r w:rsidRPr="00AE23F1">
        <w:rPr>
          <w:rFonts w:eastAsia="Cambria" w:cs="Times New Roman"/>
          <w:color w:val="000000"/>
          <w:u w:val="single"/>
        </w:rPr>
        <w:t>in order to</w:t>
      </w:r>
      <w:proofErr w:type="gramEnd"/>
      <w:r w:rsidRPr="00AE23F1">
        <w:rPr>
          <w:rFonts w:eastAsia="Cambria" w:cs="Times New Roman"/>
          <w:color w:val="000000"/>
          <w:u w:val="single"/>
        </w:rPr>
        <w:t xml:space="preserve"> usher in global disarmament.</w:t>
      </w:r>
      <w:r w:rsidRPr="00AE23F1">
        <w:rPr>
          <w:rFonts w:eastAsia="Cambria" w:cs="Times New Roman"/>
          <w:color w:val="000000"/>
        </w:rPr>
        <w:t xml:space="preserve"> India declared that its security would be enhanced and not diminished in a nuclear free world. Delhi also sought to project an image of non-violence in other areas of foreign policy. In relation to the norm of “Responsibility to Protect,” India voiced support for those aspects of R2P that encouraged and supported states to protect their own </w:t>
      </w:r>
      <w:proofErr w:type="gramStart"/>
      <w:r w:rsidRPr="00AE23F1">
        <w:rPr>
          <w:rFonts w:eastAsia="Cambria" w:cs="Times New Roman"/>
          <w:color w:val="000000"/>
        </w:rPr>
        <w:t>populations, and</w:t>
      </w:r>
      <w:proofErr w:type="gramEnd"/>
      <w:r w:rsidRPr="00AE23F1">
        <w:rPr>
          <w:rFonts w:eastAsia="Cambria" w:cs="Times New Roman"/>
          <w:color w:val="000000"/>
        </w:rPr>
        <w:t xml:space="preserve"> expressed extreme caution at R2P’s coercive side. When some of the world’s greatest debates over intervention occurred at the U.N., Indian ambassadors drenched their speeches with the language of non-violence. This preciously guarded national image is not merely a strategic ploy to </w:t>
      </w:r>
      <w:hyperlink r:id="rId12" w:history="1">
        <w:r w:rsidRPr="00AE23F1">
          <w:rPr>
            <w:rFonts w:eastAsia="Cambria" w:cs="Times New Roman"/>
            <w:color w:val="000000"/>
          </w:rPr>
          <w:t>increase India’s soft power</w:t>
        </w:r>
      </w:hyperlink>
      <w:r w:rsidRPr="00AE23F1">
        <w:rPr>
          <w:rFonts w:eastAsia="Cambria" w:cs="Times New Roman"/>
          <w:color w:val="000000"/>
        </w:rPr>
        <w:t xml:space="preserve">. Policymakers wish the country to be seen as non-violent, </w:t>
      </w:r>
      <w:proofErr w:type="gramStart"/>
      <w:r w:rsidRPr="00AE23F1">
        <w:rPr>
          <w:rFonts w:eastAsia="Cambria" w:cs="Times New Roman"/>
          <w:color w:val="000000"/>
        </w:rPr>
        <w:t>pluralistic</w:t>
      </w:r>
      <w:proofErr w:type="gramEnd"/>
      <w:r w:rsidRPr="00AE23F1">
        <w:rPr>
          <w:rFonts w:eastAsia="Cambria" w:cs="Times New Roman"/>
          <w:color w:val="000000"/>
        </w:rPr>
        <w:t xml:space="preserve"> and tolerant, because India genuinely holds these values. Within the nuclear realm the influence of non-violence is seen through the foot-dragging in relation to integrating nuclear weapons into military strategy and in relation to serial production of weapons. A further sign of this influence is the long public debate before going nuclear – a rarity amongst nuclear powers. We have seen repeatedly that India’s leaders find it morally inconceivable that nukes could ever be useable tools of war. Delhi’s disarmament pleas were not merely PR: they consumed valuable diplomatic resources including precious stage-time in international forums. More broadly, non-violence affected for India’s relatively restrained conduct in several conflicts with Pakistan. When it came to humanitarian intervention, over the last 25 years India’s opposition or support was directly related to the level of intrastate violence entailed in intervening. This was true regardless of who was intervening in whom, for what reason, and whether there were strategic gains in it for Delhi. This included interventions in Iraq, Libya and </w:t>
      </w:r>
      <w:hyperlink r:id="rId13" w:history="1">
        <w:r w:rsidRPr="00AE23F1">
          <w:rPr>
            <w:rFonts w:eastAsia="Cambria" w:cs="Times New Roman"/>
            <w:color w:val="000000"/>
          </w:rPr>
          <w:t>Syria</w:t>
        </w:r>
      </w:hyperlink>
      <w:r w:rsidRPr="00AE23F1">
        <w:rPr>
          <w:rFonts w:eastAsia="Cambria" w:cs="Times New Roman"/>
          <w:color w:val="000000"/>
        </w:rPr>
        <w:t xml:space="preserve">. India’s opposition to intervention was compounded by its pluralistic worldview, with acceptance of all regime types. </w:t>
      </w:r>
      <w:proofErr w:type="gramStart"/>
      <w:r w:rsidRPr="00AE23F1">
        <w:rPr>
          <w:rFonts w:eastAsia="Cambria" w:cs="Times New Roman"/>
          <w:color w:val="000000"/>
        </w:rPr>
        <w:t>It would seem that India’s</w:t>
      </w:r>
      <w:proofErr w:type="gramEnd"/>
      <w:r w:rsidRPr="00AE23F1">
        <w:rPr>
          <w:rFonts w:eastAsia="Cambria" w:cs="Times New Roman"/>
          <w:color w:val="000000"/>
        </w:rPr>
        <w:t xml:space="preserve"> values of non-violence, pluralism and tolerance stem from the independence era, when the country’s foreign policy and modern identity was crafted. Mahatma Gandhi made India’s independence movement synonymous with non-violence. First Prime Minister Jawaharlal Nehru imbued morals into his external relations. But if the values influencing India’s foreign policy took shape only then, they would have fizzled when Congress lost power. </w:t>
      </w:r>
      <w:proofErr w:type="gramStart"/>
      <w:r w:rsidRPr="00AE23F1">
        <w:rPr>
          <w:rFonts w:eastAsia="Cambria" w:cs="Times New Roman"/>
          <w:color w:val="000000"/>
        </w:rPr>
        <w:t>Instead</w:t>
      </w:r>
      <w:proofErr w:type="gramEnd"/>
      <w:r w:rsidRPr="00AE23F1">
        <w:rPr>
          <w:rFonts w:eastAsia="Cambria" w:cs="Times New Roman"/>
          <w:color w:val="000000"/>
        </w:rPr>
        <w:t xml:space="preserve"> the values have remained, as has the resultant global persona. This is because the values that help guide Indian foreign policy and underpin its image are rooted deep in the country’s cultural history. These values attained dominance during the formative stage of Indian civilization – the period between the Vedic era and medieval times when the greatest empires arose. India and China are the only modern great powers that have held a largely continuous culture for several millennia. Ancient India’s cultural connection to its present-day manifestation is far stronger than ancient Greek, Roman or Anglo-Celtic culture is to present-day Western states, or the ancient Middle Eastern civilizations are to today’s Arab world. It remains to be seen how India’s international reputation will fare as its strategic interests </w:t>
      </w:r>
      <w:hyperlink r:id="rId14" w:history="1">
        <w:r w:rsidRPr="00AE23F1">
          <w:rPr>
            <w:rFonts w:eastAsia="Cambria" w:cs="Times New Roman"/>
            <w:color w:val="000000"/>
          </w:rPr>
          <w:t>expand throughout the Indo-Pacific</w:t>
        </w:r>
      </w:hyperlink>
      <w:r w:rsidRPr="00AE23F1">
        <w:rPr>
          <w:rFonts w:eastAsia="Cambria" w:cs="Times New Roman"/>
          <w:color w:val="000000"/>
        </w:rPr>
        <w:t xml:space="preserve"> and beyond. </w:t>
      </w:r>
      <w:r w:rsidRPr="00AE23F1">
        <w:rPr>
          <w:rFonts w:eastAsia="Cambria" w:cs="Times New Roman"/>
          <w:color w:val="000000"/>
          <w:u w:val="single"/>
        </w:rPr>
        <w:t xml:space="preserve">With </w:t>
      </w:r>
      <w:r w:rsidRPr="00AE23F1">
        <w:rPr>
          <w:rFonts w:eastAsia="Cambria" w:cs="Times New Roman"/>
          <w:color w:val="000000"/>
        </w:rPr>
        <w:t xml:space="preserve">some </w:t>
      </w:r>
      <w:r w:rsidRPr="00AE23F1">
        <w:rPr>
          <w:rFonts w:eastAsia="Cambria" w:cs="Times New Roman"/>
          <w:color w:val="000000"/>
          <w:highlight w:val="green"/>
          <w:u w:val="single"/>
        </w:rPr>
        <w:t>diplomatic craftsmanship</w:t>
      </w:r>
      <w:r w:rsidRPr="00AE23F1">
        <w:rPr>
          <w:rFonts w:eastAsia="Cambria" w:cs="Times New Roman"/>
          <w:color w:val="000000"/>
          <w:u w:val="single"/>
        </w:rPr>
        <w:t xml:space="preserve">, Delhi </w:t>
      </w:r>
      <w:r w:rsidRPr="00AE23F1">
        <w:rPr>
          <w:rFonts w:eastAsia="Cambria" w:cs="Times New Roman"/>
          <w:color w:val="000000"/>
          <w:highlight w:val="green"/>
          <w:u w:val="single"/>
        </w:rPr>
        <w:t>can convert</w:t>
      </w:r>
      <w:r w:rsidRPr="00AE23F1">
        <w:rPr>
          <w:rFonts w:eastAsia="Cambria" w:cs="Times New Roman"/>
          <w:color w:val="000000"/>
        </w:rPr>
        <w:t xml:space="preserve"> its somewhat ethereal values-based </w:t>
      </w:r>
      <w:r w:rsidRPr="00AE23F1">
        <w:rPr>
          <w:rFonts w:eastAsia="Cambria" w:cs="Times New Roman"/>
          <w:color w:val="000000"/>
          <w:highlight w:val="green"/>
          <w:u w:val="single"/>
        </w:rPr>
        <w:t>soft power</w:t>
      </w:r>
      <w:r w:rsidRPr="00AE23F1">
        <w:rPr>
          <w:rFonts w:eastAsia="Cambria" w:cs="Times New Roman"/>
          <w:color w:val="000000"/>
        </w:rPr>
        <w:t xml:space="preserve"> advantage </w:t>
      </w:r>
      <w:r w:rsidRPr="00AE23F1">
        <w:rPr>
          <w:rFonts w:eastAsia="Cambria" w:cs="Times New Roman"/>
          <w:color w:val="000000"/>
          <w:highlight w:val="green"/>
          <w:u w:val="single"/>
        </w:rPr>
        <w:t>into</w:t>
      </w:r>
      <w:r w:rsidRPr="00AE23F1">
        <w:rPr>
          <w:rFonts w:eastAsia="Cambria" w:cs="Times New Roman"/>
          <w:color w:val="000000"/>
          <w:u w:val="single"/>
        </w:rPr>
        <w:t xml:space="preserve"> hard</w:t>
      </w:r>
      <w:r w:rsidRPr="00AE23F1">
        <w:rPr>
          <w:rFonts w:eastAsia="Cambria" w:cs="Times New Roman"/>
          <w:color w:val="000000"/>
        </w:rPr>
        <w:t xml:space="preserve"> </w:t>
      </w:r>
      <w:r w:rsidRPr="00AE23F1">
        <w:rPr>
          <w:rFonts w:eastAsia="Cambria" w:cs="Times New Roman"/>
          <w:highlight w:val="green"/>
          <w:u w:val="single"/>
        </w:rPr>
        <w:t>strategic and economic gains</w:t>
      </w:r>
      <w:r w:rsidRPr="00AE23F1">
        <w:rPr>
          <w:rFonts w:eastAsia="Cambria" w:cs="Times New Roman"/>
          <w:color w:val="000000"/>
        </w:rPr>
        <w:t xml:space="preserve">. Modi’s government seems to have recognized this and is building on Congress’ initiatives to enhance India’s public diplomacy toolkit. </w:t>
      </w:r>
      <w:r w:rsidRPr="00AE23F1">
        <w:rPr>
          <w:rFonts w:eastAsia="Cambria" w:cs="Times New Roman"/>
          <w:color w:val="000000"/>
        </w:rPr>
        <w:lastRenderedPageBreak/>
        <w:t xml:space="preserve">India’s soft power has rare characteristics when compared with the other great powers of the emerging multipolar world: U.S., China, Russia, </w:t>
      </w:r>
      <w:proofErr w:type="gramStart"/>
      <w:r w:rsidRPr="00AE23F1">
        <w:rPr>
          <w:rFonts w:eastAsia="Cambria" w:cs="Times New Roman"/>
          <w:color w:val="000000"/>
        </w:rPr>
        <w:t>Japan</w:t>
      </w:r>
      <w:proofErr w:type="gramEnd"/>
      <w:r w:rsidRPr="00AE23F1">
        <w:rPr>
          <w:rFonts w:eastAsia="Cambria" w:cs="Times New Roman"/>
          <w:color w:val="000000"/>
        </w:rPr>
        <w:t xml:space="preserve"> and Europe (as a unified entity). Its relatively neutral, </w:t>
      </w:r>
      <w:r w:rsidRPr="00AE23F1">
        <w:rPr>
          <w:rFonts w:eastAsia="Cambria" w:cs="Times New Roman"/>
          <w:color w:val="000000"/>
          <w:u w:val="single"/>
        </w:rPr>
        <w:t>non-threatening image</w:t>
      </w:r>
      <w:r w:rsidRPr="00AE23F1">
        <w:rPr>
          <w:rFonts w:eastAsia="Cambria" w:cs="Times New Roman"/>
          <w:color w:val="000000"/>
        </w:rPr>
        <w:t xml:space="preserve"> will </w:t>
      </w:r>
      <w:r w:rsidRPr="00AE23F1">
        <w:rPr>
          <w:rFonts w:eastAsia="Cambria" w:cs="Times New Roman"/>
          <w:color w:val="000000"/>
          <w:highlight w:val="green"/>
          <w:u w:val="single"/>
        </w:rPr>
        <w:t>make India a</w:t>
      </w:r>
      <w:r w:rsidRPr="00AE23F1">
        <w:rPr>
          <w:rFonts w:eastAsia="Cambria" w:cs="Times New Roman"/>
          <w:color w:val="000000"/>
          <w:u w:val="single"/>
        </w:rPr>
        <w:t xml:space="preserve"> </w:t>
      </w:r>
      <w:r w:rsidRPr="00AE23F1">
        <w:rPr>
          <w:rFonts w:eastAsia="Cambria" w:cs="Times New Roman"/>
          <w:color w:val="000000"/>
        </w:rPr>
        <w:t xml:space="preserve">uniquely attractive </w:t>
      </w:r>
      <w:r w:rsidRPr="00AE23F1">
        <w:rPr>
          <w:rFonts w:eastAsia="Cambria" w:cs="Times New Roman"/>
          <w:color w:val="000000"/>
          <w:highlight w:val="green"/>
          <w:u w:val="single"/>
        </w:rPr>
        <w:t>great-power partner</w:t>
      </w:r>
      <w:r w:rsidRPr="00AE23F1">
        <w:rPr>
          <w:rFonts w:eastAsia="Cambria" w:cs="Times New Roman"/>
          <w:color w:val="000000"/>
        </w:rPr>
        <w:t xml:space="preserve"> for countries looking </w:t>
      </w:r>
      <w:r w:rsidRPr="00AE23F1">
        <w:rPr>
          <w:rFonts w:eastAsia="Cambria" w:cs="Times New Roman"/>
          <w:color w:val="000000"/>
          <w:highlight w:val="green"/>
          <w:u w:val="single"/>
        </w:rPr>
        <w:t>to hedge against future fallout between the U.S. and China,</w:t>
      </w:r>
      <w:r w:rsidRPr="00AE23F1">
        <w:rPr>
          <w:rFonts w:eastAsia="Cambria" w:cs="Times New Roman"/>
          <w:color w:val="000000"/>
          <w:u w:val="single"/>
        </w:rPr>
        <w:t xml:space="preserve"> and not wanting to antagonize either </w:t>
      </w:r>
      <w:r w:rsidRPr="00AE23F1">
        <w:rPr>
          <w:rFonts w:eastAsia="Cambria" w:cs="Times New Roman"/>
          <w:color w:val="000000"/>
        </w:rPr>
        <w:t>super</w:t>
      </w:r>
      <w:r w:rsidRPr="00AE23F1">
        <w:rPr>
          <w:rFonts w:eastAsia="Cambria" w:cs="Times New Roman"/>
          <w:color w:val="000000"/>
          <w:u w:val="single"/>
        </w:rPr>
        <w:t>power</w:t>
      </w:r>
      <w:r w:rsidRPr="00AE23F1">
        <w:rPr>
          <w:rFonts w:eastAsia="Cambria" w:cs="Times New Roman"/>
          <w:color w:val="000000"/>
        </w:rPr>
        <w:t>. Australia has chosen a wise time to solidify ties with one of the world’s most dynamic rising powers.</w:t>
      </w:r>
    </w:p>
    <w:p w14:paraId="4FB5B9AC" w14:textId="77777777" w:rsidR="00AE23F1" w:rsidRPr="00AE23F1" w:rsidRDefault="00AE23F1" w:rsidP="00AE23F1">
      <w:pPr>
        <w:keepNext/>
        <w:keepLines/>
        <w:spacing w:before="40" w:after="0"/>
        <w:outlineLvl w:val="3"/>
        <w:rPr>
          <w:rFonts w:eastAsia="MS Gothic" w:cs="Calibri"/>
          <w:b/>
          <w:iCs/>
          <w:sz w:val="26"/>
        </w:rPr>
      </w:pPr>
      <w:r w:rsidRPr="00AE23F1">
        <w:rPr>
          <w:rFonts w:eastAsia="MS Gothic" w:cs="Calibri"/>
          <w:b/>
          <w:iCs/>
          <w:sz w:val="26"/>
        </w:rPr>
        <w:t>Risk of US-China military confrontation in flashpoints inevitably go nuclear due to intermingled forces</w:t>
      </w:r>
    </w:p>
    <w:p w14:paraId="09A0DD32" w14:textId="77777777" w:rsidR="00AE23F1" w:rsidRPr="00AE23F1" w:rsidRDefault="00AE23F1" w:rsidP="00AE23F1">
      <w:pPr>
        <w:spacing w:after="0" w:line="240" w:lineRule="auto"/>
        <w:rPr>
          <w:rFonts w:eastAsia="Cambria" w:cs="Times New Roman"/>
          <w:b/>
          <w:bCs/>
        </w:rPr>
      </w:pPr>
      <w:r w:rsidRPr="00AE23F1">
        <w:rPr>
          <w:rFonts w:eastAsia="Cambria" w:cs="Times New Roman"/>
          <w:b/>
          <w:bCs/>
          <w:sz w:val="26"/>
        </w:rPr>
        <w:t xml:space="preserve">Talmadge 18 </w:t>
      </w:r>
      <w:r w:rsidRPr="00AE23F1">
        <w:rPr>
          <w:rFonts w:eastAsia="Cambria" w:cs="Times New Roman"/>
        </w:rPr>
        <w:t xml:space="preserve">[Caitlin Talmadge, Associate Professor of Security Studies at the Edmund A. Walsh School of Foreign Service at Georgetown University, “Beijing’s Nuclear Option, Why a U.S.-Chinese War Could Spiral Out of Control,” Foreign Affairs, </w:t>
      </w:r>
      <w:hyperlink r:id="rId15" w:history="1">
        <w:r w:rsidRPr="00AE23F1">
          <w:rPr>
            <w:rFonts w:eastAsia="Cambria" w:cs="Times New Roman"/>
          </w:rPr>
          <w:t>https://www.foreignaffairs.com/articles/china/2018-10-15/beijings-nuclear-option</w:t>
        </w:r>
      </w:hyperlink>
      <w:r w:rsidRPr="00AE23F1">
        <w:rPr>
          <w:rFonts w:eastAsia="Cambria" w:cs="Times New Roman"/>
        </w:rPr>
        <w:t>, 10/15/18] TDI</w:t>
      </w:r>
    </w:p>
    <w:p w14:paraId="7B52753E" w14:textId="77777777" w:rsidR="00AE23F1" w:rsidRPr="00AE23F1" w:rsidRDefault="00AE23F1" w:rsidP="00AE23F1">
      <w:pPr>
        <w:spacing w:after="0" w:line="240" w:lineRule="auto"/>
        <w:rPr>
          <w:rFonts w:eastAsia="Cambria" w:cs="Times New Roman"/>
          <w:b/>
        </w:rPr>
      </w:pPr>
    </w:p>
    <w:p w14:paraId="2568C090" w14:textId="77777777" w:rsidR="00AE23F1" w:rsidRPr="00AE23F1" w:rsidRDefault="00AE23F1" w:rsidP="00AE23F1">
      <w:pPr>
        <w:rPr>
          <w:rFonts w:eastAsia="Cambria" w:cs="Times New Roman"/>
          <w:u w:val="single"/>
        </w:rPr>
      </w:pPr>
      <w:r w:rsidRPr="00AE23F1">
        <w:rPr>
          <w:rFonts w:eastAsia="Cambria" w:cs="Times New Roman"/>
          <w:color w:val="000000"/>
        </w:rPr>
        <w:t xml:space="preserve">As China’s power has grown in recent years, so, too, has the risk of war with the United States. Under President Xi Jinping, </w:t>
      </w:r>
      <w:r w:rsidRPr="00AE23F1">
        <w:rPr>
          <w:rFonts w:eastAsia="Cambria" w:cs="Times New Roman"/>
          <w:highlight w:val="green"/>
          <w:u w:val="single"/>
        </w:rPr>
        <w:t>China</w:t>
      </w:r>
      <w:r w:rsidRPr="00AE23F1">
        <w:rPr>
          <w:rFonts w:eastAsia="Cambria" w:cs="Times New Roman"/>
          <w:u w:val="single"/>
        </w:rPr>
        <w:t xml:space="preserve"> has </w:t>
      </w:r>
      <w:r w:rsidRPr="00AE23F1">
        <w:rPr>
          <w:rFonts w:eastAsia="Cambria" w:cs="Times New Roman"/>
          <w:highlight w:val="green"/>
          <w:u w:val="single"/>
        </w:rPr>
        <w:t>increased</w:t>
      </w:r>
      <w:r w:rsidRPr="00AE23F1">
        <w:rPr>
          <w:rFonts w:eastAsia="Cambria" w:cs="Times New Roman"/>
          <w:color w:val="000000"/>
        </w:rPr>
        <w:t xml:space="preserve"> its </w:t>
      </w:r>
      <w:r w:rsidRPr="00AE23F1">
        <w:rPr>
          <w:rFonts w:eastAsia="Cambria" w:cs="Times New Roman"/>
          <w:highlight w:val="green"/>
          <w:u w:val="single"/>
        </w:rPr>
        <w:t>political and economic </w:t>
      </w:r>
      <w:hyperlink r:id="rId16" w:tgtFrame="_blank" w:history="1">
        <w:r w:rsidRPr="00AE23F1">
          <w:rPr>
            <w:rFonts w:eastAsia="Cambria" w:cs="Times New Roman"/>
            <w:highlight w:val="green"/>
            <w:u w:val="single"/>
          </w:rPr>
          <w:t>pressure</w:t>
        </w:r>
      </w:hyperlink>
      <w:r w:rsidRPr="00AE23F1">
        <w:rPr>
          <w:rFonts w:eastAsia="Cambria" w:cs="Times New Roman"/>
          <w:highlight w:val="green"/>
          <w:u w:val="single"/>
        </w:rPr>
        <w:t> on Taiwan</w:t>
      </w:r>
      <w:r w:rsidRPr="00AE23F1">
        <w:rPr>
          <w:rFonts w:eastAsia="Cambria" w:cs="Times New Roman"/>
          <w:color w:val="000000"/>
        </w:rPr>
        <w:t xml:space="preserve"> and </w:t>
      </w:r>
      <w:r w:rsidRPr="00AE23F1">
        <w:rPr>
          <w:rFonts w:eastAsia="Cambria" w:cs="Times New Roman"/>
          <w:u w:val="single"/>
        </w:rPr>
        <w:t>built </w:t>
      </w:r>
      <w:hyperlink r:id="rId17" w:tgtFrame="_blank" w:history="1">
        <w:r w:rsidRPr="00AE23F1">
          <w:rPr>
            <w:rFonts w:eastAsia="Cambria" w:cs="Times New Roman"/>
            <w:highlight w:val="green"/>
            <w:u w:val="single"/>
          </w:rPr>
          <w:t>military installations</w:t>
        </w:r>
      </w:hyperlink>
      <w:r w:rsidRPr="00AE23F1">
        <w:rPr>
          <w:rFonts w:eastAsia="Cambria" w:cs="Times New Roman"/>
          <w:color w:val="000000"/>
        </w:rPr>
        <w:t xml:space="preserve"> on coral reefs </w:t>
      </w:r>
      <w:r w:rsidRPr="00AE23F1">
        <w:rPr>
          <w:rFonts w:eastAsia="Cambria" w:cs="Times New Roman"/>
          <w:highlight w:val="green"/>
          <w:u w:val="single"/>
        </w:rPr>
        <w:t>in</w:t>
      </w:r>
      <w:r w:rsidRPr="00AE23F1">
        <w:rPr>
          <w:rFonts w:eastAsia="Cambria" w:cs="Times New Roman"/>
          <w:u w:val="single"/>
        </w:rPr>
        <w:t xml:space="preserve"> the </w:t>
      </w:r>
      <w:r w:rsidRPr="00AE23F1">
        <w:rPr>
          <w:rFonts w:eastAsia="Cambria" w:cs="Times New Roman"/>
          <w:highlight w:val="green"/>
          <w:u w:val="single"/>
        </w:rPr>
        <w:t>South China Sea</w:t>
      </w:r>
      <w:r w:rsidRPr="00AE23F1">
        <w:rPr>
          <w:rFonts w:eastAsia="Cambria" w:cs="Times New Roman"/>
          <w:color w:val="000000"/>
        </w:rPr>
        <w:t xml:space="preserve">, fueling </w:t>
      </w:r>
      <w:r w:rsidRPr="00AE23F1">
        <w:rPr>
          <w:rFonts w:eastAsia="Cambria" w:cs="Times New Roman"/>
          <w:u w:val="single"/>
        </w:rPr>
        <w:t xml:space="preserve">Washington’s fears that Chinese expansionism will </w:t>
      </w:r>
      <w:r w:rsidRPr="00AE23F1">
        <w:rPr>
          <w:rFonts w:eastAsia="Cambria" w:cs="Times New Roman"/>
          <w:highlight w:val="green"/>
          <w:u w:val="single"/>
        </w:rPr>
        <w:t>threaten U.S. allies</w:t>
      </w:r>
      <w:r w:rsidRPr="00AE23F1">
        <w:rPr>
          <w:rFonts w:eastAsia="Cambria" w:cs="Times New Roman"/>
          <w:u w:val="single"/>
        </w:rPr>
        <w:t xml:space="preserve"> and influence in the region.</w:t>
      </w:r>
      <w:r w:rsidRPr="00AE23F1">
        <w:rPr>
          <w:rFonts w:eastAsia="Cambria" w:cs="Times New Roman"/>
          <w:color w:val="000000"/>
        </w:rPr>
        <w:t xml:space="preserve"> U.S. destroyers have transited the Taiwan Strait, to loud protests from Beijing. American policymakers have wondered aloud whether they should send an aircraft carrier through the strait as well. </w:t>
      </w:r>
      <w:r w:rsidRPr="00AE23F1">
        <w:rPr>
          <w:rFonts w:eastAsia="Cambria" w:cs="Times New Roman"/>
          <w:u w:val="single"/>
        </w:rPr>
        <w:t xml:space="preserve">Chinese fighter jets have intercepted U.S. aircraft in the skies above the South China Sea. </w:t>
      </w:r>
      <w:r w:rsidRPr="00AE23F1">
        <w:rPr>
          <w:rFonts w:eastAsia="Cambria" w:cs="Times New Roman"/>
          <w:color w:val="000000"/>
        </w:rPr>
        <w:t xml:space="preserve">Meanwhile, U.S. President Donald Trump has brought long-simmering economic disputes to a rolling boil. A war between the two countries remains unlikely, but the prospect of a </w:t>
      </w:r>
      <w:r w:rsidRPr="00AE23F1">
        <w:rPr>
          <w:rFonts w:eastAsia="Cambria" w:cs="Times New Roman"/>
          <w:u w:val="single"/>
        </w:rPr>
        <w:t>military confrontation</w:t>
      </w:r>
      <w:r w:rsidRPr="00AE23F1">
        <w:rPr>
          <w:rFonts w:eastAsia="Cambria" w:cs="Times New Roman"/>
          <w:color w:val="000000"/>
        </w:rPr>
        <w:t>—resulting, for example, from a Chinese campaign against Taiwan—</w:t>
      </w:r>
      <w:r w:rsidRPr="00AE23F1">
        <w:rPr>
          <w:rFonts w:eastAsia="Cambria" w:cs="Times New Roman"/>
          <w:u w:val="single"/>
        </w:rPr>
        <w:t>no longer seems as implausible</w:t>
      </w:r>
      <w:r w:rsidRPr="00AE23F1">
        <w:rPr>
          <w:rFonts w:eastAsia="Cambria" w:cs="Times New Roman"/>
          <w:color w:val="000000"/>
        </w:rPr>
        <w:t xml:space="preserve"> as it once did. And the </w:t>
      </w:r>
      <w:r w:rsidRPr="00AE23F1">
        <w:rPr>
          <w:rFonts w:eastAsia="Cambria" w:cs="Times New Roman"/>
          <w:highlight w:val="green"/>
          <w:u w:val="single"/>
        </w:rPr>
        <w:t>odds of</w:t>
      </w:r>
      <w:r w:rsidRPr="00AE23F1">
        <w:rPr>
          <w:rFonts w:eastAsia="Cambria" w:cs="Times New Roman"/>
          <w:color w:val="000000"/>
        </w:rPr>
        <w:t xml:space="preserve"> such a </w:t>
      </w:r>
      <w:r w:rsidRPr="00AE23F1">
        <w:rPr>
          <w:rFonts w:eastAsia="Cambria" w:cs="Times New Roman"/>
          <w:highlight w:val="green"/>
          <w:u w:val="single"/>
        </w:rPr>
        <w:t>confrontation going nuclear are higher</w:t>
      </w:r>
      <w:r w:rsidRPr="00AE23F1">
        <w:rPr>
          <w:rFonts w:eastAsia="Cambria" w:cs="Times New Roman"/>
          <w:color w:val="000000"/>
        </w:rPr>
        <w:t xml:space="preserve"> than most policymakers and analysts think. Members of China’s strategic com</w:t>
      </w:r>
      <w:r w:rsidRPr="00AE23F1">
        <w:rPr>
          <w:rFonts w:eastAsia="Cambria" w:cs="Times New Roman"/>
          <w:color w:val="000000"/>
        </w:rPr>
        <w:softHyphen/>
        <w:t>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w:t>
      </w:r>
      <w:hyperlink r:id="rId18" w:tgtFrame="_blank" w:history="1">
        <w:r w:rsidRPr="00AE23F1">
          <w:rPr>
            <w:rFonts w:eastAsia="Cambria" w:cs="Times New Roman"/>
            <w:color w:val="000000"/>
          </w:rPr>
          <w:t>somewhere between nil and zero</w:t>
        </w:r>
      </w:hyperlink>
      <w:r w:rsidRPr="00AE23F1">
        <w:rPr>
          <w:rFonts w:eastAsia="Cambria" w:cs="Times New Roman"/>
          <w:color w:val="000000"/>
        </w:rPr>
        <w:t xml:space="preserve">.” This assurance is misguided. If deployed against China, the </w:t>
      </w:r>
      <w:r w:rsidRPr="00AE23F1">
        <w:rPr>
          <w:rFonts w:eastAsia="Cambria" w:cs="Times New Roman"/>
          <w:highlight w:val="green"/>
          <w:u w:val="single"/>
        </w:rPr>
        <w:t>Pentagon’s</w:t>
      </w:r>
      <w:r w:rsidRPr="00AE23F1">
        <w:rPr>
          <w:rFonts w:eastAsia="Cambria" w:cs="Times New Roman"/>
          <w:u w:val="single"/>
        </w:rPr>
        <w:t xml:space="preserve"> preferred </w:t>
      </w:r>
      <w:r w:rsidRPr="00AE23F1">
        <w:rPr>
          <w:rFonts w:eastAsia="Cambria" w:cs="Times New Roman"/>
          <w:highlight w:val="green"/>
          <w:u w:val="single"/>
        </w:rPr>
        <w:t>style of conventional warfare</w:t>
      </w:r>
      <w:r w:rsidRPr="00AE23F1">
        <w:rPr>
          <w:rFonts w:eastAsia="Cambria" w:cs="Times New Roman"/>
          <w:u w:val="single"/>
        </w:rPr>
        <w:t xml:space="preserve"> would be </w:t>
      </w:r>
      <w:r w:rsidRPr="00AE23F1">
        <w:rPr>
          <w:rFonts w:eastAsia="Cambria" w:cs="Times New Roman"/>
          <w:highlight w:val="green"/>
          <w:u w:val="single"/>
        </w:rPr>
        <w:t>a</w:t>
      </w:r>
      <w:r w:rsidRPr="00AE23F1">
        <w:rPr>
          <w:rFonts w:eastAsia="Cambria" w:cs="Times New Roman"/>
          <w:u w:val="single"/>
        </w:rPr>
        <w:t xml:space="preserve"> potential </w:t>
      </w:r>
      <w:r w:rsidRPr="00AE23F1">
        <w:rPr>
          <w:rFonts w:eastAsia="Cambria" w:cs="Times New Roman"/>
          <w:highlight w:val="green"/>
          <w:u w:val="single"/>
        </w:rPr>
        <w:t>recipe for nuclear escalation</w:t>
      </w:r>
      <w:r w:rsidRPr="00AE23F1">
        <w:rPr>
          <w:rFonts w:eastAsia="Cambria" w:cs="Times New Roman"/>
          <w:color w:val="000000"/>
        </w:rPr>
        <w:t xml:space="preserve">. Since the end of the Cold War, the United States’ signature approach to war has been simple: punch deep into enemy territory </w:t>
      </w:r>
      <w:proofErr w:type="gramStart"/>
      <w:r w:rsidRPr="00AE23F1">
        <w:rPr>
          <w:rFonts w:eastAsia="Cambria" w:cs="Times New Roman"/>
          <w:color w:val="000000"/>
        </w:rPr>
        <w:t>in order to</w:t>
      </w:r>
      <w:proofErr w:type="gramEnd"/>
      <w:r w:rsidRPr="00AE23F1">
        <w:rPr>
          <w:rFonts w:eastAsia="Cambria" w:cs="Times New Roman"/>
          <w:color w:val="000000"/>
        </w:rPr>
        <w:t xml:space="preserve"> rapidly knock out the opponent’s key military assets at minimal cost. But the Pentagon developed this formula in wars against Afghanistan, Iraq, Libya, and Serbia, none of which was a nuclear power. If deployed against China, the Pentagon’s preferred style of conventional warfare would be a potential recipe for nuclear escalation. </w:t>
      </w:r>
      <w:r w:rsidRPr="00AE23F1">
        <w:rPr>
          <w:rFonts w:eastAsia="Cambria" w:cs="Times New Roman"/>
          <w:highlight w:val="green"/>
          <w:u w:val="single"/>
        </w:rPr>
        <w:t>China</w:t>
      </w:r>
      <w:r w:rsidRPr="00AE23F1">
        <w:rPr>
          <w:rFonts w:eastAsia="Cambria" w:cs="Times New Roman"/>
          <w:color w:val="000000"/>
        </w:rPr>
        <w:t xml:space="preserve">, by contrast, not only </w:t>
      </w:r>
      <w:r w:rsidRPr="00AE23F1">
        <w:rPr>
          <w:rFonts w:eastAsia="Cambria" w:cs="Times New Roman"/>
          <w:highlight w:val="green"/>
          <w:u w:val="single"/>
        </w:rPr>
        <w:t>has nuclear weapons</w:t>
      </w:r>
      <w:r w:rsidRPr="00AE23F1">
        <w:rPr>
          <w:rFonts w:eastAsia="Cambria" w:cs="Times New Roman"/>
          <w:color w:val="000000"/>
        </w:rPr>
        <w:t xml:space="preserve">; it has also </w:t>
      </w:r>
      <w:r w:rsidRPr="00AE23F1">
        <w:rPr>
          <w:rFonts w:eastAsia="Cambria" w:cs="Times New Roman"/>
          <w:u w:val="single"/>
        </w:rPr>
        <w:t xml:space="preserve">intermingled </w:t>
      </w:r>
      <w:r w:rsidRPr="00AE23F1">
        <w:rPr>
          <w:rFonts w:eastAsia="Cambria" w:cs="Times New Roman"/>
          <w:color w:val="000000"/>
        </w:rPr>
        <w:t xml:space="preserve">them </w:t>
      </w:r>
      <w:r w:rsidRPr="00AE23F1">
        <w:rPr>
          <w:rFonts w:eastAsia="Cambria" w:cs="Times New Roman"/>
          <w:highlight w:val="green"/>
          <w:u w:val="single"/>
        </w:rPr>
        <w:t>with</w:t>
      </w:r>
      <w:r w:rsidRPr="00AE23F1">
        <w:rPr>
          <w:rFonts w:eastAsia="Cambria" w:cs="Times New Roman"/>
          <w:u w:val="single"/>
        </w:rPr>
        <w:t xml:space="preserve"> its </w:t>
      </w:r>
      <w:r w:rsidRPr="00AE23F1">
        <w:rPr>
          <w:rFonts w:eastAsia="Cambria" w:cs="Times New Roman"/>
          <w:highlight w:val="green"/>
          <w:u w:val="single"/>
        </w:rPr>
        <w:t>conventional</w:t>
      </w:r>
      <w:r w:rsidRPr="00AE23F1">
        <w:rPr>
          <w:rFonts w:eastAsia="Cambria" w:cs="Times New Roman"/>
          <w:u w:val="single"/>
        </w:rPr>
        <w:t xml:space="preserve"> military </w:t>
      </w:r>
      <w:r w:rsidRPr="00AE23F1">
        <w:rPr>
          <w:rFonts w:eastAsia="Cambria" w:cs="Times New Roman"/>
          <w:highlight w:val="green"/>
          <w:u w:val="single"/>
        </w:rPr>
        <w:t>forces</w:t>
      </w:r>
      <w:r w:rsidRPr="00AE23F1">
        <w:rPr>
          <w:rFonts w:eastAsia="Cambria" w:cs="Times New Roman"/>
          <w:u w:val="single"/>
        </w:rPr>
        <w:t xml:space="preserve">, </w:t>
      </w:r>
      <w:r w:rsidRPr="00AE23F1">
        <w:rPr>
          <w:rFonts w:eastAsia="Cambria" w:cs="Times New Roman"/>
          <w:highlight w:val="green"/>
          <w:u w:val="single"/>
        </w:rPr>
        <w:t>making it difficult to attack one without attacking the other</w:t>
      </w:r>
      <w:r w:rsidRPr="00AE23F1">
        <w:rPr>
          <w:rFonts w:eastAsia="Cambria" w:cs="Times New Roman"/>
          <w:u w:val="single"/>
        </w:rPr>
        <w:t>.</w:t>
      </w:r>
      <w:r w:rsidRPr="00AE23F1">
        <w:rPr>
          <w:rFonts w:eastAsia="Cambria" w:cs="Times New Roman"/>
          <w:color w:val="000000"/>
        </w:rPr>
        <w:t xml:space="preserve"> This means that a major </w:t>
      </w:r>
      <w:r w:rsidRPr="00AE23F1">
        <w:rPr>
          <w:rFonts w:eastAsia="Cambria" w:cs="Times New Roman"/>
          <w:u w:val="single"/>
        </w:rPr>
        <w:t xml:space="preserve">U.S. military campaign targeting China’s </w:t>
      </w:r>
      <w:r w:rsidRPr="00AE23F1">
        <w:rPr>
          <w:rFonts w:eastAsia="Cambria" w:cs="Times New Roman"/>
          <w:color w:val="000000"/>
        </w:rPr>
        <w:t xml:space="preserve">conventional forces would likely also </w:t>
      </w:r>
      <w:r w:rsidRPr="00AE23F1">
        <w:rPr>
          <w:rFonts w:eastAsia="Cambria" w:cs="Times New Roman"/>
          <w:u w:val="single"/>
        </w:rPr>
        <w:t>threaten its nuclear arsenal.</w:t>
      </w:r>
      <w:r w:rsidRPr="00AE23F1">
        <w:rPr>
          <w:rFonts w:eastAsia="Cambria" w:cs="Times New Roman"/>
          <w:color w:val="000000"/>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w:t>
      </w:r>
      <w:r w:rsidRPr="00AE23F1">
        <w:rPr>
          <w:rFonts w:eastAsia="Cambria" w:cs="Times New Roman"/>
          <w:u w:val="single"/>
        </w:rPr>
        <w:t>consequences</w:t>
      </w:r>
      <w:r w:rsidRPr="00AE23F1">
        <w:rPr>
          <w:rFonts w:eastAsia="Cambria" w:cs="Times New Roman"/>
          <w:color w:val="000000"/>
        </w:rPr>
        <w:t xml:space="preserve"> for the region and the world </w:t>
      </w:r>
      <w:r w:rsidRPr="00AE23F1">
        <w:rPr>
          <w:rFonts w:eastAsia="Cambria" w:cs="Times New Roman"/>
          <w:u w:val="single"/>
        </w:rPr>
        <w:t>would be devastating</w:t>
      </w:r>
      <w:r w:rsidRPr="00AE23F1">
        <w:rPr>
          <w:rFonts w:eastAsia="Cambria" w:cs="Times New Roman"/>
          <w:color w:val="000000"/>
        </w:rPr>
        <w:t xml:space="preserve">. </w:t>
      </w:r>
      <w:proofErr w:type="gramStart"/>
      <w:r w:rsidRPr="00AE23F1">
        <w:rPr>
          <w:rFonts w:eastAsia="Cambria" w:cs="Times New Roman"/>
          <w:color w:val="000000"/>
        </w:rPr>
        <w:t>As long as</w:t>
      </w:r>
      <w:proofErr w:type="gramEnd"/>
      <w:r w:rsidRPr="00AE23F1">
        <w:rPr>
          <w:rFonts w:eastAsia="Cambria" w:cs="Times New Roman"/>
          <w:color w:val="000000"/>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w:t>
      </w:r>
      <w:r w:rsidRPr="00AE23F1">
        <w:rPr>
          <w:rFonts w:eastAsia="Cambria" w:cs="Times New Roman"/>
          <w:color w:val="000000"/>
        </w:rPr>
        <w:lastRenderedPageBreak/>
        <w:t>tensions that might lead to a conflict in the first place.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w:t>
      </w:r>
      <w:hyperlink r:id="rId19" w:tgtFrame="_blank" w:history="1">
        <w:r w:rsidRPr="00AE23F1">
          <w:rPr>
            <w:rFonts w:eastAsia="Cambria" w:cs="Times New Roman"/>
            <w:color w:val="000000"/>
          </w:rPr>
          <w:t>no first use</w:t>
        </w:r>
      </w:hyperlink>
      <w:r w:rsidRPr="00AE23F1">
        <w:rPr>
          <w:rFonts w:eastAsia="Cambria" w:cs="Times New Roman"/>
          <w:color w:val="000000"/>
        </w:rPr>
        <w:t xml:space="preserv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AE23F1">
        <w:rPr>
          <w:rFonts w:eastAsia="Cambria" w:cs="Times New Roman"/>
          <w:u w:val="single"/>
        </w:rPr>
        <w:t>Conventional forces can threaten nuclear forces in ways that generate pressures to escalate</w:t>
      </w:r>
      <w:r w:rsidRPr="00AE23F1">
        <w:rPr>
          <w:rFonts w:eastAsia="Cambria" w:cs="Times New Roman"/>
          <w:color w:val="000000"/>
        </w:rPr>
        <w:t xml:space="preserve">—especially when ever more capable U.S. conventional forces face adversaries with relatively small and fragile nuclear arsenals, such as China. </w:t>
      </w:r>
      <w:r w:rsidRPr="00AE23F1">
        <w:rPr>
          <w:rFonts w:eastAsia="Cambria" w:cs="Times New Roman"/>
          <w:highlight w:val="green"/>
          <w:u w:val="single"/>
        </w:rPr>
        <w:t>If U.S. operations endangered</w:t>
      </w:r>
      <w:r w:rsidRPr="00AE23F1">
        <w:rPr>
          <w:rFonts w:eastAsia="Cambria" w:cs="Times New Roman"/>
          <w:u w:val="single"/>
        </w:rPr>
        <w:t xml:space="preserve"> or damaged </w:t>
      </w:r>
      <w:r w:rsidRPr="00AE23F1">
        <w:rPr>
          <w:rFonts w:eastAsia="Cambria" w:cs="Times New Roman"/>
          <w:highlight w:val="green"/>
          <w:u w:val="single"/>
        </w:rPr>
        <w:t>China’s</w:t>
      </w:r>
      <w:r w:rsidRPr="00AE23F1">
        <w:rPr>
          <w:rFonts w:eastAsia="Cambria" w:cs="Times New Roman"/>
          <w:u w:val="single"/>
        </w:rPr>
        <w:t xml:space="preserve"> </w:t>
      </w:r>
      <w:r w:rsidRPr="00AE23F1">
        <w:rPr>
          <w:rFonts w:eastAsia="Cambria" w:cs="Times New Roman"/>
          <w:highlight w:val="green"/>
          <w:u w:val="single"/>
        </w:rPr>
        <w:t>nuclear forces</w:t>
      </w:r>
      <w:r w:rsidRPr="00AE23F1">
        <w:rPr>
          <w:rFonts w:eastAsia="Cambria" w:cs="Times New Roman"/>
          <w:color w:val="000000"/>
        </w:rPr>
        <w:t xml:space="preserve">, Chinese leaders might </w:t>
      </w:r>
      <w:r w:rsidRPr="00AE23F1">
        <w:rPr>
          <w:rFonts w:eastAsia="Cambria" w:cs="Times New Roman"/>
          <w:u w:val="single"/>
        </w:rPr>
        <w:t xml:space="preserve">come to </w:t>
      </w:r>
      <w:r w:rsidRPr="00AE23F1">
        <w:rPr>
          <w:rFonts w:eastAsia="Cambria" w:cs="Times New Roman"/>
          <w:highlight w:val="green"/>
          <w:u w:val="single"/>
        </w:rPr>
        <w:t>think</w:t>
      </w:r>
      <w:r w:rsidRPr="00AE23F1">
        <w:rPr>
          <w:rFonts w:eastAsia="Cambria" w:cs="Times New Roman"/>
          <w:u w:val="single"/>
        </w:rPr>
        <w:t xml:space="preserve"> that </w:t>
      </w:r>
      <w:r w:rsidRPr="00AE23F1">
        <w:rPr>
          <w:rFonts w:eastAsia="Cambria" w:cs="Times New Roman"/>
          <w:highlight w:val="green"/>
          <w:u w:val="single"/>
        </w:rPr>
        <w:t>Washington had aims beyond winning the conventional</w:t>
      </w:r>
      <w:r w:rsidRPr="00AE23F1">
        <w:rPr>
          <w:rFonts w:eastAsia="Cambria" w:cs="Times New Roman"/>
          <w:u w:val="single"/>
        </w:rPr>
        <w:t xml:space="preserve"> </w:t>
      </w:r>
      <w:r w:rsidRPr="00AE23F1">
        <w:rPr>
          <w:rFonts w:eastAsia="Cambria" w:cs="Times New Roman"/>
          <w:highlight w:val="green"/>
          <w:u w:val="single"/>
        </w:rPr>
        <w:t>war</w:t>
      </w:r>
      <w:r w:rsidRPr="00AE23F1">
        <w:rPr>
          <w:rFonts w:eastAsia="Cambria" w:cs="Times New Roman"/>
          <w:color w:val="000000"/>
        </w:rPr>
        <w:t>—that it might be seeking to disable or destroy China’s nuclear arsenal outright, perhaps as a prelude to regime change. In the fog of war, Beijing might reluctantly conclude that limited nuclear escalation—an initial strike small enough that it could avoid full-scale U.S. retaliation—was a viable option to defend itself</w:t>
      </w:r>
      <w:r w:rsidRPr="00AE23F1">
        <w:rPr>
          <w:rFonts w:eastAsia="Cambria" w:cs="Times New Roman"/>
          <w:u w:val="single"/>
        </w:rPr>
        <w:t>. The most worrisome flash point</w:t>
      </w:r>
      <w:r w:rsidRPr="00AE23F1">
        <w:rPr>
          <w:rFonts w:eastAsia="Cambria" w:cs="Times New Roman"/>
          <w:color w:val="000000"/>
        </w:rPr>
        <w:t xml:space="preserve"> for a U.S.-Chinese war </w:t>
      </w:r>
      <w:r w:rsidRPr="00AE23F1">
        <w:rPr>
          <w:rFonts w:eastAsia="Cambria" w:cs="Times New Roman"/>
          <w:u w:val="single"/>
        </w:rPr>
        <w:t>is Taiwan</w:t>
      </w:r>
      <w:r w:rsidRPr="00AE23F1">
        <w:rPr>
          <w:rFonts w:eastAsia="Cambria" w:cs="Times New Roman"/>
          <w:color w:val="000000"/>
        </w:rPr>
        <w:t>.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w:t>
      </w:r>
      <w:hyperlink r:id="rId20" w:tgtFrame="_blank" w:history="1">
        <w:r w:rsidRPr="00AE23F1">
          <w:rPr>
            <w:rFonts w:eastAsia="Cambria" w:cs="Times New Roman"/>
            <w:color w:val="000000"/>
          </w:rPr>
          <w:t>states</w:t>
        </w:r>
      </w:hyperlink>
      <w:r w:rsidRPr="00AE23F1">
        <w:rPr>
          <w:rFonts w:eastAsia="Cambria" w:cs="Times New Roman"/>
          <w:color w:val="000000"/>
        </w:rPr>
        <w:t xml:space="preserve">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AE23F1">
        <w:rPr>
          <w:rFonts w:eastAsia="Cambria" w:cs="Times New Roman"/>
          <w:color w:val="000000"/>
        </w:rPr>
        <w:t>In the course of</w:t>
      </w:r>
      <w:proofErr w:type="gramEnd"/>
      <w:r w:rsidRPr="00AE23F1">
        <w:rPr>
          <w:rFonts w:eastAsia="Cambria" w:cs="Times New Roman"/>
          <w:color w:val="000000"/>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w:t>
      </w:r>
      <w:r w:rsidRPr="00AE23F1">
        <w:rPr>
          <w:rFonts w:eastAsia="Cambria" w:cs="Times New Roman"/>
          <w:u w:val="single"/>
        </w:rPr>
        <w:t xml:space="preserve">The most </w:t>
      </w:r>
      <w:r w:rsidRPr="00AE23F1">
        <w:rPr>
          <w:rFonts w:eastAsia="Cambria" w:cs="Times New Roman"/>
          <w:highlight w:val="green"/>
          <w:u w:val="single"/>
        </w:rPr>
        <w:t>worrisome flash point for a U.S.-Chinese war is Taiwan</w:t>
      </w:r>
      <w:r w:rsidRPr="00AE23F1">
        <w:rPr>
          <w:rFonts w:eastAsia="Cambria" w:cs="Times New Roman"/>
          <w:u w:val="single"/>
        </w:rPr>
        <w:t>.</w:t>
      </w:r>
      <w:r w:rsidRPr="00AE23F1">
        <w:rPr>
          <w:rFonts w:eastAsia="Cambria" w:cs="Times New Roman"/>
          <w:color w:val="000000"/>
        </w:rPr>
        <w:t xml:space="preserve"> Consider submarine warfare. China could use its conventionally </w:t>
      </w:r>
      <w:r w:rsidRPr="00AE23F1">
        <w:rPr>
          <w:rFonts w:eastAsia="Cambria" w:cs="Times New Roman"/>
          <w:color w:val="000000"/>
        </w:rPr>
        <w:lastRenderedPageBreak/>
        <w:t xml:space="preserve">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w:t>
      </w:r>
      <w:r w:rsidRPr="00AE23F1">
        <w:rPr>
          <w:rFonts w:eastAsia="Cambria" w:cs="Times New Roman"/>
          <w:u w:val="single"/>
        </w:rPr>
        <w:t xml:space="preserve">correctly identifying targets remains one of the trickiest challenges of </w:t>
      </w:r>
      <w:r w:rsidRPr="00AE23F1">
        <w:rPr>
          <w:rFonts w:eastAsia="Cambria" w:cs="Times New Roman"/>
          <w:highlight w:val="green"/>
          <w:u w:val="single"/>
        </w:rPr>
        <w:t>undersea warfare,</w:t>
      </w:r>
      <w:r w:rsidRPr="00AE23F1">
        <w:rPr>
          <w:rFonts w:eastAsia="Cambria" w:cs="Times New Roman"/>
          <w:u w:val="single"/>
        </w:rPr>
        <w:t xml:space="preserve"> a </w:t>
      </w:r>
      <w:r w:rsidRPr="00AE23F1">
        <w:rPr>
          <w:rFonts w:eastAsia="Cambria" w:cs="Times New Roman"/>
          <w:highlight w:val="green"/>
          <w:u w:val="single"/>
        </w:rPr>
        <w:t>U.S.</w:t>
      </w:r>
      <w:r w:rsidRPr="00AE23F1">
        <w:rPr>
          <w:rFonts w:eastAsia="Cambria" w:cs="Times New Roman"/>
          <w:u w:val="single"/>
        </w:rPr>
        <w:t xml:space="preserve"> submarine crew might </w:t>
      </w:r>
      <w:r w:rsidRPr="00AE23F1">
        <w:rPr>
          <w:rFonts w:eastAsia="Cambria" w:cs="Times New Roman"/>
          <w:highlight w:val="green"/>
          <w:u w:val="single"/>
        </w:rPr>
        <w:t>come within shooting range of a Chinese submarine without being sure of its type</w:t>
      </w:r>
      <w:r w:rsidRPr="00AE23F1">
        <w:rPr>
          <w:rFonts w:eastAsia="Cambria" w:cs="Times New Roman"/>
          <w:color w:val="000000"/>
        </w:rPr>
        <w:t xml:space="preserv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Platitudes about caution are easy in peacetime. In wartime, U.S. forces might decide to shoot first and ask questions later.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AE23F1">
        <w:rPr>
          <w:rFonts w:eastAsia="Cambria" w:cs="Times New Roman"/>
          <w:color w:val="000000"/>
        </w:rPr>
        <w:t>in order to</w:t>
      </w:r>
      <w:proofErr w:type="gramEnd"/>
      <w:r w:rsidRPr="00AE23F1">
        <w:rPr>
          <w:rFonts w:eastAsia="Cambria" w:cs="Times New Roman"/>
          <w:color w:val="000000"/>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w:t>
      </w:r>
      <w:r w:rsidRPr="00AE23F1">
        <w:rPr>
          <w:rFonts w:eastAsia="Cambria" w:cs="Times New Roman"/>
          <w:color w:val="000000"/>
        </w:rPr>
        <w:lastRenderedPageBreak/>
        <w:t>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w:t>
      </w:r>
      <w:hyperlink r:id="rId21" w:tgtFrame="_blank" w:history="1">
        <w:r w:rsidRPr="00AE23F1">
          <w:rPr>
            <w:rFonts w:eastAsia="Cambria" w:cs="Times New Roman"/>
            <w:color w:val="000000"/>
          </w:rPr>
          <w:t>vehement criticism</w:t>
        </w:r>
      </w:hyperlink>
      <w:r w:rsidRPr="00AE23F1">
        <w:rPr>
          <w:rFonts w:eastAsia="Cambria" w:cs="Times New Roman"/>
          <w:color w:val="000000"/>
        </w:rPr>
        <w:t xml:space="preserve">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t>
      </w:r>
      <w:r w:rsidRPr="00AE23F1">
        <w:rPr>
          <w:rFonts w:eastAsia="Cambria" w:cs="Times New Roman"/>
          <w:u w:val="single"/>
        </w:rPr>
        <w:t xml:space="preserve">Whether the United States </w:t>
      </w:r>
      <w:proofErr w:type="gramStart"/>
      <w:r w:rsidRPr="00AE23F1">
        <w:rPr>
          <w:rFonts w:eastAsia="Cambria" w:cs="Times New Roman"/>
          <w:u w:val="single"/>
        </w:rPr>
        <w:t>actually intended</w:t>
      </w:r>
      <w:proofErr w:type="gramEnd"/>
      <w:r w:rsidRPr="00AE23F1">
        <w:rPr>
          <w:rFonts w:eastAsia="Cambria" w:cs="Times New Roman"/>
          <w:u w:val="single"/>
        </w:rPr>
        <w:t xml:space="preserve"> to target all of China’s nuclear weapons would be incidental. All that would matter is that </w:t>
      </w:r>
      <w:r w:rsidRPr="00AE23F1">
        <w:rPr>
          <w:rFonts w:eastAsia="Cambria" w:cs="Times New Roman"/>
          <w:highlight w:val="green"/>
          <w:u w:val="single"/>
        </w:rPr>
        <w:t>Chinese leaders would consider them threatened</w:t>
      </w:r>
      <w:r w:rsidRPr="00AE23F1">
        <w:rPr>
          <w:rFonts w:eastAsia="Cambria" w:cs="Times New Roman"/>
          <w:u w:val="single"/>
        </w:rPr>
        <w:t>.</w:t>
      </w:r>
      <w:r w:rsidRPr="00AE23F1">
        <w:rPr>
          <w:rFonts w:eastAsia="Cambria" w:cs="Times New Roman"/>
          <w:color w:val="000000"/>
        </w:rPr>
        <w:t xml:space="preserve"> At that point, the question becomes, </w:t>
      </w:r>
      <w:proofErr w:type="gramStart"/>
      <w:r w:rsidRPr="00AE23F1">
        <w:rPr>
          <w:rFonts w:eastAsia="Cambria" w:cs="Times New Roman"/>
          <w:color w:val="000000"/>
        </w:rPr>
        <w:t>How</w:t>
      </w:r>
      <w:proofErr w:type="gramEnd"/>
      <w:r w:rsidRPr="00AE23F1">
        <w:rPr>
          <w:rFonts w:eastAsia="Cambria" w:cs="Times New Roman"/>
          <w:color w:val="000000"/>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w:t>
      </w:r>
      <w:proofErr w:type="gramStart"/>
      <w:r w:rsidRPr="00AE23F1">
        <w:rPr>
          <w:rFonts w:eastAsia="Cambria" w:cs="Times New Roman"/>
          <w:color w:val="000000"/>
        </w:rPr>
        <w:t>as a way to</w:t>
      </w:r>
      <w:proofErr w:type="gramEnd"/>
      <w:r w:rsidRPr="00AE23F1">
        <w:rPr>
          <w:rFonts w:eastAsia="Cambria" w:cs="Times New Roman"/>
          <w:color w:val="000000"/>
        </w:rPr>
        <w:t xml:space="preserve"> force an end to the conflict.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AE23F1">
        <w:rPr>
          <w:rFonts w:eastAsia="Cambria" w:cs="Times New Roman"/>
          <w:color w:val="000000"/>
        </w:rPr>
        <w:t>as a way to</w:t>
      </w:r>
      <w:proofErr w:type="gramEnd"/>
      <w:r w:rsidRPr="00AE23F1">
        <w:rPr>
          <w:rFonts w:eastAsia="Cambria" w:cs="Times New Roman"/>
          <w:color w:val="000000"/>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w:t>
      </w:r>
      <w:hyperlink r:id="rId22" w:tgtFrame="_blank" w:history="1">
        <w:r w:rsidRPr="00AE23F1">
          <w:rPr>
            <w:rFonts w:eastAsia="Cambria" w:cs="Times New Roman"/>
            <w:color w:val="000000"/>
          </w:rPr>
          <w:t>border area</w:t>
        </w:r>
      </w:hyperlink>
      <w:r w:rsidRPr="00AE23F1">
        <w:rPr>
          <w:rFonts w:eastAsia="Cambria" w:cs="Times New Roman"/>
          <w:color w:val="000000"/>
        </w:rPr>
        <w:t xml:space="preserve">.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If nuclear escalation appears far-fetched, China’s history suggests otherwise.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AE23F1">
        <w:rPr>
          <w:rFonts w:eastAsia="Cambria" w:cs="Times New Roman"/>
          <w:color w:val="000000"/>
        </w:rPr>
        <w:t>step in itself, as</w:t>
      </w:r>
      <w:proofErr w:type="gramEnd"/>
      <w:r w:rsidRPr="00AE23F1">
        <w:rPr>
          <w:rFonts w:eastAsia="Cambria" w:cs="Times New Roman"/>
          <w:color w:val="000000"/>
        </w:rPr>
        <w:t xml:space="preserve"> it increased the risk of an unauthorized or accidental </w:t>
      </w:r>
      <w:r w:rsidRPr="00AE23F1">
        <w:rPr>
          <w:rFonts w:eastAsia="Cambria" w:cs="Times New Roman"/>
          <w:color w:val="000000"/>
        </w:rPr>
        <w:lastRenderedPageBreak/>
        <w:t xml:space="preserve">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AE23F1">
        <w:rPr>
          <w:rFonts w:eastAsia="Cambria" w:cs="Times New Roman"/>
          <w:color w:val="000000"/>
        </w:rPr>
        <w:t>actually considering</w:t>
      </w:r>
      <w:proofErr w:type="gramEnd"/>
      <w:r w:rsidRPr="00AE23F1">
        <w:rPr>
          <w:rFonts w:eastAsia="Cambria" w:cs="Times New Roman"/>
          <w:color w:val="000000"/>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 A U.S. B-2 Spirit bomber, capable of carrying nuclear weapons, in Hawaii, September 2018 Danielle </w:t>
      </w:r>
      <w:proofErr w:type="spellStart"/>
      <w:r w:rsidRPr="00AE23F1">
        <w:rPr>
          <w:rFonts w:eastAsia="Cambria" w:cs="Times New Roman"/>
          <w:color w:val="000000"/>
        </w:rPr>
        <w:t>Quilla</w:t>
      </w:r>
      <w:proofErr w:type="spellEnd"/>
      <w:r w:rsidRPr="00AE23F1">
        <w:rPr>
          <w:rFonts w:eastAsia="Cambria" w:cs="Times New Roman"/>
          <w:color w:val="000000"/>
        </w:rPr>
        <w:t xml:space="preserve">/U.S. Air Force. Both the United States and China can take some basic measures to reduce these dangers. More extensive dialogue and exchange—formal and informal, high level and working level, military and political—could help build relationships that might allow for backchannel de-escalation during a conflict. The two countries already have a formal military hot line in place, although it does not connect political leaders. A dedicated and tested infrastructure for senior military and political leaders to </w:t>
      </w:r>
      <w:proofErr w:type="gramStart"/>
      <w:r w:rsidRPr="00AE23F1">
        <w:rPr>
          <w:rFonts w:eastAsia="Cambria" w:cs="Times New Roman"/>
          <w:color w:val="000000"/>
        </w:rPr>
        <w:t>reliably and easily communicate during wartime</w:t>
      </w:r>
      <w:proofErr w:type="gramEnd"/>
      <w:r w:rsidRPr="00AE23F1">
        <w:rPr>
          <w:rFonts w:eastAsia="Cambria" w:cs="Times New Roman"/>
          <w:color w:val="000000"/>
        </w:rPr>
        <w:t xml:space="preserve"> would provide at least one off-ramp in the event of a crisis. But better communication can only do so much for a problem that ultimately stems from military doctrine and grand strategy. Given that the United States’ standard wartime playbook is likely to back China into a nuclear corner, it would be logical for Washington to consider alternative strategies that would leave China’s nuclear capabilities untouched. For example, some analysts have proposed coercing China through a distant naval blockade, and others have suggested confining any U.S. campaign to air and naval operations off China’s coast. The goal in both cases would be to avoid attacks on the Chinese mainland, where the bulk of Chinese nuclear forces reside. The problem with these alternatives is that the mainland is also where the bulk of Chinese conventional capabilities are located. The United States is unlikely to voluntarily leave these capabilities intact, given its predilection for reducing its own casualties and rapidly destroying enemy forces. If China is using its mainland bases to lob ballistic missiles at U.S. troops and allies, it is hard to imagine a U.S. president ordering the military to hold back in the interest of de-escalation. U.S. allies are particularly unlikely to accept a cautious approach, as they will be more exposed to Chinese military power the longer it is left intact. No one wants a U.S.-Chinese war to go nuclear, but a U.S. campaign that avoids escalation while letting China’s conventional forces turn Taiwan—not to mention Japan or South Korea—into a smoking ruin would not seem like much of a victory either. Of course, Beijing could also take steps to ameliorate the problem, but this is just as unlikely. China has chosen to mount both conventional and nuclear warheads on the same missiles and to attach both conventional and nuclear launch brigades to the same bases. It likely sees some strategic advantage in these linkages. Precisely because these entanglements raise the prospect of nuclear escalation, Beijing may believe that they contribute to deterrence—that they will make the United States less likely to go to war in the first place. But just as China benefits if the United States believes there is no safe way to fight a war, the United States benefits if China believes that war would result not only in China’s conventional defeat but also in its nuclear disarmament. In fact, the United States might believe that this fear could give it greater leverage during a conflict and perhaps deter China from starting one at all. In short, neither side may see much value in peacetime reassurance. Quite the opposite: they may be courting instability. If this is the case, however, then U.S. and Chinese leaders should recognize the tradeoffs inherent in their chosen policies. The threat of escalation may make war less likely, but it also makes war radically more dangerous if it does </w:t>
      </w:r>
      <w:r w:rsidRPr="00AE23F1">
        <w:rPr>
          <w:rFonts w:eastAsia="Cambria" w:cs="Times New Roman"/>
          <w:color w:val="000000"/>
        </w:rPr>
        <w:lastRenderedPageBreak/>
        <w:t xml:space="preserve">break out. This sobering reality should encourage leaders on both sides to </w:t>
      </w:r>
      <w:r w:rsidRPr="00AE23F1">
        <w:rPr>
          <w:rFonts w:eastAsia="Cambria" w:cs="Times New Roman"/>
          <w:u w:val="single"/>
        </w:rPr>
        <w:t>find ways of resolving political, economic, and military disputes without resorting to a war that could rapidly turn catastrophic for the region and the world.</w:t>
      </w:r>
    </w:p>
    <w:p w14:paraId="3EB023A9" w14:textId="77777777" w:rsidR="00AE23F1" w:rsidRPr="00AE23F1" w:rsidRDefault="00AE23F1" w:rsidP="00AE23F1">
      <w:pPr>
        <w:rPr>
          <w:rFonts w:eastAsia="Cambria" w:cs="Times New Roman"/>
          <w:color w:val="000000"/>
        </w:rPr>
      </w:pPr>
    </w:p>
    <w:p w14:paraId="0654F1F3" w14:textId="77777777" w:rsidR="00AE23F1" w:rsidRPr="00AE23F1" w:rsidRDefault="00AE23F1" w:rsidP="00AE23F1">
      <w:pPr>
        <w:keepNext/>
        <w:keepLines/>
        <w:spacing w:before="40" w:after="0"/>
        <w:outlineLvl w:val="3"/>
        <w:rPr>
          <w:rFonts w:eastAsia="MS Gothic" w:cs="Calibri"/>
          <w:b/>
          <w:iCs/>
          <w:sz w:val="26"/>
        </w:rPr>
      </w:pPr>
      <w:bookmarkStart w:id="1" w:name="_Hlk78312091"/>
      <w:r w:rsidRPr="00AE23F1">
        <w:rPr>
          <w:rFonts w:eastAsia="MS Gothic" w:cs="Calibri"/>
          <w:b/>
          <w:iCs/>
          <w:sz w:val="26"/>
        </w:rPr>
        <w:t>Nuclear proliferation causes nuclear war due to entanglement of conventional and nuclear weapons</w:t>
      </w:r>
    </w:p>
    <w:p w14:paraId="03D2ABCE" w14:textId="77777777" w:rsidR="00AE23F1" w:rsidRPr="00AE23F1" w:rsidRDefault="00AE23F1" w:rsidP="00AE23F1">
      <w:pPr>
        <w:spacing w:after="0" w:line="240" w:lineRule="auto"/>
        <w:rPr>
          <w:rFonts w:eastAsia="Cambria" w:cs="Times New Roman"/>
          <w:b/>
          <w:bCs/>
        </w:rPr>
      </w:pPr>
      <w:r w:rsidRPr="00AE23F1">
        <w:rPr>
          <w:rFonts w:eastAsia="Cambria" w:cs="Times New Roman"/>
          <w:b/>
          <w:bCs/>
          <w:sz w:val="26"/>
        </w:rPr>
        <w:t>Acton 19</w:t>
      </w:r>
      <w:r w:rsidRPr="00AE23F1">
        <w:rPr>
          <w:rFonts w:eastAsia="Cambria" w:cs="Times New Roman"/>
        </w:rPr>
        <w:t xml:space="preserve"> [James M. Acton, Acton holds the Jessica T. Mathews Chair and is co-director of the Nuclear Policy Program at the Carnegie Endowment for International Peace, “The Weapons Making Nuclear War More Likely,” Carnegie Endowment for International Peace, </w:t>
      </w:r>
      <w:hyperlink r:id="rId23" w:history="1">
        <w:r w:rsidRPr="00AE23F1">
          <w:rPr>
            <w:rFonts w:eastAsia="Cambria" w:cs="Times New Roman"/>
          </w:rPr>
          <w:t>https://carnegieendowment.org/2019/02/08/weapons-making-nuclear-war-more-likely-pub-78343</w:t>
        </w:r>
      </w:hyperlink>
      <w:r w:rsidRPr="00AE23F1">
        <w:rPr>
          <w:rFonts w:eastAsia="Cambria" w:cs="Times New Roman"/>
        </w:rPr>
        <w:t>, 2/18/19] TDI</w:t>
      </w:r>
    </w:p>
    <w:p w14:paraId="4415BDFA" w14:textId="77777777" w:rsidR="00AE23F1" w:rsidRPr="00AE23F1" w:rsidRDefault="00AE23F1" w:rsidP="00AE23F1">
      <w:pPr>
        <w:spacing w:after="0" w:line="240" w:lineRule="auto"/>
        <w:rPr>
          <w:rFonts w:eastAsia="Times New Roman" w:cs="Times New Roman"/>
          <w:sz w:val="24"/>
        </w:rPr>
      </w:pPr>
    </w:p>
    <w:p w14:paraId="2E5F26B4" w14:textId="5970F11D" w:rsidR="005C02D0" w:rsidRPr="008F738C" w:rsidRDefault="00AE23F1" w:rsidP="005C02D0">
      <w:pPr>
        <w:rPr>
          <w:rFonts w:eastAsia="Cambria" w:cs="Times New Roman"/>
        </w:rPr>
      </w:pPr>
      <w:r w:rsidRPr="00AE23F1">
        <w:rPr>
          <w:rFonts w:eastAsia="Cambria" w:cs="Times New Roman"/>
        </w:rPr>
        <w:t xml:space="preserve">The threat of nuclear war fills people with fear. Yet the increasingly </w:t>
      </w:r>
      <w:r w:rsidRPr="00AE23F1">
        <w:rPr>
          <w:rFonts w:eastAsia="Cambria" w:cs="Times New Roman"/>
          <w:highlight w:val="green"/>
          <w:u w:val="single"/>
        </w:rPr>
        <w:t>blurred line between nuclear and conventional weapons</w:t>
      </w:r>
      <w:r w:rsidRPr="00AE23F1">
        <w:rPr>
          <w:rFonts w:eastAsia="Cambria" w:cs="Times New Roman"/>
          <w:u w:val="single"/>
        </w:rPr>
        <w:t xml:space="preserve"> is heightening </w:t>
      </w:r>
      <w:r w:rsidRPr="00AE23F1">
        <w:rPr>
          <w:rFonts w:eastAsia="Cambria" w:cs="Times New Roman"/>
        </w:rPr>
        <w:t xml:space="preserve">the </w:t>
      </w:r>
      <w:r w:rsidRPr="00AE23F1">
        <w:rPr>
          <w:rFonts w:eastAsia="Cambria" w:cs="Times New Roman"/>
          <w:u w:val="single"/>
        </w:rPr>
        <w:t>danger</w:t>
      </w:r>
      <w:r w:rsidRPr="00AE23F1">
        <w:rPr>
          <w:rFonts w:eastAsia="Cambria" w:cs="Times New Roman"/>
        </w:rPr>
        <w:t xml:space="preserve">. Nuclear and non-nuclear weapons have never been entirely </w:t>
      </w:r>
      <w:proofErr w:type="gramStart"/>
      <w:r w:rsidRPr="00AE23F1">
        <w:rPr>
          <w:rFonts w:eastAsia="Cambria" w:cs="Times New Roman"/>
        </w:rPr>
        <w:t>separate</w:t>
      </w:r>
      <w:proofErr w:type="gramEnd"/>
      <w:r w:rsidRPr="00AE23F1">
        <w:rPr>
          <w:rFonts w:eastAsia="Cambria" w:cs="Times New Roman"/>
        </w:rPr>
        <w:t xml:space="preserve"> from each other. The B-29 bomber, for example, was designed and built to deliver conventional bombs. But on 6 August 1945 one of these aircraft, Enola Gay, dropped a nuclear weapon on the Japanese city of Hiroshima. Seventy-four years later, nine countries now possess thousands of nuclear weapons, which are becoming increasingly entangled with non-nuclear weapons. The global stockpile of nuclear weapons is down from an all-time high of about 64,000 in 1986 - but some contemporary weapons are about 300 times more powerful than the bomb dropped on Hiroshima. Apart from the UK, all nuclear-armed states possess dual-use weapons that can be used to deliver nuclear or conventional warheads. These include missiles of ever-longer </w:t>
      </w:r>
      <w:proofErr w:type="spellStart"/>
      <w:proofErr w:type="gramStart"/>
      <w:r w:rsidRPr="00AE23F1">
        <w:rPr>
          <w:rFonts w:eastAsia="Cambria" w:cs="Times New Roman"/>
        </w:rPr>
        <w:t>ranges.</w:t>
      </w:r>
      <w:r w:rsidRPr="00AE23F1">
        <w:rPr>
          <w:rFonts w:eastAsia="Cambria" w:cs="Times New Roman"/>
          <w:u w:val="single"/>
        </w:rPr>
        <w:t>Russia</w:t>
      </w:r>
      <w:proofErr w:type="spellEnd"/>
      <w:proofErr w:type="gramEnd"/>
      <w:r w:rsidRPr="00AE23F1">
        <w:rPr>
          <w:rFonts w:eastAsia="Cambria" w:cs="Times New Roman"/>
          <w:u w:val="single"/>
        </w:rPr>
        <w:t>,</w:t>
      </w:r>
      <w:r w:rsidRPr="00AE23F1">
        <w:rPr>
          <w:rFonts w:eastAsia="Cambria" w:cs="Times New Roman"/>
        </w:rPr>
        <w:t xml:space="preserve"> for example, has recently </w:t>
      </w:r>
      <w:r w:rsidRPr="00AE23F1">
        <w:rPr>
          <w:rFonts w:eastAsia="Cambria" w:cs="Times New Roman"/>
          <w:u w:val="single"/>
        </w:rPr>
        <w:t xml:space="preserve">deployed a </w:t>
      </w:r>
      <w:r w:rsidRPr="00AE23F1">
        <w:rPr>
          <w:rFonts w:eastAsia="Cambria" w:cs="Times New Roman"/>
          <w:highlight w:val="green"/>
          <w:u w:val="single"/>
        </w:rPr>
        <w:t>new ground-launched cruise missile</w:t>
      </w:r>
      <w:r w:rsidRPr="00AE23F1">
        <w:rPr>
          <w:rFonts w:eastAsia="Cambria" w:cs="Times New Roman"/>
        </w:rPr>
        <w:t xml:space="preserve">, the 9M729. The US believes this missile is dual-use and has been tested to distances "well over" 500km (310 miles). The </w:t>
      </w:r>
      <w:r w:rsidRPr="00AE23F1">
        <w:rPr>
          <w:rFonts w:eastAsia="Cambria" w:cs="Times New Roman"/>
          <w:u w:val="single"/>
        </w:rPr>
        <w:t xml:space="preserve">missile is </w:t>
      </w:r>
      <w:r w:rsidRPr="00AE23F1">
        <w:rPr>
          <w:rFonts w:eastAsia="Cambria" w:cs="Times New Roman"/>
          <w:highlight w:val="green"/>
          <w:u w:val="single"/>
        </w:rPr>
        <w:t>at the heart of US claims Russia breached the terms of a treaty</w:t>
      </w:r>
      <w:r w:rsidRPr="00AE23F1">
        <w:rPr>
          <w:rFonts w:eastAsia="Cambria" w:cs="Times New Roman"/>
        </w:rPr>
        <w:t xml:space="preserve"> banning the use of medium- and intermediate-range missiles. The </w:t>
      </w:r>
      <w:r w:rsidRPr="00AE23F1">
        <w:rPr>
          <w:rFonts w:eastAsia="Cambria" w:cs="Times New Roman"/>
          <w:highlight w:val="green"/>
          <w:u w:val="single"/>
        </w:rPr>
        <w:t>US</w:t>
      </w:r>
      <w:r w:rsidRPr="00AE23F1">
        <w:rPr>
          <w:rFonts w:eastAsia="Cambria" w:cs="Times New Roman"/>
          <w:u w:val="single"/>
        </w:rPr>
        <w:t xml:space="preserve"> </w:t>
      </w:r>
      <w:r w:rsidRPr="00AE23F1">
        <w:rPr>
          <w:rFonts w:eastAsia="Cambria" w:cs="Times New Roman"/>
        </w:rPr>
        <w:t xml:space="preserve">has announced its </w:t>
      </w:r>
      <w:r w:rsidRPr="00AE23F1">
        <w:rPr>
          <w:rFonts w:eastAsia="Cambria" w:cs="Times New Roman"/>
          <w:highlight w:val="green"/>
          <w:u w:val="single"/>
        </w:rPr>
        <w:t>withdrawal from the pact</w:t>
      </w:r>
      <w:r w:rsidRPr="00AE23F1">
        <w:rPr>
          <w:rFonts w:eastAsia="Cambria" w:cs="Times New Roman"/>
          <w:u w:val="single"/>
        </w:rPr>
        <w:t xml:space="preserve">, raising concerns about </w:t>
      </w:r>
      <w:r w:rsidRPr="00AE23F1">
        <w:rPr>
          <w:rFonts w:eastAsia="Cambria" w:cs="Times New Roman"/>
          <w:b/>
          <w:iCs/>
          <w:highlight w:val="green"/>
          <w:u w:val="single"/>
        </w:rPr>
        <w:t>a new arms race</w:t>
      </w:r>
      <w:r w:rsidRPr="00AE23F1">
        <w:rPr>
          <w:rFonts w:eastAsia="Cambria" w:cs="Times New Roman"/>
        </w:rPr>
        <w:t xml:space="preserve">. China, meanwhile, has recently been showing off its newest missile, the DF-26. Capable of travelling more than 2,500km (1,553 miles), it appears to be the world's </w:t>
      </w:r>
      <w:proofErr w:type="gramStart"/>
      <w:r w:rsidRPr="00AE23F1">
        <w:rPr>
          <w:rFonts w:eastAsia="Cambria" w:cs="Times New Roman"/>
        </w:rPr>
        <w:t>longest range</w:t>
      </w:r>
      <w:proofErr w:type="gramEnd"/>
      <w:r w:rsidRPr="00AE23F1">
        <w:rPr>
          <w:rFonts w:eastAsia="Cambria" w:cs="Times New Roman"/>
        </w:rPr>
        <w:t xml:space="preserve"> dual-use missile capable of a precision strike. There are </w:t>
      </w:r>
      <w:proofErr w:type="gramStart"/>
      <w:r w:rsidRPr="00AE23F1">
        <w:rPr>
          <w:rFonts w:eastAsia="Cambria" w:cs="Times New Roman"/>
          <w:u w:val="single"/>
        </w:rPr>
        <w:t>a number of</w:t>
      </w:r>
      <w:proofErr w:type="gramEnd"/>
      <w:r w:rsidRPr="00AE23F1">
        <w:rPr>
          <w:rFonts w:eastAsia="Cambria" w:cs="Times New Roman"/>
          <w:u w:val="single"/>
        </w:rPr>
        <w:t xml:space="preserve"> scenarios in which such missiles could inadvertently </w:t>
      </w:r>
      <w:r w:rsidRPr="00AE23F1">
        <w:rPr>
          <w:rFonts w:eastAsia="Cambria" w:cs="Times New Roman"/>
          <w:highlight w:val="green"/>
          <w:u w:val="single"/>
        </w:rPr>
        <w:t>increase the chance of a nuclear war</w:t>
      </w:r>
      <w:r w:rsidRPr="00AE23F1">
        <w:rPr>
          <w:rFonts w:eastAsia="Cambria" w:cs="Times New Roman"/>
          <w:u w:val="single"/>
        </w:rPr>
        <w:t>.</w:t>
      </w:r>
      <w:r w:rsidRPr="00AE23F1">
        <w:rPr>
          <w:rFonts w:eastAsia="Cambria" w:cs="Times New Roman"/>
        </w:rPr>
        <w:t xml:space="preserve"> The most obvious is that in a conflict, they might be </w:t>
      </w:r>
      <w:r w:rsidRPr="00AE23F1">
        <w:rPr>
          <w:rFonts w:eastAsia="Cambria" w:cs="Times New Roman"/>
          <w:u w:val="single"/>
        </w:rPr>
        <w:t xml:space="preserve">launched with </w:t>
      </w:r>
      <w:r w:rsidRPr="00AE23F1">
        <w:rPr>
          <w:rFonts w:eastAsia="Cambria" w:cs="Times New Roman"/>
          <w:highlight w:val="green"/>
          <w:u w:val="single"/>
        </w:rPr>
        <w:t>conventional warheads</w:t>
      </w:r>
      <w:r w:rsidRPr="00AE23F1">
        <w:rPr>
          <w:rFonts w:eastAsia="Cambria" w:cs="Times New Roman"/>
          <w:u w:val="single"/>
        </w:rPr>
        <w:t xml:space="preserve"> but </w:t>
      </w:r>
      <w:r w:rsidRPr="00AE23F1">
        <w:rPr>
          <w:rFonts w:eastAsia="Cambria" w:cs="Times New Roman"/>
          <w:highlight w:val="green"/>
          <w:u w:val="single"/>
        </w:rPr>
        <w:t>mistaken for nuclear weapons</w:t>
      </w:r>
      <w:r w:rsidRPr="00AE23F1">
        <w:rPr>
          <w:rFonts w:eastAsia="Cambria" w:cs="Times New Roman"/>
          <w:u w:val="single"/>
        </w:rPr>
        <w:t>.</w:t>
      </w:r>
      <w:r w:rsidRPr="00AE23F1">
        <w:rPr>
          <w:rFonts w:eastAsia="Cambria" w:cs="Times New Roman"/>
        </w:rPr>
        <w:t xml:space="preserve"> This ambiguity could </w:t>
      </w:r>
      <w:r w:rsidRPr="00AE23F1">
        <w:rPr>
          <w:rFonts w:eastAsia="Cambria" w:cs="Times New Roman"/>
          <w:highlight w:val="green"/>
          <w:u w:val="single"/>
        </w:rPr>
        <w:t>prompt</w:t>
      </w:r>
      <w:r w:rsidRPr="00AE23F1">
        <w:rPr>
          <w:rFonts w:eastAsia="Cambria" w:cs="Times New Roman"/>
        </w:rPr>
        <w:t xml:space="preserve"> the adversary to launch </w:t>
      </w:r>
      <w:r w:rsidRPr="00AE23F1">
        <w:rPr>
          <w:rFonts w:eastAsia="Cambria" w:cs="Times New Roman"/>
          <w:u w:val="single"/>
        </w:rPr>
        <w:t xml:space="preserve">an </w:t>
      </w:r>
      <w:r w:rsidRPr="00AE23F1">
        <w:rPr>
          <w:rFonts w:eastAsia="Cambria" w:cs="Times New Roman"/>
          <w:highlight w:val="green"/>
          <w:u w:val="single"/>
        </w:rPr>
        <w:t>immediate nuclear response</w:t>
      </w:r>
      <w:r w:rsidRPr="00AE23F1">
        <w:rPr>
          <w:rFonts w:eastAsia="Cambria" w:cs="Times New Roman"/>
        </w:rPr>
        <w:t xml:space="preserve">. It is difficult to know whether it would choose this course of action - or wait until the weapons had detonated and it became clear how they were armed. In practice, the greatest danger with dual-use missiles may lie elsewhere: misidentification before they have even been launched. Imagine that China dispersed lorry-mounted DF-26 missiles loaded with nuclear warheads around its territory. The U.S., wrongly believing them to be conventionally armed, might decide to try to destroy them. By attacking them, it could inadvertently provoke China into launching those nuclear weapons it still had before they could be destroyed. Dual-use missiles are not the only way in which nuclear and non-nuclear weapons are increasingly entangled. For example, all nuclear forces need a communication system - which could include satellites. But, increasingly, these </w:t>
      </w:r>
      <w:r w:rsidRPr="00AE23F1">
        <w:rPr>
          <w:rFonts w:eastAsia="Cambria" w:cs="Times New Roman"/>
          <w:highlight w:val="green"/>
          <w:u w:val="single"/>
        </w:rPr>
        <w:t>nuclear command-and-control systems</w:t>
      </w:r>
      <w:r w:rsidRPr="00AE23F1">
        <w:rPr>
          <w:rFonts w:eastAsia="Cambria" w:cs="Times New Roman"/>
          <w:u w:val="single"/>
        </w:rPr>
        <w:t xml:space="preserve"> </w:t>
      </w:r>
      <w:r w:rsidRPr="00AE23F1">
        <w:rPr>
          <w:rFonts w:eastAsia="Cambria" w:cs="Times New Roman"/>
        </w:rPr>
        <w:t xml:space="preserve">are also being used </w:t>
      </w:r>
      <w:r w:rsidRPr="00AE23F1">
        <w:rPr>
          <w:rFonts w:eastAsia="Cambria" w:cs="Times New Roman"/>
          <w:u w:val="single"/>
        </w:rPr>
        <w:t xml:space="preserve">to </w:t>
      </w:r>
      <w:r w:rsidRPr="00AE23F1">
        <w:rPr>
          <w:rFonts w:eastAsia="Cambria" w:cs="Times New Roman"/>
          <w:highlight w:val="green"/>
          <w:u w:val="single"/>
        </w:rPr>
        <w:t>support non-nuclear operations</w:t>
      </w:r>
      <w:r w:rsidRPr="00AE23F1">
        <w:rPr>
          <w:rFonts w:eastAsia="Cambria" w:cs="Times New Roman"/>
        </w:rPr>
        <w:t xml:space="preserve">. </w:t>
      </w:r>
      <w:r w:rsidRPr="00AE23F1">
        <w:rPr>
          <w:rFonts w:eastAsia="Cambria" w:cs="Times New Roman"/>
          <w:u w:val="single"/>
        </w:rPr>
        <w:t xml:space="preserve">The </w:t>
      </w:r>
      <w:r w:rsidRPr="00AE23F1">
        <w:rPr>
          <w:rFonts w:eastAsia="Cambria" w:cs="Times New Roman"/>
          <w:highlight w:val="green"/>
          <w:u w:val="single"/>
        </w:rPr>
        <w:t>U.S</w:t>
      </w:r>
      <w:r w:rsidRPr="00AE23F1">
        <w:rPr>
          <w:rFonts w:eastAsia="Cambria" w:cs="Times New Roman"/>
          <w:highlight w:val="green"/>
        </w:rPr>
        <w:t xml:space="preserve">., </w:t>
      </w:r>
      <w:r w:rsidRPr="00AE23F1">
        <w:rPr>
          <w:rFonts w:eastAsia="Cambria" w:cs="Times New Roman"/>
        </w:rPr>
        <w:t>for example</w:t>
      </w:r>
      <w:r w:rsidRPr="00AE23F1">
        <w:rPr>
          <w:rFonts w:eastAsia="Cambria" w:cs="Times New Roman"/>
          <w:u w:val="single"/>
        </w:rPr>
        <w:t xml:space="preserve">, operates satellites </w:t>
      </w:r>
      <w:r w:rsidRPr="00AE23F1">
        <w:rPr>
          <w:rFonts w:eastAsia="Cambria" w:cs="Times New Roman"/>
        </w:rPr>
        <w:t xml:space="preserve">to provide warning of attacks with nuclear-armed or conventionally armed ballistic missiles. In a conflict between </w:t>
      </w:r>
      <w:proofErr w:type="spellStart"/>
      <w:r w:rsidRPr="00AE23F1">
        <w:rPr>
          <w:rFonts w:eastAsia="Cambria" w:cs="Times New Roman"/>
        </w:rPr>
        <w:t>Nato</w:t>
      </w:r>
      <w:proofErr w:type="spellEnd"/>
      <w:r w:rsidRPr="00AE23F1">
        <w:rPr>
          <w:rFonts w:eastAsia="Cambria" w:cs="Times New Roman"/>
        </w:rPr>
        <w:t xml:space="preserve"> and Russia, these could be used to detect short-range </w:t>
      </w:r>
      <w:r w:rsidRPr="00AE23F1">
        <w:rPr>
          <w:rFonts w:eastAsia="Cambria" w:cs="Times New Roman"/>
        </w:rPr>
        <w:lastRenderedPageBreak/>
        <w:t xml:space="preserve">conventional ballistic missiles launched by Russia - as the first step towards shooting them down. If this strategy was successful, </w:t>
      </w:r>
      <w:r w:rsidRPr="00AE23F1">
        <w:rPr>
          <w:rFonts w:eastAsia="Cambria" w:cs="Times New Roman"/>
          <w:highlight w:val="green"/>
          <w:u w:val="single"/>
        </w:rPr>
        <w:t>Russia could decide to attack the US early-warning satellites</w:t>
      </w:r>
      <w:r w:rsidRPr="00AE23F1">
        <w:rPr>
          <w:rFonts w:eastAsia="Cambria" w:cs="Times New Roman"/>
          <w:u w:val="single"/>
        </w:rPr>
        <w:t xml:space="preserve"> </w:t>
      </w:r>
      <w:r w:rsidRPr="00AE23F1">
        <w:rPr>
          <w:rFonts w:eastAsia="Cambria" w:cs="Times New Roman"/>
        </w:rPr>
        <w:t xml:space="preserve">in response. In fact, the US intelligence community has warned that Russia is developing ground-based laser weapons for that exact purpose. But blinding U.S. early-warning satellites would not simply undermine its ability to spot conventionally armed missiles. It would also </w:t>
      </w:r>
      <w:r w:rsidRPr="00AE23F1">
        <w:rPr>
          <w:rFonts w:eastAsia="Cambria" w:cs="Times New Roman"/>
          <w:highlight w:val="green"/>
          <w:u w:val="single"/>
        </w:rPr>
        <w:t>compromise the ability of the US to detect nuclear-armed ballistic missiles</w:t>
      </w:r>
      <w:r w:rsidRPr="00AE23F1">
        <w:rPr>
          <w:rFonts w:eastAsia="Cambria" w:cs="Times New Roman"/>
        </w:rPr>
        <w:t xml:space="preserve"> and could raise fears that Russia was planning a nuclear attack on the US. Indeed, the latest US Nuclear Posture Review - the key official statement of </w:t>
      </w:r>
      <w:r w:rsidRPr="00AE23F1">
        <w:rPr>
          <w:rFonts w:eastAsia="Cambria" w:cs="Times New Roman"/>
          <w:highlight w:val="green"/>
          <w:u w:val="single"/>
        </w:rPr>
        <w:t>US nuclear policy</w:t>
      </w:r>
      <w:r w:rsidRPr="00AE23F1">
        <w:rPr>
          <w:rFonts w:eastAsia="Cambria" w:cs="Times New Roman"/>
        </w:rPr>
        <w:t xml:space="preserve"> - explicitly threatens to </w:t>
      </w:r>
      <w:r w:rsidRPr="00AE23F1">
        <w:rPr>
          <w:rFonts w:eastAsia="Cambria" w:cs="Times New Roman"/>
          <w:highlight w:val="green"/>
          <w:u w:val="single"/>
        </w:rPr>
        <w:t>consider the use of nuclear weapons against any state that attacks its</w:t>
      </w:r>
      <w:r w:rsidRPr="00AE23F1">
        <w:rPr>
          <w:rFonts w:eastAsia="Cambria" w:cs="Times New Roman"/>
          <w:u w:val="single"/>
        </w:rPr>
        <w:t xml:space="preserve"> </w:t>
      </w:r>
      <w:r w:rsidRPr="00AE23F1">
        <w:rPr>
          <w:rFonts w:eastAsia="Cambria" w:cs="Times New Roman"/>
        </w:rPr>
        <w:t xml:space="preserve">nuclear </w:t>
      </w:r>
      <w:r w:rsidRPr="00AE23F1">
        <w:rPr>
          <w:rFonts w:eastAsia="Cambria" w:cs="Times New Roman"/>
          <w:highlight w:val="green"/>
          <w:u w:val="single"/>
        </w:rPr>
        <w:t>command-and-control systems</w:t>
      </w:r>
      <w:r w:rsidRPr="00AE23F1">
        <w:rPr>
          <w:rFonts w:eastAsia="Cambria" w:cs="Times New Roman"/>
        </w:rPr>
        <w:t xml:space="preserve">. This threat applies </w:t>
      </w:r>
      <w:proofErr w:type="gramStart"/>
      <w:r w:rsidRPr="00AE23F1">
        <w:rPr>
          <w:rFonts w:eastAsia="Cambria" w:cs="Times New Roman"/>
        </w:rPr>
        <w:t>whether or not</w:t>
      </w:r>
      <w:proofErr w:type="gramEnd"/>
      <w:r w:rsidRPr="00AE23F1">
        <w:rPr>
          <w:rFonts w:eastAsia="Cambria" w:cs="Times New Roman"/>
        </w:rPr>
        <w:t xml:space="preserve"> that state has used nuclear weapons first. The governments of nuclear-armed states are presumably aware of the growing entanglement between nuclear and non-nuclear weapons. They are also aware of at least some of the associated dangers. However, working to reduce these risks does not seem to be a priority. The focus remains on enhancing their military capabilities, to deter one another. One option could be for countries to try to agree a ban on weapons that could threaten nuclear command-and-control satellites. But for the moment, governments of nuclear-armed states are reluctant to sit around the same table. As a result, the prospects of such cooperation appear to be bleak.</w:t>
      </w:r>
      <w:bookmarkEnd w:id="1"/>
    </w:p>
    <w:p w14:paraId="243C3522" w14:textId="5444F1EE" w:rsidR="00420B5D" w:rsidRDefault="00A217DC" w:rsidP="00933F6A">
      <w:pPr>
        <w:pStyle w:val="Heading2"/>
      </w:pPr>
      <w:r>
        <w:lastRenderedPageBreak/>
        <w:t>3</w:t>
      </w:r>
    </w:p>
    <w:p w14:paraId="03FA1DFE" w14:textId="77777777" w:rsidR="0058665D" w:rsidRPr="000A064F" w:rsidRDefault="0058665D" w:rsidP="0058665D">
      <w:pPr>
        <w:pStyle w:val="Heading4"/>
      </w:pPr>
      <w:r w:rsidRPr="000A064F">
        <w:t xml:space="preserve">The Standard is </w:t>
      </w:r>
      <w:r w:rsidRPr="000A064F">
        <w:rPr>
          <w:u w:val="single"/>
        </w:rPr>
        <w:t>Maximizing Expected Wellbeing</w:t>
      </w:r>
      <w:r w:rsidRPr="000A064F">
        <w:t xml:space="preserve"> – Act Hedonistic Util</w:t>
      </w:r>
    </w:p>
    <w:p w14:paraId="2D5D5511" w14:textId="77777777" w:rsidR="0058665D" w:rsidRDefault="0058665D" w:rsidP="0058665D">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70954510" w14:textId="77777777" w:rsidR="0058665D" w:rsidRDefault="0058665D" w:rsidP="0058665D">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2987797D" w14:textId="77777777" w:rsidR="0058665D" w:rsidRDefault="0058665D" w:rsidP="0058665D">
      <w:pPr>
        <w:pStyle w:val="Heading4"/>
      </w:pPr>
      <w:r>
        <w:t>b) Moral uncertainty</w:t>
      </w:r>
    </w:p>
    <w:p w14:paraId="4D4C81DB" w14:textId="77777777" w:rsidR="0058665D" w:rsidRPr="005F7BED" w:rsidRDefault="0058665D" w:rsidP="0058665D">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0B1E9969" w14:textId="77777777" w:rsidR="0058665D" w:rsidRPr="009126EB" w:rsidRDefault="0058665D" w:rsidP="0058665D">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2FF0055F" w14:textId="77777777" w:rsidR="0058665D" w:rsidRDefault="0058665D" w:rsidP="0058665D">
      <w:pPr>
        <w:pStyle w:val="Heading4"/>
      </w:pPr>
      <w:r w:rsidRPr="000A064F">
        <w:t xml:space="preserve">[2] </w:t>
      </w:r>
      <w:r w:rsidRPr="00D93201">
        <w:rPr>
          <w:u w:val="single"/>
        </w:rPr>
        <w:t>Actor specificity</w:t>
      </w:r>
      <w:r w:rsidRPr="000A064F">
        <w:t xml:space="preserve"> – </w:t>
      </w:r>
    </w:p>
    <w:p w14:paraId="260AD824" w14:textId="77777777" w:rsidR="0058665D" w:rsidRDefault="0058665D" w:rsidP="0058665D">
      <w:pPr>
        <w:pStyle w:val="Heading4"/>
      </w:pPr>
      <w:r>
        <w:t>a)</w:t>
      </w:r>
      <w:r w:rsidRPr="000A064F">
        <w:t xml:space="preserve"> Governments must aggregate since every policy benefit some and harms others, which also means side constraints freeze action. </w:t>
      </w:r>
    </w:p>
    <w:p w14:paraId="0912B3A0" w14:textId="77777777" w:rsidR="0058665D" w:rsidRDefault="0058665D" w:rsidP="0058665D">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62CC7732" w14:textId="77777777" w:rsidR="0058665D" w:rsidRPr="000A064F" w:rsidRDefault="0058665D" w:rsidP="0058665D">
      <w:pPr>
        <w:pStyle w:val="Heading4"/>
      </w:pPr>
      <w:r w:rsidRPr="000A064F">
        <w:t>Actor-specificity comes first since different agents have different ethical standings. Takes out util calc indicts since they’re empirically denied, and link turns them because the alt would be no action.</w:t>
      </w:r>
    </w:p>
    <w:p w14:paraId="59059D44" w14:textId="77777777" w:rsidR="0058665D" w:rsidRPr="000A064F" w:rsidRDefault="0058665D" w:rsidP="0058665D">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476F2D51" w14:textId="77777777" w:rsidR="0058665D" w:rsidRDefault="0058665D" w:rsidP="0058665D">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 xml:space="preserve">if it has an external benefit – Aff gets plans, while Neg gets DAs and counterplans. Other </w:t>
      </w:r>
      <w:proofErr w:type="spellStart"/>
      <w:r w:rsidRPr="000A064F">
        <w:t>fwrks</w:t>
      </w:r>
      <w:proofErr w:type="spellEnd"/>
      <w:r w:rsidRPr="000A064F">
        <w:t xml:space="preserve"> deny 1 side engagement on link and impact level. TJFs</w:t>
      </w:r>
      <w:r>
        <w:t xml:space="preserve"> outweighs </w:t>
      </w:r>
      <w:r w:rsidRPr="000A064F">
        <w:t>because concerns fairness –</w:t>
      </w:r>
      <w:r>
        <w:t xml:space="preserve"> outweighs </w:t>
      </w:r>
      <w:r w:rsidRPr="000A064F">
        <w:t xml:space="preserve">all </w:t>
      </w:r>
      <w:proofErr w:type="spellStart"/>
      <w:r w:rsidRPr="000A064F">
        <w:t>args</w:t>
      </w:r>
      <w:proofErr w:type="spellEnd"/>
      <w:r w:rsidRPr="000A064F">
        <w:t xml:space="preserve"> concede valid of fairness</w:t>
      </w:r>
      <w:r>
        <w:t>.</w:t>
      </w:r>
    </w:p>
    <w:p w14:paraId="0F2A60AF" w14:textId="77777777" w:rsidR="0058665D" w:rsidRPr="004172C0" w:rsidRDefault="0058665D" w:rsidP="0058665D">
      <w:pPr>
        <w:pStyle w:val="Heading4"/>
      </w:pPr>
      <w:r>
        <w:t xml:space="preserve">[5] </w:t>
      </w:r>
      <w:r w:rsidRPr="004172C0">
        <w:t>Pleasure and pain are the starting point for moral reasoning.</w:t>
      </w:r>
    </w:p>
    <w:p w14:paraId="67CBCE66" w14:textId="77777777" w:rsidR="0058665D" w:rsidRPr="004172C0" w:rsidRDefault="0058665D" w:rsidP="0058665D">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4D2D9C48" w14:textId="3C2EC8E6" w:rsidR="00BB604C" w:rsidRPr="0058665D" w:rsidRDefault="0058665D" w:rsidP="0058665D">
      <w:pPr>
        <w:spacing w:line="276" w:lineRule="auto"/>
        <w:rPr>
          <w:rFonts w:cstheme="minorHAnsi"/>
          <w:sz w:val="12"/>
        </w:rPr>
      </w:pPr>
      <w:r w:rsidRPr="004172C0">
        <w:rPr>
          <w:rFonts w:cstheme="minorHAnsi"/>
          <w:sz w:val="12"/>
        </w:rPr>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proofErr w:type="spellStart"/>
      <w:r w:rsidRPr="00D15E8F">
        <w:rPr>
          <w:rStyle w:val="Emphasis"/>
          <w:highlight w:val="green"/>
        </w:rPr>
        <w:t>disvaluable</w:t>
      </w:r>
      <w:proofErr w:type="spellEnd"/>
      <w:r w:rsidRPr="004172C0">
        <w:rPr>
          <w:rFonts w:cstheme="minorHAnsi"/>
          <w:sz w:val="12"/>
        </w:rPr>
        <w:t xml:space="preserve">. On virtually any proposed list of intrinsic values and disvalues (we will look at some of </w:t>
      </w:r>
      <w:r w:rsidRPr="004172C0">
        <w:rPr>
          <w:rFonts w:cstheme="minorHAnsi"/>
          <w:sz w:val="12"/>
        </w:rPr>
        <w:lastRenderedPageBreak/>
        <w:t xml:space="preserve">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2E297C6C" w14:textId="31AD2EFA" w:rsidR="0051401D" w:rsidRDefault="00BB604C" w:rsidP="00AB200F">
      <w:pPr>
        <w:pStyle w:val="Heading2"/>
      </w:pPr>
      <w:r>
        <w:lastRenderedPageBreak/>
        <w:t>Case</w:t>
      </w:r>
    </w:p>
    <w:p w14:paraId="366730E7" w14:textId="107BAA73" w:rsidR="005B619E" w:rsidRDefault="005B619E" w:rsidP="005B619E">
      <w:r>
        <w:t>Ci: the neg debater doe</w:t>
      </w:r>
      <w:r w:rsidR="004C5455">
        <w:t>s</w:t>
      </w:r>
      <w:r>
        <w:t xml:space="preserve"> </w:t>
      </w:r>
      <w:r w:rsidR="00BA21CD">
        <w:t>not need</w:t>
      </w:r>
      <w:r>
        <w:t xml:space="preserve"> disclose </w:t>
      </w:r>
      <w:proofErr w:type="spellStart"/>
      <w:r>
        <w:t>constructives</w:t>
      </w:r>
      <w:proofErr w:type="spellEnd"/>
      <w:r w:rsidR="004C5455">
        <w:t xml:space="preserve"> before the round</w:t>
      </w:r>
      <w:r w:rsidR="00BA21CD">
        <w:t xml:space="preserve"> and does not need to concede the aff framework</w:t>
      </w:r>
    </w:p>
    <w:p w14:paraId="7A4FD92E" w14:textId="3CC6CBC7" w:rsidR="00BA21CD" w:rsidRDefault="00BA21CD" w:rsidP="005B619E">
      <w:r>
        <w:t>on their standards:</w:t>
      </w:r>
    </w:p>
    <w:p w14:paraId="658F3A49" w14:textId="5DD53E28" w:rsidR="005B619E" w:rsidRDefault="005B619E" w:rsidP="005B619E">
      <w:r w:rsidRPr="005B619E">
        <w:t xml:space="preserve">idk what my </w:t>
      </w:r>
      <w:proofErr w:type="spellStart"/>
      <w:r w:rsidRPr="005B619E">
        <w:t>nc</w:t>
      </w:r>
      <w:proofErr w:type="spellEnd"/>
      <w:r w:rsidRPr="005B619E">
        <w:t xml:space="preserve"> is and I need to use CX to get links and stuff</w:t>
      </w:r>
    </w:p>
    <w:p w14:paraId="5E4FC32C" w14:textId="25B551F8" w:rsidR="004C5455" w:rsidRDefault="004C5455" w:rsidP="005B619E">
      <w:proofErr w:type="gramStart"/>
      <w:r>
        <w:t>also</w:t>
      </w:r>
      <w:proofErr w:type="gramEnd"/>
      <w:r>
        <w:t xml:space="preserve"> u violate </w:t>
      </w:r>
      <w:proofErr w:type="spellStart"/>
      <w:r>
        <w:t>ur</w:t>
      </w:r>
      <w:proofErr w:type="spellEnd"/>
      <w:r>
        <w:t xml:space="preserve"> own </w:t>
      </w:r>
      <w:proofErr w:type="spellStart"/>
      <w:r>
        <w:t>interp</w:t>
      </w:r>
      <w:proofErr w:type="spellEnd"/>
      <w:r>
        <w:t xml:space="preserve"> – u gave me this ac without the </w:t>
      </w:r>
      <w:proofErr w:type="spellStart"/>
      <w:r>
        <w:t>os</w:t>
      </w:r>
      <w:proofErr w:type="spellEnd"/>
      <w:r>
        <w:t xml:space="preserve"> stuff which means that the shell is new and I </w:t>
      </w:r>
      <w:proofErr w:type="spellStart"/>
      <w:r>
        <w:t>actualy</w:t>
      </w:r>
      <w:proofErr w:type="spellEnd"/>
      <w:r>
        <w:t xml:space="preserve"> have less time to prep for</w:t>
      </w:r>
      <w:r w:rsidR="00A93A6B">
        <w:t xml:space="preserve"> it so turn that </w:t>
      </w:r>
      <w:proofErr w:type="spellStart"/>
      <w:r w:rsidR="00A93A6B">
        <w:t>arg</w:t>
      </w:r>
      <w:proofErr w:type="spellEnd"/>
    </w:p>
    <w:p w14:paraId="01F0F8AF" w14:textId="411E5D97" w:rsidR="00F47EE7" w:rsidRDefault="00F47EE7" w:rsidP="005B619E">
      <w:proofErr w:type="gramStart"/>
      <w:r>
        <w:t>also</w:t>
      </w:r>
      <w:proofErr w:type="gramEnd"/>
      <w:r>
        <w:t xml:space="preserve"> they have no paradigm issues – don’t grant them the shell.</w:t>
      </w:r>
    </w:p>
    <w:p w14:paraId="2AC81535" w14:textId="31025A1E" w:rsidR="005B619E" w:rsidRPr="005B619E" w:rsidRDefault="005B619E" w:rsidP="005B619E">
      <w:r>
        <w:t xml:space="preserve">use reasonability with a </w:t>
      </w:r>
      <w:proofErr w:type="spellStart"/>
      <w:r>
        <w:t>brightline</w:t>
      </w:r>
      <w:proofErr w:type="spellEnd"/>
      <w:r>
        <w:t xml:space="preserve"> of substance education</w:t>
      </w:r>
      <w:r w:rsidR="004C5455">
        <w:t>. resolve this shell so we can go back to substance.</w:t>
      </w:r>
    </w:p>
    <w:p w14:paraId="03A821D3" w14:textId="77777777" w:rsidR="00F14706" w:rsidRPr="00F14706" w:rsidRDefault="00F14706" w:rsidP="00F14706">
      <w:pPr>
        <w:keepNext/>
        <w:keepLines/>
        <w:pageBreakBefore/>
        <w:spacing w:before="40" w:after="0"/>
        <w:jc w:val="center"/>
        <w:outlineLvl w:val="2"/>
        <w:rPr>
          <w:rFonts w:eastAsia="MS Gothic" w:cs="Calibri"/>
          <w:b/>
          <w:sz w:val="32"/>
          <w:szCs w:val="24"/>
          <w:u w:val="single"/>
        </w:rPr>
      </w:pPr>
      <w:r w:rsidRPr="00F14706">
        <w:rPr>
          <w:rFonts w:eastAsia="MS Gothic" w:cs="Calibri"/>
          <w:b/>
          <w:sz w:val="32"/>
          <w:szCs w:val="24"/>
          <w:u w:val="single"/>
        </w:rPr>
        <w:lastRenderedPageBreak/>
        <w:t xml:space="preserve">Top Level – FRWK </w:t>
      </w:r>
    </w:p>
    <w:p w14:paraId="64265CC3" w14:textId="77777777" w:rsidR="00F14706" w:rsidRPr="00F14706" w:rsidRDefault="00F14706" w:rsidP="00F14706">
      <w:pPr>
        <w:keepNext/>
        <w:keepLines/>
        <w:spacing w:before="40" w:after="0"/>
        <w:outlineLvl w:val="3"/>
        <w:rPr>
          <w:rFonts w:eastAsia="MS Gothic" w:cs="Calibri"/>
          <w:b/>
          <w:iCs/>
          <w:color w:val="000000"/>
          <w:sz w:val="26"/>
        </w:rPr>
      </w:pPr>
      <w:r w:rsidRPr="00F14706">
        <w:rPr>
          <w:rFonts w:eastAsia="MS Gothic" w:cs="Calibri"/>
          <w:b/>
          <w:iCs/>
          <w:sz w:val="26"/>
        </w:rPr>
        <w:t xml:space="preserve">[1] </w:t>
      </w:r>
      <w:proofErr w:type="spellStart"/>
      <w:r w:rsidRPr="00F14706">
        <w:rPr>
          <w:rFonts w:eastAsia="MS Gothic" w:cs="Calibri"/>
          <w:b/>
          <w:iCs/>
          <w:color w:val="000000"/>
          <w:sz w:val="26"/>
        </w:rPr>
        <w:t>Apriori</w:t>
      </w:r>
      <w:proofErr w:type="spellEnd"/>
      <w:r w:rsidRPr="00F14706">
        <w:rPr>
          <w:rFonts w:eastAsia="MS Gothic" w:cs="Calibri"/>
          <w:b/>
          <w:iCs/>
          <w:color w:val="000000"/>
          <w:sz w:val="26"/>
        </w:rPr>
        <w:t xml:space="preserve"> is just definitional knowledge humans have invented to understand the world </w:t>
      </w:r>
      <w:proofErr w:type="gramStart"/>
      <w:r w:rsidRPr="00F14706">
        <w:rPr>
          <w:rFonts w:eastAsia="MS Gothic" w:cs="Calibri"/>
          <w:b/>
          <w:iCs/>
          <w:color w:val="000000"/>
          <w:sz w:val="26"/>
        </w:rPr>
        <w:t>e.g.</w:t>
      </w:r>
      <w:proofErr w:type="gramEnd"/>
      <w:r w:rsidRPr="00F14706">
        <w:rPr>
          <w:rFonts w:eastAsia="MS Gothic" w:cs="Calibri"/>
          <w:b/>
          <w:iCs/>
          <w:color w:val="000000"/>
          <w:sz w:val="26"/>
        </w:rPr>
        <w:t xml:space="preserve"> we know all bachelors are unmarried males but we can conceive of a world in which all bachelors are married women.</w:t>
      </w:r>
    </w:p>
    <w:p w14:paraId="2EC19F20" w14:textId="77777777" w:rsidR="00F14706" w:rsidRPr="00F14706" w:rsidRDefault="00F14706" w:rsidP="00F14706">
      <w:pPr>
        <w:keepNext/>
        <w:keepLines/>
        <w:spacing w:before="40" w:after="0"/>
        <w:outlineLvl w:val="3"/>
        <w:rPr>
          <w:rFonts w:eastAsia="MS Gothic" w:cs="Calibri"/>
          <w:b/>
          <w:iCs/>
          <w:sz w:val="26"/>
        </w:rPr>
      </w:pPr>
      <w:r w:rsidRPr="00F14706">
        <w:rPr>
          <w:rFonts w:eastAsia="MS Gothic" w:cs="Calibri"/>
          <w:b/>
          <w:iCs/>
          <w:sz w:val="26"/>
        </w:rPr>
        <w:t>[2] Hijack – util contextualizes why we care about violating the categorical imperative. It’s because it causes pain to individuals – otherwise your framework is impact justified.</w:t>
      </w:r>
    </w:p>
    <w:p w14:paraId="550252E2" w14:textId="77777777" w:rsidR="00F14706" w:rsidRPr="00F14706" w:rsidRDefault="00F14706" w:rsidP="00F14706">
      <w:pPr>
        <w:keepNext/>
        <w:keepLines/>
        <w:spacing w:before="40" w:after="0"/>
        <w:outlineLvl w:val="3"/>
        <w:rPr>
          <w:rFonts w:eastAsia="MS Gothic" w:cs="Calibri"/>
          <w:b/>
          <w:iCs/>
          <w:sz w:val="26"/>
        </w:rPr>
      </w:pPr>
      <w:r w:rsidRPr="00F14706">
        <w:rPr>
          <w:rFonts w:eastAsia="MS Gothic" w:cs="Calibri"/>
          <w:b/>
          <w:iCs/>
          <w:sz w:val="26"/>
        </w:rPr>
        <w:t xml:space="preserve">[3] No Intent Foresight Distinction – </w:t>
      </w:r>
      <w:proofErr w:type="spellStart"/>
      <w:r w:rsidRPr="00F14706">
        <w:rPr>
          <w:rFonts w:eastAsia="MS Gothic" w:cs="Calibri"/>
          <w:b/>
          <w:iCs/>
          <w:sz w:val="26"/>
        </w:rPr>
        <w:t>nc</w:t>
      </w:r>
      <w:proofErr w:type="spellEnd"/>
      <w:r w:rsidRPr="00F14706">
        <w:rPr>
          <w:rFonts w:eastAsia="MS Gothic" w:cs="Calibri"/>
          <w:b/>
          <w:iCs/>
          <w:sz w:val="26"/>
        </w:rPr>
        <w:t xml:space="preserve"> hijacks. </w:t>
      </w:r>
    </w:p>
    <w:p w14:paraId="55329426" w14:textId="77777777" w:rsidR="00F14706" w:rsidRPr="00F14706" w:rsidRDefault="00F14706" w:rsidP="00F14706">
      <w:pPr>
        <w:rPr>
          <w:rFonts w:eastAsia="Cambria" w:cs="Calibri"/>
          <w:b/>
          <w:bCs/>
          <w:sz w:val="26"/>
        </w:rPr>
      </w:pPr>
      <w:proofErr w:type="spellStart"/>
      <w:r w:rsidRPr="00F14706">
        <w:rPr>
          <w:rFonts w:eastAsia="Cambria" w:cs="Calibri"/>
          <w:b/>
          <w:bCs/>
          <w:sz w:val="26"/>
        </w:rPr>
        <w:t>Korsgaard</w:t>
      </w:r>
      <w:proofErr w:type="spellEnd"/>
      <w:r w:rsidRPr="00F14706">
        <w:rPr>
          <w:rFonts w:eastAsia="Cambria" w:cs="Calibri"/>
          <w:b/>
          <w:bCs/>
          <w:sz w:val="26"/>
        </w:rPr>
        <w:t xml:space="preserve"> 02 </w:t>
      </w:r>
      <w:r w:rsidRPr="00F14706">
        <w:rPr>
          <w:rFonts w:eastAsia="Cambria" w:cs="Calibri"/>
          <w:sz w:val="16"/>
        </w:rPr>
        <w:t xml:space="preserve">(Christine M. </w:t>
      </w:r>
      <w:proofErr w:type="spellStart"/>
      <w:r w:rsidRPr="00F14706">
        <w:rPr>
          <w:rFonts w:eastAsia="Cambria" w:cs="Calibri"/>
          <w:sz w:val="16"/>
        </w:rPr>
        <w:t>Korsgaard</w:t>
      </w:r>
      <w:proofErr w:type="spellEnd"/>
      <w:r w:rsidRPr="00F14706">
        <w:rPr>
          <w:rFonts w:eastAsia="Cambria" w:cs="Calibri"/>
          <w:sz w:val="16"/>
        </w:rPr>
        <w:t xml:space="preserve"> </w:t>
      </w:r>
      <w:proofErr w:type="spellStart"/>
      <w:r w:rsidRPr="00F14706">
        <w:rPr>
          <w:rFonts w:eastAsia="Cambria" w:cs="Calibri"/>
          <w:sz w:val="16"/>
        </w:rPr>
        <w:t>Internalism</w:t>
      </w:r>
      <w:proofErr w:type="spellEnd"/>
      <w:r w:rsidRPr="00F14706">
        <w:rPr>
          <w:rFonts w:eastAsia="Cambria" w:cs="Calibri"/>
          <w:sz w:val="16"/>
        </w:rPr>
        <w:t xml:space="preserve"> and the Sources of Normativity. Constructions of Practical Reason: Interviews on Moral and Political Philosophy, edited by </w:t>
      </w:r>
      <w:proofErr w:type="spellStart"/>
      <w:r w:rsidRPr="00F14706">
        <w:rPr>
          <w:rFonts w:eastAsia="Cambria" w:cs="Calibri"/>
          <w:sz w:val="16"/>
        </w:rPr>
        <w:t>Herlinde</w:t>
      </w:r>
      <w:proofErr w:type="spellEnd"/>
      <w:r w:rsidRPr="00F14706">
        <w:rPr>
          <w:rFonts w:eastAsia="Cambria" w:cs="Calibri"/>
          <w:sz w:val="16"/>
        </w:rPr>
        <w:t xml:space="preserve"> </w:t>
      </w:r>
      <w:proofErr w:type="spellStart"/>
      <w:r w:rsidRPr="00F14706">
        <w:rPr>
          <w:rFonts w:eastAsia="Cambria" w:cs="Calibri"/>
          <w:sz w:val="16"/>
        </w:rPr>
        <w:t>Pauer</w:t>
      </w:r>
      <w:proofErr w:type="spellEnd"/>
      <w:r w:rsidRPr="00F14706">
        <w:rPr>
          <w:rFonts w:eastAsia="Cambria" w:cs="Calibri"/>
          <w:sz w:val="16"/>
        </w:rPr>
        <w:t xml:space="preserve">-Studer (Stanford: Stanford University Press, 2002). </w:t>
      </w:r>
      <w:hyperlink r:id="rId24" w:history="1">
        <w:r w:rsidRPr="00F14706">
          <w:rPr>
            <w:rFonts w:eastAsia="Cambria" w:cs="Calibri"/>
            <w:sz w:val="16"/>
          </w:rPr>
          <w:t>http://www.people.fas.harvard.edu/~korsgaar/CPR.CMK.Interview.pdf) //</w:t>
        </w:r>
      </w:hyperlink>
      <w:r w:rsidRPr="00F14706">
        <w:rPr>
          <w:rFonts w:eastAsia="Cambria" w:cs="Calibri"/>
          <w:sz w:val="16"/>
        </w:rPr>
        <w:t xml:space="preserve"> Lex CH </w:t>
      </w:r>
    </w:p>
    <w:p w14:paraId="106A4CCD" w14:textId="77777777" w:rsidR="00F14706" w:rsidRPr="00F14706" w:rsidRDefault="00F14706" w:rsidP="00F14706">
      <w:pPr>
        <w:rPr>
          <w:rFonts w:eastAsia="Cambria" w:cs="Calibri"/>
          <w:b/>
          <w:bCs/>
          <w:u w:val="single"/>
        </w:rPr>
      </w:pPr>
      <w:r w:rsidRPr="00F14706">
        <w:rPr>
          <w:rFonts w:eastAsia="Cambria" w:cs="Calibri"/>
          <w:sz w:val="16"/>
        </w:rPr>
        <w:t xml:space="preserve">Some philosophers argue that a moral theory </w:t>
      </w:r>
      <w:proofErr w:type="gramStart"/>
      <w:r w:rsidRPr="00F14706">
        <w:rPr>
          <w:rFonts w:eastAsia="Cambria" w:cs="Calibri"/>
          <w:sz w:val="16"/>
        </w:rPr>
        <w:t>has to</w:t>
      </w:r>
      <w:proofErr w:type="gramEnd"/>
      <w:r w:rsidRPr="00F14706">
        <w:rPr>
          <w:rFonts w:eastAsia="Cambria" w:cs="Calibri"/>
          <w:sz w:val="16"/>
        </w:rPr>
        <w:t xml:space="preserve"> have at least a consequentialist structure (without being necessarily utilitarian), including a means-end conception of rationality in order to be able to take the consequences of actions into account. It has been a well-known objection (if we think, for example, of Max Weber’s distinction between </w:t>
      </w:r>
      <w:proofErr w:type="spellStart"/>
      <w:r w:rsidRPr="00F14706">
        <w:rPr>
          <w:rFonts w:eastAsia="Cambria" w:cs="Calibri"/>
          <w:sz w:val="16"/>
        </w:rPr>
        <w:t>Gesinnungsethik</w:t>
      </w:r>
      <w:proofErr w:type="spellEnd"/>
      <w:r w:rsidRPr="00F14706">
        <w:rPr>
          <w:rFonts w:eastAsia="Cambria" w:cs="Calibri"/>
          <w:sz w:val="16"/>
        </w:rPr>
        <w:t xml:space="preserve"> and </w:t>
      </w:r>
      <w:proofErr w:type="spellStart"/>
      <w:r w:rsidRPr="00F14706">
        <w:rPr>
          <w:rFonts w:eastAsia="Cambria" w:cs="Calibri"/>
          <w:sz w:val="16"/>
        </w:rPr>
        <w:t>Verantwortungsethik</w:t>
      </w:r>
      <w:proofErr w:type="spellEnd"/>
      <w:r w:rsidRPr="00F14706">
        <w:rPr>
          <w:rFonts w:eastAsia="Cambria" w:cs="Calibri"/>
          <w:sz w:val="16"/>
        </w:rPr>
        <w:t xml:space="preserve">) that Kant’s ethic does not take consequences into account. </w:t>
      </w:r>
      <w:r w:rsidRPr="00F14706">
        <w:rPr>
          <w:rFonts w:eastAsia="Cambria" w:cs="Calibri"/>
          <w:b/>
          <w:bCs/>
          <w:u w:val="single"/>
        </w:rPr>
        <w:t xml:space="preserve">What do you think of this objection and how does your modified Kantian moral theory answer it? </w:t>
      </w:r>
      <w:proofErr w:type="gramStart"/>
      <w:r w:rsidRPr="00F14706">
        <w:rPr>
          <w:rFonts w:eastAsia="Cambria" w:cs="Calibri"/>
          <w:sz w:val="16"/>
        </w:rPr>
        <w:t>Certainly</w:t>
      </w:r>
      <w:proofErr w:type="gramEnd"/>
      <w:r w:rsidRPr="00F14706">
        <w:rPr>
          <w:rFonts w:eastAsia="Cambria" w:cs="Calibri"/>
          <w:sz w:val="16"/>
        </w:rPr>
        <w:t xml:space="preserve"> I do not think that a moral theory has to have a consequentialist structure. Earlier I mentioned, as a common point between Kant and Aristotle, the view that the unit of moral assessment is the action, the act undertaken for the sake of a certain end, rather than merely the act by itself. Acts may be assessed primarily in terms of their consequential value, but actions, the units of moral value, should not be. </w:t>
      </w:r>
      <w:proofErr w:type="gramStart"/>
      <w:r w:rsidRPr="00F14706">
        <w:rPr>
          <w:rFonts w:eastAsia="Cambria" w:cs="Calibri"/>
          <w:b/>
          <w:bCs/>
          <w:u w:val="single"/>
        </w:rPr>
        <w:t>Of course</w:t>
      </w:r>
      <w:proofErr w:type="gramEnd"/>
      <w:r w:rsidRPr="00F14706">
        <w:rPr>
          <w:rFonts w:eastAsia="Cambria" w:cs="Calibri"/>
          <w:b/>
          <w:bCs/>
          <w:u w:val="single"/>
        </w:rPr>
        <w:t xml:space="preserve"> </w:t>
      </w:r>
      <w:r w:rsidRPr="00F14706">
        <w:rPr>
          <w:rFonts w:eastAsia="Cambria" w:cs="Calibri"/>
          <w:b/>
          <w:bCs/>
          <w:highlight w:val="green"/>
          <w:u w:val="single"/>
        </w:rPr>
        <w:t>I do not think that it is correct to say that Kantian agents do not care about</w:t>
      </w:r>
      <w:r w:rsidRPr="00F14706">
        <w:rPr>
          <w:rFonts w:eastAsia="Cambria" w:cs="Calibri"/>
          <w:b/>
          <w:bCs/>
          <w:u w:val="single"/>
        </w:rPr>
        <w:t xml:space="preserve"> or are not interested </w:t>
      </w:r>
      <w:r w:rsidRPr="00F14706">
        <w:rPr>
          <w:rFonts w:eastAsia="Cambria" w:cs="Calibri"/>
          <w:b/>
          <w:bCs/>
          <w:highlight w:val="green"/>
          <w:u w:val="single"/>
        </w:rPr>
        <w:t>either in the consequences of their acts. It would be impossible even to formulate a maxim without attention to the intended consequences of an act.</w:t>
      </w:r>
      <w:r w:rsidRPr="00F14706">
        <w:rPr>
          <w:rFonts w:eastAsia="Cambria" w:cs="Calibri"/>
          <w:b/>
          <w:bCs/>
          <w:u w:val="single"/>
        </w:rPr>
        <w:t xml:space="preserve"> So, I think, there is in a way a very deep disagreement here about what the unit of assessment is.</w:t>
      </w:r>
    </w:p>
    <w:p w14:paraId="59110387" w14:textId="77777777" w:rsidR="00F14706" w:rsidRPr="00F14706" w:rsidRDefault="00F14706" w:rsidP="00F14706">
      <w:pPr>
        <w:keepNext/>
        <w:keepLines/>
        <w:spacing w:before="40" w:after="0"/>
        <w:outlineLvl w:val="3"/>
        <w:rPr>
          <w:rFonts w:eastAsia="MS Gothic" w:cs="Calibri"/>
          <w:b/>
          <w:iCs/>
          <w:sz w:val="26"/>
        </w:rPr>
      </w:pPr>
      <w:r w:rsidRPr="00F14706">
        <w:rPr>
          <w:rFonts w:eastAsia="MS Gothic" w:cs="Calibri"/>
          <w:b/>
          <w:iCs/>
          <w:sz w:val="26"/>
        </w:rPr>
        <w:t xml:space="preserve">[4] Actor spec—even if </w:t>
      </w:r>
      <w:proofErr w:type="spellStart"/>
      <w:r w:rsidRPr="00F14706">
        <w:rPr>
          <w:rFonts w:eastAsia="MS Gothic" w:cs="Calibri"/>
          <w:b/>
          <w:iCs/>
          <w:sz w:val="26"/>
        </w:rPr>
        <w:t>ur</w:t>
      </w:r>
      <w:proofErr w:type="spellEnd"/>
      <w:r w:rsidRPr="00F14706">
        <w:rPr>
          <w:rFonts w:eastAsia="MS Gothic" w:cs="Calibri"/>
          <w:b/>
          <w:iCs/>
          <w:sz w:val="26"/>
        </w:rPr>
        <w:t xml:space="preserve"> </w:t>
      </w:r>
      <w:proofErr w:type="spellStart"/>
      <w:r w:rsidRPr="00F14706">
        <w:rPr>
          <w:rFonts w:eastAsia="MS Gothic" w:cs="Calibri"/>
          <w:b/>
          <w:iCs/>
          <w:sz w:val="26"/>
        </w:rPr>
        <w:t>phil</w:t>
      </w:r>
      <w:proofErr w:type="spellEnd"/>
      <w:r w:rsidRPr="00F14706">
        <w:rPr>
          <w:rFonts w:eastAsia="MS Gothic" w:cs="Calibri"/>
          <w:b/>
          <w:iCs/>
          <w:sz w:val="26"/>
        </w:rPr>
        <w:t xml:space="preserve"> were true, our </w:t>
      </w:r>
      <w:proofErr w:type="spellStart"/>
      <w:r w:rsidRPr="00F14706">
        <w:rPr>
          <w:rFonts w:eastAsia="MS Gothic" w:cs="Calibri"/>
          <w:b/>
          <w:iCs/>
          <w:sz w:val="26"/>
        </w:rPr>
        <w:t>aspec</w:t>
      </w:r>
      <w:proofErr w:type="spellEnd"/>
      <w:r w:rsidRPr="00F14706">
        <w:rPr>
          <w:rFonts w:eastAsia="MS Gothic" w:cs="Calibri"/>
          <w:b/>
          <w:iCs/>
          <w:sz w:val="26"/>
        </w:rPr>
        <w:t xml:space="preserve"> argument indicates that moral actions committed by the state are evaluated via consequences based on how the public perceives it—perception outweighs and controls int link to your </w:t>
      </w:r>
      <w:proofErr w:type="spellStart"/>
      <w:r w:rsidRPr="00F14706">
        <w:rPr>
          <w:rFonts w:eastAsia="MS Gothic" w:cs="Calibri"/>
          <w:b/>
          <w:iCs/>
          <w:sz w:val="26"/>
        </w:rPr>
        <w:t>fw</w:t>
      </w:r>
      <w:proofErr w:type="spellEnd"/>
      <w:r w:rsidRPr="00F14706">
        <w:rPr>
          <w:rFonts w:eastAsia="MS Gothic" w:cs="Calibri"/>
          <w:b/>
          <w:iCs/>
          <w:sz w:val="26"/>
        </w:rPr>
        <w:t xml:space="preserve"> since agency is the basis of your </w:t>
      </w:r>
      <w:proofErr w:type="spellStart"/>
      <w:r w:rsidRPr="00F14706">
        <w:rPr>
          <w:rFonts w:eastAsia="MS Gothic" w:cs="Calibri"/>
          <w:b/>
          <w:iCs/>
          <w:sz w:val="26"/>
        </w:rPr>
        <w:t>fw</w:t>
      </w:r>
      <w:proofErr w:type="spellEnd"/>
    </w:p>
    <w:p w14:paraId="7CC12E93" w14:textId="77777777" w:rsidR="00F14706" w:rsidRPr="00F14706" w:rsidRDefault="00F14706" w:rsidP="00F14706">
      <w:pPr>
        <w:rPr>
          <w:rFonts w:eastAsia="Cambria" w:cs="Times New Roman"/>
        </w:rPr>
      </w:pPr>
    </w:p>
    <w:p w14:paraId="1A24CA1F" w14:textId="77777777" w:rsidR="00F14706" w:rsidRPr="00F14706" w:rsidRDefault="00F14706" w:rsidP="00F14706">
      <w:pPr>
        <w:keepNext/>
        <w:keepLines/>
        <w:pageBreakBefore/>
        <w:spacing w:before="40" w:after="0"/>
        <w:jc w:val="center"/>
        <w:outlineLvl w:val="2"/>
        <w:rPr>
          <w:rFonts w:eastAsia="MS Gothic" w:cs="Calibri"/>
          <w:b/>
          <w:sz w:val="32"/>
          <w:szCs w:val="24"/>
          <w:u w:val="single"/>
        </w:rPr>
      </w:pPr>
      <w:r w:rsidRPr="00F14706">
        <w:rPr>
          <w:rFonts w:eastAsia="MS Gothic" w:cs="Calibri"/>
          <w:b/>
          <w:sz w:val="32"/>
          <w:szCs w:val="24"/>
          <w:u w:val="single"/>
        </w:rPr>
        <w:lastRenderedPageBreak/>
        <w:t xml:space="preserve">AT: </w:t>
      </w:r>
      <w:proofErr w:type="spellStart"/>
      <w:r w:rsidRPr="00F14706">
        <w:rPr>
          <w:rFonts w:eastAsia="MS Gothic" w:cs="Calibri"/>
          <w:b/>
          <w:sz w:val="32"/>
          <w:szCs w:val="24"/>
          <w:u w:val="single"/>
        </w:rPr>
        <w:t>Korsgaard</w:t>
      </w:r>
      <w:proofErr w:type="spellEnd"/>
      <w:r w:rsidRPr="00F14706">
        <w:rPr>
          <w:rFonts w:eastAsia="MS Gothic" w:cs="Calibri"/>
          <w:b/>
          <w:sz w:val="32"/>
          <w:szCs w:val="24"/>
          <w:u w:val="single"/>
        </w:rPr>
        <w:t xml:space="preserve"> 83</w:t>
      </w:r>
    </w:p>
    <w:p w14:paraId="6A42AE0E" w14:textId="59226222" w:rsidR="00F14706" w:rsidRPr="00F14706" w:rsidRDefault="00F14706" w:rsidP="00F14706">
      <w:pPr>
        <w:keepNext/>
        <w:keepLines/>
        <w:spacing w:before="40" w:after="0"/>
        <w:outlineLvl w:val="3"/>
        <w:rPr>
          <w:rFonts w:eastAsia="MS Gothic" w:cs="Times New Roman"/>
          <w:b/>
          <w:iCs/>
          <w:sz w:val="26"/>
        </w:rPr>
      </w:pPr>
      <w:r w:rsidRPr="00F14706">
        <w:rPr>
          <w:rFonts w:eastAsia="MS Gothic" w:cs="Calibri"/>
          <w:b/>
          <w:iCs/>
          <w:sz w:val="26"/>
        </w:rPr>
        <w:t>[</w:t>
      </w:r>
      <w:r w:rsidR="00BC2848">
        <w:rPr>
          <w:rFonts w:eastAsia="MS Gothic" w:cs="Calibri"/>
          <w:b/>
          <w:iCs/>
          <w:sz w:val="26"/>
        </w:rPr>
        <w:t>1</w:t>
      </w:r>
      <w:r w:rsidRPr="00F14706">
        <w:rPr>
          <w:rFonts w:eastAsia="MS Gothic" w:cs="Calibri"/>
          <w:b/>
          <w:iCs/>
          <w:sz w:val="26"/>
        </w:rPr>
        <w:t xml:space="preserve">] </w:t>
      </w:r>
      <w:r w:rsidRPr="00F14706">
        <w:rPr>
          <w:rFonts w:eastAsia="MS Gothic" w:cs="Times New Roman"/>
          <w:b/>
          <w:iCs/>
          <w:sz w:val="26"/>
        </w:rPr>
        <w:t>no internal link—this just means humans are more valuable than objects but it doesn’t warrant why humanity is unconditionally valuable or must always be treated as an end in itself</w:t>
      </w:r>
    </w:p>
    <w:p w14:paraId="1B1C2D46" w14:textId="170363CB" w:rsidR="00F14706" w:rsidRPr="00F14706" w:rsidRDefault="00F14706" w:rsidP="00F14706">
      <w:pPr>
        <w:keepNext/>
        <w:keepLines/>
        <w:spacing w:before="40" w:after="0"/>
        <w:outlineLvl w:val="3"/>
        <w:rPr>
          <w:rFonts w:eastAsia="MS Gothic" w:cs="Times New Roman"/>
          <w:b/>
          <w:iCs/>
          <w:sz w:val="26"/>
        </w:rPr>
      </w:pPr>
      <w:r w:rsidRPr="00F14706">
        <w:rPr>
          <w:rFonts w:eastAsia="MS Gothic" w:cs="Times New Roman"/>
          <w:b/>
          <w:iCs/>
          <w:sz w:val="26"/>
        </w:rPr>
        <w:t>[</w:t>
      </w:r>
      <w:r w:rsidR="00BC2848">
        <w:rPr>
          <w:rFonts w:eastAsia="MS Gothic" w:cs="Times New Roman"/>
          <w:b/>
          <w:iCs/>
          <w:sz w:val="26"/>
        </w:rPr>
        <w:t>2</w:t>
      </w:r>
      <w:r w:rsidRPr="00F14706">
        <w:rPr>
          <w:rFonts w:eastAsia="MS Gothic" w:cs="Times New Roman"/>
          <w:b/>
          <w:iCs/>
          <w:sz w:val="26"/>
        </w:rPr>
        <w:t xml:space="preserve">] </w:t>
      </w:r>
      <w:r w:rsidRPr="00F14706">
        <w:rPr>
          <w:rFonts w:eastAsia="MS Gothic" w:cs="Times New Roman"/>
          <w:b/>
          <w:iCs/>
          <w:sz w:val="26"/>
          <w:u w:val="single"/>
        </w:rPr>
        <w:t>Rarity objection</w:t>
      </w:r>
      <w:r w:rsidRPr="00F14706">
        <w:rPr>
          <w:rFonts w:eastAsia="MS Gothic" w:cs="Times New Roman"/>
          <w:b/>
          <w:iCs/>
          <w:sz w:val="26"/>
        </w:rPr>
        <w:t xml:space="preserve">- I could tailor a maxim </w:t>
      </w:r>
      <w:r w:rsidRPr="00F14706">
        <w:rPr>
          <w:rFonts w:eastAsia="MS Gothic" w:cs="Times New Roman"/>
          <w:b/>
          <w:iCs/>
          <w:sz w:val="26"/>
          <w:u w:val="single"/>
        </w:rPr>
        <w:t>super specifically</w:t>
      </w:r>
      <w:r w:rsidRPr="00F14706">
        <w:rPr>
          <w:rFonts w:eastAsia="MS Gothic" w:cs="Times New Roman"/>
          <w:b/>
          <w:iCs/>
          <w:sz w:val="26"/>
        </w:rPr>
        <w:t xml:space="preserve"> to a particular instance so that it wouldn’t fail the test of universalizability when applied to everyone, but would still be bad- there’s </w:t>
      </w:r>
      <w:r w:rsidRPr="00F14706">
        <w:rPr>
          <w:rFonts w:eastAsia="MS Gothic" w:cs="Times New Roman"/>
          <w:b/>
          <w:iCs/>
          <w:sz w:val="26"/>
          <w:u w:val="single"/>
        </w:rPr>
        <w:t xml:space="preserve">no </w:t>
      </w:r>
      <w:proofErr w:type="spellStart"/>
      <w:r w:rsidRPr="00F14706">
        <w:rPr>
          <w:rFonts w:eastAsia="MS Gothic" w:cs="Times New Roman"/>
          <w:b/>
          <w:iCs/>
          <w:sz w:val="26"/>
          <w:u w:val="single"/>
        </w:rPr>
        <w:t>brightline</w:t>
      </w:r>
      <w:proofErr w:type="spellEnd"/>
      <w:r w:rsidRPr="00F14706">
        <w:rPr>
          <w:rFonts w:eastAsia="MS Gothic" w:cs="Times New Roman"/>
          <w:b/>
          <w:iCs/>
          <w:sz w:val="26"/>
        </w:rPr>
        <w:t xml:space="preserve"> for what constitutes a morally relevant feature of a maxim so reject those arguments</w:t>
      </w:r>
    </w:p>
    <w:p w14:paraId="23019645" w14:textId="77777777" w:rsidR="00F14706" w:rsidRPr="00F14706" w:rsidRDefault="00F14706" w:rsidP="00F14706">
      <w:pPr>
        <w:rPr>
          <w:rFonts w:eastAsia="Cambria" w:cs="Times New Roman"/>
        </w:rPr>
      </w:pPr>
    </w:p>
    <w:p w14:paraId="0EEEA59E" w14:textId="77777777" w:rsidR="00F14706" w:rsidRPr="00F14706" w:rsidRDefault="00F14706" w:rsidP="00F14706">
      <w:pPr>
        <w:keepNext/>
        <w:keepLines/>
        <w:pageBreakBefore/>
        <w:spacing w:before="40" w:after="0"/>
        <w:jc w:val="center"/>
        <w:outlineLvl w:val="2"/>
        <w:rPr>
          <w:rFonts w:eastAsia="MS Gothic" w:cs="Times New Roman"/>
          <w:b/>
          <w:sz w:val="32"/>
          <w:szCs w:val="24"/>
          <w:u w:val="single"/>
        </w:rPr>
      </w:pPr>
      <w:r w:rsidRPr="00F14706">
        <w:rPr>
          <w:rFonts w:eastAsia="MS Gothic" w:cs="Times New Roman"/>
          <w:b/>
          <w:sz w:val="32"/>
          <w:szCs w:val="24"/>
          <w:u w:val="single"/>
        </w:rPr>
        <w:lastRenderedPageBreak/>
        <w:t>AT: Inescapability</w:t>
      </w:r>
    </w:p>
    <w:p w14:paraId="74545BFD" w14:textId="77777777" w:rsidR="00F14706" w:rsidRPr="00F14706" w:rsidRDefault="00F14706" w:rsidP="00F14706">
      <w:pPr>
        <w:keepNext/>
        <w:keepLines/>
        <w:spacing w:before="40" w:after="0"/>
        <w:outlineLvl w:val="3"/>
        <w:rPr>
          <w:rFonts w:eastAsia="MS Gothic" w:cs="Times New Roman"/>
          <w:b/>
          <w:iCs/>
          <w:sz w:val="26"/>
        </w:rPr>
      </w:pPr>
      <w:r w:rsidRPr="00F14706">
        <w:rPr>
          <w:rFonts w:eastAsia="MS Gothic" w:cs="Times New Roman"/>
          <w:b/>
          <w:iCs/>
          <w:sz w:val="26"/>
        </w:rPr>
        <w:t xml:space="preserve">a] no impact to bindingness even if a </w:t>
      </w:r>
      <w:proofErr w:type="spellStart"/>
      <w:r w:rsidRPr="00F14706">
        <w:rPr>
          <w:rFonts w:eastAsia="MS Gothic" w:cs="Times New Roman"/>
          <w:b/>
          <w:iCs/>
          <w:sz w:val="26"/>
        </w:rPr>
        <w:t>fw</w:t>
      </w:r>
      <w:proofErr w:type="spellEnd"/>
      <w:r w:rsidRPr="00F14706">
        <w:rPr>
          <w:rFonts w:eastAsia="MS Gothic" w:cs="Times New Roman"/>
          <w:b/>
          <w:iCs/>
          <w:sz w:val="26"/>
        </w:rPr>
        <w:t xml:space="preserve"> isn’t binding that doesn’t disprove the normative goodness of </w:t>
      </w:r>
      <w:proofErr w:type="gramStart"/>
      <w:r w:rsidRPr="00F14706">
        <w:rPr>
          <w:rFonts w:eastAsia="MS Gothic" w:cs="Times New Roman"/>
          <w:b/>
          <w:iCs/>
          <w:sz w:val="26"/>
        </w:rPr>
        <w:t>it</w:t>
      </w:r>
      <w:proofErr w:type="gramEnd"/>
      <w:r w:rsidRPr="00F14706">
        <w:rPr>
          <w:rFonts w:eastAsia="MS Gothic" w:cs="Times New Roman"/>
          <w:b/>
          <w:iCs/>
          <w:sz w:val="26"/>
        </w:rPr>
        <w:t xml:space="preserve"> b] util is binding – pleasure and pain are stimulus that guides how individuals take action and what they desire that’s Moen. </w:t>
      </w:r>
    </w:p>
    <w:p w14:paraId="6359DE96" w14:textId="77777777" w:rsidR="00F14706" w:rsidRPr="00F14706" w:rsidRDefault="00F14706" w:rsidP="00F14706">
      <w:pPr>
        <w:keepNext/>
        <w:keepLines/>
        <w:pageBreakBefore/>
        <w:spacing w:before="40" w:after="0"/>
        <w:jc w:val="center"/>
        <w:outlineLvl w:val="2"/>
        <w:rPr>
          <w:rFonts w:eastAsia="MS Gothic" w:cs="Times New Roman"/>
          <w:b/>
          <w:sz w:val="32"/>
          <w:szCs w:val="24"/>
          <w:u w:val="single"/>
        </w:rPr>
      </w:pPr>
      <w:r w:rsidRPr="00F14706">
        <w:rPr>
          <w:rFonts w:eastAsia="MS Gothic" w:cs="Times New Roman"/>
          <w:b/>
          <w:sz w:val="32"/>
          <w:szCs w:val="24"/>
          <w:u w:val="single"/>
        </w:rPr>
        <w:lastRenderedPageBreak/>
        <w:t>AT: Aggregation Bad</w:t>
      </w:r>
    </w:p>
    <w:p w14:paraId="09BD0D11" w14:textId="77777777" w:rsidR="00F14706" w:rsidRPr="00F14706" w:rsidRDefault="00F14706" w:rsidP="00F14706">
      <w:pPr>
        <w:keepNext/>
        <w:keepLines/>
        <w:spacing w:before="40" w:after="0"/>
        <w:outlineLvl w:val="3"/>
        <w:rPr>
          <w:rFonts w:eastAsia="MS Gothic" w:cs="Calibri"/>
          <w:b/>
          <w:iCs/>
          <w:sz w:val="26"/>
        </w:rPr>
      </w:pPr>
      <w:proofErr w:type="spellStart"/>
      <w:r w:rsidRPr="00F14706">
        <w:rPr>
          <w:rFonts w:eastAsia="MS Gothic" w:cs="Calibri"/>
          <w:b/>
          <w:iCs/>
          <w:sz w:val="26"/>
        </w:rPr>
        <w:t>Its</w:t>
      </w:r>
      <w:proofErr w:type="spellEnd"/>
      <w:r w:rsidRPr="00F14706">
        <w:rPr>
          <w:rFonts w:eastAsia="MS Gothic" w:cs="Calibri"/>
          <w:b/>
          <w:iCs/>
          <w:sz w:val="26"/>
        </w:rPr>
        <w:t xml:space="preserve"> inevitable and necessary – governments are inevitability going to have to make tradeoffs when passing policies as there isn’t a perfect that pleases every single person. Our arguments </w:t>
      </w:r>
      <w:proofErr w:type="gramStart"/>
      <w:r w:rsidRPr="00F14706">
        <w:rPr>
          <w:rFonts w:eastAsia="MS Gothic" w:cs="Calibri"/>
          <w:b/>
          <w:iCs/>
          <w:sz w:val="26"/>
        </w:rPr>
        <w:t>proves</w:t>
      </w:r>
      <w:proofErr w:type="gramEnd"/>
      <w:r w:rsidRPr="00F14706">
        <w:rPr>
          <w:rFonts w:eastAsia="MS Gothic" w:cs="Calibri"/>
          <w:b/>
          <w:iCs/>
          <w:sz w:val="26"/>
        </w:rPr>
        <w:t xml:space="preserve"> why aggregation although may not be perfect is necessary for state actors. Governments aggregate all the time, </w:t>
      </w:r>
      <w:proofErr w:type="gramStart"/>
      <w:r w:rsidRPr="00F14706">
        <w:rPr>
          <w:rFonts w:eastAsia="MS Gothic" w:cs="Calibri"/>
          <w:b/>
          <w:iCs/>
          <w:sz w:val="26"/>
        </w:rPr>
        <w:t>e.g.</w:t>
      </w:r>
      <w:proofErr w:type="gramEnd"/>
      <w:r w:rsidRPr="00F14706">
        <w:rPr>
          <w:rFonts w:eastAsia="MS Gothic" w:cs="Calibri"/>
          <w:b/>
          <w:iCs/>
          <w:sz w:val="26"/>
        </w:rPr>
        <w:t xml:space="preserve"> eminent domain they know it will hurt people on the land, but the new infrastructure is better for wellbeing. </w:t>
      </w:r>
    </w:p>
    <w:p w14:paraId="34AB0038" w14:textId="77777777" w:rsidR="00F14706" w:rsidRPr="00F14706" w:rsidRDefault="00F14706" w:rsidP="00F14706">
      <w:pPr>
        <w:keepNext/>
        <w:keepLines/>
        <w:pageBreakBefore/>
        <w:spacing w:before="40" w:after="0"/>
        <w:jc w:val="center"/>
        <w:outlineLvl w:val="2"/>
        <w:rPr>
          <w:rFonts w:eastAsia="MS Gothic" w:cs="Times New Roman"/>
          <w:b/>
          <w:sz w:val="32"/>
          <w:szCs w:val="24"/>
          <w:u w:val="single"/>
        </w:rPr>
      </w:pPr>
      <w:r w:rsidRPr="00F14706">
        <w:rPr>
          <w:rFonts w:eastAsia="MS Gothic" w:cs="Times New Roman"/>
          <w:b/>
          <w:sz w:val="32"/>
          <w:szCs w:val="24"/>
          <w:u w:val="single"/>
        </w:rPr>
        <w:lastRenderedPageBreak/>
        <w:t>AT: Ideal Theory</w:t>
      </w:r>
    </w:p>
    <w:p w14:paraId="1F344348" w14:textId="77777777" w:rsidR="00F14706" w:rsidRPr="00F14706" w:rsidRDefault="00F14706" w:rsidP="00F14706">
      <w:pPr>
        <w:keepNext/>
        <w:keepLines/>
        <w:spacing w:before="40" w:after="0"/>
        <w:outlineLvl w:val="3"/>
        <w:rPr>
          <w:rFonts w:eastAsia="MS Gothic" w:cs="Calibri"/>
          <w:b/>
          <w:iCs/>
          <w:sz w:val="26"/>
          <w:shd w:val="clear" w:color="auto" w:fill="FFFFFF"/>
        </w:rPr>
      </w:pPr>
      <w:r w:rsidRPr="00F14706">
        <w:rPr>
          <w:rFonts w:eastAsia="MS Gothic" w:cs="Calibri"/>
          <w:b/>
          <w:iCs/>
          <w:sz w:val="26"/>
          <w:shd w:val="clear" w:color="auto" w:fill="FFFFFF"/>
        </w:rPr>
        <w:t xml:space="preserve">Non-natural moral facts are epistemically inaccessible – realism determines ethics. </w:t>
      </w:r>
    </w:p>
    <w:p w14:paraId="3305D9F4" w14:textId="77777777" w:rsidR="00F14706" w:rsidRPr="00F14706" w:rsidRDefault="00F14706" w:rsidP="00F14706">
      <w:pPr>
        <w:rPr>
          <w:rFonts w:eastAsia="Cambria" w:cs="Calibri"/>
        </w:rPr>
      </w:pPr>
      <w:r w:rsidRPr="00F14706">
        <w:rPr>
          <w:rFonts w:eastAsia="Cambria" w:cs="Calibri"/>
          <w:b/>
          <w:bCs/>
          <w:sz w:val="26"/>
        </w:rPr>
        <w:t>Papineau 07</w:t>
      </w:r>
      <w:r w:rsidRPr="00F14706">
        <w:rPr>
          <w:rFonts w:eastAsia="Cambria" w:cs="Calibri"/>
        </w:rPr>
        <w:t xml:space="preserve"> </w:t>
      </w:r>
      <w:r w:rsidRPr="00F14706">
        <w:rPr>
          <w:rFonts w:eastAsia="Cambria" w:cs="Calibr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25" w:history="1">
        <w:r w:rsidRPr="00F14706">
          <w:rPr>
            <w:rFonts w:eastAsia="Cambria" w:cs="Calibri"/>
            <w:sz w:val="18"/>
            <w:szCs w:val="18"/>
          </w:rPr>
          <w:t>http://plato.stanford.edu/entries/naturalism/</w:t>
        </w:r>
      </w:hyperlink>
      <w:r w:rsidRPr="00F14706">
        <w:rPr>
          <w:rFonts w:eastAsia="Cambria" w:cs="Calibri"/>
          <w:sz w:val="18"/>
          <w:szCs w:val="18"/>
        </w:rPr>
        <w:t> 2007)</w:t>
      </w:r>
    </w:p>
    <w:p w14:paraId="02873358" w14:textId="77777777" w:rsidR="00F14706" w:rsidRPr="00F14706" w:rsidRDefault="00F14706" w:rsidP="00F14706">
      <w:pPr>
        <w:shd w:val="clear" w:color="auto" w:fill="FFFFFF"/>
        <w:spacing w:line="240" w:lineRule="atLeast"/>
        <w:rPr>
          <w:rFonts w:eastAsia="Cambria" w:cs="Calibri"/>
          <w:b/>
          <w:color w:val="000000"/>
          <w:u w:val="single"/>
        </w:rPr>
      </w:pPr>
      <w:r w:rsidRPr="00F14706">
        <w:rPr>
          <w:rFonts w:eastAsia="Cambria" w:cs="Calibri"/>
          <w:color w:val="000000"/>
          <w:sz w:val="16"/>
        </w:rPr>
        <w:t>Moore took this argument to show that moral facts comprise a distinct species of non-natural fact. However, any such non-naturalist view of morality</w:t>
      </w:r>
      <w:r w:rsidRPr="00F14706">
        <w:rPr>
          <w:rFonts w:eastAsia="Cambria" w:cs="Calibri"/>
          <w:color w:val="000000"/>
          <w:u w:val="single"/>
        </w:rPr>
        <w:t xml:space="preserve"> </w:t>
      </w:r>
      <w:r w:rsidRPr="00F14706">
        <w:rPr>
          <w:rFonts w:eastAsia="Cambria" w:cs="Calibri"/>
          <w:color w:val="000000"/>
          <w:sz w:val="16"/>
        </w:rPr>
        <w:t xml:space="preserve">faces immediate difficulties, deriving ultimately from the kind of causal closure thesis discussed above. If </w:t>
      </w:r>
      <w:r w:rsidRPr="00F14706">
        <w:rPr>
          <w:rFonts w:eastAsia="Cambria" w:cs="Calibri"/>
          <w:b/>
          <w:color w:val="000000"/>
          <w:highlight w:val="green"/>
          <w:u w:val="single"/>
        </w:rPr>
        <w:t>all physical effects are due to</w:t>
      </w:r>
      <w:r w:rsidRPr="00F14706">
        <w:rPr>
          <w:rFonts w:eastAsia="Cambria" w:cs="Calibri"/>
          <w:b/>
          <w:color w:val="000000"/>
          <w:u w:val="single"/>
        </w:rPr>
        <w:t xml:space="preserve"> a limited range of </w:t>
      </w:r>
      <w:r w:rsidRPr="00F14706">
        <w:rPr>
          <w:rFonts w:eastAsia="Cambria" w:cs="Calibri"/>
          <w:b/>
          <w:color w:val="000000"/>
          <w:highlight w:val="green"/>
          <w:u w:val="single"/>
        </w:rPr>
        <w:t>natural causes</w:t>
      </w:r>
      <w:r w:rsidRPr="00F14706">
        <w:rPr>
          <w:rFonts w:eastAsia="Cambria" w:cs="Calibri"/>
          <w:b/>
          <w:color w:val="000000"/>
          <w:u w:val="single"/>
        </w:rPr>
        <w:t xml:space="preserve">, and </w:t>
      </w:r>
      <w:r w:rsidRPr="00F14706">
        <w:rPr>
          <w:rFonts w:eastAsia="Cambria" w:cs="Calibri"/>
          <w:b/>
          <w:color w:val="000000"/>
          <w:highlight w:val="green"/>
          <w:u w:val="single"/>
        </w:rPr>
        <w:t>if moral facts lie outside this range, then</w:t>
      </w:r>
      <w:r w:rsidRPr="00F14706">
        <w:rPr>
          <w:rFonts w:eastAsia="Cambria" w:cs="Calibri"/>
          <w:b/>
          <w:color w:val="000000"/>
          <w:u w:val="single"/>
        </w:rPr>
        <w:t xml:space="preserve"> it </w:t>
      </w:r>
      <w:proofErr w:type="gramStart"/>
      <w:r w:rsidRPr="00F14706">
        <w:rPr>
          <w:rFonts w:eastAsia="Cambria" w:cs="Calibri"/>
          <w:b/>
          <w:color w:val="000000"/>
          <w:u w:val="single"/>
        </w:rPr>
        <w:t>follow</w:t>
      </w:r>
      <w:proofErr w:type="gramEnd"/>
      <w:r w:rsidRPr="00F14706">
        <w:rPr>
          <w:rFonts w:eastAsia="Cambria" w:cs="Calibri"/>
          <w:b/>
          <w:color w:val="000000"/>
          <w:u w:val="single"/>
        </w:rPr>
        <w:t xml:space="preserve"> that </w:t>
      </w:r>
      <w:r w:rsidRPr="00F14706">
        <w:rPr>
          <w:rFonts w:eastAsia="Cambria" w:cs="Calibri"/>
          <w:b/>
          <w:color w:val="000000"/>
          <w:highlight w:val="green"/>
          <w:u w:val="single"/>
        </w:rPr>
        <w:t>moral facts can never make any difference to what happens in the physical world</w:t>
      </w:r>
      <w:r w:rsidRPr="00F14706">
        <w:rPr>
          <w:rFonts w:eastAsia="Cambria" w:cs="Calibri"/>
          <w:color w:val="000000"/>
          <w:sz w:val="16"/>
        </w:rPr>
        <w:t xml:space="preserve"> (Harman, 1986). At first sight </w:t>
      </w:r>
      <w:r w:rsidRPr="00F14706">
        <w:rPr>
          <w:rFonts w:eastAsia="Cambria" w:cs="Calibri"/>
          <w:b/>
          <w:color w:val="000000"/>
          <w:highlight w:val="green"/>
          <w:u w:val="single"/>
        </w:rPr>
        <w:t>this</w:t>
      </w:r>
      <w:r w:rsidRPr="00F14706">
        <w:rPr>
          <w:rFonts w:eastAsia="Cambria" w:cs="Calibri"/>
          <w:color w:val="000000"/>
          <w:sz w:val="16"/>
        </w:rPr>
        <w:t xml:space="preserve"> may seem tolerable (perhaps moral facts indeed don't have any physical effects). But it </w:t>
      </w:r>
      <w:r w:rsidRPr="00F14706">
        <w:rPr>
          <w:rFonts w:eastAsia="Cambria" w:cs="Calibri"/>
          <w:b/>
          <w:color w:val="000000"/>
          <w:highlight w:val="green"/>
          <w:u w:val="single"/>
        </w:rPr>
        <w:t>has</w:t>
      </w:r>
      <w:r w:rsidRPr="00F14706">
        <w:rPr>
          <w:rFonts w:eastAsia="Cambria" w:cs="Calibri"/>
          <w:color w:val="000000"/>
          <w:sz w:val="16"/>
        </w:rPr>
        <w:t xml:space="preserve"> </w:t>
      </w:r>
      <w:r w:rsidRPr="00F14706">
        <w:rPr>
          <w:rFonts w:eastAsia="Cambria" w:cs="Calibri"/>
          <w:b/>
          <w:color w:val="000000"/>
          <w:u w:val="single"/>
        </w:rPr>
        <w:t xml:space="preserve">very awkward </w:t>
      </w:r>
      <w:r w:rsidRPr="00F14706">
        <w:rPr>
          <w:rFonts w:eastAsia="Cambria" w:cs="Calibri"/>
          <w:b/>
          <w:color w:val="000000"/>
          <w:highlight w:val="green"/>
          <w:u w:val="single"/>
        </w:rPr>
        <w:t>epistemological consequences</w:t>
      </w:r>
      <w:r w:rsidRPr="00F14706">
        <w:rPr>
          <w:rFonts w:eastAsia="Cambria" w:cs="Calibri"/>
          <w:b/>
          <w:color w:val="000000"/>
          <w:u w:val="single"/>
        </w:rPr>
        <w:t>.</w:t>
      </w:r>
      <w:r w:rsidRPr="00F14706">
        <w:rPr>
          <w:rFonts w:eastAsia="Cambria" w:cs="Calibri"/>
          <w:color w:val="000000"/>
          <w:sz w:val="16"/>
        </w:rPr>
        <w:t xml:space="preserve"> For beings like us, </w:t>
      </w:r>
      <w:r w:rsidRPr="00F14706">
        <w:rPr>
          <w:rFonts w:eastAsia="Cambria" w:cs="Calibri"/>
          <w:b/>
          <w:color w:val="000000"/>
          <w:highlight w:val="green"/>
          <w:u w:val="single"/>
        </w:rPr>
        <w:t>knowledge</w:t>
      </w:r>
      <w:r w:rsidRPr="00F14706">
        <w:rPr>
          <w:rFonts w:eastAsia="Cambria" w:cs="Calibri"/>
          <w:b/>
          <w:color w:val="000000"/>
          <w:u w:val="single"/>
        </w:rPr>
        <w:t xml:space="preserve"> of the spatiotemporal world </w:t>
      </w:r>
      <w:r w:rsidRPr="00F14706">
        <w:rPr>
          <w:rFonts w:eastAsia="Cambria" w:cs="Calibri"/>
          <w:b/>
          <w:color w:val="000000"/>
          <w:highlight w:val="green"/>
          <w:u w:val="single"/>
        </w:rPr>
        <w:t>is mediated by physical processes involving our sense</w:t>
      </w:r>
      <w:r w:rsidRPr="00F14706">
        <w:rPr>
          <w:rFonts w:eastAsia="Cambria" w:cs="Calibri"/>
          <w:b/>
          <w:color w:val="000000"/>
          <w:u w:val="single"/>
        </w:rPr>
        <w:t xml:space="preserve"> organs </w:t>
      </w:r>
      <w:r w:rsidRPr="00F14706">
        <w:rPr>
          <w:rFonts w:eastAsia="Cambria" w:cs="Calibri"/>
          <w:b/>
          <w:color w:val="000000"/>
          <w:highlight w:val="green"/>
          <w:u w:val="single"/>
        </w:rPr>
        <w:t>and cognitive systems. If moral facts cannot influence the physical world, then it is hard to see how we can have any knowledge of them</w:t>
      </w:r>
      <w:r w:rsidRPr="00F14706">
        <w:rPr>
          <w:rFonts w:eastAsia="Cambria" w:cs="Calibri"/>
          <w:b/>
          <w:color w:val="000000"/>
          <w:u w:val="single"/>
        </w:rPr>
        <w:t xml:space="preserve">. </w:t>
      </w:r>
    </w:p>
    <w:p w14:paraId="42D16B8D" w14:textId="6A531562" w:rsidR="0050725A" w:rsidRPr="00046452" w:rsidRDefault="00046452" w:rsidP="00046452">
      <w:pPr>
        <w:keepNext/>
        <w:keepLines/>
        <w:pageBreakBefore/>
        <w:spacing w:before="40" w:after="0"/>
        <w:jc w:val="center"/>
        <w:outlineLvl w:val="2"/>
        <w:rPr>
          <w:rFonts w:eastAsia="MS Gothic" w:cs="Calibri"/>
          <w:b/>
          <w:sz w:val="32"/>
          <w:szCs w:val="24"/>
          <w:u w:val="single"/>
        </w:rPr>
      </w:pPr>
      <w:r>
        <w:rPr>
          <w:rFonts w:eastAsia="MS Gothic" w:cs="Calibri"/>
          <w:b/>
          <w:sz w:val="32"/>
          <w:szCs w:val="24"/>
          <w:u w:val="single"/>
        </w:rPr>
        <w:lastRenderedPageBreak/>
        <w:t>Kant</w:t>
      </w:r>
    </w:p>
    <w:p w14:paraId="637B9B89" w14:textId="4FF9A7A7" w:rsidR="00F16577" w:rsidRDefault="00F16577" w:rsidP="0050725A">
      <w:pPr>
        <w:rPr>
          <w:rFonts w:asciiTheme="majorHAnsi" w:hAnsiTheme="majorHAnsi" w:cstheme="majorHAnsi"/>
          <w:b/>
          <w:bCs/>
          <w:u w:val="single"/>
        </w:rPr>
      </w:pPr>
      <w:r>
        <w:rPr>
          <w:rFonts w:asciiTheme="majorHAnsi" w:hAnsiTheme="majorHAnsi" w:cstheme="majorHAnsi"/>
          <w:b/>
          <w:bCs/>
          <w:u w:val="single"/>
        </w:rPr>
        <w:t>Even if u don’t buy util,</w:t>
      </w:r>
      <w:r w:rsidR="00046452">
        <w:rPr>
          <w:rFonts w:asciiTheme="majorHAnsi" w:hAnsiTheme="majorHAnsi" w:cstheme="majorHAnsi"/>
          <w:b/>
          <w:bCs/>
          <w:u w:val="single"/>
        </w:rPr>
        <w:t xml:space="preserve"> that’s GUCCI </w:t>
      </w:r>
      <w:proofErr w:type="spellStart"/>
      <w:r w:rsidR="00046452">
        <w:rPr>
          <w:rFonts w:asciiTheme="majorHAnsi" w:hAnsiTheme="majorHAnsi" w:cstheme="majorHAnsi"/>
          <w:b/>
          <w:bCs/>
          <w:u w:val="single"/>
        </w:rPr>
        <w:t>bc</w:t>
      </w:r>
      <w:proofErr w:type="spellEnd"/>
    </w:p>
    <w:p w14:paraId="1BDF5A9F" w14:textId="0EAACA15" w:rsidR="003624B2" w:rsidRPr="00046452" w:rsidRDefault="0050725A" w:rsidP="0050725A">
      <w:pPr>
        <w:rPr>
          <w:rFonts w:asciiTheme="minorHAnsi" w:hAnsiTheme="minorHAnsi" w:cstheme="minorHAnsi"/>
          <w:b/>
          <w:bCs/>
          <w:sz w:val="30"/>
          <w:szCs w:val="30"/>
        </w:rPr>
      </w:pPr>
      <w:r w:rsidRPr="003624B2">
        <w:rPr>
          <w:rFonts w:asciiTheme="minorHAnsi" w:hAnsiTheme="minorHAnsi" w:cstheme="minorHAnsi"/>
          <w:b/>
          <w:bCs/>
          <w:sz w:val="30"/>
          <w:szCs w:val="30"/>
        </w:rPr>
        <w:t xml:space="preserve">Kant </w:t>
      </w:r>
      <w:proofErr w:type="gramStart"/>
      <w:r w:rsidRPr="003624B2">
        <w:rPr>
          <w:rFonts w:asciiTheme="minorHAnsi" w:hAnsiTheme="minorHAnsi" w:cstheme="minorHAnsi"/>
          <w:b/>
          <w:bCs/>
          <w:sz w:val="30"/>
          <w:szCs w:val="30"/>
        </w:rPr>
        <w:t>actually negates</w:t>
      </w:r>
      <w:proofErr w:type="gramEnd"/>
      <w:r w:rsidRPr="003624B2">
        <w:rPr>
          <w:rFonts w:asciiTheme="minorHAnsi" w:hAnsiTheme="minorHAnsi" w:cstheme="minorHAnsi"/>
          <w:b/>
          <w:bCs/>
          <w:sz w:val="30"/>
          <w:szCs w:val="30"/>
        </w:rPr>
        <w:t xml:space="preserve"> – </w:t>
      </w:r>
    </w:p>
    <w:p w14:paraId="760CFB16" w14:textId="77777777" w:rsidR="003624B2" w:rsidRPr="00742C76" w:rsidRDefault="003624B2" w:rsidP="003624B2">
      <w:pPr>
        <w:pStyle w:val="Heading4"/>
        <w:rPr>
          <w:rFonts w:cs="Calibri"/>
        </w:rPr>
      </w:pPr>
      <w:r w:rsidRPr="00742C76">
        <w:rPr>
          <w:rFonts w:cs="Calibri"/>
        </w:rPr>
        <w:t>1] Libertarianism mandates a market-oriented approach to space—that negates</w:t>
      </w:r>
    </w:p>
    <w:p w14:paraId="6B09664A" w14:textId="77777777" w:rsidR="003624B2" w:rsidRPr="00742C76" w:rsidRDefault="003624B2" w:rsidP="003624B2">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26" w:history="1">
        <w:r w:rsidRPr="00742C76">
          <w:rPr>
            <w:rStyle w:val="Hyperlink"/>
            <w:sz w:val="16"/>
            <w:szCs w:val="16"/>
          </w:rPr>
          <w:t>https://abovethelaw.com/2020/01/space-law-can-only-be-libertarian-minded/</w:t>
        </w:r>
      </w:hyperlink>
      <w:r w:rsidRPr="00742C76">
        <w:rPr>
          <w:sz w:val="16"/>
          <w:szCs w:val="16"/>
        </w:rPr>
        <w:t>] TDI</w:t>
      </w:r>
    </w:p>
    <w:p w14:paraId="62A602EB" w14:textId="77777777" w:rsidR="003624B2" w:rsidRPr="00742C76" w:rsidRDefault="003624B2" w:rsidP="003624B2">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5CAC9B7" w14:textId="77777777" w:rsidR="003624B2" w:rsidRPr="00742C76" w:rsidRDefault="003624B2" w:rsidP="003624B2">
      <w:pPr>
        <w:pStyle w:val="Heading4"/>
        <w:rPr>
          <w:rStyle w:val="StyleUnderline"/>
          <w:rFonts w:cs="Calibri"/>
        </w:rPr>
      </w:pPr>
      <w:r w:rsidRPr="00742C76">
        <w:rPr>
          <w:rStyle w:val="StyleUnderline"/>
          <w:rFonts w:cs="Calibri"/>
        </w:rPr>
        <w:t>2] Property rights in space can be consistent with international law</w:t>
      </w:r>
    </w:p>
    <w:p w14:paraId="1FA92AE1" w14:textId="77777777" w:rsidR="003624B2" w:rsidRPr="00742C76" w:rsidRDefault="003624B2" w:rsidP="003624B2">
      <w:pPr>
        <w:rPr>
          <w:rStyle w:val="StyleUnderline"/>
          <w:sz w:val="16"/>
          <w:szCs w:val="16"/>
        </w:rPr>
      </w:pPr>
      <w:proofErr w:type="spellStart"/>
      <w:r w:rsidRPr="00742C76">
        <w:rPr>
          <w:rStyle w:val="Style13ptBold"/>
        </w:rPr>
        <w:t>Simberg</w:t>
      </w:r>
      <w:proofErr w:type="spellEnd"/>
      <w:r w:rsidRPr="00742C76">
        <w:rPr>
          <w:rStyle w:val="Style13ptBold"/>
        </w:rPr>
        <w:t xml:space="preserve"> 12</w:t>
      </w:r>
      <w:r w:rsidRPr="00742C76">
        <w:rPr>
          <w:rStyle w:val="StyleUnderline"/>
        </w:rPr>
        <w:t xml:space="preserve"> </w:t>
      </w:r>
      <w:r w:rsidRPr="00742C76">
        <w:rPr>
          <w:rStyle w:val="StyleUnderline"/>
          <w:sz w:val="16"/>
          <w:szCs w:val="16"/>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27" w:history="1">
        <w:r w:rsidRPr="00742C76">
          <w:rPr>
            <w:rStyle w:val="Hyperlink"/>
            <w:sz w:val="16"/>
            <w:szCs w:val="16"/>
          </w:rPr>
          <w:t>https://cei.org/wp-content/uploads/2012/04/Rand-Simberg-Homesteading-the-Final-Frontier.pdf</w:t>
        </w:r>
      </w:hyperlink>
      <w:r w:rsidRPr="00742C76">
        <w:rPr>
          <w:rStyle w:val="StyleUnderline"/>
          <w:sz w:val="16"/>
          <w:szCs w:val="16"/>
        </w:rPr>
        <w:t>] TDI</w:t>
      </w:r>
    </w:p>
    <w:p w14:paraId="37DEB276" w14:textId="77777777" w:rsidR="003624B2" w:rsidRPr="00742C76" w:rsidRDefault="003624B2" w:rsidP="003624B2">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w:t>
      </w:r>
      <w:r w:rsidRPr="00742C76">
        <w:rPr>
          <w:rStyle w:val="StyleUnderline"/>
        </w:rPr>
        <w:lastRenderedPageBreak/>
        <w:t xml:space="preserve">potential loophole that could be exploited by appropriately worded legislation. </w:t>
      </w:r>
      <w:r w:rsidRPr="00742C76">
        <w:rPr>
          <w:rStyle w:val="StyleUnderline"/>
          <w:sz w:val="12"/>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rPr>
        <w:t xml:space="preserve"> In 1969, two years after the treaty went into force, the late distinguished space-law professor, Stephen </w:t>
      </w:r>
      <w:proofErr w:type="spellStart"/>
      <w:r w:rsidRPr="00742C76">
        <w:rPr>
          <w:rStyle w:val="StyleUnderline"/>
          <w:sz w:val="12"/>
        </w:rPr>
        <w:t>Gorove</w:t>
      </w:r>
      <w:proofErr w:type="spellEnd"/>
      <w:r w:rsidRPr="00742C76">
        <w:rPr>
          <w:rStyle w:val="StyleUnderline"/>
          <w:sz w:val="12"/>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rPr>
        <w:t>oon</w:t>
      </w:r>
      <w:proofErr w:type="spellEnd"/>
      <w:r w:rsidRPr="00742C76">
        <w:rPr>
          <w:rStyle w:val="StyleUnderline"/>
          <w:sz w:val="12"/>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75711F99" w14:textId="77777777" w:rsidR="003624B2" w:rsidRPr="00742C76" w:rsidRDefault="003624B2" w:rsidP="003624B2">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533A138D" w14:textId="77777777" w:rsidR="003624B2" w:rsidRPr="004E035C" w:rsidRDefault="003624B2" w:rsidP="0050725A">
      <w:pPr>
        <w:rPr>
          <w:rFonts w:asciiTheme="majorHAnsi" w:hAnsiTheme="majorHAnsi" w:cstheme="majorHAnsi"/>
          <w:b/>
          <w:bCs/>
          <w:u w:val="single"/>
        </w:rPr>
      </w:pPr>
    </w:p>
    <w:p w14:paraId="0E667113" w14:textId="77777777" w:rsidR="0050725A" w:rsidRPr="007F6C66" w:rsidRDefault="0050725A" w:rsidP="007F6C66"/>
    <w:sectPr w:rsidR="0050725A" w:rsidRPr="007F6C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C06"/>
    <w:rsid w:val="00046452"/>
    <w:rsid w:val="00130120"/>
    <w:rsid w:val="002366E4"/>
    <w:rsid w:val="002E3A83"/>
    <w:rsid w:val="003624B2"/>
    <w:rsid w:val="0037234E"/>
    <w:rsid w:val="003B23D1"/>
    <w:rsid w:val="00420B5D"/>
    <w:rsid w:val="004C3B33"/>
    <w:rsid w:val="004C5455"/>
    <w:rsid w:val="004E7BBC"/>
    <w:rsid w:val="00501B42"/>
    <w:rsid w:val="0050725A"/>
    <w:rsid w:val="0051401D"/>
    <w:rsid w:val="00531768"/>
    <w:rsid w:val="0058665D"/>
    <w:rsid w:val="005B43C1"/>
    <w:rsid w:val="005B619E"/>
    <w:rsid w:val="005C02D0"/>
    <w:rsid w:val="00623A07"/>
    <w:rsid w:val="006C7995"/>
    <w:rsid w:val="006F1ED2"/>
    <w:rsid w:val="00716E5F"/>
    <w:rsid w:val="00793C69"/>
    <w:rsid w:val="007F6C66"/>
    <w:rsid w:val="008F738C"/>
    <w:rsid w:val="00933F6A"/>
    <w:rsid w:val="00A217DC"/>
    <w:rsid w:val="00A34C06"/>
    <w:rsid w:val="00A77BEC"/>
    <w:rsid w:val="00A93A6B"/>
    <w:rsid w:val="00A95D66"/>
    <w:rsid w:val="00AB200F"/>
    <w:rsid w:val="00AE0651"/>
    <w:rsid w:val="00AE23F1"/>
    <w:rsid w:val="00B60103"/>
    <w:rsid w:val="00B92FC4"/>
    <w:rsid w:val="00BA21CD"/>
    <w:rsid w:val="00BB604C"/>
    <w:rsid w:val="00BC2848"/>
    <w:rsid w:val="00BC4169"/>
    <w:rsid w:val="00C045B6"/>
    <w:rsid w:val="00C154B9"/>
    <w:rsid w:val="00C43C48"/>
    <w:rsid w:val="00C860E1"/>
    <w:rsid w:val="00CD2C10"/>
    <w:rsid w:val="00E24C49"/>
    <w:rsid w:val="00E35018"/>
    <w:rsid w:val="00E44343"/>
    <w:rsid w:val="00EA2DF0"/>
    <w:rsid w:val="00F14706"/>
    <w:rsid w:val="00F16577"/>
    <w:rsid w:val="00F47EE7"/>
    <w:rsid w:val="00FC0E47"/>
    <w:rsid w:val="00FD5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D33AC"/>
  <w15:chartTrackingRefBased/>
  <w15:docId w15:val="{8ECB2088-DD93-45E8-971D-07E8A5CA1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1B42"/>
    <w:rPr>
      <w:rFonts w:ascii="Calibri" w:eastAsiaTheme="minorHAnsi" w:hAnsi="Calibri"/>
      <w:lang w:eastAsia="en-US"/>
    </w:rPr>
  </w:style>
  <w:style w:type="paragraph" w:styleId="Heading1">
    <w:name w:val="heading 1"/>
    <w:aliases w:val="Pocket"/>
    <w:basedOn w:val="Normal"/>
    <w:next w:val="Normal"/>
    <w:link w:val="Heading1Char"/>
    <w:qFormat/>
    <w:rsid w:val="00501B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1B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01B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3"/>
    <w:unhideWhenUsed/>
    <w:qFormat/>
    <w:rsid w:val="00501B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1B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1B42"/>
  </w:style>
  <w:style w:type="character" w:customStyle="1" w:styleId="Heading1Char">
    <w:name w:val="Heading 1 Char"/>
    <w:aliases w:val="Pocket Char"/>
    <w:basedOn w:val="DefaultParagraphFont"/>
    <w:link w:val="Heading1"/>
    <w:rsid w:val="00501B42"/>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01B42"/>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2,Underlines Char"/>
    <w:basedOn w:val="DefaultParagraphFont"/>
    <w:link w:val="Heading3"/>
    <w:uiPriority w:val="2"/>
    <w:rsid w:val="00501B42"/>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501B42"/>
    <w:rPr>
      <w:rFonts w:ascii="Calibri" w:eastAsiaTheme="majorEastAsia" w:hAnsi="Calibri" w:cstheme="majorBidi"/>
      <w:b/>
      <w:iCs/>
      <w:sz w:val="26"/>
      <w:lang w:eastAsia="en-US"/>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501B4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501B4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01B42"/>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501B42"/>
    <w:rPr>
      <w:color w:val="auto"/>
      <w:u w:val="none"/>
    </w:rPr>
  </w:style>
  <w:style w:type="character" w:styleId="FollowedHyperlink">
    <w:name w:val="FollowedHyperlink"/>
    <w:basedOn w:val="DefaultParagraphFont"/>
    <w:uiPriority w:val="99"/>
    <w:semiHidden/>
    <w:unhideWhenUsed/>
    <w:rsid w:val="00501B42"/>
    <w:rPr>
      <w:color w:val="auto"/>
      <w:u w:val="none"/>
    </w:rPr>
  </w:style>
  <w:style w:type="paragraph" w:customStyle="1" w:styleId="Card">
    <w:name w:val="Card"/>
    <w:aliases w:val="Medium Grid 21,No Spacing31,No Spacing22,No Spacing3,tag,Tag and Cite,nonunderlined,Dont use,Very Small Text,No Spacing111112,No Spacing41,card,No Spacing2,Note Level 2,Debate Text,No Spacing23,Read stuff,No Spacing111111,No Spacing1111"/>
    <w:basedOn w:val="Heading1"/>
    <w:link w:val="Hyperlink"/>
    <w:autoRedefine/>
    <w:uiPriority w:val="99"/>
    <w:qFormat/>
    <w:rsid w:val="00A217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link w:val="Emphasis"/>
    <w:autoRedefine/>
    <w:uiPriority w:val="7"/>
    <w:qFormat/>
    <w:rsid w:val="00A217DC"/>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js-openable-content">
    <w:name w:val="js-openable-content"/>
    <w:basedOn w:val="Normal"/>
    <w:rsid w:val="00A217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5C02D0"/>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diplomat.com/2014/09/australian-pm-visits-india-signs-nuclear-deal/" TargetMode="External"/><Relationship Id="rId13" Type="http://schemas.openxmlformats.org/officeDocument/2006/relationships/hyperlink" Target="https://thediplomat.com/2013/11/indias-syria-juggling-act/" TargetMode="External"/><Relationship Id="rId18" Type="http://schemas.openxmlformats.org/officeDocument/2006/relationships/hyperlink" Target="https://archive.is/o/fHOWC/carnegieendowment.org/files/240315carnegieManaging.pdf" TargetMode="External"/><Relationship Id="rId26" Type="http://schemas.openxmlformats.org/officeDocument/2006/relationships/hyperlink" Target="https://abovethelaw.com/2020/01/space-law-can-only-be-libertarian-minded/" TargetMode="External"/><Relationship Id="rId3" Type="http://schemas.openxmlformats.org/officeDocument/2006/relationships/settings" Target="settings.xml"/><Relationship Id="rId21" Type="http://schemas.openxmlformats.org/officeDocument/2006/relationships/hyperlink" Target="https://archive.is/o/fHOWC/https:/www.foreignaffairs.com/articles/united-states/2017-02-15/good-thaad-and-ugly" TargetMode="External"/><Relationship Id="rId7" Type="http://schemas.openxmlformats.org/officeDocument/2006/relationships/hyperlink" Target="https://thediplomat.com/2014/09/indias-soft-power-advantage/" TargetMode="External"/><Relationship Id="rId12" Type="http://schemas.openxmlformats.org/officeDocument/2006/relationships/hyperlink" Target="https://thediplomat.com/2011/09/indias-central-asia-soft-power/" TargetMode="External"/><Relationship Id="rId17" Type="http://schemas.openxmlformats.org/officeDocument/2006/relationships/hyperlink" Target="https://archive.is/o/fHOWC/https:/www.foreignaffairs.com/articles/asia/2017-05-18/adrift-south-china-sea" TargetMode="External"/><Relationship Id="rId25" Type="http://schemas.openxmlformats.org/officeDocument/2006/relationships/hyperlink" Target="http://plato.stanford.edu/entries/naturalism/)" TargetMode="External"/><Relationship Id="rId2" Type="http://schemas.openxmlformats.org/officeDocument/2006/relationships/styles" Target="styles.xml"/><Relationship Id="rId16" Type="http://schemas.openxmlformats.org/officeDocument/2006/relationships/hyperlink" Target="https://archive.is/o/fHOWC/https:/www.foreignaffairs.com/articles/taiwan/2017-04-13/how-beijing-could-squeeze-taiwan" TargetMode="External"/><Relationship Id="rId20" Type="http://schemas.openxmlformats.org/officeDocument/2006/relationships/hyperlink" Target="https://archive.is/o/fHOWC/uscode.house.gov/view.xhtml?req=granuleid:USC-prelim-title22-section3301&amp;num=0&amp;edition=preli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pacenews.com/op-ed-u-s-space-supremacy-now-critical/" TargetMode="External"/><Relationship Id="rId11" Type="http://schemas.openxmlformats.org/officeDocument/2006/relationships/hyperlink" Target="http://www.rediff.com/news/2004/mar/22ram.htm" TargetMode="External"/><Relationship Id="rId24" Type="http://schemas.openxmlformats.org/officeDocument/2006/relationships/hyperlink" Target="http://www.people.fas.harvard.edu/~korsgaar/CPR.CMK.Interview.pdf)%20//" TargetMode="External"/><Relationship Id="rId5" Type="http://schemas.openxmlformats.org/officeDocument/2006/relationships/hyperlink" Target="https://digitalcommons.lmu.edu/cgi/viewcontent.cgi?article=1708&amp;context=ilr" TargetMode="External"/><Relationship Id="rId15" Type="http://schemas.openxmlformats.org/officeDocument/2006/relationships/hyperlink" Target="https://www.foreignaffairs.com/articles/china/2018-10-15/beijings-nuclear-option" TargetMode="External"/><Relationship Id="rId23" Type="http://schemas.openxmlformats.org/officeDocument/2006/relationships/hyperlink" Target="https://carnegieendowment.org/2019/02/08/weapons-making-nuclear-war-more-likely-pub-78343" TargetMode="External"/><Relationship Id="rId28" Type="http://schemas.openxmlformats.org/officeDocument/2006/relationships/fontTable" Target="fontTable.xml"/><Relationship Id="rId10" Type="http://schemas.openxmlformats.org/officeDocument/2006/relationships/hyperlink" Target="https://www.armscontrol.org/print/514" TargetMode="External"/><Relationship Id="rId19" Type="http://schemas.openxmlformats.org/officeDocument/2006/relationships/hyperlink" Target="https://archive.is/o/fHOWC/https:/www.foreignaffairs.com/articles/1972-07-01/no-first-use-nuclear-weapons" TargetMode="External"/><Relationship Id="rId4" Type="http://schemas.openxmlformats.org/officeDocument/2006/relationships/webSettings" Target="webSettings.xml"/><Relationship Id="rId9" Type="http://schemas.openxmlformats.org/officeDocument/2006/relationships/hyperlink" Target="http://www.smh.com.au/federal-politics/political-news/australia-to-power-indias-energy-market-as-tony-abbott-settles-terms-for-uranium-trade-20140905-10cq6y.html" TargetMode="External"/><Relationship Id="rId14" Type="http://schemas.openxmlformats.org/officeDocument/2006/relationships/hyperlink" Target="https://thediplomat.com/2013/09/india-and-the-rise-of-the-indo-pacific/" TargetMode="External"/><Relationship Id="rId22" Type="http://schemas.openxmlformats.org/officeDocument/2006/relationships/hyperlink" Target="https://archive.is/o/fHOWC/https:/www.foreignaffairs.com/articles/china/1967-07-01/tension-sino-soviet-border" TargetMode="External"/><Relationship Id="rId27" Type="http://schemas.openxmlformats.org/officeDocument/2006/relationships/hyperlink" Target="https://cei.org/wp-content/uploads/2012/04/Rand-Simberg-Homesteading-the-Final-Fronti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87</TotalTime>
  <Pages>28</Pages>
  <Words>13985</Words>
  <Characters>79716</Characters>
  <Application>Microsoft Office Word</Application>
  <DocSecurity>0</DocSecurity>
  <Lines>664</Lines>
  <Paragraphs>187</Paragraphs>
  <ScaleCrop>false</ScaleCrop>
  <Company/>
  <LinksUpToDate>false</LinksUpToDate>
  <CharactersWithSpaces>93514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54</cp:revision>
  <dcterms:created xsi:type="dcterms:W3CDTF">2022-02-19T21:36:00Z</dcterms:created>
  <dcterms:modified xsi:type="dcterms:W3CDTF">2022-02-20T00:15:00Z</dcterms:modified>
</cp:coreProperties>
</file>