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46D8" w14:textId="77777777" w:rsidR="004D399F" w:rsidRPr="00EB518D" w:rsidRDefault="004D399F" w:rsidP="004D399F">
      <w:pPr>
        <w:pStyle w:val="Heading1"/>
        <w:rPr>
          <w:b w:val="0"/>
          <w:bCs/>
        </w:rPr>
      </w:pPr>
      <w:r>
        <w:rPr>
          <w:bCs/>
        </w:rPr>
        <w:t>1AC</w:t>
      </w:r>
    </w:p>
    <w:p w14:paraId="6F75BE6F" w14:textId="77777777" w:rsidR="004D399F" w:rsidRPr="003D399C" w:rsidRDefault="004D399F" w:rsidP="004D399F">
      <w:pPr>
        <w:keepNext/>
        <w:keepLines/>
        <w:pageBreakBefore/>
        <w:spacing w:before="40" w:after="0"/>
        <w:jc w:val="center"/>
        <w:outlineLvl w:val="2"/>
        <w:rPr>
          <w:rFonts w:eastAsia="MS Gothic" w:cs="Times New Roman"/>
          <w:b/>
          <w:sz w:val="32"/>
          <w:szCs w:val="24"/>
          <w:u w:val="single"/>
        </w:rPr>
      </w:pPr>
      <w:r w:rsidRPr="00FC130C">
        <w:rPr>
          <w:rFonts w:eastAsia="MS Gothic" w:cs="Times New Roman"/>
          <w:b/>
          <w:sz w:val="32"/>
          <w:szCs w:val="24"/>
          <w:u w:val="single"/>
        </w:rPr>
        <w:lastRenderedPageBreak/>
        <w:t>1AC – Fram</w:t>
      </w:r>
      <w:r>
        <w:rPr>
          <w:rFonts w:eastAsia="MS Gothic" w:cs="Times New Roman"/>
          <w:b/>
          <w:sz w:val="32"/>
          <w:szCs w:val="24"/>
          <w:u w:val="single"/>
        </w:rPr>
        <w:t>ing</w:t>
      </w:r>
      <w:r w:rsidRPr="00FC130C">
        <w:rPr>
          <w:rFonts w:eastAsia="MS Gothic" w:cs="Times New Roman"/>
          <w:b/>
          <w:sz w:val="32"/>
          <w:szCs w:val="24"/>
          <w:u w:val="single"/>
        </w:rPr>
        <w:t xml:space="preserve"> </w:t>
      </w:r>
    </w:p>
    <w:p w14:paraId="13178CBB" w14:textId="77777777" w:rsidR="004D399F" w:rsidRPr="00FC130C" w:rsidRDefault="004D399F" w:rsidP="004D399F">
      <w:pPr>
        <w:keepNext/>
        <w:keepLines/>
        <w:spacing w:before="40" w:after="0"/>
        <w:outlineLvl w:val="3"/>
        <w:rPr>
          <w:rFonts w:eastAsia="MS Gothic" w:cs="Times New Roman"/>
          <w:b/>
          <w:iCs/>
          <w:sz w:val="26"/>
        </w:rPr>
      </w:pPr>
      <w:r w:rsidRPr="00FC130C">
        <w:rPr>
          <w:rFonts w:eastAsia="MS Gothic" w:cs="Times New Roman"/>
          <w:b/>
          <w:iCs/>
          <w:sz w:val="26"/>
        </w:rPr>
        <w:t xml:space="preserve">The standard is maximizing expected well-being. </w:t>
      </w:r>
    </w:p>
    <w:p w14:paraId="097EA4B3" w14:textId="77777777" w:rsidR="004D399F" w:rsidRPr="00FC130C" w:rsidRDefault="004D399F" w:rsidP="004D399F">
      <w:pPr>
        <w:keepNext/>
        <w:keepLines/>
        <w:spacing w:before="40" w:after="0" w:line="240" w:lineRule="auto"/>
        <w:outlineLvl w:val="3"/>
        <w:rPr>
          <w:rFonts w:eastAsia="MS Gothic" w:cs="Calibri"/>
          <w:iCs/>
          <w:sz w:val="26"/>
        </w:rPr>
      </w:pPr>
      <w:r w:rsidRPr="00FC130C">
        <w:rPr>
          <w:rFonts w:eastAsia="MS Gothic" w:cs="Times New Roman"/>
          <w:b/>
          <w:iCs/>
          <w:sz w:val="26"/>
        </w:rPr>
        <w:t xml:space="preserve">1] </w:t>
      </w:r>
      <w:r w:rsidRPr="00FC130C">
        <w:rPr>
          <w:rFonts w:eastAsia="MS Gothic" w:cs="Calibri"/>
          <w:b/>
          <w:iCs/>
          <w:sz w:val="26"/>
        </w:rPr>
        <w:t>Only pleasure and pain are intrinsically valuable – all other frameworks collapse.</w:t>
      </w:r>
    </w:p>
    <w:p w14:paraId="5A81146F" w14:textId="77777777" w:rsidR="004D399F" w:rsidRPr="00FC130C" w:rsidRDefault="004D399F" w:rsidP="004D399F">
      <w:pPr>
        <w:rPr>
          <w:rFonts w:eastAsia="Cambria" w:cs="Calibri"/>
        </w:rPr>
      </w:pPr>
      <w:r w:rsidRPr="00FC130C">
        <w:rPr>
          <w:rFonts w:eastAsia="Cambria" w:cs="Calibri"/>
          <w:b/>
          <w:bCs/>
          <w:sz w:val="26"/>
        </w:rPr>
        <w:t>Moen 16</w:t>
      </w:r>
      <w:r w:rsidRPr="00FC130C">
        <w:rPr>
          <w:rFonts w:eastAsia="Cambria" w:cs="Calibri"/>
        </w:rPr>
        <w:t xml:space="preserve"> </w:t>
      </w:r>
      <w:r w:rsidRPr="00FC130C">
        <w:rPr>
          <w:rFonts w:eastAsia="Cambria" w:cs="Calibri"/>
          <w:sz w:val="18"/>
          <w:szCs w:val="18"/>
        </w:rPr>
        <w:t>[Ole Martin Moen, Research Fellow in Philosophy at University of Oslo “An Argument for Hedonism” Journal of Value Inquiry (Springer), 50 (2) 2016: 267–281] TDI</w:t>
      </w:r>
    </w:p>
    <w:p w14:paraId="24F9C303" w14:textId="77777777" w:rsidR="004D399F" w:rsidRDefault="004D399F" w:rsidP="004D399F">
      <w:pPr>
        <w:rPr>
          <w:rFonts w:eastAsia="Cambria" w:cs="Calibri"/>
          <w:b/>
          <w:bCs/>
          <w:u w:val="single"/>
        </w:rPr>
      </w:pPr>
      <w:r w:rsidRPr="00FC130C">
        <w:rPr>
          <w:rFonts w:eastAsia="Cambria" w:cs="Calibri"/>
          <w:sz w:val="14"/>
        </w:rPr>
        <w:t xml:space="preserve">Let us start by observing, empirically, that </w:t>
      </w:r>
      <w:r w:rsidRPr="00FC130C">
        <w:rPr>
          <w:rFonts w:eastAsia="Cambria" w:cs="Calibri"/>
          <w:u w:val="single"/>
        </w:rPr>
        <w:t xml:space="preserve">a widely shared judgment about intrinsic value and disvalue is that </w:t>
      </w:r>
      <w:r w:rsidRPr="00FC130C">
        <w:rPr>
          <w:rFonts w:eastAsia="Cambria" w:cs="Calibri"/>
          <w:b/>
          <w:bCs/>
          <w:highlight w:val="cyan"/>
          <w:u w:val="single"/>
        </w:rPr>
        <w:t xml:space="preserve">pleasure is intrinsically </w:t>
      </w:r>
      <w:proofErr w:type="gramStart"/>
      <w:r w:rsidRPr="00FC130C">
        <w:rPr>
          <w:rFonts w:eastAsia="Cambria" w:cs="Calibri"/>
          <w:b/>
          <w:bCs/>
          <w:highlight w:val="cyan"/>
          <w:u w:val="single"/>
        </w:rPr>
        <w:t>valuable</w:t>
      </w:r>
      <w:proofErr w:type="gramEnd"/>
      <w:r w:rsidRPr="00FC130C">
        <w:rPr>
          <w:rFonts w:eastAsia="Cambria" w:cs="Calibri"/>
          <w:b/>
          <w:bCs/>
          <w:highlight w:val="cyan"/>
          <w:u w:val="single"/>
        </w:rPr>
        <w:t xml:space="preserve"> </w:t>
      </w:r>
      <w:r w:rsidRPr="00FC130C">
        <w:rPr>
          <w:rFonts w:eastAsia="Cambria" w:cs="Calibri"/>
          <w:b/>
          <w:bCs/>
          <w:u w:val="single"/>
        </w:rPr>
        <w:t xml:space="preserve">and </w:t>
      </w:r>
      <w:r w:rsidRPr="00FC130C">
        <w:rPr>
          <w:rFonts w:eastAsia="Cambria" w:cs="Calibri"/>
          <w:b/>
          <w:bCs/>
          <w:highlight w:val="cyan"/>
          <w:u w:val="single"/>
        </w:rPr>
        <w:t xml:space="preserve">pain is intrinsically </w:t>
      </w:r>
      <w:proofErr w:type="spellStart"/>
      <w:r w:rsidRPr="00FC130C">
        <w:rPr>
          <w:rFonts w:eastAsia="Cambria" w:cs="Calibri"/>
          <w:b/>
          <w:bCs/>
          <w:highlight w:val="cyan"/>
          <w:u w:val="single"/>
        </w:rPr>
        <w:t>disvaluable</w:t>
      </w:r>
      <w:proofErr w:type="spellEnd"/>
      <w:r w:rsidRPr="00FC130C">
        <w:rPr>
          <w:rFonts w:eastAsia="Cambria" w:cs="Calibri"/>
          <w:u w:val="single"/>
        </w:rPr>
        <w:t>.</w:t>
      </w:r>
      <w:r w:rsidRPr="00FC130C">
        <w:rPr>
          <w:rFonts w:eastAsia="Cambria" w:cs="Calibri"/>
          <w:sz w:val="14"/>
        </w:rPr>
        <w:t xml:space="preserve"> </w:t>
      </w:r>
      <w:r w:rsidRPr="00FC130C">
        <w:rPr>
          <w:rFonts w:eastAsia="Cambria" w:cs="Calibri"/>
          <w:u w:val="single"/>
        </w:rPr>
        <w:t>On virtually any proposed list of intrinsic values and disvalues (we will look at some of them below), pleasure is included among the intrinsic values and pain among the intrinsic disvalues.</w:t>
      </w:r>
      <w:r w:rsidRPr="00FC130C">
        <w:rPr>
          <w:rFonts w:eastAsia="Cambria" w:cs="Calibri"/>
          <w:sz w:val="14"/>
        </w:rPr>
        <w:t xml:space="preserve"> This inclusion makes intuitive sense, moreover, for </w:t>
      </w:r>
      <w:r w:rsidRPr="00FC130C">
        <w:rPr>
          <w:rFonts w:eastAsia="Cambria" w:cs="Calibri"/>
          <w:b/>
          <w:bCs/>
          <w:u w:val="single"/>
        </w:rPr>
        <w:t xml:space="preserve">there is </w:t>
      </w:r>
      <w:r w:rsidRPr="00FC130C">
        <w:rPr>
          <w:rFonts w:eastAsia="Cambria" w:cs="Calibri"/>
          <w:b/>
          <w:bCs/>
          <w:highlight w:val="cyan"/>
          <w:u w:val="single"/>
        </w:rPr>
        <w:t>something undeniably good about</w:t>
      </w:r>
      <w:r w:rsidRPr="00FC130C">
        <w:rPr>
          <w:rFonts w:eastAsia="Cambria" w:cs="Calibri"/>
          <w:b/>
          <w:bCs/>
          <w:u w:val="single"/>
        </w:rPr>
        <w:t xml:space="preserve"> the way </w:t>
      </w:r>
      <w:r w:rsidRPr="00FC130C">
        <w:rPr>
          <w:rFonts w:eastAsia="Cambria" w:cs="Calibri"/>
          <w:b/>
          <w:bCs/>
          <w:highlight w:val="cyan"/>
          <w:u w:val="single"/>
        </w:rPr>
        <w:t>pleasure</w:t>
      </w:r>
      <w:r w:rsidRPr="00FC130C">
        <w:rPr>
          <w:rFonts w:eastAsia="Cambria" w:cs="Calibri"/>
          <w:b/>
          <w:bCs/>
          <w:u w:val="single"/>
        </w:rPr>
        <w:t xml:space="preserve"> feels </w:t>
      </w:r>
      <w:r w:rsidRPr="00FC130C">
        <w:rPr>
          <w:rFonts w:eastAsia="Cambria" w:cs="Calibri"/>
          <w:b/>
          <w:bCs/>
          <w:highlight w:val="cyan"/>
          <w:u w:val="single"/>
        </w:rPr>
        <w:t xml:space="preserve">and </w:t>
      </w:r>
      <w:r w:rsidRPr="00FC130C">
        <w:rPr>
          <w:rFonts w:eastAsia="Cambria" w:cs="Calibri"/>
          <w:b/>
          <w:bCs/>
          <w:u w:val="single"/>
        </w:rPr>
        <w:t xml:space="preserve">something </w:t>
      </w:r>
      <w:r w:rsidRPr="00FC130C">
        <w:rPr>
          <w:rFonts w:eastAsia="Cambria" w:cs="Calibri"/>
          <w:b/>
          <w:bCs/>
          <w:highlight w:val="cyan"/>
          <w:u w:val="single"/>
        </w:rPr>
        <w:t>undeniably bad about</w:t>
      </w:r>
      <w:r w:rsidRPr="00FC130C">
        <w:rPr>
          <w:rFonts w:eastAsia="Cambria" w:cs="Calibri"/>
          <w:b/>
          <w:bCs/>
          <w:u w:val="single"/>
        </w:rPr>
        <w:t xml:space="preserve"> the way </w:t>
      </w:r>
      <w:r w:rsidRPr="00FC130C">
        <w:rPr>
          <w:rFonts w:eastAsia="Cambria" w:cs="Calibri"/>
          <w:b/>
          <w:bCs/>
          <w:highlight w:val="cyan"/>
          <w:u w:val="single"/>
        </w:rPr>
        <w:t>pain</w:t>
      </w:r>
      <w:r w:rsidRPr="00FC130C">
        <w:rPr>
          <w:rFonts w:eastAsia="Cambria" w:cs="Calibri"/>
          <w:b/>
          <w:bCs/>
          <w:u w:val="single"/>
        </w:rPr>
        <w:t xml:space="preserve"> feels</w:t>
      </w:r>
      <w:r w:rsidRPr="00FC130C">
        <w:rPr>
          <w:rFonts w:eastAsia="Cambria" w:cs="Calibri"/>
          <w:u w:val="single"/>
        </w:rPr>
        <w:t>, and neither the goodness of pleasure nor the badness of pain seems to be exhausted by the further effects that these experiences might have.</w:t>
      </w:r>
      <w:r w:rsidRPr="00FC130C">
        <w:rPr>
          <w:rFonts w:eastAsia="Cambria" w:cs="Calibri"/>
          <w:sz w:val="14"/>
        </w:rPr>
        <w:t xml:space="preserve"> “Pleasure” and “pain” are here understood inclusively, as encompassing anything hedonically positive and anything hedonically negative.2 </w:t>
      </w:r>
      <w:r w:rsidRPr="00FC130C">
        <w:rPr>
          <w:rFonts w:eastAsia="Cambria" w:cs="Calibri"/>
          <w:b/>
          <w:bCs/>
          <w:u w:val="single"/>
        </w:rPr>
        <w:t xml:space="preserve">The special </w:t>
      </w:r>
      <w:r w:rsidRPr="00FC130C">
        <w:rPr>
          <w:rFonts w:eastAsia="Cambria" w:cs="Calibri"/>
          <w:b/>
          <w:bCs/>
          <w:highlight w:val="cyan"/>
          <w:u w:val="single"/>
        </w:rPr>
        <w:t xml:space="preserve">value </w:t>
      </w:r>
      <w:r w:rsidRPr="00FC130C">
        <w:rPr>
          <w:rFonts w:eastAsia="Cambria" w:cs="Calibri"/>
          <w:b/>
          <w:bCs/>
          <w:u w:val="single"/>
        </w:rPr>
        <w:t xml:space="preserve">statuses </w:t>
      </w:r>
      <w:r w:rsidRPr="00FC130C">
        <w:rPr>
          <w:rFonts w:eastAsia="Cambria" w:cs="Calibri"/>
          <w:b/>
          <w:bCs/>
          <w:highlight w:val="cyan"/>
          <w:u w:val="single"/>
        </w:rPr>
        <w:t xml:space="preserve">of pleasure and pain </w:t>
      </w:r>
      <w:r w:rsidRPr="00FC130C">
        <w:rPr>
          <w:rFonts w:eastAsia="Cambria" w:cs="Calibri"/>
          <w:b/>
          <w:bCs/>
          <w:u w:val="single"/>
        </w:rPr>
        <w:t xml:space="preserve">are </w:t>
      </w:r>
      <w:r w:rsidRPr="00FC130C">
        <w:rPr>
          <w:rFonts w:eastAsia="Cambria" w:cs="Calibri"/>
          <w:b/>
          <w:bCs/>
          <w:highlight w:val="cyan"/>
          <w:u w:val="single"/>
        </w:rPr>
        <w:t>manifested in how we treat</w:t>
      </w:r>
      <w:r w:rsidRPr="00FC130C">
        <w:rPr>
          <w:rFonts w:eastAsia="Cambria" w:cs="Calibri"/>
          <w:b/>
          <w:bCs/>
          <w:u w:val="single"/>
        </w:rPr>
        <w:t xml:space="preserve"> these </w:t>
      </w:r>
      <w:r w:rsidRPr="00FC130C">
        <w:rPr>
          <w:rFonts w:eastAsia="Cambria" w:cs="Calibri"/>
          <w:b/>
          <w:bCs/>
          <w:highlight w:val="cyan"/>
          <w:u w:val="single"/>
        </w:rPr>
        <w:t xml:space="preserve">experiences </w:t>
      </w:r>
      <w:r w:rsidRPr="00FC130C">
        <w:rPr>
          <w:rFonts w:eastAsia="Cambria" w:cs="Calibri"/>
          <w:b/>
          <w:bCs/>
          <w:u w:val="single"/>
        </w:rPr>
        <w:t>in our everyday reasoning about values.</w:t>
      </w:r>
      <w:r w:rsidRPr="00FC130C">
        <w:rPr>
          <w:rFonts w:eastAsia="Cambria" w:cs="Calibri"/>
          <w:sz w:val="14"/>
        </w:rPr>
        <w:t xml:space="preserve"> If you tell me that you are heading for the convenience store, </w:t>
      </w:r>
      <w:r w:rsidRPr="00FC130C">
        <w:rPr>
          <w:rFonts w:eastAsia="Cambria" w:cs="Calibri"/>
          <w:u w:val="single"/>
        </w:rPr>
        <w:t>I might ask: “What for?” This is a reasonable question, for when you go to the convenience store you usually do so</w:t>
      </w:r>
      <w:r w:rsidRPr="00FC130C">
        <w:rPr>
          <w:rFonts w:eastAsia="Cambria" w:cs="Calibri"/>
          <w:sz w:val="14"/>
        </w:rPr>
        <w:t xml:space="preserve">, not merely for the sake of going to the convenience store, but </w:t>
      </w:r>
      <w:r w:rsidRPr="00FC130C">
        <w:rPr>
          <w:rFonts w:eastAsia="Cambria" w:cs="Calibri"/>
          <w:u w:val="single"/>
        </w:rPr>
        <w:t>for the sake of achieving something further that you deem to be valuable.</w:t>
      </w:r>
      <w:r w:rsidRPr="00FC130C">
        <w:rPr>
          <w:rFonts w:eastAsia="Cambria"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C130C">
        <w:rPr>
          <w:rFonts w:eastAsia="Cambria" w:cs="Calibri"/>
          <w:u w:val="single"/>
        </w:rPr>
        <w:t xml:space="preserve">If </w:t>
      </w:r>
      <w:proofErr w:type="gramStart"/>
      <w:r w:rsidRPr="00FC130C">
        <w:rPr>
          <w:rFonts w:eastAsia="Cambria" w:cs="Calibri"/>
          <w:u w:val="single"/>
        </w:rPr>
        <w:t>I</w:t>
      </w:r>
      <w:proofErr w:type="gramEnd"/>
      <w:r w:rsidRPr="00FC130C">
        <w:rPr>
          <w:rFonts w:eastAsia="Cambria" w:cs="Calibri"/>
          <w:u w:val="single"/>
        </w:rPr>
        <w:t xml:space="preserve"> then proceed by asking “But what is the pleasure of drinking the soda good for?” the discussion is likely to reach an awkward end. The reason is that the </w:t>
      </w:r>
      <w:r w:rsidRPr="00FC130C">
        <w:rPr>
          <w:rFonts w:eastAsia="Cambria" w:cs="Calibri"/>
          <w:b/>
          <w:bCs/>
          <w:highlight w:val="cyan"/>
          <w:u w:val="single"/>
        </w:rPr>
        <w:t>pleasure is not good for anything further</w:t>
      </w:r>
      <w:r w:rsidRPr="00FC130C">
        <w:rPr>
          <w:rFonts w:eastAsia="Cambria" w:cs="Calibri"/>
          <w:u w:val="single"/>
        </w:rPr>
        <w:t>; it is simply that for which going to the convenience store and buying the soda is good.</w:t>
      </w:r>
      <w:r w:rsidRPr="00FC130C">
        <w:rPr>
          <w:rFonts w:eastAsia="Cambria" w:cs="Calibri"/>
          <w:sz w:val="14"/>
        </w:rPr>
        <w:t>3 As Aristotle observes</w:t>
      </w:r>
      <w:r w:rsidRPr="00FC130C">
        <w:rPr>
          <w:rFonts w:eastAsia="Cambria" w:cs="Calibri"/>
          <w:u w:val="single"/>
        </w:rPr>
        <w:t>: “We never ask [a man] what his end is in being pleased, because we assume that pleasure is choice worthy in itself.</w:t>
      </w:r>
      <w:r w:rsidRPr="00FC130C">
        <w:rPr>
          <w:rFonts w:eastAsia="Cambria"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C130C">
        <w:rPr>
          <w:rFonts w:eastAsia="Cambria" w:cs="Calibri"/>
          <w:b/>
          <w:bCs/>
          <w:highlight w:val="cyan"/>
          <w:u w:val="single"/>
        </w:rPr>
        <w:t>pleasure and pain</w:t>
      </w:r>
      <w:r w:rsidRPr="00FC130C">
        <w:rPr>
          <w:rFonts w:eastAsia="Cambria" w:cs="Calibri"/>
          <w:b/>
          <w:bCs/>
          <w:u w:val="single"/>
        </w:rPr>
        <w:t xml:space="preserve"> are both places where we </w:t>
      </w:r>
      <w:r w:rsidRPr="00FC130C">
        <w:rPr>
          <w:rFonts w:eastAsia="Cambria" w:cs="Calibri"/>
          <w:b/>
          <w:bCs/>
          <w:highlight w:val="cyan"/>
          <w:u w:val="single"/>
        </w:rPr>
        <w:t xml:space="preserve">reach </w:t>
      </w:r>
      <w:r w:rsidRPr="00FC130C">
        <w:rPr>
          <w:rFonts w:eastAsia="Cambria" w:cs="Calibri"/>
          <w:b/>
          <w:bCs/>
          <w:u w:val="single"/>
        </w:rPr>
        <w:t xml:space="preserve">the </w:t>
      </w:r>
      <w:r w:rsidRPr="00FC130C">
        <w:rPr>
          <w:rFonts w:eastAsia="Cambria" w:cs="Calibri"/>
          <w:b/>
          <w:bCs/>
          <w:highlight w:val="cyan"/>
          <w:u w:val="single"/>
        </w:rPr>
        <w:t>end of the line in matters of value.</w:t>
      </w:r>
      <w:r w:rsidRPr="00FC130C">
        <w:rPr>
          <w:rFonts w:eastAsia="Cambria" w:cs="Calibri"/>
          <w:b/>
          <w:bCs/>
          <w:u w:val="single"/>
        </w:rPr>
        <w:t xml:space="preserve"> </w:t>
      </w:r>
    </w:p>
    <w:p w14:paraId="1CBB1805" w14:textId="77777777" w:rsidR="004D399F" w:rsidRPr="00FC130C" w:rsidRDefault="004D399F" w:rsidP="004D399F">
      <w:pPr>
        <w:rPr>
          <w:rFonts w:eastAsia="Cambria" w:cs="Calibri"/>
          <w:b/>
          <w:bCs/>
          <w:u w:val="single"/>
        </w:rPr>
      </w:pPr>
    </w:p>
    <w:p w14:paraId="509527B2" w14:textId="77777777" w:rsidR="004D399F" w:rsidRPr="00FC130C" w:rsidRDefault="004D399F" w:rsidP="004D399F">
      <w:pPr>
        <w:keepNext/>
        <w:keepLines/>
        <w:spacing w:before="40" w:after="0"/>
        <w:outlineLvl w:val="3"/>
        <w:rPr>
          <w:rFonts w:eastAsia="MS Gothic" w:cs="Times New Roman"/>
          <w:b/>
          <w:iCs/>
          <w:sz w:val="26"/>
        </w:rPr>
      </w:pPr>
      <w:r w:rsidRPr="00FC130C">
        <w:rPr>
          <w:rFonts w:eastAsia="MS Gothic" w:cs="Times New Roman"/>
          <w:b/>
          <w:iCs/>
          <w:sz w:val="26"/>
        </w:rPr>
        <w:t xml:space="preserve">2] Extinction first --- moral uncertainty. </w:t>
      </w:r>
    </w:p>
    <w:p w14:paraId="0520B421" w14:textId="77777777" w:rsidR="004D399F" w:rsidRPr="00FC130C" w:rsidRDefault="004D399F" w:rsidP="004D399F">
      <w:pPr>
        <w:rPr>
          <w:rFonts w:eastAsia="Cambria" w:cs="Times New Roman"/>
          <w:sz w:val="18"/>
          <w:szCs w:val="18"/>
        </w:rPr>
      </w:pPr>
      <w:r w:rsidRPr="00FC130C">
        <w:rPr>
          <w:rFonts w:eastAsia="Cambria" w:cs="Times New Roman"/>
          <w:b/>
          <w:sz w:val="26"/>
          <w:szCs w:val="26"/>
        </w:rPr>
        <w:t>Bostrom 12</w:t>
      </w:r>
      <w:r w:rsidRPr="00FC130C">
        <w:rPr>
          <w:rFonts w:eastAsia="Cambria" w:cs="Times New Roman"/>
        </w:rPr>
        <w:t xml:space="preserve"> </w:t>
      </w:r>
      <w:r w:rsidRPr="00FC130C">
        <w:rPr>
          <w:rFonts w:eastAsia="Cambria" w:cs="Times New Roman"/>
          <w:sz w:val="18"/>
          <w:szCs w:val="18"/>
        </w:rPr>
        <w:t>[(Nick Bostrom, Faculty of Philosophy &amp; Oxford Martin School University of Oxford) “Existential Risk Prevention as Global Priority.” Global Policy, 2012] TDI</w:t>
      </w:r>
    </w:p>
    <w:p w14:paraId="52AB0F02" w14:textId="77777777" w:rsidR="004D399F" w:rsidRPr="00FC130C" w:rsidRDefault="004D399F" w:rsidP="004D399F">
      <w:pPr>
        <w:rPr>
          <w:rFonts w:eastAsia="Cambria" w:cs="Times New Roman"/>
          <w:u w:val="single"/>
        </w:rPr>
      </w:pPr>
      <w:r w:rsidRPr="00FC130C">
        <w:rPr>
          <w:rFonts w:eastAsia="Cambria" w:cs="Times New Roman"/>
          <w:sz w:val="16"/>
        </w:rPr>
        <w:t xml:space="preserve">These </w:t>
      </w:r>
      <w:r w:rsidRPr="00FC130C">
        <w:rPr>
          <w:rFonts w:eastAsia="Cambria" w:cs="Times New Roman"/>
          <w:u w:val="single"/>
        </w:rPr>
        <w:t>reflections on moral uncertainty suggest an alternative, complementary way of looking at existential risk</w:t>
      </w:r>
      <w:r w:rsidRPr="00FC130C">
        <w:rPr>
          <w:rFonts w:eastAsia="Cambria" w:cs="Times New Roman"/>
          <w:sz w:val="16"/>
        </w:rPr>
        <w:t xml:space="preserve">; they also suggest a new way of thinking about the ideal of sustainability. Let me elaborate. </w:t>
      </w:r>
      <w:r w:rsidRPr="00FC130C">
        <w:rPr>
          <w:rFonts w:eastAsia="Cambria" w:cs="Times New Roman"/>
          <w:b/>
          <w:bCs/>
          <w:highlight w:val="cyan"/>
          <w:u w:val="single"/>
        </w:rPr>
        <w:t>Our</w:t>
      </w:r>
      <w:r w:rsidRPr="00FC130C">
        <w:rPr>
          <w:rFonts w:eastAsia="Cambria" w:cs="Times New Roman"/>
          <w:u w:val="single"/>
        </w:rPr>
        <w:t xml:space="preserve"> present </w:t>
      </w:r>
      <w:r w:rsidRPr="00FC130C">
        <w:rPr>
          <w:rFonts w:eastAsia="Cambria" w:cs="Times New Roman"/>
          <w:b/>
          <w:bCs/>
          <w:highlight w:val="cyan"/>
          <w:u w:val="single"/>
        </w:rPr>
        <w:t>understanding</w:t>
      </w:r>
      <w:r w:rsidRPr="00FC130C">
        <w:rPr>
          <w:rFonts w:eastAsia="Cambria" w:cs="Times New Roman"/>
          <w:u w:val="single"/>
        </w:rPr>
        <w:t xml:space="preserve"> of axiology </w:t>
      </w:r>
      <w:r w:rsidRPr="00FC130C">
        <w:rPr>
          <w:rFonts w:eastAsia="Cambria" w:cs="Times New Roman"/>
          <w:b/>
          <w:bCs/>
          <w:highlight w:val="cyan"/>
          <w:u w:val="single"/>
        </w:rPr>
        <w:t>might</w:t>
      </w:r>
      <w:r w:rsidRPr="00FC130C">
        <w:rPr>
          <w:rFonts w:eastAsia="Cambria" w:cs="Times New Roman"/>
          <w:u w:val="single"/>
        </w:rPr>
        <w:t xml:space="preserve"> well </w:t>
      </w:r>
      <w:r w:rsidRPr="00FC130C">
        <w:rPr>
          <w:rFonts w:eastAsia="Cambria" w:cs="Times New Roman"/>
          <w:b/>
          <w:bCs/>
          <w:highlight w:val="cyan"/>
          <w:u w:val="single"/>
        </w:rPr>
        <w:t>be confused</w:t>
      </w:r>
      <w:r w:rsidRPr="00FC130C">
        <w:rPr>
          <w:rFonts w:eastAsia="Cambria" w:cs="Times New Roman"/>
          <w:u w:val="single"/>
        </w:rPr>
        <w:t xml:space="preserve">. We may not now know — at least not in concrete detail — what outcomes would count as a big win for humanity; we might not even yet be able to imagine the best ends of our journey. </w:t>
      </w:r>
      <w:r w:rsidRPr="00FC130C">
        <w:rPr>
          <w:rFonts w:eastAsia="Cambria" w:cs="Times New Roman"/>
          <w:b/>
          <w:bCs/>
          <w:highlight w:val="cyan"/>
          <w:u w:val="single"/>
        </w:rPr>
        <w:t>If we are</w:t>
      </w:r>
      <w:r w:rsidRPr="00FC130C">
        <w:rPr>
          <w:rFonts w:eastAsia="Cambria" w:cs="Times New Roman"/>
          <w:u w:val="single"/>
        </w:rPr>
        <w:t xml:space="preserve"> indeed profoundly </w:t>
      </w:r>
      <w:r w:rsidRPr="00FC130C">
        <w:rPr>
          <w:rFonts w:eastAsia="Cambria" w:cs="Times New Roman"/>
          <w:b/>
          <w:bCs/>
          <w:highlight w:val="cyan"/>
          <w:u w:val="single"/>
        </w:rPr>
        <w:t xml:space="preserve">uncertain about </w:t>
      </w:r>
      <w:r w:rsidRPr="00FC130C">
        <w:rPr>
          <w:rFonts w:eastAsia="Cambria" w:cs="Times New Roman"/>
          <w:b/>
          <w:bCs/>
          <w:u w:val="single"/>
        </w:rPr>
        <w:t xml:space="preserve">our </w:t>
      </w:r>
      <w:r w:rsidRPr="00FC130C">
        <w:rPr>
          <w:rFonts w:eastAsia="Cambria" w:cs="Times New Roman"/>
          <w:u w:val="single"/>
        </w:rPr>
        <w:t xml:space="preserve">ultimate aims, </w:t>
      </w:r>
      <w:r w:rsidRPr="00FC130C">
        <w:rPr>
          <w:rFonts w:eastAsia="Cambria" w:cs="Times New Roman"/>
          <w:b/>
          <w:bCs/>
          <w:u w:val="single"/>
        </w:rPr>
        <w:t xml:space="preserve">then </w:t>
      </w:r>
      <w:r w:rsidRPr="00FC130C">
        <w:rPr>
          <w:rFonts w:eastAsia="Cambria" w:cs="Times New Roman"/>
          <w:b/>
          <w:bCs/>
          <w:highlight w:val="cyan"/>
          <w:u w:val="single"/>
        </w:rPr>
        <w:t>we should</w:t>
      </w:r>
      <w:r w:rsidRPr="00FC130C">
        <w:rPr>
          <w:rFonts w:eastAsia="Cambria" w:cs="Times New Roman"/>
          <w:u w:val="single"/>
        </w:rPr>
        <w:t xml:space="preserve"> recognize that there is a great option </w:t>
      </w:r>
      <w:r w:rsidRPr="00FC130C">
        <w:rPr>
          <w:rFonts w:eastAsia="Cambria" w:cs="Times New Roman"/>
          <w:b/>
          <w:bCs/>
          <w:highlight w:val="cyan"/>
          <w:u w:val="single"/>
        </w:rPr>
        <w:t>value</w:t>
      </w:r>
      <w:r w:rsidRPr="00FC130C">
        <w:rPr>
          <w:rFonts w:eastAsia="Cambria" w:cs="Times New Roman"/>
          <w:u w:val="single"/>
        </w:rPr>
        <w:t xml:space="preserve"> in preserving — and ideally improving — </w:t>
      </w:r>
      <w:r w:rsidRPr="00FC130C">
        <w:rPr>
          <w:rFonts w:eastAsia="Cambria" w:cs="Times New Roman"/>
          <w:b/>
          <w:bCs/>
          <w:highlight w:val="cyan"/>
          <w:u w:val="single"/>
        </w:rPr>
        <w:t>our ability to</w:t>
      </w:r>
      <w:r w:rsidRPr="00FC130C">
        <w:rPr>
          <w:rFonts w:eastAsia="Cambria" w:cs="Times New Roman"/>
          <w:u w:val="single"/>
        </w:rPr>
        <w:t xml:space="preserve"> recognize value and to </w:t>
      </w:r>
      <w:r w:rsidRPr="00FC130C">
        <w:rPr>
          <w:rFonts w:eastAsia="Cambria" w:cs="Times New Roman"/>
          <w:b/>
          <w:bCs/>
          <w:highlight w:val="cyan"/>
          <w:u w:val="single"/>
        </w:rPr>
        <w:t xml:space="preserve">steer the future </w:t>
      </w:r>
      <w:r w:rsidRPr="00FC130C">
        <w:rPr>
          <w:rFonts w:eastAsia="Cambria" w:cs="Times New Roman"/>
          <w:b/>
          <w:bCs/>
          <w:u w:val="single"/>
        </w:rPr>
        <w:t>accordingly</w:t>
      </w:r>
      <w:r w:rsidRPr="00FC130C">
        <w:rPr>
          <w:rFonts w:eastAsia="Cambria" w:cs="Times New Roman"/>
          <w:b/>
          <w:bCs/>
          <w:highlight w:val="cyan"/>
          <w:u w:val="single"/>
        </w:rPr>
        <w:t>. Ensuring</w:t>
      </w:r>
      <w:r w:rsidRPr="00FC130C">
        <w:rPr>
          <w:rFonts w:eastAsia="Cambria" w:cs="Times New Roman"/>
          <w:u w:val="single"/>
        </w:rPr>
        <w:t xml:space="preserve"> that there will be </w:t>
      </w:r>
      <w:r w:rsidRPr="00FC130C">
        <w:rPr>
          <w:rFonts w:eastAsia="Cambria" w:cs="Times New Roman"/>
          <w:b/>
          <w:bCs/>
          <w:highlight w:val="cyan"/>
          <w:u w:val="single"/>
        </w:rPr>
        <w:t>a future</w:t>
      </w:r>
      <w:r w:rsidRPr="00FC130C">
        <w:rPr>
          <w:rFonts w:eastAsia="Cambria" w:cs="Times New Roman"/>
          <w:u w:val="single"/>
        </w:rPr>
        <w:t xml:space="preserve"> version </w:t>
      </w:r>
      <w:r w:rsidRPr="00FC130C">
        <w:rPr>
          <w:rFonts w:eastAsia="Cambria" w:cs="Times New Roman"/>
          <w:b/>
          <w:bCs/>
          <w:highlight w:val="cyan"/>
          <w:u w:val="single"/>
        </w:rPr>
        <w:t>of humanity</w:t>
      </w:r>
      <w:r w:rsidRPr="00FC130C">
        <w:rPr>
          <w:rFonts w:eastAsia="Cambria" w:cs="Times New Roman"/>
          <w:u w:val="single"/>
        </w:rPr>
        <w:t xml:space="preserve"> with great powers and a propensity to use them wisely is plausibly the best way available to us to increase the probability that the future will contain a lot of value. To do this, </w:t>
      </w:r>
      <w:r w:rsidRPr="00FC130C">
        <w:rPr>
          <w:rFonts w:eastAsia="Cambria" w:cs="Times New Roman"/>
          <w:b/>
          <w:bCs/>
          <w:highlight w:val="cyan"/>
          <w:u w:val="single"/>
        </w:rPr>
        <w:t xml:space="preserve">we must prevent </w:t>
      </w:r>
      <w:r w:rsidRPr="00FC130C">
        <w:rPr>
          <w:rFonts w:eastAsia="Cambria" w:cs="Times New Roman"/>
          <w:b/>
          <w:bCs/>
          <w:u w:val="single"/>
        </w:rPr>
        <w:t xml:space="preserve">any </w:t>
      </w:r>
      <w:r w:rsidRPr="00FC130C">
        <w:rPr>
          <w:rFonts w:eastAsia="Cambria" w:cs="Times New Roman"/>
          <w:b/>
          <w:bCs/>
          <w:highlight w:val="cyan"/>
          <w:u w:val="single"/>
        </w:rPr>
        <w:t>existential catastrophe</w:t>
      </w:r>
      <w:r w:rsidRPr="00FC130C">
        <w:rPr>
          <w:rFonts w:eastAsia="Cambria" w:cs="Times New Roman"/>
          <w:u w:val="single"/>
        </w:rPr>
        <w:t>.</w:t>
      </w:r>
    </w:p>
    <w:p w14:paraId="076BA256" w14:textId="77777777" w:rsidR="004D399F" w:rsidRPr="00C400C3" w:rsidRDefault="004D399F" w:rsidP="004D399F">
      <w:pPr>
        <w:keepNext/>
        <w:keepLines/>
        <w:spacing w:before="40" w:after="0"/>
        <w:outlineLvl w:val="3"/>
        <w:rPr>
          <w:rFonts w:eastAsia="MS Gothic" w:cs="Calibri"/>
          <w:b/>
          <w:iCs/>
          <w:sz w:val="26"/>
        </w:rPr>
      </w:pPr>
      <w:r w:rsidRPr="00FC130C">
        <w:rPr>
          <w:rFonts w:eastAsia="MS Gothic" w:cs="Times New Roman"/>
          <w:b/>
          <w:iCs/>
          <w:sz w:val="26"/>
        </w:rPr>
        <w:t xml:space="preserve">3] </w:t>
      </w:r>
      <w:r w:rsidRPr="00FC130C">
        <w:rPr>
          <w:rFonts w:eastAsia="MS Gothic" w:cs="Calibri"/>
          <w:b/>
          <w:iCs/>
          <w:sz w:val="26"/>
        </w:rPr>
        <w:t xml:space="preserve">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473F7237" w14:textId="77777777" w:rsidR="004D399F" w:rsidRDefault="004D399F" w:rsidP="004D399F">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Offense</w:t>
      </w:r>
    </w:p>
    <w:p w14:paraId="680D91ED" w14:textId="77777777" w:rsidR="004D399F" w:rsidRDefault="004D399F" w:rsidP="004D399F">
      <w:pPr>
        <w:keepNext/>
        <w:keepLines/>
        <w:spacing w:before="40" w:after="0"/>
        <w:outlineLvl w:val="3"/>
        <w:rPr>
          <w:rFonts w:ascii="Arial" w:eastAsiaTheme="majorEastAsia" w:hAnsi="Arial" w:cs="Arial"/>
          <w:b/>
          <w:iCs/>
          <w:color w:val="1D1C1D"/>
          <w:sz w:val="23"/>
          <w:szCs w:val="23"/>
          <w:shd w:val="clear" w:color="auto" w:fill="FFFFFF"/>
        </w:rPr>
      </w:pPr>
      <w:bookmarkStart w:id="0" w:name="_Hlk82242282"/>
      <w:r>
        <w:rPr>
          <w:rFonts w:eastAsiaTheme="majorEastAsia" w:cstheme="minorHAnsi"/>
          <w:b/>
          <w:iCs/>
          <w:sz w:val="26"/>
        </w:rPr>
        <w:t xml:space="preserve">Thus, </w:t>
      </w:r>
      <w:r w:rsidRPr="00EC5BBB">
        <w:rPr>
          <w:rFonts w:eastAsiaTheme="majorEastAsia" w:cstheme="minorHAnsi"/>
          <w:b/>
          <w:iCs/>
          <w:sz w:val="26"/>
        </w:rPr>
        <w:t xml:space="preserve">I </w:t>
      </w:r>
      <w:r>
        <w:rPr>
          <w:rFonts w:eastAsiaTheme="majorEastAsia" w:cstheme="minorHAnsi"/>
          <w:b/>
          <w:iCs/>
          <w:sz w:val="26"/>
        </w:rPr>
        <w:t>affirm</w:t>
      </w:r>
      <w:r w:rsidRPr="00EC5BBB">
        <w:rPr>
          <w:rFonts w:eastAsiaTheme="majorEastAsia" w:cstheme="minorHAnsi"/>
          <w:b/>
          <w:iCs/>
          <w:sz w:val="26"/>
        </w:rPr>
        <w:t xml:space="preserve"> the resolution </w:t>
      </w:r>
      <w:r>
        <w:rPr>
          <w:rFonts w:eastAsiaTheme="majorEastAsia" w:cstheme="minorHAnsi"/>
          <w:b/>
          <w:iCs/>
          <w:sz w:val="26"/>
        </w:rPr>
        <w:t>R</w:t>
      </w:r>
      <w:r w:rsidRPr="00EC5BBB">
        <w:rPr>
          <w:rFonts w:eastAsiaTheme="majorEastAsia" w:cstheme="minorHAnsi"/>
          <w:b/>
          <w:iCs/>
          <w:sz w:val="26"/>
        </w:rPr>
        <w:t xml:space="preserve">esolved: </w:t>
      </w:r>
      <w:r w:rsidRPr="00EC5BBB">
        <w:rPr>
          <w:rFonts w:ascii="Arial" w:eastAsiaTheme="majorEastAsia" w:hAnsi="Arial" w:cs="Arial"/>
          <w:b/>
          <w:iCs/>
          <w:color w:val="1D1C1D"/>
          <w:sz w:val="23"/>
          <w:szCs w:val="23"/>
          <w:shd w:val="clear" w:color="auto" w:fill="FFFFFF"/>
        </w:rPr>
        <w:t>The member nations of the World Trade Organization ought to reduce intellectual property protections for medicines</w:t>
      </w:r>
      <w:r>
        <w:rPr>
          <w:rFonts w:ascii="Arial" w:eastAsiaTheme="majorEastAsia" w:hAnsi="Arial" w:cs="Arial"/>
          <w:b/>
          <w:iCs/>
          <w:color w:val="1D1C1D"/>
          <w:sz w:val="23"/>
          <w:szCs w:val="23"/>
          <w:shd w:val="clear" w:color="auto" w:fill="FFFFFF"/>
        </w:rPr>
        <w:t>.</w:t>
      </w:r>
      <w:bookmarkEnd w:id="0"/>
    </w:p>
    <w:p w14:paraId="6BA42B27" w14:textId="77777777" w:rsidR="004D399F" w:rsidRDefault="004D399F" w:rsidP="004D399F">
      <w:pPr>
        <w:keepNext/>
        <w:keepLines/>
        <w:spacing w:before="40" w:after="0"/>
        <w:outlineLvl w:val="3"/>
        <w:rPr>
          <w:rFonts w:eastAsia="MS Gothic" w:cs="Times New Roman"/>
          <w:b/>
          <w:iCs/>
          <w:sz w:val="26"/>
        </w:rPr>
      </w:pPr>
    </w:p>
    <w:p w14:paraId="14187341" w14:textId="77777777" w:rsidR="004D399F" w:rsidRPr="004D0B4A" w:rsidRDefault="004D399F" w:rsidP="004D399F">
      <w:pPr>
        <w:keepNext/>
        <w:keepLines/>
        <w:spacing w:before="40" w:after="0"/>
        <w:outlineLvl w:val="3"/>
        <w:rPr>
          <w:rFonts w:eastAsia="MS Gothic" w:cs="Calibri"/>
          <w:b/>
          <w:iCs/>
          <w:sz w:val="30"/>
          <w:szCs w:val="30"/>
          <w:u w:val="single"/>
        </w:rPr>
      </w:pPr>
      <w:r w:rsidRPr="004D0B4A">
        <w:rPr>
          <w:rFonts w:eastAsia="MS Gothic" w:cs="Calibri"/>
          <w:b/>
          <w:iCs/>
          <w:sz w:val="30"/>
          <w:szCs w:val="30"/>
          <w:highlight w:val="yellow"/>
        </w:rPr>
        <w:t>Definitions</w:t>
      </w:r>
      <w:r w:rsidRPr="004D0B4A">
        <w:rPr>
          <w:rFonts w:eastAsia="MS Gothic" w:cs="Calibri"/>
          <w:b/>
          <w:iCs/>
          <w:sz w:val="30"/>
          <w:szCs w:val="30"/>
          <w:highlight w:val="yellow"/>
          <w:u w:val="single"/>
        </w:rPr>
        <w:t>:</w:t>
      </w:r>
    </w:p>
    <w:p w14:paraId="090A304D" w14:textId="77777777" w:rsidR="004D399F" w:rsidRPr="00C65845" w:rsidRDefault="004D399F" w:rsidP="004D399F">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WTO -- the only global international organization dealing with the rules of trade between nations</w:t>
      </w:r>
    </w:p>
    <w:p w14:paraId="66EBA97A" w14:textId="77777777" w:rsidR="004D399F" w:rsidRPr="00C65845" w:rsidRDefault="00286B57" w:rsidP="004D399F">
      <w:pPr>
        <w:spacing w:after="0" w:line="240" w:lineRule="auto"/>
        <w:rPr>
          <w:rFonts w:ascii="Times New Roman" w:eastAsia="Times New Roman" w:hAnsi="Times New Roman" w:cs="Times New Roman"/>
          <w:sz w:val="24"/>
          <w:szCs w:val="24"/>
        </w:rPr>
      </w:pPr>
      <w:hyperlink r:id="rId5" w:history="1">
        <w:r w:rsidR="004D399F" w:rsidRPr="00C65845">
          <w:rPr>
            <w:rFonts w:ascii="Arial" w:eastAsia="Times New Roman" w:hAnsi="Arial" w:cs="Arial"/>
            <w:color w:val="1155CC"/>
            <w:u w:val="single"/>
          </w:rPr>
          <w:t>https://www.wto.org/english/thewto_e/whatis_e/whatis_e.htm</w:t>
        </w:r>
      </w:hyperlink>
    </w:p>
    <w:p w14:paraId="79D18D4D" w14:textId="77777777" w:rsidR="004D399F" w:rsidRPr="00C65845" w:rsidRDefault="004D399F" w:rsidP="004D399F">
      <w:pPr>
        <w:spacing w:after="0" w:line="240" w:lineRule="auto"/>
        <w:rPr>
          <w:rFonts w:ascii="Times New Roman" w:eastAsia="Times New Roman" w:hAnsi="Times New Roman" w:cs="Times New Roman"/>
          <w:sz w:val="24"/>
          <w:szCs w:val="24"/>
        </w:rPr>
      </w:pPr>
    </w:p>
    <w:p w14:paraId="7726B6F5" w14:textId="77777777" w:rsidR="004D399F" w:rsidRPr="00C65845" w:rsidRDefault="004D399F" w:rsidP="004D399F">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Intellectual property protections -- protection for inventions, literary and artistic works, symbols, names, and images created by the mind</w:t>
      </w:r>
    </w:p>
    <w:p w14:paraId="2345DC1A" w14:textId="77777777" w:rsidR="004D399F" w:rsidRPr="00C65845" w:rsidRDefault="00286B57" w:rsidP="004D399F">
      <w:pPr>
        <w:spacing w:after="0" w:line="240" w:lineRule="auto"/>
        <w:rPr>
          <w:rFonts w:ascii="Times New Roman" w:eastAsia="Times New Roman" w:hAnsi="Times New Roman" w:cs="Times New Roman"/>
          <w:sz w:val="24"/>
          <w:szCs w:val="24"/>
        </w:rPr>
      </w:pPr>
      <w:hyperlink r:id="rId6" w:history="1">
        <w:r w:rsidR="004D399F" w:rsidRPr="00C65845">
          <w:rPr>
            <w:rFonts w:ascii="Arial" w:eastAsia="Times New Roman" w:hAnsi="Arial" w:cs="Arial"/>
            <w:color w:val="1155CC"/>
            <w:u w:val="single"/>
          </w:rPr>
          <w:t>https://www.upcounsel.com/intellectual-property-protection</w:t>
        </w:r>
      </w:hyperlink>
    </w:p>
    <w:p w14:paraId="4A19981A" w14:textId="77777777" w:rsidR="004D399F" w:rsidRPr="00C65845" w:rsidRDefault="004D399F" w:rsidP="004D399F">
      <w:pPr>
        <w:spacing w:after="0" w:line="240" w:lineRule="auto"/>
        <w:rPr>
          <w:rFonts w:ascii="Times New Roman" w:eastAsia="Times New Roman" w:hAnsi="Times New Roman" w:cs="Times New Roman"/>
          <w:sz w:val="24"/>
          <w:szCs w:val="24"/>
        </w:rPr>
      </w:pPr>
    </w:p>
    <w:p w14:paraId="52ED024C" w14:textId="77777777" w:rsidR="004D399F" w:rsidRPr="00C65845" w:rsidRDefault="004D399F" w:rsidP="004D399F">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Reduce -- to diminish in size, amount, extent, or number</w:t>
      </w:r>
    </w:p>
    <w:p w14:paraId="697E0A2E" w14:textId="77777777" w:rsidR="004D399F" w:rsidRPr="00C65845" w:rsidRDefault="00286B57" w:rsidP="004D399F">
      <w:pPr>
        <w:spacing w:after="0" w:line="240" w:lineRule="auto"/>
        <w:rPr>
          <w:rFonts w:ascii="Times New Roman" w:eastAsia="Times New Roman" w:hAnsi="Times New Roman" w:cs="Times New Roman"/>
          <w:sz w:val="24"/>
          <w:szCs w:val="24"/>
        </w:rPr>
      </w:pPr>
      <w:hyperlink r:id="rId7" w:history="1">
        <w:r w:rsidR="004D399F" w:rsidRPr="00C65845">
          <w:rPr>
            <w:rFonts w:ascii="Arial" w:eastAsia="Times New Roman" w:hAnsi="Arial" w:cs="Arial"/>
            <w:color w:val="1155CC"/>
            <w:u w:val="single"/>
          </w:rPr>
          <w:t>https://www.merriam-webster.com/dictionary/reduce</w:t>
        </w:r>
      </w:hyperlink>
    </w:p>
    <w:p w14:paraId="2359681F" w14:textId="77777777" w:rsidR="004D399F" w:rsidRPr="00C65845" w:rsidRDefault="004D399F" w:rsidP="004D399F">
      <w:pPr>
        <w:spacing w:after="0" w:line="240" w:lineRule="auto"/>
        <w:rPr>
          <w:rFonts w:ascii="Times New Roman" w:eastAsia="Times New Roman" w:hAnsi="Times New Roman" w:cs="Times New Roman"/>
          <w:sz w:val="24"/>
          <w:szCs w:val="24"/>
        </w:rPr>
      </w:pPr>
    </w:p>
    <w:p w14:paraId="37FC25D5" w14:textId="77777777" w:rsidR="004D399F" w:rsidRPr="00C65845" w:rsidRDefault="004D399F" w:rsidP="004D399F">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Medicine -- a substance or preparation used in treating disease</w:t>
      </w:r>
    </w:p>
    <w:p w14:paraId="5F443B89" w14:textId="77777777" w:rsidR="004D399F" w:rsidRDefault="00286B57" w:rsidP="004D399F">
      <w:pPr>
        <w:spacing w:after="0" w:line="240" w:lineRule="auto"/>
        <w:rPr>
          <w:rFonts w:ascii="Times New Roman" w:eastAsia="Times New Roman" w:hAnsi="Times New Roman" w:cs="Times New Roman"/>
          <w:sz w:val="24"/>
          <w:szCs w:val="24"/>
        </w:rPr>
      </w:pPr>
      <w:hyperlink r:id="rId8" w:history="1">
        <w:r w:rsidR="004D399F" w:rsidRPr="00C65845">
          <w:rPr>
            <w:rFonts w:ascii="Arial" w:eastAsia="Times New Roman" w:hAnsi="Arial" w:cs="Arial"/>
            <w:color w:val="1155CC"/>
            <w:u w:val="single"/>
          </w:rPr>
          <w:t>https://www.merriam-webster.com/dictionary/medicine</w:t>
        </w:r>
      </w:hyperlink>
    </w:p>
    <w:p w14:paraId="57ACEAD5" w14:textId="77777777" w:rsidR="004D399F" w:rsidRDefault="004D399F" w:rsidP="004D399F">
      <w:pPr>
        <w:rPr>
          <w:rFonts w:eastAsia="Cambria" w:cs="Times New Roman"/>
        </w:rPr>
      </w:pPr>
    </w:p>
    <w:p w14:paraId="1FB9D515" w14:textId="77777777" w:rsidR="004D399F" w:rsidRDefault="004D399F" w:rsidP="004D399F">
      <w:pPr>
        <w:rPr>
          <w:rFonts w:eastAsia="Cambria" w:cs="Times New Roman"/>
          <w:b/>
          <w:bCs/>
          <w:sz w:val="30"/>
          <w:szCs w:val="30"/>
        </w:rPr>
      </w:pPr>
      <w:r w:rsidRPr="006A7287">
        <w:rPr>
          <w:rFonts w:eastAsia="Cambria" w:cs="Times New Roman"/>
          <w:b/>
          <w:bCs/>
          <w:sz w:val="30"/>
          <w:szCs w:val="30"/>
        </w:rPr>
        <w:t xml:space="preserve">My value is morality </w:t>
      </w:r>
      <w:r>
        <w:rPr>
          <w:rFonts w:eastAsia="Cambria" w:cs="Times New Roman"/>
          <w:b/>
          <w:bCs/>
          <w:sz w:val="30"/>
          <w:szCs w:val="30"/>
        </w:rPr>
        <w:t>because of the word “ought” in the resolution</w:t>
      </w:r>
      <w:r w:rsidRPr="006A7287">
        <w:rPr>
          <w:rFonts w:eastAsia="Cambria" w:cs="Times New Roman"/>
          <w:b/>
          <w:bCs/>
          <w:sz w:val="30"/>
          <w:szCs w:val="30"/>
        </w:rPr>
        <w:t>.</w:t>
      </w:r>
    </w:p>
    <w:p w14:paraId="37304917" w14:textId="77777777" w:rsidR="004D399F" w:rsidRPr="006A7287" w:rsidRDefault="004D399F" w:rsidP="004D399F">
      <w:pPr>
        <w:rPr>
          <w:rFonts w:eastAsia="Cambria" w:cs="Times New Roman"/>
          <w:b/>
          <w:bCs/>
          <w:sz w:val="30"/>
          <w:szCs w:val="30"/>
        </w:rPr>
      </w:pPr>
    </w:p>
    <w:p w14:paraId="5270D59D" w14:textId="77777777" w:rsidR="004D399F" w:rsidRPr="00673557" w:rsidRDefault="004D399F" w:rsidP="004D399F">
      <w:pPr>
        <w:keepNext/>
        <w:keepLines/>
        <w:pageBreakBefore/>
        <w:spacing w:before="40" w:after="0"/>
        <w:jc w:val="center"/>
        <w:outlineLvl w:val="2"/>
        <w:rPr>
          <w:rFonts w:eastAsia="MS Gothic" w:cs="Calibri"/>
          <w:b/>
          <w:sz w:val="32"/>
          <w:szCs w:val="24"/>
          <w:u w:val="single"/>
        </w:rPr>
      </w:pPr>
      <w:r>
        <w:rPr>
          <w:rFonts w:eastAsia="MS Gothic" w:cs="Calibri"/>
          <w:b/>
          <w:sz w:val="32"/>
          <w:szCs w:val="24"/>
          <w:u w:val="single"/>
        </w:rPr>
        <w:t>Contention 1: COVID-19 vaccines</w:t>
      </w:r>
      <w:r w:rsidRPr="00673557">
        <w:rPr>
          <w:rFonts w:eastAsia="MS Gothic" w:cs="Calibri"/>
          <w:b/>
          <w:sz w:val="32"/>
          <w:szCs w:val="24"/>
          <w:u w:val="single"/>
        </w:rPr>
        <w:t xml:space="preserve"> </w:t>
      </w:r>
    </w:p>
    <w:p w14:paraId="4DBFD535" w14:textId="77777777" w:rsidR="004D399F" w:rsidRPr="00673557" w:rsidRDefault="004D399F" w:rsidP="004D399F">
      <w:pPr>
        <w:rPr>
          <w:rFonts w:eastAsia="Cambria" w:cs="Times New Roman"/>
        </w:rPr>
      </w:pPr>
    </w:p>
    <w:p w14:paraId="53631EAE" w14:textId="77777777" w:rsidR="004D399F" w:rsidRPr="00673557" w:rsidRDefault="004D399F" w:rsidP="004D399F">
      <w:pPr>
        <w:keepNext/>
        <w:keepLines/>
        <w:spacing w:before="40" w:after="0"/>
        <w:outlineLvl w:val="3"/>
        <w:rPr>
          <w:rFonts w:eastAsia="MS Gothic" w:cs="Calibri"/>
          <w:b/>
          <w:iCs/>
          <w:sz w:val="26"/>
        </w:rPr>
      </w:pPr>
      <w:r w:rsidRPr="00673557">
        <w:rPr>
          <w:rFonts w:eastAsia="MS Gothic" w:cs="Calibri"/>
          <w:b/>
          <w:iCs/>
          <w:sz w:val="26"/>
        </w:rPr>
        <w:t xml:space="preserve">Rich countries are </w:t>
      </w:r>
      <w:r w:rsidRPr="00673557">
        <w:rPr>
          <w:rFonts w:eastAsia="MS Gothic" w:cs="Calibri"/>
          <w:b/>
          <w:iCs/>
          <w:sz w:val="26"/>
          <w:u w:val="single"/>
        </w:rPr>
        <w:t>blocking</w:t>
      </w:r>
      <w:r w:rsidRPr="00673557">
        <w:rPr>
          <w:rFonts w:eastAsia="MS Gothic" w:cs="Calibri"/>
          <w:b/>
          <w:iCs/>
          <w:sz w:val="26"/>
        </w:rPr>
        <w:t xml:space="preserve"> a WTO patent-waiver proposal </w:t>
      </w:r>
      <w:r w:rsidRPr="00673557">
        <w:rPr>
          <w:rFonts w:eastAsia="MS Gothic" w:cs="Calibri"/>
          <w:b/>
          <w:iCs/>
          <w:sz w:val="26"/>
          <w:u w:val="single"/>
        </w:rPr>
        <w:t>necessary</w:t>
      </w:r>
      <w:r w:rsidRPr="00673557">
        <w:rPr>
          <w:rFonts w:eastAsia="MS Gothic" w:cs="Calibri"/>
          <w:b/>
          <w:iCs/>
          <w:sz w:val="26"/>
        </w:rPr>
        <w:t xml:space="preserve"> to boost global production of COVID vaccines. </w:t>
      </w:r>
    </w:p>
    <w:p w14:paraId="1C9CDD8B" w14:textId="77777777" w:rsidR="004D399F" w:rsidRPr="00673557" w:rsidRDefault="004D399F" w:rsidP="004D399F">
      <w:pPr>
        <w:rPr>
          <w:rFonts w:eastAsia="Cambria" w:cs="Calibri"/>
          <w:sz w:val="18"/>
          <w:szCs w:val="18"/>
        </w:rPr>
      </w:pPr>
      <w:r w:rsidRPr="00673557">
        <w:rPr>
          <w:rFonts w:eastAsia="Cambria" w:cs="Calibri"/>
          <w:b/>
          <w:bCs/>
          <w:sz w:val="26"/>
        </w:rPr>
        <w:t>Meredith 21</w:t>
      </w:r>
      <w:r w:rsidRPr="00673557">
        <w:rPr>
          <w:rFonts w:eastAsia="Cambria" w:cs="Calibr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73557">
          <w:rPr>
            <w:rFonts w:eastAsia="Cambria" w:cs="Calibri"/>
            <w:sz w:val="18"/>
            <w:szCs w:val="18"/>
          </w:rPr>
          <w:t>https://www.cnbc.com/2021/04/22/covid-rich-countries-are-refusing-to-waive-ip-rights-on-vaccines.html</w:t>
        </w:r>
      </w:hyperlink>
      <w:r w:rsidRPr="00673557">
        <w:rPr>
          <w:rFonts w:eastAsia="Cambria" w:cs="Calibri"/>
          <w:sz w:val="18"/>
          <w:szCs w:val="18"/>
        </w:rPr>
        <w:t>] TDI</w:t>
      </w:r>
    </w:p>
    <w:p w14:paraId="48EBD94A" w14:textId="77777777" w:rsidR="004D399F" w:rsidRDefault="004D399F" w:rsidP="004D399F">
      <w:pPr>
        <w:rPr>
          <w:rFonts w:eastAsia="Cambria" w:cs="Calibri"/>
          <w:b/>
          <w:bCs/>
          <w:u w:val="single"/>
        </w:rPr>
      </w:pPr>
      <w:r w:rsidRPr="00673557">
        <w:rPr>
          <w:rFonts w:eastAsia="Cambria" w:cs="Calibri"/>
          <w:sz w:val="14"/>
        </w:rPr>
        <w:t xml:space="preserve">LONDON — </w:t>
      </w:r>
      <w:r w:rsidRPr="00673557">
        <w:rPr>
          <w:rFonts w:eastAsia="Cambria" w:cs="Calibri"/>
          <w:u w:val="single"/>
        </w:rPr>
        <w:t xml:space="preserve">The U.S., Canada and U.K. are among some of the </w:t>
      </w:r>
      <w:r w:rsidRPr="00673557">
        <w:rPr>
          <w:rFonts w:eastAsia="Cambria" w:cs="Calibri"/>
          <w:highlight w:val="cyan"/>
          <w:u w:val="single"/>
        </w:rPr>
        <w:t>high-income countries</w:t>
      </w:r>
      <w:r w:rsidRPr="00673557">
        <w:rPr>
          <w:rFonts w:eastAsia="Cambria" w:cs="Calibri"/>
          <w:u w:val="single"/>
        </w:rPr>
        <w:t xml:space="preserve"> actively </w:t>
      </w:r>
      <w:r w:rsidRPr="00673557">
        <w:rPr>
          <w:rFonts w:eastAsia="Cambria" w:cs="Calibri"/>
          <w:b/>
          <w:bCs/>
          <w:highlight w:val="cyan"/>
          <w:u w:val="single"/>
        </w:rPr>
        <w:t>blocking a patent-waiver proposal</w:t>
      </w:r>
      <w:r w:rsidRPr="00673557">
        <w:rPr>
          <w:rFonts w:eastAsia="Cambria" w:cs="Calibri"/>
          <w:u w:val="single"/>
        </w:rPr>
        <w:t xml:space="preserve"> designed </w:t>
      </w:r>
      <w:r w:rsidRPr="00673557">
        <w:rPr>
          <w:rFonts w:eastAsia="Cambria" w:cs="Calibri"/>
          <w:highlight w:val="cyan"/>
          <w:u w:val="single"/>
        </w:rPr>
        <w:t xml:space="preserve">to </w:t>
      </w:r>
      <w:r w:rsidRPr="00673557">
        <w:rPr>
          <w:rFonts w:eastAsia="Cambria" w:cs="Calibri"/>
          <w:b/>
          <w:bCs/>
          <w:highlight w:val="cyan"/>
          <w:u w:val="single"/>
        </w:rPr>
        <w:t>boost</w:t>
      </w:r>
      <w:r w:rsidRPr="00673557">
        <w:rPr>
          <w:rFonts w:eastAsia="Cambria" w:cs="Calibri"/>
          <w:b/>
          <w:bCs/>
          <w:u w:val="single"/>
        </w:rPr>
        <w:t xml:space="preserve"> the global </w:t>
      </w:r>
      <w:r w:rsidRPr="00673557">
        <w:rPr>
          <w:rFonts w:eastAsia="Cambria" w:cs="Calibri"/>
          <w:b/>
          <w:bCs/>
          <w:highlight w:val="cyan"/>
          <w:u w:val="single"/>
        </w:rPr>
        <w:t>production of</w:t>
      </w:r>
      <w:r w:rsidRPr="00673557">
        <w:rPr>
          <w:rFonts w:eastAsia="Cambria" w:cs="Calibri"/>
          <w:b/>
          <w:bCs/>
          <w:u w:val="single"/>
        </w:rPr>
        <w:t xml:space="preserve"> Covid-19 </w:t>
      </w:r>
      <w:r w:rsidRPr="00673557">
        <w:rPr>
          <w:rFonts w:eastAsia="Cambria" w:cs="Calibri"/>
          <w:b/>
          <w:bCs/>
          <w:highlight w:val="cyan"/>
          <w:u w:val="single"/>
        </w:rPr>
        <w:t>vaccines</w:t>
      </w:r>
      <w:r w:rsidRPr="00673557">
        <w:rPr>
          <w:rFonts w:eastAsia="Cambria" w:cs="Calibri"/>
          <w:b/>
          <w:bCs/>
          <w:u w:val="single"/>
        </w:rPr>
        <w:t>.</w:t>
      </w:r>
      <w:r w:rsidRPr="00673557">
        <w:rPr>
          <w:rFonts w:eastAsia="Cambria" w:cs="Calibri"/>
          <w:b/>
          <w:bCs/>
          <w:sz w:val="14"/>
        </w:rPr>
        <w:t xml:space="preserve"> </w:t>
      </w:r>
      <w:r w:rsidRPr="00673557">
        <w:rPr>
          <w:rFonts w:eastAsia="Cambria" w:cs="Calibri"/>
          <w:u w:val="single"/>
        </w:rPr>
        <w:t xml:space="preserve">It comes as coronavirus cases worldwide surge to their highest level so far and the World Health Organization has repeatedly admonished </w:t>
      </w:r>
      <w:r w:rsidRPr="00673557">
        <w:rPr>
          <w:rFonts w:eastAsia="Cambria" w:cs="Calibri"/>
          <w:highlight w:val="cyan"/>
          <w:u w:val="single"/>
        </w:rPr>
        <w:t>a “</w:t>
      </w:r>
      <w:r w:rsidRPr="00673557">
        <w:rPr>
          <w:rFonts w:eastAsia="Cambria" w:cs="Calibri"/>
          <w:b/>
          <w:bCs/>
          <w:u w:val="single"/>
        </w:rPr>
        <w:t xml:space="preserve">shocking </w:t>
      </w:r>
      <w:r w:rsidRPr="00673557">
        <w:rPr>
          <w:rFonts w:eastAsia="Cambria" w:cs="Calibri"/>
          <w:b/>
          <w:bCs/>
          <w:highlight w:val="cyan"/>
          <w:u w:val="single"/>
        </w:rPr>
        <w:t>imbalance” in</w:t>
      </w:r>
      <w:r w:rsidRPr="00673557">
        <w:rPr>
          <w:rFonts w:eastAsia="Cambria" w:cs="Calibri"/>
          <w:b/>
          <w:bCs/>
          <w:u w:val="single"/>
        </w:rPr>
        <w:t xml:space="preserve"> the </w:t>
      </w:r>
      <w:r w:rsidRPr="00673557">
        <w:rPr>
          <w:rFonts w:eastAsia="Cambria" w:cs="Calibri"/>
          <w:b/>
          <w:bCs/>
          <w:highlight w:val="cyan"/>
          <w:u w:val="single"/>
        </w:rPr>
        <w:t>distribution</w:t>
      </w:r>
      <w:r w:rsidRPr="00673557">
        <w:rPr>
          <w:rFonts w:eastAsia="Cambria" w:cs="Calibri"/>
          <w:b/>
          <w:bCs/>
          <w:u w:val="single"/>
        </w:rPr>
        <w:t xml:space="preserve"> of vaccines amid the pandemic. </w:t>
      </w:r>
      <w:r w:rsidRPr="00673557">
        <w:rPr>
          <w:rFonts w:eastAsia="Cambria" w:cs="Calibri"/>
          <w:sz w:val="14"/>
        </w:rPr>
        <w:t xml:space="preserve">Members of the World Trade Organization will meet virtually in Geneva, Switzerland on Thursday to hold informal talks on whether to temporarily waive intellectual property and patent rights on Covid vaccines and treatments. </w:t>
      </w:r>
      <w:r w:rsidRPr="00673557">
        <w:rPr>
          <w:rFonts w:eastAsia="Cambria" w:cs="Calibri"/>
          <w:u w:val="single"/>
        </w:rPr>
        <w:t xml:space="preserve">The landmark </w:t>
      </w:r>
      <w:r w:rsidRPr="00673557">
        <w:rPr>
          <w:rFonts w:eastAsia="Cambria" w:cs="Calibri"/>
          <w:highlight w:val="cyan"/>
          <w:u w:val="single"/>
        </w:rPr>
        <w:t>proposal</w:t>
      </w:r>
      <w:r w:rsidRPr="00673557">
        <w:rPr>
          <w:rFonts w:eastAsia="Cambria" w:cs="Calibri"/>
          <w:u w:val="single"/>
        </w:rPr>
        <w:t xml:space="preserve">, which was jointly </w:t>
      </w:r>
      <w:r w:rsidRPr="00673557">
        <w:rPr>
          <w:rFonts w:eastAsia="Cambria" w:cs="Calibri"/>
          <w:highlight w:val="cyan"/>
          <w:u w:val="single"/>
        </w:rPr>
        <w:t xml:space="preserve">submitted by India </w:t>
      </w:r>
      <w:r w:rsidRPr="00673557">
        <w:rPr>
          <w:rFonts w:eastAsia="Cambria" w:cs="Calibri"/>
          <w:u w:val="single"/>
        </w:rPr>
        <w:t xml:space="preserve">and </w:t>
      </w:r>
      <w:r w:rsidRPr="00673557">
        <w:rPr>
          <w:rFonts w:eastAsia="Cambria" w:cs="Calibri"/>
          <w:highlight w:val="cyan"/>
          <w:u w:val="single"/>
        </w:rPr>
        <w:t>South Africa</w:t>
      </w:r>
      <w:r w:rsidRPr="00673557">
        <w:rPr>
          <w:rFonts w:eastAsia="Cambria" w:cs="Calibri"/>
          <w:sz w:val="14"/>
        </w:rPr>
        <w:t xml:space="preserve"> in October, </w:t>
      </w:r>
      <w:r w:rsidRPr="00673557">
        <w:rPr>
          <w:rFonts w:eastAsia="Cambria" w:cs="Calibri"/>
          <w:u w:val="single"/>
        </w:rPr>
        <w:t xml:space="preserve">has been backed by more than 100 mostly developing countries. It aims to facilitate the manufacture of treatments locally and boost the global vaccination campaign. </w:t>
      </w:r>
      <w:r w:rsidRPr="00673557">
        <w:rPr>
          <w:rFonts w:eastAsia="Cambria" w:cs="Calibri"/>
          <w:sz w:val="14"/>
        </w:rPr>
        <w:t xml:space="preserve">Six months on, </w:t>
      </w:r>
      <w:r w:rsidRPr="00673557">
        <w:rPr>
          <w:rFonts w:eastAsia="Cambria" w:cs="Calibri"/>
          <w:u w:val="single"/>
        </w:rPr>
        <w:t xml:space="preserve">the proposal continues to be </w:t>
      </w:r>
      <w:r w:rsidRPr="00673557">
        <w:rPr>
          <w:rFonts w:eastAsia="Cambria" w:cs="Calibri"/>
          <w:b/>
          <w:bCs/>
          <w:u w:val="single"/>
        </w:rPr>
        <w:t>stonewalled by a small number of governments</w:t>
      </w:r>
      <w:r w:rsidRPr="00673557">
        <w:rPr>
          <w:rFonts w:eastAsia="Cambria" w:cs="Calibri"/>
          <w:u w:val="single"/>
        </w:rPr>
        <w:t xml:space="preserve"> — including the U.S., EU, U.K., Switzerland, Japan, Norway, Canada, Australia and Brazil.</w:t>
      </w:r>
      <w:r w:rsidRPr="00673557">
        <w:rPr>
          <w:rFonts w:eastAsia="Cambria" w:cs="Calibri"/>
          <w:sz w:val="14"/>
        </w:rPr>
        <w:t xml:space="preserve"> “In this Covid-19 pandemic, </w:t>
      </w:r>
      <w:r w:rsidRPr="00673557">
        <w:rPr>
          <w:rFonts w:eastAsia="Cambria" w:cs="Calibri"/>
          <w:u w:val="single"/>
        </w:rPr>
        <w:t xml:space="preserve">we are once again </w:t>
      </w:r>
      <w:r w:rsidRPr="00673557">
        <w:rPr>
          <w:rFonts w:eastAsia="Cambria" w:cs="Calibri"/>
          <w:b/>
          <w:bCs/>
          <w:u w:val="single"/>
        </w:rPr>
        <w:t>faced with issues of scarcity</w:t>
      </w:r>
      <w:r w:rsidRPr="00673557">
        <w:rPr>
          <w:rFonts w:eastAsia="Cambria" w:cs="Calibri"/>
          <w:u w:val="single"/>
        </w:rPr>
        <w:t xml:space="preserve">, which can be addressed through diversification of manufacturing and supply capacity and ensuring the </w:t>
      </w:r>
      <w:r w:rsidRPr="00673557">
        <w:rPr>
          <w:rFonts w:eastAsia="Cambria" w:cs="Calibri"/>
          <w:b/>
          <w:bCs/>
          <w:u w:val="single"/>
        </w:rPr>
        <w:t>temporary waiver of relevant intellectual property</w:t>
      </w:r>
      <w:r w:rsidRPr="00673557">
        <w:rPr>
          <w:rFonts w:eastAsia="Cambria" w:cs="Calibri"/>
          <w:sz w:val="14"/>
        </w:rPr>
        <w:t xml:space="preserve">,” Dr. Maria Guevara, international medical secretary at </w:t>
      </w:r>
      <w:proofErr w:type="spellStart"/>
      <w:r w:rsidRPr="00673557">
        <w:rPr>
          <w:rFonts w:eastAsia="Cambria" w:cs="Calibri"/>
          <w:sz w:val="14"/>
        </w:rPr>
        <w:t>Medecins</w:t>
      </w:r>
      <w:proofErr w:type="spellEnd"/>
      <w:r w:rsidRPr="00673557">
        <w:rPr>
          <w:rFonts w:eastAsia="Cambria" w:cs="Calibri"/>
          <w:sz w:val="14"/>
        </w:rPr>
        <w:t xml:space="preserve"> Sans </w:t>
      </w:r>
      <w:proofErr w:type="spellStart"/>
      <w:r w:rsidRPr="00673557">
        <w:rPr>
          <w:rFonts w:eastAsia="Cambria" w:cs="Calibri"/>
          <w:sz w:val="14"/>
        </w:rPr>
        <w:t>Frontieres</w:t>
      </w:r>
      <w:proofErr w:type="spellEnd"/>
      <w:r w:rsidRPr="00673557">
        <w:rPr>
          <w:rFonts w:eastAsia="Cambria" w:cs="Calibri"/>
          <w:sz w:val="14"/>
        </w:rPr>
        <w:t>, said in a statement on Wednesday. “</w:t>
      </w:r>
      <w:r w:rsidRPr="00673557">
        <w:rPr>
          <w:rFonts w:eastAsia="Cambria" w:cs="Calibri"/>
          <w:u w:val="single"/>
        </w:rPr>
        <w:t>It is about saving lives at the end, not protecting systems</w:t>
      </w:r>
      <w:r w:rsidRPr="00673557">
        <w:rPr>
          <w:rFonts w:eastAsia="Cambria" w:cs="Calibri"/>
          <w:sz w:val="14"/>
        </w:rPr>
        <w:t xml:space="preserve">.” </w:t>
      </w:r>
      <w:r w:rsidRPr="00673557">
        <w:rPr>
          <w:rFonts w:eastAsia="Cambria" w:cs="Calibri"/>
          <w:u w:val="single"/>
        </w:rPr>
        <w:t xml:space="preserve">The </w:t>
      </w:r>
      <w:r w:rsidRPr="00673557">
        <w:rPr>
          <w:rFonts w:eastAsia="Cambria" w:cs="Calibri"/>
          <w:b/>
          <w:bCs/>
          <w:u w:val="single"/>
        </w:rPr>
        <w:t xml:space="preserve">urgency and </w:t>
      </w:r>
      <w:r w:rsidRPr="00673557">
        <w:rPr>
          <w:rFonts w:eastAsia="Cambria" w:cs="Calibri"/>
          <w:b/>
          <w:bCs/>
          <w:highlight w:val="cyan"/>
          <w:u w:val="single"/>
        </w:rPr>
        <w:t>importance of waiving certain i</w:t>
      </w:r>
      <w:r w:rsidRPr="00673557">
        <w:rPr>
          <w:rFonts w:eastAsia="Cambria" w:cs="Calibri"/>
          <w:b/>
          <w:bCs/>
          <w:u w:val="single"/>
        </w:rPr>
        <w:t xml:space="preserve">ntellectual </w:t>
      </w:r>
      <w:r w:rsidRPr="00673557">
        <w:rPr>
          <w:rFonts w:eastAsia="Cambria" w:cs="Calibri"/>
          <w:b/>
          <w:bCs/>
          <w:highlight w:val="cyan"/>
          <w:u w:val="single"/>
        </w:rPr>
        <w:t>p</w:t>
      </w:r>
      <w:r w:rsidRPr="00673557">
        <w:rPr>
          <w:rFonts w:eastAsia="Cambria" w:cs="Calibri"/>
          <w:b/>
          <w:bCs/>
          <w:u w:val="single"/>
        </w:rPr>
        <w:t xml:space="preserve">roperty </w:t>
      </w:r>
      <w:r w:rsidRPr="00673557">
        <w:rPr>
          <w:rFonts w:eastAsia="Cambria" w:cs="Calibri"/>
          <w:b/>
          <w:bCs/>
          <w:highlight w:val="cyan"/>
          <w:u w:val="single"/>
        </w:rPr>
        <w:t>rights</w:t>
      </w:r>
      <w:r w:rsidRPr="00673557">
        <w:rPr>
          <w:rFonts w:eastAsia="Cambria" w:cs="Calibri"/>
          <w:b/>
          <w:bCs/>
          <w:u w:val="single"/>
        </w:rPr>
        <w:t xml:space="preserve"> amid the pandemic </w:t>
      </w:r>
      <w:r w:rsidRPr="00673557">
        <w:rPr>
          <w:rFonts w:eastAsia="Cambria" w:cs="Calibri"/>
          <w:b/>
          <w:bCs/>
          <w:highlight w:val="cyan"/>
          <w:u w:val="single"/>
        </w:rPr>
        <w:t>have been underscored</w:t>
      </w:r>
      <w:r w:rsidRPr="00673557">
        <w:rPr>
          <w:rFonts w:eastAsia="Cambria" w:cs="Calibri"/>
          <w:b/>
          <w:bCs/>
          <w:u w:val="single"/>
        </w:rPr>
        <w:t xml:space="preserve"> </w:t>
      </w:r>
      <w:r w:rsidRPr="00673557">
        <w:rPr>
          <w:rFonts w:eastAsia="Cambria" w:cs="Calibri"/>
          <w:u w:val="single"/>
        </w:rPr>
        <w:t xml:space="preserve">by the WHO, health experts, civil society groups, trade unions, former world leaders, international medical charities, Nobel laureates and human rights organizations. </w:t>
      </w:r>
      <w:r w:rsidRPr="00673557">
        <w:rPr>
          <w:rFonts w:eastAsia="Cambria" w:cs="Calibri"/>
          <w:sz w:val="14"/>
        </w:rPr>
        <w:t xml:space="preserve">Why does it matter? </w:t>
      </w:r>
      <w:r w:rsidRPr="00673557">
        <w:rPr>
          <w:rFonts w:eastAsia="Cambria" w:cs="Calibri"/>
          <w:u w:val="single"/>
        </w:rPr>
        <w:t xml:space="preserve">The waiver, if adopted at the General Council, the WTO’s highest-level decision-making body, could </w:t>
      </w:r>
      <w:r w:rsidRPr="00673557">
        <w:rPr>
          <w:rFonts w:eastAsia="Cambria" w:cs="Calibri"/>
          <w:b/>
          <w:bCs/>
          <w:highlight w:val="cyan"/>
          <w:u w:val="single"/>
        </w:rPr>
        <w:t>help</w:t>
      </w:r>
      <w:r w:rsidRPr="00673557">
        <w:rPr>
          <w:rFonts w:eastAsia="Cambria" w:cs="Calibri"/>
          <w:b/>
          <w:bCs/>
          <w:u w:val="single"/>
        </w:rPr>
        <w:t xml:space="preserve"> countries around </w:t>
      </w:r>
      <w:r w:rsidRPr="00673557">
        <w:rPr>
          <w:rFonts w:eastAsia="Cambria" w:cs="Calibri"/>
          <w:b/>
          <w:bCs/>
          <w:highlight w:val="cyan"/>
          <w:u w:val="single"/>
        </w:rPr>
        <w:t>the world overcome legal barriers</w:t>
      </w:r>
      <w:r w:rsidRPr="00673557">
        <w:rPr>
          <w:rFonts w:eastAsia="Cambria" w:cs="Calibri"/>
          <w:b/>
          <w:bCs/>
          <w:u w:val="single"/>
        </w:rPr>
        <w:t xml:space="preserve"> </w:t>
      </w:r>
      <w:r w:rsidRPr="00673557">
        <w:rPr>
          <w:rFonts w:eastAsia="Cambria" w:cs="Calibri"/>
          <w:u w:val="single"/>
        </w:rPr>
        <w:t>preventing them from producing their own Covid vaccines and treatments. Advocates</w:t>
      </w:r>
      <w:r w:rsidRPr="00673557">
        <w:rPr>
          <w:rFonts w:eastAsia="Cambria" w:cs="Calibri"/>
          <w:sz w:val="14"/>
        </w:rPr>
        <w:t xml:space="preserve"> of the proposal have conceded the waiver is not a “silver bullet,” but </w:t>
      </w:r>
      <w:r w:rsidRPr="00673557">
        <w:rPr>
          <w:rFonts w:eastAsia="Cambria" w:cs="Calibri"/>
          <w:u w:val="single"/>
        </w:rPr>
        <w:t xml:space="preserve">argue that </w:t>
      </w:r>
      <w:r w:rsidRPr="00673557">
        <w:rPr>
          <w:rFonts w:eastAsia="Cambria" w:cs="Calibri"/>
          <w:b/>
          <w:bCs/>
          <w:u w:val="single"/>
        </w:rPr>
        <w:t>removing barriers</w:t>
      </w:r>
      <w:r w:rsidRPr="00673557">
        <w:rPr>
          <w:rFonts w:eastAsia="Cambria" w:cs="Calibri"/>
          <w:u w:val="single"/>
        </w:rPr>
        <w:t xml:space="preserve"> toward the development, production and approval of vaccines is </w:t>
      </w:r>
      <w:r w:rsidRPr="00673557">
        <w:rPr>
          <w:rFonts w:eastAsia="Cambria" w:cs="Calibri"/>
          <w:b/>
          <w:bCs/>
          <w:u w:val="single"/>
        </w:rPr>
        <w:t>vital in the fight to prevent, treat and contain the coronavirus.</w:t>
      </w:r>
    </w:p>
    <w:p w14:paraId="1AFBC3C7" w14:textId="77777777" w:rsidR="004D399F" w:rsidRPr="00673557" w:rsidRDefault="004D399F" w:rsidP="004D399F">
      <w:pPr>
        <w:rPr>
          <w:rFonts w:eastAsia="Cambria" w:cs="Calibri"/>
          <w:b/>
          <w:bCs/>
          <w:sz w:val="14"/>
        </w:rPr>
      </w:pPr>
    </w:p>
    <w:p w14:paraId="47925F3E" w14:textId="77777777" w:rsidR="004D399F" w:rsidRPr="00673557" w:rsidRDefault="004D399F" w:rsidP="004D399F">
      <w:pPr>
        <w:keepNext/>
        <w:keepLines/>
        <w:spacing w:before="40" w:after="0"/>
        <w:outlineLvl w:val="3"/>
        <w:rPr>
          <w:rFonts w:eastAsia="MS Gothic" w:cs="Calibri"/>
          <w:b/>
          <w:iCs/>
          <w:sz w:val="26"/>
        </w:rPr>
      </w:pPr>
      <w:r w:rsidRPr="00673557">
        <w:rPr>
          <w:rFonts w:eastAsia="MS Gothic" w:cs="Calibri"/>
          <w:b/>
          <w:iCs/>
          <w:sz w:val="26"/>
        </w:rPr>
        <w:t xml:space="preserve">The pandemic is </w:t>
      </w:r>
      <w:r w:rsidRPr="00673557">
        <w:rPr>
          <w:rFonts w:eastAsia="MS Gothic" w:cs="Calibri"/>
          <w:b/>
          <w:iCs/>
          <w:sz w:val="26"/>
          <w:u w:val="single"/>
        </w:rPr>
        <w:t>raging</w:t>
      </w:r>
      <w:r w:rsidRPr="00673557">
        <w:rPr>
          <w:rFonts w:eastAsia="MS Gothic" w:cs="Calibri"/>
          <w:b/>
          <w:iCs/>
          <w:sz w:val="26"/>
        </w:rPr>
        <w:t xml:space="preserve"> through developing economies and inflicting loss on a </w:t>
      </w:r>
      <w:r w:rsidRPr="00673557">
        <w:rPr>
          <w:rFonts w:eastAsia="MS Gothic" w:cs="Calibri"/>
          <w:b/>
          <w:iCs/>
          <w:sz w:val="26"/>
          <w:u w:val="single"/>
        </w:rPr>
        <w:t>horrific scale and prolongs economic hardships</w:t>
      </w:r>
      <w:r w:rsidRPr="00673557">
        <w:rPr>
          <w:rFonts w:eastAsia="MS Gothic" w:cs="Calibri"/>
          <w:b/>
          <w:iCs/>
          <w:sz w:val="26"/>
        </w:rPr>
        <w:t xml:space="preserve"> – </w:t>
      </w:r>
      <w:r w:rsidRPr="00673557">
        <w:rPr>
          <w:rFonts w:eastAsia="MS Gothic" w:cs="Calibri"/>
          <w:b/>
          <w:iCs/>
          <w:sz w:val="26"/>
          <w:u w:val="single"/>
        </w:rPr>
        <w:t>timeframe</w:t>
      </w:r>
      <w:r w:rsidRPr="00673557">
        <w:rPr>
          <w:rFonts w:eastAsia="MS Gothic" w:cs="Calibri"/>
          <w:b/>
          <w:iCs/>
          <w:sz w:val="26"/>
        </w:rPr>
        <w:t xml:space="preserve"> is fast. </w:t>
      </w:r>
    </w:p>
    <w:p w14:paraId="555C9EF8" w14:textId="77777777" w:rsidR="004D399F" w:rsidRPr="00673557" w:rsidRDefault="004D399F" w:rsidP="004D399F">
      <w:pPr>
        <w:rPr>
          <w:rFonts w:eastAsia="Cambria" w:cs="Calibri"/>
          <w:sz w:val="18"/>
          <w:szCs w:val="18"/>
        </w:rPr>
      </w:pPr>
      <w:r w:rsidRPr="00673557">
        <w:rPr>
          <w:rFonts w:eastAsia="Cambria" w:cs="Calibri"/>
          <w:b/>
          <w:bCs/>
          <w:sz w:val="26"/>
        </w:rPr>
        <w:t>Lindsey 21</w:t>
      </w:r>
      <w:r w:rsidRPr="00673557">
        <w:rPr>
          <w:rFonts w:eastAsia="Cambria" w:cs="Calibri"/>
        </w:rPr>
        <w:t xml:space="preserve">. </w:t>
      </w:r>
      <w:r w:rsidRPr="00673557">
        <w:rPr>
          <w:rFonts w:eastAsia="Cambria" w:cs="Calibri"/>
          <w:sz w:val="18"/>
          <w:szCs w:val="18"/>
        </w:rPr>
        <w:t xml:space="preserve">[(Brink Lindsey) “Why intellectual property and pandemics don’t mix,” Brookings Institution, June 3, 2021. </w:t>
      </w:r>
      <w:hyperlink r:id="rId10" w:history="1">
        <w:r w:rsidRPr="00673557">
          <w:rPr>
            <w:rFonts w:eastAsia="Cambria" w:cs="Calibri"/>
            <w:sz w:val="18"/>
            <w:szCs w:val="18"/>
          </w:rPr>
          <w:t>https://www.brookings.edu/blog/up-front/2021/06/03/why-intellectual-property-and-pandemics-dont-mix/</w:t>
        </w:r>
      </w:hyperlink>
      <w:r w:rsidRPr="00673557">
        <w:rPr>
          <w:rFonts w:eastAsia="Cambria" w:cs="Calibri"/>
          <w:sz w:val="18"/>
          <w:szCs w:val="18"/>
        </w:rPr>
        <w:t>] TDI</w:t>
      </w:r>
    </w:p>
    <w:p w14:paraId="5D4B7AF1" w14:textId="77777777" w:rsidR="004D399F" w:rsidRPr="00673557" w:rsidRDefault="004D399F" w:rsidP="004D399F">
      <w:pPr>
        <w:rPr>
          <w:rFonts w:eastAsia="Cambria" w:cs="Calibri"/>
        </w:rPr>
      </w:pPr>
      <w:r w:rsidRPr="00673557">
        <w:rPr>
          <w:rFonts w:eastAsia="Cambria" w:cs="Calibri"/>
          <w:sz w:val="18"/>
          <w:szCs w:val="18"/>
        </w:rPr>
        <w:t>**cut part about economic hardships</w:t>
      </w:r>
    </w:p>
    <w:p w14:paraId="33B84A24" w14:textId="77777777" w:rsidR="004D399F" w:rsidRDefault="004D399F" w:rsidP="004D399F">
      <w:pPr>
        <w:rPr>
          <w:rFonts w:eastAsia="Cambria" w:cs="Calibri"/>
          <w:b/>
          <w:bCs/>
          <w:u w:val="single"/>
        </w:rPr>
      </w:pPr>
      <w:r w:rsidRPr="00673557">
        <w:rPr>
          <w:rFonts w:eastAsia="Cambria" w:cs="Calibri"/>
          <w:u w:val="single"/>
        </w:rPr>
        <w:t xml:space="preserve">Although focusing on these immediate constraints is vital, we cannot confine our attention to the short term. </w:t>
      </w:r>
      <w:proofErr w:type="gramStart"/>
      <w:r w:rsidRPr="00673557">
        <w:rPr>
          <w:rFonts w:eastAsia="Cambria" w:cs="Calibri"/>
          <w:u w:val="single"/>
        </w:rPr>
        <w:t>First of all</w:t>
      </w:r>
      <w:proofErr w:type="gramEnd"/>
      <w:r w:rsidRPr="00673557">
        <w:rPr>
          <w:rFonts w:eastAsia="Cambria" w:cs="Calibri"/>
          <w:u w:val="single"/>
        </w:rPr>
        <w:t xml:space="preserve">, the </w:t>
      </w:r>
      <w:r w:rsidRPr="00673557">
        <w:rPr>
          <w:rFonts w:eastAsia="Cambria" w:cs="Calibri"/>
          <w:b/>
          <w:bCs/>
          <w:highlight w:val="cyan"/>
          <w:u w:val="single"/>
        </w:rPr>
        <w:t>COVID</w:t>
      </w:r>
      <w:r w:rsidRPr="00673557">
        <w:rPr>
          <w:rFonts w:eastAsia="Cambria" w:cs="Calibri"/>
          <w:b/>
          <w:bCs/>
          <w:u w:val="single"/>
        </w:rPr>
        <w:t xml:space="preserve">-19 pandemic </w:t>
      </w:r>
      <w:r w:rsidRPr="00673557">
        <w:rPr>
          <w:rFonts w:eastAsia="Cambria" w:cs="Calibri"/>
          <w:b/>
          <w:bCs/>
          <w:highlight w:val="cyan"/>
          <w:u w:val="single"/>
        </w:rPr>
        <w:t>is far from over</w:t>
      </w:r>
      <w:r w:rsidRPr="00673557">
        <w:rPr>
          <w:rFonts w:eastAsia="Cambria" w:cs="Calibri"/>
          <w:u w:val="single"/>
        </w:rPr>
        <w:t xml:space="preserve">. Although Americans can now see the light at the end of the tunnel thanks to the rapid rollout of vaccines, most of the world isn’t so lucky. The virus is </w:t>
      </w:r>
      <w:r w:rsidRPr="00673557">
        <w:rPr>
          <w:rFonts w:eastAsia="Cambria" w:cs="Calibri"/>
          <w:b/>
          <w:bCs/>
          <w:u w:val="single"/>
        </w:rPr>
        <w:t xml:space="preserve">currently </w:t>
      </w:r>
      <w:r w:rsidRPr="00673557">
        <w:rPr>
          <w:rFonts w:eastAsia="Cambria" w:cs="Calibri"/>
          <w:b/>
          <w:bCs/>
          <w:highlight w:val="cyan"/>
          <w:u w:val="single"/>
        </w:rPr>
        <w:t xml:space="preserve">raging in India and </w:t>
      </w:r>
      <w:r w:rsidRPr="00673557">
        <w:rPr>
          <w:rFonts w:eastAsia="Cambria" w:cs="Calibri"/>
          <w:b/>
          <w:bCs/>
          <w:u w:val="single"/>
        </w:rPr>
        <w:t xml:space="preserve">throughout </w:t>
      </w:r>
      <w:r w:rsidRPr="00673557">
        <w:rPr>
          <w:rFonts w:eastAsia="Cambria" w:cs="Calibri"/>
          <w:b/>
          <w:bCs/>
          <w:highlight w:val="cyan"/>
          <w:u w:val="single"/>
        </w:rPr>
        <w:t>South America</w:t>
      </w:r>
      <w:r w:rsidRPr="00673557">
        <w:rPr>
          <w:rFonts w:eastAsia="Cambria" w:cs="Calibri"/>
          <w:b/>
          <w:bCs/>
          <w:u w:val="single"/>
        </w:rPr>
        <w:t xml:space="preserve">, overwhelming health care systems and </w:t>
      </w:r>
      <w:r w:rsidRPr="00673557">
        <w:rPr>
          <w:rFonts w:eastAsia="Cambria" w:cs="Calibri"/>
          <w:b/>
          <w:bCs/>
          <w:highlight w:val="cyan"/>
          <w:u w:val="single"/>
        </w:rPr>
        <w:t xml:space="preserve">inflicting suffering </w:t>
      </w:r>
      <w:r w:rsidRPr="00673557">
        <w:rPr>
          <w:rFonts w:eastAsia="Cambria" w:cs="Calibri"/>
          <w:b/>
          <w:bCs/>
          <w:u w:val="single"/>
        </w:rPr>
        <w:t>and loss on a horrific scale</w:t>
      </w:r>
      <w:r w:rsidRPr="00673557">
        <w:rPr>
          <w:rFonts w:eastAsia="Cambria" w:cs="Calibri"/>
          <w:u w:val="single"/>
        </w:rPr>
        <w:t>.</w:t>
      </w:r>
      <w:r w:rsidRPr="00673557">
        <w:rPr>
          <w:rFonts w:eastAsia="Cambria" w:cs="Calibri"/>
          <w:sz w:val="16"/>
        </w:rPr>
        <w:t xml:space="preserve"> And consider the fact that Australia, which has been successful in suppressing the virus, recently announced it was sticking to plans to keep its borders closed until mid-2022. </w:t>
      </w:r>
      <w:r w:rsidRPr="00673557">
        <w:rPr>
          <w:rFonts w:eastAsia="Cambria" w:cs="Calibri"/>
          <w:u w:val="single"/>
        </w:rPr>
        <w:t xml:space="preserve">Criticisms of the TRIPS waiver that focus only on the next few months are </w:t>
      </w:r>
      <w:r w:rsidRPr="00673557">
        <w:rPr>
          <w:rFonts w:eastAsia="Cambria" w:cs="Calibri"/>
          <w:b/>
          <w:bCs/>
          <w:u w:val="single"/>
        </w:rPr>
        <w:t>therefore short-sighted</w:t>
      </w:r>
      <w:r w:rsidRPr="00673557">
        <w:rPr>
          <w:rFonts w:eastAsia="Cambria" w:cs="Calibri"/>
          <w:u w:val="single"/>
        </w:rPr>
        <w:t xml:space="preserve">: this pandemic could well </w:t>
      </w:r>
      <w:r w:rsidRPr="00673557">
        <w:rPr>
          <w:rFonts w:eastAsia="Cambria" w:cs="Calibri"/>
          <w:b/>
          <w:bCs/>
          <w:u w:val="single"/>
        </w:rPr>
        <w:t xml:space="preserve">drag on long enough for </w:t>
      </w:r>
      <w:r w:rsidRPr="00673557">
        <w:rPr>
          <w:rFonts w:eastAsia="Cambria" w:cs="Calibri"/>
          <w:b/>
          <w:bCs/>
          <w:highlight w:val="cyan"/>
          <w:u w:val="single"/>
        </w:rPr>
        <w:t xml:space="preserve">elimination of </w:t>
      </w:r>
      <w:r w:rsidRPr="00673557">
        <w:rPr>
          <w:rFonts w:eastAsia="Cambria" w:cs="Calibri"/>
          <w:b/>
          <w:bCs/>
          <w:u w:val="single"/>
        </w:rPr>
        <w:t xml:space="preserve">patent </w:t>
      </w:r>
      <w:r w:rsidRPr="00673557">
        <w:rPr>
          <w:rFonts w:eastAsia="Cambria" w:cs="Calibri"/>
          <w:b/>
          <w:bCs/>
          <w:highlight w:val="cyan"/>
          <w:u w:val="single"/>
        </w:rPr>
        <w:t>restrictions</w:t>
      </w:r>
      <w:r w:rsidRPr="00673557">
        <w:rPr>
          <w:rFonts w:eastAsia="Cambria" w:cs="Calibri"/>
          <w:b/>
          <w:bCs/>
          <w:u w:val="single"/>
        </w:rPr>
        <w:t xml:space="preserve"> to </w:t>
      </w:r>
      <w:r w:rsidRPr="00673557">
        <w:rPr>
          <w:rFonts w:eastAsia="Cambria" w:cs="Calibri"/>
          <w:b/>
          <w:bCs/>
          <w:highlight w:val="cyan"/>
          <w:u w:val="single"/>
        </w:rPr>
        <w:t>enable</w:t>
      </w:r>
      <w:r w:rsidRPr="00673557">
        <w:rPr>
          <w:rFonts w:eastAsia="Cambria" w:cs="Calibri"/>
          <w:b/>
          <w:bCs/>
          <w:u w:val="single"/>
        </w:rPr>
        <w:t xml:space="preserve"> new vaccine </w:t>
      </w:r>
      <w:r w:rsidRPr="00673557">
        <w:rPr>
          <w:rFonts w:eastAsia="Cambria" w:cs="Calibri"/>
          <w:b/>
          <w:bCs/>
          <w:highlight w:val="cyan"/>
          <w:u w:val="single"/>
        </w:rPr>
        <w:t xml:space="preserve">producers to make a </w:t>
      </w:r>
      <w:r w:rsidRPr="00673557">
        <w:rPr>
          <w:rFonts w:eastAsia="Cambria" w:cs="Calibri"/>
          <w:b/>
          <w:bCs/>
          <w:u w:val="single"/>
        </w:rPr>
        <w:t xml:space="preserve">positive </w:t>
      </w:r>
      <w:r w:rsidRPr="00673557">
        <w:rPr>
          <w:rFonts w:eastAsia="Cambria" w:cs="Calibri"/>
          <w:b/>
          <w:bCs/>
          <w:highlight w:val="cyan"/>
          <w:u w:val="single"/>
        </w:rPr>
        <w:t>difference</w:t>
      </w:r>
      <w:r w:rsidRPr="00673557">
        <w:rPr>
          <w:rFonts w:eastAsia="Cambria" w:cs="Calibri"/>
          <w:b/>
          <w:bCs/>
          <w:u w:val="single"/>
        </w:rPr>
        <w:t>.</w:t>
      </w:r>
    </w:p>
    <w:p w14:paraId="400111B5" w14:textId="77777777" w:rsidR="004D399F" w:rsidRPr="00673557" w:rsidRDefault="004D399F" w:rsidP="004D399F">
      <w:pPr>
        <w:rPr>
          <w:rFonts w:eastAsia="Cambria" w:cs="Calibri"/>
          <w:b/>
          <w:bCs/>
          <w:u w:val="single"/>
        </w:rPr>
      </w:pPr>
    </w:p>
    <w:p w14:paraId="0411234D" w14:textId="77777777" w:rsidR="004D399F" w:rsidRPr="00673557" w:rsidRDefault="004D399F" w:rsidP="004D399F">
      <w:pPr>
        <w:keepNext/>
        <w:keepLines/>
        <w:spacing w:before="40" w:after="0"/>
        <w:outlineLvl w:val="3"/>
        <w:rPr>
          <w:rFonts w:eastAsia="MS Gothic" w:cs="Times New Roman"/>
          <w:b/>
          <w:iCs/>
          <w:sz w:val="26"/>
        </w:rPr>
      </w:pPr>
      <w:r w:rsidRPr="00673557">
        <w:rPr>
          <w:rFonts w:eastAsia="MS Gothic" w:cs="Times New Roman"/>
          <w:b/>
          <w:iCs/>
          <w:sz w:val="26"/>
        </w:rPr>
        <w:t>Critics of the IP waiver are wrong- it’s the most effective way to combat covid inequality, alternatives fail</w:t>
      </w:r>
    </w:p>
    <w:p w14:paraId="2083EC95" w14:textId="77777777" w:rsidR="004D399F" w:rsidRPr="00673557" w:rsidRDefault="004D399F" w:rsidP="004D399F">
      <w:pPr>
        <w:rPr>
          <w:rFonts w:eastAsia="Cambria" w:cs="Times New Roman"/>
          <w:b/>
          <w:bCs/>
          <w:sz w:val="26"/>
        </w:rPr>
      </w:pPr>
      <w:proofErr w:type="spellStart"/>
      <w:r w:rsidRPr="00673557">
        <w:rPr>
          <w:rFonts w:eastAsia="Cambria" w:cs="Times New Roman"/>
          <w:b/>
          <w:bCs/>
          <w:sz w:val="26"/>
        </w:rPr>
        <w:t>Erfani</w:t>
      </w:r>
      <w:proofErr w:type="spellEnd"/>
      <w:r w:rsidRPr="00673557">
        <w:rPr>
          <w:rFonts w:eastAsia="Cambria" w:cs="Times New Roman"/>
          <w:b/>
          <w:bCs/>
          <w:sz w:val="26"/>
        </w:rPr>
        <w:t xml:space="preserve"> et al, 21</w:t>
      </w:r>
    </w:p>
    <w:p w14:paraId="0017DF08" w14:textId="77777777" w:rsidR="004D399F" w:rsidRDefault="004D399F" w:rsidP="004D399F">
      <w:pPr>
        <w:rPr>
          <w:rFonts w:eastAsia="Cambria" w:cs="Times New Roman"/>
          <w:sz w:val="16"/>
        </w:rPr>
      </w:pPr>
      <w:r w:rsidRPr="00673557">
        <w:rPr>
          <w:rFonts w:eastAsia="Cambria" w:cs="Times New Roman"/>
          <w:sz w:val="16"/>
        </w:rPr>
        <w:t>(</w:t>
      </w:r>
      <w:proofErr w:type="spellStart"/>
      <w:r w:rsidRPr="00673557">
        <w:rPr>
          <w:rFonts w:eastAsia="Cambria" w:cs="Times New Roman"/>
          <w:sz w:val="16"/>
        </w:rPr>
        <w:t>Parsa</w:t>
      </w:r>
      <w:proofErr w:type="spellEnd"/>
      <w:r w:rsidRPr="00673557">
        <w:rPr>
          <w:rFonts w:eastAsia="Cambria" w:cs="Times New Roman"/>
          <w:sz w:val="16"/>
        </w:rPr>
        <w:t xml:space="preserve"> </w:t>
      </w:r>
      <w:proofErr w:type="spellStart"/>
      <w:r w:rsidRPr="00673557">
        <w:rPr>
          <w:rFonts w:eastAsia="Cambria" w:cs="Times New Roman"/>
          <w:sz w:val="16"/>
        </w:rPr>
        <w:t>Erfani</w:t>
      </w:r>
      <w:proofErr w:type="spellEnd"/>
      <w:r w:rsidRPr="00673557">
        <w:rPr>
          <w:rFonts w:eastAsia="Cambria" w:cs="Times New Roman"/>
          <w:sz w:val="16"/>
        </w:rPr>
        <w:t xml:space="preserve">, Fogarty global health scholar1 2, Agnes </w:t>
      </w:r>
      <w:proofErr w:type="spellStart"/>
      <w:r w:rsidRPr="00673557">
        <w:rPr>
          <w:rFonts w:eastAsia="Cambria" w:cs="Times New Roman"/>
          <w:sz w:val="16"/>
        </w:rPr>
        <w:t>Binagwaho</w:t>
      </w:r>
      <w:proofErr w:type="spellEnd"/>
      <w:r w:rsidRPr="00673557">
        <w:rPr>
          <w:rFonts w:eastAsia="Cambria" w:cs="Times New Roman"/>
          <w:sz w:val="16"/>
        </w:rPr>
        <w:t xml:space="preserve">, vice chancellor2, Mohamed </w:t>
      </w:r>
      <w:proofErr w:type="spellStart"/>
      <w:r w:rsidRPr="00673557">
        <w:rPr>
          <w:rFonts w:eastAsia="Cambria" w:cs="Times New Roman"/>
          <w:sz w:val="16"/>
        </w:rPr>
        <w:t>Juldeh</w:t>
      </w:r>
      <w:proofErr w:type="spellEnd"/>
      <w:r w:rsidRPr="00673557">
        <w:rPr>
          <w:rFonts w:eastAsia="Cambria" w:cs="Times New Roman"/>
          <w:sz w:val="16"/>
        </w:rPr>
        <w:t xml:space="preserve"> Jalloh, vice president3, Muhammad </w:t>
      </w:r>
      <w:proofErr w:type="spellStart"/>
      <w:r w:rsidRPr="00673557">
        <w:rPr>
          <w:rFonts w:eastAsia="Cambria" w:cs="Times New Roman"/>
          <w:sz w:val="16"/>
        </w:rPr>
        <w:t>Yunus</w:t>
      </w:r>
      <w:proofErr w:type="spellEnd"/>
      <w:r w:rsidRPr="00673557">
        <w:rPr>
          <w:rFonts w:eastAsia="Cambria" w:cs="Times New Roman"/>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673557">
        <w:rPr>
          <w:rFonts w:eastAsia="Cambria" w:cs="Times New Roman"/>
          <w:sz w:val="16"/>
        </w:rPr>
        <w:t>doi</w:t>
      </w:r>
      <w:proofErr w:type="spellEnd"/>
      <w:r w:rsidRPr="00673557">
        <w:rPr>
          <w:rFonts w:eastAsia="Cambria" w:cs="Times New Roman"/>
          <w:sz w:val="16"/>
        </w:rPr>
        <w:t xml:space="preserve">: https://doi.org/10.1136/bmj.n1837 (Published 03 August 2021) Cite this as: BMJ 2021;374:n1837 https://www.bmj.com/content/374/bmj.n1837.full) </w:t>
      </w:r>
      <w:r w:rsidRPr="00673557">
        <w:rPr>
          <w:rFonts w:eastAsia="Cambria" w:cs="Times New Roman"/>
          <w:highlight w:val="cyan"/>
          <w:u w:val="single"/>
        </w:rPr>
        <w:t>The barrier to</w:t>
      </w:r>
      <w:r w:rsidRPr="00673557">
        <w:rPr>
          <w:rFonts w:eastAsia="Cambria" w:cs="Times New Roman"/>
          <w:sz w:val="16"/>
        </w:rPr>
        <w:t xml:space="preserve"> adequate </w:t>
      </w:r>
      <w:r w:rsidRPr="00673557">
        <w:rPr>
          <w:rFonts w:eastAsia="Cambria" w:cs="Times New Roman"/>
          <w:highlight w:val="cyan"/>
          <w:u w:val="single"/>
        </w:rPr>
        <w:t>vaccine supply</w:t>
      </w:r>
      <w:r w:rsidRPr="00673557">
        <w:rPr>
          <w:rFonts w:eastAsia="Cambria" w:cs="Times New Roman"/>
          <w:u w:val="single"/>
        </w:rPr>
        <w:t xml:space="preserve"> </w:t>
      </w:r>
      <w:r w:rsidRPr="00673557">
        <w:rPr>
          <w:rFonts w:eastAsia="Cambria" w:cs="Times New Roman"/>
          <w:sz w:val="16"/>
        </w:rPr>
        <w:t xml:space="preserve">today </w:t>
      </w:r>
      <w:r w:rsidRPr="00673557">
        <w:rPr>
          <w:rFonts w:eastAsia="Cambria" w:cs="Times New Roman"/>
          <w:u w:val="single"/>
        </w:rPr>
        <w:t>is not lack of vaccine options, nor even</w:t>
      </w:r>
      <w:r w:rsidRPr="00673557">
        <w:rPr>
          <w:rFonts w:eastAsia="Cambria" w:cs="Times New Roman"/>
          <w:sz w:val="16"/>
        </w:rPr>
        <w:t xml:space="preserve"> theoretical </w:t>
      </w:r>
      <w:r w:rsidRPr="00673557">
        <w:rPr>
          <w:rFonts w:eastAsia="Cambria" w:cs="Times New Roman"/>
          <w:u w:val="single"/>
        </w:rPr>
        <w:t>production capacity</w:t>
      </w:r>
      <w:r w:rsidRPr="00673557">
        <w:rPr>
          <w:rFonts w:eastAsia="Cambria" w:cs="Times New Roman"/>
          <w:sz w:val="16"/>
        </w:rPr>
        <w:t xml:space="preserve">; </w:t>
      </w:r>
      <w:r w:rsidRPr="00673557">
        <w:rPr>
          <w:rFonts w:eastAsia="Cambria" w:cs="Times New Roman"/>
          <w:u w:val="single"/>
        </w:rPr>
        <w:t xml:space="preserve">the problem </w:t>
      </w:r>
      <w:r w:rsidRPr="00673557">
        <w:rPr>
          <w:rFonts w:eastAsia="Cambria" w:cs="Times New Roman"/>
          <w:highlight w:val="cyan"/>
          <w:u w:val="single"/>
        </w:rPr>
        <w:t>is</w:t>
      </w:r>
      <w:r w:rsidRPr="00673557">
        <w:rPr>
          <w:rFonts w:eastAsia="Cambria" w:cs="Times New Roman"/>
          <w:sz w:val="16"/>
        </w:rPr>
        <w:t xml:space="preserve"> the intellectual property (</w:t>
      </w:r>
      <w:r w:rsidRPr="00673557">
        <w:rPr>
          <w:rFonts w:eastAsia="Cambria" w:cs="Times New Roman"/>
          <w:b/>
          <w:iCs/>
          <w:highlight w:val="cyan"/>
          <w:u w:val="single"/>
        </w:rPr>
        <w:t xml:space="preserve">IP) </w:t>
      </w:r>
      <w:r w:rsidRPr="00673557">
        <w:rPr>
          <w:rFonts w:eastAsia="Cambria" w:cs="Times New Roman"/>
          <w:b/>
          <w:iCs/>
          <w:u w:val="single"/>
        </w:rPr>
        <w:t>protection</w:t>
      </w:r>
      <w:r w:rsidRPr="00673557">
        <w:rPr>
          <w:rFonts w:eastAsia="Cambria" w:cs="Times New Roman"/>
          <w:sz w:val="16"/>
        </w:rPr>
        <w:t xml:space="preserve"> governing production and access to vaccines—and ultimately, the political and moral will to waive these protections in a time of global crisis. Without such liberty, </w:t>
      </w:r>
      <w:r w:rsidRPr="00673557">
        <w:rPr>
          <w:rFonts w:eastAsia="Cambria" w:cs="Times New Roman"/>
          <w:u w:val="single"/>
        </w:rPr>
        <w:t>there will not be enough vaccine fast enough to prevent the spread of variants,</w:t>
      </w:r>
      <w:r w:rsidRPr="00673557">
        <w:rPr>
          <w:rFonts w:eastAsia="Cambria" w:cs="Times New Roman"/>
          <w:sz w:val="16"/>
        </w:rPr>
        <w:t xml:space="preserve"> the avoidable deaths, and the continued choking of </w:t>
      </w:r>
      <w:proofErr w:type="gramStart"/>
      <w:r w:rsidRPr="00673557">
        <w:rPr>
          <w:rFonts w:eastAsia="Cambria" w:cs="Times New Roman"/>
          <w:sz w:val="16"/>
        </w:rPr>
        <w:t>low and middle income</w:t>
      </w:r>
      <w:proofErr w:type="gramEnd"/>
      <w:r w:rsidRPr="00673557">
        <w:rPr>
          <w:rFonts w:eastAsia="Cambria" w:cs="Times New Roman"/>
          <w:sz w:val="16"/>
        </w:rPr>
        <w:t xml:space="preserve"> countries (LMICs) through poor health. Beyond </w:t>
      </w:r>
      <w:proofErr w:type="gramStart"/>
      <w:r w:rsidRPr="00673557">
        <w:rPr>
          <w:rFonts w:eastAsia="Cambria" w:cs="Times New Roman"/>
          <w:sz w:val="16"/>
        </w:rPr>
        <w:t>donor based</w:t>
      </w:r>
      <w:proofErr w:type="gramEnd"/>
      <w:r w:rsidRPr="00673557">
        <w:rPr>
          <w:rFonts w:eastAsia="Cambria" w:cs="Times New Roman"/>
          <w:sz w:val="16"/>
        </w:rPr>
        <w:t xml:space="preserve"> models of global vaccine equity As covid-19 became a pandemic, global efforts emerged to help ensure vaccines would be delivered across the globe to the highest risk populations. One of the first was </w:t>
      </w:r>
      <w:proofErr w:type="spellStart"/>
      <w:r w:rsidRPr="00673557">
        <w:rPr>
          <w:rFonts w:eastAsia="Cambria" w:cs="Times New Roman"/>
          <w:sz w:val="16"/>
        </w:rPr>
        <w:t>Covax</w:t>
      </w:r>
      <w:proofErr w:type="spellEnd"/>
      <w:r w:rsidRPr="00673557">
        <w:rPr>
          <w:rFonts w:eastAsia="Cambria" w:cs="Times New Roman"/>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673557">
        <w:rPr>
          <w:rFonts w:eastAsia="Cambria" w:cs="Times New Roman"/>
          <w:sz w:val="16"/>
        </w:rPr>
        <w:t>Covax</w:t>
      </w:r>
      <w:proofErr w:type="spellEnd"/>
      <w:r w:rsidRPr="00673557">
        <w:rPr>
          <w:rFonts w:eastAsia="Cambria" w:cs="Times New Roman"/>
          <w:sz w:val="16"/>
        </w:rPr>
        <w:t xml:space="preserve"> aims to vaccinate 20% of the population in 92 </w:t>
      </w:r>
      <w:proofErr w:type="gramStart"/>
      <w:r w:rsidRPr="00673557">
        <w:rPr>
          <w:rFonts w:eastAsia="Cambria" w:cs="Times New Roman"/>
          <w:sz w:val="16"/>
        </w:rPr>
        <w:t>low and middle income</w:t>
      </w:r>
      <w:proofErr w:type="gramEnd"/>
      <w:r w:rsidRPr="00673557">
        <w:rPr>
          <w:rFonts w:eastAsia="Cambria" w:cs="Times New Roman"/>
          <w:sz w:val="16"/>
        </w:rPr>
        <w:t xml:space="preserve"> countries by the end of 2021. At the end of April, however, it had shipped only one fifth of its projected estimates and lacked critical resources for distribution.3 </w:t>
      </w:r>
      <w:r w:rsidRPr="00673557">
        <w:rPr>
          <w:rFonts w:eastAsia="Cambria" w:cs="Times New Roman"/>
          <w:highlight w:val="cyan"/>
          <w:u w:val="single"/>
        </w:rPr>
        <w:t xml:space="preserve">LMICs are </w:t>
      </w:r>
      <w:r w:rsidRPr="00673557">
        <w:rPr>
          <w:rFonts w:eastAsia="Cambria" w:cs="Times New Roman"/>
          <w:b/>
          <w:iCs/>
          <w:highlight w:val="cyan"/>
          <w:u w:val="single"/>
        </w:rPr>
        <w:t xml:space="preserve">wary about participating </w:t>
      </w:r>
      <w:r w:rsidRPr="00673557">
        <w:rPr>
          <w:rFonts w:eastAsia="Cambria" w:cs="Times New Roman"/>
          <w:highlight w:val="cyan"/>
          <w:u w:val="single"/>
        </w:rPr>
        <w:t>in</w:t>
      </w:r>
      <w:r w:rsidRPr="00673557">
        <w:rPr>
          <w:rFonts w:eastAsia="Cambria" w:cs="Times New Roman"/>
          <w:u w:val="single"/>
        </w:rPr>
        <w:t xml:space="preserve"> </w:t>
      </w:r>
      <w:proofErr w:type="spellStart"/>
      <w:r w:rsidRPr="00673557">
        <w:rPr>
          <w:rFonts w:eastAsia="Cambria" w:cs="Times New Roman"/>
          <w:u w:val="single"/>
        </w:rPr>
        <w:t>well worn</w:t>
      </w:r>
      <w:proofErr w:type="spellEnd"/>
      <w:r w:rsidRPr="00673557">
        <w:rPr>
          <w:rFonts w:eastAsia="Cambria" w:cs="Times New Roman"/>
          <w:u w:val="single"/>
        </w:rPr>
        <w:t xml:space="preserve"> dynamics of </w:t>
      </w:r>
      <w:r w:rsidRPr="00673557">
        <w:rPr>
          <w:rFonts w:eastAsia="Cambria" w:cs="Times New Roman"/>
          <w:b/>
          <w:iCs/>
          <w:highlight w:val="cyan"/>
          <w:u w:val="single"/>
        </w:rPr>
        <w:t>global health aid</w:t>
      </w:r>
      <w:r w:rsidRPr="00673557">
        <w:rPr>
          <w:rFonts w:eastAsia="Cambria" w:cs="Times New Roman"/>
          <w:b/>
          <w:iCs/>
          <w:u w:val="single"/>
        </w:rPr>
        <w:t>.</w:t>
      </w:r>
      <w:r w:rsidRPr="00673557">
        <w:rPr>
          <w:rFonts w:eastAsia="Cambria" w:cs="Times New Roman"/>
          <w:u w:val="single"/>
        </w:rPr>
        <w:t xml:space="preserve"> </w:t>
      </w:r>
      <w:r w:rsidRPr="00673557">
        <w:rPr>
          <w:rFonts w:eastAsia="Cambria" w:cs="Times New Roman"/>
          <w:sz w:val="16"/>
        </w:rPr>
        <w:t xml:space="preserve">Instead, </w:t>
      </w:r>
      <w:r w:rsidRPr="00673557">
        <w:rPr>
          <w:rFonts w:eastAsia="Cambria" w:cs="Times New Roman"/>
          <w:u w:val="single"/>
        </w:rPr>
        <w:t xml:space="preserve">they are </w:t>
      </w:r>
      <w:proofErr w:type="spellStart"/>
      <w:r w:rsidRPr="00673557">
        <w:rPr>
          <w:rFonts w:eastAsia="Cambria" w:cs="Times New Roman"/>
          <w:u w:val="single"/>
        </w:rPr>
        <w:t>mobilising</w:t>
      </w:r>
      <w:proofErr w:type="spellEnd"/>
      <w:r w:rsidRPr="00673557">
        <w:rPr>
          <w:rFonts w:eastAsia="Cambria" w:cs="Times New Roman"/>
          <w:u w:val="single"/>
        </w:rPr>
        <w:t xml:space="preserve"> to overcome the fundamental paucity of available vaccines by challenging established global IP rules</w:t>
      </w:r>
      <w:r w:rsidRPr="00673557">
        <w:rPr>
          <w:rFonts w:eastAsia="Cambria" w:cs="Times New Roman"/>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673557">
        <w:rPr>
          <w:rFonts w:eastAsia="Cambria" w:cs="Times New Roman"/>
          <w:u w:val="single"/>
        </w:rPr>
        <w:t>these rules provide strong IP protection for vaccine technologies and affect the quantity and location of vaccine production and availability</w:t>
      </w:r>
      <w:r w:rsidRPr="00673557">
        <w:rPr>
          <w:rFonts w:eastAsia="Cambria" w:cs="Times New Roman"/>
          <w:sz w:val="16"/>
        </w:rPr>
        <w:t xml:space="preserve">. Table 1 Licensing of intellectual property View </w:t>
      </w:r>
      <w:proofErr w:type="spellStart"/>
      <w:r w:rsidRPr="00673557">
        <w:rPr>
          <w:rFonts w:eastAsia="Cambria" w:cs="Times New Roman"/>
          <w:sz w:val="16"/>
        </w:rPr>
        <w:t>popupView</w:t>
      </w:r>
      <w:proofErr w:type="spellEnd"/>
      <w:r w:rsidRPr="00673557">
        <w:rPr>
          <w:rFonts w:eastAsia="Cambria" w:cs="Times New Roman"/>
          <w:sz w:val="16"/>
        </w:rPr>
        <w:t xml:space="preserve"> inline In October 2020, South Africa and India submitted a proposal to the WTO to temporarily waive certain provisions of the TRIPS agreement for covid-19 health products and technologies. </w:t>
      </w:r>
      <w:r w:rsidRPr="00673557">
        <w:rPr>
          <w:rFonts w:eastAsia="Cambria" w:cs="Times New Roman"/>
          <w:highlight w:val="cyan"/>
          <w:u w:val="single"/>
        </w:rPr>
        <w:t>The waiver would prevent companies that hold</w:t>
      </w:r>
      <w:r w:rsidRPr="00673557">
        <w:rPr>
          <w:rFonts w:eastAsia="Cambria" w:cs="Times New Roman"/>
          <w:u w:val="single"/>
        </w:rPr>
        <w:t xml:space="preserve"> the </w:t>
      </w:r>
      <w:r w:rsidRPr="00673557">
        <w:rPr>
          <w:rFonts w:eastAsia="Cambria" w:cs="Times New Roman"/>
          <w:highlight w:val="cyan"/>
          <w:u w:val="single"/>
        </w:rPr>
        <w:t>IP</w:t>
      </w:r>
      <w:r w:rsidRPr="00673557">
        <w:rPr>
          <w:rFonts w:eastAsia="Cambria" w:cs="Times New Roman"/>
          <w:u w:val="single"/>
        </w:rPr>
        <w:t xml:space="preserve"> for covid-19 vaccines </w:t>
      </w:r>
      <w:r w:rsidRPr="00673557">
        <w:rPr>
          <w:rFonts w:eastAsia="Cambria" w:cs="Times New Roman"/>
          <w:highlight w:val="cyan"/>
          <w:u w:val="single"/>
        </w:rPr>
        <w:t xml:space="preserve">from blocking </w:t>
      </w:r>
      <w:r w:rsidRPr="00673557">
        <w:rPr>
          <w:rFonts w:eastAsia="Cambria" w:cs="Times New Roman"/>
          <w:u w:val="single"/>
        </w:rPr>
        <w:t xml:space="preserve">vaccine </w:t>
      </w:r>
      <w:r w:rsidRPr="00673557">
        <w:rPr>
          <w:rFonts w:eastAsia="Cambria" w:cs="Times New Roman"/>
          <w:highlight w:val="cyan"/>
          <w:u w:val="single"/>
        </w:rPr>
        <w:t>production</w:t>
      </w:r>
      <w:r w:rsidRPr="00673557">
        <w:rPr>
          <w:rFonts w:eastAsia="Cambria" w:cs="Times New Roman"/>
          <w:u w:val="single"/>
        </w:rPr>
        <w:t xml:space="preserve"> elsewhere on the grounds of IP </w:t>
      </w:r>
      <w:r w:rsidRPr="00673557">
        <w:rPr>
          <w:rFonts w:eastAsia="Cambria" w:cs="Times New Roman"/>
          <w:highlight w:val="cyan"/>
          <w:u w:val="single"/>
        </w:rPr>
        <w:t>and allow countries to produce covid</w:t>
      </w:r>
      <w:r w:rsidRPr="00673557">
        <w:rPr>
          <w:rFonts w:eastAsia="Cambria" w:cs="Times New Roman"/>
          <w:u w:val="single"/>
        </w:rPr>
        <w:t xml:space="preserve">-19 medical </w:t>
      </w:r>
      <w:r w:rsidRPr="00673557">
        <w:rPr>
          <w:rFonts w:eastAsia="Cambria" w:cs="Times New Roman"/>
          <w:highlight w:val="cyan"/>
          <w:u w:val="single"/>
        </w:rPr>
        <w:t>goods</w:t>
      </w:r>
      <w:r w:rsidRPr="00673557">
        <w:rPr>
          <w:rFonts w:eastAsia="Cambria" w:cs="Times New Roman"/>
          <w:u w:val="single"/>
        </w:rPr>
        <w:t xml:space="preserve"> locally </w:t>
      </w:r>
      <w:r w:rsidRPr="00673557">
        <w:rPr>
          <w:rFonts w:eastAsia="Cambria" w:cs="Times New Roman"/>
          <w:highlight w:val="cyan"/>
          <w:u w:val="single"/>
        </w:rPr>
        <w:t>and</w:t>
      </w:r>
      <w:r w:rsidRPr="00673557">
        <w:rPr>
          <w:rFonts w:eastAsia="Cambria" w:cs="Times New Roman"/>
          <w:u w:val="single"/>
        </w:rPr>
        <w:t xml:space="preserve"> import or </w:t>
      </w:r>
      <w:r w:rsidRPr="00673557">
        <w:rPr>
          <w:rFonts w:eastAsia="Cambria" w:cs="Times New Roman"/>
          <w:highlight w:val="cyan"/>
          <w:u w:val="single"/>
        </w:rPr>
        <w:t xml:space="preserve">export </w:t>
      </w:r>
      <w:r w:rsidRPr="00673557">
        <w:rPr>
          <w:rFonts w:eastAsia="Cambria" w:cs="Times New Roman"/>
          <w:u w:val="single"/>
        </w:rPr>
        <w:t>them expeditiously</w:t>
      </w:r>
      <w:r w:rsidRPr="00673557">
        <w:rPr>
          <w:rFonts w:eastAsia="Cambria" w:cs="Times New Roman"/>
          <w:sz w:val="16"/>
        </w:rPr>
        <w:t xml:space="preserve"> (table 1). Although the proposed IP waiver is supported by over 100 countries, WTO has not reached a consensus on the proposal because of opposition and filibustering by several </w:t>
      </w:r>
      <w:proofErr w:type="gramStart"/>
      <w:r w:rsidRPr="00673557">
        <w:rPr>
          <w:rFonts w:eastAsia="Cambria" w:cs="Times New Roman"/>
          <w:sz w:val="16"/>
        </w:rPr>
        <w:t>high income</w:t>
      </w:r>
      <w:proofErr w:type="gramEnd"/>
      <w:r w:rsidRPr="00673557">
        <w:rPr>
          <w:rFonts w:eastAsia="Cambria" w:cs="Times New Roman"/>
          <w:sz w:val="16"/>
        </w:rPr>
        <w:t xml:space="preserve"> countries, including the UK, Germany, and Japan.7 </w:t>
      </w:r>
      <w:r w:rsidRPr="00673557">
        <w:rPr>
          <w:rFonts w:eastAsia="Cambria" w:cs="Times New Roman"/>
          <w:u w:val="single"/>
        </w:rPr>
        <w:t>Waiver opponents argue</w:t>
      </w:r>
      <w:r w:rsidRPr="00673557">
        <w:rPr>
          <w:rFonts w:eastAsia="Cambria" w:cs="Times New Roman"/>
          <w:sz w:val="16"/>
        </w:rPr>
        <w:t xml:space="preserve"> that the </w:t>
      </w:r>
      <w:r w:rsidRPr="00673557">
        <w:rPr>
          <w:rFonts w:eastAsia="Cambria" w:cs="Times New Roman"/>
          <w:u w:val="single"/>
        </w:rPr>
        <w:t>limited capacity</w:t>
      </w:r>
      <w:r w:rsidRPr="00673557">
        <w:rPr>
          <w:rFonts w:eastAsia="Cambria" w:cs="Times New Roman"/>
          <w:sz w:val="16"/>
        </w:rPr>
        <w:t xml:space="preserve"> of LMICs </w:t>
      </w:r>
      <w:r w:rsidRPr="00673557">
        <w:rPr>
          <w:rFonts w:eastAsia="Cambria" w:cs="Times New Roman"/>
          <w:u w:val="single"/>
        </w:rPr>
        <w:t>to produce complex</w:t>
      </w:r>
      <w:r w:rsidRPr="00673557">
        <w:rPr>
          <w:rFonts w:eastAsia="Cambria" w:cs="Times New Roman"/>
          <w:sz w:val="16"/>
        </w:rPr>
        <w:t xml:space="preserve"> covid-19 </w:t>
      </w:r>
      <w:r w:rsidRPr="00673557">
        <w:rPr>
          <w:rFonts w:eastAsia="Cambria" w:cs="Times New Roman"/>
          <w:u w:val="single"/>
        </w:rPr>
        <w:t xml:space="preserve">vaccines </w:t>
      </w:r>
      <w:r w:rsidRPr="00673557">
        <w:rPr>
          <w:rFonts w:eastAsia="Cambria" w:cs="Times New Roman"/>
          <w:sz w:val="16"/>
        </w:rPr>
        <w:t xml:space="preserve">safely </w:t>
      </w:r>
      <w:r w:rsidRPr="00673557">
        <w:rPr>
          <w:rFonts w:eastAsia="Cambria" w:cs="Times New Roman"/>
          <w:u w:val="single"/>
        </w:rPr>
        <w:t>is the true barrier</w:t>
      </w:r>
      <w:r w:rsidRPr="00673557">
        <w:rPr>
          <w:rFonts w:eastAsia="Cambria" w:cs="Times New Roman"/>
          <w:sz w:val="16"/>
        </w:rPr>
        <w:t xml:space="preserve"> to global production, </w:t>
      </w:r>
      <w:r w:rsidRPr="00673557">
        <w:rPr>
          <w:rFonts w:eastAsia="Cambria" w:cs="Times New Roman"/>
          <w:u w:val="single"/>
        </w:rPr>
        <w:t>not IP.</w:t>
      </w:r>
      <w:r w:rsidRPr="00673557">
        <w:rPr>
          <w:rFonts w:eastAsia="Cambria" w:cs="Times New Roman"/>
          <w:sz w:val="16"/>
        </w:rPr>
        <w:t xml:space="preserve"> </w:t>
      </w:r>
      <w:r w:rsidRPr="00673557">
        <w:rPr>
          <w:rFonts w:eastAsia="Cambria" w:cs="Times New Roman"/>
          <w:u w:val="single"/>
        </w:rPr>
        <w:t>They suggest</w:t>
      </w:r>
      <w:r w:rsidRPr="00673557">
        <w:rPr>
          <w:rFonts w:eastAsia="Cambria" w:cs="Times New Roman"/>
          <w:sz w:val="16"/>
        </w:rPr>
        <w:t xml:space="preserve"> that </w:t>
      </w:r>
      <w:r w:rsidRPr="00673557">
        <w:rPr>
          <w:rFonts w:eastAsia="Cambria" w:cs="Times New Roman"/>
          <w:u w:val="single"/>
        </w:rPr>
        <w:t xml:space="preserve">the TRIPS waiver would </w:t>
      </w:r>
      <w:proofErr w:type="spellStart"/>
      <w:r w:rsidRPr="00673557">
        <w:rPr>
          <w:rFonts w:eastAsia="Cambria" w:cs="Times New Roman"/>
          <w:u w:val="single"/>
        </w:rPr>
        <w:t>penalise</w:t>
      </w:r>
      <w:proofErr w:type="spellEnd"/>
      <w:r w:rsidRPr="00673557">
        <w:rPr>
          <w:rFonts w:eastAsia="Cambria" w:cs="Times New Roman"/>
          <w:u w:val="single"/>
        </w:rPr>
        <w:t xml:space="preserve"> drug companies, stifle</w:t>
      </w:r>
      <w:r w:rsidRPr="00673557">
        <w:rPr>
          <w:rFonts w:eastAsia="Cambria" w:cs="Times New Roman"/>
          <w:sz w:val="16"/>
        </w:rPr>
        <w:t xml:space="preserve"> biomedical </w:t>
      </w:r>
      <w:r w:rsidRPr="00673557">
        <w:rPr>
          <w:rFonts w:eastAsia="Cambria" w:cs="Times New Roman"/>
          <w:u w:val="single"/>
        </w:rPr>
        <w:t>innovation,</w:t>
      </w:r>
      <w:r w:rsidRPr="00673557">
        <w:rPr>
          <w:rFonts w:eastAsia="Cambria" w:cs="Times New Roman"/>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673557">
        <w:rPr>
          <w:rFonts w:eastAsia="Cambria" w:cs="Times New Roman"/>
          <w:u w:val="single"/>
        </w:rPr>
        <w:t>Contrary to detractors’</w:t>
      </w:r>
      <w:r w:rsidRPr="00673557">
        <w:rPr>
          <w:rFonts w:eastAsia="Cambria" w:cs="Times New Roman"/>
          <w:sz w:val="16"/>
        </w:rPr>
        <w:t xml:space="preserve"> concerns about the possible effect of a temporary TRIPS waiver, </w:t>
      </w:r>
      <w:r w:rsidRPr="00673557">
        <w:rPr>
          <w:rFonts w:eastAsia="Cambria" w:cs="Times New Roman"/>
          <w:b/>
          <w:iCs/>
          <w:u w:val="single"/>
        </w:rPr>
        <w:t xml:space="preserve">global health analyses suggest that </w:t>
      </w:r>
      <w:r w:rsidRPr="00673557">
        <w:rPr>
          <w:rFonts w:eastAsia="Cambria" w:cs="Times New Roman"/>
          <w:b/>
          <w:iCs/>
          <w:highlight w:val="cyan"/>
          <w:u w:val="single"/>
        </w:rPr>
        <w:t>it will be vital to</w:t>
      </w:r>
      <w:r w:rsidRPr="00673557">
        <w:rPr>
          <w:rFonts w:eastAsia="Cambria" w:cs="Times New Roman"/>
          <w:b/>
          <w:iCs/>
          <w:u w:val="single"/>
        </w:rPr>
        <w:t xml:space="preserve"> equitable and </w:t>
      </w:r>
      <w:r w:rsidRPr="00673557">
        <w:rPr>
          <w:rFonts w:eastAsia="Cambria" w:cs="Times New Roman"/>
          <w:b/>
          <w:iCs/>
          <w:highlight w:val="cyan"/>
          <w:u w:val="single"/>
        </w:rPr>
        <w:t>effective action against covid</w:t>
      </w:r>
      <w:r w:rsidRPr="00673557">
        <w:rPr>
          <w:rFonts w:eastAsia="Cambria" w:cs="Times New Roman"/>
          <w:b/>
          <w:iCs/>
          <w:u w:val="single"/>
        </w:rPr>
        <w:t>-19</w:t>
      </w:r>
      <w:r w:rsidRPr="00673557">
        <w:rPr>
          <w:rFonts w:eastAsia="Cambria" w:cs="Times New Roman"/>
          <w:u w:val="single"/>
        </w:rPr>
        <w:t xml:space="preserve">. LMIC’s </w:t>
      </w:r>
      <w:r w:rsidRPr="00673557">
        <w:rPr>
          <w:rFonts w:eastAsia="Cambria" w:cs="Times New Roman"/>
          <w:highlight w:val="cyan"/>
          <w:u w:val="single"/>
        </w:rPr>
        <w:t>manufacturing capabilities have been underestimated</w:t>
      </w:r>
      <w:r w:rsidRPr="00673557">
        <w:rPr>
          <w:rFonts w:eastAsia="Cambria" w:cs="Times New Roman"/>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673557">
        <w:rPr>
          <w:rFonts w:eastAsia="Cambria" w:cs="Times New Roman"/>
          <w:sz w:val="16"/>
        </w:rPr>
        <w:t>Biovac</w:t>
      </w:r>
      <w:proofErr w:type="spellEnd"/>
      <w:r w:rsidRPr="00673557">
        <w:rPr>
          <w:rFonts w:eastAsia="Cambria" w:cs="Times New Roman"/>
          <w:sz w:val="16"/>
        </w:rPr>
        <w:t xml:space="preserve"> Institute in the coming months.14 </w:t>
      </w:r>
      <w:r w:rsidRPr="00673557">
        <w:rPr>
          <w:rFonts w:eastAsia="Cambria" w:cs="Times New Roman"/>
          <w:highlight w:val="cyan"/>
          <w:u w:val="single"/>
        </w:rPr>
        <w:t xml:space="preserve">Removing IP </w:t>
      </w:r>
      <w:r w:rsidRPr="00673557">
        <w:rPr>
          <w:rFonts w:eastAsia="Cambria" w:cs="Times New Roman"/>
          <w:u w:val="single"/>
        </w:rPr>
        <w:t>barriers</w:t>
      </w:r>
      <w:r w:rsidRPr="00673557">
        <w:rPr>
          <w:rFonts w:eastAsia="Cambria" w:cs="Times New Roman"/>
          <w:sz w:val="16"/>
        </w:rPr>
        <w:t xml:space="preserve"> through the waiver </w:t>
      </w:r>
      <w:r w:rsidRPr="00673557">
        <w:rPr>
          <w:rFonts w:eastAsia="Cambria" w:cs="Times New Roman"/>
          <w:b/>
          <w:iCs/>
          <w:highlight w:val="cyan"/>
          <w:u w:val="single"/>
        </w:rPr>
        <w:t>will facilitate these efforts</w:t>
      </w:r>
      <w:r w:rsidRPr="00673557">
        <w:rPr>
          <w:rFonts w:eastAsia="Cambria" w:cs="Times New Roman"/>
          <w:b/>
          <w:iCs/>
          <w:u w:val="single"/>
        </w:rPr>
        <w:t xml:space="preserve">, more rapidly </w:t>
      </w:r>
      <w:r w:rsidRPr="00673557">
        <w:rPr>
          <w:rFonts w:eastAsia="Cambria" w:cs="Times New Roman"/>
          <w:b/>
          <w:iCs/>
          <w:highlight w:val="cyan"/>
          <w:u w:val="single"/>
        </w:rPr>
        <w:t>enable future hubs</w:t>
      </w:r>
      <w:r w:rsidRPr="00673557">
        <w:rPr>
          <w:rFonts w:eastAsia="Cambria" w:cs="Times New Roman"/>
          <w:b/>
          <w:iCs/>
          <w:u w:val="single"/>
        </w:rPr>
        <w:t xml:space="preserve">, engage a greater number of manufacturers, </w:t>
      </w:r>
      <w:r w:rsidRPr="00673557">
        <w:rPr>
          <w:rFonts w:eastAsia="Cambria" w:cs="Times New Roman"/>
          <w:b/>
          <w:iCs/>
          <w:highlight w:val="cyan"/>
          <w:u w:val="single"/>
        </w:rPr>
        <w:t>and</w:t>
      </w:r>
      <w:r w:rsidRPr="00673557">
        <w:rPr>
          <w:rFonts w:eastAsia="Cambria" w:cs="Times New Roman"/>
          <w:b/>
          <w:iCs/>
          <w:u w:val="single"/>
        </w:rPr>
        <w:t xml:space="preserve"> ultimately </w:t>
      </w:r>
      <w:r w:rsidRPr="00673557">
        <w:rPr>
          <w:rFonts w:eastAsia="Cambria" w:cs="Times New Roman"/>
          <w:b/>
          <w:iCs/>
          <w:highlight w:val="cyan"/>
          <w:u w:val="single"/>
        </w:rPr>
        <w:t>yield more doses faster</w:t>
      </w:r>
      <w:r w:rsidRPr="00673557">
        <w:rPr>
          <w:rFonts w:eastAsia="Cambria" w:cs="Times New Roman"/>
          <w:sz w:val="16"/>
        </w:rPr>
        <w:t xml:space="preserve">. Moreover, </w:t>
      </w:r>
      <w:r w:rsidRPr="00673557">
        <w:rPr>
          <w:rFonts w:eastAsia="Cambria" w:cs="Times New Roman"/>
          <w:u w:val="single"/>
        </w:rPr>
        <w:t>as the waiver facilitates vaccine production, demand for raw materials and active ingredients will increase</w:t>
      </w:r>
      <w:r w:rsidRPr="00673557">
        <w:rPr>
          <w:rFonts w:eastAsia="Cambria" w:cs="Times New Roman"/>
          <w:sz w:val="16"/>
        </w:rPr>
        <w:t xml:space="preserve">. Coupled with pre-emptive planning to anticipate and expand raw material production, </w:t>
      </w:r>
      <w:r w:rsidRPr="00673557">
        <w:rPr>
          <w:rFonts w:eastAsia="Cambria" w:cs="Times New Roman"/>
          <w:highlight w:val="cyan"/>
          <w:u w:val="single"/>
        </w:rPr>
        <w:t>the waiver</w:t>
      </w:r>
      <w:r w:rsidRPr="00673557">
        <w:rPr>
          <w:rFonts w:eastAsia="Cambria" w:cs="Times New Roman"/>
          <w:sz w:val="16"/>
        </w:rPr>
        <w:t xml:space="preserve">—which encompasses the IP of all covid-19 vaccine-related technology— </w:t>
      </w:r>
      <w:r w:rsidRPr="00673557">
        <w:rPr>
          <w:rFonts w:eastAsia="Cambria" w:cs="Times New Roman"/>
          <w:b/>
          <w:iCs/>
          <w:u w:val="single"/>
        </w:rPr>
        <w:t xml:space="preserve">can </w:t>
      </w:r>
      <w:r w:rsidRPr="00673557">
        <w:rPr>
          <w:rFonts w:eastAsia="Cambria" w:cs="Times New Roman"/>
          <w:b/>
          <w:iCs/>
          <w:highlight w:val="cyan"/>
          <w:u w:val="single"/>
        </w:rPr>
        <w:t xml:space="preserve">offer a path to overcome bottlenecks </w:t>
      </w:r>
      <w:r w:rsidRPr="00673557">
        <w:rPr>
          <w:rFonts w:eastAsia="Cambria" w:cs="Times New Roman"/>
          <w:b/>
          <w:iCs/>
          <w:u w:val="single"/>
        </w:rPr>
        <w:t xml:space="preserve">and </w:t>
      </w:r>
      <w:r w:rsidRPr="00673557">
        <w:rPr>
          <w:rFonts w:eastAsia="Cambria" w:cs="Times New Roman"/>
          <w:b/>
          <w:iCs/>
          <w:highlight w:val="cyan"/>
          <w:u w:val="single"/>
        </w:rPr>
        <w:t xml:space="preserve">expand production </w:t>
      </w:r>
      <w:r w:rsidRPr="00673557">
        <w:rPr>
          <w:rFonts w:eastAsia="Cambria" w:cs="Times New Roman"/>
          <w:b/>
          <w:iCs/>
          <w:u w:val="single"/>
        </w:rPr>
        <w:t xml:space="preserve">of necessary vaccine materials. </w:t>
      </w:r>
      <w:r w:rsidRPr="00673557">
        <w:rPr>
          <w:rFonts w:eastAsia="Cambria" w:cs="Times New Roman"/>
          <w:sz w:val="16"/>
        </w:rPr>
        <w:t xml:space="preserve">Current licensing mechanisms inadequate </w:t>
      </w:r>
      <w:r w:rsidRPr="00673557">
        <w:rPr>
          <w:rFonts w:eastAsia="Cambria" w:cs="Times New Roman"/>
          <w:u w:val="single"/>
        </w:rPr>
        <w:t xml:space="preserve">Voluntary </w:t>
      </w:r>
      <w:proofErr w:type="spellStart"/>
      <w:r w:rsidRPr="00673557">
        <w:rPr>
          <w:rFonts w:eastAsia="Cambria" w:cs="Times New Roman"/>
          <w:u w:val="single"/>
        </w:rPr>
        <w:t>licences</w:t>
      </w:r>
      <w:proofErr w:type="spellEnd"/>
      <w:r w:rsidRPr="00673557">
        <w:rPr>
          <w:rFonts w:eastAsia="Cambria" w:cs="Times New Roman"/>
          <w:u w:val="single"/>
        </w:rPr>
        <w:t xml:space="preserve"> have not and will not keep pace with public health demand</w:t>
      </w:r>
      <w:r w:rsidRPr="00673557">
        <w:rPr>
          <w:rFonts w:eastAsia="Cambria" w:cs="Times New Roman"/>
          <w:sz w:val="16"/>
        </w:rPr>
        <w:t xml:space="preserve">. Since companies determine the terms of voluntary </w:t>
      </w:r>
      <w:proofErr w:type="spellStart"/>
      <w:r w:rsidRPr="00673557">
        <w:rPr>
          <w:rFonts w:eastAsia="Cambria" w:cs="Times New Roman"/>
          <w:sz w:val="16"/>
        </w:rPr>
        <w:t>licences</w:t>
      </w:r>
      <w:proofErr w:type="spellEnd"/>
      <w:r w:rsidRPr="00673557">
        <w:rPr>
          <w:rFonts w:eastAsia="Cambria" w:cs="Times New Roman"/>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673557">
        <w:rPr>
          <w:rFonts w:eastAsia="Cambria" w:cs="Times New Roman"/>
          <w:u w:val="single"/>
        </w:rPr>
        <w:t>Compulsory licensing</w:t>
      </w:r>
      <w:r w:rsidRPr="00673557">
        <w:rPr>
          <w:rFonts w:eastAsia="Cambria" w:cs="Times New Roman"/>
          <w:sz w:val="16"/>
        </w:rPr>
        <w:t xml:space="preserve"> by LMICs </w:t>
      </w:r>
      <w:r w:rsidRPr="00673557">
        <w:rPr>
          <w:rFonts w:eastAsia="Cambria" w:cs="Times New Roman"/>
          <w:u w:val="single"/>
        </w:rPr>
        <w:t xml:space="preserve">will also be insufficient in rapidly expanding vaccine production, as each patent </w:t>
      </w:r>
      <w:proofErr w:type="spellStart"/>
      <w:r w:rsidRPr="00673557">
        <w:rPr>
          <w:rFonts w:eastAsia="Cambria" w:cs="Times New Roman"/>
          <w:u w:val="single"/>
        </w:rPr>
        <w:t>licence</w:t>
      </w:r>
      <w:proofErr w:type="spellEnd"/>
      <w:r w:rsidRPr="00673557">
        <w:rPr>
          <w:rFonts w:eastAsia="Cambria" w:cs="Times New Roman"/>
          <w:u w:val="single"/>
        </w:rPr>
        <w:t xml:space="preserve"> must be negotiated separately by each country and for each product based on its own merit.</w:t>
      </w:r>
      <w:r w:rsidRPr="00673557">
        <w:rPr>
          <w:rFonts w:eastAsia="Cambria" w:cs="Times New Roman"/>
          <w:sz w:val="16"/>
        </w:rPr>
        <w:t xml:space="preserve"> From 1995 to 2016, 108 compulsory </w:t>
      </w:r>
      <w:proofErr w:type="spellStart"/>
      <w:r w:rsidRPr="00673557">
        <w:rPr>
          <w:rFonts w:eastAsia="Cambria" w:cs="Times New Roman"/>
          <w:sz w:val="16"/>
        </w:rPr>
        <w:t>licences</w:t>
      </w:r>
      <w:proofErr w:type="spellEnd"/>
      <w:r w:rsidRPr="00673557">
        <w:rPr>
          <w:rFonts w:eastAsia="Cambria" w:cs="Times New Roman"/>
          <w:sz w:val="16"/>
        </w:rPr>
        <w:t xml:space="preserve"> were attempted and only 53 were approved.6 The case-by-case approach is slow and not suitable for a global crisis that requires swift action. In addition, TRIPS requires compulsory </w:t>
      </w:r>
      <w:proofErr w:type="spellStart"/>
      <w:r w:rsidRPr="00673557">
        <w:rPr>
          <w:rFonts w:eastAsia="Cambria" w:cs="Times New Roman"/>
          <w:sz w:val="16"/>
        </w:rPr>
        <w:t>licences</w:t>
      </w:r>
      <w:proofErr w:type="spellEnd"/>
      <w:r w:rsidRPr="00673557">
        <w:rPr>
          <w:rFonts w:eastAsia="Cambria" w:cs="Times New Roman"/>
          <w:sz w:val="16"/>
        </w:rPr>
        <w:t xml:space="preserve"> to be used predominantly for domestic supply, limiting exports of the licensed goods to nearby low income countries without production capacity.5 Although a “special” compulsory </w:t>
      </w:r>
      <w:proofErr w:type="spellStart"/>
      <w:r w:rsidRPr="00673557">
        <w:rPr>
          <w:rFonts w:eastAsia="Cambria" w:cs="Times New Roman"/>
          <w:sz w:val="16"/>
        </w:rPr>
        <w:t>licence</w:t>
      </w:r>
      <w:proofErr w:type="spellEnd"/>
      <w:r w:rsidRPr="00673557">
        <w:rPr>
          <w:rFonts w:eastAsia="Cambria" w:cs="Times New Roman"/>
          <w:sz w:val="16"/>
        </w:rPr>
        <w:t xml:space="preserve"> system was agreed in the Doha declaration to allow for expeditious exportation and importation (</w:t>
      </w:r>
      <w:proofErr w:type="spellStart"/>
      <w:r w:rsidRPr="00673557">
        <w:rPr>
          <w:rFonts w:eastAsia="Cambria" w:cs="Times New Roman"/>
          <w:sz w:val="16"/>
        </w:rPr>
        <w:t>formalised</w:t>
      </w:r>
      <w:proofErr w:type="spellEnd"/>
      <w:r w:rsidRPr="00673557">
        <w:rPr>
          <w:rFonts w:eastAsia="Cambria" w:cs="Times New Roman"/>
          <w:sz w:val="16"/>
        </w:rPr>
        <w:t xml:space="preserve"> as the article 31bis amendment to TRIPS in 2017), the provision is limited by cumbersome logistical procedures and has been rarely used.16 Governments may also be hesitant to pursue compulsory </w:t>
      </w:r>
      <w:proofErr w:type="spellStart"/>
      <w:r w:rsidRPr="00673557">
        <w:rPr>
          <w:rFonts w:eastAsia="Cambria" w:cs="Times New Roman"/>
          <w:sz w:val="16"/>
        </w:rPr>
        <w:t>licences</w:t>
      </w:r>
      <w:proofErr w:type="spellEnd"/>
      <w:r w:rsidRPr="00673557">
        <w:rPr>
          <w:rFonts w:eastAsia="Cambria" w:cs="Times New Roman"/>
          <w:sz w:val="16"/>
        </w:rPr>
        <w:t xml:space="preserve"> as high income countries have previously bullied them for doing so. Since India first used compulsory licensing for sorafenib </w:t>
      </w:r>
      <w:proofErr w:type="spellStart"/>
      <w:r w:rsidRPr="00673557">
        <w:rPr>
          <w:rFonts w:eastAsia="Cambria" w:cs="Times New Roman"/>
          <w:sz w:val="16"/>
        </w:rPr>
        <w:t>tosylate</w:t>
      </w:r>
      <w:proofErr w:type="spellEnd"/>
      <w:r w:rsidRPr="00673557">
        <w:rPr>
          <w:rFonts w:eastAsia="Cambria" w:cs="Times New Roman"/>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673557">
        <w:rPr>
          <w:rFonts w:eastAsia="Cambria" w:cs="Times New Roman"/>
          <w:sz w:val="16"/>
        </w:rPr>
        <w:t>licence</w:t>
      </w:r>
      <w:proofErr w:type="spellEnd"/>
      <w:r w:rsidRPr="00673557">
        <w:rPr>
          <w:rFonts w:eastAsia="Cambria" w:cs="Times New Roman"/>
          <w:sz w:val="16"/>
        </w:rPr>
        <w:t xml:space="preserve"> for remdesivir.18 Furthermore, </w:t>
      </w:r>
      <w:r w:rsidRPr="00673557">
        <w:rPr>
          <w:rFonts w:eastAsia="Cambria" w:cs="Times New Roman"/>
          <w:u w:val="single"/>
        </w:rPr>
        <w:t xml:space="preserve">while compulsory </w:t>
      </w:r>
      <w:proofErr w:type="spellStart"/>
      <w:r w:rsidRPr="00673557">
        <w:rPr>
          <w:rFonts w:eastAsia="Cambria" w:cs="Times New Roman"/>
          <w:u w:val="single"/>
        </w:rPr>
        <w:t>licences</w:t>
      </w:r>
      <w:proofErr w:type="spellEnd"/>
      <w:r w:rsidRPr="00673557">
        <w:rPr>
          <w:rFonts w:eastAsia="Cambria" w:cs="Times New Roman"/>
          <w:u w:val="single"/>
        </w:rPr>
        <w:t xml:space="preserve"> are primarily for patents, covid-19 vaccines often have other types of IP, including trade secrets, that are integral for production</w:t>
      </w:r>
      <w:r w:rsidRPr="00673557">
        <w:rPr>
          <w:rFonts w:eastAsia="Cambria" w:cs="Times New Roman"/>
          <w:sz w:val="16"/>
        </w:rPr>
        <w:t>.</w:t>
      </w:r>
      <w:r w:rsidRPr="00673557">
        <w:rPr>
          <w:rFonts w:eastAsia="Cambria" w:cs="Times New Roman"/>
          <w:u w:val="single"/>
        </w:rPr>
        <w:t xml:space="preserve">19 </w:t>
      </w:r>
      <w:r w:rsidRPr="00673557">
        <w:rPr>
          <w:rFonts w:eastAsia="Cambria" w:cs="Times New Roman"/>
          <w:highlight w:val="cyan"/>
          <w:u w:val="single"/>
        </w:rPr>
        <w:t>The</w:t>
      </w:r>
      <w:r w:rsidRPr="00673557">
        <w:rPr>
          <w:rFonts w:eastAsia="Cambria" w:cs="Times New Roman"/>
          <w:u w:val="single"/>
        </w:rPr>
        <w:t xml:space="preserve"> emergency TRIPS </w:t>
      </w:r>
      <w:r w:rsidRPr="00673557">
        <w:rPr>
          <w:rFonts w:eastAsia="Cambria" w:cs="Times New Roman"/>
          <w:highlight w:val="cyan"/>
          <w:u w:val="single"/>
        </w:rPr>
        <w:t xml:space="preserve">waiver </w:t>
      </w:r>
      <w:r w:rsidRPr="00673557">
        <w:rPr>
          <w:rFonts w:eastAsia="Cambria" w:cs="Times New Roman"/>
          <w:b/>
          <w:iCs/>
          <w:highlight w:val="cyan"/>
          <w:u w:val="single"/>
        </w:rPr>
        <w:t>removes all IP</w:t>
      </w:r>
      <w:r w:rsidRPr="00673557">
        <w:rPr>
          <w:rFonts w:eastAsia="Cambria" w:cs="Times New Roman"/>
          <w:u w:val="single"/>
        </w:rPr>
        <w:t xml:space="preserve"> as a barrier to starting production</w:t>
      </w:r>
      <w:r w:rsidRPr="00673557">
        <w:rPr>
          <w:rFonts w:eastAsia="Cambria" w:cs="Times New Roman"/>
          <w:sz w:val="16"/>
        </w:rPr>
        <w:t xml:space="preserve"> (not just patents) </w:t>
      </w:r>
      <w:r w:rsidRPr="00673557">
        <w:rPr>
          <w:rFonts w:eastAsia="Cambria" w:cs="Times New Roman"/>
          <w:highlight w:val="cyan"/>
          <w:u w:val="single"/>
        </w:rPr>
        <w:t xml:space="preserve">and negates </w:t>
      </w:r>
      <w:r w:rsidRPr="00673557">
        <w:rPr>
          <w:rFonts w:eastAsia="Cambria" w:cs="Times New Roman"/>
          <w:u w:val="single"/>
        </w:rPr>
        <w:t xml:space="preserve">the prolonged </w:t>
      </w:r>
      <w:r w:rsidRPr="00673557">
        <w:rPr>
          <w:rFonts w:eastAsia="Cambria" w:cs="Times New Roman"/>
          <w:highlight w:val="cyan"/>
          <w:u w:val="single"/>
        </w:rPr>
        <w:t>time, inconsistency</w:t>
      </w:r>
      <w:r w:rsidRPr="00673557">
        <w:rPr>
          <w:rFonts w:eastAsia="Cambria" w:cs="Times New Roman"/>
          <w:u w:val="single"/>
        </w:rPr>
        <w:t xml:space="preserve">, frequent </w:t>
      </w:r>
      <w:r w:rsidRPr="00673557">
        <w:rPr>
          <w:rFonts w:eastAsia="Cambria" w:cs="Times New Roman"/>
          <w:highlight w:val="cyan"/>
          <w:u w:val="single"/>
        </w:rPr>
        <w:t>failure, and political pressure</w:t>
      </w:r>
      <w:r w:rsidRPr="00673557">
        <w:rPr>
          <w:rFonts w:eastAsia="Cambria" w:cs="Times New Roman"/>
          <w:u w:val="single"/>
        </w:rPr>
        <w:t xml:space="preserve"> that accompany voluntary licensing and compulsory licensing efforts. It also provides an expeditious path for new suppliers to import and export vaccines to countries in need without bureaucratic limitations. </w:t>
      </w:r>
      <w:r w:rsidRPr="00673557">
        <w:rPr>
          <w:rFonts w:eastAsia="Cambria" w:cs="Times New Roman"/>
          <w:sz w:val="16"/>
        </w:rPr>
        <w:t xml:space="preserve">Finally, </w:t>
      </w:r>
      <w:r w:rsidRPr="00673557">
        <w:rPr>
          <w:rFonts w:eastAsia="Cambria" w:cs="Times New Roman"/>
          <w:highlight w:val="cyan"/>
          <w:u w:val="single"/>
        </w:rPr>
        <w:t>there</w:t>
      </w:r>
      <w:r w:rsidRPr="00673557">
        <w:rPr>
          <w:rFonts w:eastAsia="Cambria" w:cs="Times New Roman"/>
          <w:u w:val="single"/>
        </w:rPr>
        <w:t xml:space="preserve"> is </w:t>
      </w:r>
      <w:r w:rsidRPr="00673557">
        <w:rPr>
          <w:rFonts w:eastAsia="Cambria" w:cs="Times New Roman"/>
          <w:highlight w:val="cyan"/>
          <w:u w:val="single"/>
        </w:rPr>
        <w:t>no</w:t>
      </w:r>
      <w:r w:rsidRPr="00673557">
        <w:rPr>
          <w:rFonts w:eastAsia="Cambria" w:cs="Times New Roman"/>
          <w:u w:val="single"/>
        </w:rPr>
        <w:t xml:space="preserve"> compelling </w:t>
      </w:r>
      <w:r w:rsidRPr="00673557">
        <w:rPr>
          <w:rFonts w:eastAsia="Cambria" w:cs="Times New Roman"/>
          <w:highlight w:val="cyan"/>
          <w:u w:val="single"/>
        </w:rPr>
        <w:t>evidence</w:t>
      </w:r>
      <w:r w:rsidRPr="00673557">
        <w:rPr>
          <w:rFonts w:eastAsia="Cambria" w:cs="Times New Roman"/>
          <w:sz w:val="16"/>
        </w:rPr>
        <w:t xml:space="preserve"> that </w:t>
      </w:r>
      <w:r w:rsidRPr="00673557">
        <w:rPr>
          <w:rFonts w:eastAsia="Cambria" w:cs="Times New Roman"/>
          <w:b/>
          <w:iCs/>
          <w:highlight w:val="cyan"/>
          <w:u w:val="single"/>
        </w:rPr>
        <w:t>the</w:t>
      </w:r>
      <w:r w:rsidRPr="00673557">
        <w:rPr>
          <w:rFonts w:eastAsia="Cambria" w:cs="Times New Roman"/>
          <w:b/>
          <w:iCs/>
          <w:u w:val="single"/>
        </w:rPr>
        <w:t xml:space="preserve"> proposed TRIPS </w:t>
      </w:r>
      <w:r w:rsidRPr="00673557">
        <w:rPr>
          <w:rFonts w:eastAsia="Cambria" w:cs="Times New Roman"/>
          <w:b/>
          <w:iCs/>
          <w:highlight w:val="cyan"/>
          <w:u w:val="single"/>
        </w:rPr>
        <w:t>waiver would dismantle</w:t>
      </w:r>
      <w:r w:rsidRPr="00673557">
        <w:rPr>
          <w:rFonts w:eastAsia="Cambria" w:cs="Times New Roman"/>
          <w:b/>
          <w:iCs/>
          <w:u w:val="single"/>
        </w:rPr>
        <w:t xml:space="preserve"> the </w:t>
      </w:r>
      <w:r w:rsidRPr="00673557">
        <w:rPr>
          <w:rFonts w:eastAsia="Cambria" w:cs="Times New Roman"/>
          <w:b/>
          <w:iCs/>
          <w:highlight w:val="cyan"/>
          <w:u w:val="single"/>
        </w:rPr>
        <w:t>IP</w:t>
      </w:r>
      <w:r w:rsidRPr="00673557">
        <w:rPr>
          <w:rFonts w:eastAsia="Cambria" w:cs="Times New Roman"/>
          <w:b/>
          <w:iCs/>
          <w:u w:val="single"/>
        </w:rPr>
        <w:t xml:space="preserve"> system </w:t>
      </w:r>
      <w:r w:rsidRPr="00673557">
        <w:rPr>
          <w:rFonts w:eastAsia="Cambria" w:cs="Times New Roman"/>
          <w:b/>
          <w:iCs/>
          <w:highlight w:val="cyan"/>
          <w:u w:val="single"/>
        </w:rPr>
        <w:t>and its innovation incentives</w:t>
      </w:r>
      <w:r w:rsidRPr="00673557">
        <w:rPr>
          <w:rFonts w:eastAsia="Cambria" w:cs="Times New Roman"/>
          <w:sz w:val="16"/>
        </w:rPr>
        <w:t xml:space="preserve">. </w:t>
      </w:r>
      <w:r w:rsidRPr="00673557">
        <w:rPr>
          <w:rFonts w:eastAsia="Cambria" w:cs="Times New Roman"/>
          <w:u w:val="single"/>
        </w:rPr>
        <w:t>The waiver is restricted to covid</w:t>
      </w:r>
      <w:r w:rsidRPr="00673557">
        <w:rPr>
          <w:rFonts w:eastAsia="Cambria" w:cs="Times New Roman"/>
          <w:sz w:val="16"/>
        </w:rPr>
        <w:t xml:space="preserve">-19 related goods </w:t>
      </w:r>
      <w:r w:rsidRPr="00673557">
        <w:rPr>
          <w:rFonts w:eastAsia="Cambria" w:cs="Times New Roman"/>
          <w:b/>
          <w:iCs/>
          <w:u w:val="single"/>
        </w:rPr>
        <w:t>and is time limited</w:t>
      </w:r>
      <w:r w:rsidRPr="00673557">
        <w:rPr>
          <w:rFonts w:eastAsia="Cambria" w:cs="Times New Roman"/>
          <w:sz w:val="16"/>
        </w:rPr>
        <w:t xml:space="preserve">, </w:t>
      </w:r>
      <w:r w:rsidRPr="00673557">
        <w:rPr>
          <w:rFonts w:eastAsia="Cambria" w:cs="Times New Roman"/>
          <w:u w:val="single"/>
        </w:rPr>
        <w:t>helping to protect future innovation</w:t>
      </w:r>
      <w:r w:rsidRPr="00673557">
        <w:rPr>
          <w:rFonts w:eastAsia="Cambria" w:cs="Times New Roman"/>
          <w:sz w:val="16"/>
        </w:rPr>
        <w:t xml:space="preserve">. It would, however, reduce profit margins on current covid-19 vaccines. </w:t>
      </w:r>
      <w:r w:rsidRPr="00673557">
        <w:rPr>
          <w:rFonts w:eastAsia="Cambria" w:cs="Times New Roman"/>
          <w:u w:val="single"/>
        </w:rPr>
        <w:t>With substantial earnings in the first quarter of 2021</w:t>
      </w:r>
      <w:r w:rsidRPr="00673557">
        <w:rPr>
          <w:rFonts w:eastAsia="Cambria" w:cs="Times New Roman"/>
          <w:sz w:val="16"/>
        </w:rPr>
        <w:t xml:space="preserve">, many drug </w:t>
      </w:r>
      <w:r w:rsidRPr="00673557">
        <w:rPr>
          <w:rFonts w:eastAsia="Cambria" w:cs="Times New Roman"/>
          <w:b/>
          <w:iCs/>
          <w:highlight w:val="cyan"/>
          <w:u w:val="single"/>
        </w:rPr>
        <w:t>companies have already recouped their</w:t>
      </w:r>
      <w:r w:rsidRPr="00673557">
        <w:rPr>
          <w:rFonts w:eastAsia="Cambria" w:cs="Times New Roman"/>
          <w:b/>
          <w:iCs/>
          <w:u w:val="single"/>
        </w:rPr>
        <w:t xml:space="preserve"> </w:t>
      </w:r>
      <w:r w:rsidRPr="00673557">
        <w:rPr>
          <w:rFonts w:eastAsia="Cambria" w:cs="Times New Roman"/>
          <w:b/>
          <w:iCs/>
          <w:highlight w:val="cyan"/>
          <w:u w:val="single"/>
        </w:rPr>
        <w:t>r</w:t>
      </w:r>
      <w:r w:rsidRPr="00673557">
        <w:rPr>
          <w:rFonts w:eastAsia="Cambria" w:cs="Times New Roman"/>
          <w:b/>
          <w:iCs/>
          <w:u w:val="single"/>
        </w:rPr>
        <w:t xml:space="preserve">esearch </w:t>
      </w:r>
      <w:r w:rsidRPr="00673557">
        <w:rPr>
          <w:rFonts w:eastAsia="Cambria" w:cs="Times New Roman"/>
          <w:b/>
          <w:iCs/>
          <w:highlight w:val="cyan"/>
          <w:u w:val="single"/>
        </w:rPr>
        <w:t>and</w:t>
      </w:r>
      <w:r w:rsidRPr="00673557">
        <w:rPr>
          <w:rFonts w:eastAsia="Cambria" w:cs="Times New Roman"/>
          <w:b/>
          <w:iCs/>
          <w:u w:val="single"/>
        </w:rPr>
        <w:t xml:space="preserve"> </w:t>
      </w:r>
      <w:r w:rsidRPr="00673557">
        <w:rPr>
          <w:rFonts w:eastAsia="Cambria" w:cs="Times New Roman"/>
          <w:b/>
          <w:iCs/>
          <w:highlight w:val="cyan"/>
          <w:u w:val="single"/>
        </w:rPr>
        <w:t>d</w:t>
      </w:r>
      <w:r w:rsidRPr="00673557">
        <w:rPr>
          <w:rFonts w:eastAsia="Cambria" w:cs="Times New Roman"/>
          <w:b/>
          <w:iCs/>
          <w:u w:val="single"/>
        </w:rPr>
        <w:t xml:space="preserve">evelopment </w:t>
      </w:r>
      <w:r w:rsidRPr="00673557">
        <w:rPr>
          <w:rFonts w:eastAsia="Cambria" w:cs="Times New Roman"/>
          <w:b/>
          <w:iCs/>
          <w:highlight w:val="cyan"/>
          <w:u w:val="single"/>
        </w:rPr>
        <w:t>costs for covid</w:t>
      </w:r>
      <w:r w:rsidRPr="00673557">
        <w:rPr>
          <w:rFonts w:eastAsia="Cambria" w:cs="Times New Roman"/>
          <w:sz w:val="16"/>
        </w:rPr>
        <w:t xml:space="preserve">-19 vaccines.20 However, </w:t>
      </w:r>
      <w:r w:rsidRPr="00673557">
        <w:rPr>
          <w:rFonts w:eastAsia="Cambria" w:cs="Times New Roman"/>
          <w:u w:val="single"/>
        </w:rPr>
        <w:t>they have not been the sole investors in vaccine development, and they should not be the only ones to profit. Most vaccines received a substantial portion of their direct funding from governments</w:t>
      </w:r>
      <w:r w:rsidRPr="00673557">
        <w:rPr>
          <w:rFonts w:eastAsia="Cambria" w:cs="Times New Roman"/>
          <w:sz w:val="16"/>
        </w:rPr>
        <w:t xml:space="preserve"> and not-for-profit </w:t>
      </w:r>
      <w:proofErr w:type="spellStart"/>
      <w:r w:rsidRPr="00673557">
        <w:rPr>
          <w:rFonts w:eastAsia="Cambria" w:cs="Times New Roman"/>
          <w:sz w:val="16"/>
        </w:rPr>
        <w:t>organisations</w:t>
      </w:r>
      <w:proofErr w:type="spellEnd"/>
      <w:r w:rsidRPr="00673557">
        <w:rPr>
          <w:rFonts w:eastAsia="Cambria" w:cs="Times New Roman"/>
          <w:sz w:val="16"/>
        </w:rPr>
        <w:t xml:space="preserve">—and for some, such as Moderna and Novavax, nearly all.21 Decades of publicly funded research have laid the groundwork for current innovations in the background technologies used for vaccines.22 </w:t>
      </w:r>
      <w:r w:rsidRPr="00673557">
        <w:rPr>
          <w:rFonts w:eastAsia="Cambria" w:cs="Times New Roman"/>
          <w:u w:val="single"/>
        </w:rPr>
        <w:t>Given that companies were granted upfront risk protection for covid-19 vaccine research and development, a waiver that advances global public health but reduces vaccine profits in a global crisis is reasonable</w:t>
      </w:r>
      <w:r w:rsidRPr="00673557">
        <w:rPr>
          <w:rFonts w:eastAsia="Cambria" w:cs="Times New Roman"/>
          <w:sz w:val="16"/>
        </w:rPr>
        <w:t xml:space="preserve">. Knowledge transfer </w:t>
      </w:r>
      <w:r w:rsidRPr="00673557">
        <w:rPr>
          <w:rFonts w:eastAsia="Cambria" w:cs="Times New Roman"/>
          <w:u w:val="single"/>
        </w:rPr>
        <w:t>An IP waiver</w:t>
      </w:r>
      <w:r w:rsidRPr="00673557">
        <w:rPr>
          <w:rFonts w:eastAsia="Cambria" w:cs="Times New Roman"/>
          <w:sz w:val="16"/>
        </w:rPr>
        <w:t xml:space="preserve"> for covid-19 vaccines </w:t>
      </w:r>
      <w:r w:rsidRPr="00673557">
        <w:rPr>
          <w:rFonts w:eastAsia="Cambria" w:cs="Times New Roman"/>
          <w:b/>
          <w:iCs/>
          <w:u w:val="single"/>
        </w:rPr>
        <w:t>is integral to boosting vaccine supply</w:t>
      </w:r>
      <w:r w:rsidRPr="00673557">
        <w:rPr>
          <w:rFonts w:eastAsia="Cambria" w:cs="Times New Roman"/>
          <w:sz w:val="16"/>
        </w:rPr>
        <w:t xml:space="preserve">, </w:t>
      </w:r>
      <w:r w:rsidRPr="00673557">
        <w:rPr>
          <w:rFonts w:eastAsia="Cambria" w:cs="Times New Roman"/>
          <w:u w:val="single"/>
        </w:rPr>
        <w:t>breaking vaccine monopolies, and making vaccines more affordable in LMICs.</w:t>
      </w:r>
      <w:r w:rsidRPr="00673557">
        <w:rPr>
          <w:rFonts w:eastAsia="Cambria" w:cs="Times New Roman"/>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673557">
        <w:rPr>
          <w:rFonts w:eastAsia="Cambria" w:cs="Times New Roman"/>
          <w:sz w:val="16"/>
        </w:rPr>
        <w:t>24</w:t>
      </w:r>
      <w:proofErr w:type="gramEnd"/>
      <w:r w:rsidRPr="00673557">
        <w:rPr>
          <w:rFonts w:eastAsia="Cambria" w:cs="Times New Roman"/>
          <w:sz w:val="16"/>
        </w:rPr>
        <w:t xml:space="preserve"> If necessary, governments can require technology transfers in exchange for continuing enterprise in a country or avoiding penalties. </w:t>
      </w:r>
      <w:r w:rsidRPr="00673557">
        <w:rPr>
          <w:rFonts w:eastAsia="Cambria" w:cs="Times New Roman"/>
          <w:u w:val="single"/>
        </w:rPr>
        <w:t xml:space="preserve">Politicians and leaders are at a critical juncture: they will either take </w:t>
      </w:r>
      <w:r w:rsidRPr="00673557">
        <w:rPr>
          <w:rFonts w:eastAsia="Cambria" w:cs="Times New Roman"/>
          <w:highlight w:val="cyan"/>
          <w:u w:val="single"/>
        </w:rPr>
        <w:t>the</w:t>
      </w:r>
      <w:r w:rsidRPr="00673557">
        <w:rPr>
          <w:rFonts w:eastAsia="Cambria" w:cs="Times New Roman"/>
          <w:u w:val="single"/>
        </w:rPr>
        <w:t xml:space="preserve"> necessary </w:t>
      </w:r>
      <w:r w:rsidRPr="00673557">
        <w:rPr>
          <w:rFonts w:eastAsia="Cambria" w:cs="Times New Roman"/>
          <w:highlight w:val="cyan"/>
          <w:u w:val="single"/>
        </w:rPr>
        <w:t>steps to make vaccine technology available</w:t>
      </w:r>
      <w:r w:rsidRPr="00673557">
        <w:rPr>
          <w:rFonts w:eastAsia="Cambria" w:cs="Times New Roman"/>
          <w:u w:val="singl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673557">
        <w:rPr>
          <w:rFonts w:eastAsia="Cambria" w:cs="Times New Roman"/>
          <w:u w:val="single"/>
        </w:rPr>
        <w:t>poor, but</w:t>
      </w:r>
      <w:proofErr w:type="gramEnd"/>
      <w:r w:rsidRPr="00673557">
        <w:rPr>
          <w:rFonts w:eastAsia="Cambria" w:cs="Times New Roman"/>
          <w:u w:val="single"/>
        </w:rPr>
        <w:t xml:space="preserve"> </w:t>
      </w:r>
      <w:r w:rsidRPr="00673557">
        <w:rPr>
          <w:rFonts w:eastAsia="Cambria" w:cs="Times New Roman"/>
          <w:highlight w:val="cyan"/>
          <w:u w:val="single"/>
        </w:rPr>
        <w:t>will</w:t>
      </w:r>
      <w:r w:rsidRPr="00673557">
        <w:rPr>
          <w:rFonts w:eastAsia="Cambria" w:cs="Times New Roman"/>
          <w:u w:val="single"/>
        </w:rPr>
        <w:t xml:space="preserve"> also help stem the pandemic’s relentless momentum and </w:t>
      </w:r>
      <w:r w:rsidRPr="00673557">
        <w:rPr>
          <w:rFonts w:eastAsia="Cambria" w:cs="Times New Roman"/>
          <w:b/>
          <w:iCs/>
          <w:highlight w:val="cyan"/>
          <w:u w:val="single"/>
        </w:rPr>
        <w:t>quell the emergence of variants</w:t>
      </w:r>
      <w:r w:rsidRPr="00673557">
        <w:rPr>
          <w:rFonts w:eastAsia="Cambria" w:cs="Times New Roman"/>
          <w:b/>
          <w:iCs/>
          <w:u w:val="single"/>
        </w:rPr>
        <w:t>.</w:t>
      </w:r>
      <w:r w:rsidRPr="00673557">
        <w:rPr>
          <w:rFonts w:eastAsia="Cambria" w:cs="Times New Roman"/>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673557">
        <w:rPr>
          <w:rFonts w:eastAsia="Cambria" w:cs="Times New Roman"/>
          <w:sz w:val="16"/>
        </w:rPr>
        <w:t>text based</w:t>
      </w:r>
      <w:proofErr w:type="gramEnd"/>
      <w:r w:rsidRPr="00673557">
        <w:rPr>
          <w:rFonts w:eastAsia="Cambria" w:cs="Times New Roman"/>
          <w:sz w:val="16"/>
        </w:rPr>
        <w:t xml:space="preserve"> negotiations.7 Opposing countries must stop blocking the waiver, engage in transparent text negotiations, and commit to reaching consensus swiftly. </w:t>
      </w:r>
      <w:r w:rsidRPr="00673557">
        <w:rPr>
          <w:rFonts w:eastAsia="Cambria" w:cs="Times New Roman"/>
          <w:u w:val="single"/>
        </w:rPr>
        <w:t>The longer states stall, the more people die needlessly. Covid-19 has repeatedly shown that people without access to resources such as strong health systems, health workers, medicines, and vaccines will preferentially fall ill and die</w:t>
      </w:r>
      <w:r w:rsidRPr="00673557">
        <w:rPr>
          <w:rFonts w:eastAsia="Cambria" w:cs="Times New Roman"/>
          <w:sz w:val="16"/>
        </w:rPr>
        <w:t>. For too long, this cycle has been “other people’s” problem. It is not. It is our problem.</w:t>
      </w:r>
    </w:p>
    <w:p w14:paraId="2ED3F3A6" w14:textId="77777777" w:rsidR="004D399F" w:rsidRDefault="004D399F" w:rsidP="004D399F">
      <w:pPr>
        <w:rPr>
          <w:rFonts w:eastAsia="Cambria" w:cs="Times New Roman"/>
          <w:sz w:val="16"/>
        </w:rPr>
      </w:pPr>
    </w:p>
    <w:p w14:paraId="1436F48F" w14:textId="77777777" w:rsidR="004D399F" w:rsidRPr="001B4CDB" w:rsidRDefault="004D399F" w:rsidP="004D399F">
      <w:pPr>
        <w:keepNext/>
        <w:keepLines/>
        <w:spacing w:before="40" w:after="0" w:line="256" w:lineRule="auto"/>
        <w:outlineLvl w:val="3"/>
        <w:rPr>
          <w:rFonts w:eastAsia="SimSun" w:cs="Times New Roman"/>
          <w:b/>
          <w:iCs/>
          <w:sz w:val="26"/>
        </w:rPr>
      </w:pPr>
      <w:r>
        <w:rPr>
          <w:rFonts w:eastAsia="SimSun" w:cs="Times New Roman"/>
          <w:b/>
          <w:iCs/>
          <w:sz w:val="26"/>
        </w:rPr>
        <w:t>I</w:t>
      </w:r>
      <w:r w:rsidRPr="001B4CDB">
        <w:rPr>
          <w:rFonts w:eastAsia="SimSun" w:cs="Times New Roman"/>
          <w:b/>
          <w:iCs/>
          <w:sz w:val="26"/>
        </w:rPr>
        <w:t>ncentiviz</w:t>
      </w:r>
      <w:r>
        <w:rPr>
          <w:rFonts w:eastAsia="SimSun" w:cs="Times New Roman"/>
          <w:b/>
          <w:iCs/>
          <w:sz w:val="26"/>
        </w:rPr>
        <w:t>ing</w:t>
      </w:r>
      <w:r w:rsidRPr="001B4CDB">
        <w:rPr>
          <w:rFonts w:eastAsia="SimSun" w:cs="Times New Roman"/>
          <w:b/>
          <w:iCs/>
          <w:sz w:val="26"/>
        </w:rPr>
        <w:t xml:space="preserve"> pharma medicine development during future pandemics </w:t>
      </w:r>
      <w:r>
        <w:rPr>
          <w:rFonts w:eastAsia="SimSun" w:cs="Times New Roman"/>
          <w:b/>
          <w:iCs/>
          <w:sz w:val="26"/>
        </w:rPr>
        <w:t>is crucial.</w:t>
      </w:r>
    </w:p>
    <w:p w14:paraId="1B50DD7B" w14:textId="77777777" w:rsidR="004D399F" w:rsidRPr="001B4CDB" w:rsidRDefault="004D399F" w:rsidP="004D399F">
      <w:pPr>
        <w:spacing w:line="256" w:lineRule="auto"/>
        <w:rPr>
          <w:rFonts w:eastAsia="Calibri" w:cs="Calibri"/>
        </w:rPr>
      </w:pPr>
      <w:r w:rsidRPr="001B4CDB">
        <w:rPr>
          <w:rFonts w:eastAsia="Calibri" w:cs="Calibri"/>
          <w:b/>
          <w:bCs/>
          <w:sz w:val="26"/>
        </w:rPr>
        <w:t>Lindsey 21</w:t>
      </w:r>
      <w:r w:rsidRPr="001B4CDB">
        <w:rPr>
          <w:rFonts w:eastAsia="Calibri" w:cs="Calibri"/>
        </w:rPr>
        <w:t xml:space="preserve"> Brink Lindsey is Vice President and Director of the Open Society Project at the </w:t>
      </w:r>
      <w:proofErr w:type="spellStart"/>
      <w:r w:rsidRPr="001B4CDB">
        <w:rPr>
          <w:rFonts w:eastAsia="Calibri" w:cs="Calibri"/>
        </w:rPr>
        <w:t>Niskanen</w:t>
      </w:r>
      <w:proofErr w:type="spellEnd"/>
      <w:r w:rsidRPr="001B4CDB">
        <w:rPr>
          <w:rFonts w:eastAsia="Calibri" w:cs="Calibri"/>
        </w:rPr>
        <w:t xml:space="preserve"> Center. Previously he was the Cato Institute's vice president for research [Brink Lindsey, 6-3-2021, "Why intellectual property and pandemics don’t mix," Brookings, </w:t>
      </w:r>
      <w:hyperlink r:id="rId11" w:history="1">
        <w:r w:rsidRPr="001B4CDB">
          <w:rPr>
            <w:rFonts w:eastAsia="Calibri" w:cs="Calibri"/>
          </w:rPr>
          <w:t>https://www.brookings.edu/blog/up-front/2021/06/03/why-intellectual-property-and-pandemics-dont-mix/</w:t>
        </w:r>
      </w:hyperlink>
      <w:r w:rsidRPr="001B4CDB">
        <w:rPr>
          <w:rFonts w:eastAsia="Calibri" w:cs="Calibri"/>
        </w:rPr>
        <w:t xml:space="preserve">] //Lex </w:t>
      </w:r>
      <w:proofErr w:type="spellStart"/>
      <w:r w:rsidRPr="001B4CDB">
        <w:rPr>
          <w:rFonts w:eastAsia="Calibri" w:cs="Calibri"/>
        </w:rPr>
        <w:t>AKo</w:t>
      </w:r>
      <w:proofErr w:type="spellEnd"/>
    </w:p>
    <w:p w14:paraId="084D6EC2" w14:textId="77777777" w:rsidR="004D399F" w:rsidRPr="001B4CDB" w:rsidRDefault="004D399F" w:rsidP="004D399F">
      <w:pPr>
        <w:spacing w:line="256" w:lineRule="auto"/>
        <w:rPr>
          <w:rFonts w:eastAsia="Calibri" w:cs="Calibri"/>
          <w:u w:val="single"/>
        </w:rPr>
      </w:pPr>
      <w:r w:rsidRPr="001B4CDB">
        <w:rPr>
          <w:rFonts w:eastAsia="Calibri" w:cs="Calibri"/>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1B4CDB">
        <w:rPr>
          <w:rFonts w:eastAsia="Calibri" w:cs="Calibri"/>
          <w:b/>
          <w:bCs/>
          <w:highlight w:val="green"/>
          <w:u w:val="single"/>
        </w:rPr>
        <w:t>What is</w:t>
      </w:r>
      <w:r w:rsidRPr="001B4CDB">
        <w:rPr>
          <w:rFonts w:eastAsia="Calibri" w:cs="Calibri"/>
          <w:b/>
          <w:bCs/>
          <w:u w:val="single"/>
        </w:rPr>
        <w:t xml:space="preserve"> needed most urgently </w:t>
      </w:r>
      <w:r w:rsidRPr="001B4CDB">
        <w:rPr>
          <w:rFonts w:eastAsia="Calibri" w:cs="Calibri"/>
          <w:b/>
          <w:bCs/>
          <w:highlight w:val="green"/>
          <w:u w:val="single"/>
        </w:rPr>
        <w:t>is</w:t>
      </w:r>
      <w:r w:rsidRPr="001B4CDB">
        <w:rPr>
          <w:rFonts w:eastAsia="Calibri" w:cs="Calibri"/>
          <w:b/>
          <w:bCs/>
          <w:u w:val="single"/>
        </w:rPr>
        <w:t xml:space="preserve"> a massive drive of </w:t>
      </w:r>
      <w:r w:rsidRPr="001B4CDB">
        <w:rPr>
          <w:rFonts w:eastAsia="Calibri" w:cs="Calibri"/>
          <w:b/>
          <w:bCs/>
          <w:highlight w:val="green"/>
          <w:u w:val="single"/>
        </w:rPr>
        <w:t>tech</w:t>
      </w:r>
      <w:r w:rsidRPr="001B4CDB">
        <w:rPr>
          <w:rFonts w:eastAsia="Calibri" w:cs="Calibri"/>
          <w:b/>
          <w:bCs/>
          <w:u w:val="single"/>
        </w:rPr>
        <w:t xml:space="preserve">nology </w:t>
      </w:r>
      <w:r w:rsidRPr="001B4CDB">
        <w:rPr>
          <w:rFonts w:eastAsia="Calibri" w:cs="Calibri"/>
          <w:b/>
          <w:bCs/>
          <w:highlight w:val="green"/>
          <w:u w:val="single"/>
        </w:rPr>
        <w:t>transfer</w:t>
      </w:r>
      <w:r w:rsidRPr="001B4CDB">
        <w:rPr>
          <w:rFonts w:eastAsia="Calibri" w:cs="Calibri"/>
          <w:highlight w:val="green"/>
          <w:u w:val="single"/>
        </w:rPr>
        <w:t>, capacity expansion, and supply</w:t>
      </w:r>
      <w:r w:rsidRPr="001B4CDB">
        <w:rPr>
          <w:rFonts w:eastAsia="Calibri" w:cs="Calibri"/>
          <w:u w:val="single"/>
        </w:rPr>
        <w:t xml:space="preserve"> line </w:t>
      </w:r>
      <w:r w:rsidRPr="001B4CDB">
        <w:rPr>
          <w:rFonts w:eastAsia="Calibri" w:cs="Calibri"/>
          <w:highlight w:val="green"/>
          <w:u w:val="single"/>
        </w:rPr>
        <w:t>coordination</w:t>
      </w:r>
      <w:r w:rsidRPr="001B4CDB">
        <w:rPr>
          <w:rFonts w:eastAsia="Calibri" w:cs="Calibri"/>
          <w:u w:val="single"/>
        </w:rPr>
        <w:t xml:space="preserve"> </w:t>
      </w:r>
      <w:r w:rsidRPr="001B4CDB">
        <w:rPr>
          <w:rFonts w:eastAsia="Calibri" w:cs="Calibri"/>
          <w:b/>
          <w:bCs/>
          <w:u w:val="single"/>
        </w:rPr>
        <w:t xml:space="preserve">to bring vaccine supply in line with global demand. </w:t>
      </w:r>
      <w:r w:rsidRPr="001B4CDB">
        <w:rPr>
          <w:rFonts w:eastAsia="Calibri" w:cs="Calibri"/>
          <w:b/>
          <w:bCs/>
          <w:highlight w:val="green"/>
          <w:u w:val="single"/>
        </w:rPr>
        <w:t>Dispensing</w:t>
      </w:r>
      <w:r w:rsidRPr="001B4CDB">
        <w:rPr>
          <w:rFonts w:eastAsia="Calibri" w:cs="Calibri"/>
          <w:b/>
          <w:bCs/>
          <w:u w:val="single"/>
        </w:rPr>
        <w:t xml:space="preserve"> with </w:t>
      </w:r>
      <w:r w:rsidRPr="001B4CDB">
        <w:rPr>
          <w:rFonts w:eastAsia="Calibri" w:cs="Calibri"/>
          <w:b/>
          <w:bCs/>
          <w:highlight w:val="green"/>
          <w:u w:val="single"/>
        </w:rPr>
        <w:t>patents in no way obviates</w:t>
      </w:r>
      <w:r w:rsidRPr="001B4CDB">
        <w:rPr>
          <w:rFonts w:eastAsia="Calibri" w:cs="Calibri"/>
          <w:b/>
          <w:bCs/>
          <w:u w:val="single"/>
        </w:rPr>
        <w:t xml:space="preserve"> the need for </w:t>
      </w:r>
      <w:r w:rsidRPr="001B4CDB">
        <w:rPr>
          <w:rFonts w:eastAsia="Calibri" w:cs="Calibri"/>
          <w:b/>
          <w:bCs/>
          <w:highlight w:val="green"/>
          <w:u w:val="single"/>
        </w:rPr>
        <w:t>governments to</w:t>
      </w:r>
      <w:r w:rsidRPr="001B4CDB">
        <w:rPr>
          <w:rFonts w:eastAsia="Calibri" w:cs="Calibri"/>
          <w:b/>
          <w:bCs/>
          <w:u w:val="single"/>
        </w:rPr>
        <w:t xml:space="preserve"> fund and </w:t>
      </w:r>
      <w:r w:rsidRPr="001B4CDB">
        <w:rPr>
          <w:rFonts w:eastAsia="Calibri" w:cs="Calibri"/>
          <w:b/>
          <w:bCs/>
          <w:highlight w:val="green"/>
          <w:u w:val="single"/>
        </w:rPr>
        <w:t>oversee this</w:t>
      </w:r>
      <w:r w:rsidRPr="001B4CDB">
        <w:rPr>
          <w:rFonts w:eastAsia="Calibri" w:cs="Calibri"/>
          <w:u w:val="single"/>
        </w:rPr>
        <w:t xml:space="preserve"> effort. </w:t>
      </w:r>
      <w:r w:rsidRPr="001B4CDB">
        <w:rPr>
          <w:rFonts w:eastAsia="Calibri" w:cs="Calibri"/>
          <w:sz w:val="14"/>
        </w:rPr>
        <w:t xml:space="preserve">Although focusing on these immediate constraints is vital, we cannot confine our attention to the short term. </w:t>
      </w:r>
      <w:proofErr w:type="gramStart"/>
      <w:r w:rsidRPr="001B4CDB">
        <w:rPr>
          <w:rFonts w:eastAsia="Calibri" w:cs="Calibri"/>
          <w:sz w:val="14"/>
        </w:rPr>
        <w:t>First of all</w:t>
      </w:r>
      <w:proofErr w:type="gramEnd"/>
      <w:r w:rsidRPr="001B4CDB">
        <w:rPr>
          <w:rFonts w:eastAsia="Calibri" w:cs="Calibri"/>
          <w:sz w:val="14"/>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1B4CDB">
        <w:rPr>
          <w:rFonts w:eastAsia="Calibri" w:cs="Calibri"/>
          <w:b/>
          <w:bCs/>
          <w:u w:val="single"/>
        </w:rPr>
        <w:t>this is almost certainly not the last pandemic</w:t>
      </w:r>
      <w:r w:rsidRPr="001B4CDB">
        <w:rPr>
          <w:rFonts w:eastAsia="Calibri" w:cs="Calibri"/>
          <w:u w:val="single"/>
        </w:rPr>
        <w:t xml:space="preserve"> we will face. </w:t>
      </w:r>
      <w:r w:rsidRPr="001B4CDB">
        <w:rPr>
          <w:rFonts w:eastAsia="Calibri" w:cs="Calibri"/>
          <w:highlight w:val="green"/>
          <w:u w:val="single"/>
        </w:rPr>
        <w:t>Urbanization</w:t>
      </w:r>
      <w:r w:rsidRPr="001B4CDB">
        <w:rPr>
          <w:rFonts w:eastAsia="Calibri" w:cs="Calibri"/>
          <w:u w:val="single"/>
        </w:rPr>
        <w:t xml:space="preserve">, the spread of </w:t>
      </w:r>
      <w:r w:rsidRPr="001B4CDB">
        <w:rPr>
          <w:rFonts w:eastAsia="Calibri" w:cs="Calibri"/>
          <w:highlight w:val="green"/>
          <w:u w:val="single"/>
        </w:rPr>
        <w:t>factory-farming</w:t>
      </w:r>
      <w:r w:rsidRPr="001B4CDB">
        <w:rPr>
          <w:rFonts w:eastAsia="Calibri" w:cs="Calibri"/>
          <w:u w:val="single"/>
        </w:rPr>
        <w:t xml:space="preserve"> methods, and </w:t>
      </w:r>
      <w:r w:rsidRPr="001B4CDB">
        <w:rPr>
          <w:rFonts w:eastAsia="Calibri" w:cs="Calibri"/>
          <w:highlight w:val="green"/>
          <w:u w:val="single"/>
        </w:rPr>
        <w:t>globalization</w:t>
      </w:r>
      <w:r w:rsidRPr="001B4CDB">
        <w:rPr>
          <w:rFonts w:eastAsia="Calibri" w:cs="Calibri"/>
          <w:u w:val="single"/>
        </w:rPr>
        <w:t xml:space="preserve"> all </w:t>
      </w:r>
      <w:r w:rsidRPr="001B4CDB">
        <w:rPr>
          <w:rFonts w:eastAsia="Calibri" w:cs="Calibri"/>
          <w:highlight w:val="green"/>
          <w:u w:val="single"/>
        </w:rPr>
        <w:t>combine</w:t>
      </w:r>
      <w:r w:rsidRPr="001B4CDB">
        <w:rPr>
          <w:rFonts w:eastAsia="Calibri" w:cs="Calibri"/>
          <w:u w:val="single"/>
        </w:rPr>
        <w:t xml:space="preserve"> to increase </w:t>
      </w:r>
      <w:r w:rsidRPr="001B4CDB">
        <w:rPr>
          <w:rFonts w:eastAsia="Calibri" w:cs="Calibri"/>
          <w:highlight w:val="green"/>
          <w:u w:val="single"/>
        </w:rPr>
        <w:t xml:space="preserve">the odds that </w:t>
      </w:r>
      <w:r w:rsidRPr="001B4CDB">
        <w:rPr>
          <w:rFonts w:eastAsia="Calibri" w:cs="Calibri"/>
          <w:b/>
          <w:bCs/>
          <w:highlight w:val="green"/>
          <w:u w:val="single"/>
        </w:rPr>
        <w:t>a new virus will</w:t>
      </w:r>
      <w:r w:rsidRPr="001B4CDB">
        <w:rPr>
          <w:rFonts w:eastAsia="Calibri" w:cs="Calibri"/>
          <w:u w:val="single"/>
        </w:rPr>
        <w:t xml:space="preserve"> make the jump from animals to humans and then </w:t>
      </w:r>
      <w:r w:rsidRPr="001B4CDB">
        <w:rPr>
          <w:rFonts w:eastAsia="Calibri" w:cs="Calibri"/>
          <w:b/>
          <w:bCs/>
          <w:highlight w:val="green"/>
          <w:u w:val="single"/>
        </w:rPr>
        <w:t xml:space="preserve">spread </w:t>
      </w:r>
      <w:r w:rsidRPr="001B4CDB">
        <w:rPr>
          <w:rFonts w:eastAsia="Calibri" w:cs="Calibri"/>
          <w:b/>
          <w:bCs/>
          <w:u w:val="single"/>
        </w:rPr>
        <w:t>rapidly around the world</w:t>
      </w:r>
      <w:r w:rsidRPr="001B4CDB">
        <w:rPr>
          <w:rFonts w:eastAsia="Calibri" w:cs="Calibri"/>
          <w:u w:val="single"/>
        </w:rPr>
        <w:t xml:space="preserve">. Prior to the current pandemic, the 21st century already saw outbreaks of SARS, H1N1, MERS, and Ebola. Everything we do and learn in the current crisis should be viewed from the perspective of getting ready for next time. </w:t>
      </w:r>
      <w:r w:rsidRPr="001B4CDB">
        <w:rPr>
          <w:rFonts w:eastAsia="Calibri" w:cs="Calibri"/>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1B4CDB">
        <w:rPr>
          <w:rFonts w:eastAsia="Calibri" w:cs="Calibri"/>
          <w:b/>
          <w:bCs/>
          <w:highlight w:val="green"/>
          <w:u w:val="single"/>
        </w:rPr>
        <w:t>patent law</w:t>
      </w:r>
      <w:r w:rsidRPr="001B4CDB">
        <w:rPr>
          <w:rFonts w:eastAsia="Calibri" w:cs="Calibri"/>
          <w:u w:val="single"/>
        </w:rPr>
        <w:t xml:space="preserve">, properly restrained, </w:t>
      </w:r>
      <w:r w:rsidRPr="001B4CDB">
        <w:rPr>
          <w:rFonts w:eastAsia="Calibri" w:cs="Calibri"/>
          <w:b/>
          <w:bCs/>
          <w:u w:val="single"/>
        </w:rPr>
        <w:t>constitutes one important element of a well-designed national innovation system</w:t>
      </w:r>
      <w:r w:rsidRPr="001B4CDB">
        <w:rPr>
          <w:rFonts w:eastAsia="Calibri" w:cs="Calibri"/>
          <w:u w:val="single"/>
        </w:rPr>
        <w:t xml:space="preserve">, the way it goes about encouraging technological progress </w:t>
      </w:r>
      <w:r w:rsidRPr="001B4CDB">
        <w:rPr>
          <w:rFonts w:eastAsia="Calibri" w:cs="Calibri"/>
          <w:b/>
          <w:bCs/>
          <w:highlight w:val="green"/>
          <w:u w:val="single"/>
        </w:rPr>
        <w:t>is</w:t>
      </w:r>
      <w:r w:rsidRPr="001B4CDB">
        <w:rPr>
          <w:rFonts w:eastAsia="Calibri" w:cs="Calibri"/>
          <w:b/>
          <w:bCs/>
          <w:u w:val="single"/>
        </w:rPr>
        <w:t xml:space="preserve"> singularly </w:t>
      </w:r>
      <w:r w:rsidRPr="001B4CDB">
        <w:rPr>
          <w:rFonts w:eastAsia="Calibri" w:cs="Calibri"/>
          <w:b/>
          <w:bCs/>
          <w:highlight w:val="green"/>
          <w:u w:val="single"/>
        </w:rPr>
        <w:t>ill-suited to</w:t>
      </w:r>
      <w:r w:rsidRPr="001B4CDB">
        <w:rPr>
          <w:rFonts w:eastAsia="Calibri" w:cs="Calibri"/>
          <w:b/>
          <w:bCs/>
          <w:u w:val="single"/>
        </w:rPr>
        <w:t xml:space="preserve"> the </w:t>
      </w:r>
      <w:r w:rsidRPr="001B4CDB">
        <w:rPr>
          <w:rFonts w:eastAsia="Calibri" w:cs="Calibri"/>
          <w:b/>
          <w:bCs/>
          <w:highlight w:val="green"/>
          <w:u w:val="single"/>
        </w:rPr>
        <w:t>emergency conditions</w:t>
      </w:r>
      <w:r w:rsidRPr="001B4CDB">
        <w:rPr>
          <w:rFonts w:eastAsia="Calibri" w:cs="Calibri"/>
          <w:u w:val="single"/>
        </w:rPr>
        <w:t xml:space="preserve"> of a pandemic or other public health crisis. </w:t>
      </w:r>
      <w:r w:rsidRPr="001B4CDB">
        <w:rPr>
          <w:rFonts w:eastAsia="Calibri" w:cs="Calibri"/>
          <w:highlight w:val="green"/>
          <w:u w:val="single"/>
        </w:rPr>
        <w:t>Securing a TRIPS waiver</w:t>
      </w:r>
      <w:r w:rsidRPr="001B4CDB">
        <w:rPr>
          <w:rFonts w:eastAsia="Calibri" w:cs="Calibri"/>
          <w:u w:val="single"/>
        </w:rPr>
        <w:t xml:space="preserve"> for COVID-19 vaccines and treatments </w:t>
      </w:r>
      <w:r w:rsidRPr="001B4CDB">
        <w:rPr>
          <w:rFonts w:eastAsia="Calibri" w:cs="Calibri"/>
          <w:highlight w:val="green"/>
          <w:u w:val="single"/>
        </w:rPr>
        <w:t>would thus establish a</w:t>
      </w:r>
      <w:r w:rsidRPr="001B4CDB">
        <w:rPr>
          <w:rFonts w:eastAsia="Calibri" w:cs="Calibri"/>
          <w:u w:val="single"/>
        </w:rPr>
        <w:t xml:space="preserve"> salutary </w:t>
      </w:r>
      <w:r w:rsidRPr="001B4CDB">
        <w:rPr>
          <w:rFonts w:eastAsia="Calibri" w:cs="Calibri"/>
          <w:highlight w:val="green"/>
          <w:u w:val="single"/>
        </w:rPr>
        <w:t>precedent that</w:t>
      </w:r>
      <w:r w:rsidRPr="001B4CDB">
        <w:rPr>
          <w:rFonts w:eastAsia="Calibri" w:cs="Calibri"/>
          <w:u w:val="single"/>
        </w:rPr>
        <w:t xml:space="preserve">, in emergencies of this kind, </w:t>
      </w:r>
      <w:r w:rsidRPr="001B4CDB">
        <w:rPr>
          <w:rFonts w:eastAsia="Calibri" w:cs="Calibri"/>
          <w:b/>
          <w:bCs/>
          <w:highlight w:val="green"/>
          <w:u w:val="single"/>
        </w:rPr>
        <w:t xml:space="preserve">governments </w:t>
      </w:r>
      <w:r w:rsidRPr="001B4CDB">
        <w:rPr>
          <w:rFonts w:eastAsia="Calibri" w:cs="Calibri"/>
          <w:b/>
          <w:bCs/>
          <w:u w:val="single"/>
        </w:rPr>
        <w:t xml:space="preserve">should </w:t>
      </w:r>
      <w:r w:rsidRPr="001B4CDB">
        <w:rPr>
          <w:rFonts w:eastAsia="Calibri" w:cs="Calibri"/>
          <w:b/>
          <w:bCs/>
          <w:highlight w:val="green"/>
          <w:u w:val="single"/>
        </w:rPr>
        <w:t>employ</w:t>
      </w:r>
      <w:r w:rsidRPr="001B4CDB">
        <w:rPr>
          <w:rFonts w:eastAsia="Calibri" w:cs="Calibri"/>
          <w:b/>
          <w:bCs/>
          <w:u w:val="single"/>
        </w:rPr>
        <w:t xml:space="preserve"> other, more </w:t>
      </w:r>
      <w:r w:rsidRPr="001B4CDB">
        <w:rPr>
          <w:rFonts w:eastAsia="Calibri" w:cs="Calibri"/>
          <w:b/>
          <w:bCs/>
          <w:highlight w:val="green"/>
          <w:u w:val="single"/>
        </w:rPr>
        <w:t>direct</w:t>
      </w:r>
      <w:r w:rsidRPr="001B4CDB">
        <w:rPr>
          <w:rFonts w:eastAsia="Calibri" w:cs="Calibri"/>
          <w:b/>
          <w:bCs/>
          <w:u w:val="single"/>
        </w:rPr>
        <w:t xml:space="preserve"> means to incentivize the </w:t>
      </w:r>
      <w:r w:rsidRPr="001B4CDB">
        <w:rPr>
          <w:rFonts w:eastAsia="Calibri" w:cs="Calibri"/>
          <w:b/>
          <w:bCs/>
          <w:highlight w:val="green"/>
          <w:u w:val="single"/>
        </w:rPr>
        <w:t>development</w:t>
      </w:r>
      <w:r w:rsidRPr="001B4CDB">
        <w:rPr>
          <w:rFonts w:eastAsia="Calibri" w:cs="Calibri"/>
          <w:b/>
          <w:bCs/>
          <w:u w:val="single"/>
        </w:rPr>
        <w:t xml:space="preserve"> of new drugs.</w:t>
      </w:r>
      <w:r w:rsidRPr="001B4CDB">
        <w:rPr>
          <w:rFonts w:eastAsia="Calibri" w:cs="Calibri"/>
          <w:u w:val="single"/>
        </w:rPr>
        <w:t xml:space="preserve"> </w:t>
      </w:r>
      <w:r w:rsidRPr="001B4CDB">
        <w:rPr>
          <w:rFonts w:eastAsia="Calibri" w:cs="Calibri"/>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1B4CDB">
        <w:rPr>
          <w:rFonts w:eastAsia="Calibri" w:cs="Calibri"/>
          <w:u w:val="single"/>
        </w:rPr>
        <w:t xml:space="preserve">This allows the </w:t>
      </w:r>
      <w:r w:rsidRPr="001B4CDB">
        <w:rPr>
          <w:rFonts w:eastAsia="Calibri" w:cs="Calibri"/>
          <w:b/>
          <w:bCs/>
          <w:highlight w:val="green"/>
          <w:u w:val="single"/>
        </w:rPr>
        <w:t>patent holder</w:t>
      </w:r>
      <w:r w:rsidRPr="001B4CDB">
        <w:rPr>
          <w:rFonts w:eastAsia="Calibri" w:cs="Calibri"/>
          <w:b/>
          <w:bCs/>
          <w:u w:val="single"/>
        </w:rPr>
        <w:t xml:space="preserve"> to </w:t>
      </w:r>
      <w:r w:rsidRPr="001B4CDB">
        <w:rPr>
          <w:rFonts w:eastAsia="Calibri" w:cs="Calibri"/>
          <w:b/>
          <w:bCs/>
          <w:highlight w:val="green"/>
          <w:u w:val="single"/>
        </w:rPr>
        <w:t>block competitors</w:t>
      </w:r>
      <w:r w:rsidRPr="001B4CDB">
        <w:rPr>
          <w:rFonts w:eastAsia="Calibri" w:cs="Calibri"/>
          <w:b/>
          <w:bCs/>
          <w:u w:val="single"/>
        </w:rPr>
        <w:t xml:space="preserve"> from the market</w:t>
      </w:r>
      <w:r w:rsidRPr="001B4CDB">
        <w:rPr>
          <w:rFonts w:eastAsia="Calibri" w:cs="Calibri"/>
          <w:u w:val="single"/>
        </w:rPr>
        <w:t xml:space="preserve">, or extract licensing fees before allowing them to enter, and consequently charge above-market prices to its customers. Patent rights thus slow the diffusion of </w:t>
      </w:r>
      <w:proofErr w:type="gramStart"/>
      <w:r w:rsidRPr="001B4CDB">
        <w:rPr>
          <w:rFonts w:eastAsia="Calibri" w:cs="Calibri"/>
          <w:u w:val="single"/>
        </w:rPr>
        <w:t>a new invention</w:t>
      </w:r>
      <w:proofErr w:type="gramEnd"/>
      <w:r w:rsidRPr="001B4CDB">
        <w:rPr>
          <w:rFonts w:eastAsia="Calibri" w:cs="Calibri"/>
          <w:u w:val="single"/>
        </w:rPr>
        <w:t xml:space="preserve"> by restricting output and raising prices. </w:t>
      </w:r>
      <w:r w:rsidRPr="001B4CDB">
        <w:rPr>
          <w:rFonts w:eastAsia="Calibri" w:cs="Calibri"/>
          <w:b/>
          <w:bCs/>
          <w:highlight w:val="green"/>
          <w:u w:val="single"/>
        </w:rPr>
        <w:t>The imposition</w:t>
      </w:r>
      <w:r w:rsidRPr="001B4CDB">
        <w:rPr>
          <w:rFonts w:eastAsia="Calibri" w:cs="Calibri"/>
          <w:u w:val="single"/>
        </w:rPr>
        <w:t xml:space="preserve"> of these short-run costs, however, </w:t>
      </w:r>
      <w:r w:rsidRPr="001B4CDB">
        <w:rPr>
          <w:rFonts w:eastAsia="Calibri" w:cs="Calibri"/>
          <w:b/>
          <w:bCs/>
          <w:u w:val="single"/>
        </w:rPr>
        <w:t xml:space="preserve">can </w:t>
      </w:r>
      <w:r w:rsidRPr="001B4CDB">
        <w:rPr>
          <w:rFonts w:eastAsia="Calibri" w:cs="Calibri"/>
          <w:b/>
          <w:bCs/>
          <w:highlight w:val="green"/>
          <w:u w:val="single"/>
        </w:rPr>
        <w:t>bring</w:t>
      </w:r>
      <w:r w:rsidRPr="001B4CDB">
        <w:rPr>
          <w:rFonts w:eastAsia="Calibri" w:cs="Calibri"/>
          <w:b/>
          <w:bCs/>
          <w:u w:val="single"/>
        </w:rPr>
        <w:t xml:space="preserve"> net long-term benefits by sharpening the </w:t>
      </w:r>
      <w:r w:rsidRPr="001B4CDB">
        <w:rPr>
          <w:rFonts w:eastAsia="Calibri" w:cs="Calibri"/>
          <w:b/>
          <w:bCs/>
          <w:highlight w:val="green"/>
          <w:u w:val="single"/>
        </w:rPr>
        <w:t xml:space="preserve">incentives to invent </w:t>
      </w:r>
      <w:r w:rsidRPr="001B4CDB">
        <w:rPr>
          <w:rFonts w:eastAsia="Calibri" w:cs="Calibri"/>
          <w:b/>
          <w:bCs/>
          <w:u w:val="single"/>
        </w:rPr>
        <w:t xml:space="preserve">new </w:t>
      </w:r>
      <w:r w:rsidRPr="001B4CDB">
        <w:rPr>
          <w:rFonts w:eastAsia="Calibri" w:cs="Calibri"/>
          <w:b/>
          <w:bCs/>
          <w:highlight w:val="green"/>
          <w:u w:val="single"/>
        </w:rPr>
        <w:t>products</w:t>
      </w:r>
      <w:r w:rsidRPr="001B4CDB">
        <w:rPr>
          <w:rFonts w:eastAsia="Calibri" w:cs="Calibri"/>
          <w:u w:val="single"/>
        </w:rPr>
        <w:t xml:space="preserve">. In the absence of patent protection, </w:t>
      </w:r>
      <w:r w:rsidRPr="001B4CDB">
        <w:rPr>
          <w:rFonts w:eastAsia="Calibri" w:cs="Calibri"/>
          <w:b/>
          <w:bCs/>
          <w:u w:val="single"/>
        </w:rPr>
        <w:t xml:space="preserve">the prospect of </w:t>
      </w:r>
      <w:r w:rsidRPr="001B4CDB">
        <w:rPr>
          <w:rFonts w:eastAsia="Calibri" w:cs="Calibri"/>
          <w:b/>
          <w:bCs/>
          <w:highlight w:val="green"/>
          <w:u w:val="single"/>
        </w:rPr>
        <w:t>easy imitation</w:t>
      </w:r>
      <w:r w:rsidRPr="001B4CDB">
        <w:rPr>
          <w:rFonts w:eastAsia="Calibri" w:cs="Calibri"/>
          <w:b/>
          <w:bCs/>
          <w:u w:val="single"/>
        </w:rPr>
        <w:t xml:space="preserve"> by later market entrants can </w:t>
      </w:r>
      <w:r w:rsidRPr="001B4CDB">
        <w:rPr>
          <w:rFonts w:eastAsia="Calibri" w:cs="Calibri"/>
          <w:b/>
          <w:bCs/>
          <w:highlight w:val="green"/>
          <w:u w:val="single"/>
        </w:rPr>
        <w:t>deter would-be innovators from</w:t>
      </w:r>
      <w:r w:rsidRPr="001B4CDB">
        <w:rPr>
          <w:rFonts w:eastAsia="Calibri" w:cs="Calibri"/>
          <w:b/>
          <w:bCs/>
          <w:u w:val="single"/>
        </w:rPr>
        <w:t xml:space="preserve"> incurring the </w:t>
      </w:r>
      <w:r w:rsidRPr="001B4CDB">
        <w:rPr>
          <w:rFonts w:eastAsia="Calibri" w:cs="Calibri"/>
          <w:b/>
          <w:bCs/>
          <w:highlight w:val="green"/>
          <w:u w:val="single"/>
        </w:rPr>
        <w:t>up-front</w:t>
      </w:r>
      <w:r w:rsidRPr="001B4CDB">
        <w:rPr>
          <w:rFonts w:eastAsia="Calibri" w:cs="Calibri"/>
          <w:b/>
          <w:bCs/>
          <w:u w:val="single"/>
        </w:rPr>
        <w:t xml:space="preserve"> fixed costs of </w:t>
      </w:r>
      <w:r w:rsidRPr="001B4CDB">
        <w:rPr>
          <w:rFonts w:eastAsia="Calibri" w:cs="Calibri"/>
          <w:b/>
          <w:bCs/>
          <w:highlight w:val="green"/>
          <w:u w:val="single"/>
        </w:rPr>
        <w:t>r</w:t>
      </w:r>
      <w:r w:rsidRPr="001B4CDB">
        <w:rPr>
          <w:rFonts w:eastAsia="Calibri" w:cs="Calibri"/>
          <w:b/>
          <w:bCs/>
          <w:u w:val="single"/>
        </w:rPr>
        <w:t xml:space="preserve">esearch </w:t>
      </w:r>
      <w:r w:rsidRPr="001B4CDB">
        <w:rPr>
          <w:rFonts w:eastAsia="Calibri" w:cs="Calibri"/>
          <w:b/>
          <w:bCs/>
          <w:highlight w:val="green"/>
          <w:u w:val="single"/>
        </w:rPr>
        <w:t>and</w:t>
      </w:r>
      <w:r w:rsidRPr="001B4CDB">
        <w:rPr>
          <w:rFonts w:eastAsia="Calibri" w:cs="Calibri"/>
          <w:b/>
          <w:bCs/>
          <w:u w:val="single"/>
        </w:rPr>
        <w:t xml:space="preserve"> </w:t>
      </w:r>
      <w:r w:rsidRPr="001B4CDB">
        <w:rPr>
          <w:rFonts w:eastAsia="Calibri" w:cs="Calibri"/>
          <w:b/>
          <w:bCs/>
          <w:highlight w:val="green"/>
          <w:u w:val="single"/>
        </w:rPr>
        <w:t>d</w:t>
      </w:r>
      <w:r w:rsidRPr="001B4CDB">
        <w:rPr>
          <w:rFonts w:eastAsia="Calibri" w:cs="Calibri"/>
          <w:b/>
          <w:bCs/>
          <w:u w:val="single"/>
        </w:rPr>
        <w:t>evelopment</w:t>
      </w:r>
      <w:r w:rsidRPr="001B4CDB">
        <w:rPr>
          <w:rFonts w:eastAsia="Calibri" w:cs="Calibri"/>
          <w:sz w:val="14"/>
        </w:rPr>
        <w:t xml:space="preserve">.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1B4CDB">
        <w:rPr>
          <w:rFonts w:eastAsia="Calibri" w:cs="Calibri"/>
          <w:b/>
          <w:bCs/>
          <w:u w:val="single"/>
        </w:rPr>
        <w:t>Exclusive rights should be valuable enough to encourage greater innovation, but not so easily granted or extensive in scope or term that this encouragement is outweighed by output restrictions</w:t>
      </w:r>
      <w:r w:rsidRPr="001B4CDB">
        <w:rPr>
          <w:rFonts w:eastAsia="Calibri" w:cs="Calibri"/>
          <w:u w:val="single"/>
        </w:rPr>
        <w:t xml:space="preserve"> on the patented product and discouragement of downstream innovations dependent on access to the patented technology. </w:t>
      </w:r>
      <w:r w:rsidRPr="001B4CDB">
        <w:rPr>
          <w:rFonts w:eastAsia="Calibri" w:cs="Calibri"/>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1B4CDB">
        <w:rPr>
          <w:rFonts w:eastAsia="Calibri" w:cs="Calibri"/>
          <w:b/>
          <w:bCs/>
          <w:u w:val="single"/>
        </w:rPr>
        <w:t>A well-designed patent system</w:t>
      </w:r>
      <w:r w:rsidRPr="001B4CDB">
        <w:rPr>
          <w:rFonts w:eastAsia="Calibri" w:cs="Calibri"/>
          <w:u w:val="single"/>
        </w:rPr>
        <w:t xml:space="preserve">, in which benefits are </w:t>
      </w:r>
      <w:r w:rsidRPr="001B4CDB">
        <w:rPr>
          <w:rFonts w:eastAsia="Calibri" w:cs="Calibri"/>
          <w:b/>
          <w:bCs/>
          <w:u w:val="single"/>
        </w:rPr>
        <w:t>maximized and costs kept to a minimum, is just one of various policy options that governments can employ to stimulate technological advance—including tax credits for R&amp;D, prizes for targeted inventions</w:t>
      </w:r>
      <w:r w:rsidRPr="001B4CDB">
        <w:rPr>
          <w:rFonts w:eastAsia="Calibri" w:cs="Calibri"/>
          <w:u w:val="single"/>
        </w:rPr>
        <w:t>, and direct government support.</w:t>
      </w:r>
      <w:r w:rsidRPr="001B4CDB">
        <w:rPr>
          <w:rFonts w:eastAsia="Calibri" w:cs="Calibri"/>
          <w:sz w:val="14"/>
        </w:rPr>
        <w:t xml:space="preserve"> PUBLIC HEALTH EMERGENCIES AND DIRECT GOVERNMENT SUPPORT For pandemics and other public health emergencies, </w:t>
      </w:r>
      <w:r w:rsidRPr="001B4CDB">
        <w:rPr>
          <w:rFonts w:eastAsia="Calibri" w:cs="Calibri"/>
          <w:u w:val="single"/>
        </w:rPr>
        <w:t>patents’ mix of costs and benefits is misaligned with what is needed for an effective policy response</w:t>
      </w:r>
      <w:r w:rsidRPr="001B4CDB">
        <w:rPr>
          <w:rFonts w:eastAsia="Calibri" w:cs="Calibri"/>
          <w:sz w:val="14"/>
        </w:rPr>
        <w:t xml:space="preserve">. </w:t>
      </w:r>
      <w:r w:rsidRPr="001B4CDB">
        <w:rPr>
          <w:rFonts w:eastAsia="Calibri" w:cs="Calibri"/>
          <w:u w:val="single"/>
        </w:rPr>
        <w:t>The basic patent bargain</w:t>
      </w:r>
      <w:r w:rsidRPr="001B4CDB">
        <w:rPr>
          <w:rFonts w:eastAsia="Calibri" w:cs="Calibri"/>
          <w:sz w:val="14"/>
        </w:rPr>
        <w:t xml:space="preserve">, even when well struck, </w:t>
      </w:r>
      <w:r w:rsidRPr="001B4CDB">
        <w:rPr>
          <w:rFonts w:eastAsia="Calibri" w:cs="Calibri"/>
          <w:u w:val="single"/>
        </w:rPr>
        <w:t>is to pay for more innovation down the road with slower diffusion of innovation today</w:t>
      </w:r>
      <w:r w:rsidRPr="001B4CDB">
        <w:rPr>
          <w:rFonts w:eastAsia="Calibri" w:cs="Calibri"/>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1B4CDB">
        <w:rPr>
          <w:rFonts w:eastAsia="Calibri" w:cs="Calibri"/>
          <w:b/>
          <w:bCs/>
          <w:highlight w:val="green"/>
          <w:u w:val="single"/>
        </w:rPr>
        <w:t xml:space="preserve">The </w:t>
      </w:r>
      <w:r w:rsidRPr="001B4CDB">
        <w:rPr>
          <w:rFonts w:eastAsia="Calibri" w:cs="Calibri"/>
          <w:b/>
          <w:bCs/>
          <w:u w:val="single"/>
        </w:rPr>
        <w:t xml:space="preserve">most </w:t>
      </w:r>
      <w:r w:rsidRPr="001B4CDB">
        <w:rPr>
          <w:rFonts w:eastAsia="Calibri" w:cs="Calibri"/>
          <w:b/>
          <w:bCs/>
          <w:highlight w:val="green"/>
          <w:u w:val="single"/>
        </w:rPr>
        <w:t>effective approach</w:t>
      </w:r>
      <w:r w:rsidRPr="001B4CDB">
        <w:rPr>
          <w:rFonts w:eastAsia="Calibri" w:cs="Calibri"/>
          <w:u w:val="single"/>
        </w:rPr>
        <w:t xml:space="preserve"> during a public health crisis </w:t>
      </w:r>
      <w:r w:rsidRPr="001B4CDB">
        <w:rPr>
          <w:rFonts w:eastAsia="Calibri" w:cs="Calibri"/>
          <w:b/>
          <w:bCs/>
          <w:highlight w:val="green"/>
          <w:u w:val="single"/>
        </w:rPr>
        <w:t>is direct government support</w:t>
      </w:r>
      <w:r w:rsidRPr="001B4CDB">
        <w:rPr>
          <w:rFonts w:eastAsia="Calibri" w:cs="Calibri"/>
          <w:b/>
          <w:bCs/>
          <w:u w:val="single"/>
        </w:rPr>
        <w:t xml:space="preserve">: public </w:t>
      </w:r>
      <w:r w:rsidRPr="001B4CDB">
        <w:rPr>
          <w:rFonts w:eastAsia="Calibri" w:cs="Calibri"/>
          <w:b/>
          <w:bCs/>
          <w:highlight w:val="green"/>
          <w:u w:val="single"/>
        </w:rPr>
        <w:t>funding of R&amp;D</w:t>
      </w:r>
      <w:r w:rsidRPr="001B4CDB">
        <w:rPr>
          <w:rFonts w:eastAsia="Calibri" w:cs="Calibri"/>
          <w:b/>
          <w:bCs/>
          <w:u w:val="single"/>
        </w:rPr>
        <w:t xml:space="preserve">, </w:t>
      </w:r>
      <w:r w:rsidRPr="001B4CDB">
        <w:rPr>
          <w:rFonts w:eastAsia="Calibri" w:cs="Calibri"/>
          <w:b/>
          <w:bCs/>
          <w:highlight w:val="green"/>
          <w:u w:val="single"/>
        </w:rPr>
        <w:t>advance purchase commitments</w:t>
      </w:r>
      <w:r w:rsidRPr="001B4CDB">
        <w:rPr>
          <w:rFonts w:eastAsia="Calibri" w:cs="Calibri"/>
          <w:b/>
          <w:bCs/>
          <w:u w:val="single"/>
        </w:rPr>
        <w:t xml:space="preserve"> by the government </w:t>
      </w:r>
      <w:r w:rsidRPr="001B4CDB">
        <w:rPr>
          <w:rFonts w:eastAsia="Calibri" w:cs="Calibri"/>
          <w:b/>
          <w:bCs/>
          <w:highlight w:val="green"/>
          <w:u w:val="single"/>
        </w:rPr>
        <w:t>to buy large</w:t>
      </w:r>
      <w:r w:rsidRPr="001B4CDB">
        <w:rPr>
          <w:rFonts w:eastAsia="Calibri" w:cs="Calibri"/>
          <w:b/>
          <w:bCs/>
          <w:u w:val="single"/>
        </w:rPr>
        <w:t xml:space="preserve"> numbers of </w:t>
      </w:r>
      <w:r w:rsidRPr="001B4CDB">
        <w:rPr>
          <w:rFonts w:eastAsia="Calibri" w:cs="Calibri"/>
          <w:b/>
          <w:bCs/>
          <w:highlight w:val="green"/>
          <w:u w:val="single"/>
        </w:rPr>
        <w:t>doses</w:t>
      </w:r>
      <w:r w:rsidRPr="001B4CDB">
        <w:rPr>
          <w:rFonts w:eastAsia="Calibri" w:cs="Calibri"/>
          <w:b/>
          <w:bCs/>
          <w:u w:val="single"/>
        </w:rPr>
        <w:t xml:space="preserve"> at set prices, </w:t>
      </w:r>
      <w:r w:rsidRPr="001B4CDB">
        <w:rPr>
          <w:rFonts w:eastAsia="Calibri" w:cs="Calibri"/>
          <w:b/>
          <w:bCs/>
          <w:highlight w:val="green"/>
          <w:u w:val="single"/>
        </w:rPr>
        <w:t>and other,</w:t>
      </w:r>
      <w:r w:rsidRPr="001B4CDB">
        <w:rPr>
          <w:rFonts w:eastAsia="Calibri" w:cs="Calibri"/>
          <w:b/>
          <w:bCs/>
          <w:u w:val="single"/>
        </w:rPr>
        <w:t xml:space="preserve"> related </w:t>
      </w:r>
      <w:r w:rsidRPr="001B4CDB">
        <w:rPr>
          <w:rFonts w:eastAsia="Calibri" w:cs="Calibri"/>
          <w:b/>
          <w:bCs/>
          <w:highlight w:val="green"/>
          <w:u w:val="single"/>
        </w:rPr>
        <w:t>payouts</w:t>
      </w:r>
      <w:r w:rsidRPr="001B4CDB">
        <w:rPr>
          <w:rFonts w:eastAsia="Calibri" w:cs="Calibri"/>
          <w:u w:val="single"/>
        </w:rPr>
        <w:t xml:space="preserve">. And when we pay drug makers, we should not hesitate to pay generously, even extravagantly: </w:t>
      </w:r>
      <w:r w:rsidRPr="001B4CDB">
        <w:rPr>
          <w:rFonts w:eastAsia="Calibri" w:cs="Calibri"/>
          <w:b/>
          <w:bCs/>
          <w:u w:val="single"/>
        </w:rPr>
        <w:t xml:space="preserve">we want to offer drug companies </w:t>
      </w:r>
      <w:r w:rsidRPr="001B4CDB">
        <w:rPr>
          <w:rFonts w:eastAsia="Calibri" w:cs="Calibri"/>
          <w:b/>
          <w:bCs/>
          <w:highlight w:val="green"/>
          <w:u w:val="single"/>
        </w:rPr>
        <w:t xml:space="preserve">big profits </w:t>
      </w:r>
      <w:r w:rsidRPr="001B4CDB">
        <w:rPr>
          <w:rFonts w:eastAsia="Calibri" w:cs="Calibri"/>
          <w:b/>
          <w:bCs/>
          <w:u w:val="single"/>
        </w:rPr>
        <w:t xml:space="preserve">so </w:t>
      </w:r>
      <w:r w:rsidRPr="001B4CDB">
        <w:rPr>
          <w:rFonts w:eastAsia="Calibri" w:cs="Calibri"/>
          <w:b/>
          <w:bCs/>
          <w:highlight w:val="green"/>
          <w:u w:val="single"/>
        </w:rPr>
        <w:t>that</w:t>
      </w:r>
      <w:r w:rsidRPr="001B4CDB">
        <w:rPr>
          <w:rFonts w:eastAsia="Calibri" w:cs="Calibri"/>
          <w:b/>
          <w:bCs/>
          <w:u w:val="single"/>
        </w:rPr>
        <w:t xml:space="preserve"> they </w:t>
      </w:r>
      <w:r w:rsidRPr="001B4CDB">
        <w:rPr>
          <w:rFonts w:eastAsia="Calibri" w:cs="Calibri"/>
          <w:b/>
          <w:bCs/>
          <w:highlight w:val="green"/>
          <w:u w:val="single"/>
        </w:rPr>
        <w:t xml:space="preserve">prioritize </w:t>
      </w:r>
      <w:r w:rsidRPr="001B4CDB">
        <w:rPr>
          <w:rFonts w:eastAsia="Calibri" w:cs="Calibri"/>
          <w:b/>
          <w:bCs/>
          <w:u w:val="single"/>
        </w:rPr>
        <w:t xml:space="preserve">this </w:t>
      </w:r>
      <w:r w:rsidRPr="001B4CDB">
        <w:rPr>
          <w:rFonts w:eastAsia="Calibri" w:cs="Calibri"/>
          <w:b/>
          <w:bCs/>
          <w:highlight w:val="green"/>
          <w:u w:val="single"/>
        </w:rPr>
        <w:t>work</w:t>
      </w:r>
      <w:r w:rsidRPr="001B4CDB">
        <w:rPr>
          <w:rFonts w:eastAsia="Calibri" w:cs="Calibri"/>
          <w:u w:val="single"/>
        </w:rPr>
        <w:t xml:space="preserve"> above everything else</w:t>
      </w:r>
      <w:r w:rsidRPr="001B4CDB">
        <w:rPr>
          <w:rFonts w:eastAsia="Calibri" w:cs="Calibri"/>
          <w:sz w:val="14"/>
        </w:rPr>
        <w:t xml:space="preserve">, and so that </w:t>
      </w:r>
      <w:r w:rsidRPr="001B4CDB">
        <w:rPr>
          <w:rFonts w:eastAsia="Calibri" w:cs="Calibri"/>
          <w:u w:val="single"/>
        </w:rPr>
        <w:t xml:space="preserve">they are ready and eager to come to the rescue again the next time there’s a crisis. </w:t>
      </w:r>
    </w:p>
    <w:p w14:paraId="1D6EABE2" w14:textId="77777777" w:rsidR="004D399F" w:rsidRDefault="004D399F" w:rsidP="004D399F"/>
    <w:p w14:paraId="39C4D179" w14:textId="77777777" w:rsidR="004D399F" w:rsidRPr="00673557" w:rsidRDefault="004D399F" w:rsidP="004D399F">
      <w:pPr>
        <w:rPr>
          <w:rFonts w:eastAsia="Cambria" w:cs="Times New Roman"/>
        </w:rPr>
      </w:pPr>
    </w:p>
    <w:p w14:paraId="4EA4D6AA" w14:textId="77777777" w:rsidR="004D399F" w:rsidRDefault="004D399F" w:rsidP="004D399F">
      <w:pPr>
        <w:rPr>
          <w:rFonts w:eastAsia="Cambria" w:cs="Times New Roman"/>
        </w:rPr>
      </w:pPr>
    </w:p>
    <w:p w14:paraId="24CC0B14" w14:textId="77777777" w:rsidR="004D399F" w:rsidRDefault="004D399F" w:rsidP="004D399F">
      <w:pPr>
        <w:keepNext/>
        <w:keepLines/>
        <w:pageBreakBefore/>
        <w:spacing w:before="40" w:after="0"/>
        <w:jc w:val="center"/>
        <w:outlineLvl w:val="2"/>
        <w:rPr>
          <w:rFonts w:eastAsia="MS Gothic" w:cs="Calibri"/>
          <w:b/>
          <w:sz w:val="32"/>
          <w:szCs w:val="24"/>
          <w:u w:val="single"/>
        </w:rPr>
      </w:pPr>
      <w:r>
        <w:rPr>
          <w:rFonts w:eastAsia="MS Gothic" w:cs="Calibri"/>
          <w:b/>
          <w:sz w:val="32"/>
          <w:szCs w:val="24"/>
          <w:u w:val="single"/>
        </w:rPr>
        <w:t>Contention 2:</w:t>
      </w:r>
      <w:r w:rsidRPr="00673557">
        <w:rPr>
          <w:rFonts w:eastAsia="MS Gothic" w:cs="Calibri"/>
          <w:b/>
          <w:sz w:val="32"/>
          <w:szCs w:val="24"/>
          <w:u w:val="single"/>
        </w:rPr>
        <w:t xml:space="preserve"> </w:t>
      </w:r>
      <w:r>
        <w:rPr>
          <w:rFonts w:eastAsia="MS Gothic" w:cs="Calibri"/>
          <w:b/>
          <w:sz w:val="32"/>
          <w:szCs w:val="24"/>
          <w:u w:val="single"/>
        </w:rPr>
        <w:t xml:space="preserve">Insulin </w:t>
      </w:r>
      <w:r w:rsidRPr="00673557">
        <w:rPr>
          <w:rFonts w:eastAsia="MS Gothic" w:cs="Calibri"/>
          <w:b/>
          <w:sz w:val="32"/>
          <w:szCs w:val="24"/>
          <w:u w:val="single"/>
        </w:rPr>
        <w:t xml:space="preserve"> </w:t>
      </w:r>
    </w:p>
    <w:p w14:paraId="42D1D781" w14:textId="77777777" w:rsidR="004D399F" w:rsidRPr="003F6190" w:rsidRDefault="004D399F" w:rsidP="004D399F">
      <w:pPr>
        <w:keepNext/>
        <w:keepLines/>
        <w:spacing w:before="40" w:after="0"/>
        <w:outlineLvl w:val="3"/>
        <w:rPr>
          <w:rFonts w:eastAsia="MS Gothic" w:cs="Times New Roman"/>
          <w:b/>
          <w:iCs/>
          <w:sz w:val="26"/>
        </w:rPr>
      </w:pPr>
      <w:r w:rsidRPr="003F6190">
        <w:rPr>
          <w:rFonts w:eastAsia="MS Gothic" w:cs="Times New Roman"/>
          <w:b/>
          <w:iCs/>
          <w:sz w:val="26"/>
        </w:rPr>
        <w:t xml:space="preserve">US insulin prices are skyrocketing – lifesaving drugs for patients with diabetes are becoming more unaffordable. </w:t>
      </w:r>
    </w:p>
    <w:p w14:paraId="07455685" w14:textId="77777777" w:rsidR="004D399F" w:rsidRPr="003F6190" w:rsidRDefault="004D399F" w:rsidP="004D399F">
      <w:pPr>
        <w:rPr>
          <w:rFonts w:eastAsia="Cambria" w:cs="Times New Roman"/>
        </w:rPr>
      </w:pPr>
      <w:r w:rsidRPr="003F6190">
        <w:rPr>
          <w:rFonts w:eastAsia="Cambria" w:cs="Times New Roman"/>
          <w:b/>
          <w:bCs/>
          <w:sz w:val="26"/>
        </w:rPr>
        <w:t>Rajkumar 20</w:t>
      </w:r>
      <w:r w:rsidRPr="003F6190">
        <w:rPr>
          <w:rFonts w:eastAsia="Cambria" w:cs="Times New Roman"/>
        </w:rPr>
        <w:t xml:space="preserve"> </w:t>
      </w:r>
      <w:r w:rsidRPr="003F6190">
        <w:rPr>
          <w:rFonts w:eastAsia="Cambria" w:cs="Times New Roman"/>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2" w:history="1">
        <w:r w:rsidRPr="003F6190">
          <w:rPr>
            <w:rFonts w:eastAsia="Cambria" w:cs="Times New Roman"/>
            <w:sz w:val="16"/>
            <w:szCs w:val="16"/>
          </w:rPr>
          <w:t>CHSTM</w:t>
        </w:r>
      </w:hyperlink>
      <w:r w:rsidRPr="003F6190">
        <w:rPr>
          <w:rFonts w:eastAsia="Cambria" w:cs="Times New Roman"/>
          <w:sz w:val="16"/>
          <w:szCs w:val="16"/>
        </w:rPr>
        <w:t xml:space="preserve"> </w:t>
      </w:r>
    </w:p>
    <w:p w14:paraId="0A14D9F4" w14:textId="77777777" w:rsidR="004D399F" w:rsidRPr="003F6190" w:rsidRDefault="004D399F" w:rsidP="004D399F">
      <w:pPr>
        <w:rPr>
          <w:rFonts w:eastAsia="Cambria" w:cs="Times New Roman"/>
          <w:sz w:val="16"/>
        </w:rPr>
      </w:pPr>
      <w:r w:rsidRPr="003F6190">
        <w:rPr>
          <w:rFonts w:eastAsia="Cambria" w:cs="Times New Roman"/>
          <w:highlight w:val="green"/>
          <w:u w:val="single"/>
        </w:rPr>
        <w:t xml:space="preserve">The </w:t>
      </w:r>
      <w:proofErr w:type="gramStart"/>
      <w:r w:rsidRPr="003F6190">
        <w:rPr>
          <w:rFonts w:eastAsia="Cambria" w:cs="Times New Roman"/>
          <w:highlight w:val="green"/>
          <w:u w:val="single"/>
        </w:rPr>
        <w:t>most common</w:t>
      </w:r>
      <w:r w:rsidRPr="003F6190">
        <w:rPr>
          <w:rFonts w:eastAsia="Cambria" w:cs="Times New Roman"/>
          <w:u w:val="single"/>
        </w:rPr>
        <w:t>ly used</w:t>
      </w:r>
      <w:proofErr w:type="gramEnd"/>
      <w:r w:rsidRPr="003F6190">
        <w:rPr>
          <w:rFonts w:eastAsia="Cambria" w:cs="Times New Roman"/>
          <w:u w:val="single"/>
        </w:rPr>
        <w:t xml:space="preserve"> </w:t>
      </w:r>
      <w:r w:rsidRPr="003F6190">
        <w:rPr>
          <w:rFonts w:eastAsia="Cambria" w:cs="Times New Roman"/>
          <w:highlight w:val="green"/>
          <w:u w:val="single"/>
        </w:rPr>
        <w:t xml:space="preserve">forms of analog insulin </w:t>
      </w:r>
      <w:r w:rsidRPr="003F6190">
        <w:rPr>
          <w:rFonts w:eastAsia="Cambria" w:cs="Times New Roman"/>
          <w:b/>
          <w:iCs/>
          <w:highlight w:val="green"/>
          <w:u w:val="single"/>
        </w:rPr>
        <w:t>cost 10 times more in the U</w:t>
      </w:r>
      <w:r w:rsidRPr="003F6190">
        <w:rPr>
          <w:rFonts w:eastAsia="Cambria" w:cs="Times New Roman"/>
          <w:b/>
          <w:iCs/>
          <w:u w:val="single"/>
        </w:rPr>
        <w:t xml:space="preserve">nited </w:t>
      </w:r>
      <w:r w:rsidRPr="003F6190">
        <w:rPr>
          <w:rFonts w:eastAsia="Cambria" w:cs="Times New Roman"/>
          <w:b/>
          <w:iCs/>
          <w:highlight w:val="green"/>
          <w:u w:val="single"/>
        </w:rPr>
        <w:t>S</w:t>
      </w:r>
      <w:r w:rsidRPr="003F6190">
        <w:rPr>
          <w:rFonts w:eastAsia="Cambria" w:cs="Times New Roman"/>
          <w:b/>
          <w:iCs/>
          <w:u w:val="single"/>
        </w:rPr>
        <w:t>tates</w:t>
      </w:r>
      <w:r w:rsidRPr="003F6190">
        <w:rPr>
          <w:rFonts w:eastAsia="Cambria" w:cs="Times New Roman"/>
          <w:u w:val="single"/>
        </w:rPr>
        <w:t xml:space="preserve"> </w:t>
      </w:r>
      <w:r w:rsidRPr="003F6190">
        <w:rPr>
          <w:rFonts w:eastAsia="Cambria" w:cs="Times New Roman"/>
          <w:highlight w:val="green"/>
          <w:u w:val="single"/>
        </w:rPr>
        <w:t>than</w:t>
      </w:r>
      <w:r w:rsidRPr="003F6190">
        <w:rPr>
          <w:rFonts w:eastAsia="Cambria" w:cs="Times New Roman"/>
          <w:u w:val="single"/>
        </w:rPr>
        <w:t xml:space="preserve"> in </w:t>
      </w:r>
      <w:r w:rsidRPr="003F6190">
        <w:rPr>
          <w:rFonts w:eastAsia="Cambria" w:cs="Times New Roman"/>
          <w:highlight w:val="green"/>
          <w:u w:val="single"/>
        </w:rPr>
        <w:t>any other developed country</w:t>
      </w:r>
      <w:r w:rsidRPr="003F6190">
        <w:rPr>
          <w:rFonts w:eastAsia="Cambria" w:cs="Times New Roman"/>
          <w:sz w:val="16"/>
        </w:rPr>
        <w:t xml:space="preserve">.3 There have been many other recent reports of deaths in patients with type 1 diabetes because of lack of affordable insulin.4,5 </w:t>
      </w:r>
      <w:r w:rsidRPr="003F6190">
        <w:rPr>
          <w:rFonts w:eastAsia="Cambria" w:cs="Times New Roman"/>
          <w:u w:val="single"/>
        </w:rPr>
        <w:t>The high prevalence of diabetes, the chronic lifelong nature of the disease, and the fact that patients with type 1 diabetes will die without access to insulin make this an urgent problem that must be solved expeditiously</w:t>
      </w:r>
      <w:r w:rsidRPr="003F6190">
        <w:rPr>
          <w:rFonts w:eastAsia="Cambria" w:cs="Times New Roman"/>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5CFA0A81" w14:textId="77777777" w:rsidR="004D399F" w:rsidRDefault="004D399F" w:rsidP="004D399F">
      <w:pPr>
        <w:rPr>
          <w:rFonts w:eastAsia="Cambria" w:cs="Times New Roman"/>
          <w:sz w:val="16"/>
        </w:rPr>
      </w:pPr>
      <w:r w:rsidRPr="003F6190">
        <w:rPr>
          <w:rFonts w:eastAsia="Cambria" w:cs="Times New Roman"/>
          <w:sz w:val="16"/>
        </w:rPr>
        <w:t xml:space="preserve">The 3 main reasons cited by pharmaceutical companies for the high cost of new prescription drugs do not apply to insulin. First, the “high cost of development” is not relevant for a drug that is more than 100 years old; even the latest and </w:t>
      </w:r>
      <w:proofErr w:type="gramStart"/>
      <w:r w:rsidRPr="003F6190">
        <w:rPr>
          <w:rFonts w:eastAsia="Cambria" w:cs="Times New Roman"/>
          <w:sz w:val="16"/>
        </w:rPr>
        <w:t>most commonly used</w:t>
      </w:r>
      <w:proofErr w:type="gramEnd"/>
      <w:r w:rsidRPr="003F6190">
        <w:rPr>
          <w:rFonts w:eastAsia="Cambria" w:cs="Times New Roman"/>
          <w:sz w:val="16"/>
        </w:rPr>
        <w:t xml:space="preserve"> analog insulin products are all over 20 years old.8 Second, the </w:t>
      </w:r>
      <w:r w:rsidRPr="003F6190">
        <w:rPr>
          <w:rFonts w:eastAsia="Cambria" w:cs="Times New Roman"/>
          <w:u w:val="single"/>
        </w:rPr>
        <w:t>pricing is not the product of a free market economy.</w:t>
      </w:r>
      <w:r w:rsidRPr="003F6190">
        <w:rPr>
          <w:rFonts w:eastAsia="Cambria" w:cs="Times New Roman"/>
          <w:sz w:val="16"/>
        </w:rPr>
        <w:t xml:space="preserve"> Free market forces are clearly not operational; there is limited competition on price, the person who needs the product is not </w:t>
      </w:r>
      <w:proofErr w:type="gramStart"/>
      <w:r w:rsidRPr="003F6190">
        <w:rPr>
          <w:rFonts w:eastAsia="Cambria" w:cs="Times New Roman"/>
          <w:sz w:val="16"/>
        </w:rPr>
        <w:t>in a position</w:t>
      </w:r>
      <w:proofErr w:type="gramEnd"/>
      <w:r w:rsidRPr="003F6190">
        <w:rPr>
          <w:rFonts w:eastAsia="Cambria" w:cs="Times New Roman"/>
          <w:sz w:val="16"/>
        </w:rPr>
        <w:t xml:space="preserve"> to negotiate the price, and there is no relationship of price increases over time compared with overall market inflation. </w:t>
      </w:r>
      <w:r w:rsidRPr="003F6190">
        <w:rPr>
          <w:rFonts w:eastAsia="Cambria" w:cs="Times New Roman"/>
          <w:highlight w:val="green"/>
          <w:u w:val="single"/>
        </w:rPr>
        <w:t>The price of insulin has risen</w:t>
      </w:r>
      <w:r w:rsidRPr="003F6190">
        <w:rPr>
          <w:rFonts w:eastAsia="Cambria" w:cs="Times New Roman"/>
          <w:u w:val="single"/>
        </w:rPr>
        <w:t xml:space="preserve"> inexplicably </w:t>
      </w:r>
      <w:r w:rsidRPr="003F6190">
        <w:rPr>
          <w:rFonts w:eastAsia="Cambria" w:cs="Times New Roman"/>
          <w:highlight w:val="green"/>
          <w:u w:val="single"/>
        </w:rPr>
        <w:t>over the past 20 years at a rate far higher than</w:t>
      </w:r>
      <w:r w:rsidRPr="003F6190">
        <w:rPr>
          <w:rFonts w:eastAsia="Cambria" w:cs="Times New Roman"/>
          <w:u w:val="single"/>
        </w:rPr>
        <w:t xml:space="preserve"> the rate of </w:t>
      </w:r>
      <w:r w:rsidRPr="003F6190">
        <w:rPr>
          <w:rFonts w:eastAsia="Cambria" w:cs="Times New Roman"/>
          <w:highlight w:val="green"/>
          <w:u w:val="single"/>
        </w:rPr>
        <w:t>inflation</w:t>
      </w:r>
      <w:r w:rsidRPr="003F6190">
        <w:rPr>
          <w:rFonts w:eastAsia="Cambria" w:cs="Times New Roman"/>
          <w:sz w:val="16"/>
        </w:rPr>
        <w:t xml:space="preserve">.9 </w:t>
      </w:r>
      <w:r w:rsidRPr="003F6190">
        <w:rPr>
          <w:rFonts w:eastAsia="Cambria" w:cs="Times New Roman"/>
          <w:u w:val="single"/>
        </w:rPr>
        <w:t xml:space="preserve">One vial of </w:t>
      </w:r>
      <w:r w:rsidRPr="003F6190">
        <w:rPr>
          <w:rFonts w:eastAsia="Cambria" w:cs="Times New Roman"/>
          <w:highlight w:val="green"/>
          <w:u w:val="single"/>
        </w:rPr>
        <w:t>Humalog</w:t>
      </w:r>
      <w:r w:rsidRPr="003F6190">
        <w:rPr>
          <w:rFonts w:eastAsia="Cambria" w:cs="Times New Roman"/>
          <w:u w:val="single"/>
        </w:rPr>
        <w:t xml:space="preserve"> (insulin lispro), </w:t>
      </w:r>
      <w:r w:rsidRPr="003F6190">
        <w:rPr>
          <w:rFonts w:eastAsia="Cambria" w:cs="Times New Roman"/>
          <w:highlight w:val="green"/>
          <w:u w:val="single"/>
        </w:rPr>
        <w:t xml:space="preserve">which used to </w:t>
      </w:r>
      <w:r w:rsidRPr="003F6190">
        <w:rPr>
          <w:rFonts w:eastAsia="Cambria" w:cs="Times New Roman"/>
          <w:b/>
          <w:iCs/>
          <w:highlight w:val="green"/>
          <w:u w:val="single"/>
        </w:rPr>
        <w:t>cost $21 in 1999, costs $332 in 2019</w:t>
      </w:r>
      <w:r w:rsidRPr="003F6190">
        <w:rPr>
          <w:rFonts w:eastAsia="Cambria" w:cs="Times New Roman"/>
          <w:u w:val="single"/>
        </w:rPr>
        <w:t xml:space="preserve">, reflecting </w:t>
      </w:r>
      <w:r w:rsidRPr="003F6190">
        <w:rPr>
          <w:rFonts w:eastAsia="Cambria" w:cs="Times New Roman"/>
          <w:highlight w:val="green"/>
          <w:u w:val="single"/>
        </w:rPr>
        <w:t xml:space="preserve">a price </w:t>
      </w:r>
      <w:r w:rsidRPr="003F6190">
        <w:rPr>
          <w:rFonts w:eastAsia="Cambria" w:cs="Times New Roman"/>
          <w:b/>
          <w:iCs/>
          <w:highlight w:val="green"/>
          <w:u w:val="single"/>
        </w:rPr>
        <w:t>increase of</w:t>
      </w:r>
      <w:r w:rsidRPr="003F6190">
        <w:rPr>
          <w:rFonts w:eastAsia="Cambria" w:cs="Times New Roman"/>
          <w:u w:val="single"/>
        </w:rPr>
        <w:t xml:space="preserve"> more than </w:t>
      </w:r>
      <w:r w:rsidRPr="003F6190">
        <w:rPr>
          <w:rFonts w:eastAsia="Cambria" w:cs="Times New Roman"/>
          <w:b/>
          <w:iCs/>
          <w:highlight w:val="green"/>
          <w:u w:val="single"/>
        </w:rPr>
        <w:t>1000%.</w:t>
      </w:r>
      <w:r w:rsidRPr="003F6190">
        <w:rPr>
          <w:rFonts w:eastAsia="Cambria" w:cs="Times New Roman"/>
          <w:sz w:val="16"/>
        </w:rPr>
        <w:t>10-12 In contrast</w:t>
      </w:r>
      <w:r w:rsidRPr="003F6190">
        <w:rPr>
          <w:rFonts w:eastAsia="Cambria" w:cs="Times New Roman"/>
          <w:u w:val="single"/>
        </w:rPr>
        <w:t xml:space="preserve">, </w:t>
      </w:r>
      <w:r w:rsidRPr="003F6190">
        <w:rPr>
          <w:rFonts w:eastAsia="Cambria" w:cs="Times New Roman"/>
          <w:highlight w:val="green"/>
          <w:u w:val="single"/>
        </w:rPr>
        <w:t>insulin prices in other developed countries</w:t>
      </w:r>
      <w:r w:rsidRPr="003F6190">
        <w:rPr>
          <w:rFonts w:eastAsia="Cambria" w:cs="Times New Roman"/>
          <w:u w:val="single"/>
        </w:rPr>
        <w:t xml:space="preserve">, including neighboring Canada, have </w:t>
      </w:r>
      <w:r w:rsidRPr="003F6190">
        <w:rPr>
          <w:rFonts w:eastAsia="Cambria" w:cs="Times New Roman"/>
          <w:highlight w:val="green"/>
          <w:u w:val="single"/>
        </w:rPr>
        <w:t>stayed the same</w:t>
      </w:r>
      <w:r w:rsidRPr="003F6190">
        <w:rPr>
          <w:rFonts w:eastAsia="Cambria" w:cs="Times New Roman"/>
          <w:sz w:val="16"/>
        </w:rPr>
        <w:t xml:space="preserve">. </w:t>
      </w:r>
      <w:r w:rsidRPr="003F6190">
        <w:rPr>
          <w:rFonts w:eastAsia="Cambria" w:cs="Times New Roman"/>
          <w:u w:val="single"/>
        </w:rPr>
        <w:t xml:space="preserve">Insulin pricing in the United States is the consequence of the exact </w:t>
      </w:r>
      <w:r w:rsidRPr="003F6190">
        <w:rPr>
          <w:rFonts w:eastAsia="Cambria" w:cs="Times New Roman"/>
          <w:b/>
          <w:iCs/>
          <w:u w:val="single"/>
        </w:rPr>
        <w:t>opposite of a free market</w:t>
      </w:r>
      <w:r w:rsidRPr="003F6190">
        <w:rPr>
          <w:rFonts w:eastAsia="Cambria" w:cs="Times New Roman"/>
          <w:u w:val="single"/>
        </w:rPr>
        <w:t>: extended monopoly on a lifesaving product in which prices can be increased at will, taking advantage of regulatory and legal restrictions on market entry and importation</w:t>
      </w:r>
      <w:r w:rsidRPr="003F6190">
        <w:rPr>
          <w:rFonts w:eastAsia="Cambria" w:cs="Times New Roman"/>
          <w:sz w:val="16"/>
        </w:rPr>
        <w:t>. Third, the arguments that high costs are needed for continued innovation and that attempts to lower or regulate the prices will hamper innovation are not a valid excuse.13 There is limited innovation when it comes to insulin; the more pressing need is affordability.</w:t>
      </w:r>
    </w:p>
    <w:p w14:paraId="7F71DEC9" w14:textId="77777777" w:rsidR="004D399F" w:rsidRPr="003F6190" w:rsidRDefault="004D399F" w:rsidP="004D399F">
      <w:pPr>
        <w:rPr>
          <w:rFonts w:eastAsia="Cambria" w:cs="Times New Roman"/>
          <w:sz w:val="16"/>
        </w:rPr>
      </w:pPr>
    </w:p>
    <w:p w14:paraId="4E7CC2C0" w14:textId="77777777" w:rsidR="004D399F" w:rsidRPr="003F6190" w:rsidRDefault="004D399F" w:rsidP="004D399F">
      <w:pPr>
        <w:keepNext/>
        <w:keepLines/>
        <w:spacing w:before="40" w:after="0"/>
        <w:outlineLvl w:val="3"/>
        <w:rPr>
          <w:rFonts w:eastAsia="MS Gothic" w:cs="Times New Roman"/>
          <w:b/>
          <w:iCs/>
          <w:sz w:val="26"/>
        </w:rPr>
      </w:pPr>
      <w:r w:rsidRPr="003F6190">
        <w:rPr>
          <w:rFonts w:eastAsia="MS Gothic" w:cs="Times New Roman"/>
          <w:b/>
          <w:iCs/>
          <w:sz w:val="26"/>
        </w:rPr>
        <w:t xml:space="preserve">Monopolization of the insulin market and lack of competing alternatives drives high cost – </w:t>
      </w:r>
      <w:r w:rsidRPr="003F6190">
        <w:rPr>
          <w:rFonts w:eastAsia="MS Gothic" w:cs="Times New Roman"/>
          <w:b/>
          <w:iCs/>
          <w:sz w:val="26"/>
          <w:u w:val="single"/>
        </w:rPr>
        <w:t>patent evergreening</w:t>
      </w:r>
      <w:r w:rsidRPr="003F6190">
        <w:rPr>
          <w:rFonts w:eastAsia="MS Gothic" w:cs="Times New Roman"/>
          <w:b/>
          <w:iCs/>
          <w:sz w:val="26"/>
        </w:rPr>
        <w:t xml:space="preserve"> erects barriers to entry and gives major companies exclusive control of the product.  </w:t>
      </w:r>
    </w:p>
    <w:p w14:paraId="234811CC" w14:textId="77777777" w:rsidR="004D399F" w:rsidRPr="003F6190" w:rsidRDefault="004D399F" w:rsidP="004D399F">
      <w:pPr>
        <w:rPr>
          <w:rFonts w:eastAsia="Cambria" w:cs="Times New Roman"/>
        </w:rPr>
      </w:pPr>
      <w:r w:rsidRPr="003F6190">
        <w:rPr>
          <w:rFonts w:eastAsia="Cambria" w:cs="Times New Roman"/>
          <w:b/>
          <w:bCs/>
          <w:sz w:val="26"/>
        </w:rPr>
        <w:t>Rajkumar 20</w:t>
      </w:r>
      <w:r w:rsidRPr="003F6190">
        <w:rPr>
          <w:rFonts w:eastAsia="Cambria" w:cs="Times New Roman"/>
        </w:rPr>
        <w:t xml:space="preserve"> </w:t>
      </w:r>
      <w:r w:rsidRPr="003F6190">
        <w:rPr>
          <w:rFonts w:eastAsia="Cambria" w:cs="Times New Roman"/>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3" w:history="1">
        <w:r w:rsidRPr="003F6190">
          <w:rPr>
            <w:rFonts w:eastAsia="Cambria" w:cs="Times New Roman"/>
            <w:sz w:val="16"/>
            <w:szCs w:val="16"/>
          </w:rPr>
          <w:t>CHSTM</w:t>
        </w:r>
      </w:hyperlink>
      <w:r w:rsidRPr="003F6190">
        <w:rPr>
          <w:rFonts w:eastAsia="Cambria" w:cs="Times New Roman"/>
        </w:rPr>
        <w:t xml:space="preserve"> </w:t>
      </w:r>
    </w:p>
    <w:p w14:paraId="1EDF94FB" w14:textId="77777777" w:rsidR="004D399F" w:rsidRPr="003F6190" w:rsidRDefault="004D399F" w:rsidP="004D399F">
      <w:pPr>
        <w:rPr>
          <w:rFonts w:eastAsia="Cambria" w:cs="Times New Roman"/>
          <w:u w:val="single"/>
        </w:rPr>
      </w:pPr>
      <w:r w:rsidRPr="003F6190">
        <w:rPr>
          <w:rFonts w:eastAsia="Cambria" w:cs="Times New Roman"/>
          <w:sz w:val="16"/>
        </w:rPr>
        <w:t xml:space="preserve">Second, </w:t>
      </w:r>
      <w:r w:rsidRPr="003F6190">
        <w:rPr>
          <w:rFonts w:eastAsia="Cambria" w:cs="Times New Roman"/>
          <w:highlight w:val="green"/>
          <w:u w:val="single"/>
        </w:rPr>
        <w:t>there is</w:t>
      </w:r>
      <w:r w:rsidRPr="003F6190">
        <w:rPr>
          <w:rFonts w:eastAsia="Cambria" w:cs="Times New Roman"/>
          <w:u w:val="single"/>
        </w:rPr>
        <w:t xml:space="preserve"> virtual </w:t>
      </w:r>
      <w:r w:rsidRPr="003F6190">
        <w:rPr>
          <w:rFonts w:eastAsia="Cambria" w:cs="Times New Roman"/>
          <w:highlight w:val="green"/>
          <w:u w:val="single"/>
        </w:rPr>
        <w:t>monopoly on insulin</w:t>
      </w:r>
      <w:r w:rsidRPr="003F6190">
        <w:rPr>
          <w:rFonts w:eastAsia="Cambria" w:cs="Times New Roman"/>
          <w:u w:val="single"/>
        </w:rPr>
        <w:t xml:space="preserve"> that has been sustained for decades</w:t>
      </w:r>
      <w:r w:rsidRPr="003F6190">
        <w:rPr>
          <w:rFonts w:eastAsia="Cambria" w:cs="Times New Roman"/>
          <w:sz w:val="16"/>
        </w:rPr>
        <w:t xml:space="preserve">. </w:t>
      </w:r>
      <w:r w:rsidRPr="003F6190">
        <w:rPr>
          <w:rFonts w:eastAsia="Cambria" w:cs="Times New Roman"/>
          <w:highlight w:val="green"/>
          <w:u w:val="single"/>
        </w:rPr>
        <w:t xml:space="preserve">Three companies, Novo Nordisk, </w:t>
      </w:r>
      <w:proofErr w:type="spellStart"/>
      <w:r w:rsidRPr="003F6190">
        <w:rPr>
          <w:rFonts w:eastAsia="Cambria" w:cs="Times New Roman"/>
          <w:highlight w:val="green"/>
          <w:u w:val="single"/>
        </w:rPr>
        <w:t>SanofiAventis</w:t>
      </w:r>
      <w:proofErr w:type="spellEnd"/>
      <w:r w:rsidRPr="003F6190">
        <w:rPr>
          <w:rFonts w:eastAsia="Cambria" w:cs="Times New Roman"/>
          <w:u w:val="single"/>
        </w:rPr>
        <w:t xml:space="preserve">, and </w:t>
      </w:r>
      <w:r w:rsidRPr="003F6190">
        <w:rPr>
          <w:rFonts w:eastAsia="Cambria" w:cs="Times New Roman"/>
          <w:highlight w:val="green"/>
          <w:u w:val="single"/>
        </w:rPr>
        <w:t>Eli Lilly control</w:t>
      </w:r>
      <w:r w:rsidRPr="003F6190">
        <w:rPr>
          <w:rFonts w:eastAsia="Cambria" w:cs="Times New Roman"/>
          <w:u w:val="single"/>
        </w:rPr>
        <w:t xml:space="preserve"> most of </w:t>
      </w:r>
      <w:r w:rsidRPr="003F6190">
        <w:rPr>
          <w:rFonts w:eastAsia="Cambria" w:cs="Times New Roman"/>
          <w:highlight w:val="green"/>
          <w:u w:val="single"/>
        </w:rPr>
        <w:t>the market</w:t>
      </w:r>
      <w:r w:rsidRPr="003F6190">
        <w:rPr>
          <w:rFonts w:eastAsia="Cambria" w:cs="Times New Roman"/>
          <w:sz w:val="16"/>
        </w:rPr>
        <w:t xml:space="preserve">.2 Until recently, </w:t>
      </w:r>
      <w:r w:rsidRPr="003F6190">
        <w:rPr>
          <w:rFonts w:eastAsia="Cambria" w:cs="Times New Roman"/>
          <w:u w:val="single"/>
        </w:rPr>
        <w:t>almost every insulin product sold in the United States was made by these 3 companies.</w:t>
      </w:r>
      <w:r w:rsidRPr="003F6190">
        <w:rPr>
          <w:rFonts w:eastAsia="Cambria" w:cs="Times New Roman"/>
          <w:sz w:val="16"/>
        </w:rPr>
        <w:t xml:space="preserve"> They </w:t>
      </w:r>
      <w:proofErr w:type="gramStart"/>
      <w:r w:rsidRPr="003F6190">
        <w:rPr>
          <w:rFonts w:eastAsia="Cambria" w:cs="Times New Roman"/>
          <w:u w:val="single"/>
        </w:rPr>
        <w:t>still continue</w:t>
      </w:r>
      <w:proofErr w:type="gramEnd"/>
      <w:r w:rsidRPr="003F6190">
        <w:rPr>
          <w:rFonts w:eastAsia="Cambria" w:cs="Times New Roman"/>
          <w:u w:val="single"/>
        </w:rPr>
        <w:t xml:space="preserve"> to have a monopolistic hold on an essential product, with limited competition, and no regulations in effect to cap or control prices.</w:t>
      </w:r>
    </w:p>
    <w:p w14:paraId="02631ACF" w14:textId="77777777" w:rsidR="004D399F" w:rsidRDefault="004D399F" w:rsidP="004D399F">
      <w:pPr>
        <w:rPr>
          <w:rFonts w:eastAsia="Cambria" w:cs="Times New Roman"/>
          <w:sz w:val="16"/>
        </w:rPr>
      </w:pPr>
      <w:r w:rsidRPr="003F6190">
        <w:rPr>
          <w:rFonts w:eastAsia="Cambria" w:cs="Times New Roman"/>
          <w:sz w:val="16"/>
        </w:rPr>
        <w:t xml:space="preserve">Third, </w:t>
      </w:r>
      <w:r w:rsidRPr="003F6190">
        <w:rPr>
          <w:rFonts w:eastAsia="Cambria" w:cs="Times New Roman"/>
          <w:highlight w:val="green"/>
          <w:u w:val="single"/>
        </w:rPr>
        <w:t>there is the problem of patent evergreening</w:t>
      </w:r>
      <w:r w:rsidRPr="003F6190">
        <w:rPr>
          <w:rFonts w:eastAsia="Cambria" w:cs="Times New Roman"/>
          <w:sz w:val="16"/>
        </w:rPr>
        <w:t xml:space="preserve">.15 </w:t>
      </w:r>
      <w:r w:rsidRPr="003F6190">
        <w:rPr>
          <w:rFonts w:eastAsia="Cambria" w:cs="Times New Roman"/>
          <w:u w:val="single"/>
        </w:rPr>
        <w:t>For a drug that was first made in 1921, it is hard to imagine that insulin is still under patent protection</w:t>
      </w:r>
      <w:r w:rsidRPr="003F6190">
        <w:rPr>
          <w:rFonts w:eastAsia="Cambria" w:cs="Times New Roman"/>
          <w:sz w:val="16"/>
        </w:rPr>
        <w:t xml:space="preserve">. However, as Table 2 points, </w:t>
      </w:r>
      <w:r w:rsidRPr="003F6190">
        <w:rPr>
          <w:rFonts w:eastAsia="Cambria" w:cs="Times New Roman"/>
          <w:u w:val="single"/>
        </w:rPr>
        <w:t>from 1921 to early 2000s, there has been a continued improvement in insulin formulations.</w:t>
      </w:r>
      <w:r w:rsidRPr="003F6190">
        <w:rPr>
          <w:rFonts w:eastAsia="Cambria" w:cs="Times New Roman"/>
          <w:sz w:val="16"/>
        </w:rPr>
        <w:t xml:space="preserve"> </w:t>
      </w:r>
      <w:r w:rsidRPr="003F6190">
        <w:rPr>
          <w:rFonts w:eastAsia="Cambria" w:cs="Times New Roman"/>
          <w:highlight w:val="green"/>
          <w:u w:val="single"/>
        </w:rPr>
        <w:t>Each new formulation provided more reliable control</w:t>
      </w:r>
      <w:r w:rsidRPr="003F6190">
        <w:rPr>
          <w:rFonts w:eastAsia="Cambria" w:cs="Times New Roman"/>
          <w:u w:val="single"/>
        </w:rPr>
        <w:t xml:space="preserve"> of diabetes, provided </w:t>
      </w:r>
      <w:r w:rsidRPr="003F6190">
        <w:rPr>
          <w:rFonts w:eastAsia="Cambria" w:cs="Times New Roman"/>
          <w:highlight w:val="green"/>
          <w:u w:val="single"/>
        </w:rPr>
        <w:t>more convenience, but also</w:t>
      </w:r>
      <w:r w:rsidRPr="003F6190">
        <w:rPr>
          <w:rFonts w:eastAsia="Cambria" w:cs="Times New Roman"/>
          <w:u w:val="single"/>
        </w:rPr>
        <w:t xml:space="preserve"> came with </w:t>
      </w:r>
      <w:r w:rsidRPr="003F6190">
        <w:rPr>
          <w:rFonts w:eastAsia="Cambria" w:cs="Times New Roman"/>
          <w:highlight w:val="green"/>
          <w:u w:val="single"/>
        </w:rPr>
        <w:t>new patents</w:t>
      </w:r>
      <w:r w:rsidRPr="003F6190">
        <w:rPr>
          <w:rFonts w:eastAsia="Cambria" w:cs="Times New Roman"/>
          <w:sz w:val="16"/>
        </w:rPr>
        <w:t xml:space="preserve">. </w:t>
      </w:r>
      <w:r w:rsidRPr="003F6190">
        <w:rPr>
          <w:rFonts w:eastAsia="Cambria" w:cs="Times New Roman"/>
          <w:highlight w:val="green"/>
          <w:u w:val="single"/>
        </w:rPr>
        <w:t>New</w:t>
      </w:r>
      <w:r w:rsidRPr="003F6190">
        <w:rPr>
          <w:rFonts w:eastAsia="Cambria" w:cs="Times New Roman"/>
          <w:u w:val="single"/>
        </w:rPr>
        <w:t xml:space="preserve">er </w:t>
      </w:r>
      <w:r w:rsidRPr="003F6190">
        <w:rPr>
          <w:rFonts w:eastAsia="Cambria" w:cs="Times New Roman"/>
          <w:highlight w:val="green"/>
          <w:u w:val="single"/>
        </w:rPr>
        <w:t>formulations</w:t>
      </w:r>
      <w:r w:rsidRPr="003F6190">
        <w:rPr>
          <w:rFonts w:eastAsia="Cambria" w:cs="Times New Roman"/>
          <w:u w:val="single"/>
        </w:rPr>
        <w:t xml:space="preserve"> have </w:t>
      </w:r>
      <w:r w:rsidRPr="003F6190">
        <w:rPr>
          <w:rFonts w:eastAsia="Cambria" w:cs="Times New Roman"/>
          <w:highlight w:val="green"/>
          <w:u w:val="single"/>
        </w:rPr>
        <w:t>prolong</w:t>
      </w:r>
      <w:r w:rsidRPr="003F6190">
        <w:rPr>
          <w:rFonts w:eastAsia="Cambria" w:cs="Times New Roman"/>
          <w:u w:val="single"/>
        </w:rPr>
        <w:t xml:space="preserve">ed the </w:t>
      </w:r>
      <w:r w:rsidRPr="003F6190">
        <w:rPr>
          <w:rFonts w:eastAsia="Cambria" w:cs="Times New Roman"/>
          <w:highlight w:val="green"/>
          <w:u w:val="single"/>
        </w:rPr>
        <w:t>patent life and extend</w:t>
      </w:r>
      <w:r w:rsidRPr="003F6190">
        <w:rPr>
          <w:rFonts w:eastAsia="Cambria" w:cs="Times New Roman"/>
          <w:u w:val="single"/>
        </w:rPr>
        <w:t xml:space="preserve">ed the </w:t>
      </w:r>
      <w:r w:rsidRPr="003F6190">
        <w:rPr>
          <w:rFonts w:eastAsia="Cambria" w:cs="Times New Roman"/>
          <w:highlight w:val="green"/>
          <w:u w:val="single"/>
        </w:rPr>
        <w:t>monopoly</w:t>
      </w:r>
      <w:r w:rsidRPr="003F6190">
        <w:rPr>
          <w:rFonts w:eastAsia="Cambria" w:cs="Times New Roman"/>
          <w:sz w:val="16"/>
        </w:rPr>
        <w:t xml:space="preserve"> on these products to the present day. In addition to prolonging patent life, with the introduction of improved analog versions of insulin, pharmaceutical companies have resorted to filing and securing multiple patents on the same drug.15 For example, </w:t>
      </w:r>
      <w:r w:rsidRPr="003F6190">
        <w:rPr>
          <w:rFonts w:eastAsia="Cambria" w:cs="Times New Roman"/>
          <w:highlight w:val="green"/>
          <w:u w:val="single"/>
        </w:rPr>
        <w:t>70 patents have been filed for Lantus since the drug</w:t>
      </w:r>
      <w:r w:rsidRPr="003F6190">
        <w:rPr>
          <w:rFonts w:eastAsia="Cambria" w:cs="Times New Roman"/>
          <w:u w:val="single"/>
        </w:rPr>
        <w:t xml:space="preserve"> was first </w:t>
      </w:r>
      <w:r w:rsidRPr="003F6190">
        <w:rPr>
          <w:rFonts w:eastAsia="Cambria" w:cs="Times New Roman"/>
          <w:highlight w:val="green"/>
          <w:u w:val="single"/>
        </w:rPr>
        <w:t>introduced</w:t>
      </w:r>
      <w:r w:rsidRPr="003F6190">
        <w:rPr>
          <w:rFonts w:eastAsia="Cambria" w:cs="Times New Roman"/>
          <w:u w:val="single"/>
        </w:rPr>
        <w:t xml:space="preserve">, which can technically provide more than </w:t>
      </w:r>
      <w:r w:rsidRPr="003F6190">
        <w:rPr>
          <w:rFonts w:eastAsia="Cambria" w:cs="Times New Roman"/>
          <w:highlight w:val="green"/>
          <w:u w:val="single"/>
        </w:rPr>
        <w:t>30 additional years of monopoly</w:t>
      </w:r>
      <w:r w:rsidRPr="003F6190">
        <w:rPr>
          <w:rFonts w:eastAsia="Cambria" w:cs="Times New Roman"/>
          <w:u w:val="single"/>
        </w:rPr>
        <w:t xml:space="preserve"> protection</w:t>
      </w:r>
      <w:r w:rsidRPr="003F6190">
        <w:rPr>
          <w:rFonts w:eastAsia="Cambria" w:cs="Times New Roman"/>
          <w:sz w:val="16"/>
        </w:rPr>
        <w:t xml:space="preserve">. Even more worrisome are lawsuits filed to prevent new competition alleging patent violation16 and possible “pay-for-delay” schemes in which competitors are paid money to delay market entry. </w:t>
      </w:r>
    </w:p>
    <w:p w14:paraId="2F081E77" w14:textId="77777777" w:rsidR="004D399F" w:rsidRPr="003F6190" w:rsidRDefault="004D399F" w:rsidP="004D399F">
      <w:pPr>
        <w:rPr>
          <w:rFonts w:eastAsia="Cambria" w:cs="Times New Roman"/>
          <w:sz w:val="16"/>
        </w:rPr>
      </w:pPr>
    </w:p>
    <w:p w14:paraId="6585759A" w14:textId="77777777" w:rsidR="004D399F" w:rsidRPr="003F6190" w:rsidRDefault="004D399F" w:rsidP="004D399F">
      <w:pPr>
        <w:keepNext/>
        <w:keepLines/>
        <w:spacing w:before="40" w:after="0"/>
        <w:outlineLvl w:val="3"/>
        <w:rPr>
          <w:rFonts w:eastAsia="MS Gothic" w:cs="Times New Roman"/>
          <w:b/>
          <w:iCs/>
          <w:sz w:val="26"/>
        </w:rPr>
      </w:pPr>
      <w:r w:rsidRPr="003F6190">
        <w:rPr>
          <w:rFonts w:eastAsia="MS Gothic" w:cs="Times New Roman"/>
          <w:b/>
          <w:iCs/>
          <w:sz w:val="26"/>
        </w:rPr>
        <w:t>Generic competition arises as a patent expires – evergreening and stacked patents on Insulin delays it which drastically raises prices.</w:t>
      </w:r>
    </w:p>
    <w:p w14:paraId="4BFD7288" w14:textId="77777777" w:rsidR="004D399F" w:rsidRPr="003F6190" w:rsidRDefault="004D399F" w:rsidP="004D399F">
      <w:pPr>
        <w:rPr>
          <w:rFonts w:eastAsia="Cambria" w:cs="Times New Roman"/>
        </w:rPr>
      </w:pPr>
      <w:r w:rsidRPr="003F6190">
        <w:rPr>
          <w:rFonts w:eastAsia="Cambria" w:cs="Times New Roman"/>
          <w:b/>
          <w:bCs/>
          <w:sz w:val="26"/>
        </w:rPr>
        <w:t>Christensen 20</w:t>
      </w:r>
      <w:r w:rsidRPr="003F6190">
        <w:rPr>
          <w:rFonts w:eastAsia="Cambria" w:cs="Times New Roman"/>
        </w:rPr>
        <w:t xml:space="preserve"> </w:t>
      </w:r>
      <w:r w:rsidRPr="003F6190">
        <w:rPr>
          <w:rFonts w:eastAsia="Cambria" w:cs="Times New Roman"/>
          <w:sz w:val="16"/>
          <w:szCs w:val="16"/>
        </w:rPr>
        <w:t xml:space="preserve">[Connor Christensen, "The Evergreen Forests of Insulin Patents", </w:t>
      </w:r>
      <w:proofErr w:type="spellStart"/>
      <w:r w:rsidRPr="003F6190">
        <w:rPr>
          <w:rFonts w:eastAsia="Cambria" w:cs="Times New Roman"/>
          <w:sz w:val="16"/>
          <w:szCs w:val="16"/>
        </w:rPr>
        <w:t>Awakenwfu</w:t>
      </w:r>
      <w:proofErr w:type="spellEnd"/>
      <w:r w:rsidRPr="003F6190">
        <w:rPr>
          <w:rFonts w:eastAsia="Cambria" w:cs="Times New Roman"/>
          <w:sz w:val="16"/>
          <w:szCs w:val="16"/>
        </w:rPr>
        <w:t>, The Creative Journal of Contemporary Bioethics, 9-14-2020, https://awakenwfu.com/2020/09/14/the-evergreen-forests-of-insulin-patents/, accessed: 9-7-2021.] //CHSTM and Lex VM</w:t>
      </w:r>
    </w:p>
    <w:p w14:paraId="551FA039" w14:textId="77777777" w:rsidR="004D399F" w:rsidRPr="003F6190" w:rsidRDefault="004D399F" w:rsidP="004D399F">
      <w:pPr>
        <w:rPr>
          <w:rFonts w:eastAsia="Cambria" w:cs="Times New Roman"/>
          <w:sz w:val="16"/>
        </w:rPr>
      </w:pPr>
      <w:r w:rsidRPr="003F6190">
        <w:rPr>
          <w:rFonts w:eastAsia="Cambria" w:cs="Times New Roman"/>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3F6190">
        <w:rPr>
          <w:rFonts w:eastAsia="Cambria" w:cs="Times New Roman"/>
          <w:highlight w:val="green"/>
          <w:u w:val="single"/>
        </w:rPr>
        <w:t xml:space="preserve">People with Type I </w:t>
      </w:r>
      <w:r w:rsidRPr="0039404C">
        <w:rPr>
          <w:rFonts w:eastAsia="Cambria" w:cs="Times New Roman"/>
          <w:highlight w:val="green"/>
          <w:u w:val="single"/>
        </w:rPr>
        <w:t xml:space="preserve">and Type II diabetes </w:t>
      </w:r>
      <w:r w:rsidRPr="003F6190">
        <w:rPr>
          <w:rFonts w:eastAsia="Cambria" w:cs="Times New Roman"/>
          <w:highlight w:val="green"/>
          <w:u w:val="single"/>
        </w:rPr>
        <w:t>constantly depend on insulin</w:t>
      </w:r>
      <w:r w:rsidRPr="003F6190">
        <w:rPr>
          <w:rFonts w:eastAsia="Cambria" w:cs="Times New Roman"/>
          <w:u w:val="single"/>
        </w:rPr>
        <w:t xml:space="preserve"> injections to supplement their insufficient natural production of the blood-sugar regulating hormone in their pancreas.</w:t>
      </w:r>
      <w:r w:rsidRPr="003F6190">
        <w:rPr>
          <w:rFonts w:eastAsia="Cambria" w:cs="Times New Roman"/>
          <w:sz w:val="16"/>
        </w:rPr>
        <w:t xml:space="preserve">[1] </w:t>
      </w:r>
      <w:r w:rsidRPr="003F6190">
        <w:rPr>
          <w:rFonts w:eastAsia="Cambria" w:cs="Times New Roman"/>
          <w:highlight w:val="green"/>
          <w:u w:val="single"/>
        </w:rPr>
        <w:t>Without this</w:t>
      </w:r>
      <w:r w:rsidRPr="003F6190">
        <w:rPr>
          <w:rFonts w:eastAsia="Cambria" w:cs="Times New Roman"/>
          <w:sz w:val="16"/>
        </w:rPr>
        <w:t xml:space="preserve"> hormone, </w:t>
      </w:r>
      <w:r w:rsidRPr="003F6190">
        <w:rPr>
          <w:rFonts w:eastAsia="Cambria" w:cs="Times New Roman"/>
          <w:u w:val="single"/>
        </w:rPr>
        <w:t xml:space="preserve">a diabetic person’s </w:t>
      </w:r>
      <w:r w:rsidRPr="003F6190">
        <w:rPr>
          <w:rFonts w:eastAsia="Cambria" w:cs="Times New Roman"/>
          <w:highlight w:val="green"/>
          <w:u w:val="single"/>
        </w:rPr>
        <w:t>life expectancy is short and riddled with</w:t>
      </w:r>
      <w:r w:rsidRPr="003F6190">
        <w:rPr>
          <w:rFonts w:eastAsia="Cambria" w:cs="Times New Roman"/>
          <w:u w:val="single"/>
        </w:rPr>
        <w:t xml:space="preserve"> many serious </w:t>
      </w:r>
      <w:r w:rsidRPr="003F6190">
        <w:rPr>
          <w:rFonts w:eastAsia="Cambria" w:cs="Times New Roman"/>
          <w:highlight w:val="green"/>
          <w:u w:val="single"/>
        </w:rPr>
        <w:t>health complications</w:t>
      </w:r>
      <w:r w:rsidRPr="003F6190">
        <w:rPr>
          <w:rFonts w:eastAsia="Cambria" w:cs="Times New Roman"/>
          <w:u w:val="single"/>
        </w:rPr>
        <w:t>.</w:t>
      </w:r>
      <w:r w:rsidRPr="003F6190">
        <w:rPr>
          <w:rFonts w:eastAsia="Cambria" w:cs="Times New Roman"/>
          <w:sz w:val="16"/>
        </w:rPr>
        <w:t xml:space="preserve">[2] For many decades insulin was readily accessible and affordable for those who needed it. Recently, however, things have changed. </w:t>
      </w:r>
      <w:r w:rsidRPr="003F6190">
        <w:rPr>
          <w:rFonts w:eastAsia="Cambria" w:cs="Times New Roman"/>
          <w:u w:val="single"/>
        </w:rPr>
        <w:t xml:space="preserve">In 1996, the list price of a single vial of insulin manufactured by Eli Lilly, a pharmaceutical firm, was only $25.[3] Since then, </w:t>
      </w:r>
      <w:r w:rsidRPr="003F6190">
        <w:rPr>
          <w:rFonts w:eastAsia="Cambria" w:cs="Times New Roman"/>
          <w:highlight w:val="green"/>
          <w:u w:val="single"/>
        </w:rPr>
        <w:t>the formula for</w:t>
      </w:r>
      <w:r w:rsidRPr="003F6190">
        <w:rPr>
          <w:rFonts w:eastAsia="Cambria" w:cs="Times New Roman"/>
          <w:u w:val="single"/>
        </w:rPr>
        <w:t xml:space="preserve"> the same bottle of </w:t>
      </w:r>
      <w:r w:rsidRPr="003F6190">
        <w:rPr>
          <w:rFonts w:eastAsia="Cambria" w:cs="Times New Roman"/>
          <w:b/>
          <w:iCs/>
          <w:highlight w:val="green"/>
          <w:u w:val="single"/>
        </w:rPr>
        <w:t>insulin hasn’t changed</w:t>
      </w:r>
      <w:r w:rsidRPr="003F6190">
        <w:rPr>
          <w:rFonts w:eastAsia="Cambria" w:cs="Times New Roman"/>
          <w:b/>
          <w:iCs/>
          <w:u w:val="single"/>
        </w:rPr>
        <w:t>, but the list price has gone up</w:t>
      </w:r>
      <w:r w:rsidRPr="003F6190">
        <w:rPr>
          <w:rFonts w:eastAsia="Cambria" w:cs="Times New Roman"/>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3F6190">
        <w:rPr>
          <w:rFonts w:eastAsia="Cambria" w:cs="Times New Roman"/>
          <w:u w:val="single"/>
        </w:rPr>
        <w:t>27% of diabetics report that affording insulin has impacted their daily life</w:t>
      </w:r>
      <w:r w:rsidRPr="003F6190">
        <w:rPr>
          <w:rFonts w:eastAsia="Cambria" w:cs="Times New Roman"/>
          <w:sz w:val="16"/>
        </w:rPr>
        <w:t xml:space="preserve">.[9] The financially vulnerable are particularly put at risk by these exorbitant list prices.  Being </w:t>
      </w:r>
      <w:r w:rsidRPr="003F6190">
        <w:rPr>
          <w:rFonts w:eastAsia="Cambria" w:cs="Times New Roman"/>
          <w:b/>
          <w:iCs/>
          <w:u w:val="single"/>
        </w:rPr>
        <w:t>economically vulnerable</w:t>
      </w:r>
      <w:r w:rsidRPr="003F6190">
        <w:rPr>
          <w:rFonts w:eastAsia="Cambria" w:cs="Times New Roman"/>
          <w:u w:val="single"/>
        </w:rPr>
        <w:t xml:space="preserve"> and </w:t>
      </w:r>
      <w:r w:rsidRPr="003F6190">
        <w:rPr>
          <w:rFonts w:eastAsia="Cambria" w:cs="Times New Roman"/>
          <w:b/>
          <w:iCs/>
          <w:highlight w:val="green"/>
          <w:u w:val="single"/>
        </w:rPr>
        <w:t>diabetic</w:t>
      </w:r>
      <w:r w:rsidRPr="003F6190">
        <w:rPr>
          <w:rFonts w:eastAsia="Cambria" w:cs="Times New Roman"/>
          <w:u w:val="single"/>
        </w:rPr>
        <w:t xml:space="preserve"> requires </w:t>
      </w:r>
      <w:r w:rsidRPr="003F6190">
        <w:rPr>
          <w:rFonts w:eastAsia="Cambria" w:cs="Times New Roman"/>
          <w:b/>
          <w:iCs/>
          <w:highlight w:val="green"/>
          <w:u w:val="single"/>
        </w:rPr>
        <w:t>people</w:t>
      </w:r>
      <w:r w:rsidRPr="003F6190">
        <w:rPr>
          <w:rFonts w:eastAsia="Cambria" w:cs="Times New Roman"/>
          <w:u w:val="single"/>
        </w:rPr>
        <w:t xml:space="preserve"> to </w:t>
      </w:r>
      <w:r w:rsidRPr="003F6190">
        <w:rPr>
          <w:rFonts w:eastAsia="Cambria" w:cs="Times New Roman"/>
          <w:b/>
          <w:iCs/>
          <w:highlight w:val="green"/>
          <w:u w:val="single"/>
        </w:rPr>
        <w:t>make sacrifices</w:t>
      </w:r>
      <w:r w:rsidRPr="003F6190">
        <w:rPr>
          <w:rFonts w:eastAsia="Cambria" w:cs="Times New Roman"/>
          <w:u w:val="single"/>
        </w:rPr>
        <w:t xml:space="preserve"> in other parts of their lives </w:t>
      </w:r>
      <w:r w:rsidRPr="003F6190">
        <w:rPr>
          <w:rFonts w:eastAsia="Cambria" w:cs="Times New Roman"/>
          <w:highlight w:val="green"/>
          <w:u w:val="single"/>
        </w:rPr>
        <w:t>to</w:t>
      </w:r>
      <w:r w:rsidRPr="003F6190">
        <w:rPr>
          <w:rFonts w:eastAsia="Cambria" w:cs="Times New Roman"/>
          <w:u w:val="single"/>
        </w:rPr>
        <w:t xml:space="preserve"> keep </w:t>
      </w:r>
      <w:r w:rsidRPr="003F6190">
        <w:rPr>
          <w:rFonts w:eastAsia="Cambria" w:cs="Times New Roman"/>
          <w:highlight w:val="green"/>
          <w:u w:val="single"/>
        </w:rPr>
        <w:t>afford</w:t>
      </w:r>
      <w:r w:rsidRPr="003F6190">
        <w:rPr>
          <w:rFonts w:eastAsia="Cambria" w:cs="Times New Roman"/>
          <w:u w:val="single"/>
        </w:rPr>
        <w:t xml:space="preserve">ing </w:t>
      </w:r>
      <w:r w:rsidRPr="003F6190">
        <w:rPr>
          <w:rFonts w:eastAsia="Cambria" w:cs="Times New Roman"/>
          <w:highlight w:val="green"/>
          <w:u w:val="single"/>
        </w:rPr>
        <w:t>insulin</w:t>
      </w:r>
      <w:r w:rsidRPr="003F6190">
        <w:rPr>
          <w:rFonts w:eastAsia="Cambria" w:cs="Times New Roman"/>
          <w:u w:val="single"/>
        </w:rPr>
        <w:t xml:space="preserve">.[10] These sacrifices </w:t>
      </w:r>
      <w:r w:rsidRPr="003F6190">
        <w:rPr>
          <w:rFonts w:eastAsia="Cambria" w:cs="Times New Roman"/>
          <w:highlight w:val="green"/>
          <w:u w:val="single"/>
        </w:rPr>
        <w:t>include</w:t>
      </w:r>
      <w:r w:rsidRPr="003F6190">
        <w:rPr>
          <w:rFonts w:eastAsia="Cambria" w:cs="Times New Roman"/>
          <w:u w:val="single"/>
        </w:rPr>
        <w:t xml:space="preserve"> staying at undesirable jobs, maintaining unhealthy relationships, foregoing higher education, </w:t>
      </w:r>
      <w:r w:rsidRPr="003F6190">
        <w:rPr>
          <w:rFonts w:eastAsia="Cambria" w:cs="Times New Roman"/>
          <w:highlight w:val="green"/>
          <w:u w:val="single"/>
        </w:rPr>
        <w:t>selling valuables</w:t>
      </w:r>
      <w:r w:rsidRPr="003F6190">
        <w:rPr>
          <w:rFonts w:eastAsia="Cambria" w:cs="Times New Roman"/>
          <w:u w:val="single"/>
        </w:rPr>
        <w:t xml:space="preserve">, </w:t>
      </w:r>
      <w:r w:rsidRPr="003F6190">
        <w:rPr>
          <w:rFonts w:eastAsia="Cambria" w:cs="Times New Roman"/>
          <w:highlight w:val="green"/>
          <w:u w:val="single"/>
        </w:rPr>
        <w:t>and rationing food.</w:t>
      </w:r>
      <w:r w:rsidRPr="003F6190">
        <w:rPr>
          <w:rFonts w:eastAsia="Cambria" w:cs="Times New Roman"/>
          <w:sz w:val="16"/>
        </w:rPr>
        <w:t xml:space="preserve">[11] However, sometimes, even these sacrifices aren’t enough. In 2017, after aging out of his mother’s health insurance and despite making above minimum wage, Alec Smith, a 26-year-old diabetic man, died because he </w:t>
      </w:r>
      <w:proofErr w:type="gramStart"/>
      <w:r w:rsidRPr="003F6190">
        <w:rPr>
          <w:rFonts w:eastAsia="Cambria" w:cs="Times New Roman"/>
          <w:sz w:val="16"/>
        </w:rPr>
        <w:t>wasn’t able to</w:t>
      </w:r>
      <w:proofErr w:type="gramEnd"/>
      <w:r w:rsidRPr="003F6190">
        <w:rPr>
          <w:rFonts w:eastAsia="Cambria" w:cs="Times New Roman"/>
          <w:sz w:val="16"/>
        </w:rPr>
        <w:t xml:space="preserve"> afford enough insulin to live.[12] Tragic losses of life, like Alec’s, are entirely preventable, and there are a number of potential solutions that can fix or at least ameliorate the situation. </w:t>
      </w:r>
      <w:r w:rsidRPr="003F6190">
        <w:rPr>
          <w:rFonts w:eastAsia="Cambria" w:cs="Times New Roman"/>
          <w:u w:val="single"/>
        </w:rPr>
        <w:t>Finding methods to prevent “</w:t>
      </w:r>
      <w:r w:rsidRPr="003F6190">
        <w:rPr>
          <w:rFonts w:eastAsia="Cambria" w:cs="Times New Roman"/>
          <w:b/>
          <w:iCs/>
          <w:u w:val="single"/>
        </w:rPr>
        <w:t>patent evergreening ”</w:t>
      </w:r>
      <w:r w:rsidRPr="003F6190">
        <w:rPr>
          <w:rFonts w:eastAsia="Cambria" w:cs="Times New Roman"/>
          <w:u w:val="single"/>
        </w:rPr>
        <w:t xml:space="preserve"> is one of the possible solutions to the insulin crisis.[</w:t>
      </w:r>
      <w:r w:rsidRPr="003F6190">
        <w:rPr>
          <w:rFonts w:eastAsia="Cambria" w:cs="Times New Roman"/>
          <w:sz w:val="16"/>
        </w:rPr>
        <w:t xml:space="preserve">13] </w:t>
      </w:r>
      <w:r w:rsidRPr="003F6190">
        <w:rPr>
          <w:rFonts w:eastAsia="Cambria" w:cs="Times New Roman"/>
          <w:highlight w:val="green"/>
          <w:u w:val="single"/>
        </w:rPr>
        <w:t>Evergreening occurs when</w:t>
      </w:r>
      <w:r w:rsidRPr="003F6190">
        <w:rPr>
          <w:rFonts w:eastAsia="Cambria" w:cs="Times New Roman"/>
          <w:u w:val="single"/>
        </w:rPr>
        <w:t xml:space="preserve"> brand-name </w:t>
      </w:r>
      <w:r w:rsidRPr="003F6190">
        <w:rPr>
          <w:rFonts w:eastAsia="Cambria" w:cs="Times New Roman"/>
          <w:highlight w:val="green"/>
          <w:u w:val="single"/>
        </w:rPr>
        <w:t>companies patent “new inventions” that,</w:t>
      </w:r>
      <w:r w:rsidRPr="003F6190">
        <w:rPr>
          <w:rFonts w:eastAsia="Cambria" w:cs="Times New Roman"/>
          <w:u w:val="single"/>
        </w:rPr>
        <w:t xml:space="preserve"> in actuality, </w:t>
      </w:r>
      <w:r w:rsidRPr="003F6190">
        <w:rPr>
          <w:rFonts w:eastAsia="Cambria" w:cs="Times New Roman"/>
          <w:highlight w:val="green"/>
          <w:u w:val="single"/>
        </w:rPr>
        <w:t>are</w:t>
      </w:r>
      <w:r w:rsidRPr="003F6190">
        <w:rPr>
          <w:rFonts w:eastAsia="Cambria" w:cs="Times New Roman"/>
          <w:u w:val="single"/>
        </w:rPr>
        <w:t xml:space="preserve"> simply </w:t>
      </w:r>
      <w:r w:rsidRPr="003F6190">
        <w:rPr>
          <w:rFonts w:eastAsia="Cambria" w:cs="Times New Roman"/>
          <w:highlight w:val="green"/>
          <w:u w:val="single"/>
        </w:rPr>
        <w:t>old drugs with</w:t>
      </w:r>
      <w:r w:rsidRPr="003F6190">
        <w:rPr>
          <w:rFonts w:eastAsia="Cambria" w:cs="Times New Roman"/>
          <w:u w:val="single"/>
        </w:rPr>
        <w:t xml:space="preserve"> slight </w:t>
      </w:r>
      <w:r w:rsidRPr="003F6190">
        <w:rPr>
          <w:rFonts w:eastAsia="Cambria" w:cs="Times New Roman"/>
          <w:highlight w:val="green"/>
          <w:u w:val="single"/>
        </w:rPr>
        <w:t>modifications</w:t>
      </w:r>
      <w:r w:rsidRPr="003F6190">
        <w:rPr>
          <w:rFonts w:eastAsia="Cambria" w:cs="Times New Roman"/>
          <w:sz w:val="16"/>
        </w:rPr>
        <w:t xml:space="preserve">.[14]  Evergreening a patent can be done in various ways </w:t>
      </w:r>
      <w:r w:rsidRPr="003F6190">
        <w:rPr>
          <w:rFonts w:eastAsia="Cambria" w:cs="Times New Roman"/>
          <w:u w:val="single"/>
        </w:rPr>
        <w:t xml:space="preserve">such as by </w:t>
      </w:r>
      <w:r w:rsidRPr="003F6190">
        <w:rPr>
          <w:rFonts w:eastAsia="Cambria" w:cs="Times New Roman"/>
          <w:b/>
          <w:iCs/>
          <w:highlight w:val="green"/>
          <w:u w:val="single"/>
        </w:rPr>
        <w:t>“stacking patents,”</w:t>
      </w:r>
      <w:r w:rsidRPr="003F6190">
        <w:rPr>
          <w:rFonts w:eastAsia="Cambria" w:cs="Times New Roman"/>
          <w:u w:val="single"/>
        </w:rPr>
        <w:t xml:space="preserve"> (</w:t>
      </w:r>
      <w:r w:rsidRPr="003F6190">
        <w:rPr>
          <w:rFonts w:eastAsia="Cambria" w:cs="Times New Roman"/>
          <w:highlight w:val="green"/>
          <w:u w:val="single"/>
        </w:rPr>
        <w:t>cover</w:t>
      </w:r>
      <w:r w:rsidRPr="003F6190">
        <w:rPr>
          <w:rFonts w:eastAsia="Cambria" w:cs="Times New Roman"/>
          <w:u w:val="single"/>
        </w:rPr>
        <w:t xml:space="preserve">ing </w:t>
      </w:r>
      <w:r w:rsidRPr="003F6190">
        <w:rPr>
          <w:rFonts w:eastAsia="Cambria" w:cs="Times New Roman"/>
          <w:highlight w:val="green"/>
          <w:u w:val="single"/>
        </w:rPr>
        <w:t>one drug with multiple patents</w:t>
      </w:r>
      <w:r w:rsidRPr="003F6190">
        <w:rPr>
          <w:rFonts w:eastAsia="Cambria" w:cs="Times New Roman"/>
          <w:u w:val="single"/>
        </w:rPr>
        <w:t>) or by making small improvements to the drug and then pulling the old drug from the market.</w:t>
      </w:r>
      <w:r w:rsidRPr="003F6190">
        <w:rPr>
          <w:rFonts w:eastAsia="Cambria" w:cs="Times New Roman"/>
          <w:sz w:val="16"/>
        </w:rPr>
        <w:t xml:space="preserve">[15]  Insulin, like many other drugs, has fallen prey to such evergreening.[16] Traditionally, patent </w:t>
      </w:r>
      <w:r w:rsidRPr="003F6190">
        <w:rPr>
          <w:rFonts w:eastAsia="Cambria" w:cs="Times New Roman"/>
          <w:highlight w:val="green"/>
          <w:u w:val="single"/>
        </w:rPr>
        <w:t>monopolies</w:t>
      </w:r>
      <w:r w:rsidRPr="003F6190">
        <w:rPr>
          <w:rFonts w:eastAsia="Cambria" w:cs="Times New Roman"/>
          <w:sz w:val="16"/>
        </w:rPr>
        <w:t xml:space="preserve"> on drugs </w:t>
      </w:r>
      <w:r w:rsidRPr="003F6190">
        <w:rPr>
          <w:rFonts w:eastAsia="Cambria" w:cs="Times New Roman"/>
          <w:u w:val="single"/>
        </w:rPr>
        <w:t xml:space="preserve">eventually </w:t>
      </w:r>
      <w:r w:rsidRPr="003F6190">
        <w:rPr>
          <w:rFonts w:eastAsia="Cambria" w:cs="Times New Roman"/>
          <w:highlight w:val="green"/>
          <w:u w:val="single"/>
        </w:rPr>
        <w:t>give way to generic competition after the patent expires</w:t>
      </w:r>
      <w:r w:rsidRPr="003F6190">
        <w:rPr>
          <w:rFonts w:eastAsia="Cambria" w:cs="Times New Roman"/>
          <w:u w:val="single"/>
        </w:rPr>
        <w:t>.</w:t>
      </w:r>
      <w:r w:rsidRPr="003F6190">
        <w:rPr>
          <w:rFonts w:eastAsia="Cambria" w:cs="Times New Roman"/>
          <w:sz w:val="16"/>
        </w:rPr>
        <w:t xml:space="preserve">  Upon expiration of the original patent other entities are allowed to produce the drug.[17] </w:t>
      </w:r>
      <w:r w:rsidRPr="003F6190">
        <w:rPr>
          <w:rFonts w:eastAsia="Cambria" w:cs="Times New Roman"/>
          <w:highlight w:val="green"/>
          <w:u w:val="single"/>
        </w:rPr>
        <w:t>Evergreening</w:t>
      </w:r>
      <w:r w:rsidRPr="003F6190">
        <w:rPr>
          <w:rFonts w:eastAsia="Cambria" w:cs="Times New Roman"/>
          <w:u w:val="single"/>
        </w:rPr>
        <w:t xml:space="preserve">, however, </w:t>
      </w:r>
      <w:r w:rsidRPr="003F6190">
        <w:rPr>
          <w:rFonts w:eastAsia="Cambria" w:cs="Times New Roman"/>
          <w:b/>
          <w:iCs/>
          <w:highlight w:val="green"/>
          <w:u w:val="single"/>
        </w:rPr>
        <w:t>delays this</w:t>
      </w:r>
      <w:r w:rsidRPr="003F6190">
        <w:rPr>
          <w:rFonts w:eastAsia="Cambria" w:cs="Times New Roman"/>
          <w:b/>
          <w:iCs/>
          <w:u w:val="single"/>
        </w:rPr>
        <w:t xml:space="preserve"> process.</w:t>
      </w:r>
      <w:r w:rsidRPr="003F6190">
        <w:rPr>
          <w:rFonts w:eastAsia="Cambria" w:cs="Times New Roman"/>
          <w:sz w:val="16"/>
        </w:rPr>
        <w:t xml:space="preserve">  The generic </w:t>
      </w:r>
      <w:r w:rsidRPr="003F6190">
        <w:rPr>
          <w:rFonts w:eastAsia="Cambria" w:cs="Times New Roman"/>
          <w:highlight w:val="green"/>
          <w:u w:val="single"/>
        </w:rPr>
        <w:t>competition</w:t>
      </w:r>
      <w:r w:rsidRPr="003F6190">
        <w:rPr>
          <w:rFonts w:eastAsia="Cambria" w:cs="Times New Roman"/>
          <w:u w:val="single"/>
        </w:rPr>
        <w:t xml:space="preserve"> of once patented drugs is critical for consumers, consistently </w:t>
      </w:r>
      <w:r w:rsidRPr="003F6190">
        <w:rPr>
          <w:rFonts w:eastAsia="Cambria" w:cs="Times New Roman"/>
          <w:highlight w:val="green"/>
          <w:u w:val="single"/>
        </w:rPr>
        <w:t>reduc</w:t>
      </w:r>
      <w:r w:rsidRPr="003F6190">
        <w:rPr>
          <w:rFonts w:eastAsia="Cambria" w:cs="Times New Roman"/>
          <w:u w:val="single"/>
        </w:rPr>
        <w:t xml:space="preserve">ing the </w:t>
      </w:r>
      <w:r w:rsidRPr="003F6190">
        <w:rPr>
          <w:rFonts w:eastAsia="Cambria" w:cs="Times New Roman"/>
          <w:highlight w:val="green"/>
          <w:u w:val="single"/>
        </w:rPr>
        <w:t>price</w:t>
      </w:r>
      <w:r w:rsidRPr="003F6190">
        <w:rPr>
          <w:rFonts w:eastAsia="Cambria" w:cs="Times New Roman"/>
          <w:u w:val="single"/>
        </w:rPr>
        <w:t xml:space="preserve"> of the drug </w:t>
      </w:r>
      <w:r w:rsidRPr="003F6190">
        <w:rPr>
          <w:rFonts w:eastAsia="Cambria" w:cs="Times New Roman"/>
          <w:highlight w:val="green"/>
          <w:u w:val="single"/>
        </w:rPr>
        <w:t>by</w:t>
      </w:r>
      <w:r w:rsidRPr="003F6190">
        <w:rPr>
          <w:rFonts w:eastAsia="Cambria" w:cs="Times New Roman"/>
          <w:u w:val="single"/>
        </w:rPr>
        <w:t xml:space="preserve"> over </w:t>
      </w:r>
      <w:r w:rsidRPr="003F6190">
        <w:rPr>
          <w:rFonts w:eastAsia="Cambria" w:cs="Times New Roman"/>
          <w:highlight w:val="green"/>
          <w:u w:val="single"/>
        </w:rPr>
        <w:t>50%</w:t>
      </w:r>
      <w:r w:rsidRPr="003F6190">
        <w:rPr>
          <w:rFonts w:eastAsia="Cambria" w:cs="Times New Roman"/>
          <w:u w:val="single"/>
        </w:rPr>
        <w:t>.[</w:t>
      </w:r>
      <w:r w:rsidRPr="003F6190">
        <w:rPr>
          <w:rFonts w:eastAsia="Cambria" w:cs="Times New Roman"/>
          <w:sz w:val="16"/>
        </w:rPr>
        <w:t xml:space="preserve">18] However, </w:t>
      </w:r>
      <w:r w:rsidRPr="003F6190">
        <w:rPr>
          <w:rFonts w:eastAsia="Cambria" w:cs="Times New Roman"/>
          <w:u w:val="single"/>
        </w:rPr>
        <w:t xml:space="preserve">the unique development of </w:t>
      </w:r>
      <w:r w:rsidRPr="003F6190">
        <w:rPr>
          <w:rFonts w:eastAsia="Cambria" w:cs="Times New Roman"/>
          <w:highlight w:val="green"/>
          <w:u w:val="single"/>
        </w:rPr>
        <w:t>insulin</w:t>
      </w:r>
      <w:r w:rsidRPr="003F6190">
        <w:rPr>
          <w:rFonts w:eastAsia="Cambria" w:cs="Times New Roman"/>
          <w:u w:val="single"/>
        </w:rPr>
        <w:t xml:space="preserve"> has </w:t>
      </w:r>
      <w:r w:rsidRPr="003F6190">
        <w:rPr>
          <w:rFonts w:eastAsia="Cambria" w:cs="Times New Roman"/>
          <w:highlight w:val="green"/>
          <w:u w:val="single"/>
        </w:rPr>
        <w:t>allow</w:t>
      </w:r>
      <w:r w:rsidRPr="003F6190">
        <w:rPr>
          <w:rFonts w:eastAsia="Cambria" w:cs="Times New Roman"/>
          <w:u w:val="single"/>
        </w:rPr>
        <w:t xml:space="preserve">ed </w:t>
      </w:r>
      <w:r w:rsidRPr="003F6190">
        <w:rPr>
          <w:rFonts w:eastAsia="Cambria" w:cs="Times New Roman"/>
          <w:highlight w:val="green"/>
          <w:u w:val="single"/>
        </w:rPr>
        <w:t>its formula and delivery to be continually improved</w:t>
      </w:r>
      <w:r w:rsidRPr="003F6190">
        <w:rPr>
          <w:rFonts w:eastAsia="Cambria" w:cs="Times New Roman"/>
          <w:u w:val="single"/>
        </w:rPr>
        <w:t xml:space="preserve"> upon since its discovery</w:t>
      </w:r>
      <w:r w:rsidRPr="003F6190">
        <w:rPr>
          <w:rFonts w:eastAsia="Cambria" w:cs="Times New Roman"/>
          <w:sz w:val="16"/>
        </w:rPr>
        <w:t xml:space="preserve"> and first isolation.[19] Evergreening can essentially re-patent a drug, thus substantially extending the life of the monopoly granted to drug companies for their product.[20] As a consequence, by </w:t>
      </w:r>
      <w:r w:rsidRPr="003F6190">
        <w:rPr>
          <w:rFonts w:eastAsia="Cambria" w:cs="Times New Roman"/>
          <w:u w:val="single"/>
        </w:rPr>
        <w:t>“</w:t>
      </w:r>
      <w:r w:rsidRPr="003F6190">
        <w:rPr>
          <w:rFonts w:eastAsia="Cambria" w:cs="Times New Roman"/>
          <w:highlight w:val="green"/>
          <w:u w:val="single"/>
        </w:rPr>
        <w:t>evergreening</w:t>
      </w:r>
      <w:r w:rsidRPr="003F6190">
        <w:rPr>
          <w:rFonts w:eastAsia="Cambria" w:cs="Times New Roman"/>
          <w:u w:val="single"/>
        </w:rPr>
        <w:t xml:space="preserve">” a patent, drug companies can effectively </w:t>
      </w:r>
      <w:r w:rsidRPr="003F6190">
        <w:rPr>
          <w:rFonts w:eastAsia="Cambria" w:cs="Times New Roman"/>
          <w:highlight w:val="green"/>
          <w:u w:val="single"/>
        </w:rPr>
        <w:t>prevent biosimilar, or generic versions</w:t>
      </w:r>
      <w:r w:rsidRPr="003F6190">
        <w:rPr>
          <w:rFonts w:eastAsia="Cambria" w:cs="Times New Roman"/>
          <w:u w:val="single"/>
        </w:rPr>
        <w:t xml:space="preserve"> of that drug from being sold</w:t>
      </w:r>
      <w:r w:rsidRPr="003F6190">
        <w:rPr>
          <w:rFonts w:eastAsia="Cambria" w:cs="Times New Roman"/>
          <w:sz w:val="16"/>
        </w:rPr>
        <w:t xml:space="preserve"> for far longer than the twenty years of a standard patent. Although there may be no protections remaining on the original formula, the </w:t>
      </w:r>
      <w:r w:rsidRPr="003F6190">
        <w:rPr>
          <w:rFonts w:eastAsia="Cambria" w:cs="Times New Roman"/>
          <w:highlight w:val="green"/>
          <w:u w:val="single"/>
        </w:rPr>
        <w:t>“stacked” patents</w:t>
      </w:r>
      <w:r w:rsidRPr="003F6190">
        <w:rPr>
          <w:rFonts w:eastAsia="Cambria" w:cs="Times New Roman"/>
          <w:u w:val="single"/>
        </w:rPr>
        <w:t xml:space="preserve"> around that formula may </w:t>
      </w:r>
      <w:r w:rsidRPr="003F6190">
        <w:rPr>
          <w:rFonts w:eastAsia="Cambria" w:cs="Times New Roman"/>
          <w:highlight w:val="green"/>
          <w:u w:val="single"/>
        </w:rPr>
        <w:t>cause it to be</w:t>
      </w:r>
      <w:r w:rsidRPr="003F6190">
        <w:rPr>
          <w:rFonts w:eastAsia="Cambria" w:cs="Times New Roman"/>
          <w:u w:val="single"/>
        </w:rPr>
        <w:t xml:space="preserve"> </w:t>
      </w:r>
      <w:r w:rsidRPr="003F6190">
        <w:rPr>
          <w:rFonts w:eastAsia="Cambria" w:cs="Times New Roman"/>
          <w:b/>
          <w:iCs/>
          <w:u w:val="single"/>
        </w:rPr>
        <w:t xml:space="preserve">economically </w:t>
      </w:r>
      <w:r w:rsidRPr="003F6190">
        <w:rPr>
          <w:rFonts w:eastAsia="Cambria" w:cs="Times New Roman"/>
          <w:b/>
          <w:iCs/>
          <w:highlight w:val="green"/>
          <w:u w:val="single"/>
        </w:rPr>
        <w:t>impossible to produce the original</w:t>
      </w:r>
      <w:r w:rsidRPr="003F6190">
        <w:rPr>
          <w:rFonts w:eastAsia="Cambria" w:cs="Times New Roman"/>
          <w:b/>
          <w:iCs/>
          <w:u w:val="single"/>
        </w:rPr>
        <w:t xml:space="preserve"> formula.</w:t>
      </w:r>
      <w:r w:rsidRPr="003F6190">
        <w:rPr>
          <w:rFonts w:eastAsia="Cambria" w:cs="Times New Roman"/>
          <w:u w:val="single"/>
        </w:rPr>
        <w:t>[</w:t>
      </w:r>
      <w:r w:rsidRPr="003F6190">
        <w:rPr>
          <w:rFonts w:eastAsia="Cambria" w:cs="Times New Roman"/>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3F6190">
        <w:rPr>
          <w:rFonts w:eastAsia="Cambria" w:cs="Times New Roman"/>
          <w:u w:val="single"/>
        </w:rPr>
        <w:t xml:space="preserve">Unsurprisingly, drug </w:t>
      </w:r>
      <w:r w:rsidRPr="003F6190">
        <w:rPr>
          <w:rFonts w:eastAsia="Cambria" w:cs="Times New Roman"/>
          <w:highlight w:val="green"/>
          <w:u w:val="single"/>
        </w:rPr>
        <w:t>companies with</w:t>
      </w:r>
      <w:r w:rsidRPr="003F6190">
        <w:rPr>
          <w:rFonts w:eastAsia="Cambria" w:cs="Times New Roman"/>
          <w:u w:val="single"/>
        </w:rPr>
        <w:t xml:space="preserve"> </w:t>
      </w:r>
      <w:r w:rsidRPr="003F6190">
        <w:rPr>
          <w:rFonts w:eastAsia="Cambria" w:cs="Times New Roman"/>
          <w:highlight w:val="green"/>
          <w:u w:val="single"/>
        </w:rPr>
        <w:t>multiple patents</w:t>
      </w:r>
      <w:r w:rsidRPr="003F6190">
        <w:rPr>
          <w:rFonts w:eastAsia="Cambria" w:cs="Times New Roman"/>
          <w:u w:val="single"/>
        </w:rPr>
        <w:t xml:space="preserve"> on their drugs </w:t>
      </w:r>
      <w:proofErr w:type="gramStart"/>
      <w:r w:rsidRPr="003F6190">
        <w:rPr>
          <w:rFonts w:eastAsia="Cambria" w:cs="Times New Roman"/>
          <w:u w:val="single"/>
        </w:rPr>
        <w:t>are able to</w:t>
      </w:r>
      <w:proofErr w:type="gramEnd"/>
      <w:r w:rsidRPr="003F6190">
        <w:rPr>
          <w:rFonts w:eastAsia="Cambria" w:cs="Times New Roman"/>
          <w:u w:val="single"/>
        </w:rPr>
        <w:t xml:space="preserve"> </w:t>
      </w:r>
      <w:r w:rsidRPr="003F6190">
        <w:rPr>
          <w:rFonts w:eastAsia="Cambria" w:cs="Times New Roman"/>
          <w:b/>
          <w:iCs/>
          <w:highlight w:val="green"/>
          <w:u w:val="single"/>
        </w:rPr>
        <w:t>win 65% of</w:t>
      </w:r>
      <w:r w:rsidRPr="003F6190">
        <w:rPr>
          <w:rFonts w:eastAsia="Cambria" w:cs="Times New Roman"/>
          <w:b/>
          <w:iCs/>
          <w:u w:val="single"/>
        </w:rPr>
        <w:t xml:space="preserve"> the infringement </w:t>
      </w:r>
      <w:r w:rsidRPr="003F6190">
        <w:rPr>
          <w:rFonts w:eastAsia="Cambria" w:cs="Times New Roman"/>
          <w:b/>
          <w:iCs/>
          <w:highlight w:val="green"/>
          <w:u w:val="single"/>
        </w:rPr>
        <w:t>cases</w:t>
      </w:r>
      <w:r w:rsidRPr="003F6190">
        <w:rPr>
          <w:rFonts w:eastAsia="Cambria" w:cs="Times New Roman"/>
          <w:u w:val="single"/>
        </w:rPr>
        <w:t xml:space="preserve"> against their drug</w:t>
      </w:r>
      <w:r w:rsidRPr="003F6190">
        <w:rPr>
          <w:rFonts w:eastAsia="Cambria" w:cs="Times New Roman"/>
          <w:sz w:val="16"/>
        </w:rPr>
        <w:t xml:space="preserve">.[23] </w:t>
      </w:r>
      <w:r w:rsidRPr="003F6190">
        <w:rPr>
          <w:rFonts w:eastAsia="Cambria" w:cs="Times New Roman"/>
          <w:highlight w:val="green"/>
          <w:u w:val="single"/>
        </w:rPr>
        <w:t>Closing</w:t>
      </w:r>
      <w:r w:rsidRPr="003F6190">
        <w:rPr>
          <w:rFonts w:eastAsia="Cambria" w:cs="Times New Roman"/>
          <w:u w:val="single"/>
        </w:rPr>
        <w:t xml:space="preserve"> the loopholes that allow </w:t>
      </w:r>
      <w:r w:rsidRPr="003F6190">
        <w:rPr>
          <w:rFonts w:eastAsia="Cambria" w:cs="Times New Roman"/>
          <w:b/>
          <w:iCs/>
          <w:highlight w:val="green"/>
          <w:u w:val="single"/>
        </w:rPr>
        <w:t>evergreening</w:t>
      </w:r>
      <w:r w:rsidRPr="003F6190">
        <w:rPr>
          <w:rFonts w:eastAsia="Cambria" w:cs="Times New Roman"/>
          <w:b/>
          <w:iCs/>
          <w:u w:val="single"/>
        </w:rPr>
        <w:t xml:space="preserve"> patents </w:t>
      </w:r>
      <w:r w:rsidRPr="003F6190">
        <w:rPr>
          <w:rFonts w:eastAsia="Cambria" w:cs="Times New Roman"/>
          <w:b/>
          <w:iCs/>
          <w:highlight w:val="green"/>
          <w:u w:val="single"/>
        </w:rPr>
        <w:t>is a bipartisan issue</w:t>
      </w:r>
      <w:r w:rsidRPr="003F6190">
        <w:rPr>
          <w:rFonts w:eastAsia="Cambria" w:cs="Times New Roman"/>
          <w:highlight w:val="green"/>
          <w:u w:val="single"/>
        </w:rPr>
        <w:t>.</w:t>
      </w:r>
      <w:r w:rsidRPr="003F6190">
        <w:rPr>
          <w:rFonts w:eastAsia="Cambria" w:cs="Times New Roman"/>
          <w:sz w:val="16"/>
        </w:rPr>
        <w:t xml:space="preserve"> President Trump has even stated, “[o]</w:t>
      </w:r>
      <w:proofErr w:type="spellStart"/>
      <w:r w:rsidRPr="003F6190">
        <w:rPr>
          <w:rFonts w:eastAsia="Cambria" w:cs="Times New Roman"/>
          <w:sz w:val="16"/>
        </w:rPr>
        <w:t>ur</w:t>
      </w:r>
      <w:proofErr w:type="spellEnd"/>
      <w:r w:rsidRPr="003F6190">
        <w:rPr>
          <w:rFonts w:eastAsia="Cambria" w:cs="Times New Roman"/>
          <w:sz w:val="16"/>
        </w:rPr>
        <w:t xml:space="preserve">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3F6190">
        <w:rPr>
          <w:rFonts w:eastAsia="Cambria" w:cs="Times New Roman"/>
          <w:u w:val="single"/>
        </w:rPr>
        <w:t xml:space="preserve">it is </w:t>
      </w:r>
      <w:r w:rsidRPr="003F6190">
        <w:rPr>
          <w:rFonts w:eastAsia="Cambria" w:cs="Times New Roman"/>
          <w:b/>
          <w:iCs/>
          <w:u w:val="single"/>
        </w:rPr>
        <w:t>highly questionable whether each small step</w:t>
      </w:r>
      <w:r w:rsidRPr="003F6190">
        <w:rPr>
          <w:rFonts w:eastAsia="Cambria" w:cs="Times New Roman"/>
          <w:u w:val="single"/>
        </w:rPr>
        <w:t xml:space="preserve"> in the lineage is </w:t>
      </w:r>
      <w:r w:rsidRPr="003F6190">
        <w:rPr>
          <w:rFonts w:eastAsia="Cambria" w:cs="Times New Roman"/>
          <w:b/>
          <w:iCs/>
          <w:u w:val="single"/>
        </w:rPr>
        <w:t>deserving of patent</w:t>
      </w:r>
      <w:r w:rsidRPr="003F6190">
        <w:rPr>
          <w:rFonts w:eastAsia="Cambria" w:cs="Times New Roman"/>
          <w:u w:val="single"/>
        </w:rPr>
        <w:t xml:space="preserve"> protection.[</w:t>
      </w:r>
      <w:r w:rsidRPr="003F6190">
        <w:rPr>
          <w:rFonts w:eastAsia="Cambria" w:cs="Times New Roman"/>
          <w:sz w:val="16"/>
        </w:rPr>
        <w:t xml:space="preserve">26] </w:t>
      </w:r>
    </w:p>
    <w:p w14:paraId="39529C39" w14:textId="77777777" w:rsidR="004D399F" w:rsidRPr="003F6190" w:rsidRDefault="004D399F" w:rsidP="004D399F">
      <w:pPr>
        <w:rPr>
          <w:rFonts w:eastAsia="Cambria" w:cs="Times New Roman"/>
          <w:sz w:val="16"/>
        </w:rPr>
      </w:pPr>
    </w:p>
    <w:p w14:paraId="314017AA" w14:textId="77777777" w:rsidR="004D399F" w:rsidRPr="003F6190" w:rsidRDefault="004D399F" w:rsidP="004D399F">
      <w:pPr>
        <w:keepNext/>
        <w:keepLines/>
        <w:spacing w:before="40" w:after="0"/>
        <w:outlineLvl w:val="3"/>
        <w:rPr>
          <w:rFonts w:eastAsia="MS Gothic" w:cs="Times New Roman"/>
          <w:b/>
          <w:iCs/>
          <w:sz w:val="26"/>
        </w:rPr>
      </w:pPr>
      <w:r w:rsidRPr="003F6190">
        <w:rPr>
          <w:rFonts w:eastAsia="MS Gothic" w:cs="Times New Roman"/>
          <w:b/>
          <w:iCs/>
          <w:sz w:val="26"/>
        </w:rPr>
        <w:t>Covid has left many unemployed exacerbating the difficulty for low-income diabetic patients from affording insulin – absent constant insulin intake diabetics risk death.</w:t>
      </w:r>
    </w:p>
    <w:p w14:paraId="02D8B040" w14:textId="77777777" w:rsidR="004D399F" w:rsidRPr="003F6190" w:rsidRDefault="004D399F" w:rsidP="004D399F">
      <w:pPr>
        <w:rPr>
          <w:rFonts w:eastAsia="Cambria" w:cs="Times New Roman"/>
          <w:sz w:val="16"/>
        </w:rPr>
      </w:pPr>
      <w:r w:rsidRPr="003F6190">
        <w:rPr>
          <w:rFonts w:eastAsia="Cambria" w:cs="Times New Roman"/>
          <w:b/>
          <w:bCs/>
          <w:sz w:val="26"/>
        </w:rPr>
        <w:t>Terhune et al 8/12</w:t>
      </w:r>
      <w:r w:rsidRPr="003F6190">
        <w:rPr>
          <w:rFonts w:eastAsia="Cambria" w:cs="Times New Roman"/>
          <w:sz w:val="16"/>
        </w:rPr>
        <w:t xml:space="preserve"> [Chad Terhune, Robin </w:t>
      </w:r>
      <w:proofErr w:type="spellStart"/>
      <w:r w:rsidRPr="003F6190">
        <w:rPr>
          <w:rFonts w:eastAsia="Cambria" w:cs="Times New Roman"/>
          <w:sz w:val="16"/>
        </w:rPr>
        <w:t>Respaut</w:t>
      </w:r>
      <w:proofErr w:type="spellEnd"/>
      <w:r w:rsidRPr="003F6190">
        <w:rPr>
          <w:rFonts w:eastAsia="Cambria" w:cs="Times New Roman"/>
          <w:sz w:val="16"/>
        </w:rPr>
        <w:t>, Deborah J. Nelson, "Special Report-How the pandemic laid bare America's diabetes crisis", U.S., 8-12-2021, https://www.reuters.com/article/us-usa-diabetes-covid-specialreport/special-report-how-the-pandemic-laid-bare-americas-diabetes-crisis-idUSKBN2FD13Q, accessed: 9-9-2021.] //Lex VM</w:t>
      </w:r>
    </w:p>
    <w:p w14:paraId="4DEE3268" w14:textId="77777777" w:rsidR="004D399F" w:rsidRDefault="004D399F" w:rsidP="004D399F">
      <w:pPr>
        <w:rPr>
          <w:rFonts w:eastAsia="Cambria" w:cs="Times New Roman"/>
          <w:u w:val="single"/>
        </w:rPr>
      </w:pPr>
      <w:r w:rsidRPr="003F6190">
        <w:rPr>
          <w:rFonts w:eastAsia="Cambria" w:cs="Times New Roman"/>
          <w:sz w:val="12"/>
        </w:rPr>
        <w:t xml:space="preserve">The failure to effectively treat diabetes carries enormous consequences for patients, their families and society at large. Roughly </w:t>
      </w:r>
      <w:r w:rsidRPr="003F6190">
        <w:rPr>
          <w:rFonts w:eastAsia="Cambria" w:cs="Times New Roman"/>
          <w:b/>
          <w:iCs/>
          <w:highlight w:val="green"/>
          <w:u w:val="single"/>
        </w:rPr>
        <w:t>34 million people</w:t>
      </w:r>
      <w:r w:rsidRPr="003F6190">
        <w:rPr>
          <w:rFonts w:eastAsia="Cambria" w:cs="Times New Roman"/>
          <w:b/>
          <w:iCs/>
          <w:u w:val="single"/>
        </w:rPr>
        <w:t xml:space="preserve">, or about 1 </w:t>
      </w:r>
      <w:r w:rsidRPr="003F6190">
        <w:rPr>
          <w:rFonts w:eastAsia="Cambria" w:cs="Times New Roman"/>
          <w:b/>
          <w:iCs/>
          <w:highlight w:val="green"/>
          <w:u w:val="single"/>
        </w:rPr>
        <w:t>in</w:t>
      </w:r>
      <w:r w:rsidRPr="003F6190">
        <w:rPr>
          <w:rFonts w:eastAsia="Cambria" w:cs="Times New Roman"/>
          <w:b/>
          <w:iCs/>
          <w:u w:val="single"/>
        </w:rPr>
        <w:t xml:space="preserve"> 10 </w:t>
      </w:r>
      <w:r w:rsidRPr="003F6190">
        <w:rPr>
          <w:rFonts w:eastAsia="Cambria" w:cs="Times New Roman"/>
          <w:b/>
          <w:iCs/>
          <w:highlight w:val="green"/>
          <w:u w:val="single"/>
        </w:rPr>
        <w:t>America</w:t>
      </w:r>
      <w:r w:rsidRPr="003F6190">
        <w:rPr>
          <w:rFonts w:eastAsia="Cambria" w:cs="Times New Roman"/>
          <w:b/>
          <w:iCs/>
          <w:u w:val="single"/>
        </w:rPr>
        <w:t xml:space="preserve">ns, </w:t>
      </w:r>
      <w:r w:rsidRPr="003F6190">
        <w:rPr>
          <w:rFonts w:eastAsia="Cambria" w:cs="Times New Roman"/>
          <w:b/>
          <w:iCs/>
          <w:highlight w:val="green"/>
          <w:u w:val="single"/>
        </w:rPr>
        <w:t>have diabetes</w:t>
      </w:r>
      <w:r w:rsidRPr="003F6190">
        <w:rPr>
          <w:rFonts w:eastAsia="Cambria" w:cs="Times New Roman"/>
          <w:b/>
          <w:iCs/>
          <w:u w:val="single"/>
        </w:rPr>
        <w:t>.</w:t>
      </w:r>
      <w:r w:rsidRPr="003F6190">
        <w:rPr>
          <w:rFonts w:eastAsia="Cambria" w:cs="Times New Roman"/>
          <w:sz w:val="12"/>
        </w:rPr>
        <w:t xml:space="preserve"> Treating them costs more than $230 billion a year – more than the U.S. Navy’s annual budget – much of that borne by taxpayers through government-sponsored Medicare insurance for the elderly and Medicaid for the poor. About </w:t>
      </w:r>
      <w:r w:rsidRPr="003F6190">
        <w:rPr>
          <w:rFonts w:eastAsia="Cambria" w:cs="Times New Roman"/>
          <w:highlight w:val="green"/>
          <w:u w:val="single"/>
        </w:rPr>
        <w:t>1</w:t>
      </w:r>
      <w:r w:rsidRPr="00AE374B">
        <w:rPr>
          <w:rFonts w:eastAsia="Cambria" w:cs="Times New Roman"/>
          <w:highlight w:val="green"/>
          <w:u w:val="single"/>
        </w:rPr>
        <w:t>.6 million</w:t>
      </w:r>
      <w:r w:rsidRPr="003F6190">
        <w:rPr>
          <w:rFonts w:eastAsia="Cambria" w:cs="Times New Roman"/>
          <w:u w:val="single"/>
        </w:rPr>
        <w:t xml:space="preserve"> people </w:t>
      </w:r>
      <w:r w:rsidRPr="003F6190">
        <w:rPr>
          <w:rFonts w:eastAsia="Cambria" w:cs="Times New Roman"/>
          <w:highlight w:val="green"/>
          <w:u w:val="single"/>
        </w:rPr>
        <w:t>have type 1</w:t>
      </w:r>
      <w:r w:rsidRPr="003F6190">
        <w:rPr>
          <w:rFonts w:eastAsia="Cambria" w:cs="Times New Roman"/>
          <w:u w:val="single"/>
        </w:rPr>
        <w:t xml:space="preserve"> diabetes, </w:t>
      </w:r>
      <w:r w:rsidRPr="003F6190">
        <w:rPr>
          <w:rFonts w:eastAsia="Cambria" w:cs="Times New Roman"/>
          <w:highlight w:val="green"/>
          <w:u w:val="single"/>
        </w:rPr>
        <w:t>a</w:t>
      </w:r>
      <w:r w:rsidRPr="003F6190">
        <w:rPr>
          <w:rFonts w:eastAsia="Cambria" w:cs="Times New Roman"/>
          <w:u w:val="single"/>
        </w:rPr>
        <w:t xml:space="preserve">n autoimmune </w:t>
      </w:r>
      <w:r w:rsidRPr="003F6190">
        <w:rPr>
          <w:rFonts w:eastAsia="Cambria" w:cs="Times New Roman"/>
          <w:highlight w:val="green"/>
          <w:u w:val="single"/>
        </w:rPr>
        <w:t>disease</w:t>
      </w:r>
      <w:r w:rsidRPr="003F6190">
        <w:rPr>
          <w:rFonts w:eastAsia="Cambria" w:cs="Times New Roman"/>
          <w:u w:val="single"/>
        </w:rPr>
        <w:t xml:space="preserve"> of unknown cause </w:t>
      </w:r>
      <w:r w:rsidRPr="003F6190">
        <w:rPr>
          <w:rFonts w:eastAsia="Cambria" w:cs="Times New Roman"/>
          <w:highlight w:val="green"/>
          <w:u w:val="single"/>
        </w:rPr>
        <w:t>that requires lifelong insulin injections</w:t>
      </w:r>
      <w:r w:rsidRPr="003F6190">
        <w:rPr>
          <w:rFonts w:eastAsia="Cambria" w:cs="Times New Roman"/>
          <w:u w:val="single"/>
        </w:rPr>
        <w:t xml:space="preserve"> when the pancreas stops producing the hormone. Without insulin, cells are unable to absorb glucose, their primary source of energy, and the sugar builds up in the blood.</w:t>
      </w:r>
      <w:r w:rsidRPr="003F6190">
        <w:rPr>
          <w:rFonts w:eastAsia="Cambria" w:cs="Times New Roman"/>
          <w:sz w:val="12"/>
        </w:rPr>
        <w:t xml:space="preserve"> But </w:t>
      </w:r>
      <w:proofErr w:type="gramStart"/>
      <w:r w:rsidRPr="003F6190">
        <w:rPr>
          <w:rFonts w:eastAsia="Cambria" w:cs="Times New Roman"/>
          <w:sz w:val="12"/>
        </w:rPr>
        <w:t xml:space="preserve">the vast </w:t>
      </w:r>
      <w:r w:rsidRPr="003F6190">
        <w:rPr>
          <w:rFonts w:eastAsia="Cambria" w:cs="Times New Roman"/>
          <w:u w:val="single"/>
        </w:rPr>
        <w:t>majority of</w:t>
      </w:r>
      <w:proofErr w:type="gramEnd"/>
      <w:r w:rsidRPr="003F6190">
        <w:rPr>
          <w:rFonts w:eastAsia="Cambria" w:cs="Times New Roman"/>
          <w:u w:val="single"/>
        </w:rPr>
        <w:t xml:space="preserve"> patients, accounting for most of </w:t>
      </w:r>
      <w:r w:rsidRPr="003F6190">
        <w:rPr>
          <w:rFonts w:eastAsia="Cambria" w:cs="Times New Roman"/>
          <w:highlight w:val="green"/>
          <w:u w:val="single"/>
        </w:rPr>
        <w:t>the increase in</w:t>
      </w:r>
      <w:r w:rsidRPr="003F6190">
        <w:rPr>
          <w:rFonts w:eastAsia="Cambria" w:cs="Times New Roman"/>
          <w:u w:val="single"/>
        </w:rPr>
        <w:t xml:space="preserve"> new cases in recent years, have </w:t>
      </w:r>
      <w:r w:rsidRPr="003F6190">
        <w:rPr>
          <w:rFonts w:eastAsia="Cambria" w:cs="Times New Roman"/>
          <w:highlight w:val="green"/>
          <w:u w:val="single"/>
        </w:rPr>
        <w:t>type 2</w:t>
      </w:r>
      <w:r w:rsidRPr="003F6190">
        <w:rPr>
          <w:rFonts w:eastAsia="Cambria" w:cs="Times New Roman"/>
          <w:u w:val="single"/>
        </w:rPr>
        <w:t xml:space="preserve"> diabetes, </w:t>
      </w:r>
      <w:r w:rsidRPr="003F6190">
        <w:rPr>
          <w:rFonts w:eastAsia="Cambria" w:cs="Times New Roman"/>
          <w:highlight w:val="green"/>
          <w:u w:val="single"/>
        </w:rPr>
        <w:t>a</w:t>
      </w:r>
      <w:r w:rsidRPr="003F6190">
        <w:rPr>
          <w:rFonts w:eastAsia="Cambria" w:cs="Times New Roman"/>
          <w:u w:val="single"/>
        </w:rPr>
        <w:t xml:space="preserve"> chronic </w:t>
      </w:r>
      <w:r w:rsidRPr="003F6190">
        <w:rPr>
          <w:rFonts w:eastAsia="Cambria" w:cs="Times New Roman"/>
          <w:highlight w:val="green"/>
          <w:u w:val="single"/>
        </w:rPr>
        <w:t>condition linked to genetics</w:t>
      </w:r>
      <w:r w:rsidRPr="003F6190">
        <w:rPr>
          <w:rFonts w:eastAsia="Cambria" w:cs="Times New Roman"/>
          <w:u w:val="single"/>
        </w:rPr>
        <w:t xml:space="preserve">, weight gain and inactivity. </w:t>
      </w:r>
      <w:r w:rsidRPr="003F6190">
        <w:rPr>
          <w:rFonts w:eastAsia="Cambria" w:cs="Times New Roman"/>
          <w:highlight w:val="green"/>
          <w:u w:val="single"/>
        </w:rPr>
        <w:t>These</w:t>
      </w:r>
      <w:r w:rsidRPr="003F6190">
        <w:rPr>
          <w:rFonts w:eastAsia="Cambria" w:cs="Times New Roman"/>
          <w:u w:val="single"/>
        </w:rPr>
        <w:t xml:space="preserve"> patients’ </w:t>
      </w:r>
      <w:r w:rsidRPr="003F6190">
        <w:rPr>
          <w:rFonts w:eastAsia="Cambria" w:cs="Times New Roman"/>
          <w:highlight w:val="green"/>
          <w:u w:val="single"/>
        </w:rPr>
        <w:t>bodies don’t make enough insulin</w:t>
      </w:r>
      <w:r w:rsidRPr="003F6190">
        <w:rPr>
          <w:rFonts w:eastAsia="Cambria" w:cs="Times New Roman"/>
          <w:u w:val="single"/>
        </w:rPr>
        <w:t xml:space="preserve"> or don’t use it well.</w:t>
      </w:r>
      <w:r w:rsidRPr="003F6190">
        <w:rPr>
          <w:rFonts w:eastAsia="Cambria" w:cs="Times New Roman"/>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3F6190">
        <w:rPr>
          <w:rFonts w:eastAsia="Cambria" w:cs="Times New Roman"/>
          <w:highlight w:val="green"/>
          <w:u w:val="single"/>
        </w:rPr>
        <w:t>Uncontrolled diabetes wreaks havoc</w:t>
      </w:r>
      <w:r w:rsidRPr="003F6190">
        <w:rPr>
          <w:rFonts w:eastAsia="Cambria" w:cs="Times New Roman"/>
          <w:u w:val="single"/>
        </w:rPr>
        <w:t xml:space="preserve"> on the body.</w:t>
      </w:r>
      <w:r w:rsidRPr="003F6190">
        <w:rPr>
          <w:rFonts w:eastAsia="Cambria" w:cs="Times New Roman"/>
          <w:sz w:val="12"/>
        </w:rPr>
        <w:t xml:space="preserve"> Acute </w:t>
      </w:r>
      <w:r w:rsidRPr="003F6190">
        <w:rPr>
          <w:rFonts w:eastAsia="Cambria" w:cs="Times New Roman"/>
          <w:highlight w:val="green"/>
          <w:u w:val="single"/>
        </w:rPr>
        <w:t>hyperglycemia</w:t>
      </w:r>
      <w:r w:rsidRPr="003F6190">
        <w:rPr>
          <w:rFonts w:eastAsia="Cambria" w:cs="Times New Roman"/>
          <w:u w:val="single"/>
        </w:rPr>
        <w:t xml:space="preserve"> can </w:t>
      </w:r>
      <w:r w:rsidRPr="003F6190">
        <w:rPr>
          <w:rFonts w:eastAsia="Cambria" w:cs="Times New Roman"/>
          <w:highlight w:val="green"/>
          <w:u w:val="single"/>
        </w:rPr>
        <w:t>lead to</w:t>
      </w:r>
      <w:r w:rsidRPr="003F6190">
        <w:rPr>
          <w:rFonts w:eastAsia="Cambria" w:cs="Times New Roman"/>
          <w:u w:val="single"/>
        </w:rPr>
        <w:t xml:space="preserve"> coma or even </w:t>
      </w:r>
      <w:r w:rsidRPr="003F6190">
        <w:rPr>
          <w:rFonts w:eastAsia="Cambria" w:cs="Times New Roman"/>
          <w:highlight w:val="green"/>
          <w:u w:val="single"/>
        </w:rPr>
        <w:t>death</w:t>
      </w:r>
      <w:r w:rsidRPr="003F6190">
        <w:rPr>
          <w:rFonts w:eastAsia="Cambria" w:cs="Times New Roman"/>
          <w:u w:val="single"/>
        </w:rPr>
        <w:t>.</w:t>
      </w:r>
      <w:r w:rsidRPr="003F6190">
        <w:rPr>
          <w:rFonts w:eastAsia="Cambria" w:cs="Times New Roman"/>
          <w:sz w:val="12"/>
        </w:rPr>
        <w:t xml:space="preserve"> Over time, the </w:t>
      </w:r>
      <w:r w:rsidRPr="003F6190">
        <w:rPr>
          <w:rFonts w:eastAsia="Cambria" w:cs="Times New Roman"/>
          <w:u w:val="single"/>
        </w:rPr>
        <w:t xml:space="preserve">disease degrades blood vessels and damages major organs, leaving patients prone to </w:t>
      </w:r>
      <w:r w:rsidRPr="003F6190">
        <w:rPr>
          <w:rFonts w:eastAsia="Cambria" w:cs="Times New Roman"/>
          <w:highlight w:val="green"/>
          <w:u w:val="single"/>
        </w:rPr>
        <w:t>heart disease, stroke, kidney failure, amputations and blindness.</w:t>
      </w:r>
      <w:r w:rsidRPr="003F6190">
        <w:rPr>
          <w:rFonts w:eastAsia="Cambria" w:cs="Times New Roman"/>
          <w:sz w:val="12"/>
        </w:rPr>
        <w:t xml:space="preserve"> While the coronavirus battered diabetes patients around the world, the longer-term reversal of fortunes is a particularly American problem. The </w:t>
      </w:r>
      <w:r w:rsidRPr="003F6190">
        <w:rPr>
          <w:rFonts w:eastAsia="Cambria" w:cs="Times New Roman"/>
          <w:highlight w:val="green"/>
          <w:u w:val="single"/>
        </w:rPr>
        <w:t>U.S. mortality</w:t>
      </w:r>
      <w:r w:rsidRPr="003F6190">
        <w:rPr>
          <w:rFonts w:eastAsia="Cambria" w:cs="Times New Roman"/>
          <w:u w:val="single"/>
        </w:rPr>
        <w:t xml:space="preserve"> rate for diabetes was </w:t>
      </w:r>
      <w:r w:rsidRPr="003F6190">
        <w:rPr>
          <w:rFonts w:eastAsia="Cambria" w:cs="Times New Roman"/>
          <w:highlight w:val="green"/>
          <w:u w:val="single"/>
        </w:rPr>
        <w:t>42% higher than</w:t>
      </w:r>
      <w:r w:rsidRPr="003F6190">
        <w:rPr>
          <w:rFonts w:eastAsia="Cambria" w:cs="Times New Roman"/>
          <w:u w:val="single"/>
        </w:rPr>
        <w:t xml:space="preserve"> the </w:t>
      </w:r>
      <w:r w:rsidRPr="003F6190">
        <w:rPr>
          <w:rFonts w:eastAsia="Cambria" w:cs="Times New Roman"/>
          <w:highlight w:val="green"/>
          <w:u w:val="single"/>
        </w:rPr>
        <w:t>average</w:t>
      </w:r>
      <w:r w:rsidRPr="003F6190">
        <w:rPr>
          <w:rFonts w:eastAsia="Cambria" w:cs="Times New Roman"/>
          <w:u w:val="single"/>
        </w:rPr>
        <w:t xml:space="preserve"> among</w:t>
      </w:r>
      <w:r w:rsidRPr="003F6190">
        <w:rPr>
          <w:rFonts w:eastAsia="Cambria" w:cs="Times New Roman"/>
          <w:sz w:val="12"/>
        </w:rPr>
        <w:t xml:space="preserve"> 10 other industrialized </w:t>
      </w:r>
      <w:r w:rsidRPr="003F6190">
        <w:rPr>
          <w:rFonts w:eastAsia="Cambria" w:cs="Times New Roman"/>
          <w:u w:val="single"/>
        </w:rPr>
        <w:t>countries in 2017</w:t>
      </w:r>
      <w:r w:rsidRPr="003F6190">
        <w:rPr>
          <w:rFonts w:eastAsia="Cambria" w:cs="Times New Roman"/>
          <w:sz w:val="12"/>
        </w:rPr>
        <w:t xml:space="preserve">, according to the Organization for Economic Cooperation and Development. In the British medical journal Lancet, researchers </w:t>
      </w:r>
      <w:r w:rsidRPr="003F6190">
        <w:rPr>
          <w:rFonts w:eastAsia="Cambria" w:cs="Times New Roman"/>
          <w:u w:val="single"/>
        </w:rPr>
        <w:t xml:space="preserve">in 2018 gave the </w:t>
      </w:r>
      <w:r w:rsidRPr="003F6190">
        <w:rPr>
          <w:rFonts w:eastAsia="Cambria" w:cs="Times New Roman"/>
          <w:highlight w:val="green"/>
          <w:u w:val="single"/>
        </w:rPr>
        <w:t>U</w:t>
      </w:r>
      <w:r w:rsidRPr="003F6190">
        <w:rPr>
          <w:rFonts w:eastAsia="Cambria" w:cs="Times New Roman"/>
          <w:u w:val="single"/>
        </w:rPr>
        <w:t xml:space="preserve">nited States a </w:t>
      </w:r>
      <w:r w:rsidRPr="003F6190">
        <w:rPr>
          <w:rFonts w:eastAsia="Cambria" w:cs="Times New Roman"/>
          <w:highlight w:val="green"/>
          <w:u w:val="single"/>
        </w:rPr>
        <w:t>score</w:t>
      </w:r>
      <w:r w:rsidRPr="003F6190">
        <w:rPr>
          <w:rFonts w:eastAsia="Cambria" w:cs="Times New Roman"/>
          <w:u w:val="single"/>
        </w:rPr>
        <w:t xml:space="preserve"> of </w:t>
      </w:r>
      <w:r w:rsidRPr="003F6190">
        <w:rPr>
          <w:rFonts w:eastAsia="Cambria" w:cs="Times New Roman"/>
          <w:highlight w:val="green"/>
          <w:u w:val="single"/>
        </w:rPr>
        <w:t>62 out of 100</w:t>
      </w:r>
      <w:r w:rsidRPr="003F6190">
        <w:rPr>
          <w:rFonts w:eastAsia="Cambria" w:cs="Times New Roman"/>
          <w:u w:val="single"/>
        </w:rPr>
        <w:t xml:space="preserve"> on the quality of diabetes </w:t>
      </w:r>
      <w:r w:rsidRPr="003F6190">
        <w:rPr>
          <w:rFonts w:eastAsia="Cambria" w:cs="Times New Roman"/>
          <w:highlight w:val="green"/>
          <w:u w:val="single"/>
        </w:rPr>
        <w:t>care</w:t>
      </w:r>
      <w:r w:rsidRPr="003F6190">
        <w:rPr>
          <w:rFonts w:eastAsia="Cambria" w:cs="Times New Roman"/>
          <w:u w:val="single"/>
        </w:rPr>
        <w:t>.</w:t>
      </w:r>
      <w:r w:rsidRPr="003F6190">
        <w:rPr>
          <w:rFonts w:eastAsia="Cambria" w:cs="Times New Roman"/>
          <w:sz w:val="12"/>
        </w:rPr>
        <w:t xml:space="preserve"> Most Western </w:t>
      </w:r>
      <w:r w:rsidRPr="0039404C">
        <w:rPr>
          <w:rFonts w:eastAsia="Cambria" w:cs="Times New Roman"/>
          <w:highlight w:val="green"/>
          <w:u w:val="single"/>
        </w:rPr>
        <w:t>European countries scored in the 90s</w:t>
      </w:r>
      <w:r w:rsidRPr="003F6190">
        <w:rPr>
          <w:rFonts w:eastAsia="Cambria" w:cs="Times New Roman"/>
          <w:u w:val="single"/>
        </w:rPr>
        <w:t>.</w:t>
      </w:r>
      <w:r w:rsidRPr="003F6190">
        <w:rPr>
          <w:rFonts w:eastAsia="Cambria" w:cs="Times New Roman"/>
          <w:sz w:val="12"/>
        </w:rPr>
        <w:t xml:space="preserve"> The United States trailed Libya, Iran and Vietnam. “</w:t>
      </w:r>
      <w:r w:rsidRPr="003F6190">
        <w:rPr>
          <w:rFonts w:eastAsia="Cambria" w:cs="Times New Roman"/>
          <w:u w:val="single"/>
        </w:rPr>
        <w:t>Other countries have more of a safety net</w:t>
      </w:r>
      <w:r w:rsidRPr="003F6190">
        <w:rPr>
          <w:rFonts w:eastAsia="Cambria" w:cs="Times New Roman"/>
          <w:sz w:val="12"/>
        </w:rPr>
        <w:t xml:space="preserve"> to get people through hard times,” said Steven Woolf, a professor at the Virginia Commonwealth University School of Medicine who studies death rates from diabetes and other causes. “</w:t>
      </w:r>
      <w:r w:rsidRPr="003F6190">
        <w:rPr>
          <w:rFonts w:eastAsia="Cambria" w:cs="Times New Roman"/>
          <w:highlight w:val="green"/>
          <w:u w:val="single"/>
        </w:rPr>
        <w:t>People</w:t>
      </w:r>
      <w:r w:rsidRPr="003F6190">
        <w:rPr>
          <w:rFonts w:eastAsia="Cambria" w:cs="Times New Roman"/>
          <w:u w:val="single"/>
        </w:rPr>
        <w:t xml:space="preserve"> here are </w:t>
      </w:r>
      <w:r w:rsidRPr="003F6190">
        <w:rPr>
          <w:rFonts w:eastAsia="Cambria" w:cs="Times New Roman"/>
          <w:highlight w:val="green"/>
          <w:u w:val="single"/>
        </w:rPr>
        <w:t>more vulnerable to</w:t>
      </w:r>
      <w:r w:rsidRPr="003F6190">
        <w:rPr>
          <w:rFonts w:eastAsia="Cambria" w:cs="Times New Roman"/>
          <w:u w:val="single"/>
        </w:rPr>
        <w:t xml:space="preserve"> the </w:t>
      </w:r>
      <w:r w:rsidRPr="003F6190">
        <w:rPr>
          <w:rFonts w:eastAsia="Cambria" w:cs="Times New Roman"/>
          <w:highlight w:val="green"/>
          <w:u w:val="single"/>
        </w:rPr>
        <w:t>economic shocks of job loss</w:t>
      </w:r>
      <w:r w:rsidRPr="003F6190">
        <w:rPr>
          <w:rFonts w:eastAsia="Cambria" w:cs="Times New Roman"/>
          <w:u w:val="single"/>
        </w:rPr>
        <w:t xml:space="preserve">es, the last recession </w:t>
      </w:r>
      <w:r w:rsidRPr="003F6190">
        <w:rPr>
          <w:rFonts w:eastAsia="Cambria" w:cs="Times New Roman"/>
          <w:highlight w:val="green"/>
          <w:u w:val="single"/>
        </w:rPr>
        <w:t>and</w:t>
      </w:r>
      <w:r w:rsidRPr="003F6190">
        <w:rPr>
          <w:rFonts w:eastAsia="Cambria" w:cs="Times New Roman"/>
          <w:u w:val="single"/>
        </w:rPr>
        <w:t xml:space="preserve"> now the </w:t>
      </w:r>
      <w:r w:rsidRPr="003F6190">
        <w:rPr>
          <w:rFonts w:eastAsia="Cambria" w:cs="Times New Roman"/>
          <w:highlight w:val="green"/>
          <w:u w:val="single"/>
        </w:rPr>
        <w:t>pandemic</w:t>
      </w:r>
      <w:r w:rsidRPr="003F6190">
        <w:rPr>
          <w:rFonts w:eastAsia="Cambria" w:cs="Times New Roman"/>
          <w:sz w:val="12"/>
        </w:rPr>
        <w:t xml:space="preserve">.” Reversing the gloomy outlook for diabetes patients isn’t easy. </w:t>
      </w:r>
      <w:r w:rsidRPr="003F6190">
        <w:rPr>
          <w:rFonts w:eastAsia="Cambria" w:cs="Times New Roman"/>
          <w:highlight w:val="green"/>
          <w:u w:val="single"/>
        </w:rPr>
        <w:t>Advances in me</w:t>
      </w:r>
      <w:r w:rsidRPr="009305D4">
        <w:rPr>
          <w:rFonts w:eastAsia="Cambria" w:cs="Times New Roman"/>
          <w:highlight w:val="green"/>
          <w:u w:val="single"/>
        </w:rPr>
        <w:t>dication</w:t>
      </w:r>
      <w:r w:rsidRPr="003F6190">
        <w:rPr>
          <w:rFonts w:eastAsia="Cambria" w:cs="Times New Roman"/>
          <w:u w:val="single"/>
        </w:rPr>
        <w:t xml:space="preserve"> and technology to help patients better manage their condition often </w:t>
      </w:r>
      <w:r w:rsidRPr="003F6190">
        <w:rPr>
          <w:rFonts w:eastAsia="Cambria" w:cs="Times New Roman"/>
          <w:highlight w:val="green"/>
          <w:u w:val="single"/>
        </w:rPr>
        <w:t>fail to reach</w:t>
      </w:r>
      <w:r w:rsidRPr="003F6190">
        <w:rPr>
          <w:rFonts w:eastAsia="Cambria" w:cs="Times New Roman"/>
          <w:u w:val="single"/>
        </w:rPr>
        <w:t xml:space="preserve"> those </w:t>
      </w:r>
      <w:r w:rsidRPr="003F6190">
        <w:rPr>
          <w:rFonts w:eastAsia="Cambria" w:cs="Times New Roman"/>
          <w:highlight w:val="green"/>
          <w:u w:val="single"/>
        </w:rPr>
        <w:t>whose access</w:t>
      </w:r>
      <w:r w:rsidRPr="003F6190">
        <w:rPr>
          <w:rFonts w:eastAsia="Cambria" w:cs="Times New Roman"/>
          <w:u w:val="single"/>
        </w:rPr>
        <w:t xml:space="preserve"> to care </w:t>
      </w:r>
      <w:r w:rsidRPr="003F6190">
        <w:rPr>
          <w:rFonts w:eastAsia="Cambria" w:cs="Times New Roman"/>
          <w:highlight w:val="green"/>
          <w:u w:val="single"/>
        </w:rPr>
        <w:t>is hampered</w:t>
      </w:r>
      <w:r w:rsidRPr="003F6190">
        <w:rPr>
          <w:rFonts w:eastAsia="Cambria" w:cs="Times New Roman"/>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3F6190">
        <w:rPr>
          <w:rFonts w:eastAsia="Cambria" w:cs="Times New Roman"/>
          <w:sz w:val="12"/>
        </w:rPr>
        <w:t>Sansum</w:t>
      </w:r>
      <w:proofErr w:type="spellEnd"/>
      <w:r w:rsidRPr="003F6190">
        <w:rPr>
          <w:rFonts w:eastAsia="Cambria" w:cs="Times New Roman"/>
          <w:sz w:val="12"/>
        </w:rPr>
        <w:t xml:space="preserve"> Diabetes Research Institute in Santa Barbara, California. “</w:t>
      </w:r>
      <w:r w:rsidRPr="003F6190">
        <w:rPr>
          <w:rFonts w:eastAsia="Cambria" w:cs="Times New Roman"/>
          <w:u w:val="single"/>
        </w:rPr>
        <w:t>And just creating more expensive pharmaceuticals is not going to cut it at a population level.”</w:t>
      </w:r>
    </w:p>
    <w:p w14:paraId="4610B19A" w14:textId="77777777" w:rsidR="004D399F" w:rsidRPr="003F6190" w:rsidRDefault="004D399F" w:rsidP="004D399F">
      <w:pPr>
        <w:rPr>
          <w:rFonts w:eastAsia="Cambria" w:cs="Times New Roman"/>
          <w:u w:val="single"/>
        </w:rPr>
      </w:pPr>
    </w:p>
    <w:p w14:paraId="097A280E" w14:textId="77777777" w:rsidR="004D399F" w:rsidRPr="003F6190" w:rsidRDefault="004D399F" w:rsidP="004D399F">
      <w:pPr>
        <w:keepNext/>
        <w:keepLines/>
        <w:spacing w:before="40" w:after="0"/>
        <w:outlineLvl w:val="3"/>
        <w:rPr>
          <w:rFonts w:eastAsia="MS Gothic" w:cs="Times New Roman"/>
          <w:b/>
          <w:iCs/>
          <w:sz w:val="26"/>
        </w:rPr>
      </w:pPr>
      <w:r w:rsidRPr="003F6190">
        <w:rPr>
          <w:rFonts w:eastAsia="MS Gothic" w:cs="Times New Roman"/>
          <w:b/>
          <w:iCs/>
          <w:sz w:val="26"/>
        </w:rPr>
        <w:t>No UQ for innovation – insulin revenue goes to shareholders not R&amp;D.</w:t>
      </w:r>
    </w:p>
    <w:p w14:paraId="2E5F6306" w14:textId="77777777" w:rsidR="004D399F" w:rsidRPr="003F6190" w:rsidRDefault="004D399F" w:rsidP="004D399F">
      <w:pPr>
        <w:rPr>
          <w:rFonts w:eastAsia="Cambria" w:cs="Times New Roman"/>
        </w:rPr>
      </w:pPr>
      <w:proofErr w:type="spellStart"/>
      <w:r w:rsidRPr="003F6190">
        <w:rPr>
          <w:rFonts w:eastAsia="Cambria" w:cs="Times New Roman"/>
          <w:b/>
          <w:bCs/>
          <w:sz w:val="26"/>
        </w:rPr>
        <w:t>Collington</w:t>
      </w:r>
      <w:proofErr w:type="spellEnd"/>
      <w:r w:rsidRPr="003F6190">
        <w:rPr>
          <w:rFonts w:eastAsia="Cambria" w:cs="Times New Roman"/>
          <w:b/>
          <w:bCs/>
          <w:sz w:val="26"/>
        </w:rPr>
        <w:t xml:space="preserve"> 20</w:t>
      </w:r>
      <w:r w:rsidRPr="003F6190">
        <w:rPr>
          <w:rFonts w:eastAsia="Cambria" w:cs="Times New Roman"/>
        </w:rPr>
        <w:t xml:space="preserve"> </w:t>
      </w:r>
      <w:r w:rsidRPr="003F6190">
        <w:rPr>
          <w:rFonts w:eastAsia="Cambria" w:cs="Times New Roman"/>
          <w:sz w:val="16"/>
          <w:szCs w:val="16"/>
        </w:rPr>
        <w:t xml:space="preserve">[Rosie </w:t>
      </w:r>
      <w:proofErr w:type="spellStart"/>
      <w:r w:rsidRPr="003F6190">
        <w:rPr>
          <w:rFonts w:eastAsia="Cambria" w:cs="Times New Roman"/>
          <w:sz w:val="16"/>
          <w:szCs w:val="16"/>
        </w:rPr>
        <w:t>Collington</w:t>
      </w:r>
      <w:proofErr w:type="spellEnd"/>
      <w:r w:rsidRPr="003F6190">
        <w:rPr>
          <w:rFonts w:eastAsia="Cambria" w:cs="Times New Roman"/>
          <w:sz w:val="16"/>
          <w:szCs w:val="16"/>
        </w:rPr>
        <w:t xml:space="preserve"> is a Junior Researcher with the Academic-Industry Research Network and MSc student at the University of Copenhagen. She has previously worked in health policy and advocacy at medical research and patient organizations in the UK., "Who Benefits When the Price of Insulin Soars?", Institute for New Economic Thinking, 4-16-2020, https://www.ineteconomics.org/perspectives/blog/who-benefits-when-the-price-of-insulin-soars, accessed: 9-9-2021.] //Lex VM</w:t>
      </w:r>
    </w:p>
    <w:p w14:paraId="1C66B107" w14:textId="77777777" w:rsidR="004D399F" w:rsidRPr="008C48B5" w:rsidRDefault="004D399F" w:rsidP="004D399F">
      <w:pPr>
        <w:rPr>
          <w:rFonts w:eastAsia="Cambria" w:cs="Times New Roman"/>
          <w:sz w:val="12"/>
        </w:rPr>
      </w:pPr>
      <w:r w:rsidRPr="003F6190">
        <w:rPr>
          <w:rFonts w:eastAsia="Cambria" w:cs="Times New Roman"/>
          <w:sz w:val="12"/>
        </w:rPr>
        <w:t xml:space="preserve">Contrary to pharmaceutical company claims, </w:t>
      </w:r>
      <w:r w:rsidRPr="0039404C">
        <w:rPr>
          <w:rFonts w:eastAsia="Cambria" w:cs="Times New Roman"/>
          <w:bCs/>
          <w:iCs/>
          <w:u w:val="single"/>
        </w:rPr>
        <w:t>revenue from high insulin</w:t>
      </w:r>
      <w:r w:rsidRPr="0039404C">
        <w:rPr>
          <w:rFonts w:eastAsia="Cambria" w:cs="Times New Roman"/>
          <w:u w:val="single"/>
        </w:rPr>
        <w:t xml:space="preserve"> prices </w:t>
      </w:r>
      <w:proofErr w:type="gramStart"/>
      <w:r w:rsidRPr="0039404C">
        <w:rPr>
          <w:rFonts w:eastAsia="Cambria" w:cs="Times New Roman"/>
          <w:u w:val="single"/>
        </w:rPr>
        <w:t>are</w:t>
      </w:r>
      <w:proofErr w:type="gramEnd"/>
      <w:r w:rsidRPr="0039404C">
        <w:rPr>
          <w:rFonts w:eastAsia="Cambria" w:cs="Times New Roman"/>
          <w:u w:val="single"/>
        </w:rPr>
        <w:t xml:space="preserve"> going to shareholders, not R&amp;D</w:t>
      </w:r>
      <w:r w:rsidRPr="003F6190">
        <w:rPr>
          <w:rFonts w:eastAsia="Cambria" w:cs="Times New Roman"/>
          <w:sz w:val="12"/>
        </w:rPr>
        <w:t xml:space="preserve"> The coronavirus pandemic has brought drug development processes under the spotlight. But the pitfalls of pha</w:t>
      </w:r>
      <w:r w:rsidRPr="003F6190">
        <w:rPr>
          <w:rFonts w:eastAsia="Cambria" w:cs="Times New Roman"/>
          <w:u w:val="single"/>
        </w:rPr>
        <w:t xml:space="preserve">rmaceutical company corporate governance models that </w:t>
      </w:r>
      <w:r w:rsidRPr="003F6190">
        <w:rPr>
          <w:rFonts w:eastAsia="Cambria" w:cs="Times New Roman"/>
          <w:b/>
          <w:iCs/>
          <w:highlight w:val="green"/>
          <w:u w:val="single"/>
        </w:rPr>
        <w:t>prioritize</w:t>
      </w:r>
      <w:r w:rsidRPr="003F6190">
        <w:rPr>
          <w:rFonts w:eastAsia="Cambria" w:cs="Times New Roman"/>
          <w:b/>
          <w:iCs/>
          <w:u w:val="single"/>
        </w:rPr>
        <w:t xml:space="preserve"> value for </w:t>
      </w:r>
      <w:r w:rsidRPr="003F6190">
        <w:rPr>
          <w:rFonts w:eastAsia="Cambria" w:cs="Times New Roman"/>
          <w:b/>
          <w:iCs/>
          <w:highlight w:val="green"/>
          <w:u w:val="single"/>
        </w:rPr>
        <w:t>shareholders over</w:t>
      </w:r>
      <w:r w:rsidRPr="003F6190">
        <w:rPr>
          <w:rFonts w:eastAsia="Cambria" w:cs="Times New Roman"/>
          <w:u w:val="single"/>
        </w:rPr>
        <w:t xml:space="preserve"> the interests of </w:t>
      </w:r>
      <w:r w:rsidRPr="003F6190">
        <w:rPr>
          <w:rFonts w:eastAsia="Cambria" w:cs="Times New Roman"/>
          <w:b/>
          <w:iCs/>
          <w:u w:val="single"/>
        </w:rPr>
        <w:t xml:space="preserve">patients and </w:t>
      </w:r>
      <w:r w:rsidRPr="003F6190">
        <w:rPr>
          <w:rFonts w:eastAsia="Cambria" w:cs="Times New Roman"/>
          <w:b/>
          <w:iCs/>
          <w:highlight w:val="green"/>
          <w:u w:val="single"/>
        </w:rPr>
        <w:t>innovation</w:t>
      </w:r>
      <w:r w:rsidRPr="003F6190">
        <w:rPr>
          <w:rFonts w:eastAsia="Cambria" w:cs="Times New Roman"/>
          <w:u w:val="single"/>
        </w:rPr>
        <w:t xml:space="preserve"> capabilities are nothing new – as the case of insulin shows.</w:t>
      </w:r>
      <w:r w:rsidRPr="003F6190">
        <w:rPr>
          <w:rFonts w:eastAsia="Cambria" w:cs="Times New Roman"/>
          <w:sz w:val="12"/>
        </w:rPr>
        <w:t xml:space="preserve"> The list price of analogue insulin medicines in the United States has soared in recent years. A study published in March found that the list prices of seven branded insulin drugs increased by 262% between 2007-2018. The consequences of list price increases are serious, and potentially affect millions of Americans. Today, approximately 1.25 million adults and children in the United States live with type-1 diabetes, an autoimmune condition that leads to kidney failure, blindness and diabetic ketoacidosis (DKA) if left untreated. This means that for type-1 diabetics, inability to access insulin can be fatal, and recent data suggests that some patients are struggling to afford their prescription. In the United States, the amount that individuals pay for their insulin prescription depends on their health insurance plans, whether provided by an employer, individual subscription, Medicaid or Medicare. Although patients covered by insurance plans tend not to pay the full list price for their prescription medicines, increases in list prices of prescription medicines can result in higher costs of insurance coverage in the form of deductibles, co-pays and premiums. Despite an overall reduction in the number of uninsured Americans following the introduction of the Affordable Care Act (ACA) in 2010, there remain many individuals who are not covered by an insurance plan. And in most cases, uninsured individuals need to pay out-of-pocket for healthcare costs. In 2018, researchers at Yale found that one in four of the diabetes patients surveyed experienced cost-related insulin underuse. Patient organization T1International details numerous, tragic cases of type-1 diabetes patients dying after attempting to ration an insulin prescription to cut costs. Insulin can also be prescribed as a treatment for type-2 diabetes, a condition that is on the rise in the United States, with the Centers for Disease Control and Prevention reporting that approximately 34.2 million people across the country had a form of diabetes – approximately 10.5% of the population. With the potential consequences of insulin unaffordability so clear for patients, it begs the question: who benefits when the price of insulin soars? How have the rising profits from higher-priced insulin medicines been distributed? My new paper addresses these questions. Cui bono? Over the past year, William </w:t>
      </w:r>
      <w:proofErr w:type="spellStart"/>
      <w:r w:rsidRPr="003F6190">
        <w:rPr>
          <w:rFonts w:eastAsia="Cambria" w:cs="Times New Roman"/>
          <w:sz w:val="12"/>
        </w:rPr>
        <w:t>Lazonick</w:t>
      </w:r>
      <w:proofErr w:type="spellEnd"/>
      <w:r w:rsidRPr="003F6190">
        <w:rPr>
          <w:rFonts w:eastAsia="Cambria" w:cs="Times New Roman"/>
          <w:sz w:val="12"/>
        </w:rPr>
        <w:t xml:space="preserve"> and I have studied the flows of profits and payments across the insulin supply chain. This study is continuing, but there is enough data now to draw some important conclusions. Our review of the evidence suggests that contrary to some claims, the three manufacturers that dominate the insulin market – Eli Lilly, Novo Nordisk and Sanofi – have indeed seen higher net revenues from insulin product lines during the past decade as list prices have increased. Data available from financial reports of the companies show that annual net revenue from insulin products was on average 44% higher than 2009 for the years 2010-2018. These data reflect Hernandez et al.’s recently published data on net price increases of branded insulin products. </w:t>
      </w:r>
      <w:r w:rsidRPr="003F6190">
        <w:rPr>
          <w:rFonts w:eastAsia="Cambria" w:cs="Times New Roman"/>
          <w:u w:val="single"/>
        </w:rPr>
        <w:t xml:space="preserve">Pharmaceutical companies have long argued that high drug prices are needed to augment investment in innovation, and the industry has attributed the growing list prices of many new drugs to rising costs of drug development. In the case of </w:t>
      </w:r>
      <w:r w:rsidRPr="003F6190">
        <w:rPr>
          <w:rFonts w:eastAsia="Cambria" w:cs="Times New Roman"/>
          <w:highlight w:val="green"/>
          <w:u w:val="single"/>
        </w:rPr>
        <w:t>insulin</w:t>
      </w:r>
      <w:r w:rsidRPr="003F6190">
        <w:rPr>
          <w:rFonts w:eastAsia="Cambria" w:cs="Times New Roman"/>
          <w:sz w:val="12"/>
        </w:rPr>
        <w:t xml:space="preserve">, analysis of the companies’ cash flows suggests that shareholders of Eli Lilly, Novo Nordisk and Sanofi have seen huge gains as the list price of insulin has grown. The </w:t>
      </w:r>
      <w:r w:rsidRPr="003F6190">
        <w:rPr>
          <w:rFonts w:eastAsia="Cambria" w:cs="Times New Roman"/>
          <w:highlight w:val="green"/>
          <w:u w:val="single"/>
        </w:rPr>
        <w:t>companies</w:t>
      </w:r>
      <w:r w:rsidRPr="003F6190">
        <w:rPr>
          <w:rFonts w:eastAsia="Cambria" w:cs="Times New Roman"/>
          <w:u w:val="single"/>
        </w:rPr>
        <w:t xml:space="preserve"> have collectively </w:t>
      </w:r>
      <w:r w:rsidRPr="003F6190">
        <w:rPr>
          <w:rFonts w:eastAsia="Cambria" w:cs="Times New Roman"/>
          <w:highlight w:val="green"/>
          <w:u w:val="single"/>
        </w:rPr>
        <w:t>distributed</w:t>
      </w:r>
      <w:r w:rsidRPr="003F6190">
        <w:rPr>
          <w:rFonts w:eastAsia="Cambria" w:cs="Times New Roman"/>
          <w:u w:val="single"/>
        </w:rPr>
        <w:t xml:space="preserve"> a total of </w:t>
      </w:r>
      <w:r w:rsidRPr="003F6190">
        <w:rPr>
          <w:rFonts w:eastAsia="Cambria" w:cs="Times New Roman"/>
          <w:b/>
          <w:iCs/>
          <w:highlight w:val="green"/>
          <w:u w:val="single"/>
        </w:rPr>
        <w:t>$122 billion to shareholders</w:t>
      </w:r>
      <w:r w:rsidRPr="003F6190">
        <w:rPr>
          <w:rFonts w:eastAsia="Cambria" w:cs="Times New Roman"/>
          <w:sz w:val="12"/>
        </w:rPr>
        <w:t xml:space="preserve"> in the form of share buybacks and cash dividends over the period 2009-2018. Alternative models A “retain-and-reinvest” model of corporate governance, where profits are invested in research and development, could be conducive to innovation within a pharmaceutical company. In any case, most pharmaceutical companies today do not adopt such an approach. </w:t>
      </w:r>
      <w:proofErr w:type="spellStart"/>
      <w:r w:rsidRPr="003F6190">
        <w:rPr>
          <w:rFonts w:eastAsia="Cambria" w:cs="Times New Roman"/>
          <w:sz w:val="12"/>
        </w:rPr>
        <w:t>Lazonick</w:t>
      </w:r>
      <w:proofErr w:type="spellEnd"/>
      <w:r w:rsidRPr="003F6190">
        <w:rPr>
          <w:rFonts w:eastAsia="Cambria" w:cs="Times New Roman"/>
          <w:sz w:val="12"/>
        </w:rPr>
        <w:t xml:space="preserve"> and colleagues have shown that most of the largest US pharmaceutical </w:t>
      </w:r>
      <w:r w:rsidRPr="003F6190">
        <w:rPr>
          <w:rFonts w:eastAsia="Cambria" w:cs="Times New Roman"/>
          <w:u w:val="single"/>
        </w:rPr>
        <w:t xml:space="preserve">companies in fact </w:t>
      </w:r>
      <w:r w:rsidRPr="003F6190">
        <w:rPr>
          <w:rFonts w:eastAsia="Cambria" w:cs="Times New Roman"/>
          <w:highlight w:val="green"/>
          <w:u w:val="single"/>
        </w:rPr>
        <w:t>use high prices to maximize shareholder value and</w:t>
      </w:r>
      <w:r w:rsidRPr="003F6190">
        <w:rPr>
          <w:rFonts w:eastAsia="Cambria" w:cs="Times New Roman"/>
          <w:u w:val="single"/>
        </w:rPr>
        <w:t xml:space="preserve"> boost </w:t>
      </w:r>
      <w:r w:rsidRPr="003F6190">
        <w:rPr>
          <w:rFonts w:eastAsia="Cambria" w:cs="Times New Roman"/>
          <w:highlight w:val="green"/>
          <w:u w:val="single"/>
        </w:rPr>
        <w:t>stock prices.</w:t>
      </w:r>
      <w:r w:rsidRPr="003F6190">
        <w:rPr>
          <w:rFonts w:eastAsia="Cambria" w:cs="Times New Roman"/>
          <w:u w:val="single"/>
        </w:rPr>
        <w:t xml:space="preserve"> And </w:t>
      </w:r>
      <w:r w:rsidRPr="003F6190">
        <w:rPr>
          <w:rFonts w:eastAsia="Cambria" w:cs="Times New Roman"/>
          <w:b/>
          <w:iCs/>
          <w:highlight w:val="green"/>
          <w:u w:val="single"/>
        </w:rPr>
        <w:t>even if</w:t>
      </w:r>
      <w:r w:rsidRPr="003F6190">
        <w:rPr>
          <w:rFonts w:eastAsia="Cambria" w:cs="Times New Roman"/>
          <w:b/>
          <w:iCs/>
          <w:u w:val="single"/>
        </w:rPr>
        <w:t xml:space="preserve"> the insulin manufacturing companies</w:t>
      </w:r>
      <w:r w:rsidRPr="003F6190">
        <w:rPr>
          <w:rFonts w:eastAsia="Cambria" w:cs="Times New Roman"/>
          <w:u w:val="single"/>
        </w:rPr>
        <w:t xml:space="preserve"> had directed most of their profits from the sale of insulin into R&amp;D activities, the </w:t>
      </w:r>
      <w:r w:rsidRPr="003F6190">
        <w:rPr>
          <w:rFonts w:eastAsia="Cambria" w:cs="Times New Roman"/>
          <w:highlight w:val="green"/>
          <w:u w:val="single"/>
        </w:rPr>
        <w:t>question remains whether high</w:t>
      </w:r>
      <w:r w:rsidRPr="003F6190">
        <w:rPr>
          <w:rFonts w:eastAsia="Cambria" w:cs="Times New Roman"/>
          <w:u w:val="single"/>
        </w:rPr>
        <w:t xml:space="preserve">er </w:t>
      </w:r>
      <w:r w:rsidRPr="003F6190">
        <w:rPr>
          <w:rFonts w:eastAsia="Cambria" w:cs="Times New Roman"/>
          <w:highlight w:val="green"/>
          <w:u w:val="single"/>
        </w:rPr>
        <w:t>prices</w:t>
      </w:r>
      <w:r w:rsidRPr="003F6190">
        <w:rPr>
          <w:rFonts w:eastAsia="Cambria" w:cs="Times New Roman"/>
          <w:u w:val="single"/>
        </w:rPr>
        <w:t xml:space="preserve"> for existing medicines </w:t>
      </w:r>
      <w:r w:rsidRPr="003F6190">
        <w:rPr>
          <w:rFonts w:eastAsia="Cambria" w:cs="Times New Roman"/>
          <w:b/>
          <w:iCs/>
          <w:highlight w:val="green"/>
          <w:u w:val="single"/>
        </w:rPr>
        <w:t>should be funding investment</w:t>
      </w:r>
      <w:r w:rsidRPr="003F6190">
        <w:rPr>
          <w:rFonts w:eastAsia="Cambria" w:cs="Times New Roman"/>
          <w:u w:val="single"/>
        </w:rPr>
        <w:t xml:space="preserve"> in future medicines.</w:t>
      </w:r>
      <w:r w:rsidRPr="003F6190">
        <w:rPr>
          <w:rFonts w:eastAsia="Cambria" w:cs="Times New Roman"/>
          <w:sz w:val="12"/>
        </w:rPr>
        <w:t xml:space="preserve"> Alternatively, the cost of subsidizing the development of new medicines could be socialized; </w:t>
      </w:r>
      <w:r w:rsidRPr="003F6190">
        <w:rPr>
          <w:rFonts w:eastAsia="Cambria" w:cs="Times New Roman"/>
          <w:u w:val="single"/>
        </w:rPr>
        <w:t>with R&amp;D spending no longer contingent at all on the price of drugs, there would be no justification for hiking the prices of life-saving medicines.</w:t>
      </w:r>
      <w:r w:rsidRPr="003F6190">
        <w:rPr>
          <w:rFonts w:eastAsia="Cambria" w:cs="Times New Roman"/>
          <w:sz w:val="12"/>
        </w:rPr>
        <w:t xml:space="preserve"> Fundamentally, </w:t>
      </w:r>
      <w:r w:rsidRPr="003F6190">
        <w:rPr>
          <w:rFonts w:eastAsia="Cambria" w:cs="Times New Roman"/>
          <w:b/>
          <w:iCs/>
          <w:highlight w:val="green"/>
          <w:u w:val="single"/>
        </w:rPr>
        <w:t>if a</w:t>
      </w:r>
      <w:r w:rsidRPr="003F6190">
        <w:rPr>
          <w:rFonts w:eastAsia="Cambria" w:cs="Times New Roman"/>
          <w:b/>
          <w:iCs/>
          <w:u w:val="single"/>
        </w:rPr>
        <w:t xml:space="preserve"> funding </w:t>
      </w:r>
      <w:r w:rsidRPr="003F6190">
        <w:rPr>
          <w:rFonts w:eastAsia="Cambria" w:cs="Times New Roman"/>
          <w:b/>
          <w:iCs/>
          <w:highlight w:val="green"/>
          <w:u w:val="single"/>
        </w:rPr>
        <w:t>model</w:t>
      </w:r>
      <w:r w:rsidRPr="003F6190">
        <w:rPr>
          <w:rFonts w:eastAsia="Cambria" w:cs="Times New Roman"/>
          <w:highlight w:val="green"/>
          <w:u w:val="single"/>
        </w:rPr>
        <w:t xml:space="preserve"> to dev</w:t>
      </w:r>
      <w:r w:rsidRPr="003F6190">
        <w:rPr>
          <w:rFonts w:eastAsia="Cambria" w:cs="Times New Roman"/>
          <w:u w:val="single"/>
        </w:rPr>
        <w:t xml:space="preserve">elop </w:t>
      </w:r>
      <w:r w:rsidRPr="003F6190">
        <w:rPr>
          <w:rFonts w:eastAsia="Cambria" w:cs="Times New Roman"/>
          <w:highlight w:val="green"/>
          <w:u w:val="single"/>
        </w:rPr>
        <w:t>new</w:t>
      </w:r>
      <w:r w:rsidRPr="003F6190">
        <w:rPr>
          <w:rFonts w:eastAsia="Cambria" w:cs="Times New Roman"/>
          <w:u w:val="single"/>
        </w:rPr>
        <w:t xml:space="preserve"> medical </w:t>
      </w:r>
      <w:r w:rsidRPr="003F6190">
        <w:rPr>
          <w:rFonts w:eastAsia="Cambria" w:cs="Times New Roman"/>
          <w:highlight w:val="green"/>
          <w:u w:val="single"/>
        </w:rPr>
        <w:t xml:space="preserve">technologies </w:t>
      </w:r>
      <w:r w:rsidRPr="003F6190">
        <w:rPr>
          <w:rFonts w:eastAsia="Cambria" w:cs="Times New Roman"/>
          <w:b/>
          <w:iCs/>
          <w:highlight w:val="green"/>
          <w:u w:val="single"/>
        </w:rPr>
        <w:t>requires higher</w:t>
      </w:r>
      <w:r w:rsidRPr="003F6190">
        <w:rPr>
          <w:rFonts w:eastAsia="Cambria" w:cs="Times New Roman"/>
          <w:b/>
          <w:iCs/>
          <w:u w:val="single"/>
        </w:rPr>
        <w:t xml:space="preserve"> list </w:t>
      </w:r>
      <w:r w:rsidRPr="003F6190">
        <w:rPr>
          <w:rFonts w:eastAsia="Cambria" w:cs="Times New Roman"/>
          <w:b/>
          <w:iCs/>
          <w:highlight w:val="green"/>
          <w:u w:val="single"/>
        </w:rPr>
        <w:t>prices</w:t>
      </w:r>
      <w:r w:rsidRPr="003F6190">
        <w:rPr>
          <w:rFonts w:eastAsia="Cambria" w:cs="Times New Roman"/>
          <w:highlight w:val="green"/>
          <w:u w:val="single"/>
        </w:rPr>
        <w:t xml:space="preserve"> that reduce</w:t>
      </w:r>
      <w:r w:rsidRPr="003F6190">
        <w:rPr>
          <w:rFonts w:eastAsia="Cambria" w:cs="Times New Roman"/>
          <w:u w:val="single"/>
        </w:rPr>
        <w:t xml:space="preserve"> patients’ </w:t>
      </w:r>
      <w:r w:rsidRPr="003F6190">
        <w:rPr>
          <w:rFonts w:eastAsia="Cambria" w:cs="Times New Roman"/>
          <w:highlight w:val="green"/>
          <w:u w:val="single"/>
        </w:rPr>
        <w:t>access</w:t>
      </w:r>
      <w:r w:rsidRPr="003F6190">
        <w:rPr>
          <w:rFonts w:eastAsia="Cambria" w:cs="Times New Roman"/>
          <w:u w:val="single"/>
        </w:rPr>
        <w:t xml:space="preserve"> to existing treatments, we </w:t>
      </w:r>
      <w:proofErr w:type="gramStart"/>
      <w:r w:rsidRPr="003F6190">
        <w:rPr>
          <w:rFonts w:eastAsia="Cambria" w:cs="Times New Roman"/>
          <w:u w:val="single"/>
        </w:rPr>
        <w:t>have to</w:t>
      </w:r>
      <w:proofErr w:type="gramEnd"/>
      <w:r w:rsidRPr="003F6190">
        <w:rPr>
          <w:rFonts w:eastAsia="Cambria" w:cs="Times New Roman"/>
          <w:u w:val="single"/>
        </w:rPr>
        <w:t xml:space="preserve"> question to </w:t>
      </w:r>
      <w:r w:rsidRPr="003F6190">
        <w:rPr>
          <w:rFonts w:eastAsia="Cambria" w:cs="Times New Roman"/>
          <w:b/>
          <w:iCs/>
          <w:highlight w:val="green"/>
          <w:u w:val="single"/>
        </w:rPr>
        <w:t>what extent it is worth pursuing</w:t>
      </w:r>
      <w:r w:rsidRPr="003F6190">
        <w:rPr>
          <w:rFonts w:eastAsia="Cambria" w:cs="Times New Roman"/>
          <w:u w:val="single"/>
        </w:rPr>
        <w:t xml:space="preserve"> or even constitutes ‘</w:t>
      </w:r>
      <w:r w:rsidRPr="003F6190">
        <w:rPr>
          <w:rFonts w:eastAsia="Cambria" w:cs="Times New Roman"/>
          <w:b/>
          <w:iCs/>
          <w:highlight w:val="green"/>
          <w:u w:val="single"/>
        </w:rPr>
        <w:t>innovation’</w:t>
      </w:r>
      <w:r w:rsidRPr="003F6190">
        <w:rPr>
          <w:rFonts w:eastAsia="Cambria" w:cs="Times New Roman"/>
          <w:b/>
          <w:iCs/>
          <w:u w:val="single"/>
        </w:rPr>
        <w:t xml:space="preserve"> at al</w:t>
      </w:r>
      <w:r w:rsidRPr="003F6190">
        <w:rPr>
          <w:rFonts w:eastAsia="Cambria" w:cs="Times New Roman"/>
          <w:u w:val="single"/>
        </w:rPr>
        <w:t>l.</w:t>
      </w:r>
      <w:r w:rsidRPr="003F6190">
        <w:rPr>
          <w:rFonts w:eastAsia="Cambria" w:cs="Times New Roman"/>
          <w:sz w:val="12"/>
        </w:rPr>
        <w:t xml:space="preserve"> A closer examination of the Denmark-based company, Novo Nordisk, illustrates this point. Constituting 66% of its total net revenue between 2009-2018, insulin sales in the United States have been an important source of income for the company. Novo Nordisk traces its roots back to the early years of insulin development in the 1920s, when Professor August Krogh brought the novel discovery of the protein as a treatment for type-1 diabetes back to Denmark from the University of Toronto. Historically, the company has maintained a focus on manufacturing insulin, gradually becoming the world leader and today holding a 45% share of the modern and new-generation insulin market. Like other large companies in Denmark, Novo Nordisk operates </w:t>
      </w:r>
      <w:proofErr w:type="gramStart"/>
      <w:r w:rsidRPr="003F6190">
        <w:rPr>
          <w:rFonts w:eastAsia="Cambria" w:cs="Times New Roman"/>
          <w:sz w:val="12"/>
        </w:rPr>
        <w:t>on the basis of</w:t>
      </w:r>
      <w:proofErr w:type="gramEnd"/>
      <w:r w:rsidRPr="003F6190">
        <w:rPr>
          <w:rFonts w:eastAsia="Cambria" w:cs="Times New Roman"/>
          <w:sz w:val="12"/>
        </w:rPr>
        <w:t xml:space="preserve"> an industrial foundation model of corporate governance. Control over company decisions is maintained by a non-profit institution, the Novo Nordisk Foundation, which holds 76.1% of votes and 28.1% of capital through its shares in Novo Nordisk. The remaining votes and capital are in shares held by institutional and private shareholders. Studies of industrial foundations suggest that the corporate governance model provides relative stability through the development of long-term capital. The working paper suggests that while this may be true, in the case of Novo Nordisk, the company has an interest in keeping insulin prices high in the United States. Some profits yielded through cash dividends and share repurchasing within the Novo Group have been distributed to what can broadly be considered R&amp;D activities through investments in small and medium enterprise (SME) biotech companies by Novo Holdings. Novo Holdings also holds a portfolio of largely liquid investments, comprised predominantly of equities. However, the development of that long-term capital in recent years has been contingent on the list price increases of insulin medicines in the United States. </w:t>
      </w:r>
      <w:r w:rsidRPr="003F6190">
        <w:rPr>
          <w:rFonts w:eastAsia="Cambria" w:cs="Times New Roman"/>
          <w:u w:val="single"/>
        </w:rPr>
        <w:t xml:space="preserve">Financialization in the context of insulin pricing could thus </w:t>
      </w:r>
      <w:proofErr w:type="gramStart"/>
      <w:r w:rsidRPr="003F6190">
        <w:rPr>
          <w:rFonts w:eastAsia="Cambria" w:cs="Times New Roman"/>
          <w:u w:val="single"/>
        </w:rPr>
        <w:t>be considered to be</w:t>
      </w:r>
      <w:proofErr w:type="gramEnd"/>
      <w:r w:rsidRPr="003F6190">
        <w:rPr>
          <w:rFonts w:eastAsia="Cambria" w:cs="Times New Roman"/>
          <w:u w:val="single"/>
        </w:rPr>
        <w:t xml:space="preserve"> in tension with the affordability of products that are on the market now, because higher treatment costs for diabetes patients in the United States are a foundation of the Danish company’s long-term capital for future innovation.</w:t>
      </w:r>
      <w:r w:rsidRPr="003F6190">
        <w:rPr>
          <w:rFonts w:eastAsia="Cambria" w:cs="Times New Roman"/>
          <w:sz w:val="12"/>
        </w:rPr>
        <w:t xml:space="preserve"> </w:t>
      </w:r>
    </w:p>
    <w:p w14:paraId="214C281F" w14:textId="77777777" w:rsidR="004D399F" w:rsidRPr="00FF04EB" w:rsidRDefault="004D399F" w:rsidP="004D399F">
      <w:pPr>
        <w:rPr>
          <w:rFonts w:cstheme="minorHAnsi"/>
          <w:b/>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696E57"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1A9"/>
    <w:rsid w:val="00286B57"/>
    <w:rsid w:val="004D399F"/>
    <w:rsid w:val="005B43C1"/>
    <w:rsid w:val="00BA3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91059"/>
  <w15:chartTrackingRefBased/>
  <w15:docId w15:val="{43197BF3-432D-4D62-AB9C-3F7065C8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6B57"/>
    <w:rPr>
      <w:rFonts w:ascii="Calibri" w:eastAsiaTheme="minorHAnsi" w:hAnsi="Calibri"/>
      <w:lang w:eastAsia="en-US"/>
    </w:rPr>
  </w:style>
  <w:style w:type="paragraph" w:styleId="Heading1">
    <w:name w:val="heading 1"/>
    <w:aliases w:val="Pocket"/>
    <w:basedOn w:val="Normal"/>
    <w:next w:val="Normal"/>
    <w:link w:val="Heading1Char"/>
    <w:qFormat/>
    <w:rsid w:val="00286B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6B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6B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86B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6B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B57"/>
  </w:style>
  <w:style w:type="character" w:customStyle="1" w:styleId="Heading1Char">
    <w:name w:val="Heading 1 Char"/>
    <w:aliases w:val="Pocket Char"/>
    <w:basedOn w:val="DefaultParagraphFont"/>
    <w:link w:val="Heading1"/>
    <w:rsid w:val="00286B5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86B5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86B57"/>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286B57"/>
    <w:rPr>
      <w:rFonts w:ascii="Calibri" w:eastAsiaTheme="majorEastAsia" w:hAnsi="Calibri" w:cstheme="majorBidi"/>
      <w:b/>
      <w:iCs/>
      <w:sz w:val="26"/>
      <w:lang w:eastAsia="en-US"/>
    </w:rPr>
  </w:style>
  <w:style w:type="character" w:styleId="Emphasis">
    <w:name w:val="Emphasis"/>
    <w:basedOn w:val="DefaultParagraphFont"/>
    <w:uiPriority w:val="7"/>
    <w:qFormat/>
    <w:rsid w:val="00286B5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86B57"/>
    <w:rPr>
      <w:b/>
      <w:bCs/>
      <w:sz w:val="26"/>
      <w:u w:val="none"/>
    </w:rPr>
  </w:style>
  <w:style w:type="character" w:customStyle="1" w:styleId="StyleUnderline">
    <w:name w:val="Style Underline"/>
    <w:aliases w:val="Underline"/>
    <w:basedOn w:val="DefaultParagraphFont"/>
    <w:uiPriority w:val="6"/>
    <w:qFormat/>
    <w:rsid w:val="00286B57"/>
    <w:rPr>
      <w:b w:val="0"/>
      <w:sz w:val="22"/>
      <w:u w:val="single"/>
    </w:rPr>
  </w:style>
  <w:style w:type="character" w:styleId="Hyperlink">
    <w:name w:val="Hyperlink"/>
    <w:basedOn w:val="DefaultParagraphFont"/>
    <w:uiPriority w:val="99"/>
    <w:semiHidden/>
    <w:unhideWhenUsed/>
    <w:rsid w:val="00286B57"/>
    <w:rPr>
      <w:color w:val="auto"/>
      <w:u w:val="none"/>
    </w:rPr>
  </w:style>
  <w:style w:type="character" w:styleId="FollowedHyperlink">
    <w:name w:val="FollowedHyperlink"/>
    <w:basedOn w:val="DefaultParagraphFont"/>
    <w:uiPriority w:val="99"/>
    <w:semiHidden/>
    <w:unhideWhenUsed/>
    <w:rsid w:val="00286B5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dicine" TargetMode="External"/><Relationship Id="rId13" Type="http://schemas.openxmlformats.org/officeDocument/2006/relationships/hyperlink" Target="file://CHSTM" TargetMode="External"/><Relationship Id="rId3" Type="http://schemas.openxmlformats.org/officeDocument/2006/relationships/settings" Target="settings.xml"/><Relationship Id="rId7" Type="http://schemas.openxmlformats.org/officeDocument/2006/relationships/hyperlink" Target="https://www.merriam-webster.com/dictionary/reduce" TargetMode="External"/><Relationship Id="rId12" Type="http://schemas.openxmlformats.org/officeDocument/2006/relationships/hyperlink" Target="file://CHS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pcounsel.com/intellectual-property-protection"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wto.org/english/thewto_e/whatis_e/whatis_e.htm" TargetMode="External"/><Relationship Id="rId15"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webSettings" Target="webSettings.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13</Pages>
  <Words>8065</Words>
  <Characters>45975</Characters>
  <Application>Microsoft Office Word</Application>
  <DocSecurity>0</DocSecurity>
  <Lines>383</Lines>
  <Paragraphs>107</Paragraphs>
  <ScaleCrop>false</ScaleCrop>
  <Company/>
  <LinksUpToDate>false</LinksUpToDate>
  <CharactersWithSpaces>53933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cp:revision>
  <dcterms:created xsi:type="dcterms:W3CDTF">2021-09-18T15:49:00Z</dcterms:created>
  <dcterms:modified xsi:type="dcterms:W3CDTF">2021-09-18T17:54:00Z</dcterms:modified>
</cp:coreProperties>
</file>