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8E83B" w14:textId="4ACB032C" w:rsidR="00B140C6" w:rsidRDefault="00332334" w:rsidP="00B140C6">
      <w:pPr>
        <w:pStyle w:val="Heading1"/>
      </w:pPr>
      <w:r>
        <w:t>UK Aff</w:t>
      </w:r>
    </w:p>
    <w:p w14:paraId="21602795" w14:textId="317C98E9" w:rsidR="005864D2" w:rsidRPr="00D07230" w:rsidRDefault="005864D2" w:rsidP="005864D2">
      <w:pPr>
        <w:pStyle w:val="Heading4"/>
      </w:pPr>
      <w:r w:rsidRPr="00D07230">
        <w:t>Education is on the decline—STEM is hit hardest, Signal 20</w:t>
      </w:r>
    </w:p>
    <w:p w14:paraId="21602796" w14:textId="77777777" w:rsidR="005864D2" w:rsidRPr="00D07230" w:rsidRDefault="005864D2" w:rsidP="005864D2">
      <w:r w:rsidRPr="00D07230">
        <w:t>[The Signal, 8-20-2020, "A Closer Look at the Current UK Teacher Shortage", Santa Clarita Valley Signal, https://signalscv.com/2020/08/a-closer-look-at-the-current-uk-teacher-shortage/, date accessed 10-24-2021] //Lex AT</w:t>
      </w:r>
    </w:p>
    <w:p w14:paraId="21602797" w14:textId="77777777" w:rsidR="005864D2" w:rsidRPr="00D07230" w:rsidRDefault="005864D2" w:rsidP="005864D2">
      <w:pPr>
        <w:rPr>
          <w:sz w:val="14"/>
        </w:rPr>
      </w:pPr>
      <w:r w:rsidRPr="00D07230">
        <w:rPr>
          <w:sz w:val="14"/>
        </w:rPr>
        <w:t>Let’s take a closer look at the current state of the British education system, and the shortages that have been plaguing it. We’ll then discuss some of the factors contributing to the </w:t>
      </w:r>
      <w:hyperlink r:id="rId8" w:history="1">
        <w:r w:rsidRPr="00D07230">
          <w:rPr>
            <w:rStyle w:val="Hyperlink"/>
            <w:sz w:val="14"/>
          </w:rPr>
          <w:t>teacher shortfall before we share a number of potential solutions</w:t>
        </w:r>
      </w:hyperlink>
      <w:r w:rsidRPr="00D07230">
        <w:rPr>
          <w:sz w:val="14"/>
        </w:rPr>
        <w:t xml:space="preserve"> suggested by the data. We’ll also look at how the coronavirus crisis has affected the teacher shortage. The State of the British Education System While the number of students in the UK has remained constant </w:t>
      </w:r>
      <w:r w:rsidRPr="00897453">
        <w:rPr>
          <w:highlight w:val="yellow"/>
          <w:u w:val="single"/>
        </w:rPr>
        <w:t>over the years</w:t>
      </w:r>
      <w:r w:rsidRPr="00D07230">
        <w:rPr>
          <w:sz w:val="14"/>
        </w:rPr>
        <w:t xml:space="preserve">, </w:t>
      </w:r>
      <w:r w:rsidRPr="00D07230">
        <w:rPr>
          <w:u w:val="single"/>
        </w:rPr>
        <w:t xml:space="preserve">the number of </w:t>
      </w:r>
      <w:r w:rsidRPr="00897453">
        <w:rPr>
          <w:highlight w:val="yellow"/>
          <w:u w:val="single"/>
        </w:rPr>
        <w:t>teachers in the UK fell by 7%.</w:t>
      </w:r>
      <w:r w:rsidRPr="00D07230">
        <w:rPr>
          <w:sz w:val="14"/>
        </w:rPr>
        <w:t xml:space="preserve"> </w:t>
      </w:r>
      <w:r w:rsidRPr="00897453">
        <w:rPr>
          <w:highlight w:val="yellow"/>
          <w:u w:val="single"/>
        </w:rPr>
        <w:t>Matters</w:t>
      </w:r>
      <w:r w:rsidRPr="00D07230">
        <w:rPr>
          <w:u w:val="single"/>
        </w:rPr>
        <w:t xml:space="preserve"> will only be </w:t>
      </w:r>
      <w:r w:rsidRPr="00897453">
        <w:rPr>
          <w:highlight w:val="yellow"/>
          <w:u w:val="single"/>
        </w:rPr>
        <w:t>made worse by</w:t>
      </w:r>
      <w:r w:rsidRPr="00D07230">
        <w:rPr>
          <w:u w:val="single"/>
        </w:rPr>
        <w:t xml:space="preserve"> the </w:t>
      </w:r>
      <w:r w:rsidRPr="00897453">
        <w:rPr>
          <w:highlight w:val="yellow"/>
          <w:u w:val="single"/>
        </w:rPr>
        <w:t>population</w:t>
      </w:r>
      <w:r w:rsidRPr="00D07230">
        <w:rPr>
          <w:u w:val="single"/>
        </w:rPr>
        <w:t xml:space="preserve"> bulge</w:t>
      </w:r>
      <w:r w:rsidRPr="00D07230">
        <w:rPr>
          <w:sz w:val="14"/>
        </w:rPr>
        <w:t xml:space="preserve"> hitting secondary schools. The </w:t>
      </w:r>
      <w:r w:rsidRPr="00D07230">
        <w:rPr>
          <w:u w:val="single"/>
        </w:rPr>
        <w:t xml:space="preserve">number </w:t>
      </w:r>
      <w:r w:rsidRPr="00897453">
        <w:rPr>
          <w:highlight w:val="yellow"/>
          <w:u w:val="single"/>
        </w:rPr>
        <w:t>of secondary students</w:t>
      </w:r>
      <w:r w:rsidRPr="00D07230">
        <w:rPr>
          <w:u w:val="single"/>
        </w:rPr>
        <w:t xml:space="preserve"> is </w:t>
      </w:r>
      <w:r w:rsidRPr="00897453">
        <w:rPr>
          <w:highlight w:val="yellow"/>
          <w:u w:val="single"/>
        </w:rPr>
        <w:t>expected to</w:t>
      </w:r>
      <w:r w:rsidRPr="00D07230">
        <w:rPr>
          <w:u w:val="single"/>
        </w:rPr>
        <w:t xml:space="preserve"> </w:t>
      </w:r>
      <w:r w:rsidRPr="00897453">
        <w:rPr>
          <w:highlight w:val="yellow"/>
          <w:u w:val="single"/>
        </w:rPr>
        <w:t>rise</w:t>
      </w:r>
      <w:r w:rsidRPr="00D07230">
        <w:rPr>
          <w:u w:val="single"/>
        </w:rPr>
        <w:t xml:space="preserve"> by </w:t>
      </w:r>
      <w:r w:rsidRPr="00897453">
        <w:rPr>
          <w:highlight w:val="yellow"/>
          <w:u w:val="single"/>
        </w:rPr>
        <w:t>10%</w:t>
      </w:r>
      <w:r w:rsidRPr="00D07230">
        <w:rPr>
          <w:u w:val="single"/>
        </w:rPr>
        <w:t xml:space="preserve"> between now and 2023</w:t>
      </w:r>
      <w:r w:rsidRPr="00D07230">
        <w:rPr>
          <w:sz w:val="14"/>
        </w:rPr>
        <w:t xml:space="preserve">. Not only that, but </w:t>
      </w:r>
      <w:r w:rsidRPr="00D07230">
        <w:rPr>
          <w:u w:val="single"/>
        </w:rPr>
        <w:t xml:space="preserve">it has been </w:t>
      </w:r>
      <w:r w:rsidRPr="00897453">
        <w:rPr>
          <w:highlight w:val="yellow"/>
          <w:u w:val="single"/>
        </w:rPr>
        <w:t>estimate</w:t>
      </w:r>
      <w:r w:rsidRPr="00D07230">
        <w:rPr>
          <w:u w:val="single"/>
        </w:rPr>
        <w:t xml:space="preserve">d that roughly </w:t>
      </w:r>
      <w:r w:rsidRPr="00897453">
        <w:rPr>
          <w:highlight w:val="yellow"/>
          <w:u w:val="single"/>
        </w:rPr>
        <w:t>1 in 5 teachers</w:t>
      </w:r>
      <w:r w:rsidRPr="00D07230">
        <w:rPr>
          <w:u w:val="single"/>
        </w:rPr>
        <w:t xml:space="preserve"> </w:t>
      </w:r>
      <w:r w:rsidRPr="00897453">
        <w:rPr>
          <w:highlight w:val="yellow"/>
          <w:u w:val="single"/>
        </w:rPr>
        <w:t>leave within two years</w:t>
      </w:r>
      <w:r w:rsidRPr="00D07230">
        <w:rPr>
          <w:u w:val="single"/>
        </w:rPr>
        <w:t xml:space="preserve">, and </w:t>
      </w:r>
      <w:r w:rsidRPr="00897453">
        <w:rPr>
          <w:highlight w:val="yellow"/>
          <w:u w:val="single"/>
        </w:rPr>
        <w:t>40% within 5</w:t>
      </w:r>
      <w:r w:rsidRPr="00D07230">
        <w:rPr>
          <w:u w:val="single"/>
        </w:rPr>
        <w:t xml:space="preserve"> years</w:t>
      </w:r>
      <w:r w:rsidRPr="00D07230">
        <w:rPr>
          <w:sz w:val="14"/>
        </w:rPr>
        <w:t xml:space="preserve">. This means that we are losing many of the new teachers that are coming in. </w:t>
      </w:r>
      <w:proofErr w:type="gramStart"/>
      <w:r w:rsidRPr="00D07230">
        <w:rPr>
          <w:sz w:val="14"/>
        </w:rPr>
        <w:t>Teacher</w:t>
      </w:r>
      <w:proofErr w:type="gramEnd"/>
      <w:r w:rsidRPr="00D07230">
        <w:rPr>
          <w:sz w:val="14"/>
        </w:rPr>
        <w:t xml:space="preserve"> </w:t>
      </w:r>
      <w:r w:rsidRPr="00897453">
        <w:rPr>
          <w:highlight w:val="yellow"/>
          <w:u w:val="single"/>
        </w:rPr>
        <w:t>exit rates are</w:t>
      </w:r>
      <w:r w:rsidRPr="00D07230">
        <w:rPr>
          <w:u w:val="single"/>
        </w:rPr>
        <w:t xml:space="preserve"> also </w:t>
      </w:r>
      <w:r w:rsidRPr="00897453">
        <w:rPr>
          <w:highlight w:val="yellow"/>
          <w:u w:val="single"/>
        </w:rPr>
        <w:t>higher</w:t>
      </w:r>
      <w:r w:rsidRPr="00D07230">
        <w:rPr>
          <w:u w:val="single"/>
        </w:rPr>
        <w:t xml:space="preserve"> </w:t>
      </w:r>
      <w:r w:rsidRPr="00897453">
        <w:rPr>
          <w:highlight w:val="yellow"/>
          <w:u w:val="single"/>
        </w:rPr>
        <w:t>in</w:t>
      </w:r>
      <w:r w:rsidRPr="00D07230">
        <w:rPr>
          <w:u w:val="single"/>
        </w:rPr>
        <w:t xml:space="preserve"> shortage areas</w:t>
      </w:r>
      <w:r w:rsidRPr="00D07230">
        <w:rPr>
          <w:sz w:val="14"/>
        </w:rPr>
        <w:t xml:space="preserve">. This </w:t>
      </w:r>
      <w:r w:rsidRPr="00D07230">
        <w:rPr>
          <w:u w:val="single"/>
        </w:rPr>
        <w:t xml:space="preserve">includes </w:t>
      </w:r>
      <w:proofErr w:type="spellStart"/>
      <w:r w:rsidRPr="00897453">
        <w:rPr>
          <w:highlight w:val="yellow"/>
          <w:u w:val="single"/>
        </w:rPr>
        <w:t>math</w:t>
      </w:r>
      <w:r w:rsidRPr="00D07230">
        <w:rPr>
          <w:u w:val="single"/>
        </w:rPr>
        <w:t>s</w:t>
      </w:r>
      <w:proofErr w:type="spellEnd"/>
      <w:r w:rsidRPr="00D07230">
        <w:rPr>
          <w:u w:val="single"/>
        </w:rPr>
        <w:t xml:space="preserve">, </w:t>
      </w:r>
      <w:proofErr w:type="gramStart"/>
      <w:r w:rsidRPr="00897453">
        <w:rPr>
          <w:highlight w:val="yellow"/>
          <w:u w:val="single"/>
        </w:rPr>
        <w:t>science</w:t>
      </w:r>
      <w:proofErr w:type="gramEnd"/>
      <w:r w:rsidRPr="00D07230">
        <w:rPr>
          <w:sz w:val="14"/>
        </w:rPr>
        <w:t xml:space="preserve"> and foreign languages. Up to half of these teachers leave within 5 years, but we’re also seeing shortages in normally popular subjects like English and Geography. </w:t>
      </w:r>
      <w:r w:rsidRPr="00897453">
        <w:rPr>
          <w:highlight w:val="yellow"/>
          <w:u w:val="single"/>
        </w:rPr>
        <w:t>Teachers Need Better Pay</w:t>
      </w:r>
      <w:r w:rsidRPr="00D07230">
        <w:rPr>
          <w:u w:val="single"/>
        </w:rPr>
        <w:t xml:space="preserve"> </w:t>
      </w:r>
      <w:r w:rsidRPr="00D07230">
        <w:rPr>
          <w:sz w:val="14"/>
        </w:rPr>
        <w:t xml:space="preserve">Studies show that </w:t>
      </w:r>
      <w:r w:rsidRPr="00D07230">
        <w:rPr>
          <w:u w:val="single"/>
        </w:rPr>
        <w:t xml:space="preserve">many </w:t>
      </w:r>
      <w:r w:rsidRPr="00897453">
        <w:rPr>
          <w:highlight w:val="yellow"/>
          <w:u w:val="single"/>
        </w:rPr>
        <w:t>teachers</w:t>
      </w:r>
      <w:r w:rsidRPr="00D07230">
        <w:rPr>
          <w:u w:val="single"/>
        </w:rPr>
        <w:t xml:space="preserve"> leaving </w:t>
      </w:r>
      <w:proofErr w:type="gramStart"/>
      <w:r w:rsidRPr="00897453">
        <w:rPr>
          <w:highlight w:val="yellow"/>
          <w:u w:val="single"/>
        </w:rPr>
        <w:t>are</w:t>
      </w:r>
      <w:proofErr w:type="gramEnd"/>
      <w:r w:rsidRPr="00897453">
        <w:rPr>
          <w:highlight w:val="yellow"/>
          <w:u w:val="single"/>
        </w:rPr>
        <w:t xml:space="preserve"> heading to</w:t>
      </w:r>
      <w:r w:rsidRPr="00D07230">
        <w:rPr>
          <w:u w:val="single"/>
        </w:rPr>
        <w:t xml:space="preserve"> non-teaching </w:t>
      </w:r>
      <w:r w:rsidRPr="00897453">
        <w:rPr>
          <w:highlight w:val="yellow"/>
          <w:u w:val="single"/>
        </w:rPr>
        <w:t>jobs that pay more</w:t>
      </w:r>
      <w:r w:rsidRPr="00D07230">
        <w:rPr>
          <w:sz w:val="14"/>
        </w:rPr>
        <w:t xml:space="preserve">. This suggests that we could reduce turnover by increasing pay. </w:t>
      </w:r>
      <w:r w:rsidRPr="00D07230">
        <w:rPr>
          <w:u w:val="single"/>
        </w:rPr>
        <w:t xml:space="preserve">This is </w:t>
      </w:r>
      <w:r w:rsidRPr="00897453">
        <w:rPr>
          <w:highlight w:val="yellow"/>
          <w:u w:val="single"/>
        </w:rPr>
        <w:t xml:space="preserve">especially true for </w:t>
      </w:r>
      <w:proofErr w:type="spellStart"/>
      <w:r w:rsidRPr="00897453">
        <w:rPr>
          <w:highlight w:val="yellow"/>
          <w:u w:val="single"/>
        </w:rPr>
        <w:t>math</w:t>
      </w:r>
      <w:r w:rsidRPr="00D07230">
        <w:rPr>
          <w:u w:val="single"/>
        </w:rPr>
        <w:t>s</w:t>
      </w:r>
      <w:proofErr w:type="spellEnd"/>
      <w:r w:rsidRPr="00D07230">
        <w:rPr>
          <w:u w:val="single"/>
        </w:rPr>
        <w:t xml:space="preserve"> </w:t>
      </w:r>
      <w:r w:rsidRPr="00897453">
        <w:rPr>
          <w:highlight w:val="yellow"/>
          <w:u w:val="single"/>
        </w:rPr>
        <w:t>and science</w:t>
      </w:r>
      <w:r w:rsidRPr="00D07230">
        <w:rPr>
          <w:u w:val="single"/>
        </w:rPr>
        <w:t xml:space="preserve"> teachers who can earn much more in professional jobs</w:t>
      </w:r>
      <w:r w:rsidRPr="00D07230">
        <w:rPr>
          <w:sz w:val="14"/>
        </w:rPr>
        <w:t xml:space="preserve">. Schools filled with disadvantaged students have trouble recruiting and keeping teachers. This issue is more severe for </w:t>
      </w:r>
      <w:proofErr w:type="spellStart"/>
      <w:r w:rsidRPr="00D07230">
        <w:rPr>
          <w:sz w:val="14"/>
        </w:rPr>
        <w:t>maths</w:t>
      </w:r>
      <w:proofErr w:type="spellEnd"/>
      <w:r w:rsidRPr="00D07230">
        <w:rPr>
          <w:sz w:val="14"/>
        </w:rPr>
        <w:t xml:space="preserve"> and science teachers. One solution is </w:t>
      </w:r>
      <w:hyperlink r:id="rId9" w:history="1">
        <w:r w:rsidRPr="00D07230">
          <w:rPr>
            <w:rStyle w:val="Hyperlink"/>
            <w:sz w:val="14"/>
          </w:rPr>
          <w:t>taking advantage of the Pupil Premium</w:t>
        </w:r>
      </w:hyperlink>
      <w:r w:rsidRPr="00D07230">
        <w:rPr>
          <w:sz w:val="14"/>
        </w:rPr>
        <w:t xml:space="preserve">. London schools take advantage of that program, paying teachers in shortage subjects about £1500 more. This has helped them to secure more teachers, and more importantly, more qualified teachers in shortage subjects. This will also reduce the risk of early career teachers leaving. Support New Applicants Eager to Gain a Steady Job The coronavirus crisis and related government-mandated shutdowns have left millions out of work, while millions more are afraid of losing their jobs. However, one of the unexpected effects of the recent global pandemic is that it seems to have revived interest in the profession. As a matter of fact, we saw the number of teacher training applications rise during the lockdowns, and it has been estimated that the coronavirus may reduce shortages by as much as 40%. Places like Wales have seen rises of up to 6.8% in applications compared to the same date last year, which is encouraging as it is one of the regions most affected by shortages. Online degrees also offer a glimmer of hope to meet demand. Students can now earn a </w:t>
      </w:r>
      <w:hyperlink r:id="rId10" w:history="1">
        <w:r w:rsidRPr="00D07230">
          <w:rPr>
            <w:rStyle w:val="Hyperlink"/>
            <w:sz w:val="14"/>
          </w:rPr>
          <w:t>master’s in education distance learning</w:t>
        </w:r>
      </w:hyperlink>
      <w:r w:rsidRPr="00D07230">
        <w:rPr>
          <w:sz w:val="14"/>
        </w:rPr>
        <w:t xml:space="preserve"> without having to visit campus and get a degree from a globally </w:t>
      </w:r>
      <w:proofErr w:type="spellStart"/>
      <w:r w:rsidRPr="00D07230">
        <w:rPr>
          <w:sz w:val="14"/>
        </w:rPr>
        <w:t>recognised</w:t>
      </w:r>
      <w:proofErr w:type="spellEnd"/>
      <w:r w:rsidRPr="00D07230">
        <w:rPr>
          <w:sz w:val="14"/>
        </w:rPr>
        <w:t xml:space="preserve"> program. This is essential because many schools are pulling out of offers to teach future teachers because of the coronavirus itself. The virus has put incredible pressure on faculty, who now </w:t>
      </w:r>
      <w:proofErr w:type="gramStart"/>
      <w:r w:rsidRPr="00D07230">
        <w:rPr>
          <w:sz w:val="14"/>
        </w:rPr>
        <w:t>have to</w:t>
      </w:r>
      <w:proofErr w:type="gramEnd"/>
      <w:r w:rsidRPr="00D07230">
        <w:rPr>
          <w:sz w:val="14"/>
        </w:rPr>
        <w:t xml:space="preserve"> deal with the very real reality of teaching staff falling ill and sick students falling behind. Other programs are dropping trainees because they’re afraid that those who enter the profession during times of uncertainty are much more likely than average to leave when the economy turns around. Fortunately, the same economic uncertainty is improving teacher retention for the time being. However, we still need to take steps to keep them in the classroom after the crisis is over. </w:t>
      </w:r>
      <w:r w:rsidRPr="00897453">
        <w:rPr>
          <w:highlight w:val="yellow"/>
          <w:u w:val="single"/>
        </w:rPr>
        <w:t>Protect Teachers</w:t>
      </w:r>
      <w:r w:rsidRPr="00D07230">
        <w:rPr>
          <w:u w:val="single"/>
        </w:rPr>
        <w:t xml:space="preserve"> </w:t>
      </w:r>
      <w:proofErr w:type="spellStart"/>
      <w:r w:rsidRPr="00D07230">
        <w:rPr>
          <w:sz w:val="14"/>
        </w:rPr>
        <w:t>Teachers</w:t>
      </w:r>
      <w:proofErr w:type="spellEnd"/>
      <w:r w:rsidRPr="00D07230">
        <w:rPr>
          <w:sz w:val="14"/>
        </w:rPr>
        <w:t xml:space="preserve"> don’t just leave because they can earn more money elsewhere. </w:t>
      </w:r>
      <w:r w:rsidRPr="00897453">
        <w:rPr>
          <w:highlight w:val="yellow"/>
          <w:u w:val="single"/>
        </w:rPr>
        <w:t>Teachers</w:t>
      </w:r>
      <w:r w:rsidRPr="00D07230">
        <w:rPr>
          <w:u w:val="single"/>
        </w:rPr>
        <w:t xml:space="preserve"> may </w:t>
      </w:r>
      <w:r w:rsidRPr="00897453">
        <w:rPr>
          <w:highlight w:val="yellow"/>
          <w:u w:val="single"/>
        </w:rPr>
        <w:t>leave because of violence</w:t>
      </w:r>
      <w:r w:rsidRPr="00D07230">
        <w:rPr>
          <w:u w:val="single"/>
        </w:rPr>
        <w:t xml:space="preserve"> in the classroom </w:t>
      </w:r>
      <w:r w:rsidRPr="00897453">
        <w:rPr>
          <w:highlight w:val="yellow"/>
          <w:u w:val="single"/>
        </w:rPr>
        <w:t>or</w:t>
      </w:r>
      <w:r w:rsidRPr="00D07230">
        <w:rPr>
          <w:u w:val="single"/>
        </w:rPr>
        <w:t xml:space="preserve"> an </w:t>
      </w:r>
      <w:r w:rsidRPr="00897453">
        <w:rPr>
          <w:highlight w:val="yellow"/>
          <w:u w:val="single"/>
        </w:rPr>
        <w:t>excessive workload</w:t>
      </w:r>
      <w:r w:rsidRPr="00D07230">
        <w:rPr>
          <w:u w:val="single"/>
        </w:rPr>
        <w:t>.</w:t>
      </w:r>
      <w:r w:rsidRPr="00D07230">
        <w:rPr>
          <w:sz w:val="14"/>
        </w:rPr>
        <w:t xml:space="preserve"> Schools, however, are taking steps to ensure that a teacher’s workload is manageable when schools reopen. This has been an ongoing issue since the teacher shortage contributes to an increasing student-teacher ratio. Furthermore, schools are also taking steps to protect the health of teachers in the classroom. While there is some hope, teacher shortages should not only continue to be an issue in the UK but most countries in the G7. This should </w:t>
      </w:r>
      <w:proofErr w:type="gramStart"/>
      <w:r w:rsidRPr="00D07230">
        <w:rPr>
          <w:sz w:val="14"/>
        </w:rPr>
        <w:t>definitely serve</w:t>
      </w:r>
      <w:proofErr w:type="gramEnd"/>
      <w:r w:rsidRPr="00D07230">
        <w:rPr>
          <w:sz w:val="14"/>
        </w:rPr>
        <w:t xml:space="preserve"> as a warning to everyone, and push societies to re-evaluate how they treat and train the teachers of tomorrow.</w:t>
      </w:r>
    </w:p>
    <w:p w14:paraId="21602798" w14:textId="77777777" w:rsidR="005864D2" w:rsidRPr="00D07230" w:rsidRDefault="005864D2" w:rsidP="005864D2">
      <w:pPr>
        <w:pStyle w:val="Heading4"/>
      </w:pPr>
      <w:r w:rsidRPr="00D07230">
        <w:t xml:space="preserve">Recognition from strikes is key to teacher satisfaction, </w:t>
      </w:r>
      <w:proofErr w:type="spellStart"/>
      <w:r w:rsidRPr="00D07230">
        <w:t>Weale</w:t>
      </w:r>
      <w:proofErr w:type="spellEnd"/>
      <w:r w:rsidRPr="00D07230">
        <w:t xml:space="preserve"> 21</w:t>
      </w:r>
    </w:p>
    <w:p w14:paraId="21602799" w14:textId="77777777" w:rsidR="005864D2" w:rsidRPr="00D07230" w:rsidRDefault="005864D2" w:rsidP="005864D2">
      <w:r w:rsidRPr="00D07230">
        <w:t>[</w:t>
      </w:r>
      <w:hyperlink r:id="rId11" w:history="1">
        <w:r w:rsidRPr="00D07230">
          <w:rPr>
            <w:rStyle w:val="Hyperlink"/>
          </w:rPr>
          <w:t>Sally Weale</w:t>
        </w:r>
      </w:hyperlink>
      <w:r w:rsidRPr="00D07230">
        <w:t>, 4-8-2021, "One in three teachers plan to quit, says National Education Union survey", Guardian, https://www.theguardian.com/uk-news/2021/apr/08/one-in-three-uk-teachers-plan-to-quit-says-national-education-union-survey, date accessed 10-24-2021] //Lex AT</w:t>
      </w:r>
    </w:p>
    <w:p w14:paraId="2160279A" w14:textId="77777777" w:rsidR="005864D2" w:rsidRDefault="005864D2" w:rsidP="005864D2">
      <w:pPr>
        <w:rPr>
          <w:sz w:val="14"/>
        </w:rPr>
      </w:pPr>
      <w:r w:rsidRPr="00D07230">
        <w:rPr>
          <w:u w:val="single"/>
        </w:rPr>
        <w:t>One in three </w:t>
      </w:r>
      <w:hyperlink r:id="rId12" w:history="1">
        <w:r w:rsidRPr="00D07230">
          <w:rPr>
            <w:rStyle w:val="Hyperlink"/>
            <w:u w:val="single"/>
          </w:rPr>
          <w:t>teachers</w:t>
        </w:r>
      </w:hyperlink>
      <w:r w:rsidRPr="00D07230">
        <w:rPr>
          <w:u w:val="single"/>
        </w:rPr>
        <w:t> plan to quit the classroom within five years</w:t>
      </w:r>
      <w:r w:rsidRPr="00D07230">
        <w:rPr>
          <w:sz w:val="14"/>
        </w:rPr>
        <w:t xml:space="preserve"> </w:t>
      </w:r>
      <w:r w:rsidRPr="00D07230">
        <w:rPr>
          <w:u w:val="single"/>
        </w:rPr>
        <w:t xml:space="preserve">because of increased workload and diminishing respect for the profession, </w:t>
      </w:r>
      <w:r w:rsidRPr="00897453">
        <w:rPr>
          <w:highlight w:val="yellow"/>
          <w:u w:val="single"/>
        </w:rPr>
        <w:t>according to a major union survey</w:t>
      </w:r>
      <w:r w:rsidRPr="00D07230">
        <w:rPr>
          <w:sz w:val="14"/>
        </w:rPr>
        <w:t xml:space="preserve">. </w:t>
      </w:r>
      <w:r w:rsidRPr="00D07230">
        <w:rPr>
          <w:u w:val="single"/>
        </w:rPr>
        <w:t xml:space="preserve">The poll </w:t>
      </w:r>
      <w:r w:rsidRPr="00897453">
        <w:rPr>
          <w:highlight w:val="yellow"/>
          <w:u w:val="single"/>
        </w:rPr>
        <w:t>by the National Education Union</w:t>
      </w:r>
      <w:r w:rsidRPr="00D07230">
        <w:rPr>
          <w:u w:val="single"/>
        </w:rPr>
        <w:t>,</w:t>
      </w:r>
      <w:r w:rsidRPr="00D07230">
        <w:rPr>
          <w:sz w:val="14"/>
        </w:rPr>
        <w:t xml:space="preserve"> which was conducted among teachers, </w:t>
      </w:r>
      <w:hyperlink r:id="rId13" w:history="1">
        <w:r w:rsidRPr="00D07230">
          <w:rPr>
            <w:rStyle w:val="Hyperlink"/>
            <w:sz w:val="14"/>
          </w:rPr>
          <w:t>school</w:t>
        </w:r>
      </w:hyperlink>
      <w:r w:rsidRPr="00D07230">
        <w:rPr>
          <w:sz w:val="14"/>
        </w:rPr>
        <w:t xml:space="preserve"> leaders and support staff in schools in England, Wales and Northern Ireland, revealed an </w:t>
      </w:r>
      <w:r w:rsidRPr="00897453">
        <w:rPr>
          <w:highlight w:val="yellow"/>
          <w:u w:val="single"/>
        </w:rPr>
        <w:t>education workforce</w:t>
      </w:r>
      <w:r w:rsidRPr="00D07230">
        <w:rPr>
          <w:u w:val="single"/>
        </w:rPr>
        <w:t xml:space="preserve"> </w:t>
      </w:r>
      <w:hyperlink r:id="rId14" w:history="1">
        <w:r w:rsidRPr="00D07230">
          <w:rPr>
            <w:rStyle w:val="Hyperlink"/>
            <w:u w:val="single"/>
          </w:rPr>
          <w:t>exhausted after a year of Covid</w:t>
        </w:r>
      </w:hyperlink>
      <w:r w:rsidRPr="00D07230">
        <w:rPr>
          <w:u w:val="single"/>
        </w:rPr>
        <w:t xml:space="preserve"> disruption, with </w:t>
      </w:r>
      <w:r w:rsidRPr="00897453">
        <w:rPr>
          <w:highlight w:val="yellow"/>
          <w:u w:val="single"/>
        </w:rPr>
        <w:t>70% report</w:t>
      </w:r>
      <w:r w:rsidRPr="00D07230">
        <w:rPr>
          <w:u w:val="single"/>
        </w:rPr>
        <w:t xml:space="preserve">ing </w:t>
      </w:r>
      <w:r w:rsidRPr="00897453">
        <w:rPr>
          <w:highlight w:val="yellow"/>
          <w:u w:val="single"/>
        </w:rPr>
        <w:t>increased workload</w:t>
      </w:r>
      <w:r w:rsidRPr="00D07230">
        <w:rPr>
          <w:u w:val="single"/>
        </w:rPr>
        <w:t xml:space="preserve"> over the last 12 months </w:t>
      </w:r>
      <w:r w:rsidRPr="00897453">
        <w:rPr>
          <w:highlight w:val="yellow"/>
          <w:u w:val="single"/>
        </w:rPr>
        <w:t>and 95% worried about</w:t>
      </w:r>
      <w:r w:rsidRPr="00D07230">
        <w:rPr>
          <w:u w:val="single"/>
        </w:rPr>
        <w:t xml:space="preserve"> the impact on </w:t>
      </w:r>
      <w:r w:rsidRPr="00897453">
        <w:rPr>
          <w:highlight w:val="yellow"/>
          <w:u w:val="single"/>
        </w:rPr>
        <w:t>their wellbeing</w:t>
      </w:r>
      <w:r w:rsidRPr="00D07230">
        <w:rPr>
          <w:u w:val="single"/>
        </w:rPr>
        <w:t>.</w:t>
      </w:r>
      <w:r w:rsidRPr="00D07230">
        <w:rPr>
          <w:sz w:val="14"/>
        </w:rPr>
        <w:t xml:space="preserve"> </w:t>
      </w:r>
      <w:r w:rsidRPr="00D07230">
        <w:rPr>
          <w:u w:val="single"/>
        </w:rPr>
        <w:t>Out of a poll of 10,000 members</w:t>
      </w:r>
      <w:r w:rsidRPr="00D07230">
        <w:rPr>
          <w:sz w:val="14"/>
        </w:rPr>
        <w:t xml:space="preserve">, 35% said they would “definitely” not be working in education by 2026, while </w:t>
      </w:r>
      <w:r w:rsidRPr="00D07230">
        <w:rPr>
          <w:u w:val="single"/>
        </w:rPr>
        <w:t xml:space="preserve">two-thirds (66%) said the status of the profession has got worse and </w:t>
      </w:r>
      <w:r w:rsidRPr="00897453">
        <w:rPr>
          <w:highlight w:val="yellow"/>
          <w:u w:val="single"/>
        </w:rPr>
        <w:t xml:space="preserve">blamed government for </w:t>
      </w:r>
      <w:hyperlink r:id="rId15" w:history="1">
        <w:r w:rsidRPr="00897453">
          <w:rPr>
            <w:rStyle w:val="Hyperlink"/>
            <w:highlight w:val="yellow"/>
            <w:u w:val="single"/>
          </w:rPr>
          <w:t>failing to listen to or value teachers</w:t>
        </w:r>
      </w:hyperlink>
      <w:r w:rsidRPr="00D07230">
        <w:rPr>
          <w:sz w:val="14"/>
        </w:rPr>
        <w:t xml:space="preserve">. As one respondent put it: “The pandemic has highlighted a high expectation on teachers whilst a total lack of respect from government.” Among those who said they intended to leave education, the most common reason given was that the profession was not valued or trusted by government or media (53%), closely followed by workload (51%), </w:t>
      </w:r>
      <w:r w:rsidRPr="00D07230">
        <w:rPr>
          <w:sz w:val="14"/>
        </w:rPr>
        <w:lastRenderedPageBreak/>
        <w:t xml:space="preserve">accountability (34%) and pay (24%). Kevin Courtney, the NEU joint general secretary, said it should come as no surprise that so many teachers are thinking of leaving the profession. “These findings come after a year in which the education profession – as key workers – have been provided few safety protections, had to improvise solutions where government had simply left a void, and were met with a pay freeze for their troubles,” he said. “To create an environment in which so many are overworked and looking for an exit, it is a scandal that so little effort has been made by government to value the profession. Instead, they feel insulted, and for many there comes a point where enough is enough.” The survey also found that more than half (55%) believe their work-life balance is now worse than before the first lockdown. Lockdown has however had a positive impact on staff relationships with their pupils’ families with 30% reporting improved contacts with parents, many of whom have been intimately involved with their child’s education this year, home-schooling while schools have been closed to all but vulnerable pupils and children of key workers. The survey was published to coincide with the NEU’s annual conference – held virtually this year due to the pandemic – where members voted on Monday for a motion which called for GCSEs and A-levels to be scrapped and replaced with more flexible assessments. After two years without </w:t>
      </w:r>
      <w:hyperlink r:id="rId16" w:history="1">
        <w:r w:rsidRPr="00D07230">
          <w:rPr>
            <w:rStyle w:val="Hyperlink"/>
            <w:sz w:val="14"/>
          </w:rPr>
          <w:t>exams</w:t>
        </w:r>
      </w:hyperlink>
      <w:r w:rsidRPr="00D07230">
        <w:rPr>
          <w:sz w:val="14"/>
        </w:rPr>
        <w:t xml:space="preserve"> because of Covid, Duncan Morrison, from </w:t>
      </w:r>
      <w:proofErr w:type="spellStart"/>
      <w:r w:rsidRPr="00D07230">
        <w:rPr>
          <w:sz w:val="14"/>
        </w:rPr>
        <w:t>Lewisham</w:t>
      </w:r>
      <w:proofErr w:type="spellEnd"/>
      <w:r w:rsidRPr="00D07230">
        <w:rPr>
          <w:sz w:val="14"/>
        </w:rPr>
        <w:t xml:space="preserve">, south-east London, told conference: “We have a golden opportunity to win our agenda to stop toxic testing. Parents can see we don’t need tests. They can see there is an alternative. Everyone can see there is no case for going back.” Amid anger over the government’s pay freeze for public sector workers, </w:t>
      </w:r>
      <w:r w:rsidRPr="00897453">
        <w:rPr>
          <w:highlight w:val="yellow"/>
          <w:u w:val="single"/>
        </w:rPr>
        <w:t>the NEU</w:t>
      </w:r>
      <w:r w:rsidRPr="00D07230">
        <w:rPr>
          <w:u w:val="single"/>
        </w:rPr>
        <w:t xml:space="preserve"> </w:t>
      </w:r>
      <w:r w:rsidRPr="00897453">
        <w:rPr>
          <w:highlight w:val="yellow"/>
          <w:u w:val="single"/>
        </w:rPr>
        <w:t xml:space="preserve">called for a 7% pay </w:t>
      </w:r>
      <w:proofErr w:type="spellStart"/>
      <w:r w:rsidRPr="00897453">
        <w:rPr>
          <w:highlight w:val="yellow"/>
          <w:u w:val="single"/>
        </w:rPr>
        <w:t>rise</w:t>
      </w:r>
      <w:proofErr w:type="spellEnd"/>
      <w:r w:rsidRPr="00897453">
        <w:rPr>
          <w:highlight w:val="yellow"/>
          <w:u w:val="single"/>
        </w:rPr>
        <w:t xml:space="preserve"> for teachers</w:t>
      </w:r>
      <w:r w:rsidRPr="00D07230">
        <w:rPr>
          <w:u w:val="single"/>
        </w:rPr>
        <w:t xml:space="preserve"> this year </w:t>
      </w:r>
      <w:r w:rsidRPr="00897453">
        <w:rPr>
          <w:highlight w:val="yellow"/>
          <w:u w:val="single"/>
        </w:rPr>
        <w:t>and agreed</w:t>
      </w:r>
      <w:r w:rsidRPr="00D07230">
        <w:rPr>
          <w:u w:val="single"/>
        </w:rPr>
        <w:t xml:space="preserve"> to survey members </w:t>
      </w:r>
      <w:r w:rsidRPr="00897453">
        <w:rPr>
          <w:highlight w:val="yellow"/>
          <w:u w:val="single"/>
        </w:rPr>
        <w:t>to</w:t>
      </w:r>
      <w:r w:rsidRPr="00D07230">
        <w:rPr>
          <w:u w:val="single"/>
        </w:rPr>
        <w:t xml:space="preserve"> build towards a ballot for national </w:t>
      </w:r>
      <w:r w:rsidRPr="00897453">
        <w:rPr>
          <w:highlight w:val="yellow"/>
          <w:u w:val="single"/>
        </w:rPr>
        <w:t>strike</w:t>
      </w:r>
      <w:r w:rsidRPr="00D07230">
        <w:rPr>
          <w:u w:val="single"/>
        </w:rPr>
        <w:t>s</w:t>
      </w:r>
      <w:r w:rsidRPr="00D07230">
        <w:rPr>
          <w:sz w:val="14"/>
        </w:rPr>
        <w:t xml:space="preserve"> </w:t>
      </w:r>
      <w:r w:rsidRPr="00897453">
        <w:rPr>
          <w:highlight w:val="yellow"/>
          <w:u w:val="single"/>
        </w:rPr>
        <w:t>if ministers fail</w:t>
      </w:r>
      <w:r w:rsidRPr="00D07230">
        <w:rPr>
          <w:u w:val="single"/>
        </w:rPr>
        <w:t xml:space="preserve"> to meet their pay demands</w:t>
      </w:r>
      <w:r w:rsidRPr="00D07230">
        <w:rPr>
          <w:sz w:val="14"/>
        </w:rPr>
        <w:t>.</w:t>
      </w:r>
    </w:p>
    <w:p w14:paraId="2160279B" w14:textId="77777777" w:rsidR="005C5056" w:rsidRDefault="005C5056" w:rsidP="005C5056">
      <w:pPr>
        <w:pStyle w:val="Heading4"/>
      </w:pPr>
      <w:r>
        <w:t xml:space="preserve">Higher wages </w:t>
      </w:r>
      <w:proofErr w:type="gramStart"/>
      <w:r>
        <w:t>leads</w:t>
      </w:r>
      <w:proofErr w:type="gramEnd"/>
      <w:r>
        <w:t xml:space="preserve"> to economic recovery, Roberts and </w:t>
      </w:r>
      <w:proofErr w:type="spellStart"/>
      <w:r>
        <w:t>Olinsky</w:t>
      </w:r>
      <w:proofErr w:type="spellEnd"/>
      <w:r>
        <w:t xml:space="preserve"> 21</w:t>
      </w:r>
    </w:p>
    <w:p w14:paraId="2160279C" w14:textId="77777777" w:rsidR="005C5056" w:rsidRPr="00D60A38" w:rsidRDefault="005C5056" w:rsidP="005C5056">
      <w:r w:rsidRPr="00D60A38">
        <w:t xml:space="preserve">[Lily Roberts and Ben </w:t>
      </w:r>
      <w:proofErr w:type="spellStart"/>
      <w:r w:rsidRPr="00D60A38">
        <w:t>Olinsky</w:t>
      </w:r>
      <w:proofErr w:type="spellEnd"/>
      <w:r w:rsidRPr="00D60A38">
        <w:t>, 1-27-2021, "Raising the Minimum Wage Would Boost an Economic Recovery—and Reduce Taxpayer Subsidization of Low-Wage Work", Center for American Progress, https://www.americanprogress.org/issues/economy/news/2021/01/27/495163/raising-minimum-wage-boost-economic-recovery-reduce-taxpayer-subsidization-low-wage-work/, date accessed 10-26-2021] //Lex AT</w:t>
      </w:r>
    </w:p>
    <w:p w14:paraId="2160279D" w14:textId="77777777" w:rsidR="005C5056" w:rsidRPr="00D07230" w:rsidRDefault="005C5056" w:rsidP="005864D2">
      <w:pPr>
        <w:rPr>
          <w:sz w:val="14"/>
        </w:rPr>
      </w:pPr>
      <w:r w:rsidRPr="00D60A38">
        <w:rPr>
          <w:sz w:val="14"/>
        </w:rPr>
        <w:t xml:space="preserve">As Congress works on coronavirus rescue legislation and a subsequent package to rebuild the economy, the minimum wage should not be dismissed. </w:t>
      </w:r>
      <w:r w:rsidRPr="00897453">
        <w:rPr>
          <w:highlight w:val="yellow"/>
          <w:u w:val="single"/>
        </w:rPr>
        <w:t>Raising</w:t>
      </w:r>
      <w:r w:rsidRPr="00D60A38">
        <w:rPr>
          <w:u w:val="single"/>
        </w:rPr>
        <w:t xml:space="preserve"> the </w:t>
      </w:r>
      <w:r w:rsidRPr="00897453">
        <w:rPr>
          <w:highlight w:val="yellow"/>
          <w:u w:val="single"/>
        </w:rPr>
        <w:t>wages</w:t>
      </w:r>
      <w:r w:rsidRPr="00D60A38">
        <w:rPr>
          <w:u w:val="single"/>
        </w:rPr>
        <w:t xml:space="preserve"> of </w:t>
      </w:r>
      <w:r w:rsidRPr="005C5056">
        <w:rPr>
          <w:highlight w:val="yellow"/>
          <w:u w:val="single"/>
        </w:rPr>
        <w:t>low-income workers</w:t>
      </w:r>
      <w:r w:rsidRPr="00D60A38">
        <w:rPr>
          <w:u w:val="single"/>
        </w:rPr>
        <w:t xml:space="preserve"> will </w:t>
      </w:r>
      <w:r w:rsidRPr="00897453">
        <w:rPr>
          <w:highlight w:val="yellow"/>
          <w:u w:val="single"/>
        </w:rPr>
        <w:t>stimulate the economy</w:t>
      </w:r>
      <w:r w:rsidRPr="00D60A38">
        <w:rPr>
          <w:u w:val="single"/>
        </w:rPr>
        <w:t xml:space="preserve">; substantially </w:t>
      </w:r>
      <w:r w:rsidRPr="00897453">
        <w:rPr>
          <w:highlight w:val="yellow"/>
          <w:u w:val="single"/>
        </w:rPr>
        <w:t>lower</w:t>
      </w:r>
      <w:r w:rsidRPr="00D60A38">
        <w:rPr>
          <w:u w:val="single"/>
        </w:rPr>
        <w:t xml:space="preserve"> the </w:t>
      </w:r>
      <w:r w:rsidRPr="00897453">
        <w:rPr>
          <w:highlight w:val="yellow"/>
          <w:u w:val="single"/>
        </w:rPr>
        <w:t>amount</w:t>
      </w:r>
      <w:r w:rsidRPr="00D60A38">
        <w:rPr>
          <w:u w:val="single"/>
        </w:rPr>
        <w:t xml:space="preserve"> the country </w:t>
      </w:r>
      <w:r w:rsidRPr="00897453">
        <w:rPr>
          <w:highlight w:val="yellow"/>
          <w:u w:val="single"/>
        </w:rPr>
        <w:t>spend</w:t>
      </w:r>
      <w:r w:rsidRPr="00D60A38">
        <w:rPr>
          <w:u w:val="single"/>
        </w:rPr>
        <w:t xml:space="preserve">s </w:t>
      </w:r>
      <w:r w:rsidRPr="00897453">
        <w:rPr>
          <w:highlight w:val="yellow"/>
          <w:u w:val="single"/>
        </w:rPr>
        <w:t>on social safety net</w:t>
      </w:r>
      <w:r w:rsidRPr="00D60A38">
        <w:rPr>
          <w:u w:val="single"/>
        </w:rPr>
        <w:t xml:space="preserve"> programs such as SNAP; and </w:t>
      </w:r>
      <w:r w:rsidRPr="00897453">
        <w:rPr>
          <w:highlight w:val="yellow"/>
          <w:u w:val="single"/>
        </w:rPr>
        <w:t>reduce economic inequality</w:t>
      </w:r>
      <w:r w:rsidRPr="00D60A38">
        <w:rPr>
          <w:u w:val="single"/>
        </w:rPr>
        <w:t xml:space="preserve">, thereby </w:t>
      </w:r>
      <w:r w:rsidRPr="00897453">
        <w:rPr>
          <w:highlight w:val="yellow"/>
          <w:u w:val="single"/>
        </w:rPr>
        <w:t>unleashing</w:t>
      </w:r>
      <w:r w:rsidRPr="00D60A38">
        <w:rPr>
          <w:u w:val="single"/>
        </w:rPr>
        <w:t xml:space="preserve"> additional economic </w:t>
      </w:r>
      <w:r w:rsidRPr="00897453">
        <w:rPr>
          <w:highlight w:val="yellow"/>
          <w:u w:val="single"/>
        </w:rPr>
        <w:t>growth in</w:t>
      </w:r>
      <w:r w:rsidRPr="00D60A38">
        <w:rPr>
          <w:u w:val="single"/>
        </w:rPr>
        <w:t xml:space="preserve"> a period of </w:t>
      </w:r>
      <w:r w:rsidRPr="00897453">
        <w:rPr>
          <w:highlight w:val="yellow"/>
          <w:u w:val="single"/>
        </w:rPr>
        <w:t>recovery</w:t>
      </w:r>
      <w:r w:rsidRPr="00D60A38">
        <w:rPr>
          <w:u w:val="single"/>
        </w:rPr>
        <w:t>.</w:t>
      </w:r>
      <w:r w:rsidRPr="00D60A38">
        <w:rPr>
          <w:sz w:val="14"/>
        </w:rPr>
        <w:t xml:space="preserve"> Stimulate the economy by putting more money in workers’ wallets Phasing in a minimum wage increase between 2021 and 2025 would boost consumer spending and economic growth as the country recovers from the public health and economic crises. Different methodological approaches predict varying aggregate effects of minimum wage increases. However, calculations uniformly point toward wage increases begetting stimulus, especially wage increases for low-wage workers: The </w:t>
      </w:r>
      <w:hyperlink r:id="rId17" w:history="1">
        <w:r w:rsidRPr="00D60A38">
          <w:rPr>
            <w:rStyle w:val="Hyperlink"/>
            <w:sz w:val="14"/>
          </w:rPr>
          <w:t>Federal Reserve of Chicago determined</w:t>
        </w:r>
      </w:hyperlink>
      <w:r w:rsidRPr="00D60A38">
        <w:rPr>
          <w:sz w:val="14"/>
        </w:rPr>
        <w:t xml:space="preserve"> that low-wage worker households spent an additional $2,800 in the year after a $1-per-hour increase to the minimum wage. The </w:t>
      </w:r>
      <w:hyperlink r:id="rId18" w:history="1">
        <w:r w:rsidRPr="00D60A38">
          <w:rPr>
            <w:rStyle w:val="Hyperlink"/>
            <w:sz w:val="14"/>
          </w:rPr>
          <w:t>most recent analysis</w:t>
        </w:r>
      </w:hyperlink>
      <w:r w:rsidRPr="00D60A38">
        <w:rPr>
          <w:sz w:val="14"/>
        </w:rPr>
        <w:t xml:space="preserve"> from the Economic Policy Institute found that increasing the minimum wage to $15 by 2025 would generate $107 billion in higher wages. Their </w:t>
      </w:r>
      <w:hyperlink r:id="rId19" w:history="1">
        <w:r w:rsidRPr="00D60A38">
          <w:rPr>
            <w:rStyle w:val="Hyperlink"/>
            <w:sz w:val="14"/>
          </w:rPr>
          <w:t>earlier analysis indicates</w:t>
        </w:r>
      </w:hyperlink>
      <w:r w:rsidRPr="00D60A38">
        <w:rPr>
          <w:sz w:val="14"/>
        </w:rPr>
        <w:t xml:space="preserve"> that an increase from $7.25 to $9.80 per hour between 2012 and 2014 would have generated “approximately 100,000 new jobs.” The </w:t>
      </w:r>
      <w:hyperlink r:id="rId20" w:history="1">
        <w:r w:rsidRPr="00D60A38">
          <w:rPr>
            <w:rStyle w:val="Hyperlink"/>
            <w:sz w:val="14"/>
          </w:rPr>
          <w:t>Institute for Policy Studies calculates</w:t>
        </w:r>
      </w:hyperlink>
      <w:r w:rsidRPr="00D60A38">
        <w:rPr>
          <w:sz w:val="14"/>
        </w:rPr>
        <w:t xml:space="preserve"> that for every extra dollar going into the wallet of a low-wage worker, about $1.21 is added to the overall economy. </w:t>
      </w:r>
      <w:r w:rsidRPr="00D60A38">
        <w:rPr>
          <w:u w:val="single"/>
        </w:rPr>
        <w:t xml:space="preserve">Broad </w:t>
      </w:r>
      <w:r w:rsidRPr="00897453">
        <w:rPr>
          <w:highlight w:val="yellow"/>
          <w:u w:val="single"/>
        </w:rPr>
        <w:t>consensus in</w:t>
      </w:r>
      <w:r w:rsidRPr="00D60A38">
        <w:rPr>
          <w:u w:val="single"/>
        </w:rPr>
        <w:t xml:space="preserve"> the </w:t>
      </w:r>
      <w:r w:rsidRPr="00897453">
        <w:rPr>
          <w:highlight w:val="yellow"/>
          <w:u w:val="single"/>
        </w:rPr>
        <w:t>academic research</w:t>
      </w:r>
      <w:r w:rsidRPr="00D60A38">
        <w:rPr>
          <w:u w:val="single"/>
        </w:rPr>
        <w:t xml:space="preserve"> over the </w:t>
      </w:r>
      <w:r w:rsidRPr="00897453">
        <w:rPr>
          <w:highlight w:val="yellow"/>
          <w:u w:val="single"/>
        </w:rPr>
        <w:t>past 30 years</w:t>
      </w:r>
      <w:r w:rsidRPr="00D60A38">
        <w:rPr>
          <w:u w:val="single"/>
        </w:rPr>
        <w:t xml:space="preserve"> has debunked the idea that raising the minimum wage causes employers to employ fewer people</w:t>
      </w:r>
      <w:r w:rsidRPr="00D60A38">
        <w:rPr>
          <w:sz w:val="14"/>
        </w:rPr>
        <w:t xml:space="preserve">. </w:t>
      </w:r>
      <w:r w:rsidRPr="00D60A38">
        <w:rPr>
          <w:u w:val="single"/>
        </w:rPr>
        <w:t xml:space="preserve">Economists </w:t>
      </w:r>
      <w:r w:rsidRPr="00897453">
        <w:rPr>
          <w:highlight w:val="yellow"/>
          <w:u w:val="single"/>
        </w:rPr>
        <w:t>found</w:t>
      </w:r>
      <w:r w:rsidRPr="00D60A38">
        <w:rPr>
          <w:u w:val="single"/>
        </w:rPr>
        <w:t xml:space="preserve"> that </w:t>
      </w:r>
      <w:r w:rsidRPr="00897453">
        <w:rPr>
          <w:highlight w:val="yellow"/>
          <w:u w:val="single"/>
        </w:rPr>
        <w:t>a $15 minimum wage would not reduce employment</w:t>
      </w:r>
      <w:r w:rsidRPr="00D60A38">
        <w:rPr>
          <w:u w:val="single"/>
        </w:rPr>
        <w:t xml:space="preserve"> even</w:t>
      </w:r>
      <w:r>
        <w:rPr>
          <w:u w:val="single"/>
        </w:rPr>
        <w:t xml:space="preserve"> </w:t>
      </w:r>
      <w:hyperlink r:id="rId21" w:history="1">
        <w:r w:rsidRPr="00D60A38">
          <w:rPr>
            <w:rStyle w:val="Hyperlink"/>
            <w:u w:val="single"/>
          </w:rPr>
          <w:t>in areas that currently have the lowest wages</w:t>
        </w:r>
      </w:hyperlink>
      <w:r w:rsidRPr="00D60A38">
        <w:rPr>
          <w:u w:val="single"/>
        </w:rPr>
        <w:t>. Dozens of careful studies have explored how minimum wage laws affect earnings and employment, influenced by the</w:t>
      </w:r>
      <w:r>
        <w:rPr>
          <w:u w:val="single"/>
        </w:rPr>
        <w:t xml:space="preserve"> </w:t>
      </w:r>
      <w:hyperlink r:id="rId22" w:history="1">
        <w:r w:rsidRPr="00D60A38">
          <w:rPr>
            <w:rStyle w:val="Hyperlink"/>
            <w:u w:val="single"/>
          </w:rPr>
          <w:t>seminal 1994 work of David Card and Alan Krueger</w:t>
        </w:r>
      </w:hyperlink>
      <w:r w:rsidRPr="00D60A38">
        <w:rPr>
          <w:u w:val="single"/>
        </w:rPr>
        <w:t xml:space="preserve">. In </w:t>
      </w:r>
      <w:r w:rsidRPr="00D60A38">
        <w:rPr>
          <w:b/>
          <w:u w:val="single"/>
        </w:rPr>
        <w:t xml:space="preserve">spring 2019, prominent economists in the US and the UK published </w:t>
      </w:r>
      <w:hyperlink r:id="rId23" w:history="1">
        <w:r w:rsidRPr="00D60A38">
          <w:rPr>
            <w:rStyle w:val="Hyperlink"/>
            <w:b/>
            <w:u w:val="single"/>
          </w:rPr>
          <w:t>an analysis of 138 state-level minimum wage changes since 1979</w:t>
        </w:r>
      </w:hyperlink>
      <w:r w:rsidRPr="00D60A38">
        <w:rPr>
          <w:b/>
          <w:u w:val="single"/>
        </w:rPr>
        <w:t>, finding that the overall number of low-wage jobs remained unchanged</w:t>
      </w:r>
      <w:r w:rsidRPr="00D60A38">
        <w:rPr>
          <w:u w:val="single"/>
        </w:rPr>
        <w:t xml:space="preserve"> after the increase and that low-wage workers who were already earning above the minimum also saw modest wage increases. In fact, in 2014, the 13 states that raised their minimum wages</w:t>
      </w:r>
      <w:r>
        <w:rPr>
          <w:u w:val="single"/>
        </w:rPr>
        <w:t xml:space="preserve"> </w:t>
      </w:r>
      <w:hyperlink r:id="rId24" w:history="1">
        <w:r w:rsidRPr="00D60A38">
          <w:rPr>
            <w:rStyle w:val="Hyperlink"/>
            <w:u w:val="single"/>
          </w:rPr>
          <w:t>added jobs at a faster rate</w:t>
        </w:r>
      </w:hyperlink>
      <w:r>
        <w:rPr>
          <w:u w:val="single"/>
        </w:rPr>
        <w:t xml:space="preserve"> </w:t>
      </w:r>
      <w:r w:rsidRPr="00D60A38">
        <w:rPr>
          <w:u w:val="single"/>
        </w:rPr>
        <w:t>than the states that did not, according to the U.S. Department of Labor</w:t>
      </w:r>
      <w:r w:rsidRPr="00D60A38">
        <w:rPr>
          <w:sz w:val="14"/>
        </w:rPr>
        <w:t xml:space="preserve">. </w:t>
      </w:r>
      <w:hyperlink r:id="rId25" w:history="1">
        <w:r w:rsidRPr="00D60A38">
          <w:rPr>
            <w:rStyle w:val="Hyperlink"/>
            <w:sz w:val="14"/>
          </w:rPr>
          <w:t>New analysis</w:t>
        </w:r>
      </w:hyperlink>
      <w:r w:rsidRPr="00D60A38">
        <w:rPr>
          <w:sz w:val="14"/>
        </w:rPr>
        <w:t xml:space="preserve"> from CAP Distinguished Senior Fellow </w:t>
      </w:r>
      <w:proofErr w:type="spellStart"/>
      <w:r w:rsidRPr="00D60A38">
        <w:rPr>
          <w:sz w:val="14"/>
        </w:rPr>
        <w:t>Austan</w:t>
      </w:r>
      <w:proofErr w:type="spellEnd"/>
      <w:r w:rsidRPr="00D60A38">
        <w:rPr>
          <w:sz w:val="14"/>
        </w:rPr>
        <w:t xml:space="preserve"> </w:t>
      </w:r>
      <w:proofErr w:type="spellStart"/>
      <w:r w:rsidRPr="00D60A38">
        <w:rPr>
          <w:sz w:val="14"/>
        </w:rPr>
        <w:t>Goolsbee</w:t>
      </w:r>
      <w:proofErr w:type="spellEnd"/>
      <w:r w:rsidRPr="00D60A38">
        <w:rPr>
          <w:sz w:val="14"/>
        </w:rPr>
        <w:t xml:space="preserve"> shows that individual consumer choices driven by fear of COVID-19 infection—not legal closures or stay-at-home orders—largely drove changes in consumer traffic and spending. This indicates that once vaccination rates increase and fear of exposure decreases, consumer spending patterns will readjust if consumers have sufficient funds to spend. The post-pandemic economy will provide a strategic moment to ensure that those in low-income households (who are more likely to spend each additional dollar they receive in pay than higher-income people) will be able to increase their consumption as needed. </w:t>
      </w:r>
      <w:hyperlink r:id="rId26" w:history="1">
        <w:r w:rsidRPr="00D60A38">
          <w:rPr>
            <w:rStyle w:val="Hyperlink"/>
            <w:sz w:val="14"/>
          </w:rPr>
          <w:t>New research</w:t>
        </w:r>
      </w:hyperlink>
      <w:r w:rsidRPr="00D60A38">
        <w:rPr>
          <w:sz w:val="14"/>
        </w:rPr>
        <w:t> demonstrates that minimum wage increases have a particularly strong effect on households’ real spending on food, particularly food prepared away from home. This category of increased spending would be particularly beneficial to a recovering restaurant sector.</w:t>
      </w:r>
    </w:p>
    <w:p w14:paraId="2160279E" w14:textId="77777777" w:rsidR="005864D2" w:rsidRPr="00D07230" w:rsidRDefault="005864D2" w:rsidP="005864D2">
      <w:pPr>
        <w:pStyle w:val="Heading4"/>
      </w:pPr>
      <w:r w:rsidRPr="00D07230">
        <w:t>Strong STEM education solves climate change, SITU 10-4</w:t>
      </w:r>
    </w:p>
    <w:p w14:paraId="2160279F" w14:textId="77777777" w:rsidR="005864D2" w:rsidRPr="00D07230" w:rsidRDefault="005864D2" w:rsidP="005864D2">
      <w:r w:rsidRPr="00D07230">
        <w:t>[</w:t>
      </w:r>
      <w:proofErr w:type="spellStart"/>
      <w:r w:rsidRPr="00D07230">
        <w:t>StudyUSA</w:t>
      </w:r>
      <w:proofErr w:type="spellEnd"/>
      <w:r w:rsidRPr="00D07230">
        <w:t>, 10-4-2021, "Why Is STEM Important? The Impact of STEM Education on Society", Study in the USA, https://www.studyusa.com/en/a/2157/why-is-stem-important-the-impact-of-stem-education-on-society, date accessed 10-25-2021] //Lex AT</w:t>
      </w:r>
    </w:p>
    <w:p w14:paraId="216027A1" w14:textId="64759B1C" w:rsidR="005864D2" w:rsidRPr="00C1580C" w:rsidRDefault="005864D2" w:rsidP="005864D2">
      <w:pPr>
        <w:rPr>
          <w:sz w:val="14"/>
        </w:rPr>
      </w:pPr>
      <w:r w:rsidRPr="00D07230">
        <w:rPr>
          <w:sz w:val="14"/>
        </w:rPr>
        <w:lastRenderedPageBreak/>
        <w:t xml:space="preserve">Preparation of STEM Experts Who Can Make a Difference STEM education gives people skills that make them more employable and ready to meet the current labor demand. It encompasses the whole range of experiences and skills. Each STEM component brings a valuable contribution to a well-rounded education. </w:t>
      </w:r>
      <w:r w:rsidRPr="00897453">
        <w:rPr>
          <w:highlight w:val="yellow"/>
          <w:u w:val="single"/>
        </w:rPr>
        <w:t>Science gives learners</w:t>
      </w:r>
      <w:r w:rsidRPr="00D07230">
        <w:rPr>
          <w:u w:val="single"/>
        </w:rPr>
        <w:t xml:space="preserve"> an in-depth understanding of the world around us. It helps them to become better at </w:t>
      </w:r>
      <w:r w:rsidRPr="00897453">
        <w:rPr>
          <w:highlight w:val="yellow"/>
          <w:u w:val="single"/>
        </w:rPr>
        <w:t>research and critical thinking</w:t>
      </w:r>
      <w:r w:rsidRPr="00D07230">
        <w:rPr>
          <w:u w:val="single"/>
        </w:rPr>
        <w:t xml:space="preserve">. </w:t>
      </w:r>
      <w:r w:rsidRPr="00897453">
        <w:rPr>
          <w:highlight w:val="yellow"/>
          <w:u w:val="single"/>
        </w:rPr>
        <w:t>Tech</w:t>
      </w:r>
      <w:r w:rsidRPr="00D07230">
        <w:rPr>
          <w:u w:val="single"/>
        </w:rPr>
        <w:t xml:space="preserve">nology </w:t>
      </w:r>
      <w:r w:rsidRPr="00897453">
        <w:rPr>
          <w:highlight w:val="yellow"/>
          <w:u w:val="single"/>
        </w:rPr>
        <w:t>prepares</w:t>
      </w:r>
      <w:r w:rsidRPr="00D07230">
        <w:rPr>
          <w:u w:val="single"/>
        </w:rPr>
        <w:t xml:space="preserve"> young people to </w:t>
      </w:r>
      <w:r w:rsidRPr="00897453">
        <w:rPr>
          <w:highlight w:val="yellow"/>
          <w:u w:val="single"/>
        </w:rPr>
        <w:t>work in</w:t>
      </w:r>
      <w:r w:rsidRPr="00D07230">
        <w:rPr>
          <w:u w:val="single"/>
        </w:rPr>
        <w:t xml:space="preserve"> an environment full of high-tech </w:t>
      </w:r>
      <w:r w:rsidRPr="00897453">
        <w:rPr>
          <w:highlight w:val="yellow"/>
          <w:u w:val="single"/>
        </w:rPr>
        <w:t>innovation</w:t>
      </w:r>
      <w:r w:rsidRPr="00D07230">
        <w:rPr>
          <w:u w:val="single"/>
        </w:rPr>
        <w:t xml:space="preserve">s. </w:t>
      </w:r>
      <w:r w:rsidRPr="00897453">
        <w:rPr>
          <w:highlight w:val="yellow"/>
          <w:u w:val="single"/>
        </w:rPr>
        <w:t>Engineering</w:t>
      </w:r>
      <w:r w:rsidRPr="00D07230">
        <w:rPr>
          <w:u w:val="single"/>
        </w:rPr>
        <w:t xml:space="preserve"> allows students to </w:t>
      </w:r>
      <w:r w:rsidRPr="00897453">
        <w:rPr>
          <w:highlight w:val="yellow"/>
          <w:u w:val="single"/>
        </w:rPr>
        <w:t>enhance problem-solving skills</w:t>
      </w:r>
      <w:r w:rsidRPr="00D07230">
        <w:rPr>
          <w:u w:val="single"/>
        </w:rPr>
        <w:t xml:space="preserve"> and apply knowledge in new projects. </w:t>
      </w:r>
      <w:r w:rsidRPr="00897453">
        <w:rPr>
          <w:highlight w:val="yellow"/>
          <w:u w:val="single"/>
        </w:rPr>
        <w:t>Math</w:t>
      </w:r>
      <w:r w:rsidRPr="00D07230">
        <w:rPr>
          <w:u w:val="single"/>
        </w:rPr>
        <w:t xml:space="preserve">ematics </w:t>
      </w:r>
      <w:r w:rsidRPr="00897453">
        <w:rPr>
          <w:highlight w:val="yellow"/>
          <w:u w:val="single"/>
        </w:rPr>
        <w:t>enables</w:t>
      </w:r>
      <w:r w:rsidRPr="00D07230">
        <w:rPr>
          <w:u w:val="single"/>
        </w:rPr>
        <w:t xml:space="preserve"> people to </w:t>
      </w:r>
      <w:r w:rsidRPr="00897453">
        <w:rPr>
          <w:highlight w:val="yellow"/>
          <w:u w:val="single"/>
        </w:rPr>
        <w:t>analyze info</w:t>
      </w:r>
      <w:r w:rsidRPr="00D07230">
        <w:rPr>
          <w:u w:val="single"/>
        </w:rPr>
        <w:t>rmation, eliminate errors, and make conscious decisions when designing solutions</w:t>
      </w:r>
      <w:r w:rsidRPr="00D07230">
        <w:rPr>
          <w:sz w:val="14"/>
        </w:rPr>
        <w:t xml:space="preserve">. </w:t>
      </w:r>
      <w:r w:rsidRPr="00897453">
        <w:rPr>
          <w:highlight w:val="yellow"/>
          <w:u w:val="single"/>
        </w:rPr>
        <w:t>STEM</w:t>
      </w:r>
      <w:r w:rsidRPr="00D07230">
        <w:rPr>
          <w:sz w:val="14"/>
        </w:rPr>
        <w:t xml:space="preserve"> education links these disciplines into a cohesive system. </w:t>
      </w:r>
      <w:r w:rsidRPr="00D07230">
        <w:rPr>
          <w:u w:val="single"/>
        </w:rPr>
        <w:t xml:space="preserve">Thus, it </w:t>
      </w:r>
      <w:r w:rsidRPr="00897453">
        <w:rPr>
          <w:highlight w:val="yellow"/>
          <w:u w:val="single"/>
        </w:rPr>
        <w:t>prepares professionals</w:t>
      </w:r>
      <w:r w:rsidRPr="00D07230">
        <w:rPr>
          <w:u w:val="single"/>
        </w:rPr>
        <w:t xml:space="preserve"> who can transform society </w:t>
      </w:r>
      <w:r w:rsidRPr="00897453">
        <w:rPr>
          <w:highlight w:val="yellow"/>
          <w:u w:val="single"/>
        </w:rPr>
        <w:t>with innovation and sustainable solutions</w:t>
      </w:r>
      <w:r w:rsidRPr="00D07230">
        <w:rPr>
          <w:sz w:val="14"/>
        </w:rPr>
        <w:t>. The STEM approach to education fosters creativity and divergent thinking alongside fundamental disciplines. It motivates and inspires young people to generate new technologies and ideas. With a focus on practice and innovation, students get to learn from</w:t>
      </w:r>
      <w:hyperlink r:id="rId27" w:tgtFrame="_blank" w:history="1">
        <w:r w:rsidRPr="00D07230">
          <w:rPr>
            <w:rStyle w:val="Hyperlink"/>
            <w:sz w:val="14"/>
          </w:rPr>
          <w:t xml:space="preserve"> inquiry-based assignments</w:t>
        </w:r>
      </w:hyperlink>
      <w:r w:rsidRPr="00D07230">
        <w:rPr>
          <w:sz w:val="14"/>
        </w:rPr>
        <w:t xml:space="preserve">. STEM education gives an understanding of concepts and encourages knowledge application. To keep it short, its aim can be formulated in two simple actions: explore and experience. Students are free to exercise what they learn and embrace mistakes in a risk-free environment. Project-based learning and problem-solving help learners to form a special mindset. Its core is in flexibility and curiosity, which equips learners to respond to real-world challenges. STEM-Enhanced Teamwork and Communication STEM education prepares the world for the future. It is based on teamwork and collaboration of professionals from different disciplines. As a STEM student, you do not need to be an expert in each </w:t>
      </w:r>
      <w:proofErr w:type="gramStart"/>
      <w:r w:rsidRPr="00D07230">
        <w:rPr>
          <w:sz w:val="14"/>
        </w:rPr>
        <w:t>particular subject</w:t>
      </w:r>
      <w:proofErr w:type="gramEnd"/>
      <w:r w:rsidRPr="00D07230">
        <w:rPr>
          <w:sz w:val="14"/>
        </w:rPr>
        <w:t xml:space="preserve">. You rather acquire a mindset that enables you to become a part of the highly qualified workforce, which functions in collaboration. Teamwork brings a significant increase in productivity, work satisfaction, and profitability. Bottom of Form Active engagement of experts from diverse fields will drive change in our society. STEM education exposes students to effective interdisciplinary communication. </w:t>
      </w:r>
      <w:proofErr w:type="gramStart"/>
      <w:r w:rsidRPr="00D07230">
        <w:rPr>
          <w:sz w:val="14"/>
        </w:rPr>
        <w:t>Scientists</w:t>
      </w:r>
      <w:proofErr w:type="gramEnd"/>
      <w:r w:rsidRPr="00D07230">
        <w:rPr>
          <w:sz w:val="14"/>
        </w:rPr>
        <w:t xml:space="preserve"> research and experiment, offering the team discoveries. Technology experts provide gadgets that can make the work of the team more effective. Engineers help to solve challenges by designing and running platforms that enable change. Mathematicians analyze information to eliminate mistakes and provide precise calculations. Our world is continuously changing. The only way we can be ready for its challenges is through communication and collaboration. Collaborative experience also helps to broaden the impact of STEM education. Working with local experts and our international colleagues, we can promote our values and move towards a single purpose. This way, we improve communities, offering new educational and employment opportunities. Such open access to world-class experience is possible only when we combine our knowledge and capabilities. Social Awareness There is a high demand for STEM skills in society. STEM education enables people to make informed decisions within the discussed subject areas. Moreover, STEM awareness is necessary for any job as most industries are </w:t>
      </w:r>
      <w:proofErr w:type="gramStart"/>
      <w:r w:rsidRPr="00D07230">
        <w:rPr>
          <w:sz w:val="14"/>
        </w:rPr>
        <w:t>more or less connected</w:t>
      </w:r>
      <w:proofErr w:type="gramEnd"/>
      <w:r w:rsidRPr="00D07230">
        <w:rPr>
          <w:sz w:val="14"/>
        </w:rPr>
        <w:t xml:space="preserve"> to science and technology: from an</w:t>
      </w:r>
      <w:hyperlink r:id="rId28" w:tgtFrame="_blank" w:history="1">
        <w:r w:rsidRPr="00D07230">
          <w:rPr>
            <w:rStyle w:val="Hyperlink"/>
            <w:sz w:val="14"/>
          </w:rPr>
          <w:t xml:space="preserve"> essay writing service</w:t>
        </w:r>
      </w:hyperlink>
      <w:r w:rsidRPr="00D07230">
        <w:rPr>
          <w:sz w:val="14"/>
        </w:rPr>
        <w:t xml:space="preserve"> and college to a paper company. Thus, such education will allow children to grow into active citizens who can speak up in STEM discussions with sound knowledge of the subject. STEM awareness promotes interest in a range of exciting careers. Currently, some STEM occupations are understaffed. For example, according to the projections, the U.S. will need </w:t>
      </w:r>
      <w:hyperlink r:id="rId29" w:tgtFrame="_blank" w:history="1">
        <w:r w:rsidRPr="00D07230">
          <w:rPr>
            <w:rStyle w:val="Hyperlink"/>
            <w:sz w:val="14"/>
          </w:rPr>
          <w:t>1 million more STEM experts</w:t>
        </w:r>
      </w:hyperlink>
      <w:r w:rsidRPr="00D07230">
        <w:rPr>
          <w:sz w:val="14"/>
        </w:rPr>
        <w:t xml:space="preserve"> in the near future. Besides, one of the goals of STEM initiatives is to encourage broader participation of women and minorities in the STEM workforce. This allows us to bridge ethnic and gender gaps. We need the engagement and participation of schools, policymakers, parents, students, and educators. This is the only way to continue technological and scientific progress. Sustainable Solutions to Challenges </w:t>
      </w:r>
      <w:r w:rsidRPr="00D07230">
        <w:rPr>
          <w:u w:val="single"/>
        </w:rPr>
        <w:t>STEM subjects are focused on providing solutions</w:t>
      </w:r>
      <w:r w:rsidRPr="00D07230">
        <w:rPr>
          <w:rStyle w:val="StyleUnderline"/>
        </w:rPr>
        <w:t xml:space="preserve"> to the concerns society has today</w:t>
      </w:r>
      <w:r w:rsidRPr="00D07230">
        <w:rPr>
          <w:sz w:val="14"/>
        </w:rPr>
        <w:t xml:space="preserve">. </w:t>
      </w:r>
      <w:r w:rsidRPr="00897453">
        <w:rPr>
          <w:rStyle w:val="StyleUnderline"/>
          <w:highlight w:val="yellow"/>
        </w:rPr>
        <w:t>Human history</w:t>
      </w:r>
      <w:r w:rsidRPr="00D07230">
        <w:rPr>
          <w:rStyle w:val="StyleUnderline"/>
        </w:rPr>
        <w:t xml:space="preserve"> </w:t>
      </w:r>
      <w:r w:rsidRPr="00897453">
        <w:rPr>
          <w:rStyle w:val="StyleUnderline"/>
          <w:highlight w:val="yellow"/>
        </w:rPr>
        <w:t>had seen</w:t>
      </w:r>
      <w:r w:rsidRPr="00D07230">
        <w:rPr>
          <w:rStyle w:val="StyleUnderline"/>
        </w:rPr>
        <w:t xml:space="preserve"> years of thoughtless </w:t>
      </w:r>
      <w:r w:rsidRPr="00897453">
        <w:rPr>
          <w:rStyle w:val="StyleUnderline"/>
          <w:highlight w:val="yellow"/>
        </w:rPr>
        <w:t>exhaustion</w:t>
      </w:r>
      <w:r w:rsidRPr="00D07230">
        <w:rPr>
          <w:rStyle w:val="StyleUnderline"/>
        </w:rPr>
        <w:t xml:space="preserve"> </w:t>
      </w:r>
      <w:r w:rsidRPr="00897453">
        <w:rPr>
          <w:rStyle w:val="StyleUnderline"/>
          <w:highlight w:val="yellow"/>
        </w:rPr>
        <w:t>of natural resources</w:t>
      </w:r>
      <w:r w:rsidRPr="00D07230">
        <w:rPr>
          <w:sz w:val="14"/>
        </w:rPr>
        <w:t xml:space="preserve">. Such a </w:t>
      </w:r>
      <w:r w:rsidRPr="00897453">
        <w:rPr>
          <w:rStyle w:val="StyleUnderline"/>
          <w:highlight w:val="yellow"/>
        </w:rPr>
        <w:t>lack of environmental education</w:t>
      </w:r>
      <w:r w:rsidRPr="00D07230">
        <w:rPr>
          <w:rStyle w:val="StyleUnderline"/>
        </w:rPr>
        <w:t xml:space="preserve"> led to numerous challenges</w:t>
      </w:r>
      <w:r w:rsidRPr="00D07230">
        <w:rPr>
          <w:sz w:val="14"/>
        </w:rPr>
        <w:t xml:space="preserve">. These issues affect the health and well-being of all living organisms on our planet. Our environment needs protection. Thus, </w:t>
      </w:r>
      <w:r w:rsidRPr="00897453">
        <w:rPr>
          <w:rStyle w:val="StyleUnderline"/>
          <w:highlight w:val="yellow"/>
        </w:rPr>
        <w:t>sustainability</w:t>
      </w:r>
      <w:r w:rsidRPr="00D07230">
        <w:rPr>
          <w:rStyle w:val="StyleUnderline"/>
        </w:rPr>
        <w:t xml:space="preserve"> became one of the most </w:t>
      </w:r>
      <w:r w:rsidRPr="00897453">
        <w:rPr>
          <w:rStyle w:val="StyleUnderline"/>
          <w:highlight w:val="yellow"/>
        </w:rPr>
        <w:t>urgent</w:t>
      </w:r>
      <w:r w:rsidRPr="00D07230">
        <w:rPr>
          <w:rStyle w:val="StyleUnderline"/>
        </w:rPr>
        <w:t xml:space="preserve"> aspects studied </w:t>
      </w:r>
      <w:r w:rsidRPr="00897453">
        <w:rPr>
          <w:rStyle w:val="StyleUnderline"/>
          <w:highlight w:val="yellow"/>
        </w:rPr>
        <w:t>by STEM</w:t>
      </w:r>
      <w:r w:rsidRPr="00D07230">
        <w:rPr>
          <w:rStyle w:val="StyleUnderline"/>
        </w:rPr>
        <w:t xml:space="preserve"> disciplines</w:t>
      </w:r>
      <w:r w:rsidRPr="00D07230">
        <w:rPr>
          <w:sz w:val="14"/>
        </w:rPr>
        <w:t xml:space="preserve">. </w:t>
      </w:r>
      <w:r w:rsidRPr="00897453">
        <w:rPr>
          <w:rStyle w:val="StyleUnderline"/>
          <w:highlight w:val="yellow"/>
        </w:rPr>
        <w:t>The youth is more worried about climate</w:t>
      </w:r>
      <w:r w:rsidRPr="00D07230">
        <w:rPr>
          <w:rStyle w:val="StyleUnderline"/>
        </w:rPr>
        <w:t xml:space="preserve"> change than the older generation.</w:t>
      </w:r>
      <w:r w:rsidRPr="00D07230">
        <w:rPr>
          <w:sz w:val="14"/>
        </w:rPr>
        <w:t xml:space="preserve"> As statistics shows,</w:t>
      </w:r>
      <w:hyperlink r:id="rId30" w:tgtFrame="_blank" w:history="1">
        <w:r w:rsidRPr="00D07230">
          <w:rPr>
            <w:rStyle w:val="StyleUnderline"/>
          </w:rPr>
          <w:t xml:space="preserve"> </w:t>
        </w:r>
        <w:r w:rsidRPr="00897453">
          <w:rPr>
            <w:rStyle w:val="StyleUnderline"/>
            <w:highlight w:val="yellow"/>
          </w:rPr>
          <w:t>70%</w:t>
        </w:r>
        <w:r w:rsidRPr="00D07230">
          <w:rPr>
            <w:rStyle w:val="StyleUnderline"/>
          </w:rPr>
          <w:t xml:space="preserve"> of young people</w:t>
        </w:r>
      </w:hyperlink>
      <w:r w:rsidRPr="00D07230">
        <w:rPr>
          <w:rStyle w:val="StyleUnderline"/>
        </w:rPr>
        <w:t xml:space="preserve"> </w:t>
      </w:r>
      <w:r w:rsidRPr="00D07230">
        <w:rPr>
          <w:sz w:val="14"/>
        </w:rPr>
        <w:t xml:space="preserve">aged 18 to 34 </w:t>
      </w:r>
      <w:r w:rsidRPr="00897453">
        <w:rPr>
          <w:rStyle w:val="StyleUnderline"/>
          <w:highlight w:val="yellow"/>
        </w:rPr>
        <w:t>worry</w:t>
      </w:r>
      <w:r w:rsidRPr="00D07230">
        <w:rPr>
          <w:rStyle w:val="StyleUnderline"/>
        </w:rPr>
        <w:t xml:space="preserve"> about global warming</w:t>
      </w:r>
      <w:r w:rsidRPr="00D07230">
        <w:rPr>
          <w:sz w:val="14"/>
        </w:rPr>
        <w:t xml:space="preserve">. </w:t>
      </w:r>
      <w:r w:rsidRPr="00897453">
        <w:rPr>
          <w:rStyle w:val="StyleUnderline"/>
          <w:highlight w:val="yellow"/>
        </w:rPr>
        <w:t>STEM education can</w:t>
      </w:r>
      <w:r w:rsidRPr="00D07230">
        <w:rPr>
          <w:rStyle w:val="StyleUnderline"/>
        </w:rPr>
        <w:t xml:space="preserve"> answer their questions. It can </w:t>
      </w:r>
      <w:r w:rsidRPr="00897453">
        <w:rPr>
          <w:rStyle w:val="StyleUnderline"/>
          <w:highlight w:val="yellow"/>
        </w:rPr>
        <w:t>teach</w:t>
      </w:r>
      <w:r w:rsidRPr="00D07230">
        <w:rPr>
          <w:rStyle w:val="StyleUnderline"/>
        </w:rPr>
        <w:t xml:space="preserve"> them </w:t>
      </w:r>
      <w:r w:rsidRPr="00897453">
        <w:rPr>
          <w:rStyle w:val="StyleUnderline"/>
          <w:highlight w:val="yellow"/>
        </w:rPr>
        <w:t>how to find</w:t>
      </w:r>
      <w:r w:rsidRPr="00D07230">
        <w:rPr>
          <w:rStyle w:val="StyleUnderline"/>
        </w:rPr>
        <w:t xml:space="preserve"> the </w:t>
      </w:r>
      <w:r w:rsidRPr="00897453">
        <w:rPr>
          <w:rStyle w:val="StyleUnderline"/>
          <w:highlight w:val="yellow"/>
        </w:rPr>
        <w:t>necessary solutions for sustainable development</w:t>
      </w:r>
      <w:r w:rsidRPr="00D07230">
        <w:rPr>
          <w:rStyle w:val="StyleUnderline"/>
        </w:rPr>
        <w:t>.</w:t>
      </w:r>
      <w:r w:rsidRPr="00D07230">
        <w:rPr>
          <w:sz w:val="14"/>
        </w:rPr>
        <w:t xml:space="preserve"> Education is a powerful tool that ensures the rise of STEM literate society. Well-</w:t>
      </w:r>
      <w:r w:rsidRPr="00D07230">
        <w:rPr>
          <w:rStyle w:val="StyleUnderline"/>
        </w:rPr>
        <w:t>educated community members can find ways to work in a competitive world. They will use sustainable practices that do not harm nature.</w:t>
      </w:r>
      <w:r w:rsidRPr="00D07230">
        <w:rPr>
          <w:sz w:val="14"/>
        </w:rPr>
        <w:t xml:space="preserve"> In the bigger picture, </w:t>
      </w:r>
      <w:r w:rsidRPr="00D07230">
        <w:rPr>
          <w:rStyle w:val="StyleUnderline"/>
        </w:rPr>
        <w:t>economic and social progress is tightly connected to the environment</w:t>
      </w:r>
      <w:r w:rsidRPr="00D07230">
        <w:rPr>
          <w:sz w:val="14"/>
        </w:rPr>
        <w:t xml:space="preserve">. We need to work our way to a </w:t>
      </w:r>
      <w:r w:rsidRPr="00D07230">
        <w:rPr>
          <w:rStyle w:val="StyleUnderline"/>
        </w:rPr>
        <w:t>sustainable future</w:t>
      </w:r>
      <w:r w:rsidRPr="00D07230">
        <w:rPr>
          <w:sz w:val="14"/>
        </w:rPr>
        <w:t xml:space="preserve">. Yet, </w:t>
      </w:r>
      <w:r w:rsidRPr="00D07230">
        <w:rPr>
          <w:rStyle w:val="StyleUnderline"/>
        </w:rPr>
        <w:t>it is possible to accomplish only with STEM skills, experiences, and a multi-disciplinary approach</w:t>
      </w:r>
      <w:r w:rsidRPr="00D07230">
        <w:rPr>
          <w:sz w:val="14"/>
        </w:rPr>
        <w:t>. </w:t>
      </w:r>
    </w:p>
    <w:p w14:paraId="216027A2" w14:textId="77777777" w:rsidR="005864D2" w:rsidRPr="00D07230" w:rsidRDefault="005864D2" w:rsidP="005864D2">
      <w:pPr>
        <w:pStyle w:val="Heading4"/>
        <w:rPr>
          <w:rFonts w:cs="Calibri"/>
          <w:iCs w:val="0"/>
          <w:color w:val="000000" w:themeColor="text1"/>
        </w:rPr>
      </w:pPr>
      <w:r w:rsidRPr="00D07230">
        <w:rPr>
          <w:rFonts w:cs="Calibri"/>
          <w:color w:val="000000" w:themeColor="text1"/>
        </w:rPr>
        <w:t xml:space="preserve">Climate change </w:t>
      </w:r>
      <w:r w:rsidRPr="00D07230">
        <w:rPr>
          <w:rFonts w:cs="Calibri"/>
          <w:color w:val="000000" w:themeColor="text1"/>
          <w:u w:val="single"/>
        </w:rPr>
        <w:t>destroys the world</w:t>
      </w:r>
      <w:r w:rsidRPr="00D07230">
        <w:rPr>
          <w:rFonts w:cs="Calibri"/>
          <w:color w:val="000000" w:themeColor="text1"/>
        </w:rPr>
        <w:t>.</w:t>
      </w:r>
    </w:p>
    <w:p w14:paraId="216027A3" w14:textId="77777777" w:rsidR="005864D2" w:rsidRDefault="005864D2" w:rsidP="005864D2">
      <w:pPr>
        <w:rPr>
          <w:color w:val="000000" w:themeColor="text1"/>
        </w:rPr>
      </w:pPr>
      <w:proofErr w:type="spellStart"/>
      <w:r w:rsidRPr="00D07230">
        <w:rPr>
          <w:rStyle w:val="Style13ptBold"/>
          <w:color w:val="000000" w:themeColor="text1"/>
        </w:rPr>
        <w:t>Specktor</w:t>
      </w:r>
      <w:proofErr w:type="spellEnd"/>
      <w:r w:rsidRPr="00D07230">
        <w:rPr>
          <w:rStyle w:val="Style13ptBold"/>
          <w:color w:val="000000" w:themeColor="text1"/>
        </w:rPr>
        <w:t xml:space="preserve"> 19</w:t>
      </w:r>
      <w:r w:rsidRPr="00D07230">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D07230">
        <w:rPr>
          <w:color w:val="000000" w:themeColor="text1"/>
        </w:rPr>
        <w:t>livescience</w:t>
      </w:r>
      <w:proofErr w:type="spellEnd"/>
      <w:r w:rsidRPr="00D07230">
        <w:rPr>
          <w:color w:val="000000" w:themeColor="text1"/>
        </w:rPr>
        <w:t xml:space="preserve">, 6/4/19; </w:t>
      </w:r>
      <w:hyperlink r:id="rId31" w:history="1">
        <w:r w:rsidRPr="00D07230">
          <w:rPr>
            <w:color w:val="000000" w:themeColor="text1"/>
          </w:rPr>
          <w:t>https://www.livescience.com/65633-climate-change-dooms-humans-by-2050.html</w:t>
        </w:r>
      </w:hyperlink>
      <w:r w:rsidRPr="00D07230">
        <w:rPr>
          <w:color w:val="000000" w:themeColor="text1"/>
        </w:rPr>
        <w:t>] Justin</w:t>
      </w:r>
    </w:p>
    <w:p w14:paraId="216027A4" w14:textId="77777777" w:rsidR="00045BBD" w:rsidRDefault="00331A0E" w:rsidP="005864D2">
      <w:pPr>
        <w:rPr>
          <w:color w:val="000000" w:themeColor="text1"/>
        </w:rPr>
      </w:pPr>
      <w:r>
        <w:rPr>
          <w:color w:val="000000" w:themeColor="text1"/>
        </w:rPr>
        <w:t>[A</w:t>
      </w:r>
      <w:r w:rsidR="00045BBD">
        <w:rPr>
          <w:color w:val="000000" w:themeColor="text1"/>
        </w:rPr>
        <w:t xml:space="preserve">rticle references this study: </w:t>
      </w:r>
      <w:r w:rsidR="00045BBD" w:rsidRPr="00045BBD">
        <w:rPr>
          <w:color w:val="000000" w:themeColor="text1"/>
        </w:rPr>
        <w:t>https://docs.wixstatic.com/ugd/148cb0_b2c0c79dc4344b279bcf2365336ff23b.pdf</w:t>
      </w:r>
      <w:r w:rsidR="00045BBD">
        <w:rPr>
          <w:color w:val="000000" w:themeColor="text1"/>
        </w:rPr>
        <w:t xml:space="preserve">, </w:t>
      </w:r>
    </w:p>
    <w:p w14:paraId="216027A5" w14:textId="77777777" w:rsidR="00045BBD" w:rsidRDefault="00045BBD" w:rsidP="005864D2">
      <w:r>
        <w:t xml:space="preserve">David Spratt David Spratt is a Research Director for Breakthrough National Centre for Climate Restoration, Melbourne, and co-author of Climate Code Red: The case for emergency action, </w:t>
      </w:r>
    </w:p>
    <w:p w14:paraId="216027A6" w14:textId="77777777" w:rsidR="00045BBD" w:rsidRPr="00D07230" w:rsidRDefault="00045BBD" w:rsidP="005864D2">
      <w:pPr>
        <w:rPr>
          <w:color w:val="000000" w:themeColor="text1"/>
          <w:sz w:val="16"/>
          <w:szCs w:val="16"/>
        </w:rPr>
      </w:pPr>
      <w:r>
        <w:lastRenderedPageBreak/>
        <w:t>Ian Dunlop Ian T. Dunlop is a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w:t>
      </w:r>
    </w:p>
    <w:p w14:paraId="216027A7" w14:textId="77777777" w:rsidR="005864D2" w:rsidRPr="00D07230" w:rsidRDefault="005864D2" w:rsidP="005864D2">
      <w:pPr>
        <w:rPr>
          <w:color w:val="000000" w:themeColor="text1"/>
          <w:u w:val="single"/>
        </w:rPr>
      </w:pPr>
      <w:r w:rsidRPr="00D07230">
        <w:rPr>
          <w:color w:val="000000" w:themeColor="text1"/>
          <w:sz w:val="16"/>
        </w:rPr>
        <w:t xml:space="preserve">The current climate crisis, they say, is larger and more complex than any humans have ever dealt with before. </w:t>
      </w:r>
      <w:r w:rsidRPr="00D07230">
        <w:rPr>
          <w:color w:val="000000" w:themeColor="text1"/>
          <w:u w:val="single"/>
        </w:rPr>
        <w:t xml:space="preserve">General climate </w:t>
      </w:r>
      <w:r w:rsidRPr="00897453">
        <w:rPr>
          <w:color w:val="000000" w:themeColor="text1"/>
          <w:highlight w:val="yellow"/>
          <w:u w:val="single"/>
        </w:rPr>
        <w:t>models</w:t>
      </w:r>
      <w:r w:rsidRPr="00D07230">
        <w:rPr>
          <w:color w:val="000000" w:themeColor="text1"/>
          <w:sz w:val="16"/>
        </w:rPr>
        <w:t xml:space="preserve"> — like the one that the </w:t>
      </w:r>
      <w:hyperlink r:id="rId32" w:history="1">
        <w:r w:rsidRPr="00D07230">
          <w:rPr>
            <w:rStyle w:val="Hyperlink"/>
            <w:color w:val="000000" w:themeColor="text1"/>
            <w:u w:val="single"/>
            <w:bdr w:val="none" w:sz="0" w:space="0" w:color="auto" w:frame="1"/>
          </w:rPr>
          <w:t>United Nations' Panel on Climate Change</w:t>
        </w:r>
      </w:hyperlink>
      <w:r w:rsidRPr="00D07230">
        <w:rPr>
          <w:color w:val="000000" w:themeColor="text1"/>
          <w:sz w:val="16"/>
        </w:rPr>
        <w:t xml:space="preserve"> (IPCC) used in 2018 to predict that a global temperature increase of 3.6 degrees Fahrenheit (2 degrees Celsius) could put hundreds of millions of people at risk — </w:t>
      </w:r>
      <w:r w:rsidRPr="00897453">
        <w:rPr>
          <w:color w:val="000000" w:themeColor="text1"/>
          <w:highlight w:val="yellow"/>
          <w:u w:val="single"/>
        </w:rPr>
        <w:t>fail to account for</w:t>
      </w:r>
      <w:r w:rsidRPr="00D07230">
        <w:rPr>
          <w:color w:val="000000" w:themeColor="text1"/>
          <w:u w:val="single"/>
        </w:rPr>
        <w:t xml:space="preserve"> the </w:t>
      </w:r>
      <w:r w:rsidRPr="00D07230">
        <w:rPr>
          <w:b/>
          <w:bCs/>
          <w:color w:val="000000" w:themeColor="text1"/>
          <w:u w:val="single"/>
        </w:rPr>
        <w:t xml:space="preserve">sheer complexity of Earth's many </w:t>
      </w:r>
      <w:r w:rsidRPr="00897453">
        <w:rPr>
          <w:b/>
          <w:bCs/>
          <w:color w:val="000000" w:themeColor="text1"/>
          <w:highlight w:val="yellow"/>
          <w:u w:val="single"/>
        </w:rPr>
        <w:t xml:space="preserve">interlinked </w:t>
      </w:r>
      <w:r w:rsidRPr="00D07230">
        <w:rPr>
          <w:b/>
          <w:bCs/>
          <w:color w:val="000000" w:themeColor="text1"/>
          <w:u w:val="single"/>
        </w:rPr>
        <w:t xml:space="preserve">geological </w:t>
      </w:r>
      <w:r w:rsidRPr="00897453">
        <w:rPr>
          <w:b/>
          <w:bCs/>
          <w:color w:val="000000" w:themeColor="text1"/>
          <w:highlight w:val="yellow"/>
          <w:u w:val="single"/>
        </w:rPr>
        <w:t>processes</w:t>
      </w:r>
      <w:r w:rsidRPr="00D07230">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D07230">
        <w:rPr>
          <w:color w:val="000000" w:themeColor="text1"/>
          <w:sz w:val="16"/>
        </w:rPr>
        <w:t>actually look</w:t>
      </w:r>
      <w:proofErr w:type="gramEnd"/>
      <w:r w:rsidRPr="00D07230">
        <w:rPr>
          <w:color w:val="000000" w:themeColor="text1"/>
          <w:sz w:val="16"/>
        </w:rPr>
        <w:t xml:space="preserve"> like, then? The authors provide one particularly grim scenario that begins with </w:t>
      </w:r>
      <w:r w:rsidRPr="00D07230">
        <w:rPr>
          <w:color w:val="000000" w:themeColor="text1"/>
          <w:u w:val="single"/>
        </w:rPr>
        <w:t xml:space="preserve">world </w:t>
      </w:r>
      <w:r w:rsidRPr="00897453">
        <w:rPr>
          <w:color w:val="000000" w:themeColor="text1"/>
          <w:highlight w:val="yellow"/>
          <w:u w:val="single"/>
        </w:rPr>
        <w:t>governments</w:t>
      </w:r>
      <w:r w:rsidRPr="00D07230">
        <w:rPr>
          <w:color w:val="000000" w:themeColor="text1"/>
          <w:u w:val="single"/>
        </w:rPr>
        <w:t xml:space="preserve"> "politely </w:t>
      </w:r>
      <w:r w:rsidRPr="00897453">
        <w:rPr>
          <w:color w:val="000000" w:themeColor="text1"/>
          <w:highlight w:val="yellow"/>
          <w:u w:val="single"/>
        </w:rPr>
        <w:t>ignor</w:t>
      </w:r>
      <w:r w:rsidRPr="00D07230">
        <w:rPr>
          <w:color w:val="000000" w:themeColor="text1"/>
          <w:u w:val="single"/>
        </w:rPr>
        <w:t>ing"</w:t>
      </w:r>
      <w:r w:rsidRPr="00D07230">
        <w:rPr>
          <w:color w:val="000000" w:themeColor="text1"/>
          <w:sz w:val="16"/>
        </w:rPr>
        <w:t xml:space="preserve"> the advice of </w:t>
      </w:r>
      <w:r w:rsidRPr="00897453">
        <w:rPr>
          <w:color w:val="000000" w:themeColor="text1"/>
          <w:highlight w:val="yellow"/>
          <w:u w:val="single"/>
        </w:rPr>
        <w:t>scientists</w:t>
      </w:r>
      <w:r w:rsidRPr="00D07230">
        <w:rPr>
          <w:color w:val="000000" w:themeColor="text1"/>
          <w:sz w:val="16"/>
        </w:rPr>
        <w:t xml:space="preserve"> and the will of the public to decarbonize the economy (finding alternative energy sources), resulting in a global temperature increase 5.4 F (3 C) by the year 2050. At this point, </w:t>
      </w:r>
      <w:r w:rsidRPr="00D07230">
        <w:rPr>
          <w:color w:val="000000" w:themeColor="text1"/>
          <w:u w:val="single"/>
        </w:rPr>
        <w:t xml:space="preserve">the world's </w:t>
      </w:r>
      <w:r w:rsidRPr="00897453">
        <w:rPr>
          <w:color w:val="000000" w:themeColor="text1"/>
          <w:highlight w:val="yellow"/>
          <w:u w:val="single"/>
        </w:rPr>
        <w:t>ice sheets vanish</w:t>
      </w:r>
      <w:r w:rsidRPr="00D07230">
        <w:rPr>
          <w:color w:val="000000" w:themeColor="text1"/>
          <w:u w:val="single"/>
        </w:rPr>
        <w:t>; brutal droughts kill many</w:t>
      </w:r>
      <w:r w:rsidRPr="00D07230">
        <w:rPr>
          <w:color w:val="000000" w:themeColor="text1"/>
          <w:sz w:val="16"/>
        </w:rPr>
        <w:t xml:space="preserve"> of the trees in the </w:t>
      </w:r>
      <w:hyperlink r:id="rId33" w:history="1">
        <w:r w:rsidRPr="00D07230">
          <w:rPr>
            <w:rStyle w:val="Hyperlink"/>
            <w:color w:val="000000" w:themeColor="text1"/>
            <w:u w:val="single"/>
            <w:bdr w:val="none" w:sz="0" w:space="0" w:color="auto" w:frame="1"/>
          </w:rPr>
          <w:t>Amazon rainforest</w:t>
        </w:r>
      </w:hyperlink>
      <w:r w:rsidRPr="00D07230">
        <w:rPr>
          <w:color w:val="000000" w:themeColor="text1"/>
          <w:sz w:val="16"/>
        </w:rPr>
        <w:t xml:space="preserve"> (removing one of the world's largest carbon offsets); </w:t>
      </w:r>
      <w:r w:rsidRPr="00D07230">
        <w:rPr>
          <w:color w:val="000000" w:themeColor="text1"/>
          <w:u w:val="single"/>
        </w:rPr>
        <w:t xml:space="preserve">and the planet plunges into a </w:t>
      </w:r>
      <w:r w:rsidRPr="00897453">
        <w:rPr>
          <w:color w:val="000000" w:themeColor="text1"/>
          <w:highlight w:val="yellow"/>
          <w:u w:val="single"/>
        </w:rPr>
        <w:t>feedback loop</w:t>
      </w:r>
      <w:r w:rsidRPr="00D07230">
        <w:rPr>
          <w:color w:val="000000" w:themeColor="text1"/>
          <w:u w:val="single"/>
        </w:rPr>
        <w:t xml:space="preserve"> of ever-hotter</w:t>
      </w:r>
      <w:r w:rsidRPr="00D07230">
        <w:rPr>
          <w:color w:val="000000" w:themeColor="text1"/>
          <w:sz w:val="16"/>
        </w:rPr>
        <w:t xml:space="preserve">, ever-deadlier </w:t>
      </w:r>
      <w:r w:rsidRPr="00D07230">
        <w:rPr>
          <w:color w:val="000000" w:themeColor="text1"/>
          <w:u w:val="single"/>
        </w:rPr>
        <w:t>conditions</w:t>
      </w:r>
      <w:r w:rsidRPr="00D07230">
        <w:rPr>
          <w:color w:val="000000" w:themeColor="text1"/>
          <w:sz w:val="16"/>
        </w:rPr>
        <w:t>. "</w:t>
      </w:r>
      <w:r w:rsidRPr="00897453">
        <w:rPr>
          <w:color w:val="000000" w:themeColor="text1"/>
          <w:highlight w:val="yellow"/>
          <w:u w:val="single"/>
        </w:rPr>
        <w:t>Thirty-five percent of</w:t>
      </w:r>
      <w:r w:rsidRPr="00D07230">
        <w:rPr>
          <w:color w:val="000000" w:themeColor="text1"/>
          <w:u w:val="single"/>
        </w:rPr>
        <w:t xml:space="preserve"> the global </w:t>
      </w:r>
      <w:r w:rsidRPr="00897453">
        <w:rPr>
          <w:color w:val="000000" w:themeColor="text1"/>
          <w:highlight w:val="yellow"/>
          <w:u w:val="single"/>
        </w:rPr>
        <w:t>land</w:t>
      </w:r>
      <w:r w:rsidRPr="00D07230">
        <w:rPr>
          <w:color w:val="000000" w:themeColor="text1"/>
          <w:u w:val="single"/>
        </w:rPr>
        <w:t xml:space="preserve"> area, </w:t>
      </w:r>
      <w:r w:rsidRPr="00897453">
        <w:rPr>
          <w:color w:val="000000" w:themeColor="text1"/>
          <w:highlight w:val="yellow"/>
          <w:u w:val="single"/>
        </w:rPr>
        <w:t xml:space="preserve">and </w:t>
      </w:r>
      <w:r w:rsidRPr="00897453">
        <w:rPr>
          <w:b/>
          <w:bCs/>
          <w:color w:val="000000" w:themeColor="text1"/>
          <w:highlight w:val="yellow"/>
          <w:u w:val="single"/>
        </w:rPr>
        <w:t xml:space="preserve">55 percent of </w:t>
      </w:r>
      <w:r w:rsidRPr="00D07230">
        <w:rPr>
          <w:b/>
          <w:bCs/>
          <w:color w:val="000000" w:themeColor="text1"/>
          <w:u w:val="single"/>
        </w:rPr>
        <w:t xml:space="preserve">the global </w:t>
      </w:r>
      <w:r w:rsidRPr="00897453">
        <w:rPr>
          <w:b/>
          <w:bCs/>
          <w:color w:val="000000" w:themeColor="text1"/>
          <w:highlight w:val="yellow"/>
          <w:u w:val="single"/>
        </w:rPr>
        <w:t>population</w:t>
      </w:r>
      <w:r w:rsidRPr="00D07230">
        <w:rPr>
          <w:b/>
          <w:bCs/>
          <w:color w:val="000000" w:themeColor="text1"/>
          <w:u w:val="single"/>
        </w:rPr>
        <w:t xml:space="preserve">, are </w:t>
      </w:r>
      <w:r w:rsidRPr="00897453">
        <w:rPr>
          <w:b/>
          <w:bCs/>
          <w:color w:val="000000" w:themeColor="text1"/>
          <w:highlight w:val="yellow"/>
          <w:u w:val="single"/>
        </w:rPr>
        <w:t>subject to</w:t>
      </w:r>
      <w:r w:rsidRPr="00D07230">
        <w:rPr>
          <w:b/>
          <w:bCs/>
          <w:color w:val="000000" w:themeColor="text1"/>
          <w:u w:val="single"/>
        </w:rPr>
        <w:t xml:space="preserve"> more than 20 days a year of </w:t>
      </w:r>
      <w:hyperlink r:id="rId34" w:history="1">
        <w:r w:rsidRPr="00897453">
          <w:rPr>
            <w:rStyle w:val="Hyperlink"/>
            <w:b/>
            <w:bCs/>
            <w:color w:val="000000" w:themeColor="text1"/>
            <w:highlight w:val="yellow"/>
            <w:u w:val="single"/>
          </w:rPr>
          <w:t>lethal heat</w:t>
        </w:r>
        <w:r w:rsidRPr="00D07230">
          <w:rPr>
            <w:rStyle w:val="Hyperlink"/>
            <w:b/>
            <w:bCs/>
            <w:color w:val="000000" w:themeColor="text1"/>
            <w:u w:val="single"/>
          </w:rPr>
          <w:t xml:space="preserve"> conditions</w:t>
        </w:r>
      </w:hyperlink>
      <w:r w:rsidRPr="00D07230">
        <w:rPr>
          <w:color w:val="000000" w:themeColor="text1"/>
          <w:u w:val="single"/>
        </w:rPr>
        <w:t>, beyond</w:t>
      </w:r>
      <w:r w:rsidRPr="00D07230">
        <w:rPr>
          <w:color w:val="000000" w:themeColor="text1"/>
          <w:sz w:val="16"/>
        </w:rPr>
        <w:t xml:space="preserve"> the threshold of human </w:t>
      </w:r>
      <w:r w:rsidRPr="00D07230">
        <w:rPr>
          <w:color w:val="000000" w:themeColor="text1"/>
          <w:u w:val="single"/>
        </w:rPr>
        <w:t>survivability</w:t>
      </w:r>
      <w:r w:rsidRPr="00D07230">
        <w:rPr>
          <w:color w:val="000000" w:themeColor="text1"/>
          <w:sz w:val="16"/>
        </w:rPr>
        <w:t xml:space="preserve">," the authors hypothesized. Meanwhile, </w:t>
      </w:r>
      <w:r w:rsidRPr="00897453">
        <w:rPr>
          <w:color w:val="000000" w:themeColor="text1"/>
          <w:highlight w:val="yellow"/>
          <w:u w:val="single"/>
        </w:rPr>
        <w:t>droughts, floods and wildfires</w:t>
      </w:r>
      <w:r w:rsidRPr="00D07230">
        <w:rPr>
          <w:color w:val="000000" w:themeColor="text1"/>
          <w:u w:val="single"/>
        </w:rPr>
        <w:t xml:space="preserve"> regularly </w:t>
      </w:r>
      <w:r w:rsidRPr="00897453">
        <w:rPr>
          <w:color w:val="000000" w:themeColor="text1"/>
          <w:highlight w:val="yellow"/>
          <w:u w:val="single"/>
        </w:rPr>
        <w:t>ravage the land</w:t>
      </w:r>
      <w:r w:rsidRPr="00D07230">
        <w:rPr>
          <w:color w:val="000000" w:themeColor="text1"/>
          <w:u w:val="single"/>
        </w:rPr>
        <w:t xml:space="preserve">. Nearly </w:t>
      </w:r>
      <w:r w:rsidRPr="00897453">
        <w:rPr>
          <w:b/>
          <w:bCs/>
          <w:color w:val="000000" w:themeColor="text1"/>
          <w:highlight w:val="yellow"/>
          <w:u w:val="single"/>
        </w:rPr>
        <w:t xml:space="preserve">one-third </w:t>
      </w:r>
      <w:r w:rsidRPr="00D07230">
        <w:rPr>
          <w:b/>
          <w:bCs/>
          <w:color w:val="000000" w:themeColor="text1"/>
          <w:u w:val="single"/>
        </w:rPr>
        <w:t xml:space="preserve">of the world's land surface </w:t>
      </w:r>
      <w:r w:rsidRPr="00897453">
        <w:rPr>
          <w:b/>
          <w:bCs/>
          <w:color w:val="000000" w:themeColor="text1"/>
          <w:highlight w:val="yellow"/>
          <w:u w:val="single"/>
        </w:rPr>
        <w:t>turns to desert</w:t>
      </w:r>
      <w:r w:rsidRPr="00D07230">
        <w:rPr>
          <w:color w:val="000000" w:themeColor="text1"/>
          <w:u w:val="single"/>
        </w:rPr>
        <w:t>.</w:t>
      </w:r>
      <w:r w:rsidRPr="00D07230">
        <w:rPr>
          <w:color w:val="000000" w:themeColor="text1"/>
          <w:sz w:val="16"/>
        </w:rPr>
        <w:t xml:space="preserve"> Entire </w:t>
      </w:r>
      <w:r w:rsidRPr="00897453">
        <w:rPr>
          <w:b/>
          <w:bCs/>
          <w:color w:val="000000" w:themeColor="text1"/>
          <w:highlight w:val="yellow"/>
          <w:u w:val="single"/>
        </w:rPr>
        <w:t>ecosystems collapse</w:t>
      </w:r>
      <w:r w:rsidRPr="00D07230">
        <w:rPr>
          <w:color w:val="000000" w:themeColor="text1"/>
          <w:u w:val="single"/>
        </w:rPr>
        <w:t xml:space="preserve">, beginning with the </w:t>
      </w:r>
      <w:r w:rsidRPr="00D07230">
        <w:rPr>
          <w:b/>
          <w:bCs/>
          <w:color w:val="000000" w:themeColor="text1"/>
          <w:u w:val="single"/>
        </w:rPr>
        <w:t>planet's coral reefs</w:t>
      </w:r>
      <w:r w:rsidRPr="00D07230">
        <w:rPr>
          <w:color w:val="000000" w:themeColor="text1"/>
          <w:u w:val="single"/>
        </w:rPr>
        <w:t xml:space="preserve">, the </w:t>
      </w:r>
      <w:r w:rsidRPr="00D07230">
        <w:rPr>
          <w:b/>
          <w:bCs/>
          <w:color w:val="000000" w:themeColor="text1"/>
          <w:u w:val="single"/>
        </w:rPr>
        <w:t>rainforest and the Arctic ice sheets</w:t>
      </w:r>
      <w:r w:rsidRPr="00D07230">
        <w:rPr>
          <w:b/>
          <w:bCs/>
          <w:color w:val="000000" w:themeColor="text1"/>
          <w:sz w:val="16"/>
        </w:rPr>
        <w:t>.</w:t>
      </w:r>
      <w:r w:rsidRPr="00D07230">
        <w:rPr>
          <w:color w:val="000000" w:themeColor="text1"/>
          <w:sz w:val="16"/>
        </w:rPr>
        <w:t xml:space="preserve"> The world's tropics are hit hardest by these new climate extremes, </w:t>
      </w:r>
      <w:r w:rsidRPr="00897453">
        <w:rPr>
          <w:color w:val="000000" w:themeColor="text1"/>
          <w:highlight w:val="yellow"/>
          <w:u w:val="single"/>
        </w:rPr>
        <w:t>destroying</w:t>
      </w:r>
      <w:r w:rsidRPr="00D07230">
        <w:rPr>
          <w:color w:val="000000" w:themeColor="text1"/>
          <w:u w:val="single"/>
        </w:rPr>
        <w:t xml:space="preserve"> the region's </w:t>
      </w:r>
      <w:proofErr w:type="gramStart"/>
      <w:r w:rsidRPr="00897453">
        <w:rPr>
          <w:color w:val="000000" w:themeColor="text1"/>
          <w:highlight w:val="yellow"/>
          <w:u w:val="single"/>
        </w:rPr>
        <w:t>ag</w:t>
      </w:r>
      <w:r w:rsidRPr="00D07230">
        <w:rPr>
          <w:color w:val="000000" w:themeColor="text1"/>
          <w:u w:val="single"/>
        </w:rPr>
        <w:t>riculture</w:t>
      </w:r>
      <w:proofErr w:type="gramEnd"/>
      <w:r w:rsidRPr="00D07230">
        <w:rPr>
          <w:color w:val="000000" w:themeColor="text1"/>
          <w:u w:val="single"/>
        </w:rPr>
        <w:t xml:space="preserve"> and </w:t>
      </w:r>
      <w:r w:rsidRPr="00897453">
        <w:rPr>
          <w:color w:val="000000" w:themeColor="text1"/>
          <w:highlight w:val="yellow"/>
          <w:u w:val="single"/>
        </w:rPr>
        <w:t>turning</w:t>
      </w:r>
      <w:r w:rsidRPr="00D07230">
        <w:rPr>
          <w:color w:val="000000" w:themeColor="text1"/>
          <w:u w:val="single"/>
        </w:rPr>
        <w:t xml:space="preserve"> more than </w:t>
      </w:r>
      <w:r w:rsidRPr="00897453">
        <w:rPr>
          <w:color w:val="000000" w:themeColor="text1"/>
          <w:highlight w:val="yellow"/>
          <w:u w:val="single"/>
        </w:rPr>
        <w:t>1 bil</w:t>
      </w:r>
      <w:r w:rsidRPr="00D07230">
        <w:rPr>
          <w:color w:val="000000" w:themeColor="text1"/>
          <w:u w:val="single"/>
        </w:rPr>
        <w:t xml:space="preserve">lion people </w:t>
      </w:r>
      <w:r w:rsidRPr="00897453">
        <w:rPr>
          <w:color w:val="000000" w:themeColor="text1"/>
          <w:highlight w:val="yellow"/>
          <w:u w:val="single"/>
        </w:rPr>
        <w:t>into refugees</w:t>
      </w:r>
      <w:r w:rsidRPr="00D07230">
        <w:rPr>
          <w:color w:val="000000" w:themeColor="text1"/>
          <w:u w:val="single"/>
        </w:rPr>
        <w:t xml:space="preserve">. </w:t>
      </w:r>
      <w:r w:rsidRPr="00D07230">
        <w:rPr>
          <w:color w:val="000000" w:themeColor="text1"/>
          <w:sz w:val="16"/>
        </w:rPr>
        <w:t xml:space="preserve">This mass movement of </w:t>
      </w:r>
      <w:r w:rsidRPr="00D07230">
        <w:rPr>
          <w:color w:val="000000" w:themeColor="text1"/>
          <w:u w:val="single"/>
        </w:rPr>
        <w:t xml:space="preserve">refugees — coupled with </w:t>
      </w:r>
      <w:hyperlink r:id="rId35" w:history="1">
        <w:r w:rsidRPr="00897453">
          <w:rPr>
            <w:rStyle w:val="Hyperlink"/>
            <w:color w:val="000000" w:themeColor="text1"/>
            <w:highlight w:val="yellow"/>
            <w:u w:val="single"/>
          </w:rPr>
          <w:t>shrinking coastlines</w:t>
        </w:r>
      </w:hyperlink>
      <w:r w:rsidRPr="00897453">
        <w:rPr>
          <w:color w:val="000000" w:themeColor="text1"/>
          <w:highlight w:val="yellow"/>
          <w:u w:val="single"/>
        </w:rPr>
        <w:t xml:space="preserve"> and</w:t>
      </w:r>
      <w:r w:rsidRPr="00D07230">
        <w:rPr>
          <w:color w:val="000000" w:themeColor="text1"/>
          <w:u w:val="single"/>
        </w:rPr>
        <w:t xml:space="preserve"> severe </w:t>
      </w:r>
      <w:r w:rsidRPr="00897453">
        <w:rPr>
          <w:color w:val="000000" w:themeColor="text1"/>
          <w:highlight w:val="yellow"/>
          <w:u w:val="single"/>
        </w:rPr>
        <w:t>drops in food and water</w:t>
      </w:r>
      <w:r w:rsidRPr="00D07230">
        <w:rPr>
          <w:color w:val="000000" w:themeColor="text1"/>
          <w:u w:val="single"/>
        </w:rPr>
        <w:t xml:space="preserve"> availability — begin to </w:t>
      </w:r>
      <w:r w:rsidRPr="00897453">
        <w:rPr>
          <w:b/>
          <w:bCs/>
          <w:color w:val="000000" w:themeColor="text1"/>
          <w:highlight w:val="yellow"/>
          <w:u w:val="single"/>
        </w:rPr>
        <w:t>stress</w:t>
      </w:r>
      <w:r w:rsidRPr="00D07230">
        <w:rPr>
          <w:b/>
          <w:bCs/>
          <w:color w:val="000000" w:themeColor="text1"/>
          <w:u w:val="single"/>
        </w:rPr>
        <w:t xml:space="preserve"> the fabric of the world's largest </w:t>
      </w:r>
      <w:r w:rsidRPr="00897453">
        <w:rPr>
          <w:b/>
          <w:bCs/>
          <w:color w:val="000000" w:themeColor="text1"/>
          <w:highlight w:val="yellow"/>
          <w:u w:val="single"/>
        </w:rPr>
        <w:t>nations</w:t>
      </w:r>
      <w:r w:rsidRPr="00D07230">
        <w:rPr>
          <w:color w:val="000000" w:themeColor="text1"/>
          <w:sz w:val="16"/>
        </w:rPr>
        <w:t xml:space="preserve">, including the United States. </w:t>
      </w:r>
      <w:r w:rsidRPr="00D07230">
        <w:rPr>
          <w:color w:val="000000" w:themeColor="text1"/>
          <w:u w:val="single"/>
        </w:rPr>
        <w:t xml:space="preserve">Armed conflicts over resources, perhaps culminating in </w:t>
      </w:r>
      <w:r w:rsidRPr="00897453">
        <w:rPr>
          <w:b/>
          <w:bCs/>
          <w:color w:val="000000" w:themeColor="text1"/>
          <w:highlight w:val="yellow"/>
          <w:u w:val="single"/>
        </w:rPr>
        <w:t>nuclear war</w:t>
      </w:r>
      <w:r w:rsidRPr="00D07230">
        <w:rPr>
          <w:b/>
          <w:bCs/>
          <w:color w:val="000000" w:themeColor="text1"/>
          <w:u w:val="single"/>
        </w:rPr>
        <w:t xml:space="preserve">, are </w:t>
      </w:r>
      <w:r w:rsidRPr="00897453">
        <w:rPr>
          <w:b/>
          <w:bCs/>
          <w:color w:val="000000" w:themeColor="text1"/>
          <w:highlight w:val="yellow"/>
          <w:u w:val="single"/>
        </w:rPr>
        <w:t>likely</w:t>
      </w:r>
      <w:r w:rsidRPr="00D07230">
        <w:rPr>
          <w:color w:val="000000" w:themeColor="text1"/>
          <w:u w:val="single"/>
        </w:rPr>
        <w:t>. The result</w:t>
      </w:r>
      <w:r w:rsidRPr="00D07230">
        <w:rPr>
          <w:color w:val="000000" w:themeColor="text1"/>
          <w:sz w:val="16"/>
        </w:rPr>
        <w:t xml:space="preserve">, according to the new paper, </w:t>
      </w:r>
      <w:r w:rsidRPr="00D07230">
        <w:rPr>
          <w:color w:val="000000" w:themeColor="text1"/>
          <w:u w:val="single"/>
        </w:rPr>
        <w:t xml:space="preserve">is "outright chaos" and perhaps "the </w:t>
      </w:r>
      <w:r w:rsidRPr="00897453">
        <w:rPr>
          <w:color w:val="000000" w:themeColor="text1"/>
          <w:highlight w:val="yellow"/>
          <w:u w:val="single"/>
        </w:rPr>
        <w:t>end of</w:t>
      </w:r>
      <w:r w:rsidRPr="00D07230">
        <w:rPr>
          <w:color w:val="000000" w:themeColor="text1"/>
          <w:u w:val="single"/>
        </w:rPr>
        <w:t xml:space="preserve"> human global </w:t>
      </w:r>
      <w:r w:rsidRPr="00897453">
        <w:rPr>
          <w:color w:val="000000" w:themeColor="text1"/>
          <w:highlight w:val="yellow"/>
          <w:u w:val="single"/>
        </w:rPr>
        <w:t>civilization</w:t>
      </w:r>
      <w:r w:rsidRPr="00D07230">
        <w:rPr>
          <w:color w:val="000000" w:themeColor="text1"/>
          <w:u w:val="single"/>
        </w:rPr>
        <w:t xml:space="preserve"> as we know it."</w:t>
      </w:r>
    </w:p>
    <w:p w14:paraId="216027A8" w14:textId="77777777" w:rsidR="005864D2" w:rsidRDefault="005864D2" w:rsidP="005864D2">
      <w:pPr>
        <w:pStyle w:val="Heading4"/>
      </w:pPr>
      <w:r>
        <w:t>Current opposition against strikes increases spread of covid in schools, Stevens 10-6</w:t>
      </w:r>
    </w:p>
    <w:p w14:paraId="216027A9" w14:textId="77777777" w:rsidR="005864D2" w:rsidRPr="00D07230" w:rsidRDefault="005864D2" w:rsidP="005864D2">
      <w:r w:rsidRPr="00D07230">
        <w:t>[</w:t>
      </w:r>
      <w:hyperlink r:id="rId36" w:history="1">
        <w:r w:rsidRPr="00D07230">
          <w:rPr>
            <w:rStyle w:val="Hyperlink"/>
          </w:rPr>
          <w:t>Robert Stevens</w:t>
        </w:r>
      </w:hyperlink>
      <w:r w:rsidRPr="00D07230">
        <w:t>, 10-6-2021, "UK: National Education Union leader opposes school strikes in Twitter exchange with parents and teachers", https://www.wsws.org/en/articles/2021/10/06/cour-o06.html, date accessed 10-25-2021] //Lex AT</w:t>
      </w:r>
    </w:p>
    <w:p w14:paraId="216027AA" w14:textId="77777777" w:rsidR="005864D2" w:rsidRPr="00D07230" w:rsidRDefault="005864D2" w:rsidP="005864D2">
      <w:pPr>
        <w:rPr>
          <w:u w:val="single"/>
        </w:rPr>
      </w:pPr>
      <w:r w:rsidRPr="00D07230">
        <w:rPr>
          <w:sz w:val="14"/>
        </w:rPr>
        <w:t xml:space="preserve">The </w:t>
      </w:r>
      <w:r w:rsidRPr="00897453">
        <w:rPr>
          <w:highlight w:val="yellow"/>
          <w:u w:val="single"/>
        </w:rPr>
        <w:t>National Education Union</w:t>
      </w:r>
      <w:r w:rsidRPr="00D07230">
        <w:rPr>
          <w:u w:val="single"/>
        </w:rPr>
        <w:t xml:space="preserve"> (NEU) has </w:t>
      </w:r>
      <w:r w:rsidRPr="00897453">
        <w:rPr>
          <w:highlight w:val="yellow"/>
          <w:u w:val="single"/>
        </w:rPr>
        <w:t>doubled down</w:t>
      </w:r>
      <w:r w:rsidRPr="00D07230">
        <w:rPr>
          <w:u w:val="single"/>
        </w:rPr>
        <w:t xml:space="preserve"> on its </w:t>
      </w:r>
      <w:r w:rsidRPr="00897453">
        <w:rPr>
          <w:highlight w:val="yellow"/>
          <w:u w:val="single"/>
        </w:rPr>
        <w:t>support for</w:t>
      </w:r>
      <w:r w:rsidRPr="00D07230">
        <w:rPr>
          <w:u w:val="single"/>
        </w:rPr>
        <w:t xml:space="preserve"> the </w:t>
      </w:r>
      <w:r w:rsidRPr="00897453">
        <w:rPr>
          <w:highlight w:val="yellow"/>
          <w:u w:val="single"/>
        </w:rPr>
        <w:t>Conservative government’s</w:t>
      </w:r>
      <w:r w:rsidRPr="00D07230">
        <w:rPr>
          <w:u w:val="single"/>
        </w:rPr>
        <w:t xml:space="preserve"> homicidal “</w:t>
      </w:r>
      <w:r w:rsidRPr="00897453">
        <w:rPr>
          <w:highlight w:val="yellow"/>
          <w:u w:val="single"/>
        </w:rPr>
        <w:t>stay in school</w:t>
      </w:r>
      <w:r w:rsidRPr="00D07230">
        <w:rPr>
          <w:sz w:val="14"/>
        </w:rPr>
        <w:t xml:space="preserve">” </w:t>
      </w:r>
      <w:r w:rsidRPr="00897453">
        <w:rPr>
          <w:highlight w:val="yellow"/>
          <w:u w:val="single"/>
        </w:rPr>
        <w:t>policy</w:t>
      </w:r>
      <w:r w:rsidRPr="00D07230">
        <w:rPr>
          <w:sz w:val="14"/>
        </w:rPr>
        <w:t xml:space="preserve">. </w:t>
      </w:r>
      <w:r w:rsidRPr="00D07230">
        <w:rPr>
          <w:u w:val="single"/>
        </w:rPr>
        <w:t>NEU joint leader Kevin Courtney engaged in a Twitter exchange with parents, including Lisa Diaz—who instigated the October 1 global school strike opposing sending children into unsafe schools—and members of his own union</w:t>
      </w:r>
      <w:r w:rsidRPr="00D07230">
        <w:rPr>
          <w:sz w:val="14"/>
        </w:rPr>
        <w:t xml:space="preserve">. The exchange took place in an October 2 thread in which </w:t>
      </w:r>
      <w:r w:rsidRPr="00D07230">
        <w:rPr>
          <w:u w:val="single"/>
        </w:rPr>
        <w:t xml:space="preserve">Courtney </w:t>
      </w:r>
      <w:r w:rsidRPr="00897453">
        <w:rPr>
          <w:highlight w:val="yellow"/>
          <w:u w:val="single"/>
        </w:rPr>
        <w:t>arrogantly dismissed calls for</w:t>
      </w:r>
      <w:r w:rsidRPr="00D07230">
        <w:rPr>
          <w:u w:val="single"/>
        </w:rPr>
        <w:t xml:space="preserve"> a ballot for </w:t>
      </w:r>
      <w:r w:rsidRPr="00897453">
        <w:rPr>
          <w:highlight w:val="yellow"/>
          <w:u w:val="single"/>
        </w:rPr>
        <w:t>industrial action against children’s and school workers’ lack of safety in schools during the</w:t>
      </w:r>
      <w:r w:rsidRPr="00D07230">
        <w:rPr>
          <w:u w:val="single"/>
        </w:rPr>
        <w:t xml:space="preserve"> ongoing </w:t>
      </w:r>
      <w:r w:rsidRPr="00897453">
        <w:rPr>
          <w:highlight w:val="yellow"/>
          <w:u w:val="single"/>
        </w:rPr>
        <w:t>pandemic</w:t>
      </w:r>
      <w:r w:rsidRPr="00D07230">
        <w:rPr>
          <w:u w:val="single"/>
        </w:rPr>
        <w:t xml:space="preserve">. </w:t>
      </w:r>
      <w:r w:rsidRPr="00897453">
        <w:rPr>
          <w:highlight w:val="yellow"/>
          <w:u w:val="single"/>
        </w:rPr>
        <w:t>Schools reopened in</w:t>
      </w:r>
      <w:r w:rsidRPr="00D07230">
        <w:rPr>
          <w:u w:val="single"/>
        </w:rPr>
        <w:t xml:space="preserve"> Britain from </w:t>
      </w:r>
      <w:r w:rsidRPr="00897453">
        <w:rPr>
          <w:highlight w:val="yellow"/>
          <w:u w:val="single"/>
        </w:rPr>
        <w:t>mid-August</w:t>
      </w:r>
      <w:r w:rsidRPr="00D07230">
        <w:rPr>
          <w:sz w:val="14"/>
        </w:rPr>
        <w:t xml:space="preserve"> in Scotland, the end of August in Northern Ireland and from the start of September in England and Wales, with the full backing of the NEU. Getting children back in classrooms was critical to Prime Minister Boris Johnson’s reopening of the economy in July, with schools acting as holding pens for children so that their parents can go to work churning out profits for the corporations. Reopening schools went ahead even though the Conservative government’s own advisers warned that schools would become vectors of transmission and contribute to a surge of COVID-19. </w:t>
      </w:r>
      <w:r w:rsidRPr="00D07230">
        <w:rPr>
          <w:u w:val="single"/>
        </w:rPr>
        <w:t xml:space="preserve">The </w:t>
      </w:r>
      <w:r w:rsidRPr="00897453">
        <w:rPr>
          <w:highlight w:val="yellow"/>
          <w:u w:val="single"/>
        </w:rPr>
        <w:t>virus</w:t>
      </w:r>
      <w:r w:rsidRPr="00D07230">
        <w:rPr>
          <w:u w:val="single"/>
        </w:rPr>
        <w:t xml:space="preserve"> is </w:t>
      </w:r>
      <w:r w:rsidRPr="00897453">
        <w:rPr>
          <w:highlight w:val="yellow"/>
          <w:u w:val="single"/>
        </w:rPr>
        <w:t>now infecting children at a more rapid rate than</w:t>
      </w:r>
      <w:r w:rsidRPr="00D07230">
        <w:rPr>
          <w:u w:val="single"/>
        </w:rPr>
        <w:t xml:space="preserve"> at </w:t>
      </w:r>
      <w:r w:rsidRPr="00897453">
        <w:rPr>
          <w:highlight w:val="yellow"/>
          <w:u w:val="single"/>
        </w:rPr>
        <w:t>any point</w:t>
      </w:r>
      <w:r w:rsidRPr="00D07230">
        <w:rPr>
          <w:u w:val="single"/>
        </w:rPr>
        <w:t xml:space="preserve"> in the pandemic. Figures from the Office for National Statistics (ONS) for September show that 10 children lost their lives to COVID that month. Eleven children have died since the start of the school term in Britain. The deaths include 15-year-old</w:t>
      </w:r>
      <w:r>
        <w:rPr>
          <w:u w:val="single"/>
        </w:rPr>
        <w:t xml:space="preserve"> </w:t>
      </w:r>
      <w:hyperlink r:id="rId37" w:history="1">
        <w:proofErr w:type="spellStart"/>
        <w:r w:rsidRPr="00D07230">
          <w:rPr>
            <w:rStyle w:val="Hyperlink"/>
            <w:u w:val="single"/>
          </w:rPr>
          <w:t>J</w:t>
        </w:r>
      </w:hyperlink>
      <w:r w:rsidRPr="00D07230">
        <w:rPr>
          <w:u w:val="single"/>
        </w:rPr>
        <w:t>orja</w:t>
      </w:r>
      <w:proofErr w:type="spellEnd"/>
      <w:r w:rsidRPr="00D07230">
        <w:rPr>
          <w:u w:val="single"/>
        </w:rPr>
        <w:t xml:space="preserve"> Halliday and a girl aged under 14 in Wales, the youngest ever victim in that country</w:t>
      </w:r>
      <w:r w:rsidRPr="00D07230">
        <w:rPr>
          <w:sz w:val="14"/>
        </w:rPr>
        <w:t xml:space="preserve">. Courtney posted a graph based on the weekly ONS Coronavirus Infection Survey. It showed infections rates rocketing among the School Year 2 to School Year 6 and School Year 7 to Year 11 groups of children. Courtney commented, “Covid cases in secondary schools in England are shooting up. So is education disruption.” The last of his six tweets asks, “Why doesn't the DfE [Department for Education] act to reduce disruption?” A concern with “education disruption”, i.e., anything that cuts across economic activity, places Courtney and </w:t>
      </w:r>
      <w:r w:rsidRPr="00D07230">
        <w:rPr>
          <w:sz w:val="14"/>
        </w:rPr>
        <w:lastRenderedPageBreak/>
        <w:t xml:space="preserve">the NEU among the most determined opponents of all those demanding that children and teachers not suffer and die as COVID is allowed to become endemic. </w:t>
      </w:r>
      <w:r w:rsidRPr="00D07230">
        <w:rPr>
          <w:u w:val="single"/>
        </w:rPr>
        <w:t xml:space="preserve">Among those responding to Courtney’s thread and demanding that the NEU act immediately were members of the </w:t>
      </w:r>
      <w:proofErr w:type="spellStart"/>
      <w:r w:rsidRPr="00D07230">
        <w:rPr>
          <w:u w:val="single"/>
        </w:rPr>
        <w:t>SafeEdforAll</w:t>
      </w:r>
      <w:proofErr w:type="spellEnd"/>
      <w:r w:rsidRPr="00D07230">
        <w:rPr>
          <w:u w:val="single"/>
        </w:rPr>
        <w:t xml:space="preserve"> (Safe Education for All) campaigning Group</w:t>
      </w:r>
      <w:r w:rsidRPr="00D07230">
        <w:rPr>
          <w:sz w:val="14"/>
        </w:rPr>
        <w:t xml:space="preserve">. Responding to Courtney’s initial post, Tariq asked, “Why are the unions not demanding industrial action? Inaction is not neutral.” Courtney dismissively replied, “Well this is difficult. </w:t>
      </w:r>
      <w:r w:rsidRPr="00897453">
        <w:rPr>
          <w:highlight w:val="yellow"/>
          <w:u w:val="single"/>
        </w:rPr>
        <w:t>Strike action</w:t>
      </w:r>
      <w:r w:rsidRPr="00D07230">
        <w:rPr>
          <w:u w:val="single"/>
        </w:rPr>
        <w:t xml:space="preserve"> for how long? with what aim? What’s the leverage that will </w:t>
      </w:r>
      <w:r w:rsidRPr="00897453">
        <w:rPr>
          <w:highlight w:val="yellow"/>
          <w:u w:val="single"/>
        </w:rPr>
        <w:t>persuade</w:t>
      </w:r>
      <w:r w:rsidRPr="00D07230">
        <w:rPr>
          <w:u w:val="single"/>
        </w:rPr>
        <w:t xml:space="preserve"> the </w:t>
      </w:r>
      <w:r w:rsidRPr="00897453">
        <w:rPr>
          <w:highlight w:val="yellow"/>
          <w:u w:val="single"/>
        </w:rPr>
        <w:t>Govt to act</w:t>
      </w:r>
      <w:r w:rsidRPr="00D07230">
        <w:rPr>
          <w:u w:val="single"/>
        </w:rPr>
        <w:t>? What proportion of members would support unpaid strike action for that long?”</w:t>
      </w:r>
      <w:r w:rsidRPr="00D07230">
        <w:rPr>
          <w:sz w:val="14"/>
        </w:rPr>
        <w:t xml:space="preserve"> Lisa Diaz responded: “</w:t>
      </w:r>
      <w:r w:rsidRPr="00D07230">
        <w:rPr>
          <w:u w:val="single"/>
        </w:rPr>
        <w:t xml:space="preserve">How long? </w:t>
      </w:r>
      <w:r w:rsidRPr="00897453">
        <w:rPr>
          <w:highlight w:val="yellow"/>
          <w:u w:val="single"/>
        </w:rPr>
        <w:t>Until schools are safe</w:t>
      </w:r>
      <w:r w:rsidRPr="00D07230">
        <w:rPr>
          <w:u w:val="single"/>
        </w:rPr>
        <w:t>.</w:t>
      </w:r>
      <w:r>
        <w:rPr>
          <w:u w:val="single"/>
        </w:rPr>
        <w:t xml:space="preserve"> </w:t>
      </w:r>
      <w:r w:rsidRPr="00D07230">
        <w:rPr>
          <w:u w:val="single"/>
        </w:rPr>
        <w:t>“What aim? Stop children and teachers dying and get sick (long term - both)</w:t>
      </w:r>
    </w:p>
    <w:p w14:paraId="216027AB" w14:textId="77777777" w:rsidR="005864D2" w:rsidRPr="009F214B" w:rsidRDefault="005864D2" w:rsidP="005864D2">
      <w:pPr>
        <w:pStyle w:val="Heading4"/>
        <w:rPr>
          <w:rFonts w:cs="Calibri"/>
        </w:rPr>
      </w:pPr>
      <w:r w:rsidRPr="009F214B">
        <w:rPr>
          <w:rFonts w:cs="Calibri"/>
        </w:rPr>
        <w:t xml:space="preserve">That escalates </w:t>
      </w:r>
      <w:r w:rsidRPr="009F214B">
        <w:rPr>
          <w:rFonts w:cs="Calibri"/>
          <w:u w:val="single"/>
        </w:rPr>
        <w:t>security threats</w:t>
      </w:r>
      <w:r>
        <w:rPr>
          <w:rFonts w:cs="Calibri"/>
        </w:rPr>
        <w:t>—</w:t>
      </w:r>
      <w:r w:rsidRPr="00F06533">
        <w:rPr>
          <w:rFonts w:cs="Calibri"/>
          <w:u w:val="single"/>
        </w:rPr>
        <w:t>extinction</w:t>
      </w:r>
      <w:r w:rsidRPr="009F214B">
        <w:rPr>
          <w:rFonts w:cs="Calibri"/>
        </w:rPr>
        <w:t>.</w:t>
      </w:r>
    </w:p>
    <w:p w14:paraId="216027AC" w14:textId="77777777" w:rsidR="005864D2" w:rsidRPr="009F214B" w:rsidRDefault="005864D2" w:rsidP="005864D2">
      <w:r w:rsidRPr="009F214B">
        <w:rPr>
          <w:rStyle w:val="Style13ptBold"/>
        </w:rPr>
        <w:t>RECNA et al. 21</w:t>
      </w:r>
      <w:r w:rsidRPr="009F214B">
        <w:t xml:space="preserve"> [Research Center for Nuclear Weapon Abolition; Nagasaki, Japan; “Pandemic Futures and Nuclear Weapon Risks: The Nagasaki 75th Anniversary pandemic-nuclear nexus scenarios final report,” Journal for Peace and Nuclear Disarmament; 5/28/21; </w:t>
      </w:r>
      <w:hyperlink r:id="rId38" w:history="1">
        <w:r w:rsidRPr="009F214B">
          <w:rPr>
            <w:rStyle w:val="Hyperlink"/>
          </w:rPr>
          <w:t>https://www.tandfonline.com/doi/full/10.1080/25751654.2021.1890867</w:t>
        </w:r>
      </w:hyperlink>
      <w:r w:rsidRPr="009F214B">
        <w:t>] Justin</w:t>
      </w:r>
    </w:p>
    <w:p w14:paraId="216027B1" w14:textId="2E188FD4" w:rsidR="005864D2" w:rsidRPr="00CB78B9" w:rsidRDefault="005864D2" w:rsidP="005864D2">
      <w:pPr>
        <w:rPr>
          <w:rFonts w:eastAsiaTheme="majorEastAsia"/>
          <w:b/>
          <w:u w:val="single"/>
        </w:rPr>
      </w:pPr>
      <w:r w:rsidRPr="009F214B">
        <w:rPr>
          <w:sz w:val="16"/>
        </w:rPr>
        <w:t xml:space="preserve">The Challenge: </w:t>
      </w:r>
      <w:r w:rsidRPr="001C534D">
        <w:rPr>
          <w:rStyle w:val="Emphasis"/>
        </w:rPr>
        <w:t xml:space="preserve">Multiple Existential Threats </w:t>
      </w:r>
      <w:r w:rsidRPr="001C534D">
        <w:rPr>
          <w:sz w:val="16"/>
        </w:rPr>
        <w:t>The</w:t>
      </w:r>
      <w:r w:rsidRPr="009F214B">
        <w:rPr>
          <w:sz w:val="16"/>
        </w:rPr>
        <w:t xml:space="preserve"> relationship between pandemics and war is </w:t>
      </w:r>
      <w:proofErr w:type="gramStart"/>
      <w:r w:rsidRPr="009F214B">
        <w:rPr>
          <w:sz w:val="16"/>
        </w:rPr>
        <w:t>as long as</w:t>
      </w:r>
      <w:proofErr w:type="gramEnd"/>
      <w:r w:rsidRPr="009F214B">
        <w:rPr>
          <w:sz w:val="16"/>
        </w:rPr>
        <w:t xml:space="preserve"> human history. Past </w:t>
      </w:r>
      <w:r w:rsidRPr="00897453">
        <w:rPr>
          <w:highlight w:val="yellow"/>
          <w:u w:val="single"/>
        </w:rPr>
        <w:t>pandemics</w:t>
      </w:r>
      <w:r w:rsidRPr="009F214B">
        <w:rPr>
          <w:u w:val="single"/>
        </w:rPr>
        <w:t xml:space="preserve"> have </w:t>
      </w:r>
      <w:r w:rsidRPr="009F214B">
        <w:rPr>
          <w:rStyle w:val="Emphasis"/>
        </w:rPr>
        <w:t>set the scene for wars</w:t>
      </w:r>
      <w:r w:rsidRPr="009F214B">
        <w:rPr>
          <w:u w:val="single"/>
        </w:rPr>
        <w:t xml:space="preserve"> by </w:t>
      </w:r>
      <w:r w:rsidRPr="00897453">
        <w:rPr>
          <w:rStyle w:val="Emphasis"/>
          <w:highlight w:val="yellow"/>
        </w:rPr>
        <w:t>weaken</w:t>
      </w:r>
      <w:r w:rsidRPr="009F214B">
        <w:rPr>
          <w:rStyle w:val="Emphasis"/>
        </w:rPr>
        <w:t xml:space="preserve">ing </w:t>
      </w:r>
      <w:r w:rsidRPr="00897453">
        <w:rPr>
          <w:rStyle w:val="Emphasis"/>
          <w:highlight w:val="yellow"/>
        </w:rPr>
        <w:t>societies</w:t>
      </w:r>
      <w:r w:rsidRPr="009F214B">
        <w:rPr>
          <w:u w:val="single"/>
        </w:rPr>
        <w:t xml:space="preserve">, undermining </w:t>
      </w:r>
      <w:r w:rsidRPr="009F214B">
        <w:rPr>
          <w:rStyle w:val="Emphasis"/>
        </w:rPr>
        <w:t>resilience</w:t>
      </w:r>
      <w:r w:rsidRPr="009F214B">
        <w:rPr>
          <w:u w:val="single"/>
        </w:rPr>
        <w:t xml:space="preserve">, and </w:t>
      </w:r>
      <w:r w:rsidRPr="00897453">
        <w:rPr>
          <w:rStyle w:val="Emphasis"/>
          <w:highlight w:val="yellow"/>
        </w:rPr>
        <w:t>exacerbating</w:t>
      </w:r>
      <w:r w:rsidRPr="009F214B">
        <w:rPr>
          <w:rStyle w:val="Emphasis"/>
        </w:rPr>
        <w:t xml:space="preserve"> civil and inter-state </w:t>
      </w:r>
      <w:r w:rsidRPr="00897453">
        <w:rPr>
          <w:rStyle w:val="Emphasis"/>
          <w:highlight w:val="yellow"/>
        </w:rPr>
        <w:t>conflict</w:t>
      </w:r>
      <w:r w:rsidRPr="009F214B">
        <w:rPr>
          <w:u w:val="single"/>
        </w:rPr>
        <w:t>.</w:t>
      </w:r>
      <w:r w:rsidRPr="009F214B">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9F214B">
        <w:rPr>
          <w:u w:val="single"/>
        </w:rPr>
        <w:t xml:space="preserve">The COVID-19 is the most </w:t>
      </w:r>
      <w:r w:rsidRPr="009F214B">
        <w:rPr>
          <w:rStyle w:val="Emphasis"/>
        </w:rPr>
        <w:t>demonic pandemic threat in modern history</w:t>
      </w:r>
      <w:r w:rsidRPr="009F214B">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F214B">
        <w:rPr>
          <w:rStyle w:val="Emphasis"/>
        </w:rPr>
        <w:t xml:space="preserve">increase or decrease the risks associated with these twin threats, climate change effects, and the next use of nuclear weapons in war.5 </w:t>
      </w:r>
      <w:r w:rsidRPr="009F214B">
        <w:rPr>
          <w:sz w:val="16"/>
        </w:rPr>
        <w:t xml:space="preserve">Today, the nine </w:t>
      </w:r>
      <w:r w:rsidRPr="00897453">
        <w:rPr>
          <w:rStyle w:val="Emphasis"/>
          <w:highlight w:val="yellow"/>
        </w:rPr>
        <w:t>nuclear weapons</w:t>
      </w:r>
      <w:r w:rsidRPr="009F214B">
        <w:rPr>
          <w:rStyle w:val="Emphasis"/>
        </w:rPr>
        <w:t xml:space="preserve"> arsenals</w:t>
      </w:r>
      <w:r w:rsidRPr="009F214B">
        <w:rPr>
          <w:u w:val="single"/>
        </w:rPr>
        <w:t xml:space="preserve"> not only </w:t>
      </w:r>
      <w:r w:rsidRPr="00897453">
        <w:rPr>
          <w:highlight w:val="yellow"/>
          <w:u w:val="single"/>
        </w:rPr>
        <w:t xml:space="preserve">can </w:t>
      </w:r>
      <w:r w:rsidRPr="00897453">
        <w:rPr>
          <w:rStyle w:val="Emphasis"/>
          <w:highlight w:val="yellow"/>
        </w:rPr>
        <w:t>annihilate</w:t>
      </w:r>
      <w:r w:rsidRPr="00625B41">
        <w:rPr>
          <w:rStyle w:val="Emphasis"/>
        </w:rPr>
        <w:t xml:space="preserve"> hundreds of </w:t>
      </w:r>
      <w:r w:rsidRPr="00897453">
        <w:rPr>
          <w:rStyle w:val="Emphasis"/>
          <w:highlight w:val="yellow"/>
        </w:rPr>
        <w:t>cities</w:t>
      </w:r>
      <w:r w:rsidRPr="009F214B">
        <w:rPr>
          <w:u w:val="single"/>
        </w:rPr>
        <w:t xml:space="preserve">, but also </w:t>
      </w:r>
      <w:r w:rsidRPr="00897453">
        <w:rPr>
          <w:highlight w:val="yellow"/>
          <w:u w:val="single"/>
        </w:rPr>
        <w:t xml:space="preserve">cause </w:t>
      </w:r>
      <w:r w:rsidRPr="009F214B">
        <w:rPr>
          <w:rStyle w:val="Emphasis"/>
        </w:rPr>
        <w:t xml:space="preserve">nuclear </w:t>
      </w:r>
      <w:r w:rsidRPr="00897453">
        <w:rPr>
          <w:rStyle w:val="Emphasis"/>
          <w:highlight w:val="yellow"/>
        </w:rPr>
        <w:t xml:space="preserve">winter and </w:t>
      </w:r>
      <w:r w:rsidRPr="009F214B">
        <w:rPr>
          <w:rStyle w:val="Emphasis"/>
        </w:rPr>
        <w:t xml:space="preserve">mass </w:t>
      </w:r>
      <w:r w:rsidRPr="00897453">
        <w:rPr>
          <w:rStyle w:val="Emphasis"/>
          <w:highlight w:val="yellow"/>
        </w:rPr>
        <w:t>starvation</w:t>
      </w:r>
      <w:r w:rsidRPr="00897453">
        <w:rPr>
          <w:highlight w:val="yellow"/>
          <w:u w:val="single"/>
        </w:rPr>
        <w:t xml:space="preserve"> of</w:t>
      </w:r>
      <w:r w:rsidRPr="009F214B">
        <w:rPr>
          <w:u w:val="single"/>
        </w:rPr>
        <w:t xml:space="preserve"> a billion or more people, if not </w:t>
      </w:r>
      <w:r w:rsidRPr="00897453">
        <w:rPr>
          <w:highlight w:val="yellow"/>
          <w:u w:val="single"/>
        </w:rPr>
        <w:t xml:space="preserve">the </w:t>
      </w:r>
      <w:r w:rsidRPr="00897453">
        <w:rPr>
          <w:rStyle w:val="Heading3Char"/>
          <w:rFonts w:cs="Calibri"/>
          <w:sz w:val="22"/>
          <w:szCs w:val="22"/>
          <w:highlight w:val="yellow"/>
        </w:rPr>
        <w:t>entire</w:t>
      </w:r>
      <w:r w:rsidRPr="009F214B">
        <w:rPr>
          <w:rStyle w:val="Heading3Char"/>
          <w:rFonts w:cs="Calibri"/>
          <w:sz w:val="22"/>
          <w:szCs w:val="22"/>
        </w:rPr>
        <w:t xml:space="preserve"> human </w:t>
      </w:r>
      <w:r w:rsidRPr="00897453">
        <w:rPr>
          <w:rStyle w:val="Heading3Char"/>
          <w:rFonts w:cs="Calibri"/>
          <w:sz w:val="22"/>
          <w:szCs w:val="22"/>
          <w:highlight w:val="yellow"/>
        </w:rPr>
        <w:t>species</w:t>
      </w:r>
      <w:r w:rsidRPr="009F214B">
        <w:rPr>
          <w:u w:val="single"/>
        </w:rPr>
        <w:t xml:space="preserve">. </w:t>
      </w:r>
      <w:r w:rsidRPr="009F214B">
        <w:rPr>
          <w:sz w:val="16"/>
        </w:rPr>
        <w:t xml:space="preserve">Concurrently, </w:t>
      </w:r>
      <w:r w:rsidRPr="009F214B">
        <w:rPr>
          <w:u w:val="single"/>
        </w:rPr>
        <w:t xml:space="preserve">climate change is </w:t>
      </w:r>
      <w:r w:rsidRPr="009F214B">
        <w:rPr>
          <w:rStyle w:val="Emphasis"/>
        </w:rPr>
        <w:t>enveloping the planet with more frequent</w:t>
      </w:r>
      <w:r w:rsidRPr="009F214B">
        <w:rPr>
          <w:u w:val="single"/>
        </w:rPr>
        <w:t xml:space="preserve"> and </w:t>
      </w:r>
      <w:r w:rsidRPr="009F214B">
        <w:rPr>
          <w:rStyle w:val="Emphasis"/>
        </w:rPr>
        <w:t>intense storms</w:t>
      </w:r>
      <w:r w:rsidRPr="009F214B">
        <w:rPr>
          <w:u w:val="single"/>
        </w:rPr>
        <w:t xml:space="preserve">, accelerating </w:t>
      </w:r>
      <w:r w:rsidRPr="009F214B">
        <w:rPr>
          <w:rStyle w:val="Emphasis"/>
        </w:rPr>
        <w:t>sea level rise</w:t>
      </w:r>
      <w:r w:rsidRPr="009F214B">
        <w:rPr>
          <w:u w:val="single"/>
        </w:rPr>
        <w:t xml:space="preserve">, and advancing </w:t>
      </w:r>
      <w:r w:rsidRPr="009F214B">
        <w:rPr>
          <w:rStyle w:val="Emphasis"/>
        </w:rPr>
        <w:t>rapid ecological change</w:t>
      </w:r>
      <w:r w:rsidRPr="009F214B">
        <w:rPr>
          <w:u w:val="single"/>
        </w:rPr>
        <w:t xml:space="preserve">, expressed in </w:t>
      </w:r>
      <w:r w:rsidRPr="009F214B">
        <w:rPr>
          <w:rStyle w:val="Emphasis"/>
        </w:rPr>
        <w:t>unprecedented forest fires</w:t>
      </w:r>
      <w:r w:rsidRPr="009F214B">
        <w:rPr>
          <w:u w:val="single"/>
        </w:rPr>
        <w:t xml:space="preserve"> across the world</w:t>
      </w:r>
      <w:r w:rsidRPr="009F214B">
        <w:rPr>
          <w:sz w:val="16"/>
        </w:rPr>
        <w:t xml:space="preserve">. </w:t>
      </w:r>
      <w:r w:rsidRPr="009F214B">
        <w:rPr>
          <w:u w:val="single"/>
        </w:rPr>
        <w:t xml:space="preserve">Already </w:t>
      </w:r>
      <w:r w:rsidRPr="009F214B">
        <w:rPr>
          <w:rStyle w:val="Emphasis"/>
        </w:rPr>
        <w:t>stretched</w:t>
      </w:r>
      <w:r w:rsidRPr="009F214B">
        <w:rPr>
          <w:u w:val="single"/>
        </w:rPr>
        <w:t xml:space="preserve"> to a breaking point</w:t>
      </w:r>
      <w:r w:rsidRPr="009F214B">
        <w:rPr>
          <w:sz w:val="16"/>
        </w:rPr>
        <w:t xml:space="preserve"> in many countries, </w:t>
      </w:r>
      <w:r w:rsidRPr="009F214B">
        <w:rPr>
          <w:u w:val="single"/>
        </w:rPr>
        <w:t xml:space="preserve">the current pandemic may overcome resilience to the point of near or </w:t>
      </w:r>
      <w:r w:rsidRPr="009F214B">
        <w:rPr>
          <w:rStyle w:val="Emphasis"/>
        </w:rPr>
        <w:t xml:space="preserve">actual collapse of social, economic, and political order. </w:t>
      </w:r>
      <w:r w:rsidRPr="009F214B">
        <w:rPr>
          <w:sz w:val="16"/>
        </w:rPr>
        <w:t xml:space="preserve">In this extraordinary moment, </w:t>
      </w:r>
      <w:r w:rsidRPr="009F214B">
        <w:rPr>
          <w:u w:val="single"/>
        </w:rPr>
        <w:t xml:space="preserve">it is timely to </w:t>
      </w:r>
      <w:r w:rsidRPr="009F214B">
        <w:rPr>
          <w:rStyle w:val="Emphasis"/>
        </w:rPr>
        <w:t>reflect</w:t>
      </w:r>
      <w:r w:rsidRPr="009F214B">
        <w:rPr>
          <w:u w:val="single"/>
        </w:rPr>
        <w:t xml:space="preserve"> on the existence and </w:t>
      </w:r>
      <w:r w:rsidRPr="009F214B">
        <w:rPr>
          <w:rStyle w:val="Emphasis"/>
        </w:rPr>
        <w:t xml:space="preserve">possible uses of </w:t>
      </w:r>
      <w:r w:rsidRPr="00897453">
        <w:rPr>
          <w:rStyle w:val="Emphasis"/>
          <w:sz w:val="24"/>
          <w:szCs w:val="24"/>
          <w:highlight w:val="yellow"/>
        </w:rPr>
        <w:t>w</w:t>
      </w:r>
      <w:r w:rsidRPr="009F214B">
        <w:rPr>
          <w:rStyle w:val="Emphasis"/>
          <w:sz w:val="24"/>
          <w:szCs w:val="24"/>
        </w:rPr>
        <w:t xml:space="preserve">eapons of </w:t>
      </w:r>
      <w:r w:rsidRPr="00897453">
        <w:rPr>
          <w:rStyle w:val="Emphasis"/>
          <w:sz w:val="24"/>
          <w:szCs w:val="24"/>
          <w:highlight w:val="yellow"/>
        </w:rPr>
        <w:t>m</w:t>
      </w:r>
      <w:r w:rsidRPr="009F214B">
        <w:rPr>
          <w:rStyle w:val="Emphasis"/>
          <w:sz w:val="24"/>
          <w:szCs w:val="24"/>
        </w:rPr>
        <w:t xml:space="preserve">ass </w:t>
      </w:r>
      <w:r w:rsidRPr="00897453">
        <w:rPr>
          <w:rStyle w:val="Emphasis"/>
          <w:sz w:val="24"/>
          <w:szCs w:val="24"/>
          <w:highlight w:val="yellow"/>
        </w:rPr>
        <w:t>d</w:t>
      </w:r>
      <w:r w:rsidRPr="009F214B">
        <w:rPr>
          <w:rStyle w:val="Emphasis"/>
          <w:sz w:val="24"/>
          <w:szCs w:val="24"/>
        </w:rPr>
        <w:t xml:space="preserve">estruction </w:t>
      </w:r>
      <w:r w:rsidRPr="009F214B">
        <w:rPr>
          <w:rStyle w:val="Emphasis"/>
        </w:rPr>
        <w:t xml:space="preserve">under </w:t>
      </w:r>
      <w:r w:rsidRPr="009F214B">
        <w:rPr>
          <w:rStyle w:val="Emphasis"/>
          <w:sz w:val="24"/>
          <w:szCs w:val="24"/>
        </w:rPr>
        <w:t>pandemic conditions</w:t>
      </w:r>
      <w:r w:rsidRPr="009F214B">
        <w:rPr>
          <w:sz w:val="18"/>
          <w:szCs w:val="24"/>
        </w:rPr>
        <w:t xml:space="preserve"> </w:t>
      </w:r>
      <w:r w:rsidRPr="009F214B">
        <w:rPr>
          <w:sz w:val="16"/>
        </w:rPr>
        <w:t xml:space="preserve">– most importantly, </w:t>
      </w:r>
      <w:r w:rsidRPr="009F214B">
        <w:rPr>
          <w:rStyle w:val="Emphasis"/>
        </w:rPr>
        <w:t>nuclear weapons</w:t>
      </w:r>
      <w:r w:rsidRPr="009F214B">
        <w:rPr>
          <w:u w:val="single"/>
        </w:rPr>
        <w:t xml:space="preserve">, but also </w:t>
      </w:r>
      <w:r w:rsidRPr="009F214B">
        <w:rPr>
          <w:rStyle w:val="Emphasis"/>
        </w:rPr>
        <w:t>chemical</w:t>
      </w:r>
      <w:r w:rsidRPr="009F214B">
        <w:rPr>
          <w:u w:val="single"/>
        </w:rPr>
        <w:t xml:space="preserve"> and </w:t>
      </w:r>
      <w:r w:rsidRPr="009F214B">
        <w:rPr>
          <w:rStyle w:val="Emphasis"/>
        </w:rPr>
        <w:t>biological</w:t>
      </w:r>
      <w:r w:rsidRPr="009F214B">
        <w:rPr>
          <w:u w:val="single"/>
        </w:rPr>
        <w:t xml:space="preserve"> weapons</w:t>
      </w:r>
      <w:r w:rsidRPr="009F214B">
        <w:rPr>
          <w:sz w:val="16"/>
        </w:rPr>
        <w:t xml:space="preserve">. Moments of </w:t>
      </w:r>
      <w:r w:rsidRPr="009F214B">
        <w:rPr>
          <w:rStyle w:val="Emphasis"/>
        </w:rPr>
        <w:t>extreme crisis and vulnerability</w:t>
      </w:r>
      <w:r w:rsidRPr="009F214B">
        <w:rPr>
          <w:u w:val="single"/>
        </w:rPr>
        <w:t xml:space="preserve"> can </w:t>
      </w:r>
      <w:r w:rsidRPr="009F214B">
        <w:rPr>
          <w:rStyle w:val="Emphasis"/>
          <w:sz w:val="24"/>
          <w:szCs w:val="24"/>
        </w:rPr>
        <w:t xml:space="preserve">prompt </w:t>
      </w:r>
      <w:r w:rsidRPr="00897453">
        <w:rPr>
          <w:rStyle w:val="Emphasis"/>
          <w:sz w:val="24"/>
          <w:szCs w:val="24"/>
          <w:highlight w:val="yellow"/>
        </w:rPr>
        <w:t>aggressive</w:t>
      </w:r>
      <w:r w:rsidRPr="009F214B">
        <w:rPr>
          <w:rStyle w:val="Emphasis"/>
          <w:sz w:val="24"/>
          <w:szCs w:val="24"/>
        </w:rPr>
        <w:t xml:space="preserve"> and counterintuitive </w:t>
      </w:r>
      <w:r w:rsidRPr="00897453">
        <w:rPr>
          <w:rStyle w:val="Emphasis"/>
          <w:sz w:val="24"/>
          <w:szCs w:val="24"/>
          <w:highlight w:val="yellow"/>
        </w:rPr>
        <w:t>actions</w:t>
      </w:r>
      <w:r w:rsidRPr="009F214B">
        <w:rPr>
          <w:sz w:val="24"/>
          <w:szCs w:val="24"/>
          <w:u w:val="single"/>
        </w:rPr>
        <w:t xml:space="preserve"> </w:t>
      </w:r>
      <w:r w:rsidRPr="009F214B">
        <w:rPr>
          <w:u w:val="single"/>
        </w:rPr>
        <w:t xml:space="preserve">that in turn may destabilize already precariously balanced threat systems, underpinned by conventional and nuclear weapons, as well as the threat of weaponized </w:t>
      </w:r>
      <w:r w:rsidRPr="009F214B">
        <w:rPr>
          <w:rStyle w:val="Emphasis"/>
        </w:rPr>
        <w:t>chemical and biological technologies</w:t>
      </w:r>
      <w:r w:rsidRPr="009F214B">
        <w:rPr>
          <w:sz w:val="16"/>
        </w:rPr>
        <w:t xml:space="preserve">. Consequently, </w:t>
      </w:r>
      <w:r w:rsidRPr="009F214B">
        <w:rPr>
          <w:u w:val="single"/>
        </w:rPr>
        <w:t xml:space="preserve">the </w:t>
      </w:r>
      <w:r w:rsidRPr="00897453">
        <w:rPr>
          <w:rStyle w:val="Emphasis"/>
          <w:sz w:val="24"/>
          <w:szCs w:val="24"/>
          <w:highlight w:val="yellow"/>
        </w:rPr>
        <w:t>risk of</w:t>
      </w:r>
      <w:r w:rsidRPr="009F214B">
        <w:rPr>
          <w:rStyle w:val="Emphasis"/>
          <w:sz w:val="24"/>
          <w:szCs w:val="24"/>
        </w:rPr>
        <w:t xml:space="preserve"> the </w:t>
      </w:r>
      <w:r w:rsidRPr="00897453">
        <w:rPr>
          <w:rStyle w:val="Emphasis"/>
          <w:sz w:val="24"/>
          <w:szCs w:val="24"/>
          <w:highlight w:val="yellow"/>
        </w:rPr>
        <w:t>use</w:t>
      </w:r>
      <w:r w:rsidRPr="009F214B">
        <w:rPr>
          <w:rStyle w:val="Emphasis"/>
          <w:sz w:val="24"/>
          <w:szCs w:val="24"/>
        </w:rPr>
        <w:t xml:space="preserve"> of weapons of mass destruction</w:t>
      </w:r>
      <w:r w:rsidRPr="009F214B">
        <w:rPr>
          <w:sz w:val="24"/>
          <w:szCs w:val="24"/>
          <w:u w:val="single"/>
        </w:rPr>
        <w:t xml:space="preserve"> </w:t>
      </w:r>
      <w:r w:rsidRPr="009F214B">
        <w:rPr>
          <w:u w:val="single"/>
        </w:rPr>
        <w:t xml:space="preserve">(WMD), especially nuclear weapons, </w:t>
      </w:r>
      <w:r w:rsidRPr="00897453">
        <w:rPr>
          <w:rStyle w:val="Emphasis"/>
          <w:highlight w:val="yellow"/>
        </w:rPr>
        <w:t>increases</w:t>
      </w:r>
      <w:r w:rsidRPr="009F214B">
        <w:rPr>
          <w:u w:val="single"/>
        </w:rPr>
        <w:t xml:space="preserve"> at such times, possibly sharply. </w:t>
      </w:r>
      <w:r w:rsidRPr="009F214B">
        <w:rPr>
          <w:sz w:val="16"/>
        </w:rPr>
        <w:t xml:space="preserve">The </w:t>
      </w:r>
      <w:r w:rsidRPr="009F214B">
        <w:rPr>
          <w:u w:val="single"/>
        </w:rPr>
        <w:t xml:space="preserve">COVID-19 pandemic is </w:t>
      </w:r>
      <w:r w:rsidRPr="009F214B">
        <w:rPr>
          <w:rStyle w:val="Emphasis"/>
        </w:rPr>
        <w:t>clearly driving massive, rapid, and unpredictable changes</w:t>
      </w:r>
      <w:r w:rsidRPr="009F214B">
        <w:rPr>
          <w:u w:val="single"/>
        </w:rPr>
        <w:t xml:space="preserve"> that will </w:t>
      </w:r>
      <w:r w:rsidRPr="009F214B">
        <w:rPr>
          <w:rStyle w:val="Emphasis"/>
        </w:rPr>
        <w:t>redefine every aspect of the human condition</w:t>
      </w:r>
      <w:r w:rsidRPr="009F214B">
        <w:rPr>
          <w:u w:val="single"/>
        </w:rPr>
        <w:t xml:space="preserve">, including </w:t>
      </w:r>
      <w:r w:rsidRPr="009F214B">
        <w:rPr>
          <w:rStyle w:val="Emphasis"/>
        </w:rPr>
        <w:t>WMD</w:t>
      </w:r>
      <w:r w:rsidRPr="009F214B">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F214B">
        <w:rPr>
          <w:u w:val="single"/>
        </w:rPr>
        <w:t xml:space="preserve">In a world </w:t>
      </w:r>
      <w:r w:rsidRPr="009F214B">
        <w:rPr>
          <w:rStyle w:val="Emphasis"/>
        </w:rPr>
        <w:t>reshaped by pandemics</w:t>
      </w:r>
      <w:r w:rsidRPr="009F214B">
        <w:rPr>
          <w:u w:val="single"/>
        </w:rPr>
        <w:t xml:space="preserve">, </w:t>
      </w:r>
      <w:r w:rsidRPr="009F214B">
        <w:rPr>
          <w:rStyle w:val="Emphasis"/>
        </w:rPr>
        <w:t>nuclear weapons</w:t>
      </w:r>
      <w:r w:rsidRPr="009F214B">
        <w:rPr>
          <w:u w:val="single"/>
        </w:rPr>
        <w:t xml:space="preserve"> – as well as correlated </w:t>
      </w:r>
      <w:r w:rsidRPr="009F214B">
        <w:rPr>
          <w:rStyle w:val="Emphasis"/>
        </w:rPr>
        <w:t>non-nuclear WMD</w:t>
      </w:r>
      <w:r w:rsidRPr="009F214B">
        <w:rPr>
          <w:u w:val="single"/>
        </w:rPr>
        <w:t xml:space="preserve">, </w:t>
      </w:r>
      <w:r w:rsidRPr="009F214B">
        <w:rPr>
          <w:rStyle w:val="Emphasis"/>
        </w:rPr>
        <w:t>nuclear alliances</w:t>
      </w:r>
      <w:r w:rsidRPr="009F214B">
        <w:rPr>
          <w:u w:val="single"/>
        </w:rPr>
        <w:t xml:space="preserve">, </w:t>
      </w:r>
      <w:r w:rsidRPr="009F214B">
        <w:rPr>
          <w:rStyle w:val="Emphasis"/>
        </w:rPr>
        <w:t>“deterrence” doctrines</w:t>
      </w:r>
      <w:r w:rsidRPr="009F214B">
        <w:rPr>
          <w:u w:val="single"/>
        </w:rPr>
        <w:t xml:space="preserve">, operational and </w:t>
      </w:r>
      <w:r w:rsidRPr="009F214B">
        <w:rPr>
          <w:rStyle w:val="Emphasis"/>
        </w:rPr>
        <w:t>declaratory policies</w:t>
      </w:r>
      <w:r w:rsidRPr="009F214B">
        <w:rPr>
          <w:u w:val="single"/>
        </w:rPr>
        <w:t xml:space="preserve">, nuclear </w:t>
      </w:r>
      <w:r w:rsidRPr="009F214B">
        <w:rPr>
          <w:rStyle w:val="Emphasis"/>
        </w:rPr>
        <w:t>extended deterrence</w:t>
      </w:r>
      <w:r w:rsidRPr="009F214B">
        <w:rPr>
          <w:u w:val="single"/>
        </w:rPr>
        <w:t xml:space="preserve">, organizational practices, and the </w:t>
      </w:r>
      <w:r w:rsidRPr="009F214B">
        <w:rPr>
          <w:rFonts w:eastAsiaTheme="majorEastAsia"/>
          <w:b/>
          <w:u w:val="single"/>
        </w:rPr>
        <w:t>existential risks</w:t>
      </w:r>
      <w:r w:rsidRPr="009F214B">
        <w:rPr>
          <w:u w:val="single"/>
        </w:rPr>
        <w:t xml:space="preserve"> posed by retaining these capabilities – are all up for redefinition. </w:t>
      </w:r>
      <w:r w:rsidRPr="009F214B">
        <w:rPr>
          <w:sz w:val="16"/>
        </w:rPr>
        <w:t xml:space="preserve">A </w:t>
      </w:r>
      <w:r w:rsidRPr="00897453">
        <w:rPr>
          <w:highlight w:val="yellow"/>
          <w:u w:val="single"/>
        </w:rPr>
        <w:t>pandemic</w:t>
      </w:r>
      <w:r w:rsidRPr="009F214B">
        <w:rPr>
          <w:u w:val="single"/>
        </w:rPr>
        <w:t xml:space="preserve"> has potential to </w:t>
      </w:r>
      <w:r w:rsidRPr="00897453">
        <w:rPr>
          <w:rStyle w:val="Emphasis"/>
          <w:sz w:val="24"/>
          <w:szCs w:val="24"/>
          <w:highlight w:val="yellow"/>
        </w:rPr>
        <w:t>destabilize</w:t>
      </w:r>
      <w:r w:rsidRPr="009F214B">
        <w:rPr>
          <w:rStyle w:val="Emphasis"/>
          <w:sz w:val="24"/>
          <w:szCs w:val="24"/>
        </w:rPr>
        <w:t xml:space="preserve"> a </w:t>
      </w:r>
      <w:r w:rsidRPr="001C534D">
        <w:rPr>
          <w:rStyle w:val="Emphasis"/>
          <w:sz w:val="24"/>
          <w:szCs w:val="24"/>
        </w:rPr>
        <w:t>nuclear-prone conflict by</w:t>
      </w:r>
      <w:r w:rsidRPr="00897453">
        <w:rPr>
          <w:rStyle w:val="Emphasis"/>
          <w:sz w:val="24"/>
          <w:szCs w:val="24"/>
          <w:highlight w:val="yellow"/>
        </w:rPr>
        <w:t xml:space="preserve"> incapacitating</w:t>
      </w:r>
      <w:r w:rsidRPr="009F214B">
        <w:rPr>
          <w:rStyle w:val="Emphasis"/>
          <w:sz w:val="24"/>
          <w:szCs w:val="24"/>
        </w:rPr>
        <w:t xml:space="preserve"> the supreme nuclear commander</w:t>
      </w:r>
      <w:r w:rsidRPr="009F214B">
        <w:rPr>
          <w:sz w:val="24"/>
          <w:szCs w:val="24"/>
          <w:u w:val="single"/>
        </w:rPr>
        <w:t xml:space="preserve"> </w:t>
      </w:r>
      <w:r w:rsidRPr="009F214B">
        <w:rPr>
          <w:u w:val="single"/>
        </w:rPr>
        <w:t xml:space="preserve">or </w:t>
      </w:r>
      <w:r w:rsidRPr="00897453">
        <w:rPr>
          <w:rStyle w:val="Emphasis"/>
          <w:highlight w:val="yellow"/>
        </w:rPr>
        <w:t>commanders</w:t>
      </w:r>
      <w:r w:rsidRPr="00897453">
        <w:rPr>
          <w:highlight w:val="yellow"/>
          <w:u w:val="single"/>
        </w:rPr>
        <w:t xml:space="preserve"> who</w:t>
      </w:r>
      <w:r w:rsidRPr="009F214B">
        <w:rPr>
          <w:u w:val="single"/>
        </w:rPr>
        <w:t xml:space="preserve"> have to </w:t>
      </w:r>
      <w:r w:rsidRPr="00897453">
        <w:rPr>
          <w:rStyle w:val="Emphasis"/>
          <w:highlight w:val="yellow"/>
        </w:rPr>
        <w:t xml:space="preserve">issue </w:t>
      </w:r>
      <w:r w:rsidRPr="001C534D">
        <w:rPr>
          <w:rStyle w:val="Emphasis"/>
        </w:rPr>
        <w:t xml:space="preserve">nuclear </w:t>
      </w:r>
      <w:r w:rsidRPr="00897453">
        <w:rPr>
          <w:rStyle w:val="Emphasis"/>
          <w:highlight w:val="yellow"/>
        </w:rPr>
        <w:t>strike</w:t>
      </w:r>
      <w:r w:rsidRPr="009F214B">
        <w:rPr>
          <w:rStyle w:val="Emphasis"/>
        </w:rPr>
        <w:t xml:space="preserve"> orders</w:t>
      </w:r>
      <w:r w:rsidRPr="009F214B">
        <w:rPr>
          <w:u w:val="single"/>
        </w:rPr>
        <w:t xml:space="preserve">, </w:t>
      </w:r>
      <w:r w:rsidRPr="00897453">
        <w:rPr>
          <w:rStyle w:val="Emphasis"/>
          <w:sz w:val="24"/>
          <w:szCs w:val="24"/>
          <w:highlight w:val="yellow"/>
        </w:rPr>
        <w:t>creating uncertainty</w:t>
      </w:r>
      <w:r w:rsidRPr="009F214B">
        <w:rPr>
          <w:rStyle w:val="Emphasis"/>
          <w:sz w:val="24"/>
          <w:szCs w:val="24"/>
        </w:rPr>
        <w:t xml:space="preserve"> as to who is in charge</w:t>
      </w:r>
      <w:r w:rsidRPr="009F214B">
        <w:rPr>
          <w:u w:val="single"/>
        </w:rPr>
        <w:t>, how to handle nuclear mistakes</w:t>
      </w:r>
      <w:r w:rsidRPr="009F214B">
        <w:rPr>
          <w:sz w:val="16"/>
        </w:rPr>
        <w:t xml:space="preserve"> (such as errors, accidents, technological failures, and entanglement with </w:t>
      </w:r>
      <w:r w:rsidRPr="009F214B">
        <w:rPr>
          <w:sz w:val="16"/>
        </w:rPr>
        <w:lastRenderedPageBreak/>
        <w:t xml:space="preserve">conventional operations gone awry), </w:t>
      </w:r>
      <w:r w:rsidRPr="009F214B">
        <w:rPr>
          <w:u w:val="single"/>
        </w:rPr>
        <w:t>and opening a brief opportunity for a first strike</w:t>
      </w:r>
      <w:r w:rsidRPr="009F214B">
        <w:rPr>
          <w:sz w:val="16"/>
        </w:rPr>
        <w:t xml:space="preserve"> at a time when the COVID-infected state may not be able to retaliate efficiently – or at all – </w:t>
      </w:r>
      <w:r w:rsidRPr="009F214B">
        <w:rPr>
          <w:u w:val="single"/>
        </w:rPr>
        <w:t>due to leadership confusion.</w:t>
      </w:r>
      <w:r w:rsidRPr="009F214B">
        <w:rPr>
          <w:sz w:val="16"/>
        </w:rPr>
        <w:t xml:space="preserve"> In some nuclear-laden conflicts, </w:t>
      </w:r>
      <w:r w:rsidRPr="009F214B">
        <w:rPr>
          <w:u w:val="single"/>
        </w:rPr>
        <w:t xml:space="preserve">a </w:t>
      </w:r>
      <w:r w:rsidRPr="00897453">
        <w:rPr>
          <w:highlight w:val="yellow"/>
          <w:u w:val="single"/>
        </w:rPr>
        <w:t>state</w:t>
      </w:r>
      <w:r w:rsidRPr="009F214B">
        <w:rPr>
          <w:u w:val="single"/>
        </w:rPr>
        <w:t xml:space="preserve"> might </w:t>
      </w:r>
      <w:r w:rsidRPr="00897453">
        <w:rPr>
          <w:highlight w:val="yellow"/>
          <w:u w:val="single"/>
        </w:rPr>
        <w:t xml:space="preserve">use a </w:t>
      </w:r>
      <w:r w:rsidRPr="00897453">
        <w:rPr>
          <w:rStyle w:val="Emphasis"/>
          <w:highlight w:val="yellow"/>
        </w:rPr>
        <w:t>pandemic</w:t>
      </w:r>
      <w:r w:rsidRPr="00897453">
        <w:rPr>
          <w:highlight w:val="yellow"/>
          <w:u w:val="single"/>
        </w:rPr>
        <w:t xml:space="preserve"> as a </w:t>
      </w:r>
      <w:r w:rsidRPr="00897453">
        <w:rPr>
          <w:rStyle w:val="Emphasis"/>
          <w:sz w:val="24"/>
          <w:szCs w:val="24"/>
          <w:highlight w:val="yellow"/>
        </w:rPr>
        <w:t>cover for</w:t>
      </w:r>
      <w:r w:rsidRPr="009F214B">
        <w:rPr>
          <w:rStyle w:val="Emphasis"/>
          <w:sz w:val="24"/>
          <w:szCs w:val="24"/>
        </w:rPr>
        <w:t xml:space="preserve"> political or military </w:t>
      </w:r>
      <w:r w:rsidRPr="00897453">
        <w:rPr>
          <w:rStyle w:val="Emphasis"/>
          <w:sz w:val="24"/>
          <w:szCs w:val="24"/>
          <w:highlight w:val="yellow"/>
        </w:rPr>
        <w:t>provocations</w:t>
      </w:r>
      <w:r w:rsidRPr="009F214B">
        <w:rPr>
          <w:rStyle w:val="Emphasis"/>
        </w:rPr>
        <w:t xml:space="preserve"> </w:t>
      </w:r>
      <w:r w:rsidRPr="009F214B">
        <w:rPr>
          <w:u w:val="single"/>
        </w:rPr>
        <w:t>in the belief that the adversary is distracted and partly disabled by the pandemic, increasing the risk of war in a nuclear-prone conflict</w:t>
      </w:r>
      <w:r w:rsidRPr="009F214B">
        <w:rPr>
          <w:sz w:val="16"/>
        </w:rPr>
        <w:t xml:space="preserve">. At the same time, </w:t>
      </w:r>
      <w:r w:rsidRPr="009F214B">
        <w:rPr>
          <w:u w:val="single"/>
        </w:rPr>
        <w:t xml:space="preserve">a pandemic may </w:t>
      </w:r>
      <w:r w:rsidRPr="001C534D">
        <w:rPr>
          <w:u w:val="single"/>
        </w:rPr>
        <w:t xml:space="preserve">lead nuclear armed states to </w:t>
      </w:r>
      <w:r w:rsidRPr="00897453">
        <w:rPr>
          <w:rStyle w:val="Emphasis"/>
          <w:sz w:val="24"/>
          <w:szCs w:val="24"/>
          <w:highlight w:val="yellow"/>
        </w:rPr>
        <w:t>increase</w:t>
      </w:r>
      <w:r w:rsidRPr="009F214B">
        <w:rPr>
          <w:rStyle w:val="Emphasis"/>
          <w:sz w:val="24"/>
          <w:szCs w:val="24"/>
        </w:rPr>
        <w:t xml:space="preserve"> the </w:t>
      </w:r>
      <w:r w:rsidRPr="00897453">
        <w:rPr>
          <w:rStyle w:val="Emphasis"/>
          <w:sz w:val="24"/>
          <w:szCs w:val="24"/>
          <w:highlight w:val="yellow"/>
        </w:rPr>
        <w:t xml:space="preserve">isolation </w:t>
      </w:r>
      <w:r w:rsidRPr="009F214B">
        <w:rPr>
          <w:rStyle w:val="Emphasis"/>
          <w:sz w:val="24"/>
          <w:szCs w:val="24"/>
        </w:rPr>
        <w:t xml:space="preserve">and </w:t>
      </w:r>
      <w:r w:rsidRPr="00897453">
        <w:rPr>
          <w:rStyle w:val="Emphasis"/>
          <w:sz w:val="24"/>
          <w:szCs w:val="24"/>
          <w:highlight w:val="yellow"/>
        </w:rPr>
        <w:t>sanctions</w:t>
      </w:r>
      <w:r w:rsidRPr="009F214B">
        <w:rPr>
          <w:sz w:val="18"/>
          <w:szCs w:val="24"/>
        </w:rPr>
        <w:t xml:space="preserve"> </w:t>
      </w:r>
      <w:r w:rsidRPr="009F214B">
        <w:rPr>
          <w:sz w:val="16"/>
        </w:rPr>
        <w:t xml:space="preserve">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F214B">
        <w:rPr>
          <w:u w:val="single"/>
        </w:rPr>
        <w:t>militaries may cooperate to control pandemic transmission</w:t>
      </w:r>
      <w:r w:rsidRPr="009F214B">
        <w:rPr>
          <w:sz w:val="16"/>
        </w:rPr>
        <w:t xml:space="preserve">, including by working together against criminal-terrorist non-state actors that are trafficking people or by joining forces to ensure that a new pathogen is not developed as a bioweapon. To date, </w:t>
      </w:r>
      <w:r w:rsidRPr="008C2406">
        <w:rPr>
          <w:u w:val="single"/>
        </w:rPr>
        <w:t xml:space="preserve">however, the COVID-19 pandemic has increased the isolation of some nuclear-armed states and provided a textbook case of the </w:t>
      </w:r>
      <w:r w:rsidRPr="008C2406">
        <w:rPr>
          <w:rStyle w:val="Emphasis"/>
        </w:rPr>
        <w:t>failure of states to cooperate to overcome the pandemic</w:t>
      </w:r>
      <w:r w:rsidRPr="008C2406">
        <w:rPr>
          <w:u w:val="single"/>
        </w:rPr>
        <w:t>. Borders have slammed shut, trade shut down, and budgets blown out</w:t>
      </w:r>
      <w:r w:rsidRPr="008C2406">
        <w:rPr>
          <w:sz w:val="16"/>
        </w:rPr>
        <w:t xml:space="preserve">, creating </w:t>
      </w:r>
      <w:r w:rsidRPr="008C2406">
        <w:rPr>
          <w:u w:val="single"/>
        </w:rPr>
        <w:t>enormous pressure to focus on immediate domestic priorities. Foreign policies have become markedly more</w:t>
      </w:r>
      <w:r w:rsidRPr="009F214B">
        <w:rPr>
          <w:u w:val="single"/>
        </w:rPr>
        <w:t xml:space="preserve"> nationalistic. </w:t>
      </w:r>
      <w:r w:rsidRPr="00897453">
        <w:rPr>
          <w:highlight w:val="yellow"/>
          <w:u w:val="single"/>
        </w:rPr>
        <w:t xml:space="preserve">Dependence on </w:t>
      </w:r>
      <w:r w:rsidRPr="00897453">
        <w:rPr>
          <w:rStyle w:val="Emphasis"/>
          <w:highlight w:val="yellow"/>
        </w:rPr>
        <w:t>nuclear weapons</w:t>
      </w:r>
      <w:r w:rsidRPr="009F214B">
        <w:rPr>
          <w:rStyle w:val="Emphasis"/>
        </w:rPr>
        <w:t xml:space="preserve"> </w:t>
      </w:r>
      <w:r w:rsidRPr="008C2406">
        <w:rPr>
          <w:rStyle w:val="Emphasis"/>
        </w:rPr>
        <w:t>ma</w:t>
      </w:r>
      <w:r w:rsidRPr="009F214B">
        <w:rPr>
          <w:rStyle w:val="Emphasis"/>
        </w:rPr>
        <w:t xml:space="preserve">y </w:t>
      </w:r>
      <w:r w:rsidRPr="00897453">
        <w:rPr>
          <w:rStyle w:val="Emphasis"/>
          <w:highlight w:val="yellow"/>
        </w:rPr>
        <w:t>increase</w:t>
      </w:r>
      <w:r w:rsidRPr="009F214B">
        <w:rPr>
          <w:rStyle w:val="Emphasis"/>
        </w:rPr>
        <w:t xml:space="preserve"> as states seek to buttress a global re-spatialization6</w:t>
      </w:r>
      <w:r w:rsidRPr="009F214B">
        <w:rPr>
          <w:u w:val="single"/>
        </w:rPr>
        <w:t xml:space="preserve"> of all dimensions of human interaction at all levels to manage pandemics</w:t>
      </w:r>
      <w:r w:rsidRPr="009F214B">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F214B">
        <w:rPr>
          <w:u w:val="single"/>
        </w:rPr>
        <w:t xml:space="preserve">some states may </w:t>
      </w:r>
      <w:r w:rsidRPr="009F214B">
        <w:rPr>
          <w:rStyle w:val="Emphasis"/>
        </w:rPr>
        <w:t>proliferate</w:t>
      </w:r>
      <w:r w:rsidRPr="009F214B">
        <w:rPr>
          <w:u w:val="single"/>
        </w:rPr>
        <w:t xml:space="preserve"> their own nuclear weapons, further reinforcing the spiral of conflicts contained by nuclear threat, with </w:t>
      </w:r>
      <w:r w:rsidRPr="009F214B">
        <w:rPr>
          <w:rStyle w:val="Emphasis"/>
          <w:rFonts w:eastAsiaTheme="majorEastAsia"/>
          <w:iCs w:val="0"/>
        </w:rPr>
        <w:t>cascading effects on the risk of nuclear war.</w:t>
      </w:r>
    </w:p>
    <w:p w14:paraId="216027B2" w14:textId="77777777" w:rsidR="005864D2" w:rsidRPr="00D07230" w:rsidRDefault="005864D2" w:rsidP="005864D2">
      <w:pPr>
        <w:pStyle w:val="Heading3"/>
      </w:pPr>
      <w:r w:rsidRPr="00D07230">
        <w:lastRenderedPageBreak/>
        <w:t>Solvency</w:t>
      </w:r>
    </w:p>
    <w:p w14:paraId="216027B3" w14:textId="77777777" w:rsidR="005864D2" w:rsidRPr="00D07230" w:rsidRDefault="000B110D" w:rsidP="000B110D">
      <w:pPr>
        <w:pStyle w:val="Heading4"/>
      </w:pPr>
      <w:r>
        <w:t xml:space="preserve">Plan - </w:t>
      </w:r>
      <w:r w:rsidR="005864D2" w:rsidRPr="000B110D">
        <w:t xml:space="preserve">The </w:t>
      </w:r>
      <w:r w:rsidRPr="000B110D">
        <w:t>United Kingdom of Great Britain and Northern Ireland</w:t>
      </w:r>
      <w:r>
        <w:t xml:space="preserve"> </w:t>
      </w:r>
      <w:r w:rsidR="005864D2" w:rsidRPr="000B110D">
        <w:t>ought to recognize</w:t>
      </w:r>
      <w:r w:rsidR="005864D2" w:rsidRPr="00D07230">
        <w:t xml:space="preserve"> an unconditional right of workers to strike.</w:t>
      </w:r>
    </w:p>
    <w:p w14:paraId="216027B4" w14:textId="77777777" w:rsidR="005864D2" w:rsidRPr="00D07230" w:rsidRDefault="005864D2" w:rsidP="005864D2">
      <w:pPr>
        <w:pStyle w:val="Heading4"/>
      </w:pPr>
      <w:r w:rsidRPr="00D07230">
        <w:t>I’ll defend enforcement through modelling the NLRA, Bondi 95</w:t>
      </w:r>
    </w:p>
    <w:p w14:paraId="216027B5" w14:textId="77777777" w:rsidR="005864D2" w:rsidRPr="00D07230" w:rsidRDefault="005864D2" w:rsidP="005864D2">
      <w:r w:rsidRPr="00D07230">
        <w:t xml:space="preserve">Victor Bondi , 1995, "American Decades: 1940-1949," No Publication, </w:t>
      </w:r>
      <w:hyperlink r:id="rId39" w:history="1">
        <w:r w:rsidRPr="00D07230">
          <w:rPr>
            <w:rStyle w:val="Hyperlink"/>
          </w:rPr>
          <w:t>https://www.cengage.com/search/productOverview.do?N=197+4294921854+4294916915+4294904579&amp;amp;Ntk=P_EPI&amp;amp;Ntt=15051676421114137871909840985170930831&amp;amp;Ntx=mode%2Bmatchallpartial</w:t>
        </w:r>
      </w:hyperlink>
    </w:p>
    <w:p w14:paraId="216027B6" w14:textId="77777777" w:rsidR="005864D2" w:rsidRPr="00D07230" w:rsidRDefault="005864D2" w:rsidP="005864D2">
      <w:pPr>
        <w:rPr>
          <w:sz w:val="16"/>
        </w:rPr>
      </w:pPr>
      <w:proofErr w:type="spellStart"/>
      <w:r w:rsidRPr="00D07230">
        <w:rPr>
          <w:sz w:val="16"/>
        </w:rPr>
        <w:t>Durin</w:t>
      </w:r>
      <w:proofErr w:type="spellEnd"/>
      <w:r w:rsidRPr="00D07230">
        <w:rPr>
          <w:sz w:val="16"/>
        </w:rPr>
        <w:t xml:space="preserve"> g the 1930s and World War II, organized labor made progress on many fronts. Various labor unions also formed an alliance with the Democratic Party, then in control, and promoted legislation and government regulation to cement these gains. However, in the 1946 election the Republican Party won control of Congress and set about to eliminate or roll back what they perceived to be the excessive power of labor unions. The Republican controlled </w:t>
      </w:r>
      <w:r w:rsidRPr="00D07230">
        <w:rPr>
          <w:u w:val="single"/>
        </w:rPr>
        <w:t>Congress passed the Taft-Hartley Act over the veto of President Harry S Truman, reducing or eliminating many labor union advantages provided for in the</w:t>
      </w:r>
      <w:r w:rsidRPr="00897453">
        <w:rPr>
          <w:b/>
          <w:highlight w:val="yellow"/>
          <w:u w:val="single"/>
        </w:rPr>
        <w:t xml:space="preserve"> N</w:t>
      </w:r>
      <w:r w:rsidRPr="00D07230">
        <w:rPr>
          <w:b/>
          <w:u w:val="single"/>
        </w:rPr>
        <w:t xml:space="preserve">ational </w:t>
      </w:r>
      <w:r w:rsidRPr="00897453">
        <w:rPr>
          <w:b/>
          <w:highlight w:val="yellow"/>
          <w:u w:val="single"/>
        </w:rPr>
        <w:t>L</w:t>
      </w:r>
      <w:r w:rsidRPr="00D07230">
        <w:rPr>
          <w:b/>
          <w:u w:val="single"/>
        </w:rPr>
        <w:t xml:space="preserve">abor </w:t>
      </w:r>
      <w:r w:rsidRPr="00897453">
        <w:rPr>
          <w:b/>
          <w:highlight w:val="yellow"/>
          <w:u w:val="single"/>
        </w:rPr>
        <w:t>R</w:t>
      </w:r>
      <w:r w:rsidRPr="00D07230">
        <w:rPr>
          <w:b/>
          <w:u w:val="single"/>
        </w:rPr>
        <w:t xml:space="preserve">elations </w:t>
      </w:r>
      <w:r w:rsidRPr="00897453">
        <w:rPr>
          <w:b/>
          <w:highlight w:val="yellow"/>
          <w:u w:val="single"/>
        </w:rPr>
        <w:t>A</w:t>
      </w:r>
      <w:r w:rsidRPr="00D07230">
        <w:rPr>
          <w:b/>
          <w:u w:val="single"/>
        </w:rPr>
        <w:t xml:space="preserve">ct </w:t>
      </w:r>
      <w:r w:rsidRPr="00897453">
        <w:rPr>
          <w:b/>
          <w:highlight w:val="yellow"/>
          <w:u w:val="single"/>
        </w:rPr>
        <w:t>of 1935</w:t>
      </w:r>
      <w:r w:rsidRPr="00D07230">
        <w:rPr>
          <w:sz w:val="16"/>
        </w:rPr>
        <w:t xml:space="preserve">. These </w:t>
      </w:r>
      <w:r w:rsidRPr="00897453">
        <w:rPr>
          <w:b/>
          <w:highlight w:val="yellow"/>
          <w:u w:val="single"/>
        </w:rPr>
        <w:t>included</w:t>
      </w:r>
      <w:r w:rsidRPr="00D07230">
        <w:rPr>
          <w:sz w:val="16"/>
        </w:rPr>
        <w:t xml:space="preserve"> the unconditional closed shop; the checkoff system, which enabled unions to collect dues from all employed members; the </w:t>
      </w:r>
      <w:r w:rsidRPr="00897453">
        <w:rPr>
          <w:b/>
          <w:highlight w:val="yellow"/>
          <w:u w:val="single"/>
        </w:rPr>
        <w:t>unconditional right to strike at any time;</w:t>
      </w:r>
      <w:r w:rsidRPr="00D07230">
        <w:rPr>
          <w:sz w:val="16"/>
        </w:rPr>
        <w:t xml:space="preserve"> and immunity from employer lawsuits over breaches of contract and strike damages.</w:t>
      </w:r>
    </w:p>
    <w:p w14:paraId="216027B7" w14:textId="77777777" w:rsidR="005864D2" w:rsidRPr="00D07230" w:rsidRDefault="005864D2" w:rsidP="005864D2">
      <w:pPr>
        <w:pStyle w:val="Heading4"/>
      </w:pPr>
      <w:r w:rsidRPr="00D07230">
        <w:t>The Unconditional Right to Strike is defined in the NLRA as,</w:t>
      </w:r>
    </w:p>
    <w:p w14:paraId="216027B8" w14:textId="77777777" w:rsidR="005864D2" w:rsidRPr="00D07230" w:rsidRDefault="003A7C0D" w:rsidP="005864D2">
      <w:hyperlink r:id="rId40" w:tooltip="Home" w:history="1">
        <w:r w:rsidR="005864D2" w:rsidRPr="00D07230">
          <w:rPr>
            <w:rStyle w:val="Hyperlink"/>
          </w:rPr>
          <w:t>National Labor Relations Board</w:t>
        </w:r>
      </w:hyperlink>
      <w:r w:rsidR="005864D2" w:rsidRPr="00D07230">
        <w:t>, [The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 xx-xx-</w:t>
      </w:r>
      <w:proofErr w:type="spellStart"/>
      <w:r w:rsidR="005864D2" w:rsidRPr="00D07230">
        <w:t>xxxx</w:t>
      </w:r>
      <w:proofErr w:type="spellEnd"/>
      <w:r w:rsidR="005864D2" w:rsidRPr="00D07230">
        <w:t>, "NLRA and the Right to Strike," No Publication, https://www.nlrb.gov/about-nlrb/rights-we-protect/your-rights/nlra-and-the-right-to-strike</w:t>
      </w:r>
    </w:p>
    <w:p w14:paraId="216027B9" w14:textId="77777777" w:rsidR="005864D2" w:rsidRPr="00D07230" w:rsidRDefault="005864D2" w:rsidP="005864D2">
      <w:pPr>
        <w:rPr>
          <w:sz w:val="16"/>
        </w:rPr>
      </w:pPr>
      <w:r w:rsidRPr="00D07230">
        <w:rPr>
          <w:sz w:val="16"/>
        </w:rPr>
        <w:t xml:space="preserve">NLRA and the Right to Strike </w:t>
      </w:r>
      <w:proofErr w:type="gramStart"/>
      <w:r w:rsidRPr="00D07230">
        <w:rPr>
          <w:sz w:val="16"/>
        </w:rPr>
        <w:t>The</w:t>
      </w:r>
      <w:proofErr w:type="gramEnd"/>
      <w:r w:rsidRPr="00D07230">
        <w:rPr>
          <w:sz w:val="16"/>
        </w:rPr>
        <w:t xml:space="preserve"> Right to Strike. Section 7 of the Act states in part, “Employees shall have the right. . . </w:t>
      </w:r>
      <w:r w:rsidRPr="00897453">
        <w:rPr>
          <w:highlight w:val="yellow"/>
          <w:u w:val="single"/>
        </w:rPr>
        <w:t>to engage in</w:t>
      </w:r>
      <w:r w:rsidRPr="00D07230">
        <w:rPr>
          <w:u w:val="single"/>
        </w:rPr>
        <w:t xml:space="preserve"> other </w:t>
      </w:r>
      <w:r w:rsidRPr="00897453">
        <w:rPr>
          <w:highlight w:val="yellow"/>
          <w:u w:val="single"/>
        </w:rPr>
        <w:t>concerted activities for the purpose of collective bargaining</w:t>
      </w:r>
      <w:r w:rsidRPr="00D07230">
        <w:rPr>
          <w:u w:val="single"/>
        </w:rPr>
        <w:t xml:space="preserve"> or other mutual aid or protection</w:t>
      </w:r>
      <w:r w:rsidRPr="00D07230">
        <w:rPr>
          <w:sz w:val="16"/>
        </w:rPr>
        <w:t xml:space="preserve">.” Strikes are included among the concerted activities protected for employees by this section. Section 13 also concerns the right to strike. It reads as follows: Nothing in this Act, except as specifically provided for herein, shall be construed so as either to interfere with or impede or diminish in any way the right to strike, or to affect the limitations or qualifications on that right. It is clear from a reading of these two </w:t>
      </w:r>
      <w:r w:rsidRPr="00897453">
        <w:rPr>
          <w:b/>
          <w:highlight w:val="yellow"/>
          <w:u w:val="single"/>
        </w:rPr>
        <w:t>provisions</w:t>
      </w:r>
      <w:r w:rsidRPr="00D07230">
        <w:rPr>
          <w:sz w:val="16"/>
        </w:rPr>
        <w:t xml:space="preserve"> that: the law not only guarantees the right of employees to strike, but also </w:t>
      </w:r>
      <w:r w:rsidRPr="00897453">
        <w:rPr>
          <w:b/>
          <w:highlight w:val="yellow"/>
          <w:u w:val="single"/>
        </w:rPr>
        <w:t>places limitations</w:t>
      </w:r>
      <w:r w:rsidRPr="00D07230">
        <w:rPr>
          <w:sz w:val="16"/>
        </w:rPr>
        <w:t xml:space="preserve"> and qualifications </w:t>
      </w:r>
      <w:r w:rsidRPr="00897453">
        <w:rPr>
          <w:b/>
          <w:highlight w:val="yellow"/>
          <w:u w:val="single"/>
        </w:rPr>
        <w:t>on</w:t>
      </w:r>
      <w:r w:rsidRPr="00D07230">
        <w:rPr>
          <w:sz w:val="16"/>
        </w:rPr>
        <w:t xml:space="preserve"> the exercise of </w:t>
      </w:r>
      <w:r w:rsidRPr="00897453">
        <w:rPr>
          <w:b/>
          <w:highlight w:val="yellow"/>
          <w:u w:val="single"/>
        </w:rPr>
        <w:t>that right</w:t>
      </w:r>
      <w:r w:rsidRPr="00D07230">
        <w:rPr>
          <w:sz w:val="16"/>
        </w:rPr>
        <w:t xml:space="preserve">. </w:t>
      </w:r>
      <w:r w:rsidRPr="00D07230">
        <w:rPr>
          <w:b/>
          <w:u w:val="single"/>
        </w:rPr>
        <w:t>Lawful</w:t>
      </w:r>
      <w:r w:rsidRPr="00D07230">
        <w:rPr>
          <w:sz w:val="16"/>
        </w:rPr>
        <w:t xml:space="preserve"> and unlawful strikes. The lawfulness of a </w:t>
      </w:r>
      <w:r w:rsidRPr="00D07230">
        <w:rPr>
          <w:b/>
          <w:u w:val="single"/>
        </w:rPr>
        <w:t>strike</w:t>
      </w:r>
      <w:r w:rsidRPr="00D07230">
        <w:rPr>
          <w:sz w:val="16"/>
        </w:rPr>
        <w:t xml:space="preserve"> may </w:t>
      </w:r>
      <w:r w:rsidRPr="00D07230">
        <w:rPr>
          <w:b/>
          <w:u w:val="single"/>
        </w:rPr>
        <w:t>depend on the object, or purpose, of the strike, on its timing, or on the conduct of the strikers.</w:t>
      </w:r>
      <w:r w:rsidRPr="00D07230">
        <w:rPr>
          <w:sz w:val="16"/>
        </w:rPr>
        <w:t xml:space="preserve"> The object, or objects, of a strike and whether the objects are lawful are matters that are not always easy to determine. Such issues often </w:t>
      </w:r>
      <w:proofErr w:type="gramStart"/>
      <w:r w:rsidRPr="00D07230">
        <w:rPr>
          <w:sz w:val="16"/>
        </w:rPr>
        <w:t>have to</w:t>
      </w:r>
      <w:proofErr w:type="gramEnd"/>
      <w:r w:rsidRPr="00D07230">
        <w:rPr>
          <w:sz w:val="16"/>
        </w:rPr>
        <w:t xml:space="preserve"> be decided by the National Labor Relations Board. The consequences can be severe to striking employees and struck employers, involving as they do questions of reinstatement and backpay. Strikes for a lawful object. Employees who strike for a </w:t>
      </w:r>
      <w:r w:rsidRPr="00D07230">
        <w:rPr>
          <w:u w:val="single"/>
        </w:rPr>
        <w:t>lawful object fall into two classes: economic strikers and unfair labor practice strikers.</w:t>
      </w:r>
      <w:r w:rsidRPr="00D07230">
        <w:rPr>
          <w:sz w:val="16"/>
        </w:rPr>
        <w:t xml:space="preserve"> Both classes continue as employees, but unfair labor practice strikers have greater rights of reinstatement to their jobs. Economic strikers defined. If the object of a strike is to obtain from the employer some economic concession such as higher wages, shorter hours, or better working conditions, the striking employees are called </w:t>
      </w:r>
      <w:r w:rsidRPr="00D07230">
        <w:rPr>
          <w:u w:val="single"/>
        </w:rPr>
        <w:t>economic strikers. They retain their status as employees and cannot be discharged, but they can be replaced by their employer</w:t>
      </w:r>
      <w:r w:rsidRPr="00D07230">
        <w:rPr>
          <w:sz w:val="16"/>
        </w:rPr>
        <w:t xml:space="preserve">.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 Unfair labor practice strikers defined. 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w:t>
      </w:r>
      <w:r w:rsidRPr="00D07230">
        <w:rPr>
          <w:sz w:val="16"/>
        </w:rPr>
        <w:lastRenderedPageBreak/>
        <w:t xml:space="preserve">unconditional request for reinstatement have been unlawfully denied reinstatement by their employer, the Board may award such strikers backpay starting at the time they should have been reinstated. </w:t>
      </w:r>
      <w:r w:rsidRPr="00897453">
        <w:rPr>
          <w:b/>
          <w:highlight w:val="yellow"/>
          <w:u w:val="single"/>
        </w:rPr>
        <w:t>Strikes unlawful because of purpose</w:t>
      </w:r>
      <w:r w:rsidRPr="00D07230">
        <w:rPr>
          <w:sz w:val="16"/>
        </w:rPr>
        <w:t xml:space="preserve">. A strike may be unlawful because an object, or purpose, of the strike is unlawful. </w:t>
      </w:r>
      <w:r w:rsidRPr="00897453">
        <w:rPr>
          <w:b/>
          <w:highlight w:val="yellow"/>
          <w:u w:val="single"/>
        </w:rPr>
        <w:t xml:space="preserve">A strike in support of </w:t>
      </w:r>
      <w:r w:rsidRPr="00D07230">
        <w:rPr>
          <w:u w:val="single"/>
        </w:rPr>
        <w:t>a union</w:t>
      </w:r>
      <w:r w:rsidRPr="00897453">
        <w:rPr>
          <w:b/>
          <w:highlight w:val="yellow"/>
          <w:u w:val="single"/>
        </w:rPr>
        <w:t xml:space="preserve"> unfair labor practice</w:t>
      </w:r>
      <w:r w:rsidRPr="00D07230">
        <w:rPr>
          <w:sz w:val="16"/>
        </w:rPr>
        <w:t xml:space="preserve">, or one that would cause an employer to commit an unfair labor practice, may be a strike for an unlawful object. </w:t>
      </w:r>
      <w:r w:rsidRPr="00D07230">
        <w:rPr>
          <w:u w:val="single"/>
        </w:rPr>
        <w:t>For example, it is an unfair labor practice for an employer to discharge an employee for failure to make certain lawful payments to the union when there is no union security agreement in effect</w:t>
      </w:r>
      <w:r w:rsidRPr="00D07230">
        <w:rPr>
          <w:sz w:val="16"/>
        </w:rPr>
        <w:t xml:space="preserve"> (Section 8(a)(3)). A strike to compel an employer to do this would be a strike for an unlawful object and, therefore, an unlawful strike. Furthermore, Section 8(b)(4)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In any event, employees who participate in an unlawful strike may be discharged and are not entitled to reinstatement. </w:t>
      </w:r>
      <w:r w:rsidRPr="00897453">
        <w:rPr>
          <w:highlight w:val="yellow"/>
          <w:u w:val="single"/>
        </w:rPr>
        <w:t>Strikes unlawful because of timing</w:t>
      </w:r>
      <w:r w:rsidRPr="00D07230">
        <w:rPr>
          <w:u w:val="single"/>
        </w:rPr>
        <w:t xml:space="preserve">—Effect of no-strike contract. </w:t>
      </w:r>
      <w:r w:rsidRPr="00897453">
        <w:rPr>
          <w:highlight w:val="yellow"/>
          <w:u w:val="single"/>
        </w:rPr>
        <w:t>A strike that violates a no-strike</w:t>
      </w:r>
      <w:r w:rsidRPr="00D07230">
        <w:rPr>
          <w:u w:val="single"/>
        </w:rPr>
        <w:t xml:space="preserve"> provision</w:t>
      </w:r>
      <w:r w:rsidRPr="00D07230">
        <w:rPr>
          <w:sz w:val="16"/>
        </w:rPr>
        <w:t xml:space="preserve"> </w:t>
      </w:r>
      <w:r w:rsidRPr="00D07230">
        <w:rPr>
          <w:u w:val="single"/>
        </w:rPr>
        <w:t xml:space="preserve">of a </w:t>
      </w:r>
      <w:r w:rsidRPr="00897453">
        <w:rPr>
          <w:highlight w:val="yellow"/>
          <w:u w:val="single"/>
        </w:rPr>
        <w:t>contract is not protected</w:t>
      </w:r>
      <w:r w:rsidRPr="00D07230">
        <w:rPr>
          <w:u w:val="single"/>
        </w:rPr>
        <w:t xml:space="preserve"> </w:t>
      </w:r>
      <w:r w:rsidRPr="00D07230">
        <w:rPr>
          <w:sz w:val="16"/>
        </w:rPr>
        <w:t xml:space="preserve">by the Act, and the striking employees can be discharged or otherwise disciplined, unless the strike is called to protest certain kinds of unfair labor practices committed by the employer. It should be noted that not all refusals to work are considered strikes and thus violations of no-strike provisions. </w:t>
      </w:r>
      <w:r w:rsidRPr="00897453">
        <w:rPr>
          <w:highlight w:val="yellow"/>
          <w:u w:val="single"/>
        </w:rPr>
        <w:t>A walkout because of conditions abnormally dangerous to health</w:t>
      </w:r>
      <w:r w:rsidRPr="00D07230">
        <w:rPr>
          <w:u w:val="single"/>
        </w:rPr>
        <w:t>, such as a defective ventilation system in a spray-painting shop, has been held not to violate a no-strike provision.</w:t>
      </w:r>
      <w:r w:rsidRPr="00D07230">
        <w:rPr>
          <w:sz w:val="16"/>
        </w:rPr>
        <w:t xml:space="preserve"> Same—Strikes at end of contract period. Section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w:t>
      </w:r>
      <w:r w:rsidRPr="00897453">
        <w:rPr>
          <w:highlight w:val="yellow"/>
          <w:u w:val="single"/>
        </w:rPr>
        <w:t>Strikes unlawful because of misconduct</w:t>
      </w:r>
      <w:r w:rsidRPr="00D07230">
        <w:rPr>
          <w:sz w:val="16"/>
        </w:rPr>
        <w:t xml:space="preserve"> of strikers. Strikers who engage in serious misconduct </w:t>
      </w:r>
      <w:proofErr w:type="gramStart"/>
      <w:r w:rsidRPr="00D07230">
        <w:rPr>
          <w:sz w:val="16"/>
        </w:rPr>
        <w:t>in the course of</w:t>
      </w:r>
      <w:proofErr w:type="gramEnd"/>
      <w:r w:rsidRPr="00D07230">
        <w:rPr>
          <w:sz w:val="16"/>
        </w:rPr>
        <w:t xml:space="preserve"> a strike may be refused reinstatement to their former jobs. This applies to both economic strikers and unfair labor practice strikers. Serious misconduct has been held to include, among other things, </w:t>
      </w:r>
      <w:proofErr w:type="gramStart"/>
      <w:r w:rsidRPr="00D07230">
        <w:rPr>
          <w:sz w:val="16"/>
        </w:rPr>
        <w:t>violence</w:t>
      </w:r>
      <w:proofErr w:type="gramEnd"/>
      <w:r w:rsidRPr="00D07230">
        <w:rPr>
          <w:sz w:val="16"/>
        </w:rPr>
        <w:t xml:space="preserve"> and threats of violence. The U.S. Supreme Court has ruled that a “</w:t>
      </w:r>
      <w:proofErr w:type="spellStart"/>
      <w:r w:rsidRPr="00D07230">
        <w:rPr>
          <w:sz w:val="16"/>
        </w:rPr>
        <w:t>sitdown</w:t>
      </w:r>
      <w:proofErr w:type="spellEnd"/>
      <w:r w:rsidRPr="00D07230">
        <w:rPr>
          <w:sz w:val="16"/>
        </w:rPr>
        <w:t xml:space="preserve">” strike, when employees simply stay in the plant and refuse to work, thus depriving the owner of property, is not protected by the law. Examples of serious misconduct that could cause the employees involved to lose their right to reinstatement are: • Strikers </w:t>
      </w:r>
      <w:r w:rsidRPr="00897453">
        <w:rPr>
          <w:highlight w:val="yellow"/>
          <w:u w:val="single"/>
        </w:rPr>
        <w:t>physically blocking persons</w:t>
      </w:r>
      <w:r w:rsidRPr="00D07230">
        <w:rPr>
          <w:sz w:val="16"/>
        </w:rPr>
        <w:t xml:space="preserve"> from entering or leaving a struck plant. • Strikers </w:t>
      </w:r>
      <w:r w:rsidRPr="00897453">
        <w:rPr>
          <w:highlight w:val="yellow"/>
          <w:u w:val="single"/>
        </w:rPr>
        <w:t>threatening violence</w:t>
      </w:r>
      <w:r w:rsidRPr="00D07230">
        <w:rPr>
          <w:sz w:val="16"/>
        </w:rPr>
        <w:t xml:space="preserve"> against </w:t>
      </w:r>
      <w:proofErr w:type="spellStart"/>
      <w:r w:rsidRPr="00D07230">
        <w:rPr>
          <w:sz w:val="16"/>
        </w:rPr>
        <w:t>nonstriking</w:t>
      </w:r>
      <w:proofErr w:type="spellEnd"/>
      <w:r w:rsidRPr="00D07230">
        <w:rPr>
          <w:sz w:val="16"/>
        </w:rPr>
        <w:t xml:space="preserve"> employees. • Strikers </w:t>
      </w:r>
      <w:r w:rsidRPr="00897453">
        <w:rPr>
          <w:highlight w:val="yellow"/>
          <w:u w:val="single"/>
        </w:rPr>
        <w:t>attacking management</w:t>
      </w:r>
      <w:r w:rsidRPr="00D07230">
        <w:rPr>
          <w:sz w:val="16"/>
        </w:rPr>
        <w:t xml:space="preserve"> representatives.</w:t>
      </w:r>
    </w:p>
    <w:p w14:paraId="216027BA" w14:textId="77777777" w:rsidR="005864D2" w:rsidRPr="00D07230" w:rsidRDefault="005864D2" w:rsidP="005864D2">
      <w:pPr>
        <w:pStyle w:val="Heading4"/>
      </w:pPr>
      <w:r>
        <w:t>Covid makes organized strikes impossible</w:t>
      </w:r>
      <w:r w:rsidR="0044628C">
        <w:t>--</w:t>
      </w:r>
      <w:r>
        <w:t>status quo efforts are doomed to fail</w:t>
      </w:r>
      <w:r w:rsidRPr="00D07230">
        <w:t>, Gall 20</w:t>
      </w:r>
    </w:p>
    <w:p w14:paraId="216027BB" w14:textId="77777777" w:rsidR="005864D2" w:rsidRPr="00D07230" w:rsidRDefault="005864D2" w:rsidP="005864D2">
      <w:r w:rsidRPr="00D07230">
        <w:t>[Gregor Gall, 4-16-2020, "Right Now in the UK, Strikes Are Effectively Illegal", Tribune Magazine, https://tribunemag.co.uk/2020/04/right-now-in-the-uk-strikes-are-effectively-illegal, date accessed 10-24-2021] //Lex AT</w:t>
      </w:r>
    </w:p>
    <w:p w14:paraId="216027BC" w14:textId="77777777" w:rsidR="005864D2" w:rsidRPr="00760486" w:rsidRDefault="005864D2" w:rsidP="005864D2">
      <w:pPr>
        <w:rPr>
          <w:sz w:val="12"/>
        </w:rPr>
      </w:pPr>
      <w:proofErr w:type="gramStart"/>
      <w:r w:rsidRPr="00760486">
        <w:rPr>
          <w:sz w:val="12"/>
        </w:rPr>
        <w:t>At the moment</w:t>
      </w:r>
      <w:proofErr w:type="gramEnd"/>
      <w:r w:rsidRPr="00760486">
        <w:rPr>
          <w:sz w:val="12"/>
        </w:rPr>
        <w:t xml:space="preserve"> </w:t>
      </w:r>
      <w:r w:rsidRPr="00897453">
        <w:rPr>
          <w:rStyle w:val="StyleUnderline"/>
          <w:highlight w:val="yellow"/>
        </w:rPr>
        <w:t>in Britain</w:t>
      </w:r>
      <w:r w:rsidRPr="00D07230">
        <w:rPr>
          <w:rStyle w:val="StyleUnderline"/>
        </w:rPr>
        <w:t xml:space="preserve">, </w:t>
      </w:r>
      <w:r w:rsidRPr="00897453">
        <w:rPr>
          <w:rStyle w:val="StyleUnderline"/>
          <w:highlight w:val="yellow"/>
        </w:rPr>
        <w:t>there is no</w:t>
      </w:r>
      <w:r w:rsidRPr="00D07230">
        <w:rPr>
          <w:rStyle w:val="StyleUnderline"/>
        </w:rPr>
        <w:t xml:space="preserve"> lawful </w:t>
      </w:r>
      <w:r w:rsidRPr="00897453">
        <w:rPr>
          <w:rStyle w:val="StyleUnderline"/>
          <w:highlight w:val="yellow"/>
        </w:rPr>
        <w:t>right to strike</w:t>
      </w:r>
      <w:r w:rsidRPr="00760486">
        <w:rPr>
          <w:sz w:val="12"/>
        </w:rPr>
        <w:t xml:space="preserve"> or take industrial action. This is not because of a new anti-union law (which the Tories promised in their 2019 general election manifesto) or even because of an existing anti-union law (of which they are many). Instead, it is because </w:t>
      </w:r>
      <w:proofErr w:type="gramStart"/>
      <w:r w:rsidRPr="00897453">
        <w:rPr>
          <w:rStyle w:val="StyleUnderline"/>
          <w:highlight w:val="yellow"/>
        </w:rPr>
        <w:t>in</w:t>
      </w:r>
      <w:r w:rsidRPr="00D07230">
        <w:rPr>
          <w:rStyle w:val="StyleUnderline"/>
        </w:rPr>
        <w:t xml:space="preserve"> the midst of</w:t>
      </w:r>
      <w:proofErr w:type="gramEnd"/>
      <w:r w:rsidRPr="00D07230">
        <w:rPr>
          <w:rStyle w:val="StyleUnderline"/>
        </w:rPr>
        <w:t xml:space="preserve"> the </w:t>
      </w:r>
      <w:r w:rsidRPr="00897453">
        <w:rPr>
          <w:rStyle w:val="StyleUnderline"/>
          <w:highlight w:val="yellow"/>
        </w:rPr>
        <w:t>corona</w:t>
      </w:r>
      <w:r w:rsidRPr="00D07230">
        <w:rPr>
          <w:rStyle w:val="StyleUnderline"/>
        </w:rPr>
        <w:t xml:space="preserve">virus crisis, </w:t>
      </w:r>
      <w:r w:rsidRPr="00897453">
        <w:rPr>
          <w:rStyle w:val="StyleUnderline"/>
          <w:highlight w:val="yellow"/>
        </w:rPr>
        <w:t>the government</w:t>
      </w:r>
      <w:r w:rsidRPr="00D07230">
        <w:rPr>
          <w:rStyle w:val="StyleUnderline"/>
        </w:rPr>
        <w:t xml:space="preserve"> designated balloting </w:t>
      </w:r>
      <w:proofErr w:type="spellStart"/>
      <w:r w:rsidRPr="00D07230">
        <w:rPr>
          <w:rStyle w:val="StyleUnderline"/>
        </w:rPr>
        <w:t>organisations</w:t>
      </w:r>
      <w:proofErr w:type="spellEnd"/>
      <w:r w:rsidRPr="00760486">
        <w:rPr>
          <w:sz w:val="12"/>
        </w:rPr>
        <w:t xml:space="preserve"> like </w:t>
      </w:r>
      <w:proofErr w:type="spellStart"/>
      <w:r w:rsidRPr="00760486">
        <w:rPr>
          <w:sz w:val="12"/>
        </w:rPr>
        <w:t>Civica</w:t>
      </w:r>
      <w:proofErr w:type="spellEnd"/>
      <w:r w:rsidRPr="00760486">
        <w:rPr>
          <w:sz w:val="12"/>
        </w:rPr>
        <w:t xml:space="preserve"> Election Services (formerly Electoral Reform Services) </w:t>
      </w:r>
      <w:r w:rsidRPr="00D07230">
        <w:rPr>
          <w:rStyle w:val="StyleUnderline"/>
        </w:rPr>
        <w:t xml:space="preserve">are </w:t>
      </w:r>
      <w:r w:rsidRPr="00897453">
        <w:rPr>
          <w:rStyle w:val="StyleUnderline"/>
          <w:highlight w:val="yellow"/>
        </w:rPr>
        <w:t>no longer able to</w:t>
      </w:r>
      <w:r w:rsidRPr="00D07230">
        <w:rPr>
          <w:rStyle w:val="StyleUnderline"/>
        </w:rPr>
        <w:t xml:space="preserve"> take and </w:t>
      </w:r>
      <w:r w:rsidRPr="00897453">
        <w:rPr>
          <w:rStyle w:val="StyleUnderline"/>
          <w:highlight w:val="yellow"/>
        </w:rPr>
        <w:t>process</w:t>
      </w:r>
      <w:r w:rsidRPr="00D07230">
        <w:rPr>
          <w:rStyle w:val="StyleUnderline"/>
        </w:rPr>
        <w:t xml:space="preserve"> </w:t>
      </w:r>
      <w:r w:rsidRPr="00897453">
        <w:rPr>
          <w:rStyle w:val="StyleUnderline"/>
          <w:highlight w:val="yellow"/>
        </w:rPr>
        <w:t xml:space="preserve">requests </w:t>
      </w:r>
      <w:r w:rsidRPr="00D07230">
        <w:rPr>
          <w:rStyle w:val="StyleUnderline"/>
        </w:rPr>
        <w:t>from unions for ballots</w:t>
      </w:r>
      <w:r w:rsidRPr="00897453">
        <w:rPr>
          <w:rStyle w:val="StyleUnderline"/>
          <w:highlight w:val="yellow"/>
        </w:rPr>
        <w:t xml:space="preserve"> to </w:t>
      </w:r>
      <w:r w:rsidRPr="00D07230">
        <w:rPr>
          <w:rStyle w:val="StyleUnderline"/>
        </w:rPr>
        <w:t xml:space="preserve">be </w:t>
      </w:r>
      <w:proofErr w:type="spellStart"/>
      <w:r w:rsidRPr="00897453">
        <w:rPr>
          <w:rStyle w:val="StyleUnderline"/>
          <w:highlight w:val="yellow"/>
        </w:rPr>
        <w:t>organise</w:t>
      </w:r>
      <w:r w:rsidRPr="00D07230">
        <w:rPr>
          <w:rStyle w:val="StyleUnderline"/>
        </w:rPr>
        <w:t>d</w:t>
      </w:r>
      <w:proofErr w:type="spellEnd"/>
      <w:r w:rsidRPr="00760486">
        <w:rPr>
          <w:sz w:val="12"/>
        </w:rPr>
        <w:t xml:space="preserve">. </w:t>
      </w:r>
      <w:r w:rsidRPr="00897453">
        <w:rPr>
          <w:rStyle w:val="StyleUnderline"/>
          <w:highlight w:val="yellow"/>
        </w:rPr>
        <w:t>This is</w:t>
      </w:r>
      <w:r w:rsidRPr="00D07230">
        <w:rPr>
          <w:rStyle w:val="StyleUnderline"/>
        </w:rPr>
        <w:t xml:space="preserve"> because the </w:t>
      </w:r>
      <w:r w:rsidRPr="00897453">
        <w:rPr>
          <w:rStyle w:val="StyleUnderline"/>
          <w:highlight w:val="yellow"/>
        </w:rPr>
        <w:t>ballots are postal</w:t>
      </w:r>
      <w:r w:rsidRPr="00D07230">
        <w:rPr>
          <w:rStyle w:val="StyleUnderline"/>
        </w:rPr>
        <w:t xml:space="preserve"> ballots</w:t>
      </w:r>
      <w:r w:rsidRPr="00760486">
        <w:rPr>
          <w:sz w:val="12"/>
        </w:rPr>
        <w:t xml:space="preserve">. </w:t>
      </w:r>
      <w:r w:rsidRPr="00D07230">
        <w:rPr>
          <w:rStyle w:val="StyleUnderline"/>
        </w:rPr>
        <w:t xml:space="preserve">They are </w:t>
      </w:r>
      <w:r w:rsidRPr="00897453">
        <w:rPr>
          <w:rStyle w:val="StyleUnderline"/>
          <w:highlight w:val="yellow"/>
        </w:rPr>
        <w:t>mandatory under the Trade Union Act</w:t>
      </w:r>
      <w:r w:rsidRPr="00D07230">
        <w:rPr>
          <w:rStyle w:val="StyleUnderline"/>
        </w:rPr>
        <w:t xml:space="preserve"> 1984 and the only form they can take is the postal form</w:t>
      </w:r>
      <w:r w:rsidRPr="00760486">
        <w:rPr>
          <w:sz w:val="12"/>
        </w:rPr>
        <w:t xml:space="preserve">. </w:t>
      </w:r>
      <w:r w:rsidRPr="00D07230">
        <w:rPr>
          <w:rStyle w:val="StyleUnderline"/>
        </w:rPr>
        <w:t xml:space="preserve">The ballot papers </w:t>
      </w:r>
      <w:proofErr w:type="gramStart"/>
      <w:r w:rsidRPr="00D07230">
        <w:rPr>
          <w:rStyle w:val="StyleUnderline"/>
        </w:rPr>
        <w:t>have to</w:t>
      </w:r>
      <w:proofErr w:type="gramEnd"/>
      <w:r w:rsidRPr="00D07230">
        <w:rPr>
          <w:rStyle w:val="StyleUnderline"/>
        </w:rPr>
        <w:t xml:space="preserve"> be </w:t>
      </w:r>
      <w:proofErr w:type="spellStart"/>
      <w:r w:rsidRPr="00D07230">
        <w:rPr>
          <w:rStyle w:val="StyleUnderline"/>
        </w:rPr>
        <w:t>despatched</w:t>
      </w:r>
      <w:proofErr w:type="spellEnd"/>
      <w:r w:rsidRPr="00D07230">
        <w:rPr>
          <w:rStyle w:val="StyleUnderline"/>
        </w:rPr>
        <w:t xml:space="preserve"> to home addresses of union members, filled in, posted back, opened, counted and then the result verified</w:t>
      </w:r>
      <w:r w:rsidRPr="00760486">
        <w:rPr>
          <w:sz w:val="12"/>
        </w:rPr>
        <w:t xml:space="preserve">. But at this moment, those balloting </w:t>
      </w:r>
      <w:proofErr w:type="spellStart"/>
      <w:r w:rsidRPr="00760486">
        <w:rPr>
          <w:sz w:val="12"/>
        </w:rPr>
        <w:t>organisations</w:t>
      </w:r>
      <w:proofErr w:type="spellEnd"/>
      <w:r w:rsidRPr="00760486">
        <w:rPr>
          <w:sz w:val="12"/>
        </w:rPr>
        <w:t xml:space="preserve"> are following government advice on the safety for employees in terms of social distancing and public safety. This situation has gone on for </w:t>
      </w:r>
      <w:proofErr w:type="gramStart"/>
      <w:r w:rsidRPr="00760486">
        <w:rPr>
          <w:sz w:val="12"/>
        </w:rPr>
        <w:t>a number of</w:t>
      </w:r>
      <w:proofErr w:type="gramEnd"/>
      <w:r w:rsidRPr="00760486">
        <w:rPr>
          <w:sz w:val="12"/>
        </w:rPr>
        <w:t xml:space="preserve"> weeks. </w:t>
      </w:r>
      <w:r w:rsidRPr="00897453">
        <w:rPr>
          <w:rStyle w:val="StyleUnderline"/>
          <w:highlight w:val="yellow"/>
        </w:rPr>
        <w:t>This</w:t>
      </w:r>
      <w:r w:rsidRPr="00D07230">
        <w:rPr>
          <w:rStyle w:val="StyleUnderline"/>
        </w:rPr>
        <w:t xml:space="preserve"> bizarre </w:t>
      </w:r>
      <w:r w:rsidRPr="00897453">
        <w:rPr>
          <w:rStyle w:val="StyleUnderline"/>
          <w:highlight w:val="yellow"/>
        </w:rPr>
        <w:t>situation is</w:t>
      </w:r>
      <w:r w:rsidRPr="00D07230">
        <w:rPr>
          <w:rStyle w:val="StyleUnderline"/>
        </w:rPr>
        <w:t xml:space="preserve"> entirely </w:t>
      </w:r>
      <w:r w:rsidRPr="00897453">
        <w:rPr>
          <w:rStyle w:val="StyleUnderline"/>
          <w:highlight w:val="yellow"/>
        </w:rPr>
        <w:t>unnecessary</w:t>
      </w:r>
      <w:r w:rsidRPr="00760486">
        <w:rPr>
          <w:sz w:val="12"/>
        </w:rPr>
        <w:t xml:space="preserve">. When the last round of trade union laws were being drawn up, </w:t>
      </w:r>
      <w:r w:rsidRPr="00D07230">
        <w:rPr>
          <w:rStyle w:val="StyleUnderline"/>
        </w:rPr>
        <w:t xml:space="preserve">trade </w:t>
      </w:r>
      <w:r w:rsidRPr="00897453">
        <w:rPr>
          <w:rStyle w:val="StyleUnderline"/>
          <w:highlight w:val="yellow"/>
        </w:rPr>
        <w:t>unions</w:t>
      </w:r>
      <w:r w:rsidRPr="00D07230">
        <w:rPr>
          <w:rStyle w:val="StyleUnderline"/>
        </w:rPr>
        <w:t xml:space="preserve"> </w:t>
      </w:r>
      <w:r w:rsidRPr="00897453">
        <w:rPr>
          <w:rStyle w:val="StyleUnderline"/>
          <w:highlight w:val="yellow"/>
        </w:rPr>
        <w:t>specifically requested</w:t>
      </w:r>
      <w:r w:rsidRPr="00D07230">
        <w:rPr>
          <w:rStyle w:val="StyleUnderline"/>
        </w:rPr>
        <w:t xml:space="preserve"> that</w:t>
      </w:r>
      <w:r>
        <w:rPr>
          <w:rStyle w:val="StyleUnderline"/>
        </w:rPr>
        <w:t xml:space="preserve"> </w:t>
      </w:r>
      <w:hyperlink r:id="rId41" w:history="1">
        <w:r w:rsidRPr="00D07230">
          <w:rPr>
            <w:rStyle w:val="StyleUnderline"/>
          </w:rPr>
          <w:t xml:space="preserve">provisions </w:t>
        </w:r>
        <w:r w:rsidRPr="00897453">
          <w:rPr>
            <w:rStyle w:val="StyleUnderline"/>
            <w:highlight w:val="yellow"/>
          </w:rPr>
          <w:t>for electronic voting</w:t>
        </w:r>
      </w:hyperlink>
      <w:r>
        <w:rPr>
          <w:rStyle w:val="StyleUnderline"/>
        </w:rPr>
        <w:t xml:space="preserve"> </w:t>
      </w:r>
      <w:r w:rsidRPr="00D07230">
        <w:rPr>
          <w:rStyle w:val="StyleUnderline"/>
        </w:rPr>
        <w:t>be included</w:t>
      </w:r>
      <w:r w:rsidRPr="00760486">
        <w:rPr>
          <w:sz w:val="12"/>
        </w:rPr>
        <w:t xml:space="preserve"> in the bill. </w:t>
      </w:r>
      <w:r w:rsidRPr="00897453">
        <w:rPr>
          <w:rStyle w:val="StyleUnderline"/>
          <w:highlight w:val="yellow"/>
        </w:rPr>
        <w:t>In</w:t>
      </w:r>
      <w:r w:rsidRPr="00D07230">
        <w:rPr>
          <w:rStyle w:val="StyleUnderline"/>
        </w:rPr>
        <w:t xml:space="preserve"> the </w:t>
      </w:r>
      <w:r w:rsidRPr="00897453">
        <w:rPr>
          <w:rStyle w:val="StyleUnderline"/>
          <w:highlight w:val="yellow"/>
        </w:rPr>
        <w:t>years</w:t>
      </w:r>
      <w:r w:rsidRPr="00D07230">
        <w:rPr>
          <w:rStyle w:val="StyleUnderline"/>
        </w:rPr>
        <w:t xml:space="preserve"> since, </w:t>
      </w:r>
      <w:r w:rsidRPr="00897453">
        <w:rPr>
          <w:rStyle w:val="StyleUnderline"/>
          <w:highlight w:val="yellow"/>
        </w:rPr>
        <w:t>those</w:t>
      </w:r>
      <w:r w:rsidRPr="00D07230">
        <w:rPr>
          <w:rStyle w:val="StyleUnderline"/>
        </w:rPr>
        <w:t xml:space="preserve"> </w:t>
      </w:r>
      <w:r w:rsidRPr="00897453">
        <w:rPr>
          <w:rStyle w:val="StyleUnderline"/>
          <w:highlight w:val="yellow"/>
        </w:rPr>
        <w:t>calls</w:t>
      </w:r>
      <w:r w:rsidRPr="00D07230">
        <w:rPr>
          <w:rStyle w:val="StyleUnderline"/>
        </w:rPr>
        <w:t xml:space="preserve"> have </w:t>
      </w:r>
      <w:r w:rsidRPr="00897453">
        <w:rPr>
          <w:rStyle w:val="StyleUnderline"/>
          <w:highlight w:val="yellow"/>
        </w:rPr>
        <w:t>continued</w:t>
      </w:r>
      <w:r w:rsidRPr="00D07230">
        <w:rPr>
          <w:rStyle w:val="StyleUnderline"/>
        </w:rPr>
        <w:t xml:space="preserve"> – but </w:t>
      </w:r>
      <w:r w:rsidRPr="00897453">
        <w:rPr>
          <w:rStyle w:val="StyleUnderline"/>
          <w:highlight w:val="yellow"/>
        </w:rPr>
        <w:t>without success</w:t>
      </w:r>
      <w:r w:rsidRPr="00760486">
        <w:rPr>
          <w:sz w:val="12"/>
        </w:rPr>
        <w:t xml:space="preserve">. Electronic voting would still involve some element of risk to the employees of the balloting </w:t>
      </w:r>
      <w:proofErr w:type="spellStart"/>
      <w:r w:rsidRPr="00760486">
        <w:rPr>
          <w:sz w:val="12"/>
        </w:rPr>
        <w:t>organisations</w:t>
      </w:r>
      <w:proofErr w:type="spellEnd"/>
      <w:r w:rsidRPr="00760486">
        <w:rPr>
          <w:sz w:val="12"/>
        </w:rPr>
        <w:t xml:space="preserve"> (given that they would still have to work together to some degree), but the level of contact would be much lower. A small number of employees could work at distance from each other to send out and collate the returns. </w:t>
      </w:r>
      <w:proofErr w:type="spellStart"/>
      <w:r w:rsidRPr="00760486">
        <w:rPr>
          <w:sz w:val="12"/>
        </w:rPr>
        <w:t>Organisations</w:t>
      </w:r>
      <w:proofErr w:type="spellEnd"/>
      <w:r w:rsidRPr="00760486">
        <w:rPr>
          <w:sz w:val="12"/>
        </w:rPr>
        <w:t xml:space="preserve"> like </w:t>
      </w:r>
      <w:proofErr w:type="spellStart"/>
      <w:r w:rsidRPr="00760486">
        <w:rPr>
          <w:sz w:val="12"/>
        </w:rPr>
        <w:t>Civica</w:t>
      </w:r>
      <w:proofErr w:type="spellEnd"/>
      <w:r w:rsidRPr="00760486">
        <w:rPr>
          <w:sz w:val="12"/>
        </w:rPr>
        <w:t xml:space="preserve"> conduct electronic balloting and have done so for nearly twenty years for a variety of </w:t>
      </w:r>
      <w:proofErr w:type="spellStart"/>
      <w:r w:rsidRPr="00760486">
        <w:rPr>
          <w:sz w:val="12"/>
        </w:rPr>
        <w:t>organisations</w:t>
      </w:r>
      <w:proofErr w:type="spellEnd"/>
      <w:r w:rsidRPr="00760486">
        <w:rPr>
          <w:sz w:val="12"/>
        </w:rPr>
        <w:t xml:space="preserve">. But even though the government commissioned its own review in 2017 into the feasibility of using electronic balloting for strikes and industrial action ballots, the recommendation from the review to conduct a pilot study to test feasibility has not been taken up. Consequently, </w:t>
      </w:r>
      <w:r w:rsidRPr="00897453">
        <w:rPr>
          <w:highlight w:val="yellow"/>
          <w:u w:val="single"/>
        </w:rPr>
        <w:t>this means</w:t>
      </w:r>
      <w:r w:rsidRPr="00760486">
        <w:rPr>
          <w:u w:val="single"/>
        </w:rPr>
        <w:t xml:space="preserve"> that </w:t>
      </w:r>
      <w:proofErr w:type="gramStart"/>
      <w:r w:rsidRPr="00897453">
        <w:rPr>
          <w:highlight w:val="yellow"/>
          <w:u w:val="single"/>
        </w:rPr>
        <w:t>all</w:t>
      </w:r>
      <w:r w:rsidRPr="00760486">
        <w:rPr>
          <w:u w:val="single"/>
        </w:rPr>
        <w:t xml:space="preserve"> of</w:t>
      </w:r>
      <w:proofErr w:type="gramEnd"/>
      <w:r w:rsidRPr="00760486">
        <w:rPr>
          <w:u w:val="single"/>
        </w:rPr>
        <w:t xml:space="preserve"> the fifty or </w:t>
      </w:r>
      <w:r w:rsidRPr="00897453">
        <w:rPr>
          <w:highlight w:val="yellow"/>
          <w:u w:val="single"/>
        </w:rPr>
        <w:t>strikes</w:t>
      </w:r>
      <w:r w:rsidRPr="00760486">
        <w:rPr>
          <w:u w:val="single"/>
        </w:rPr>
        <w:t xml:space="preserve"> so far </w:t>
      </w:r>
      <w:r w:rsidRPr="00897453">
        <w:rPr>
          <w:highlight w:val="yellow"/>
          <w:u w:val="single"/>
        </w:rPr>
        <w:t>in</w:t>
      </w:r>
      <w:r w:rsidRPr="00760486">
        <w:rPr>
          <w:u w:val="single"/>
        </w:rPr>
        <w:t xml:space="preserve"> response to </w:t>
      </w:r>
      <w:r w:rsidRPr="00897453">
        <w:rPr>
          <w:highlight w:val="yellow"/>
          <w:u w:val="single"/>
        </w:rPr>
        <w:t>corona</w:t>
      </w:r>
      <w:r w:rsidRPr="00760486">
        <w:rPr>
          <w:u w:val="single"/>
        </w:rPr>
        <w:t xml:space="preserve">virus issues in the </w:t>
      </w:r>
      <w:r w:rsidRPr="00760486">
        <w:rPr>
          <w:u w:val="single"/>
        </w:rPr>
        <w:lastRenderedPageBreak/>
        <w:t xml:space="preserve">workplace (over social distancing, personal protective equipment, washing facilities and so on) </w:t>
      </w:r>
      <w:r w:rsidRPr="00897453">
        <w:rPr>
          <w:highlight w:val="yellow"/>
          <w:u w:val="single"/>
        </w:rPr>
        <w:t>have</w:t>
      </w:r>
      <w:r w:rsidRPr="00760486">
        <w:rPr>
          <w:u w:val="single"/>
        </w:rPr>
        <w:t xml:space="preserve"> been unofficial strikes and have probably also </w:t>
      </w:r>
      <w:r w:rsidRPr="00897453">
        <w:rPr>
          <w:highlight w:val="yellow"/>
          <w:u w:val="single"/>
        </w:rPr>
        <w:t>been unlawful</w:t>
      </w:r>
      <w:r w:rsidRPr="00760486">
        <w:rPr>
          <w:sz w:val="12"/>
        </w:rPr>
        <w:t xml:space="preserve">. There is a little bit of ambiguity here. Workers can invoke the safe work protocol if they believe, under the Management of Health and Safety at Work Regulations 1999, that their work situation represents a threat of ‘serious or imminent danger’ to their safety. This entitles workers to remove themselves to a place of safety. But in the cases of these walkouts, employers have, of course, protested that their employees were not unsafe. Unions like the Communication Workers Union (CWU) and the Rail, Maritime and Transport (RMT) union have not only pledged support for their members walking out in these </w:t>
      </w:r>
      <w:proofErr w:type="gramStart"/>
      <w:r w:rsidRPr="00760486">
        <w:rPr>
          <w:sz w:val="12"/>
        </w:rPr>
        <w:t>situations, but</w:t>
      </w:r>
      <w:proofErr w:type="gramEnd"/>
      <w:r w:rsidRPr="00760486">
        <w:rPr>
          <w:sz w:val="12"/>
        </w:rPr>
        <w:t xml:space="preserve"> issued guidance to say that their members should pursue that course of action in a number of circumstances. However, that does not mean that any of the walkouts have been declared as official disputes because to do so could mean unions being found in contempt of court and fined if employers won injunctions against them for </w:t>
      </w:r>
      <w:proofErr w:type="gramStart"/>
      <w:r w:rsidRPr="00760486">
        <w:rPr>
          <w:sz w:val="12"/>
        </w:rPr>
        <w:t>taking action</w:t>
      </w:r>
      <w:proofErr w:type="gramEnd"/>
      <w:r w:rsidRPr="00760486">
        <w:rPr>
          <w:sz w:val="12"/>
        </w:rPr>
        <w:t xml:space="preserve"> </w:t>
      </w:r>
      <w:r w:rsidRPr="00897453">
        <w:rPr>
          <w:highlight w:val="yellow"/>
          <w:u w:val="single"/>
        </w:rPr>
        <w:t>without a ballot</w:t>
      </w:r>
      <w:r w:rsidRPr="00760486">
        <w:rPr>
          <w:u w:val="single"/>
        </w:rPr>
        <w:t xml:space="preserve">. And the </w:t>
      </w:r>
      <w:r w:rsidRPr="00897453">
        <w:rPr>
          <w:highlight w:val="yellow"/>
          <w:u w:val="single"/>
        </w:rPr>
        <w:t>fines</w:t>
      </w:r>
      <w:r w:rsidRPr="00760486">
        <w:rPr>
          <w:u w:val="single"/>
        </w:rPr>
        <w:t xml:space="preserve"> can be </w:t>
      </w:r>
      <w:r w:rsidRPr="00897453">
        <w:rPr>
          <w:highlight w:val="yellow"/>
          <w:u w:val="single"/>
        </w:rPr>
        <w:t>steep</w:t>
      </w:r>
      <w:r w:rsidRPr="00760486">
        <w:rPr>
          <w:sz w:val="12"/>
        </w:rPr>
        <w:t xml:space="preserve">. But even if balloting for industrial action was to take place electronically </w:t>
      </w:r>
      <w:proofErr w:type="gramStart"/>
      <w:r w:rsidRPr="00760486">
        <w:rPr>
          <w:sz w:val="12"/>
        </w:rPr>
        <w:t>at the moment</w:t>
      </w:r>
      <w:proofErr w:type="gramEnd"/>
      <w:r w:rsidRPr="00760486">
        <w:rPr>
          <w:sz w:val="12"/>
        </w:rPr>
        <w:t xml:space="preserve">, this would not resolve the legal grey area. The process of balloting also requires that, for example, advance notice (14 days) is given to employers about when the action </w:t>
      </w:r>
      <w:proofErr w:type="gramStart"/>
      <w:r w:rsidRPr="00760486">
        <w:rPr>
          <w:sz w:val="12"/>
        </w:rPr>
        <w:t>will take</w:t>
      </w:r>
      <w:proofErr w:type="gramEnd"/>
      <w:r w:rsidRPr="00760486">
        <w:rPr>
          <w:sz w:val="12"/>
        </w:rPr>
        <w:t xml:space="preserve"> place, who will take it and where it will be held. </w:t>
      </w:r>
      <w:r w:rsidRPr="00897453">
        <w:rPr>
          <w:highlight w:val="yellow"/>
          <w:u w:val="single"/>
        </w:rPr>
        <w:t xml:space="preserve">In situations of critical </w:t>
      </w:r>
      <w:r w:rsidRPr="00760486">
        <w:rPr>
          <w:u w:val="single"/>
        </w:rPr>
        <w:t xml:space="preserve">health and </w:t>
      </w:r>
      <w:r w:rsidRPr="00897453">
        <w:rPr>
          <w:highlight w:val="yellow"/>
          <w:u w:val="single"/>
        </w:rPr>
        <w:t>safety concerns</w:t>
      </w:r>
      <w:r w:rsidRPr="00760486">
        <w:rPr>
          <w:u w:val="single"/>
        </w:rPr>
        <w:t xml:space="preserve"> – like those faced by many workers during the current coronavirus crisis – </w:t>
      </w:r>
      <w:r w:rsidRPr="00897453">
        <w:rPr>
          <w:highlight w:val="yellow"/>
          <w:u w:val="single"/>
        </w:rPr>
        <w:t>workers need</w:t>
      </w:r>
      <w:r w:rsidRPr="00760486">
        <w:rPr>
          <w:u w:val="single"/>
        </w:rPr>
        <w:t xml:space="preserve"> to be able to walkout immediately and with the </w:t>
      </w:r>
      <w:r w:rsidRPr="00897453">
        <w:rPr>
          <w:highlight w:val="yellow"/>
          <w:u w:val="single"/>
        </w:rPr>
        <w:t>full</w:t>
      </w:r>
      <w:r w:rsidRPr="00760486">
        <w:rPr>
          <w:u w:val="single"/>
        </w:rPr>
        <w:t xml:space="preserve"> </w:t>
      </w:r>
      <w:r w:rsidRPr="00897453">
        <w:rPr>
          <w:highlight w:val="yellow"/>
          <w:u w:val="single"/>
        </w:rPr>
        <w:t>protection</w:t>
      </w:r>
      <w:r w:rsidRPr="00760486">
        <w:rPr>
          <w:u w:val="single"/>
        </w:rPr>
        <w:t xml:space="preserve"> of the law. At present, they enjoy no such rights</w:t>
      </w:r>
      <w:r w:rsidRPr="00760486">
        <w:rPr>
          <w:sz w:val="12"/>
        </w:rPr>
        <w:t xml:space="preserve">. But what about union members wanting to take strike or industrial action to defend and advance their terms and conditions of employment? The month of April is the traditional date for the settlement of annual pay awards determined by collective bargaining. This has serious and immediate implications. Due to the ongoing lockdown, </w:t>
      </w:r>
      <w:r w:rsidRPr="00897453">
        <w:rPr>
          <w:highlight w:val="yellow"/>
          <w:u w:val="single"/>
        </w:rPr>
        <w:t>union members</w:t>
      </w:r>
      <w:r w:rsidRPr="00760486">
        <w:rPr>
          <w:u w:val="single"/>
        </w:rPr>
        <w:t xml:space="preserve"> subject to these collective bargaining agreements </w:t>
      </w:r>
      <w:r w:rsidRPr="00897453">
        <w:rPr>
          <w:highlight w:val="yellow"/>
          <w:u w:val="single"/>
        </w:rPr>
        <w:t>have</w:t>
      </w:r>
      <w:r w:rsidRPr="00760486">
        <w:rPr>
          <w:u w:val="single"/>
        </w:rPr>
        <w:t xml:space="preserve"> effectively </w:t>
      </w:r>
      <w:r w:rsidRPr="00897453">
        <w:rPr>
          <w:highlight w:val="yellow"/>
          <w:u w:val="single"/>
        </w:rPr>
        <w:t>no recourse to</w:t>
      </w:r>
      <w:r w:rsidRPr="00760486">
        <w:rPr>
          <w:u w:val="single"/>
        </w:rPr>
        <w:t xml:space="preserve"> take </w:t>
      </w:r>
      <w:r w:rsidRPr="00897453">
        <w:rPr>
          <w:highlight w:val="yellow"/>
          <w:u w:val="single"/>
        </w:rPr>
        <w:t>lawful</w:t>
      </w:r>
      <w:r w:rsidRPr="00760486">
        <w:rPr>
          <w:u w:val="single"/>
        </w:rPr>
        <w:t xml:space="preserve"> industrial </w:t>
      </w:r>
      <w:r w:rsidRPr="00897453">
        <w:rPr>
          <w:highlight w:val="yellow"/>
          <w:u w:val="single"/>
        </w:rPr>
        <w:t>action to create</w:t>
      </w:r>
      <w:r w:rsidRPr="00760486">
        <w:rPr>
          <w:u w:val="single"/>
        </w:rPr>
        <w:t xml:space="preserve"> the </w:t>
      </w:r>
      <w:r w:rsidRPr="00897453">
        <w:rPr>
          <w:highlight w:val="yellow"/>
          <w:u w:val="single"/>
        </w:rPr>
        <w:t>leverage needed to</w:t>
      </w:r>
      <w:r w:rsidRPr="00760486">
        <w:rPr>
          <w:u w:val="single"/>
        </w:rPr>
        <w:t xml:space="preserve"> win their demands in pay </w:t>
      </w:r>
      <w:r w:rsidRPr="00897453">
        <w:rPr>
          <w:highlight w:val="yellow"/>
          <w:u w:val="single"/>
        </w:rPr>
        <w:t>negotiations</w:t>
      </w:r>
      <w:r w:rsidRPr="00760486">
        <w:rPr>
          <w:u w:val="single"/>
        </w:rPr>
        <w:t>. That is the reality of Britain’s draconian anti-union laws.</w:t>
      </w:r>
      <w:r w:rsidRPr="00760486">
        <w:rPr>
          <w:sz w:val="12"/>
        </w:rPr>
        <w:t xml:space="preserve"> All this points towards the need for the repeal of the anti-union laws. This means not just the Trade Union Act 2016, which increased the thresholds of support needed in a ballot, but much broader changes which must include a positive right to strike codified in law for workers.</w:t>
      </w:r>
    </w:p>
    <w:p w14:paraId="216027BD" w14:textId="77777777" w:rsidR="005864D2" w:rsidRDefault="005864D2" w:rsidP="005864D2">
      <w:pPr>
        <w:rPr>
          <w:sz w:val="16"/>
        </w:rPr>
      </w:pPr>
    </w:p>
    <w:p w14:paraId="216027BE" w14:textId="77777777" w:rsidR="005864D2" w:rsidRDefault="005864D2" w:rsidP="005864D2">
      <w:pPr>
        <w:pStyle w:val="Heading3"/>
      </w:pPr>
      <w:r>
        <w:lastRenderedPageBreak/>
        <w:t>Framework</w:t>
      </w:r>
    </w:p>
    <w:p w14:paraId="216027BF" w14:textId="77777777" w:rsidR="005864D2" w:rsidRPr="000823D8" w:rsidRDefault="005864D2" w:rsidP="005864D2">
      <w:pPr>
        <w:pStyle w:val="Heading4"/>
      </w:pPr>
      <w:r>
        <w:t xml:space="preserve">The standard is maximizing expected </w:t>
      </w:r>
      <w:proofErr w:type="spellStart"/>
      <w:r>
        <w:t>well being</w:t>
      </w:r>
      <w:proofErr w:type="spellEnd"/>
      <w:r>
        <w:t xml:space="preserve"> or saving lives.</w:t>
      </w:r>
    </w:p>
    <w:p w14:paraId="216027C0" w14:textId="77777777" w:rsidR="005864D2" w:rsidRPr="00317401" w:rsidRDefault="005864D2" w:rsidP="005864D2">
      <w:pPr>
        <w:pStyle w:val="Heading4"/>
      </w:pPr>
      <w:r>
        <w:t xml:space="preserve">1] </w:t>
      </w:r>
      <w:r w:rsidRPr="00317401">
        <w:t xml:space="preserve">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14:paraId="216027C1" w14:textId="77777777" w:rsidR="005864D2" w:rsidRPr="00317401" w:rsidRDefault="005864D2" w:rsidP="005864D2">
      <w:pPr>
        <w:rPr>
          <w:rStyle w:val="Style13ptBold"/>
          <w:rFonts w:asciiTheme="majorHAnsi" w:hAnsiTheme="majorHAnsi" w:cstheme="majorHAnsi"/>
        </w:rPr>
      </w:pPr>
      <w:r w:rsidRPr="00317401">
        <w:rPr>
          <w:rStyle w:val="Style13ptBold"/>
          <w:rFonts w:asciiTheme="majorHAnsi" w:hAnsiTheme="majorHAnsi" w:cstheme="majorHAnsi"/>
        </w:rPr>
        <w:t>Blum et al. 18</w:t>
      </w:r>
    </w:p>
    <w:p w14:paraId="216027C2" w14:textId="77777777" w:rsidR="005864D2" w:rsidRPr="00317401" w:rsidRDefault="005864D2" w:rsidP="005864D2">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w:t>
      </w:r>
      <w:proofErr w:type="spellStart"/>
      <w:r w:rsidRPr="00317401">
        <w:rPr>
          <w:rFonts w:asciiTheme="majorHAnsi" w:hAnsiTheme="majorHAnsi" w:cstheme="majorHAnsi"/>
          <w:sz w:val="16"/>
          <w:szCs w:val="16"/>
        </w:rPr>
        <w:t>Boonshoft</w:t>
      </w:r>
      <w:proofErr w:type="spellEnd"/>
      <w:r w:rsidRPr="00317401">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17401">
        <w:rPr>
          <w:rFonts w:asciiTheme="majorHAnsi" w:hAnsiTheme="majorHAnsi" w:cstheme="majorHAnsi"/>
          <w:sz w:val="16"/>
          <w:szCs w:val="16"/>
        </w:rPr>
        <w:t>Geneus</w:t>
      </w:r>
      <w:proofErr w:type="spellEnd"/>
      <w:r w:rsidRPr="00317401">
        <w:rPr>
          <w:rFonts w:asciiTheme="majorHAnsi" w:hAnsiTheme="majorHAnsi" w:cstheme="majorHAnsi"/>
          <w:sz w:val="16"/>
          <w:szCs w:val="16"/>
        </w:rPr>
        <w:t xml:space="preserve"> Health LLC, San Antonio, TX, USA 6Department of Addiction Research &amp; Therapy, </w:t>
      </w:r>
      <w:proofErr w:type="spellStart"/>
      <w:r w:rsidRPr="00317401">
        <w:rPr>
          <w:rFonts w:asciiTheme="majorHAnsi" w:hAnsiTheme="majorHAnsi" w:cstheme="majorHAnsi"/>
          <w:sz w:val="16"/>
          <w:szCs w:val="16"/>
        </w:rPr>
        <w:t>Nupathways</w:t>
      </w:r>
      <w:proofErr w:type="spellEnd"/>
      <w:r w:rsidRPr="00317401">
        <w:rPr>
          <w:rFonts w:asciiTheme="majorHAnsi" w:hAnsiTheme="majorHAnsi" w:cstheme="majorHAnsi"/>
          <w:sz w:val="16"/>
          <w:szCs w:val="16"/>
        </w:rPr>
        <w:t xml:space="preserve"> Inc., </w:t>
      </w:r>
      <w:proofErr w:type="spellStart"/>
      <w:r w:rsidRPr="00317401">
        <w:rPr>
          <w:rFonts w:asciiTheme="majorHAnsi" w:hAnsiTheme="majorHAnsi" w:cstheme="majorHAnsi"/>
          <w:sz w:val="16"/>
          <w:szCs w:val="16"/>
        </w:rPr>
        <w:t>Innsbrook</w:t>
      </w:r>
      <w:proofErr w:type="spellEnd"/>
      <w:r w:rsidRPr="00317401">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17401">
        <w:rPr>
          <w:rFonts w:asciiTheme="majorHAnsi" w:hAnsiTheme="majorHAnsi" w:cstheme="majorHAnsi"/>
          <w:sz w:val="16"/>
          <w:szCs w:val="16"/>
        </w:rPr>
        <w:t>Eötvös</w:t>
      </w:r>
      <w:proofErr w:type="spellEnd"/>
      <w:r w:rsidRPr="00317401">
        <w:rPr>
          <w:rFonts w:asciiTheme="majorHAnsi" w:hAnsiTheme="majorHAnsi" w:cstheme="majorHAnsi"/>
          <w:sz w:val="16"/>
          <w:szCs w:val="16"/>
        </w:rPr>
        <w:t xml:space="preserve"> </w:t>
      </w:r>
      <w:proofErr w:type="spellStart"/>
      <w:r w:rsidRPr="00317401">
        <w:rPr>
          <w:rFonts w:asciiTheme="majorHAnsi" w:hAnsiTheme="majorHAnsi" w:cstheme="majorHAnsi"/>
          <w:sz w:val="16"/>
          <w:szCs w:val="16"/>
        </w:rPr>
        <w:t>Loránd</w:t>
      </w:r>
      <w:proofErr w:type="spellEnd"/>
      <w:r w:rsidRPr="00317401">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317401">
        <w:rPr>
          <w:rFonts w:asciiTheme="majorHAnsi" w:hAnsiTheme="majorHAnsi" w:cstheme="majorHAnsi"/>
          <w:sz w:val="16"/>
          <w:szCs w:val="16"/>
        </w:rPr>
        <w:t>Lederach</w:t>
      </w:r>
      <w:proofErr w:type="spellEnd"/>
      <w:r w:rsidRPr="00317401">
        <w:rPr>
          <w:rFonts w:asciiTheme="majorHAnsi" w:hAnsiTheme="majorHAnsi" w:cstheme="majorHAnsi"/>
          <w:sz w:val="16"/>
          <w:szCs w:val="16"/>
        </w:rPr>
        <w:t xml:space="preserve">, PA., USA 12National Human Genome Center at Howard University, Washington, DC., USA, Marjorie </w:t>
      </w:r>
      <w:proofErr w:type="spellStart"/>
      <w:r w:rsidRPr="00317401">
        <w:rPr>
          <w:rFonts w:asciiTheme="majorHAnsi" w:hAnsiTheme="majorHAnsi" w:cstheme="majorHAnsi"/>
          <w:sz w:val="16"/>
          <w:szCs w:val="16"/>
        </w:rPr>
        <w:t>Gondré</w:t>
      </w:r>
      <w:proofErr w:type="spellEnd"/>
      <w:r w:rsidRPr="00317401">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17401">
        <w:rPr>
          <w:rFonts w:asciiTheme="majorHAnsi" w:hAnsiTheme="majorHAnsi" w:cstheme="majorHAnsi"/>
          <w:sz w:val="16"/>
          <w:szCs w:val="16"/>
        </w:rPr>
        <w:t>Modestino</w:t>
      </w:r>
      <w:proofErr w:type="spellEnd"/>
      <w:r w:rsidRPr="00317401">
        <w:rPr>
          <w:rFonts w:asciiTheme="majorHAnsi" w:hAnsiTheme="majorHAnsi" w:cstheme="majorHAnsi"/>
          <w:sz w:val="16"/>
          <w:szCs w:val="16"/>
        </w:rPr>
        <w:t xml:space="preserve">, 14Department of Psychology, Curry College, Milton, MA, USA, Rajendra D </w:t>
      </w:r>
      <w:proofErr w:type="spellStart"/>
      <w:r w:rsidRPr="00317401">
        <w:rPr>
          <w:rFonts w:asciiTheme="majorHAnsi" w:hAnsiTheme="majorHAnsi" w:cstheme="majorHAnsi"/>
          <w:sz w:val="16"/>
          <w:szCs w:val="16"/>
        </w:rPr>
        <w:t>Badgaiyan</w:t>
      </w:r>
      <w:proofErr w:type="spellEnd"/>
      <w:r w:rsidRPr="00317401">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2"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14:paraId="216027C3" w14:textId="77777777" w:rsidR="005864D2" w:rsidRPr="00317401" w:rsidRDefault="005864D2" w:rsidP="005864D2">
      <w:pPr>
        <w:rPr>
          <w:rFonts w:asciiTheme="majorHAnsi" w:hAnsiTheme="majorHAnsi" w:cstheme="majorHAnsi"/>
          <w:sz w:val="16"/>
        </w:rPr>
      </w:pPr>
      <w:r w:rsidRPr="00897453">
        <w:rPr>
          <w:rFonts w:asciiTheme="majorHAnsi" w:hAnsiTheme="majorHAnsi" w:cstheme="majorHAnsi"/>
          <w:b/>
          <w:bCs/>
          <w:highlight w:val="yellow"/>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 xml:space="preserve">primary reward </w:t>
      </w:r>
      <w:proofErr w:type="gramStart"/>
      <w:r w:rsidRPr="00317401">
        <w:rPr>
          <w:rFonts w:asciiTheme="majorHAnsi" w:hAnsiTheme="majorHAnsi" w:cstheme="majorHAnsi"/>
          <w:u w:val="single"/>
        </w:rPr>
        <w:t>functions</w:t>
      </w:r>
      <w:proofErr w:type="gramEnd"/>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897453">
        <w:rPr>
          <w:rFonts w:asciiTheme="majorHAnsi" w:hAnsiTheme="majorHAnsi" w:cstheme="majorHAnsi"/>
          <w:b/>
          <w:bCs/>
          <w:highlight w:val="yellow"/>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principal </w:t>
      </w:r>
      <w:r w:rsidRPr="00897453">
        <w:rPr>
          <w:rFonts w:asciiTheme="majorHAnsi" w:hAnsiTheme="majorHAnsi" w:cstheme="majorHAnsi"/>
          <w:highlight w:val="yellow"/>
          <w:u w:val="single"/>
        </w:rPr>
        <w:t>reason why particular stimuli</w:t>
      </w:r>
      <w:r w:rsidRPr="00317401">
        <w:rPr>
          <w:rFonts w:asciiTheme="majorHAnsi" w:hAnsiTheme="majorHAnsi" w:cstheme="majorHAnsi"/>
          <w:u w:val="single"/>
        </w:rPr>
        <w:t xml:space="preserve">, objects, events, situations, and activities </w:t>
      </w:r>
      <w:r w:rsidRPr="00897453">
        <w:rPr>
          <w:rFonts w:asciiTheme="majorHAnsi" w:hAnsiTheme="majorHAnsi" w:cstheme="majorHAnsi"/>
          <w:highlight w:val="yellow"/>
          <w:u w:val="single"/>
        </w:rPr>
        <w:t>are rewarding</w:t>
      </w:r>
      <w:r w:rsidRPr="00317401">
        <w:rPr>
          <w:rFonts w:asciiTheme="majorHAnsi" w:hAnsiTheme="majorHAnsi" w:cstheme="majorHAnsi"/>
          <w:sz w:val="16"/>
        </w:rPr>
        <w:t xml:space="preserve"> may be </w:t>
      </w:r>
      <w:r w:rsidRPr="00897453">
        <w:rPr>
          <w:rFonts w:asciiTheme="majorHAnsi" w:hAnsiTheme="majorHAnsi" w:cstheme="majorHAnsi"/>
          <w:highlight w:val="yellow"/>
          <w:u w:val="single"/>
        </w:rPr>
        <w:t>due to pleasure.</w:t>
      </w:r>
      <w:r w:rsidRPr="00317401">
        <w:rPr>
          <w:rFonts w:asciiTheme="majorHAnsi" w:hAnsiTheme="majorHAnsi" w:cstheme="majorHAnsi"/>
          <w:sz w:val="16"/>
        </w:rPr>
        <w:t xml:space="preserve"> This applies </w:t>
      </w:r>
      <w:proofErr w:type="gramStart"/>
      <w:r w:rsidRPr="00317401">
        <w:rPr>
          <w:rFonts w:asciiTheme="majorHAnsi" w:hAnsiTheme="majorHAnsi" w:cstheme="majorHAnsi"/>
          <w:sz w:val="16"/>
        </w:rPr>
        <w:t>first of all</w:t>
      </w:r>
      <w:proofErr w:type="gramEnd"/>
      <w:r w:rsidRPr="00317401">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897453">
        <w:rPr>
          <w:rFonts w:asciiTheme="majorHAnsi" w:hAnsiTheme="majorHAnsi" w:cstheme="majorHAnsi"/>
          <w:highlight w:val="yellow"/>
          <w:u w:val="single"/>
        </w:rPr>
        <w:t>Pleasure</w:t>
      </w:r>
      <w:r w:rsidRPr="00317401">
        <w:rPr>
          <w:rFonts w:asciiTheme="majorHAnsi" w:hAnsiTheme="majorHAnsi" w:cstheme="majorHAnsi"/>
          <w:u w:val="single"/>
        </w:rPr>
        <w:t>, as the primary effect of rewards</w:t>
      </w:r>
      <w:r w:rsidRPr="00317401">
        <w:rPr>
          <w:rFonts w:asciiTheme="majorHAnsi" w:hAnsiTheme="majorHAnsi" w:cstheme="majorHAnsi"/>
          <w:sz w:val="16"/>
        </w:rPr>
        <w:t xml:space="preserve">, drives the prime reward functions of learning, approach behavior, and decision making and </w:t>
      </w:r>
      <w:r w:rsidRPr="00897453">
        <w:rPr>
          <w:rFonts w:asciiTheme="majorHAnsi" w:hAnsiTheme="majorHAnsi" w:cstheme="majorHAnsi"/>
          <w:highlight w:val="yellow"/>
          <w:u w:val="single"/>
        </w:rPr>
        <w:t xml:space="preserve">provides the </w:t>
      </w:r>
      <w:r w:rsidRPr="00897453">
        <w:rPr>
          <w:rFonts w:asciiTheme="majorHAnsi" w:hAnsiTheme="majorHAnsi" w:cstheme="majorHAnsi"/>
          <w:b/>
          <w:bCs/>
          <w:highlight w:val="yellow"/>
          <w:u w:val="single"/>
        </w:rPr>
        <w:t>basis for hedonic theories</w:t>
      </w:r>
      <w:r w:rsidRPr="00317401">
        <w:rPr>
          <w:rFonts w:asciiTheme="majorHAnsi" w:hAnsiTheme="majorHAnsi" w:cstheme="majorHAnsi"/>
          <w:u w:val="single"/>
        </w:rPr>
        <w:t xml:space="preserve"> of reward function. </w:t>
      </w:r>
      <w:r w:rsidRPr="00897453">
        <w:rPr>
          <w:rFonts w:asciiTheme="majorHAnsi" w:hAnsiTheme="majorHAnsi" w:cstheme="majorHAnsi"/>
          <w:highlight w:val="yellow"/>
          <w:u w:val="single"/>
        </w:rPr>
        <w:t>We are attracted by</w:t>
      </w:r>
      <w:r w:rsidRPr="00317401">
        <w:rPr>
          <w:rFonts w:asciiTheme="majorHAnsi" w:hAnsiTheme="majorHAnsi" w:cstheme="majorHAnsi"/>
          <w:sz w:val="16"/>
        </w:rPr>
        <w:t xml:space="preserve"> most </w:t>
      </w:r>
      <w:r w:rsidRPr="00897453">
        <w:rPr>
          <w:rFonts w:asciiTheme="majorHAnsi" w:hAnsiTheme="majorHAnsi" w:cstheme="majorHAnsi"/>
          <w:highlight w:val="yellow"/>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897453">
        <w:rPr>
          <w:rFonts w:asciiTheme="majorHAnsi" w:hAnsiTheme="majorHAnsi" w:cstheme="majorHAnsi"/>
          <w:highlight w:val="yellow"/>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897453">
        <w:rPr>
          <w:rFonts w:asciiTheme="majorHAnsi" w:hAnsiTheme="majorHAnsi" w:cstheme="majorHAnsi"/>
          <w:b/>
          <w:bCs/>
          <w:highlight w:val="yellow"/>
          <w:u w:val="single"/>
        </w:rPr>
        <w:t>organisms are</w:t>
      </w:r>
      <w:r w:rsidRPr="00317401">
        <w:rPr>
          <w:rFonts w:asciiTheme="majorHAnsi" w:hAnsiTheme="majorHAnsi" w:cstheme="majorHAnsi"/>
          <w:u w:val="single"/>
        </w:rPr>
        <w:t xml:space="preserve"> the </w:t>
      </w:r>
      <w:r w:rsidRPr="00897453">
        <w:rPr>
          <w:rFonts w:asciiTheme="majorHAnsi" w:hAnsiTheme="majorHAnsi" w:cstheme="majorHAnsi"/>
          <w:b/>
          <w:bCs/>
          <w:highlight w:val="yellow"/>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w:t>
      </w:r>
      <w:r w:rsidRPr="00317401">
        <w:rPr>
          <w:rFonts w:asciiTheme="majorHAnsi" w:hAnsiTheme="majorHAnsi" w:cstheme="majorHAnsi"/>
          <w:sz w:val="16"/>
        </w:rPr>
        <w:lastRenderedPageBreak/>
        <w:t xml:space="preserve">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897453">
        <w:rPr>
          <w:rFonts w:asciiTheme="majorHAnsi" w:hAnsiTheme="majorHAnsi" w:cstheme="majorHAnsi"/>
          <w:highlight w:val="yellow"/>
          <w:u w:val="single"/>
        </w:rPr>
        <w:t>rewards</w:t>
      </w:r>
      <w:r w:rsidRPr="00317401">
        <w:rPr>
          <w:rFonts w:asciiTheme="majorHAnsi" w:hAnsiTheme="majorHAnsi" w:cstheme="majorHAnsi"/>
          <w:u w:val="single"/>
        </w:rPr>
        <w:t xml:space="preserve"> is to </w:t>
      </w:r>
      <w:r w:rsidRPr="00897453">
        <w:rPr>
          <w:rFonts w:asciiTheme="majorHAnsi" w:hAnsiTheme="majorHAnsi" w:cstheme="majorHAnsi"/>
          <w:highlight w:val="yellow"/>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17401">
        <w:rPr>
          <w:rFonts w:asciiTheme="majorHAnsi" w:hAnsiTheme="majorHAnsi" w:cstheme="majorHAnsi"/>
          <w:u w:val="single"/>
        </w:rPr>
        <w:t>Thus</w:t>
      </w:r>
      <w:proofErr w:type="gramEnd"/>
      <w:r w:rsidRPr="00317401">
        <w:rPr>
          <w:rFonts w:asciiTheme="majorHAnsi" w:hAnsiTheme="majorHAnsi" w:cstheme="majorHAnsi"/>
          <w:u w:val="single"/>
        </w:rPr>
        <w:t xml:space="preserve">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897453">
        <w:rPr>
          <w:rFonts w:asciiTheme="majorHAnsi" w:hAnsiTheme="majorHAnsi" w:cstheme="majorHAnsi"/>
          <w:highlight w:val="yellow"/>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w:t>
      </w:r>
      <w:proofErr w:type="spellStart"/>
      <w:r w:rsidRPr="00317401">
        <w:rPr>
          <w:rFonts w:asciiTheme="majorHAnsi" w:hAnsiTheme="majorHAnsi" w:cstheme="majorHAnsi"/>
          <w:sz w:val="16"/>
        </w:rPr>
        <w:t>salutogenesis</w:t>
      </w:r>
      <w:proofErr w:type="spellEnd"/>
      <w:r w:rsidRPr="00317401">
        <w:rPr>
          <w:rFonts w:asciiTheme="majorHAnsi" w:hAnsiTheme="majorHAnsi" w:cstheme="majorHAnsi"/>
          <w:sz w:val="16"/>
        </w:rPr>
        <w:t>, (</w:t>
      </w:r>
      <w:proofErr w:type="spellStart"/>
      <w:r w:rsidRPr="00317401">
        <w:rPr>
          <w:rFonts w:asciiTheme="majorHAnsi" w:hAnsiTheme="majorHAnsi" w:cstheme="majorHAnsi"/>
          <w:sz w:val="16"/>
        </w:rPr>
        <w:t>salugenesis</w:t>
      </w:r>
      <w:proofErr w:type="spellEnd"/>
      <w:r w:rsidRPr="00317401">
        <w:rPr>
          <w:rFonts w:asciiTheme="majorHAnsi" w:hAnsiTheme="majorHAnsi" w:cstheme="majorHAnsi"/>
          <w:sz w:val="16"/>
        </w:rPr>
        <w:t xml:space="preserve">).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17401">
        <w:rPr>
          <w:rFonts w:asciiTheme="majorHAnsi" w:hAnsiTheme="majorHAnsi" w:cstheme="majorHAnsi"/>
          <w:sz w:val="16"/>
        </w:rPr>
        <w:t>morphinergic</w:t>
      </w:r>
      <w:proofErr w:type="spellEnd"/>
      <w:r w:rsidRPr="00317401">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317401">
        <w:rPr>
          <w:rFonts w:asciiTheme="majorHAnsi" w:hAnsiTheme="majorHAnsi" w:cstheme="majorHAnsi"/>
          <w:sz w:val="16"/>
        </w:rPr>
        <w:t>Esch</w:t>
      </w:r>
      <w:proofErr w:type="spellEnd"/>
      <w:r w:rsidRPr="00317401">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17401">
        <w:rPr>
          <w:rFonts w:asciiTheme="majorHAnsi" w:hAnsiTheme="majorHAnsi" w:cstheme="majorHAnsi"/>
          <w:sz w:val="16"/>
        </w:rPr>
        <w:t>As</w:t>
      </w:r>
      <w:proofErr w:type="gramEnd"/>
      <w:r w:rsidRPr="00317401">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317401">
        <w:rPr>
          <w:rFonts w:asciiTheme="majorHAnsi" w:hAnsiTheme="majorHAnsi" w:cstheme="majorHAnsi"/>
          <w:sz w:val="16"/>
        </w:rPr>
        <w:t>all of</w:t>
      </w:r>
      <w:proofErr w:type="gramEnd"/>
      <w:r w:rsidRPr="00317401">
        <w:rPr>
          <w:rFonts w:asciiTheme="majorHAnsi" w:hAnsiTheme="majorHAnsi" w:cstheme="maj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897453">
        <w:rPr>
          <w:rFonts w:asciiTheme="majorHAnsi" w:hAnsiTheme="majorHAnsi" w:cstheme="majorHAnsi"/>
          <w:b/>
          <w:bCs/>
          <w:highlight w:val="yellow"/>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897453">
        <w:rPr>
          <w:rFonts w:asciiTheme="majorHAnsi" w:hAnsiTheme="majorHAnsi" w:cstheme="majorHAnsi"/>
          <w:b/>
          <w:bCs/>
          <w:highlight w:val="yellow"/>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897453">
        <w:rPr>
          <w:rFonts w:asciiTheme="majorHAnsi" w:hAnsiTheme="majorHAnsi" w:cstheme="majorHAnsi"/>
          <w:b/>
          <w:bCs/>
          <w:highlight w:val="yellow"/>
          <w:u w:val="single"/>
        </w:rPr>
        <w:t>pleasure or</w:t>
      </w:r>
      <w:r w:rsidRPr="00317401">
        <w:rPr>
          <w:rFonts w:asciiTheme="majorHAnsi" w:hAnsiTheme="majorHAnsi" w:cstheme="majorHAnsi"/>
          <w:u w:val="single"/>
        </w:rPr>
        <w:t xml:space="preserve"> even </w:t>
      </w:r>
      <w:r w:rsidRPr="00897453">
        <w:rPr>
          <w:rFonts w:asciiTheme="majorHAnsi" w:hAnsiTheme="majorHAnsi" w:cstheme="majorHAnsi"/>
          <w:b/>
          <w:bCs/>
          <w:highlight w:val="yellow"/>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 xml:space="preserve">is organized like a computer keyboard, with </w:t>
      </w:r>
      <w:proofErr w:type="gramStart"/>
      <w:r w:rsidRPr="00317401">
        <w:rPr>
          <w:rFonts w:asciiTheme="majorHAnsi" w:hAnsiTheme="majorHAnsi" w:cstheme="majorHAnsi"/>
          <w:u w:val="single"/>
        </w:rPr>
        <w:t>particular stimulus</w:t>
      </w:r>
      <w:proofErr w:type="gramEnd"/>
      <w:r w:rsidRPr="00317401">
        <w:rPr>
          <w:rFonts w:asciiTheme="majorHAnsi" w:hAnsiTheme="majorHAnsi" w:cstheme="majorHAnsi"/>
          <w:u w:val="single"/>
        </w:rPr>
        <w:t xml:space="preserve">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w:t>
      </w:r>
      <w:proofErr w:type="gramStart"/>
      <w:r w:rsidRPr="00317401">
        <w:rPr>
          <w:rFonts w:asciiTheme="majorHAnsi" w:hAnsiTheme="majorHAnsi" w:cstheme="majorHAnsi"/>
          <w:sz w:val="16"/>
        </w:rPr>
        <w:t>is</w:t>
      </w:r>
      <w:proofErr w:type="gramEnd"/>
      <w:r w:rsidRPr="00317401">
        <w:rPr>
          <w:rFonts w:asciiTheme="majorHAnsi" w:hAnsiTheme="majorHAnsi" w:cstheme="majorHAnsi"/>
          <w:sz w:val="16"/>
        </w:rPr>
        <w:t xml:space="preserve"> surprising that many different sources of pleasure activate the same circuits between the </w:t>
      </w:r>
      <w:proofErr w:type="spellStart"/>
      <w:r w:rsidRPr="00317401">
        <w:rPr>
          <w:rFonts w:asciiTheme="majorHAnsi" w:hAnsiTheme="majorHAnsi" w:cstheme="majorHAnsi"/>
          <w:sz w:val="16"/>
        </w:rPr>
        <w:t>mesocorticolimbic</w:t>
      </w:r>
      <w:proofErr w:type="spellEnd"/>
      <w:r w:rsidRPr="00317401">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has spiny neurons that receive dopamine from the VTA and glutamate (a dopamine driver) from the hippocampus, </w:t>
      </w:r>
      <w:proofErr w:type="gramStart"/>
      <w:r w:rsidRPr="00317401">
        <w:rPr>
          <w:rFonts w:asciiTheme="majorHAnsi" w:hAnsiTheme="majorHAnsi" w:cstheme="majorHAnsi"/>
          <w:sz w:val="16"/>
        </w:rPr>
        <w:t>amygdala</w:t>
      </w:r>
      <w:proofErr w:type="gramEnd"/>
      <w:r w:rsidRPr="00317401">
        <w:rPr>
          <w:rFonts w:asciiTheme="majorHAnsi" w:hAnsiTheme="majorHAnsi" w:cstheme="majorHAnsi"/>
          <w:sz w:val="16"/>
        </w:rPr>
        <w:t xml:space="preserve"> and medial prefrontal cortex. Subsequently,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in the “Brain Reward Cascade” that contribute to addiction and compulsive behaviors [3,6,41]. Furthermore, ordinary </w:t>
      </w:r>
      <w:r w:rsidRPr="00317401">
        <w:rPr>
          <w:rFonts w:asciiTheme="majorHAnsi" w:hAnsiTheme="majorHAnsi" w:cstheme="majorHAnsi"/>
          <w:u w:val="single"/>
        </w:rPr>
        <w:t>“</w:t>
      </w:r>
      <w:r w:rsidRPr="00897453">
        <w:rPr>
          <w:rFonts w:asciiTheme="majorHAnsi" w:hAnsiTheme="majorHAnsi" w:cstheme="majorHAnsi"/>
          <w:highlight w:val="yellow"/>
          <w:u w:val="single"/>
        </w:rPr>
        <w:t>liking</w:t>
      </w:r>
      <w:r w:rsidRPr="00317401">
        <w:rPr>
          <w:rFonts w:asciiTheme="majorHAnsi" w:hAnsiTheme="majorHAnsi" w:cstheme="majorHAnsi"/>
          <w:u w:val="single"/>
        </w:rPr>
        <w:t xml:space="preserve">” of </w:t>
      </w:r>
      <w:r w:rsidRPr="00897453">
        <w:rPr>
          <w:rFonts w:asciiTheme="majorHAnsi" w:hAnsiTheme="majorHAnsi" w:cstheme="majorHAnsi"/>
          <w:highlight w:val="yellow"/>
          <w:u w:val="single"/>
        </w:rPr>
        <w:t>something</w:t>
      </w:r>
      <w:r w:rsidRPr="00317401">
        <w:rPr>
          <w:rFonts w:asciiTheme="majorHAnsi" w:hAnsiTheme="majorHAnsi" w:cstheme="majorHAnsi"/>
          <w:u w:val="single"/>
        </w:rPr>
        <w:t xml:space="preserve">, or pure pleasure, is </w:t>
      </w:r>
      <w:r w:rsidRPr="00897453">
        <w:rPr>
          <w:rFonts w:asciiTheme="majorHAnsi" w:hAnsiTheme="majorHAnsi" w:cstheme="majorHAnsi"/>
          <w:highlight w:val="yellow"/>
          <w:u w:val="single"/>
        </w:rPr>
        <w:t>represented by</w:t>
      </w:r>
      <w:r w:rsidRPr="00317401">
        <w:rPr>
          <w:rFonts w:asciiTheme="majorHAnsi" w:hAnsiTheme="majorHAnsi" w:cstheme="majorHAnsi"/>
          <w:sz w:val="16"/>
        </w:rPr>
        <w:t xml:space="preserve"> small </w:t>
      </w:r>
      <w:r w:rsidRPr="00897453">
        <w:rPr>
          <w:rFonts w:asciiTheme="majorHAnsi" w:hAnsiTheme="majorHAnsi" w:cstheme="majorHAnsi"/>
          <w:highlight w:val="yellow"/>
          <w:u w:val="single"/>
        </w:rPr>
        <w:t>regions</w:t>
      </w:r>
      <w:r w:rsidRPr="00317401">
        <w:rPr>
          <w:rFonts w:asciiTheme="majorHAnsi" w:hAnsiTheme="majorHAnsi" w:cstheme="majorHAnsi"/>
          <w:sz w:val="16"/>
        </w:rPr>
        <w:t xml:space="preserve"> mainly </w:t>
      </w:r>
      <w:r w:rsidRPr="00897453">
        <w:rPr>
          <w:rFonts w:asciiTheme="majorHAnsi" w:hAnsiTheme="majorHAnsi" w:cstheme="majorHAnsi"/>
          <w:highlight w:val="yellow"/>
          <w:u w:val="single"/>
        </w:rPr>
        <w:t>in the limbic system</w:t>
      </w:r>
      <w:r w:rsidRPr="00317401">
        <w:rPr>
          <w:rFonts w:asciiTheme="majorHAnsi" w:hAnsiTheme="majorHAnsi" w:cstheme="majorHAnsi"/>
          <w:sz w:val="16"/>
        </w:rPr>
        <w:t xml:space="preserve"> (old reptilian part of the brain). These may be </w:t>
      </w:r>
      <w:r w:rsidRPr="00317401">
        <w:rPr>
          <w:rFonts w:asciiTheme="majorHAnsi" w:hAnsiTheme="majorHAnsi" w:cstheme="majorHAnsi"/>
          <w:u w:val="single"/>
        </w:rPr>
        <w:t>part of larger neural circuits.</w:t>
      </w:r>
      <w:r w:rsidRPr="00317401">
        <w:rPr>
          <w:rFonts w:asciiTheme="majorHAnsi" w:hAnsiTheme="majorHAnsi" w:cstheme="majorHAnsi"/>
          <w:sz w:val="16"/>
        </w:rPr>
        <w:t xml:space="preserve"> In </w:t>
      </w:r>
      <w:r w:rsidRPr="00317401">
        <w:rPr>
          <w:rFonts w:asciiTheme="majorHAnsi" w:hAnsiTheme="majorHAnsi" w:cstheme="majorHAnsi"/>
          <w:sz w:val="16"/>
        </w:rPr>
        <w:lastRenderedPageBreak/>
        <w:t xml:space="preserve">Latin, </w:t>
      </w:r>
      <w:proofErr w:type="spellStart"/>
      <w:r w:rsidRPr="00317401">
        <w:rPr>
          <w:rFonts w:asciiTheme="majorHAnsi" w:hAnsiTheme="majorHAnsi" w:cstheme="majorHAnsi"/>
          <w:sz w:val="16"/>
        </w:rPr>
        <w:t>hedus</w:t>
      </w:r>
      <w:proofErr w:type="spellEnd"/>
      <w:r w:rsidRPr="00317401">
        <w:rPr>
          <w:rFonts w:asciiTheme="majorHAnsi" w:hAnsiTheme="majorHAnsi" w:cstheme="majorHAnsi"/>
          <w:sz w:val="16"/>
        </w:rPr>
        <w:t xml:space="preserve"> is the term for “sweet”; and in Greek, </w:t>
      </w:r>
      <w:proofErr w:type="spellStart"/>
      <w:r w:rsidRPr="00317401">
        <w:rPr>
          <w:rFonts w:asciiTheme="majorHAnsi" w:hAnsiTheme="majorHAnsi" w:cstheme="majorHAnsi"/>
          <w:sz w:val="16"/>
        </w:rPr>
        <w:t>hodone</w:t>
      </w:r>
      <w:proofErr w:type="spellEnd"/>
      <w:r w:rsidRPr="00317401">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317401">
        <w:rPr>
          <w:rFonts w:asciiTheme="majorHAnsi" w:hAnsiTheme="majorHAnsi" w:cstheme="majorHAnsi"/>
          <w:sz w:val="16"/>
        </w:rPr>
        <w:t>In an attempt to</w:t>
      </w:r>
      <w:proofErr w:type="gramEnd"/>
      <w:r w:rsidRPr="00317401">
        <w:rPr>
          <w:rFonts w:asciiTheme="majorHAnsi" w:hAnsiTheme="majorHAnsi" w:cstheme="maj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317401">
        <w:rPr>
          <w:rFonts w:asciiTheme="majorHAnsi" w:hAnsiTheme="majorHAnsi" w:cstheme="majorHAnsi"/>
          <w:sz w:val="16"/>
        </w:rPr>
        <w:t>a majority of</w:t>
      </w:r>
      <w:proofErr w:type="gramEnd"/>
      <w:r w:rsidRPr="00317401">
        <w:rPr>
          <w:rFonts w:asciiTheme="majorHAnsi" w:hAnsiTheme="majorHAnsi" w:cstheme="maj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317401">
        <w:rPr>
          <w:rFonts w:asciiTheme="majorHAnsi" w:hAnsiTheme="majorHAnsi" w:cstheme="majorHAnsi"/>
          <w:sz w:val="16"/>
        </w:rPr>
        <w:t>networks, and</w:t>
      </w:r>
      <w:proofErr w:type="gramEnd"/>
      <w:r w:rsidRPr="00317401">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w:t>
      </w:r>
      <w:proofErr w:type="gramStart"/>
      <w:r w:rsidRPr="00317401">
        <w:rPr>
          <w:rFonts w:asciiTheme="majorHAnsi" w:hAnsiTheme="majorHAnsi" w:cstheme="majorHAnsi"/>
          <w:sz w:val="16"/>
        </w:rPr>
        <w:t>being considered to be</w:t>
      </w:r>
      <w:proofErr w:type="gramEnd"/>
      <w:r w:rsidRPr="00317401">
        <w:rPr>
          <w:rFonts w:asciiTheme="majorHAnsi" w:hAnsiTheme="majorHAnsi" w:cstheme="maj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17401">
        <w:rPr>
          <w:rFonts w:asciiTheme="majorHAnsi" w:hAnsiTheme="majorHAnsi" w:cstheme="majorHAnsi"/>
          <w:sz w:val="16"/>
        </w:rPr>
        <w:t>), and</w:t>
      </w:r>
      <w:proofErr w:type="gramEnd"/>
      <w:r w:rsidRPr="00317401">
        <w:rPr>
          <w:rFonts w:asciiTheme="majorHAnsi" w:hAnsiTheme="majorHAnsi" w:cstheme="majorHAnsi"/>
          <w:sz w:val="16"/>
        </w:rPr>
        <w:t xml:space="preserve"> may have an additive effect on vulnerability to various addictions [48]. In this regard, </w:t>
      </w:r>
      <w:proofErr w:type="spellStart"/>
      <w:r w:rsidRPr="00317401">
        <w:rPr>
          <w:rFonts w:asciiTheme="majorHAnsi" w:hAnsiTheme="majorHAnsi" w:cstheme="majorHAnsi"/>
          <w:sz w:val="16"/>
        </w:rPr>
        <w:t>Vanyukov</w:t>
      </w:r>
      <w:proofErr w:type="spellEnd"/>
      <w:r w:rsidRPr="00317401">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317401">
        <w:rPr>
          <w:rFonts w:asciiTheme="majorHAnsi" w:hAnsiTheme="majorHAnsi" w:cstheme="majorHAnsi"/>
          <w:sz w:val="16"/>
        </w:rPr>
        <w:t>similar to</w:t>
      </w:r>
      <w:proofErr w:type="gramEnd"/>
      <w:r w:rsidRPr="00317401">
        <w:rPr>
          <w:rFonts w:asciiTheme="majorHAnsi" w:hAnsiTheme="majorHAnsi" w:cstheme="majorHAnsi"/>
          <w:sz w:val="16"/>
        </w:rPr>
        <w:t xml:space="preserve">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897453">
        <w:rPr>
          <w:rFonts w:asciiTheme="majorHAnsi" w:hAnsiTheme="majorHAnsi" w:cstheme="majorHAnsi"/>
          <w:highlight w:val="yellow"/>
          <w:u w:val="single"/>
        </w:rPr>
        <w:t>differentially expressed genes</w:t>
      </w:r>
      <w:r w:rsidRPr="00317401">
        <w:rPr>
          <w:rFonts w:asciiTheme="majorHAnsi" w:hAnsiTheme="majorHAnsi" w:cstheme="majorHAnsi"/>
          <w:u w:val="single"/>
        </w:rPr>
        <w:t xml:space="preserve">, to </w:t>
      </w:r>
      <w:r w:rsidRPr="00897453">
        <w:rPr>
          <w:rFonts w:asciiTheme="majorHAnsi" w:hAnsiTheme="majorHAnsi" w:cstheme="majorHAnsi"/>
          <w:highlight w:val="yellow"/>
          <w:u w:val="single"/>
        </w:rPr>
        <w:t>associate with pleasure</w:t>
      </w:r>
      <w:r w:rsidRPr="00317401">
        <w:rPr>
          <w:rFonts w:asciiTheme="majorHAnsi" w:hAnsiTheme="majorHAnsi" w:cstheme="majorHAnsi"/>
          <w:u w:val="single"/>
        </w:rPr>
        <w:t xml:space="preserve"> related </w:t>
      </w:r>
      <w:r w:rsidRPr="00897453">
        <w:rPr>
          <w:rFonts w:asciiTheme="majorHAnsi" w:hAnsiTheme="majorHAnsi" w:cstheme="majorHAnsi"/>
          <w:highlight w:val="yellow"/>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317401">
        <w:rPr>
          <w:rFonts w:asciiTheme="majorHAnsi" w:hAnsiTheme="majorHAnsi" w:cstheme="majorHAnsi"/>
          <w:sz w:val="16"/>
        </w:rPr>
        <w:t>Nenad</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897453">
        <w:rPr>
          <w:rFonts w:asciiTheme="majorHAnsi" w:hAnsiTheme="majorHAnsi" w:cstheme="majorHAnsi"/>
          <w:highlight w:val="yellow"/>
          <w:u w:val="single"/>
        </w:rPr>
        <w:t>researchers examined</w:t>
      </w:r>
      <w:r w:rsidRPr="00317401">
        <w:rPr>
          <w:rFonts w:asciiTheme="majorHAnsi" w:hAnsiTheme="majorHAnsi" w:cstheme="majorHAnsi"/>
          <w:u w:val="single"/>
        </w:rPr>
        <w:t xml:space="preserve"> 247 specimens of </w:t>
      </w:r>
      <w:r w:rsidRPr="00897453">
        <w:rPr>
          <w:rFonts w:asciiTheme="majorHAnsi" w:hAnsiTheme="majorHAnsi" w:cstheme="majorHAnsi"/>
          <w:highlight w:val="yellow"/>
          <w:u w:val="single"/>
        </w:rPr>
        <w:t>neural tissue</w:t>
      </w:r>
      <w:r w:rsidRPr="00317401">
        <w:rPr>
          <w:rFonts w:asciiTheme="majorHAnsi" w:hAnsiTheme="majorHAnsi" w:cstheme="majorHAnsi"/>
          <w:u w:val="single"/>
        </w:rPr>
        <w:t xml:space="preserve"> from six humans, five chimpanzees, and five macaque monkeys.</w:t>
      </w:r>
      <w:r w:rsidRPr="00317401">
        <w:rPr>
          <w:rFonts w:asciiTheme="majorHAnsi" w:hAnsiTheme="majorHAnsi" w:cstheme="majorHAnsi"/>
          <w:sz w:val="16"/>
        </w:rPr>
        <w:t xml:space="preserve"> Moreover, these </w:t>
      </w:r>
      <w:r w:rsidRPr="00317401">
        <w:rPr>
          <w:rFonts w:asciiTheme="majorHAnsi" w:hAnsiTheme="majorHAnsi" w:cstheme="majorHAnsi"/>
          <w:u w:val="single"/>
        </w:rPr>
        <w:t>investigators analyzed which genes were turned on or off in 16 regions of the brain.</w:t>
      </w:r>
      <w:r w:rsidRPr="00317401">
        <w:rPr>
          <w:rFonts w:asciiTheme="majorHAnsi" w:hAnsiTheme="majorHAnsi" w:cstheme="majorHAnsi"/>
          <w:sz w:val="16"/>
        </w:rPr>
        <w:t xml:space="preserve"> While </w:t>
      </w:r>
      <w:r w:rsidRPr="00317401">
        <w:rPr>
          <w:rFonts w:asciiTheme="majorHAnsi" w:hAnsiTheme="majorHAnsi" w:cstheme="majorHAnsi"/>
          <w:u w:val="single"/>
        </w:rPr>
        <w:t xml:space="preserve">the differences among species were subtle, </w:t>
      </w:r>
      <w:r w:rsidRPr="00897453">
        <w:rPr>
          <w:rFonts w:asciiTheme="majorHAnsi" w:hAnsiTheme="majorHAnsi" w:cstheme="majorHAnsi"/>
          <w:b/>
          <w:bCs/>
          <w:highlight w:val="yellow"/>
          <w:u w:val="single"/>
        </w:rPr>
        <w:t>there was</w:t>
      </w:r>
      <w:r w:rsidRPr="00317401">
        <w:rPr>
          <w:rFonts w:asciiTheme="majorHAnsi" w:hAnsiTheme="majorHAnsi" w:cstheme="majorHAnsi"/>
          <w:u w:val="single"/>
        </w:rPr>
        <w:t xml:space="preserve"> a </w:t>
      </w:r>
      <w:r w:rsidRPr="00897453">
        <w:rPr>
          <w:rFonts w:asciiTheme="majorHAnsi" w:hAnsiTheme="majorHAnsi" w:cstheme="majorHAnsi"/>
          <w:b/>
          <w:bCs/>
          <w:highlight w:val="yellow"/>
          <w:u w:val="single"/>
        </w:rPr>
        <w:t>remarkable contrast in</w:t>
      </w:r>
      <w:r w:rsidRPr="00317401">
        <w:rPr>
          <w:rFonts w:asciiTheme="majorHAnsi" w:hAnsiTheme="majorHAnsi" w:cstheme="majorHAnsi"/>
          <w:u w:val="single"/>
        </w:rPr>
        <w:t xml:space="preserve"> the</w:t>
      </w:r>
      <w:r w:rsidRPr="00317401">
        <w:rPr>
          <w:rFonts w:asciiTheme="majorHAnsi" w:hAnsiTheme="majorHAnsi" w:cstheme="majorHAnsi"/>
          <w:b/>
          <w:bCs/>
          <w:u w:val="single"/>
        </w:rPr>
        <w:t xml:space="preserve"> </w:t>
      </w:r>
      <w:r w:rsidRPr="00897453">
        <w:rPr>
          <w:rFonts w:asciiTheme="majorHAnsi" w:hAnsiTheme="majorHAnsi" w:cstheme="majorHAnsi"/>
          <w:b/>
          <w:bCs/>
          <w:highlight w:val="yellow"/>
          <w:u w:val="single"/>
        </w:rPr>
        <w:t>neocortices</w:t>
      </w:r>
      <w:r w:rsidRPr="00317401">
        <w:rPr>
          <w:rFonts w:asciiTheme="majorHAnsi" w:hAnsiTheme="majorHAnsi" w:cstheme="majorHAnsi"/>
          <w:sz w:val="16"/>
        </w:rPr>
        <w:t xml:space="preserve">, specifically </w:t>
      </w:r>
      <w:r w:rsidRPr="00317401">
        <w:rPr>
          <w:rFonts w:asciiTheme="majorHAnsi" w:hAnsiTheme="majorHAnsi" w:cstheme="majorHAnsi"/>
          <w:u w:val="single"/>
        </w:rPr>
        <w:t xml:space="preserve">in an </w:t>
      </w:r>
      <w:r w:rsidRPr="00897453">
        <w:rPr>
          <w:rFonts w:asciiTheme="majorHAnsi" w:hAnsiTheme="majorHAnsi" w:cstheme="majorHAnsi"/>
          <w:highlight w:val="yellow"/>
          <w:u w:val="single"/>
        </w:rPr>
        <w:t>area of the brain</w:t>
      </w:r>
      <w:r w:rsidRPr="00317401">
        <w:rPr>
          <w:rFonts w:asciiTheme="majorHAnsi" w:hAnsiTheme="majorHAnsi" w:cstheme="majorHAnsi"/>
          <w:u w:val="single"/>
        </w:rPr>
        <w:t xml:space="preserve"> that is much </w:t>
      </w:r>
      <w:r w:rsidRPr="00897453">
        <w:rPr>
          <w:rFonts w:asciiTheme="majorHAnsi" w:hAnsiTheme="majorHAnsi" w:cstheme="majorHAnsi"/>
          <w:highlight w:val="yellow"/>
          <w:u w:val="single"/>
        </w:rPr>
        <w:t>more developed in humans</w:t>
      </w:r>
      <w:r w:rsidRPr="00317401">
        <w:rPr>
          <w:rFonts w:asciiTheme="majorHAnsi" w:hAnsiTheme="majorHAnsi" w:cstheme="majorHAnsi"/>
          <w:u w:val="single"/>
        </w:rPr>
        <w:t xml:space="preserve"> than in chimpanzees.</w:t>
      </w:r>
      <w:r w:rsidRPr="00317401">
        <w:rPr>
          <w:rFonts w:asciiTheme="majorHAnsi" w:hAnsiTheme="majorHAnsi" w:cstheme="majorHAnsi"/>
          <w:sz w:val="16"/>
        </w:rPr>
        <w:t xml:space="preserve"> In fact, these researchers found that a gene called </w:t>
      </w:r>
      <w:r w:rsidRPr="00317401">
        <w:rPr>
          <w:rFonts w:asciiTheme="majorHAnsi" w:hAnsiTheme="majorHAnsi" w:cstheme="majorHAnsi"/>
          <w:u w:val="single"/>
        </w:rPr>
        <w:t>tyrosine hydroxylase (</w:t>
      </w:r>
      <w:r w:rsidRPr="00897453">
        <w:rPr>
          <w:rFonts w:asciiTheme="majorHAnsi" w:hAnsiTheme="majorHAnsi" w:cstheme="majorHAnsi"/>
          <w:highlight w:val="yellow"/>
          <w:u w:val="single"/>
        </w:rPr>
        <w:t>TH</w:t>
      </w:r>
      <w:r w:rsidRPr="00317401">
        <w:rPr>
          <w:rFonts w:asciiTheme="majorHAnsi" w:hAnsiTheme="majorHAnsi" w:cstheme="majorHAnsi"/>
          <w:u w:val="single"/>
        </w:rPr>
        <w:t xml:space="preserve">) for the enzyme, </w:t>
      </w:r>
      <w:r w:rsidRPr="00897453">
        <w:rPr>
          <w:rFonts w:asciiTheme="majorHAnsi" w:hAnsiTheme="majorHAnsi" w:cstheme="majorHAnsi"/>
          <w:highlight w:val="yellow"/>
          <w:u w:val="single"/>
        </w:rPr>
        <w:t xml:space="preserve">responsible </w:t>
      </w:r>
      <w:proofErr w:type="gramStart"/>
      <w:r w:rsidRPr="00897453">
        <w:rPr>
          <w:rFonts w:asciiTheme="majorHAnsi" w:hAnsiTheme="majorHAnsi" w:cstheme="majorHAnsi"/>
          <w:highlight w:val="yellow"/>
          <w:u w:val="single"/>
        </w:rPr>
        <w:t>for</w:t>
      </w:r>
      <w:r w:rsidRPr="00317401">
        <w:rPr>
          <w:rFonts w:asciiTheme="majorHAnsi" w:hAnsiTheme="majorHAnsi" w:cstheme="majorHAnsi"/>
          <w:u w:val="single"/>
        </w:rPr>
        <w:t xml:space="preserve"> the </w:t>
      </w:r>
      <w:r w:rsidRPr="00897453">
        <w:rPr>
          <w:rFonts w:asciiTheme="majorHAnsi" w:hAnsiTheme="majorHAnsi" w:cstheme="majorHAnsi"/>
          <w:highlight w:val="yellow"/>
          <w:u w:val="single"/>
        </w:rPr>
        <w:t>production of</w:t>
      </w:r>
      <w:proofErr w:type="gramEnd"/>
      <w:r w:rsidRPr="00897453">
        <w:rPr>
          <w:rFonts w:asciiTheme="majorHAnsi" w:hAnsiTheme="majorHAnsi" w:cstheme="majorHAnsi"/>
          <w:highlight w:val="yellow"/>
          <w:u w:val="single"/>
        </w:rPr>
        <w:t xml:space="preserve"> dopamine</w:t>
      </w:r>
      <w:r w:rsidRPr="00317401">
        <w:rPr>
          <w:rFonts w:asciiTheme="majorHAnsi" w:hAnsiTheme="majorHAnsi" w:cstheme="majorHAnsi"/>
          <w:sz w:val="16"/>
        </w:rPr>
        <w:t xml:space="preserve">, was </w:t>
      </w:r>
      <w:r w:rsidRPr="00317401">
        <w:rPr>
          <w:rFonts w:asciiTheme="majorHAnsi" w:hAnsiTheme="majorHAnsi" w:cstheme="majorHAnsi"/>
          <w:u w:val="single"/>
        </w:rPr>
        <w:t>expressed in the neocortex of humans, but not chimpanzees.</w:t>
      </w:r>
      <w:r w:rsidRPr="00317401">
        <w:rPr>
          <w:rFonts w:asciiTheme="majorHAnsi" w:hAnsiTheme="majorHAnsi" w:cstheme="majorHAnsi"/>
          <w:sz w:val="16"/>
        </w:rPr>
        <w:t xml:space="preserve"> As discussed earlier, </w:t>
      </w:r>
      <w:r w:rsidRPr="00317401">
        <w:rPr>
          <w:rFonts w:asciiTheme="majorHAnsi" w:hAnsiTheme="majorHAnsi" w:cstheme="majorHAnsi"/>
          <w:u w:val="single"/>
        </w:rPr>
        <w:t>dopamine is</w:t>
      </w:r>
      <w:r w:rsidRPr="00317401">
        <w:rPr>
          <w:rFonts w:asciiTheme="majorHAnsi" w:hAnsiTheme="majorHAnsi" w:cstheme="majorHAnsi"/>
          <w:sz w:val="16"/>
        </w:rPr>
        <w:t xml:space="preserve"> best </w:t>
      </w:r>
      <w:r w:rsidRPr="00317401">
        <w:rPr>
          <w:rFonts w:asciiTheme="majorHAnsi" w:hAnsiTheme="majorHAnsi" w:cstheme="majorHAnsi"/>
          <w:u w:val="single"/>
        </w:rPr>
        <w:t>known for its</w:t>
      </w:r>
      <w:r w:rsidRPr="00317401">
        <w:rPr>
          <w:rFonts w:asciiTheme="majorHAnsi" w:hAnsiTheme="majorHAnsi" w:cstheme="majorHAnsi"/>
          <w:sz w:val="16"/>
        </w:rPr>
        <w:t xml:space="preserve"> essential </w:t>
      </w:r>
      <w:r w:rsidRPr="00317401">
        <w:rPr>
          <w:rFonts w:asciiTheme="majorHAnsi" w:hAnsiTheme="majorHAnsi" w:cstheme="majorHAnsi"/>
          <w:u w:val="single"/>
        </w:rPr>
        <w:t>role within the brain’s reward system; the</w:t>
      </w:r>
      <w:r w:rsidRPr="00317401">
        <w:rPr>
          <w:rFonts w:asciiTheme="majorHAnsi" w:hAnsiTheme="majorHAnsi" w:cstheme="majorHAnsi"/>
          <w:sz w:val="16"/>
        </w:rPr>
        <w:t xml:space="preserve"> very </w:t>
      </w:r>
      <w:r w:rsidRPr="00317401">
        <w:rPr>
          <w:rFonts w:asciiTheme="majorHAnsi" w:hAnsiTheme="majorHAnsi" w:cstheme="majorHAnsi"/>
          <w:u w:val="single"/>
        </w:rPr>
        <w:t>system that responds to everything from sex, to gambling, to food, and to addictive drugs.</w:t>
      </w:r>
      <w:r w:rsidRPr="00317401">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317401">
        <w:rPr>
          <w:rFonts w:asciiTheme="majorHAnsi" w:hAnsiTheme="majorHAnsi" w:cstheme="majorHAnsi"/>
          <w:sz w:val="16"/>
        </w:rPr>
        <w:t>schizophrenia</w:t>
      </w:r>
      <w:proofErr w:type="gramEnd"/>
      <w:r w:rsidRPr="00317401">
        <w:rPr>
          <w:rFonts w:asciiTheme="majorHAnsi" w:hAnsiTheme="majorHAnsi" w:cstheme="majorHAnsi"/>
          <w:sz w:val="16"/>
        </w:rPr>
        <w:t xml:space="preserve"> and spectrum disorders such as autism and addiction or RDS. Nora Volkow, the director of NIDA, pointed out that one alluring possibility is that the neurotransmitter </w:t>
      </w:r>
      <w:r w:rsidRPr="00897453">
        <w:rPr>
          <w:rFonts w:asciiTheme="majorHAnsi" w:hAnsiTheme="majorHAnsi" w:cstheme="majorHAnsi"/>
          <w:highlight w:val="yellow"/>
          <w:u w:val="single"/>
        </w:rPr>
        <w:t>dopamine plays</w:t>
      </w:r>
      <w:r w:rsidRPr="00317401">
        <w:rPr>
          <w:rFonts w:asciiTheme="majorHAnsi" w:hAnsiTheme="majorHAnsi" w:cstheme="majorHAnsi"/>
          <w:u w:val="single"/>
        </w:rPr>
        <w:t xml:space="preserve"> a substantial </w:t>
      </w:r>
      <w:r w:rsidRPr="00897453">
        <w:rPr>
          <w:rFonts w:asciiTheme="majorHAnsi" w:hAnsiTheme="majorHAnsi" w:cstheme="majorHAnsi"/>
          <w:highlight w:val="yellow"/>
          <w:u w:val="single"/>
        </w:rPr>
        <w:t>role in</w:t>
      </w:r>
      <w:r w:rsidRPr="00317401">
        <w:rPr>
          <w:rFonts w:asciiTheme="majorHAnsi" w:hAnsiTheme="majorHAnsi" w:cstheme="majorHAnsi"/>
          <w:u w:val="single"/>
        </w:rPr>
        <w:t xml:space="preserve"> humans’ </w:t>
      </w:r>
      <w:r w:rsidRPr="00897453">
        <w:rPr>
          <w:rFonts w:asciiTheme="majorHAnsi" w:hAnsiTheme="majorHAnsi" w:cstheme="majorHAnsi"/>
          <w:highlight w:val="yellow"/>
          <w:u w:val="single"/>
        </w:rPr>
        <w:t>ability to pursue</w:t>
      </w:r>
      <w:r w:rsidRPr="00317401">
        <w:rPr>
          <w:rFonts w:asciiTheme="majorHAnsi" w:hAnsiTheme="majorHAnsi" w:cstheme="majorHAnsi"/>
          <w:u w:val="single"/>
        </w:rPr>
        <w:t xml:space="preserve"> various </w:t>
      </w:r>
      <w:r w:rsidRPr="00897453">
        <w:rPr>
          <w:rFonts w:asciiTheme="majorHAnsi" w:hAnsiTheme="majorHAnsi" w:cstheme="majorHAnsi"/>
          <w:highlight w:val="yellow"/>
          <w:u w:val="single"/>
        </w:rPr>
        <w:t>rewards that are</w:t>
      </w:r>
      <w:r w:rsidRPr="00317401">
        <w:rPr>
          <w:rFonts w:asciiTheme="majorHAnsi" w:hAnsiTheme="majorHAnsi" w:cstheme="majorHAnsi"/>
          <w:u w:val="single"/>
        </w:rPr>
        <w:t xml:space="preserve"> perhaps months or even </w:t>
      </w:r>
      <w:r w:rsidRPr="00897453">
        <w:rPr>
          <w:rFonts w:asciiTheme="majorHAnsi" w:hAnsiTheme="majorHAnsi" w:cstheme="majorHAnsi"/>
          <w:highlight w:val="yellow"/>
          <w:u w:val="single"/>
        </w:rPr>
        <w:t>years away</w:t>
      </w:r>
      <w:r w:rsidRPr="00317401">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17401">
        <w:rPr>
          <w:rFonts w:asciiTheme="majorHAnsi" w:hAnsiTheme="majorHAnsi" w:cstheme="majorHAnsi"/>
          <w:sz w:val="16"/>
        </w:rPr>
        <w:t>alterlife</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Volkow and Bale [52] proposed a model in which dopamine can favor NOW processes through phasic signaling in </w:t>
      </w:r>
      <w:r w:rsidRPr="00317401">
        <w:rPr>
          <w:rFonts w:asciiTheme="majorHAnsi" w:hAnsiTheme="majorHAnsi" w:cstheme="majorHAnsi"/>
          <w:sz w:val="16"/>
        </w:rPr>
        <w:lastRenderedPageBreak/>
        <w:t xml:space="preserve">reward circuits or LATER processes through tonic signaling in control circuits. Specifically, they suggest that through its modulation of the orbitofrontal cortex, which processes salience attribution, dopamine also enables </w:t>
      </w:r>
      <w:proofErr w:type="spellStart"/>
      <w:r w:rsidRPr="00317401">
        <w:rPr>
          <w:rFonts w:asciiTheme="majorHAnsi" w:hAnsiTheme="majorHAnsi" w:cstheme="majorHAnsi"/>
          <w:sz w:val="16"/>
        </w:rPr>
        <w:t>shilting</w:t>
      </w:r>
      <w:proofErr w:type="spellEnd"/>
      <w:r w:rsidRPr="00317401">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16027C4" w14:textId="77777777" w:rsidR="005864D2" w:rsidRDefault="005864D2" w:rsidP="005864D2">
      <w:pPr>
        <w:pStyle w:val="Heading4"/>
        <w:rPr>
          <w:rFonts w:cs="Calibri"/>
          <w:color w:val="000000" w:themeColor="text1"/>
        </w:rPr>
      </w:pPr>
      <w:r>
        <w:t>2</w:t>
      </w:r>
      <w:r w:rsidRPr="00317401">
        <w:t>] Death is bad and outweighs –</w:t>
      </w:r>
      <w:r w:rsidR="008F37F6">
        <w:t xml:space="preserve"> </w:t>
      </w:r>
      <w:r w:rsidRPr="00317401">
        <w:rPr>
          <w:rFonts w:cs="Calibri"/>
        </w:rPr>
        <w:t xml:space="preserve">it </w:t>
      </w:r>
      <w:r w:rsidRPr="00317401">
        <w:rPr>
          <w:rFonts w:cs="Calibri"/>
          <w:color w:val="000000" w:themeColor="text1"/>
        </w:rPr>
        <w:t>destroys the subject itself – kills any ability to achieve value in ethi</w:t>
      </w:r>
      <w:r w:rsidR="008F37F6">
        <w:rPr>
          <w:rFonts w:cs="Calibri"/>
          <w:color w:val="000000" w:themeColor="text1"/>
        </w:rPr>
        <w:t>cs since life is a prerequisite.</w:t>
      </w:r>
    </w:p>
    <w:p w14:paraId="216027C5" w14:textId="77777777" w:rsidR="008F37F6" w:rsidRPr="00317401" w:rsidRDefault="008F37F6" w:rsidP="008F37F6">
      <w:pPr>
        <w:pStyle w:val="Heading4"/>
        <w:rPr>
          <w:rFonts w:cs="Calibri"/>
        </w:rPr>
      </w:pPr>
      <w:r>
        <w:t>3</w:t>
      </w:r>
      <w:r w:rsidRPr="00317401">
        <w:t xml:space="preserve">] </w:t>
      </w:r>
      <w:r w:rsidRPr="00317401">
        <w:rPr>
          <w:rFonts w:cs="Calibri"/>
        </w:rPr>
        <w:t xml:space="preserve">Actor spec—governments must use util because they </w:t>
      </w:r>
      <w:r w:rsidRPr="00317401">
        <w:rPr>
          <w:rFonts w:cs="Calibri"/>
          <w:u w:val="single"/>
        </w:rPr>
        <w:t>don’t have intentions</w:t>
      </w:r>
      <w:r w:rsidRPr="00317401">
        <w:rPr>
          <w:rFonts w:cs="Calibri"/>
        </w:rPr>
        <w:t xml:space="preserve"> and are </w:t>
      </w:r>
      <w:r w:rsidRPr="00317401">
        <w:rPr>
          <w:rFonts w:cs="Calibri"/>
          <w:u w:val="single"/>
        </w:rPr>
        <w:t>constantly</w:t>
      </w:r>
      <w:r w:rsidRPr="00317401">
        <w:rPr>
          <w:rFonts w:cs="Calibri"/>
        </w:rPr>
        <w:t xml:space="preserve"> dealing with tradeoffs—outweighs since different agents have different obligations—takes out calc indicts since they are empirically denied.</w:t>
      </w:r>
    </w:p>
    <w:p w14:paraId="216027C6" w14:textId="77777777" w:rsidR="008F37F6" w:rsidRPr="00E11AB5" w:rsidRDefault="008F37F6" w:rsidP="008F37F6">
      <w:pPr>
        <w:pStyle w:val="Heading4"/>
      </w:pPr>
      <w:r>
        <w:t xml:space="preserve">4] </w:t>
      </w:r>
      <w:r w:rsidRPr="00E11AB5">
        <w:t>Extinction</w:t>
      </w:r>
      <w:r>
        <w:t xml:space="preserve"> outweighs</w:t>
      </w:r>
      <w:r w:rsidRPr="00E11AB5">
        <w:t xml:space="preserve"> –</w:t>
      </w:r>
    </w:p>
    <w:p w14:paraId="216027C7" w14:textId="59344F78" w:rsidR="008F37F6" w:rsidRPr="00E11AB5" w:rsidRDefault="008F37F6" w:rsidP="008F37F6">
      <w:pPr>
        <w:pStyle w:val="Heading4"/>
      </w:pPr>
      <w:r w:rsidRPr="00E11AB5">
        <w:t xml:space="preserve">1 – </w:t>
      </w:r>
      <w:r>
        <w:t xml:space="preserve">Paternalism – taking </w:t>
      </w:r>
      <w:r w:rsidR="002F2B5A">
        <w:t>everyone’s</w:t>
      </w:r>
      <w:r>
        <w:t xml:space="preserve"> lives without their consent is actively violent and takes away people’s autonomy.</w:t>
      </w:r>
    </w:p>
    <w:p w14:paraId="216027C8" w14:textId="77777777" w:rsidR="008F37F6" w:rsidRPr="00E11AB5" w:rsidRDefault="008F37F6" w:rsidP="008F37F6">
      <w:pPr>
        <w:pStyle w:val="Heading4"/>
      </w:pPr>
      <w:r w:rsidRPr="00E11AB5">
        <w:t xml:space="preserve">2 – </w:t>
      </w:r>
      <w:r>
        <w:t>Suffering</w:t>
      </w:r>
      <w:r w:rsidRPr="00E11AB5">
        <w:t xml:space="preserve"> – mass death causes suffering because people can’t get access to resources and </w:t>
      </w:r>
      <w:proofErr w:type="gramStart"/>
      <w:r w:rsidRPr="00E11AB5">
        <w:t>basic necessities</w:t>
      </w:r>
      <w:proofErr w:type="gramEnd"/>
    </w:p>
    <w:p w14:paraId="216027C9" w14:textId="77777777" w:rsidR="008F37F6" w:rsidRPr="00E11AB5" w:rsidRDefault="008F37F6" w:rsidP="008F37F6">
      <w:pPr>
        <w:pStyle w:val="Heading4"/>
      </w:pPr>
      <w:r>
        <w:t>3</w:t>
      </w:r>
      <w:r w:rsidRPr="00E11AB5">
        <w:t xml:space="preserve"> – Objectivity – body count is the most objective way to calculate impacts because comparing suffering is unethical</w:t>
      </w:r>
    </w:p>
    <w:p w14:paraId="216027CB" w14:textId="77777777" w:rsidR="005864D2" w:rsidRDefault="005864D2" w:rsidP="005864D2">
      <w:pPr>
        <w:pStyle w:val="Heading3"/>
      </w:pPr>
      <w:r>
        <w:lastRenderedPageBreak/>
        <w:t>Underview</w:t>
      </w:r>
    </w:p>
    <w:p w14:paraId="19B83E41" w14:textId="79E4A0D5" w:rsidR="00EF2686" w:rsidRPr="00EF2686" w:rsidRDefault="005864D2" w:rsidP="00EF2686">
      <w:pPr>
        <w:pStyle w:val="Heading4"/>
      </w:pPr>
      <w:r>
        <w:t xml:space="preserve">1] Aff gets 1AR theory to prevent infinite abuse it’s DTD since the 1AR needs it to make the time investment worth, no RVIs because you can dump on a 30 sec shell for 6 minutes, and competing </w:t>
      </w:r>
      <w:proofErr w:type="spellStart"/>
      <w:r>
        <w:t>interps</w:t>
      </w:r>
      <w:proofErr w:type="spellEnd"/>
      <w:r>
        <w:t xml:space="preserve"> since</w:t>
      </w:r>
      <w:r w:rsidRPr="00C932F4">
        <w:rPr>
          <w:rFonts w:cs="Calibri"/>
        </w:rPr>
        <w:t xml:space="preserve"> the 2n can’t dump on a reasonability bright-line that excludes only what they did wrong</w:t>
      </w:r>
      <w:r>
        <w:t xml:space="preserve"> – 1AR theory comes first the 1AR is too short to be able to rectify abuse and adequately cover substance.</w:t>
      </w:r>
    </w:p>
    <w:p w14:paraId="276FE604" w14:textId="40D36430" w:rsidR="00C1580C" w:rsidRDefault="005864D2" w:rsidP="00C1580C">
      <w:pPr>
        <w:pStyle w:val="Heading4"/>
      </w:pPr>
      <w:r>
        <w:t>2] Procedural fairness first a) probability – one round cant alter subjectivity, but it can rectify fairness skews, b) link turns their role of the ballot since it proves we couldn’t engage in it and it is exclusionary, c) answers are self-defeating since they presuppose the judge evals them fairly.</w:t>
      </w:r>
    </w:p>
    <w:p w14:paraId="2EE4FBC5" w14:textId="6F445BBA" w:rsidR="00EF2686" w:rsidRPr="005C196E" w:rsidRDefault="00EF2686" w:rsidP="00EF2686">
      <w:pPr>
        <w:pStyle w:val="Heading4"/>
        <w:rPr>
          <w:rFonts w:asciiTheme="minorHAnsi" w:hAnsiTheme="minorHAnsi" w:cstheme="minorHAnsi"/>
        </w:rPr>
      </w:pPr>
      <w:r>
        <w:t xml:space="preserve">3 – </w:t>
      </w:r>
      <w:r w:rsidRPr="00D11569">
        <w:rPr>
          <w:rFonts w:asciiTheme="minorHAnsi" w:hAnsiTheme="minorHAnsi" w:cstheme="minorHAnsi"/>
        </w:rPr>
        <w:t xml:space="preserve">Permissibility and presumption </w:t>
      </w:r>
      <w:r w:rsidRPr="00D11569">
        <w:rPr>
          <w:rFonts w:asciiTheme="minorHAnsi" w:hAnsiTheme="minorHAnsi" w:cstheme="minorHAnsi"/>
          <w:u w:val="single"/>
        </w:rPr>
        <w:t>substantively</w:t>
      </w:r>
      <w:r w:rsidRPr="00D11569">
        <w:rPr>
          <w:rFonts w:asciiTheme="minorHAnsi" w:hAnsiTheme="minorHAnsi" w:cstheme="minorHAnsi"/>
        </w:rPr>
        <w:t xml:space="preserve"> affirm</w:t>
      </w:r>
      <w:r>
        <w:rPr>
          <w:rFonts w:asciiTheme="minorHAnsi" w:hAnsiTheme="minorHAnsi" w:cstheme="minorHAnsi"/>
        </w:rPr>
        <w:t xml:space="preserve">: A] </w:t>
      </w:r>
      <w:r w:rsidRPr="00D11569">
        <w:rPr>
          <w:rFonts w:asciiTheme="minorHAnsi" w:hAnsiTheme="minorHAnsi" w:cstheme="minorHAnsi"/>
        </w:rPr>
        <w:t xml:space="preserve">Statements are </w:t>
      </w:r>
      <w:r w:rsidRPr="00F96906">
        <w:rPr>
          <w:rFonts w:asciiTheme="minorHAnsi" w:hAnsiTheme="minorHAnsi" w:cstheme="minorHAnsi"/>
          <w:u w:val="single"/>
        </w:rPr>
        <w:t>true before false</w:t>
      </w:r>
      <w:r w:rsidRPr="00D11569">
        <w:rPr>
          <w:rFonts w:asciiTheme="minorHAnsi" w:hAnsiTheme="minorHAnsi" w:cstheme="minorHAnsi"/>
        </w:rPr>
        <w:t xml:space="preserve"> since if I told you my name, you’d believe me </w:t>
      </w:r>
      <w:r>
        <w:rPr>
          <w:rFonts w:asciiTheme="minorHAnsi" w:hAnsiTheme="minorHAnsi" w:cstheme="minorHAnsi"/>
        </w:rPr>
        <w:t xml:space="preserve">B] </w:t>
      </w:r>
      <w:r w:rsidRPr="00F96906">
        <w:rPr>
          <w:rFonts w:asciiTheme="minorHAnsi" w:hAnsiTheme="minorHAnsi" w:cstheme="minorHAnsi"/>
          <w:u w:val="single"/>
        </w:rPr>
        <w:t>Epistemics</w:t>
      </w:r>
      <w:r w:rsidRPr="00D11569">
        <w:rPr>
          <w:rFonts w:asciiTheme="minorHAnsi" w:hAnsiTheme="minorHAnsi" w:cstheme="minorHAnsi"/>
        </w:rPr>
        <w:t xml:space="preserve"> – we wouldn’t be able to start a strand of reasoning since we’d have to question that reason </w:t>
      </w:r>
      <w:r>
        <w:rPr>
          <w:rFonts w:asciiTheme="minorHAnsi" w:hAnsiTheme="minorHAnsi" w:cstheme="minorHAnsi"/>
        </w:rPr>
        <w:t xml:space="preserve">C] </w:t>
      </w:r>
      <w:r w:rsidRPr="00D11569">
        <w:rPr>
          <w:rFonts w:asciiTheme="minorHAnsi" w:hAnsiTheme="minorHAnsi" w:cstheme="minorHAnsi"/>
        </w:rPr>
        <w:t>If anything is permissible, then definitionally so is the aff since there is nothing that prevents us from doing it</w:t>
      </w:r>
      <w:r>
        <w:rPr>
          <w:rFonts w:asciiTheme="minorHAnsi" w:hAnsiTheme="minorHAnsi" w:cstheme="minorHAnsi"/>
        </w:rPr>
        <w:t>.</w:t>
      </w:r>
    </w:p>
    <w:p w14:paraId="017CE189" w14:textId="77777777" w:rsidR="00EF2686" w:rsidRPr="00EF2686" w:rsidRDefault="00EF2686" w:rsidP="00EF2686"/>
    <w:p w14:paraId="216027CE" w14:textId="400115D2" w:rsidR="005864D2" w:rsidRDefault="00EF2686" w:rsidP="005864D2">
      <w:pPr>
        <w:pStyle w:val="Heading4"/>
      </w:pPr>
      <w:r>
        <w:t>4</w:t>
      </w:r>
      <w:r w:rsidR="005864D2">
        <w:t xml:space="preserve">] </w:t>
      </w:r>
      <w:r w:rsidR="005864D2" w:rsidRPr="003E5015">
        <w:t xml:space="preserve">“A” </w:t>
      </w:r>
      <w:r w:rsidR="005864D2">
        <w:t>implies singular,</w:t>
      </w:r>
    </w:p>
    <w:p w14:paraId="216027CF" w14:textId="77777777" w:rsidR="005864D2" w:rsidRPr="007529F8" w:rsidRDefault="005864D2" w:rsidP="005864D2">
      <w:r w:rsidRPr="007529F8">
        <w:t>https://www.merriam-webster.com/dictionary/a</w:t>
      </w:r>
    </w:p>
    <w:p w14:paraId="216027D0" w14:textId="77777777" w:rsidR="005864D2" w:rsidRDefault="005864D2" w:rsidP="005864D2">
      <w:r w:rsidRPr="00897453">
        <w:rPr>
          <w:highlight w:val="yellow"/>
          <w:u w:val="single"/>
        </w:rPr>
        <w:t>used as a function word before singular nouns</w:t>
      </w:r>
      <w:r w:rsidRPr="007529F8">
        <w:t xml:space="preserve"> when the referent is unspecified</w:t>
      </w:r>
    </w:p>
    <w:p w14:paraId="216027D1" w14:textId="43FD49D4" w:rsidR="005864D2" w:rsidRPr="003E5015" w:rsidRDefault="00EF2686" w:rsidP="005864D2">
      <w:pPr>
        <w:pStyle w:val="Heading4"/>
      </w:pPr>
      <w:r>
        <w:t>5</w:t>
      </w:r>
      <w:r w:rsidR="005864D2">
        <w:t>] A implies specific when put before a modifier like “Just”</w:t>
      </w:r>
    </w:p>
    <w:p w14:paraId="216027D2" w14:textId="77777777" w:rsidR="005864D2" w:rsidRPr="003E5015" w:rsidRDefault="005864D2" w:rsidP="005864D2">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216027D3" w14:textId="77777777" w:rsidR="005864D2" w:rsidRPr="00EA6A2C" w:rsidRDefault="005864D2" w:rsidP="005864D2">
      <w:pPr>
        <w:rPr>
          <w:rStyle w:val="Emphasis"/>
          <w:b w:val="0"/>
          <w:iCs w:val="0"/>
          <w:sz w:val="14"/>
          <w:u w:val="none"/>
        </w:rPr>
      </w:pPr>
      <w:r w:rsidRPr="0017609E">
        <w:rPr>
          <w:rStyle w:val="StyleUnderline"/>
        </w:rPr>
        <w:t>The</w:t>
      </w:r>
      <w:r w:rsidRPr="00973268">
        <w:rPr>
          <w:sz w:val="14"/>
        </w:rPr>
        <w:t xml:space="preserve"> three </w:t>
      </w:r>
      <w:r w:rsidRPr="0017609E">
        <w:rPr>
          <w:rStyle w:val="StyleUnderline"/>
        </w:rPr>
        <w:t>article</w:t>
      </w:r>
      <w:r w:rsidRPr="00973268">
        <w:rPr>
          <w:sz w:val="14"/>
        </w:rPr>
        <w:t xml:space="preserve">s — </w:t>
      </w:r>
      <w:r w:rsidRPr="0017609E">
        <w:rPr>
          <w:rStyle w:val="StyleUnderline"/>
        </w:rPr>
        <w:t>a</w:t>
      </w:r>
      <w:r w:rsidRPr="00973268">
        <w:rPr>
          <w:sz w:val="14"/>
        </w:rPr>
        <w:t xml:space="preserve">, an, the — </w:t>
      </w:r>
      <w:r w:rsidRPr="0017609E">
        <w:rPr>
          <w:rStyle w:val="StyleUnderline"/>
        </w:rPr>
        <w:t>are a</w:t>
      </w:r>
      <w:r w:rsidRPr="00973268">
        <w:rPr>
          <w:sz w:val="14"/>
        </w:rPr>
        <w:t xml:space="preserve"> kind of </w:t>
      </w:r>
      <w:r w:rsidRPr="0017609E">
        <w:rPr>
          <w:rStyle w:val="StyleUnderline"/>
        </w:rPr>
        <w:t>adjective</w:t>
      </w:r>
      <w:r w:rsidRPr="00973268">
        <w:rPr>
          <w:sz w:val="14"/>
        </w:rPr>
        <w:t xml:space="preserve">. The is called the definite article because it usually precedes a specific or previously mentioned noun; </w:t>
      </w:r>
      <w:proofErr w:type="gramStart"/>
      <w:r w:rsidRPr="00973268">
        <w:rPr>
          <w:sz w:val="14"/>
        </w:rPr>
        <w:t>a and</w:t>
      </w:r>
      <w:proofErr w:type="gramEnd"/>
      <w:r w:rsidRPr="00973268">
        <w:rPr>
          <w:sz w:val="14"/>
        </w:rPr>
        <w:t xml:space="preserve"> an are called indefinite articles because they are used to refer to something in a less specific manner (an unspecified count noun). These words are also listed among the noun markers or determiners because they are almost invariably followed by a noun (or something else acting as a noun). caution </w:t>
      </w:r>
      <w:proofErr w:type="spellStart"/>
      <w:r w:rsidRPr="00973268">
        <w:rPr>
          <w:sz w:val="14"/>
        </w:rPr>
        <w:t>CAUTION</w:t>
      </w:r>
      <w:proofErr w:type="spellEnd"/>
      <w:r w:rsidRPr="00973268">
        <w:rPr>
          <w:sz w:val="14"/>
        </w:rPr>
        <w:t xml:space="preserve">! Even after you learn all the principles behind the use of these articles, you will find an abundance of situations </w:t>
      </w:r>
      <w:proofErr w:type="gramStart"/>
      <w:r w:rsidRPr="00973268">
        <w:rPr>
          <w:sz w:val="14"/>
        </w:rPr>
        <w:t>where</w:t>
      </w:r>
      <w:proofErr w:type="gramEnd"/>
      <w:r w:rsidRPr="00973268">
        <w:rPr>
          <w:sz w:val="14"/>
        </w:rPr>
        <w:t xml:space="preserve"> choosing the correct article or choosing whether to use one or not will prove chancy. Icy highways are dangerous. The icy highways are dangerous. And both are correct. The is used with specific nouns</w:t>
      </w:r>
      <w:r w:rsidRPr="00897453">
        <w:rPr>
          <w:highlight w:val="yellow"/>
          <w:u w:val="single"/>
        </w:rPr>
        <w:t>.</w:t>
      </w:r>
      <w:r w:rsidRPr="00973268">
        <w:rPr>
          <w:sz w:val="14"/>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973268">
        <w:rPr>
          <w:sz w:val="14"/>
        </w:rPr>
        <w:t>below..</w:t>
      </w:r>
      <w:proofErr w:type="gramEnd"/>
      <w:r w:rsidRPr="00973268">
        <w:rPr>
          <w:sz w:val="14"/>
        </w:rPr>
        <w:t xml:space="preserve">) If you would like help with the distinction between count and non-count nouns, please refer to Count and Non-Count Nouns. We use a before singular count-nouns that begin with consonants (a cow, a barn, a sheep); we use </w:t>
      </w:r>
      <w:proofErr w:type="gramStart"/>
      <w:r w:rsidRPr="00973268">
        <w:rPr>
          <w:sz w:val="14"/>
        </w:rPr>
        <w:t>an</w:t>
      </w:r>
      <w:proofErr w:type="gramEnd"/>
      <w:r w:rsidRPr="00973268">
        <w:rPr>
          <w:sz w:val="14"/>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973268">
        <w:rPr>
          <w:sz w:val="14"/>
        </w:rPr>
        <w:t>an</w:t>
      </w:r>
      <w:proofErr w:type="spellEnd"/>
      <w:r w:rsidRPr="00973268">
        <w:rPr>
          <w:sz w:val="14"/>
        </w:rPr>
        <w:t xml:space="preserve"> (as in an hour, an honor). We would say a useful device and a union matter because the u of those words </w:t>
      </w:r>
      <w:proofErr w:type="gramStart"/>
      <w:r w:rsidRPr="00973268">
        <w:rPr>
          <w:sz w:val="14"/>
        </w:rPr>
        <w:t>actually sounds</w:t>
      </w:r>
      <w:proofErr w:type="gramEnd"/>
      <w:r w:rsidRPr="00973268">
        <w:rPr>
          <w:sz w:val="14"/>
        </w:rPr>
        <w:t xml:space="preserve"> like </w:t>
      </w:r>
      <w:proofErr w:type="spellStart"/>
      <w:r w:rsidRPr="00973268">
        <w:rPr>
          <w:sz w:val="14"/>
        </w:rPr>
        <w:t>yoo</w:t>
      </w:r>
      <w:proofErr w:type="spellEnd"/>
      <w:r w:rsidRPr="00973268">
        <w:rPr>
          <w:sz w:val="14"/>
        </w:rPr>
        <w:t xml:space="preserve"> (as opposed, say, to the u of an ugly incident). The same is true of a European and a Euro (because of that consonantal "</w:t>
      </w:r>
      <w:proofErr w:type="spellStart"/>
      <w:r w:rsidRPr="00973268">
        <w:rPr>
          <w:sz w:val="14"/>
        </w:rPr>
        <w:t>Yoo</w:t>
      </w:r>
      <w:proofErr w:type="spellEnd"/>
      <w:r w:rsidRPr="00973268">
        <w:rPr>
          <w:sz w:val="14"/>
        </w:rPr>
        <w:t xml:space="preserve">" sound). We would say a once-in-a-lifetime experience or a one-time hero because the words once and one begin with a w sound (as if they were spelled </w:t>
      </w:r>
      <w:proofErr w:type="spellStart"/>
      <w:r w:rsidRPr="00973268">
        <w:rPr>
          <w:sz w:val="14"/>
        </w:rPr>
        <w:t>wuntz</w:t>
      </w:r>
      <w:proofErr w:type="spellEnd"/>
      <w:r w:rsidRPr="00973268">
        <w:rPr>
          <w:sz w:val="14"/>
        </w:rPr>
        <w:t xml:space="preserve"> and won). Merriam-Webster's Dictionary says that we can use </w:t>
      </w:r>
      <w:proofErr w:type="gramStart"/>
      <w:r w:rsidRPr="00973268">
        <w:rPr>
          <w:sz w:val="14"/>
        </w:rPr>
        <w:t>an</w:t>
      </w:r>
      <w:proofErr w:type="gramEnd"/>
      <w:r w:rsidRPr="00973268">
        <w:rPr>
          <w:sz w:val="14"/>
        </w:rPr>
        <w:t xml:space="preserve"> before an h- word that begins with an unstressed syllable. Thus, we might say an </w:t>
      </w:r>
      <w:proofErr w:type="spellStart"/>
      <w:r w:rsidRPr="00973268">
        <w:rPr>
          <w:sz w:val="14"/>
        </w:rPr>
        <w:t>hisTORical</w:t>
      </w:r>
      <w:proofErr w:type="spellEnd"/>
      <w:r w:rsidRPr="00973268">
        <w:rPr>
          <w:sz w:val="14"/>
        </w:rPr>
        <w:t xml:space="preserve"> moment, but we would say a </w:t>
      </w:r>
      <w:proofErr w:type="spellStart"/>
      <w:r w:rsidRPr="00973268">
        <w:rPr>
          <w:sz w:val="14"/>
        </w:rPr>
        <w:t>HIStory</w:t>
      </w:r>
      <w:proofErr w:type="spellEnd"/>
      <w:r w:rsidRPr="00973268">
        <w:rPr>
          <w:sz w:val="14"/>
        </w:rPr>
        <w:t xml:space="preserve"> book. Many writers would call that an affectation and prefer that we say a historical, but apparently, this choice is a matter of personal taste. For help on using articles with abbreviations and acronyms (</w:t>
      </w:r>
      <w:proofErr w:type="gramStart"/>
      <w:r w:rsidRPr="00973268">
        <w:rPr>
          <w:sz w:val="14"/>
        </w:rPr>
        <w:t>a or</w:t>
      </w:r>
      <w:proofErr w:type="gramEnd"/>
      <w:r w:rsidRPr="00973268">
        <w:rPr>
          <w:sz w:val="14"/>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w:t>
      </w:r>
      <w:r w:rsidRPr="00897453">
        <w:rPr>
          <w:b/>
          <w:highlight w:val="yellow"/>
          <w:u w:val="single"/>
        </w:rPr>
        <w:t>Exception: When a modifier appears between the article and the noun</w:t>
      </w:r>
      <w:r w:rsidRPr="00331A1D">
        <w:rPr>
          <w:b/>
          <w:u w:val="single"/>
        </w:rPr>
        <w:t xml:space="preserve">, </w:t>
      </w:r>
      <w:r w:rsidRPr="00897453">
        <w:rPr>
          <w:b/>
          <w:highlight w:val="yellow"/>
          <w:u w:val="single"/>
        </w:rPr>
        <w:t>the subsequent article will continue to be indefinite:</w:t>
      </w:r>
      <w:r w:rsidRPr="00331A1D">
        <w:rPr>
          <w:b/>
          <w:u w:val="single"/>
        </w:rPr>
        <w:t xml:space="preserve"> "I'd like a big glass of orange juice, please," John said. "</w:t>
      </w:r>
      <w:r w:rsidRPr="00897453">
        <w:rPr>
          <w:b/>
          <w:highlight w:val="yellow"/>
          <w:u w:val="single"/>
        </w:rPr>
        <w:t>I put a big glass of juice on the counter already</w:t>
      </w:r>
      <w:r w:rsidRPr="00973268">
        <w:rPr>
          <w:sz w:val="14"/>
        </w:rPr>
        <w:t xml:space="preserve">," Sheila replied. Generic reference: We can refer to something in a generic way </w:t>
      </w:r>
      <w:r w:rsidRPr="00973268">
        <w:rPr>
          <w:sz w:val="14"/>
        </w:rPr>
        <w:lastRenderedPageBreak/>
        <w:t xml:space="preserve">by using any of the three articles. We can do the same thing by omitting the article altogether. A beagle makes a great hunting dog and family companion. An </w:t>
      </w:r>
      <w:proofErr w:type="spellStart"/>
      <w:r w:rsidRPr="00973268">
        <w:rPr>
          <w:sz w:val="14"/>
        </w:rPr>
        <w:t>airedale</w:t>
      </w:r>
      <w:proofErr w:type="spellEnd"/>
      <w:r w:rsidRPr="00973268">
        <w:rPr>
          <w:sz w:val="14"/>
        </w:rPr>
        <w:t xml:space="preserve"> is sometimes a rather skittish animal. The golden retriever is a marvelous pet for children. Irish setters are not the highly intelligent animals they used to be. The difference between the generic indefinite pronoun and the normal indefinite pronoun is that the latter refers to any of that class ("I want to buy a beagle, and any old beagle will do.") whereas the former (see beagle sentence) refers to all members of that class</w:t>
      </w:r>
    </w:p>
    <w:p w14:paraId="216027D4" w14:textId="70E54260" w:rsidR="005864D2" w:rsidRDefault="00EF2686" w:rsidP="00E620AF">
      <w:pPr>
        <w:pStyle w:val="Heading4"/>
      </w:pPr>
      <w:r>
        <w:t>6</w:t>
      </w:r>
      <w:r w:rsidR="00E620AF">
        <w:t>] The UK is a just government, several democracy indexes agree, DA 18</w:t>
      </w:r>
    </w:p>
    <w:p w14:paraId="216027D5" w14:textId="77777777" w:rsidR="00E620AF" w:rsidRPr="00E620AF" w:rsidRDefault="00E620AF" w:rsidP="00E620AF">
      <w:r w:rsidRPr="00E620AF">
        <w:t>[Democratic Audit, 10-31-2018, "In comparative league tables of liberal democracies the UK’s democracy is judged to be First Division, but not Premier League", https://www.democraticaudit.com/2018/10/31/in-comparative-league-tables-of-liberal-democracies-the-uks-democracy-is-judged-to-be-first-division-but-not-premier-league/, date accessed 10-26-2021] //Lex AT</w:t>
      </w:r>
    </w:p>
    <w:p w14:paraId="216027D6" w14:textId="77777777" w:rsidR="00E620AF" w:rsidRPr="00E620AF" w:rsidRDefault="00E620AF" w:rsidP="00E620AF">
      <w:pPr>
        <w:rPr>
          <w:sz w:val="14"/>
        </w:rPr>
      </w:pPr>
      <w:r w:rsidRPr="00E620AF">
        <w:rPr>
          <w:sz w:val="14"/>
        </w:rPr>
        <w:t xml:space="preserve">What picture do these </w:t>
      </w:r>
      <w:r w:rsidRPr="00897453">
        <w:rPr>
          <w:highlight w:val="yellow"/>
          <w:u w:val="single"/>
        </w:rPr>
        <w:t>scorings give</w:t>
      </w:r>
      <w:r w:rsidRPr="00E620AF">
        <w:rPr>
          <w:u w:val="single"/>
        </w:rPr>
        <w:t xml:space="preserve"> about </w:t>
      </w:r>
      <w:r w:rsidRPr="00897453">
        <w:rPr>
          <w:highlight w:val="yellow"/>
          <w:u w:val="single"/>
        </w:rPr>
        <w:t>UK democracy</w:t>
      </w:r>
      <w:r w:rsidRPr="00E620AF">
        <w:rPr>
          <w:u w:val="single"/>
        </w:rPr>
        <w:t>? Essentially, despite its long evolutionary history and claims to iconic status (for example, as the home to the ‘mother of parliaments’), the UK remains ‘</w:t>
      </w:r>
      <w:r w:rsidRPr="00897453">
        <w:rPr>
          <w:highlight w:val="yellow"/>
          <w:u w:val="single"/>
        </w:rPr>
        <w:t>first division</w:t>
      </w:r>
      <w:r w:rsidRPr="00E620AF">
        <w:rPr>
          <w:u w:val="single"/>
        </w:rPr>
        <w:t>’ but not ‘premier league’</w:t>
      </w:r>
      <w:r w:rsidRPr="00E620AF">
        <w:rPr>
          <w:sz w:val="14"/>
        </w:rPr>
        <w:t xml:space="preserve">. All the rankings agree that </w:t>
      </w:r>
      <w:r w:rsidRPr="00897453">
        <w:rPr>
          <w:highlight w:val="yellow"/>
          <w:u w:val="single"/>
        </w:rPr>
        <w:t>the UK is one of the world’s broad top group of democracies</w:t>
      </w:r>
      <w:r w:rsidRPr="00E620AF">
        <w:rPr>
          <w:sz w:val="14"/>
        </w:rPr>
        <w:t>, but none of them put it within the top ten positions. However</w:t>
      </w:r>
      <w:r w:rsidRPr="00E620AF">
        <w:rPr>
          <w:u w:val="single"/>
        </w:rPr>
        <w:t>, the top-scoring countries tend to be small or very small countries, especially the Scandinavian countries with some tiny additions (like Estonia). Arguably it is much easier to run a liberal democracy with (say) six million people than with the UK’s current 66 million</w:t>
      </w:r>
      <w:r w:rsidRPr="00E620AF">
        <w:rPr>
          <w:sz w:val="14"/>
        </w:rPr>
        <w:t xml:space="preserve">. And, of course, it is harder still to run a democracy with 300 million people (as in the USA), and very hard to do so with 1.2 billion people (as in India). Smaller states are more straightforward to </w:t>
      </w:r>
      <w:proofErr w:type="gramStart"/>
      <w:r w:rsidRPr="00E620AF">
        <w:rPr>
          <w:sz w:val="14"/>
        </w:rPr>
        <w:t>operate, and</w:t>
      </w:r>
      <w:proofErr w:type="gramEnd"/>
      <w:r w:rsidRPr="00E620AF">
        <w:rPr>
          <w:sz w:val="14"/>
        </w:rPr>
        <w:t xml:space="preserve"> </w:t>
      </w:r>
      <w:proofErr w:type="spellStart"/>
      <w:r w:rsidRPr="00E620AF">
        <w:rPr>
          <w:sz w:val="14"/>
        </w:rPr>
        <w:t>organising</w:t>
      </w:r>
      <w:proofErr w:type="spellEnd"/>
      <w:r w:rsidRPr="00E620AF">
        <w:rPr>
          <w:sz w:val="14"/>
        </w:rPr>
        <w:t xml:space="preserve"> public participation and consultation there is simpler. So perhaps this explains the UK’s absence from the top ten. Five of the six rankings also score participation-related aspects as the UK’s weakest area. However, the EIU index instead scores Britain lowest on how well government operates.</w:t>
      </w:r>
    </w:p>
    <w:p w14:paraId="216027D7" w14:textId="27084A41" w:rsidR="00E620AF" w:rsidRDefault="00EF2686" w:rsidP="00545F2E">
      <w:pPr>
        <w:pStyle w:val="Heading4"/>
      </w:pPr>
      <w:r>
        <w:t>7</w:t>
      </w:r>
      <w:r w:rsidR="00545F2E">
        <w:t>] Here are some counter solvency advocates links are in the doc</w:t>
      </w:r>
    </w:p>
    <w:p w14:paraId="216027D8" w14:textId="77777777" w:rsidR="00545F2E" w:rsidRDefault="003A7C0D" w:rsidP="00545F2E">
      <w:pPr>
        <w:rPr>
          <w:rStyle w:val="Hyperlink"/>
        </w:rPr>
      </w:pPr>
      <w:hyperlink r:id="rId43" w:history="1">
        <w:r w:rsidR="00545F2E" w:rsidRPr="0076152A">
          <w:rPr>
            <w:rStyle w:val="Hyperlink"/>
          </w:rPr>
          <w:t>https://apnews.com/article/coronavirus-pandemic-economy-4f0b6285a57c8b2929e2aceb864e7675</w:t>
        </w:r>
      </w:hyperlink>
    </w:p>
    <w:p w14:paraId="216027D9" w14:textId="77777777" w:rsidR="00545F2E" w:rsidRDefault="003A7C0D" w:rsidP="00545F2E">
      <w:pPr>
        <w:rPr>
          <w:rStyle w:val="Hyperlink"/>
        </w:rPr>
      </w:pPr>
      <w:hyperlink r:id="rId44" w:history="1">
        <w:r w:rsidR="00545F2E" w:rsidRPr="0076152A">
          <w:rPr>
            <w:rStyle w:val="Hyperlink"/>
          </w:rPr>
          <w:t>https://www.cnbc.com/2011/06/06/strike-and-well-change-the-law-uk-warns-unions.html</w:t>
        </w:r>
      </w:hyperlink>
    </w:p>
    <w:p w14:paraId="216027DA" w14:textId="77777777" w:rsidR="00545F2E" w:rsidRDefault="00545F2E" w:rsidP="00545F2E">
      <w:pPr>
        <w:rPr>
          <w:rStyle w:val="Hyperlink"/>
        </w:rPr>
      </w:pPr>
      <w:r w:rsidRPr="00223191">
        <w:rPr>
          <w:rStyle w:val="Hyperlink"/>
        </w:rPr>
        <w:t>https://www.cnn.com/2021/10/22/economy/uk-inflation-5-bank-of-england/index.html</w:t>
      </w:r>
    </w:p>
    <w:p w14:paraId="216027DB" w14:textId="1CC7F20A" w:rsidR="00B05F11" w:rsidRPr="006C0761" w:rsidRDefault="00962A83" w:rsidP="00B05F11">
      <w:pPr>
        <w:pStyle w:val="Heading4"/>
        <w:rPr>
          <w:rFonts w:cs="Calibri"/>
        </w:rPr>
      </w:pPr>
      <w:r>
        <w:t>8</w:t>
      </w:r>
      <w:r w:rsidR="00B05F11">
        <w:t xml:space="preserve">] </w:t>
      </w:r>
      <w:r w:rsidR="00B05F11" w:rsidRPr="006C0761">
        <w:rPr>
          <w:rFonts w:cs="Calibri"/>
        </w:rPr>
        <w:t xml:space="preserve">Imagining extinction is good </w:t>
      </w:r>
    </w:p>
    <w:p w14:paraId="216027DC" w14:textId="77777777" w:rsidR="00B05F11" w:rsidRPr="006C0761" w:rsidRDefault="00B05F11" w:rsidP="00B05F11">
      <w:r w:rsidRPr="006C0761">
        <w:t xml:space="preserve">Jessica </w:t>
      </w:r>
      <w:r w:rsidRPr="006C0761">
        <w:rPr>
          <w:rStyle w:val="Style13ptBold"/>
        </w:rPr>
        <w:t>Hurley 17</w:t>
      </w:r>
      <w:r w:rsidRPr="006C0761">
        <w:t>, Assistant Professor in the Humanities at the University of Chicago, “Impossible Futures: Fictions of Risk in the Longue Durée”, Duke University Press, https://read.dukeupress.edu/american-literature/article/89/4/761/132823/Impossible-Futures-Fictions-of-Risk-in-the-Longue</w:t>
      </w:r>
    </w:p>
    <w:p w14:paraId="216027DD" w14:textId="77777777" w:rsidR="00B05F11" w:rsidRDefault="00B05F11" w:rsidP="00B05F11">
      <w:pPr>
        <w:rPr>
          <w:sz w:val="12"/>
        </w:rPr>
      </w:pPr>
      <w:r w:rsidRPr="003D7B3C">
        <w:rPr>
          <w:sz w:val="12"/>
        </w:rPr>
        <w:t xml:space="preserve">If contemporary ecocriticism has a shared premise about environmental </w:t>
      </w:r>
      <w:proofErr w:type="gramStart"/>
      <w:r w:rsidRPr="003D7B3C">
        <w:rPr>
          <w:sz w:val="12"/>
        </w:rPr>
        <w:t>risk</w:t>
      </w:r>
      <w:proofErr w:type="gramEnd"/>
      <w:r w:rsidRPr="003D7B3C">
        <w:rPr>
          <w:sz w:val="12"/>
        </w:rPr>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6C0761">
        <w:rPr>
          <w:rStyle w:val="StyleUnderline"/>
        </w:rPr>
        <w:t>Buell offers his suggestion for the appropriate literary mode for life lived within a crisis that is both unceasing and inescapable: new voices, “if wise enough</w:t>
      </w:r>
      <w:proofErr w:type="gramStart"/>
      <w:r w:rsidRPr="006C0761">
        <w:rPr>
          <w:rStyle w:val="StyleUnderline"/>
        </w:rPr>
        <w:t>….will</w:t>
      </w:r>
      <w:proofErr w:type="gramEnd"/>
      <w:r w:rsidRPr="006C0761">
        <w:rPr>
          <w:rStyle w:val="StyleUnderline"/>
        </w:rPr>
        <w:t xml:space="preserve"> abandon apocalypse for a sadder realism that </w:t>
      </w:r>
      <w:r w:rsidRPr="003D7B3C">
        <w:rPr>
          <w:sz w:val="12"/>
        </w:rPr>
        <w:t xml:space="preserve">looks closely at social and environmental changes in process and </w:t>
      </w:r>
      <w:r w:rsidRPr="006C0761">
        <w:rPr>
          <w:rStyle w:val="StyleUnderline"/>
        </w:rPr>
        <w:t>recognizes crisis as a place where people dwell</w:t>
      </w:r>
      <w:r w:rsidRPr="003D7B3C">
        <w:rPr>
          <w:sz w:val="12"/>
        </w:rPr>
        <w:t xml:space="preserve">” (202-3). In a world of threat, Buell demands a realism that might help us see risks more clearly and aid our </w:t>
      </w:r>
      <w:proofErr w:type="gramStart"/>
      <w:r w:rsidRPr="003D7B3C">
        <w:rPr>
          <w:sz w:val="12"/>
        </w:rPr>
        <w:t>survival.¶</w:t>
      </w:r>
      <w:proofErr w:type="gramEnd"/>
      <w:r w:rsidRPr="003D7B3C">
        <w:rPr>
          <w:sz w:val="12"/>
        </w:rPr>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3D7B3C">
        <w:rPr>
          <w:sz w:val="12"/>
        </w:rPr>
        <w:t>practice</w:t>
      </w:r>
      <w:proofErr w:type="gramEnd"/>
      <w:r w:rsidRPr="003D7B3C">
        <w:rPr>
          <w:sz w:val="12"/>
        </w:rPr>
        <w:t xml:space="preserve"> and that apocalypse is not something that is happening now in places that we might not see, or cannot hear. </w:t>
      </w:r>
      <w:r w:rsidRPr="006C0761">
        <w:rPr>
          <w:rStyle w:val="StyleUnderline"/>
        </w:rPr>
        <w:t xml:space="preserve">This essay argues for the continuing importance of </w:t>
      </w:r>
      <w:r w:rsidRPr="00897453">
        <w:rPr>
          <w:rStyle w:val="StyleUnderline"/>
          <w:highlight w:val="yellow"/>
        </w:rPr>
        <w:t>apocalyptic narrative forms</w:t>
      </w:r>
      <w:r w:rsidRPr="006C0761">
        <w:rPr>
          <w:rStyle w:val="StyleUnderline"/>
        </w:rPr>
        <w:t xml:space="preserve"> in representations of</w:t>
      </w:r>
      <w:r w:rsidRPr="003D7B3C">
        <w:rPr>
          <w:sz w:val="12"/>
        </w:rPr>
        <w:t xml:space="preserve"> environmental </w:t>
      </w:r>
      <w:r w:rsidRPr="006C0761">
        <w:rPr>
          <w:rStyle w:val="StyleUnderline"/>
        </w:rPr>
        <w:t xml:space="preserve">risk to </w:t>
      </w:r>
      <w:r w:rsidRPr="00897453">
        <w:rPr>
          <w:rStyle w:val="StyleUnderline"/>
          <w:highlight w:val="yellow"/>
        </w:rPr>
        <w:t xml:space="preserve">disrupt conservative </w:t>
      </w:r>
      <w:r w:rsidRPr="006C0761">
        <w:rPr>
          <w:rStyle w:val="StyleUnderline"/>
        </w:rPr>
        <w:t xml:space="preserve">realisms that maintain the </w:t>
      </w:r>
      <w:r w:rsidRPr="00897453">
        <w:rPr>
          <w:rStyle w:val="StyleUnderline"/>
          <w:highlight w:val="yellow"/>
        </w:rPr>
        <w:t>status quo</w:t>
      </w:r>
      <w:r w:rsidRPr="003D7B3C">
        <w:rPr>
          <w:sz w:val="12"/>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6C0761">
        <w:rPr>
          <w:rStyle w:val="StyleUnderline"/>
        </w:rPr>
        <w:t xml:space="preserve">state logics of </w:t>
      </w:r>
      <w:r w:rsidRPr="006C0761">
        <w:rPr>
          <w:rStyle w:val="Emphasis"/>
        </w:rPr>
        <w:t xml:space="preserve">implausibility </w:t>
      </w:r>
      <w:r w:rsidRPr="003D7B3C">
        <w:rPr>
          <w:sz w:val="12"/>
        </w:rPr>
        <w:t xml:space="preserve">that </w:t>
      </w:r>
      <w:r w:rsidRPr="006C0761">
        <w:rPr>
          <w:rStyle w:val="StyleUnderline"/>
        </w:rPr>
        <w:t>have long undergirded settler colonialism in the United States</w:t>
      </w:r>
      <w:r w:rsidRPr="003D7B3C">
        <w:rPr>
          <w:sz w:val="12"/>
        </w:rPr>
        <w:t xml:space="preserve">. In contrast, Leslie Marmon Silko’s contemporaneous novel Almanac of the Dead (1991) uses its </w:t>
      </w:r>
      <w:r w:rsidRPr="00897453">
        <w:rPr>
          <w:rStyle w:val="StyleUnderline"/>
          <w:highlight w:val="yellow"/>
        </w:rPr>
        <w:lastRenderedPageBreak/>
        <w:t>apocalyptic form</w:t>
      </w:r>
      <w:r w:rsidRPr="003D7B3C">
        <w:rPr>
          <w:sz w:val="12"/>
        </w:rPr>
        <w:t xml:space="preserve"> to </w:t>
      </w:r>
      <w:r w:rsidRPr="006C0761">
        <w:rPr>
          <w:rStyle w:val="StyleUnderline"/>
        </w:rPr>
        <w:t xml:space="preserve">deconstruct the claims to verisimilitude that undergird state realism, </w:t>
      </w:r>
      <w:r w:rsidRPr="00897453">
        <w:rPr>
          <w:rStyle w:val="StyleUnderline"/>
          <w:highlight w:val="yellow"/>
        </w:rPr>
        <w:t>transformi</w:t>
      </w:r>
      <w:r w:rsidRPr="006C0761">
        <w:rPr>
          <w:rStyle w:val="StyleUnderline"/>
        </w:rPr>
        <w:t xml:space="preserve">ng </w:t>
      </w:r>
      <w:r w:rsidRPr="00897453">
        <w:rPr>
          <w:rStyle w:val="StyleUnderline"/>
          <w:highlight w:val="yellow"/>
        </w:rPr>
        <w:t>nuclear waste into a prophecy of the end of the United States rather than a means for imagining its continuation</w:t>
      </w:r>
      <w:r w:rsidRPr="006C0761">
        <w:rPr>
          <w:rStyle w:val="StyleUnderline"/>
        </w:rPr>
        <w:t>.</w:t>
      </w:r>
      <w:r w:rsidRPr="003D7B3C">
        <w:rPr>
          <w:sz w:val="12"/>
        </w:rPr>
        <w:t xml:space="preserve"> In Almanac of the Dead, the presence of nuclear waste introjects </w:t>
      </w:r>
      <w:r w:rsidRPr="006C0761">
        <w:rPr>
          <w:rStyle w:val="StyleUnderline"/>
        </w:rPr>
        <w:t xml:space="preserve">a deep-time </w:t>
      </w:r>
      <w:r w:rsidRPr="00897453">
        <w:rPr>
          <w:rStyle w:val="StyleUnderline"/>
          <w:highlight w:val="yellow"/>
        </w:rPr>
        <w:t>perspective</w:t>
      </w:r>
      <w:r w:rsidRPr="006C0761">
        <w:rPr>
          <w:rStyle w:val="StyleUnderline"/>
        </w:rPr>
        <w:t xml:space="preserve"> into contemporary America</w:t>
      </w:r>
      <w:r w:rsidRPr="003D7B3C">
        <w:rPr>
          <w:sz w:val="12"/>
        </w:rPr>
        <w:t xml:space="preserve">, </w:t>
      </w:r>
      <w:r w:rsidRPr="00897453">
        <w:rPr>
          <w:rStyle w:val="StyleUnderline"/>
          <w:highlight w:val="yellow"/>
        </w:rPr>
        <w:t>transform</w:t>
      </w:r>
      <w:r w:rsidRPr="003D7B3C">
        <w:rPr>
          <w:sz w:val="12"/>
        </w:rPr>
        <w:t xml:space="preserve">ing </w:t>
      </w:r>
      <w:r w:rsidRPr="006C0761">
        <w:rPr>
          <w:rStyle w:val="StyleUnderline"/>
        </w:rPr>
        <w:t>the</w:t>
      </w:r>
      <w:r w:rsidRPr="003D7B3C">
        <w:rPr>
          <w:sz w:val="12"/>
        </w:rPr>
        <w:t xml:space="preserve"> </w:t>
      </w:r>
      <w:r w:rsidRPr="00897453">
        <w:rPr>
          <w:rStyle w:val="StyleUnderline"/>
          <w:highlight w:val="yellow"/>
        </w:rPr>
        <w:t xml:space="preserve">present into a </w:t>
      </w:r>
      <w:r w:rsidRPr="00897453">
        <w:rPr>
          <w:rStyle w:val="Emphasis"/>
          <w:highlight w:val="yellow"/>
        </w:rPr>
        <w:t>speculative space</w:t>
      </w:r>
      <w:r w:rsidRPr="00897453">
        <w:rPr>
          <w:rStyle w:val="StyleUnderline"/>
          <w:highlight w:val="yellow"/>
        </w:rPr>
        <w:t xml:space="preserve"> where</w:t>
      </w:r>
      <w:r w:rsidRPr="003D7B3C">
        <w:rPr>
          <w:sz w:val="12"/>
        </w:rPr>
        <w:t xml:space="preserve"> environmental </w:t>
      </w:r>
      <w:r w:rsidRPr="00897453">
        <w:rPr>
          <w:rStyle w:val="StyleUnderline"/>
          <w:highlight w:val="yellow"/>
        </w:rPr>
        <w:t xml:space="preserve">catastrophe produces not only </w:t>
      </w:r>
      <w:r w:rsidRPr="00897453">
        <w:rPr>
          <w:rStyle w:val="Emphasis"/>
          <w:highlight w:val="yellow"/>
        </w:rPr>
        <w:t>unevenly distributed damage</w:t>
      </w:r>
      <w:r w:rsidRPr="003D7B3C">
        <w:rPr>
          <w:sz w:val="12"/>
        </w:rPr>
        <w:t xml:space="preserve"> </w:t>
      </w:r>
      <w:r w:rsidRPr="00897453">
        <w:rPr>
          <w:rStyle w:val="StyleUnderline"/>
          <w:highlight w:val="yellow"/>
        </w:rPr>
        <w:t>but also revolutionary forms of social justice</w:t>
      </w:r>
      <w:r w:rsidRPr="006C0761">
        <w:rPr>
          <w:rStyle w:val="StyleUnderline"/>
        </w:rPr>
        <w:t xml:space="preserve"> that insist on a truth that probability modeling cannot contain: that </w:t>
      </w:r>
      <w:r w:rsidRPr="00897453">
        <w:rPr>
          <w:rStyle w:val="StyleUnderline"/>
          <w:highlight w:val="yellow"/>
        </w:rPr>
        <w:t>the future will be</w:t>
      </w:r>
      <w:r w:rsidRPr="003D7B3C">
        <w:rPr>
          <w:sz w:val="12"/>
        </w:rPr>
        <w:t xml:space="preserve"> </w:t>
      </w:r>
      <w:r w:rsidRPr="00897453">
        <w:rPr>
          <w:rStyle w:val="Emphasis"/>
          <w:highlight w:val="yellow"/>
        </w:rPr>
        <w:t>unimaginably different</w:t>
      </w:r>
      <w:r w:rsidRPr="00897453">
        <w:rPr>
          <w:rStyle w:val="StyleUnderline"/>
          <w:highlight w:val="yellow"/>
        </w:rPr>
        <w:t xml:space="preserve"> from the present</w:t>
      </w:r>
      <w:r w:rsidRPr="006C0761">
        <w:rPr>
          <w:rStyle w:val="StyleUnderline"/>
        </w:rPr>
        <w:t>, while the present, too, might yet be utterly different from the real that we think we know</w:t>
      </w:r>
      <w:r w:rsidRPr="003D7B3C">
        <w:rPr>
          <w:sz w:val="12"/>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6C0761">
        <w:rPr>
          <w:rStyle w:val="StyleUnderline"/>
        </w:rPr>
        <w:t xml:space="preserve">the </w:t>
      </w:r>
      <w:r w:rsidRPr="003D7B3C">
        <w:rPr>
          <w:sz w:val="12"/>
        </w:rPr>
        <w:t>apocalyptic mode in deep time allows narratives of environmental harm and danger to move beyond the paranoid logic of risk. In the world of deep time, all that might come to pass will come to pass, sooner or later. The endless maybes of risk become certainties. The impossibilities of our own deaths and the deaths of everything else will come. But so too will other impossibilities: talking macaws and alien visitors, the end of the colonial occupation of North America, or a sudden human determination to let the world live. The end of capitalism may yet become more thinkable than the end of the world. Just wait long enough. Stranger things will happen.</w:t>
      </w:r>
    </w:p>
    <w:p w14:paraId="216027DE" w14:textId="77777777" w:rsidR="00545F2E" w:rsidRPr="00545F2E" w:rsidRDefault="00545F2E" w:rsidP="00545F2E"/>
    <w:sectPr w:rsidR="00545F2E" w:rsidRPr="00545F2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51BA2" w14:textId="77777777" w:rsidR="00965F67" w:rsidRDefault="00965F67" w:rsidP="00E620AF">
      <w:pPr>
        <w:spacing w:after="0" w:line="240" w:lineRule="auto"/>
      </w:pPr>
      <w:r>
        <w:separator/>
      </w:r>
    </w:p>
  </w:endnote>
  <w:endnote w:type="continuationSeparator" w:id="0">
    <w:p w14:paraId="214F81F0" w14:textId="77777777" w:rsidR="00965F67" w:rsidRDefault="00965F67" w:rsidP="00E620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24AB0" w14:textId="77777777" w:rsidR="00965F67" w:rsidRDefault="00965F67" w:rsidP="00E620AF">
      <w:pPr>
        <w:spacing w:after="0" w:line="240" w:lineRule="auto"/>
      </w:pPr>
      <w:r>
        <w:separator/>
      </w:r>
    </w:p>
  </w:footnote>
  <w:footnote w:type="continuationSeparator" w:id="0">
    <w:p w14:paraId="5B031EFE" w14:textId="77777777" w:rsidR="00965F67" w:rsidRDefault="00965F67" w:rsidP="00E620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387B6D"/>
    <w:multiLevelType w:val="hybridMultilevel"/>
    <w:tmpl w:val="EFDC50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1F47F4"/>
    <w:multiLevelType w:val="hybridMultilevel"/>
    <w:tmpl w:val="55EA6F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AA019E"/>
    <w:multiLevelType w:val="hybridMultilevel"/>
    <w:tmpl w:val="18B63F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DAF2D51"/>
    <w:multiLevelType w:val="hybridMultilevel"/>
    <w:tmpl w:val="F09291C4"/>
    <w:lvl w:ilvl="0" w:tplc="81DEA48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E410152"/>
    <w:multiLevelType w:val="hybridMultilevel"/>
    <w:tmpl w:val="DE12F6B6"/>
    <w:lvl w:ilvl="0" w:tplc="903E193E">
      <w:start w:val="1"/>
      <w:numFmt w:val="bullet"/>
      <w:lvlText w:val="-"/>
      <w:lvlJc w:val="left"/>
      <w:pPr>
        <w:ind w:left="720" w:hanging="360"/>
      </w:pPr>
      <w:rPr>
        <w:rFonts w:ascii="Calibri Light" w:eastAsiaTheme="minorHAnsi"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E025E7"/>
    <w:multiLevelType w:val="hybridMultilevel"/>
    <w:tmpl w:val="F3F009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0"/>
  </w:num>
  <w:num w:numId="13">
    <w:abstractNumId w:val="16"/>
  </w:num>
  <w:num w:numId="14">
    <w:abstractNumId w:val="12"/>
  </w:num>
  <w:num w:numId="15">
    <w:abstractNumId w:val="11"/>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6"/>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ibbonPointer" w:val="336463228"/>
    <w:docVar w:name="VerbatimVersion" w:val="5.1"/>
  </w:docVars>
  <w:rsids>
    <w:rsidRoot w:val="00332334"/>
    <w:rsid w:val="000139A3"/>
    <w:rsid w:val="00024237"/>
    <w:rsid w:val="00034793"/>
    <w:rsid w:val="00042FC1"/>
    <w:rsid w:val="00045BBD"/>
    <w:rsid w:val="00053A86"/>
    <w:rsid w:val="00055846"/>
    <w:rsid w:val="00073C47"/>
    <w:rsid w:val="00080DEF"/>
    <w:rsid w:val="00084A56"/>
    <w:rsid w:val="00095953"/>
    <w:rsid w:val="00096071"/>
    <w:rsid w:val="000B110D"/>
    <w:rsid w:val="000C4955"/>
    <w:rsid w:val="00100833"/>
    <w:rsid w:val="00104529"/>
    <w:rsid w:val="00105942"/>
    <w:rsid w:val="00107396"/>
    <w:rsid w:val="00126568"/>
    <w:rsid w:val="00144A4C"/>
    <w:rsid w:val="00154BE7"/>
    <w:rsid w:val="00156CC0"/>
    <w:rsid w:val="00173766"/>
    <w:rsid w:val="00176AB0"/>
    <w:rsid w:val="00177B7D"/>
    <w:rsid w:val="00180981"/>
    <w:rsid w:val="0018322D"/>
    <w:rsid w:val="00184183"/>
    <w:rsid w:val="001B5776"/>
    <w:rsid w:val="001C21DA"/>
    <w:rsid w:val="001E527A"/>
    <w:rsid w:val="001F2479"/>
    <w:rsid w:val="001F247C"/>
    <w:rsid w:val="001F78CE"/>
    <w:rsid w:val="0021638B"/>
    <w:rsid w:val="00221B3B"/>
    <w:rsid w:val="00223191"/>
    <w:rsid w:val="00245360"/>
    <w:rsid w:val="00251FC7"/>
    <w:rsid w:val="0026754D"/>
    <w:rsid w:val="002826EB"/>
    <w:rsid w:val="002855A7"/>
    <w:rsid w:val="00293D7E"/>
    <w:rsid w:val="002A2983"/>
    <w:rsid w:val="002A2A73"/>
    <w:rsid w:val="002B146A"/>
    <w:rsid w:val="002B5E17"/>
    <w:rsid w:val="002F2B5A"/>
    <w:rsid w:val="002F2F5B"/>
    <w:rsid w:val="00315690"/>
    <w:rsid w:val="00316B75"/>
    <w:rsid w:val="00325646"/>
    <w:rsid w:val="00331A0E"/>
    <w:rsid w:val="00332334"/>
    <w:rsid w:val="003328C2"/>
    <w:rsid w:val="00342A82"/>
    <w:rsid w:val="003460F2"/>
    <w:rsid w:val="0037087F"/>
    <w:rsid w:val="00375D07"/>
    <w:rsid w:val="00376F58"/>
    <w:rsid w:val="0038158C"/>
    <w:rsid w:val="003859A1"/>
    <w:rsid w:val="003902BA"/>
    <w:rsid w:val="003927B3"/>
    <w:rsid w:val="003A09E2"/>
    <w:rsid w:val="003A6EFF"/>
    <w:rsid w:val="003A7C0D"/>
    <w:rsid w:val="003E7A13"/>
    <w:rsid w:val="003F6354"/>
    <w:rsid w:val="00407037"/>
    <w:rsid w:val="00437BEC"/>
    <w:rsid w:val="0044628C"/>
    <w:rsid w:val="004605D6"/>
    <w:rsid w:val="00463D22"/>
    <w:rsid w:val="004C60E8"/>
    <w:rsid w:val="004D7B13"/>
    <w:rsid w:val="004E3579"/>
    <w:rsid w:val="004E728B"/>
    <w:rsid w:val="004F39E0"/>
    <w:rsid w:val="004F6DD5"/>
    <w:rsid w:val="00503484"/>
    <w:rsid w:val="0050687A"/>
    <w:rsid w:val="005138E3"/>
    <w:rsid w:val="00537BD5"/>
    <w:rsid w:val="00540289"/>
    <w:rsid w:val="00545F2E"/>
    <w:rsid w:val="005540AA"/>
    <w:rsid w:val="0057268A"/>
    <w:rsid w:val="00575C55"/>
    <w:rsid w:val="005864D2"/>
    <w:rsid w:val="0059468F"/>
    <w:rsid w:val="005A1340"/>
    <w:rsid w:val="005B6C3D"/>
    <w:rsid w:val="005C0252"/>
    <w:rsid w:val="005C0754"/>
    <w:rsid w:val="005C196E"/>
    <w:rsid w:val="005C5056"/>
    <w:rsid w:val="005C6972"/>
    <w:rsid w:val="005D2912"/>
    <w:rsid w:val="00604DCF"/>
    <w:rsid w:val="006065BD"/>
    <w:rsid w:val="0061228A"/>
    <w:rsid w:val="006160D1"/>
    <w:rsid w:val="00622233"/>
    <w:rsid w:val="0063284E"/>
    <w:rsid w:val="00635488"/>
    <w:rsid w:val="00645FA9"/>
    <w:rsid w:val="00647866"/>
    <w:rsid w:val="00665003"/>
    <w:rsid w:val="006861DF"/>
    <w:rsid w:val="006916D0"/>
    <w:rsid w:val="006A2AD0"/>
    <w:rsid w:val="006B233E"/>
    <w:rsid w:val="006B3DF7"/>
    <w:rsid w:val="006C2375"/>
    <w:rsid w:val="006D4ECC"/>
    <w:rsid w:val="006E106A"/>
    <w:rsid w:val="006E3E39"/>
    <w:rsid w:val="00706AFD"/>
    <w:rsid w:val="00722258"/>
    <w:rsid w:val="00722BC8"/>
    <w:rsid w:val="007243E5"/>
    <w:rsid w:val="00745B85"/>
    <w:rsid w:val="00746578"/>
    <w:rsid w:val="00766EA0"/>
    <w:rsid w:val="00785A5B"/>
    <w:rsid w:val="007A2226"/>
    <w:rsid w:val="007B5E56"/>
    <w:rsid w:val="007C158E"/>
    <w:rsid w:val="007E5A1D"/>
    <w:rsid w:val="007F5B66"/>
    <w:rsid w:val="00823699"/>
    <w:rsid w:val="00823A1C"/>
    <w:rsid w:val="00823C95"/>
    <w:rsid w:val="00832EC2"/>
    <w:rsid w:val="0083437B"/>
    <w:rsid w:val="00845B9D"/>
    <w:rsid w:val="00860984"/>
    <w:rsid w:val="00871CF4"/>
    <w:rsid w:val="00880BE6"/>
    <w:rsid w:val="00883BAD"/>
    <w:rsid w:val="00897453"/>
    <w:rsid w:val="008B3ECB"/>
    <w:rsid w:val="008B4E85"/>
    <w:rsid w:val="008C0FB3"/>
    <w:rsid w:val="008C1B2E"/>
    <w:rsid w:val="008F37F6"/>
    <w:rsid w:val="008F668F"/>
    <w:rsid w:val="0091627E"/>
    <w:rsid w:val="00917347"/>
    <w:rsid w:val="00920523"/>
    <w:rsid w:val="00923731"/>
    <w:rsid w:val="0093201F"/>
    <w:rsid w:val="00941565"/>
    <w:rsid w:val="0096217C"/>
    <w:rsid w:val="00962A83"/>
    <w:rsid w:val="00965F67"/>
    <w:rsid w:val="0097032B"/>
    <w:rsid w:val="00976DCB"/>
    <w:rsid w:val="009873B9"/>
    <w:rsid w:val="009936DF"/>
    <w:rsid w:val="009A4CFE"/>
    <w:rsid w:val="009B29F2"/>
    <w:rsid w:val="009C170D"/>
    <w:rsid w:val="009D0400"/>
    <w:rsid w:val="009D2EAD"/>
    <w:rsid w:val="009D54B2"/>
    <w:rsid w:val="009E1922"/>
    <w:rsid w:val="009F2107"/>
    <w:rsid w:val="009F5E01"/>
    <w:rsid w:val="009F7ED2"/>
    <w:rsid w:val="009F7FC7"/>
    <w:rsid w:val="00A02DBA"/>
    <w:rsid w:val="00A04DE5"/>
    <w:rsid w:val="00A34FDC"/>
    <w:rsid w:val="00A40DD0"/>
    <w:rsid w:val="00A454B2"/>
    <w:rsid w:val="00A549F3"/>
    <w:rsid w:val="00A93661"/>
    <w:rsid w:val="00A95652"/>
    <w:rsid w:val="00AC0AB8"/>
    <w:rsid w:val="00AC4A6C"/>
    <w:rsid w:val="00B05F11"/>
    <w:rsid w:val="00B06BC0"/>
    <w:rsid w:val="00B140C6"/>
    <w:rsid w:val="00B2481F"/>
    <w:rsid w:val="00B33C6D"/>
    <w:rsid w:val="00B4508F"/>
    <w:rsid w:val="00B50D5A"/>
    <w:rsid w:val="00B55AD5"/>
    <w:rsid w:val="00B6514D"/>
    <w:rsid w:val="00B75440"/>
    <w:rsid w:val="00B8057C"/>
    <w:rsid w:val="00BD6238"/>
    <w:rsid w:val="00BE256E"/>
    <w:rsid w:val="00BE57E0"/>
    <w:rsid w:val="00BF593B"/>
    <w:rsid w:val="00BF773A"/>
    <w:rsid w:val="00BF7E81"/>
    <w:rsid w:val="00C06AD1"/>
    <w:rsid w:val="00C13773"/>
    <w:rsid w:val="00C1580C"/>
    <w:rsid w:val="00C17CC8"/>
    <w:rsid w:val="00C34912"/>
    <w:rsid w:val="00C5343A"/>
    <w:rsid w:val="00C81986"/>
    <w:rsid w:val="00C83417"/>
    <w:rsid w:val="00C92D49"/>
    <w:rsid w:val="00C9604F"/>
    <w:rsid w:val="00CA1801"/>
    <w:rsid w:val="00CA19AA"/>
    <w:rsid w:val="00CA23D5"/>
    <w:rsid w:val="00CA50A2"/>
    <w:rsid w:val="00CB78B9"/>
    <w:rsid w:val="00CC5298"/>
    <w:rsid w:val="00CC613A"/>
    <w:rsid w:val="00CD4071"/>
    <w:rsid w:val="00CD736E"/>
    <w:rsid w:val="00CD7715"/>
    <w:rsid w:val="00CD798D"/>
    <w:rsid w:val="00CE161E"/>
    <w:rsid w:val="00CF3885"/>
    <w:rsid w:val="00CF59A8"/>
    <w:rsid w:val="00D016DE"/>
    <w:rsid w:val="00D01A4C"/>
    <w:rsid w:val="00D1407C"/>
    <w:rsid w:val="00D2355C"/>
    <w:rsid w:val="00D27651"/>
    <w:rsid w:val="00D325A9"/>
    <w:rsid w:val="00D36A8A"/>
    <w:rsid w:val="00D41ACA"/>
    <w:rsid w:val="00D61409"/>
    <w:rsid w:val="00D6691E"/>
    <w:rsid w:val="00D71170"/>
    <w:rsid w:val="00D8243A"/>
    <w:rsid w:val="00D96741"/>
    <w:rsid w:val="00DA1C92"/>
    <w:rsid w:val="00DA25D4"/>
    <w:rsid w:val="00DA6538"/>
    <w:rsid w:val="00DB557D"/>
    <w:rsid w:val="00DC752D"/>
    <w:rsid w:val="00DE00CC"/>
    <w:rsid w:val="00DE6D69"/>
    <w:rsid w:val="00E15E75"/>
    <w:rsid w:val="00E32C08"/>
    <w:rsid w:val="00E357EE"/>
    <w:rsid w:val="00E5262C"/>
    <w:rsid w:val="00E620AF"/>
    <w:rsid w:val="00E70992"/>
    <w:rsid w:val="00E74B9A"/>
    <w:rsid w:val="00E96BF1"/>
    <w:rsid w:val="00EB16F3"/>
    <w:rsid w:val="00EC7DC4"/>
    <w:rsid w:val="00ED30CF"/>
    <w:rsid w:val="00EF2686"/>
    <w:rsid w:val="00EF3340"/>
    <w:rsid w:val="00EF6033"/>
    <w:rsid w:val="00F076B1"/>
    <w:rsid w:val="00F176EF"/>
    <w:rsid w:val="00F26AC4"/>
    <w:rsid w:val="00F45E10"/>
    <w:rsid w:val="00F6364A"/>
    <w:rsid w:val="00F77378"/>
    <w:rsid w:val="00F9113A"/>
    <w:rsid w:val="00FE2546"/>
    <w:rsid w:val="00FF53A6"/>
    <w:rsid w:val="00FF53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02784"/>
  <w15:chartTrackingRefBased/>
  <w15:docId w15:val="{0DEC4ADE-1599-4963-B76C-D76113A28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A7C0D"/>
    <w:rPr>
      <w:rFonts w:ascii="Calibri" w:hAnsi="Calibri"/>
    </w:rPr>
  </w:style>
  <w:style w:type="paragraph" w:styleId="Heading1">
    <w:name w:val="heading 1"/>
    <w:aliases w:val="Pocket"/>
    <w:basedOn w:val="Normal"/>
    <w:next w:val="Normal"/>
    <w:link w:val="Heading1Char"/>
    <w:qFormat/>
    <w:rsid w:val="003A7C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Heading 21"/>
    <w:basedOn w:val="Normal"/>
    <w:next w:val="Normal"/>
    <w:link w:val="Heading2Char"/>
    <w:uiPriority w:val="1"/>
    <w:unhideWhenUsed/>
    <w:qFormat/>
    <w:rsid w:val="003A7C0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3A7C0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ta,t,T"/>
    <w:basedOn w:val="Normal"/>
    <w:next w:val="Normal"/>
    <w:link w:val="Heading4Char"/>
    <w:uiPriority w:val="3"/>
    <w:unhideWhenUsed/>
    <w:qFormat/>
    <w:rsid w:val="003A7C0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A7C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7C0D"/>
  </w:style>
  <w:style w:type="character" w:customStyle="1" w:styleId="Heading1Char">
    <w:name w:val="Heading 1 Char"/>
    <w:aliases w:val="Pocket Char"/>
    <w:basedOn w:val="DefaultParagraphFont"/>
    <w:link w:val="Heading1"/>
    <w:rsid w:val="003A7C0D"/>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3A7C0D"/>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2,Underlines Char"/>
    <w:basedOn w:val="DefaultParagraphFont"/>
    <w:link w:val="Heading3"/>
    <w:uiPriority w:val="2"/>
    <w:rsid w:val="003A7C0D"/>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3A7C0D"/>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7"/>
    <w:qFormat/>
    <w:rsid w:val="003A7C0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A7C0D"/>
    <w:rPr>
      <w:b/>
      <w:bCs/>
      <w:sz w:val="26"/>
      <w:u w:val="none"/>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S"/>
    <w:basedOn w:val="DefaultParagraphFont"/>
    <w:uiPriority w:val="6"/>
    <w:qFormat/>
    <w:rsid w:val="003A7C0D"/>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3A7C0D"/>
    <w:rPr>
      <w:color w:val="auto"/>
      <w:u w:val="none"/>
    </w:rPr>
  </w:style>
  <w:style w:type="character" w:styleId="FollowedHyperlink">
    <w:name w:val="FollowedHyperlink"/>
    <w:basedOn w:val="DefaultParagraphFont"/>
    <w:uiPriority w:val="99"/>
    <w:semiHidden/>
    <w:unhideWhenUsed/>
    <w:rsid w:val="003A7C0D"/>
    <w:rPr>
      <w:color w:val="auto"/>
      <w:u w:val="none"/>
    </w:rPr>
  </w:style>
  <w:style w:type="paragraph" w:styleId="NormalWeb">
    <w:name w:val="Normal (Web)"/>
    <w:basedOn w:val="Normal"/>
    <w:uiPriority w:val="99"/>
    <w:semiHidden/>
    <w:unhideWhenUsed/>
    <w:rsid w:val="00332334"/>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article-first-paragraph">
    <w:name w:val="article-first-paragraph"/>
    <w:basedOn w:val="Normal"/>
    <w:rsid w:val="00332334"/>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DefaultParagraphFont"/>
    <w:rsid w:val="00332334"/>
  </w:style>
  <w:style w:type="paragraph" w:customStyle="1" w:styleId="textbold">
    <w:name w:val="text bold"/>
    <w:basedOn w:val="Normal"/>
    <w:link w:val="Emphasis"/>
    <w:uiPriority w:val="7"/>
    <w:qFormat/>
    <w:rsid w:val="00332334"/>
    <w:pPr>
      <w:widowControl w:val="0"/>
      <w:ind w:left="720"/>
      <w:jc w:val="both"/>
    </w:pPr>
    <w:rPr>
      <w:b/>
      <w:iCs/>
      <w:u w:val="single"/>
    </w:rPr>
  </w:style>
  <w:style w:type="paragraph" w:styleId="ListParagraph">
    <w:name w:val="List Paragraph"/>
    <w:aliases w:val="6 font,Colorful List - Accent 11"/>
    <w:basedOn w:val="Normal"/>
    <w:uiPriority w:val="99"/>
    <w:unhideWhenUsed/>
    <w:qFormat/>
    <w:rsid w:val="00332334"/>
    <w:pPr>
      <w:ind w:left="720"/>
      <w:contextualSpacing/>
    </w:pPr>
  </w:style>
  <w:style w:type="paragraph" w:customStyle="1" w:styleId="dcr-s23rjr">
    <w:name w:val="dcr-s23rjr"/>
    <w:basedOn w:val="Normal"/>
    <w:rsid w:val="00332334"/>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332334"/>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332334"/>
    <w:rPr>
      <w:b/>
      <w:bCs/>
    </w:rPr>
  </w:style>
  <w:style w:type="paragraph" w:styleId="z-TopofForm">
    <w:name w:val="HTML Top of Form"/>
    <w:basedOn w:val="Normal"/>
    <w:next w:val="Normal"/>
    <w:link w:val="z-TopofFormChar"/>
    <w:hidden/>
    <w:uiPriority w:val="99"/>
    <w:semiHidden/>
    <w:unhideWhenUsed/>
    <w:rsid w:val="00332334"/>
    <w:pPr>
      <w:pBdr>
        <w:bottom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TopofFormChar">
    <w:name w:val="z-Top of Form Char"/>
    <w:basedOn w:val="DefaultParagraphFont"/>
    <w:link w:val="z-TopofForm"/>
    <w:uiPriority w:val="99"/>
    <w:semiHidden/>
    <w:rsid w:val="00332334"/>
    <w:rPr>
      <w:rFonts w:ascii="Arial" w:eastAsia="Times New Roman" w:hAnsi="Arial" w:cs="Arial"/>
      <w:vanish/>
      <w:sz w:val="16"/>
      <w:szCs w:val="16"/>
      <w:lang w:eastAsia="zh-CN"/>
    </w:rPr>
  </w:style>
  <w:style w:type="paragraph" w:styleId="z-BottomofForm">
    <w:name w:val="HTML Bottom of Form"/>
    <w:basedOn w:val="Normal"/>
    <w:next w:val="Normal"/>
    <w:link w:val="z-BottomofFormChar"/>
    <w:hidden/>
    <w:uiPriority w:val="99"/>
    <w:semiHidden/>
    <w:unhideWhenUsed/>
    <w:rsid w:val="00332334"/>
    <w:pPr>
      <w:pBdr>
        <w:top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BottomofFormChar">
    <w:name w:val="z-Bottom of Form Char"/>
    <w:basedOn w:val="DefaultParagraphFont"/>
    <w:link w:val="z-BottomofForm"/>
    <w:uiPriority w:val="99"/>
    <w:semiHidden/>
    <w:rsid w:val="00332334"/>
    <w:rPr>
      <w:rFonts w:ascii="Arial" w:eastAsia="Times New Roman" w:hAnsi="Arial" w:cs="Arial"/>
      <w:vanish/>
      <w:sz w:val="16"/>
      <w:szCs w:val="16"/>
      <w:lang w:eastAsia="zh-CN"/>
    </w:rPr>
  </w:style>
  <w:style w:type="character" w:styleId="HTMLCite">
    <w:name w:val="HTML Cite"/>
    <w:basedOn w:val="DefaultParagraphFont"/>
    <w:uiPriority w:val="99"/>
    <w:semiHidden/>
    <w:unhideWhenUsed/>
    <w:rsid w:val="00332334"/>
    <w:rPr>
      <w:i/>
      <w:iCs/>
    </w:rPr>
  </w:style>
  <w:style w:type="paragraph" w:styleId="FootnoteText">
    <w:name w:val="footnote text"/>
    <w:basedOn w:val="Normal"/>
    <w:link w:val="FootnoteTextChar"/>
    <w:uiPriority w:val="99"/>
    <w:semiHidden/>
    <w:unhideWhenUsed/>
    <w:rsid w:val="00E620A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620AF"/>
    <w:rPr>
      <w:rFonts w:ascii="Calibri" w:hAnsi="Calibri"/>
      <w:sz w:val="20"/>
      <w:szCs w:val="20"/>
    </w:rPr>
  </w:style>
  <w:style w:type="character" w:styleId="FootnoteReference">
    <w:name w:val="footnote reference"/>
    <w:basedOn w:val="DefaultParagraphFont"/>
    <w:uiPriority w:val="99"/>
    <w:semiHidden/>
    <w:unhideWhenUsed/>
    <w:rsid w:val="00E620AF"/>
    <w:rPr>
      <w:vertAlign w:val="superscript"/>
    </w:rPr>
  </w:style>
  <w:style w:type="character" w:customStyle="1" w:styleId="coglossaryterm">
    <w:name w:val="co_glossaryterm"/>
    <w:basedOn w:val="DefaultParagraphFont"/>
    <w:rsid w:val="005946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3668">
      <w:bodyDiv w:val="1"/>
      <w:marLeft w:val="0"/>
      <w:marRight w:val="0"/>
      <w:marTop w:val="0"/>
      <w:marBottom w:val="0"/>
      <w:divBdr>
        <w:top w:val="none" w:sz="0" w:space="0" w:color="auto"/>
        <w:left w:val="none" w:sz="0" w:space="0" w:color="auto"/>
        <w:bottom w:val="none" w:sz="0" w:space="0" w:color="auto"/>
        <w:right w:val="none" w:sz="0" w:space="0" w:color="auto"/>
      </w:divBdr>
    </w:div>
    <w:div w:id="397216103">
      <w:bodyDiv w:val="1"/>
      <w:marLeft w:val="0"/>
      <w:marRight w:val="0"/>
      <w:marTop w:val="0"/>
      <w:marBottom w:val="0"/>
      <w:divBdr>
        <w:top w:val="none" w:sz="0" w:space="0" w:color="auto"/>
        <w:left w:val="none" w:sz="0" w:space="0" w:color="auto"/>
        <w:bottom w:val="none" w:sz="0" w:space="0" w:color="auto"/>
        <w:right w:val="none" w:sz="0" w:space="0" w:color="auto"/>
      </w:divBdr>
    </w:div>
    <w:div w:id="1109087257">
      <w:bodyDiv w:val="1"/>
      <w:marLeft w:val="0"/>
      <w:marRight w:val="0"/>
      <w:marTop w:val="0"/>
      <w:marBottom w:val="0"/>
      <w:divBdr>
        <w:top w:val="none" w:sz="0" w:space="0" w:color="auto"/>
        <w:left w:val="none" w:sz="0" w:space="0" w:color="auto"/>
        <w:bottom w:val="none" w:sz="0" w:space="0" w:color="auto"/>
        <w:right w:val="none" w:sz="0" w:space="0" w:color="auto"/>
      </w:divBdr>
    </w:div>
    <w:div w:id="1254826483">
      <w:bodyDiv w:val="1"/>
      <w:marLeft w:val="0"/>
      <w:marRight w:val="0"/>
      <w:marTop w:val="0"/>
      <w:marBottom w:val="0"/>
      <w:divBdr>
        <w:top w:val="none" w:sz="0" w:space="0" w:color="auto"/>
        <w:left w:val="none" w:sz="0" w:space="0" w:color="auto"/>
        <w:bottom w:val="none" w:sz="0" w:space="0" w:color="auto"/>
        <w:right w:val="none" w:sz="0" w:space="0" w:color="auto"/>
      </w:divBdr>
      <w:divsChild>
        <w:div w:id="1320579640">
          <w:marLeft w:val="0"/>
          <w:marRight w:val="0"/>
          <w:marTop w:val="0"/>
          <w:marBottom w:val="0"/>
          <w:divBdr>
            <w:top w:val="none" w:sz="0" w:space="0" w:color="auto"/>
            <w:left w:val="none" w:sz="0" w:space="0" w:color="auto"/>
            <w:bottom w:val="none" w:sz="0" w:space="0" w:color="auto"/>
            <w:right w:val="none" w:sz="0" w:space="0" w:color="auto"/>
          </w:divBdr>
          <w:divsChild>
            <w:div w:id="191531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043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guardian.com/education/schools" TargetMode="External"/><Relationship Id="rId18" Type="http://schemas.openxmlformats.org/officeDocument/2006/relationships/hyperlink" Target="https://www.epi.org/publication/why-america-needs-a-15-minimum-wage/" TargetMode="External"/><Relationship Id="rId26" Type="http://schemas.openxmlformats.org/officeDocument/2006/relationships/hyperlink" Target="https://www.nber.org/system/files/working_papers/w25761/w25761.pdf?utm_campaign=PANTHEON_STRIPPED&amp;amp%3Butm_medium=PANTHEON_STRIPPED&amp;amp%3Butm_source=PANTHEON_STRIPPED" TargetMode="External"/><Relationship Id="rId39" Type="http://schemas.openxmlformats.org/officeDocument/2006/relationships/hyperlink" Target="https://www.cengage.com/search/productOverview.do?N=197+4294921854+4294916915+4294904579&amp;amp;Ntk=P_EPI&amp;amp;Ntt=15051676421114137871909840985170930831&amp;amp;Ntx=mode%2Bmatchallpartial" TargetMode="External"/><Relationship Id="rId21" Type="http://schemas.openxmlformats.org/officeDocument/2006/relationships/hyperlink" Target="https://irle.berkeley.edu/minimum-wage-effects-in-low-wage-areas/" TargetMode="External"/><Relationship Id="rId34" Type="http://schemas.openxmlformats.org/officeDocument/2006/relationships/hyperlink" Target="https://www.livescience.com/55129-how-heat-waves-kill-so-quickly.html" TargetMode="External"/><Relationship Id="rId42" Type="http://schemas.openxmlformats.org/officeDocument/2006/relationships/hyperlink" Target="https://www.ncbi.nlm.nih.gov/pmc/articles/PMC6446569/"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theguardian.com/education/exams" TargetMode="External"/><Relationship Id="rId29" Type="http://schemas.openxmlformats.org/officeDocument/2006/relationships/hyperlink" Target="https://www.bls.gov/opub/mlr/2015/article/stem-crisis-or-stem-surplus-yes-and-yes.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heguardian.com/profile/sallyweale" TargetMode="External"/><Relationship Id="rId24" Type="http://schemas.openxmlformats.org/officeDocument/2006/relationships/hyperlink" Target="https://www.npr.org/sections/thetwo-way/2014/07/19/332879409/states-that-raised-minimum-wage-see-faster-job-growth-report-says" TargetMode="External"/><Relationship Id="rId32" Type="http://schemas.openxmlformats.org/officeDocument/2006/relationships/hyperlink" Target="https://www.ipcc.ch/sr15/" TargetMode="External"/><Relationship Id="rId37" Type="http://schemas.openxmlformats.org/officeDocument/2006/relationships/hyperlink" Target="https://www.wsws.org/en/articles/2021/10/04/jorj-o04.html" TargetMode="External"/><Relationship Id="rId40" Type="http://schemas.openxmlformats.org/officeDocument/2006/relationships/hyperlink" Target="https://www.nlrb.gov/"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theguardian.com/commentisfree/2021/jan/03/the-guardian-view-on-schools-ministers-outclassed-by-teachers" TargetMode="External"/><Relationship Id="rId23" Type="http://schemas.openxmlformats.org/officeDocument/2006/relationships/hyperlink" Target="https://doi.org/10.1093/qje/qjz014" TargetMode="External"/><Relationship Id="rId28" Type="http://schemas.openxmlformats.org/officeDocument/2006/relationships/hyperlink" Target="https://essayservice.com/" TargetMode="External"/><Relationship Id="rId36" Type="http://schemas.openxmlformats.org/officeDocument/2006/relationships/hyperlink" Target="https://www.wsws.org/en/authors/Robert-Stevens" TargetMode="External"/><Relationship Id="rId10" Type="http://schemas.openxmlformats.org/officeDocument/2006/relationships/hyperlink" Target="https://online.exeter.ac.uk/programmes/masters/ma-education" TargetMode="External"/><Relationship Id="rId19" Type="http://schemas.openxmlformats.org/officeDocument/2006/relationships/hyperlink" Target="https://www.epi.org/publication/ib341-raising-federal-minimum-wage/" TargetMode="External"/><Relationship Id="rId31" Type="http://schemas.openxmlformats.org/officeDocument/2006/relationships/hyperlink" Target="https://www.livescience.com/65633-climate-change-dooms-humans-by-2050.html" TargetMode="External"/><Relationship Id="rId44" Type="http://schemas.openxmlformats.org/officeDocument/2006/relationships/hyperlink" Target="https://www.cnbc.com/2011/06/06/strike-and-well-change-the-law-uk-warns-unions.html" TargetMode="External"/><Relationship Id="rId4" Type="http://schemas.openxmlformats.org/officeDocument/2006/relationships/settings" Target="settings.xml"/><Relationship Id="rId9" Type="http://schemas.openxmlformats.org/officeDocument/2006/relationships/hyperlink" Target="https://www.theschoolrun.com/the-parents-guide-to-the-pupil-premium" TargetMode="External"/><Relationship Id="rId14" Type="http://schemas.openxmlformats.org/officeDocument/2006/relationships/hyperlink" Target="https://www.theguardian.com/education/2021/apr/03/work-pressure-in-covid-lockdown-was-shattering-say-teachers" TargetMode="External"/><Relationship Id="rId22" Type="http://schemas.openxmlformats.org/officeDocument/2006/relationships/hyperlink" Target="https://www.jstor.org/stable/2118030?seq=1" TargetMode="External"/><Relationship Id="rId27" Type="http://schemas.openxmlformats.org/officeDocument/2006/relationships/hyperlink" Target="https://www.prodigygame.com/main-en/blog/inquiry-based-learning-definition-benefits-strategies" TargetMode="External"/><Relationship Id="rId30" Type="http://schemas.openxmlformats.org/officeDocument/2006/relationships/hyperlink" Target="https://news.gallup.com/poll/234314/global-warming-age-gap-younger-americans-worried.aspx" TargetMode="External"/><Relationship Id="rId35" Type="http://schemas.openxmlformats.org/officeDocument/2006/relationships/hyperlink" Target="https://www.livescience.com/51990-sea-level-rise-unknowns.html" TargetMode="External"/><Relationship Id="rId43" Type="http://schemas.openxmlformats.org/officeDocument/2006/relationships/hyperlink" Target="https://apnews.com/article/coronavirus-pandemic-economy-4f0b6285a57c8b2929e2aceb864e7675" TargetMode="External"/><Relationship Id="rId8" Type="http://schemas.openxmlformats.org/officeDocument/2006/relationships/hyperlink" Target="https://epi.org.uk/publications-and-research/teacher-shortages-in-england-analysis-and-pay-options/" TargetMode="External"/><Relationship Id="rId3" Type="http://schemas.openxmlformats.org/officeDocument/2006/relationships/styles" Target="styles.xml"/><Relationship Id="rId12" Type="http://schemas.openxmlformats.org/officeDocument/2006/relationships/hyperlink" Target="https://www.theguardian.com/education/teaching" TargetMode="External"/><Relationship Id="rId17" Type="http://schemas.openxmlformats.org/officeDocument/2006/relationships/hyperlink" Target="http://www.chicagofed.org/digital_assets/publications/working_papers/2007/wp2007_23.pdf" TargetMode="External"/><Relationship Id="rId25" Type="http://schemas.openxmlformats.org/officeDocument/2006/relationships/hyperlink" Target="https://www.sciencedirect.com/science/article/pii/S0047272720301754" TargetMode="External"/><Relationship Id="rId33" Type="http://schemas.openxmlformats.org/officeDocument/2006/relationships/hyperlink" Target="https://www.livescience.com/57266-amazon-river.html" TargetMode="External"/><Relationship Id="rId38" Type="http://schemas.openxmlformats.org/officeDocument/2006/relationships/hyperlink" Target="https://www.tandfonline.com/doi/full/10.1080/25751654.2021.1890867" TargetMode="External"/><Relationship Id="rId46" Type="http://schemas.openxmlformats.org/officeDocument/2006/relationships/theme" Target="theme/theme1.xml"/><Relationship Id="rId20" Type="http://schemas.openxmlformats.org/officeDocument/2006/relationships/hyperlink" Target="https://ips-dc.org/wall_street_bonuses_and_the_minimum_wage/" TargetMode="External"/><Relationship Id="rId41" Type="http://schemas.openxmlformats.org/officeDocument/2006/relationships/hyperlink" Target="https://www.theguardian.com/politics/2015/oct/03/len-mcluskey-unite-deal-david-cameron-trade-union-bil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961F2-C5C1-4A11-96BF-F488E0DEF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1927</TotalTime>
  <Pages>16</Pages>
  <Words>12385</Words>
  <Characters>70596</Characters>
  <Application>Microsoft Office Word</Application>
  <DocSecurity>0</DocSecurity>
  <Lines>588</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Everest Yang</cp:lastModifiedBy>
  <cp:revision>156</cp:revision>
  <dcterms:created xsi:type="dcterms:W3CDTF">2021-10-26T03:21:00Z</dcterms:created>
  <dcterms:modified xsi:type="dcterms:W3CDTF">2021-12-04T00:56:00Z</dcterms:modified>
</cp:coreProperties>
</file>