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EFC9" w14:textId="5CE02B78" w:rsidR="005B43C1" w:rsidRDefault="007B6F75" w:rsidP="007B6F75">
      <w:pPr>
        <w:pStyle w:val="Heading1"/>
      </w:pPr>
      <w:r>
        <w:t>NDCA Round 3</w:t>
      </w:r>
    </w:p>
    <w:p w14:paraId="591996E6" w14:textId="5F102314" w:rsidR="009C4DA6" w:rsidRPr="00100A2B" w:rsidRDefault="009C4DA6" w:rsidP="009C4DA6">
      <w:pPr>
        <w:pStyle w:val="Heading3"/>
      </w:pPr>
      <w:r>
        <w:lastRenderedPageBreak/>
        <w:t xml:space="preserve">1AC – </w:t>
      </w:r>
      <w:r w:rsidRPr="00100A2B">
        <w:t xml:space="preserve">Inherency </w:t>
      </w:r>
    </w:p>
    <w:p w14:paraId="45BED5FD" w14:textId="77777777" w:rsidR="009C4DA6" w:rsidRPr="00100A2B" w:rsidRDefault="009C4DA6" w:rsidP="009C4DA6">
      <w:pPr>
        <w:pStyle w:val="Heading4"/>
        <w:rPr>
          <w:rFonts w:cs="Calibri"/>
        </w:rPr>
      </w:pPr>
      <w:r w:rsidRPr="00100A2B">
        <w:rPr>
          <w:rFonts w:cs="Calibri"/>
        </w:rPr>
        <w:t>Private space mining and ownership allowed now</w:t>
      </w:r>
    </w:p>
    <w:p w14:paraId="45241BFC" w14:textId="77777777" w:rsidR="009C4DA6" w:rsidRPr="00100A2B" w:rsidRDefault="009C4DA6" w:rsidP="009C4DA6">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15525A8E" w14:textId="77777777" w:rsidR="009C4DA6" w:rsidRPr="000D04E9" w:rsidRDefault="009C4DA6" w:rsidP="009C4DA6">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1368C26B" w14:textId="77777777" w:rsidR="009C4DA6" w:rsidRPr="00100A2B" w:rsidRDefault="009C4DA6" w:rsidP="009C4DA6"/>
    <w:p w14:paraId="34F74BA1" w14:textId="77777777" w:rsidR="009C4DA6" w:rsidRPr="00100A2B" w:rsidRDefault="009C4DA6" w:rsidP="009C4DA6">
      <w:pPr>
        <w:pStyle w:val="Heading4"/>
      </w:pPr>
      <w:r w:rsidRPr="00100A2B">
        <w:t xml:space="preserve">New investments coming and companies are launching – economic incentives make it </w:t>
      </w:r>
      <w:proofErr w:type="gramStart"/>
      <w:r w:rsidRPr="00100A2B">
        <w:t>alluring</w:t>
      </w:r>
      <w:proofErr w:type="gramEnd"/>
    </w:p>
    <w:p w14:paraId="0E1D2147" w14:textId="77777777" w:rsidR="009C4DA6" w:rsidRPr="00100A2B" w:rsidRDefault="009C4DA6" w:rsidP="009C4DA6">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1" w:history="1">
        <w:r w:rsidRPr="00100A2B">
          <w:rPr>
            <w:rStyle w:val="Hyperlink"/>
          </w:rPr>
          <w:t>https://www.bbvaopenmind.com/en/science/physics/asteroid-mining-a-new-space-race/</w:t>
        </w:r>
      </w:hyperlink>
      <w:r w:rsidRPr="00100A2B">
        <w:t>] TDI</w:t>
      </w:r>
    </w:p>
    <w:p w14:paraId="0E9266B4" w14:textId="77777777" w:rsidR="009C4DA6" w:rsidRPr="00100A2B" w:rsidRDefault="009C4DA6" w:rsidP="009C4DA6">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217ACCED" w14:textId="77777777" w:rsidR="009C4DA6" w:rsidRPr="00E70197" w:rsidRDefault="009C4DA6" w:rsidP="009C4DA6">
      <w:pPr>
        <w:pStyle w:val="Heading4"/>
      </w:pPr>
      <w:r>
        <w:t>E</w:t>
      </w:r>
      <w:r w:rsidRPr="00E70197">
        <w:t>ntrepreneurs are pushing for privatization of space travel with increasing success</w:t>
      </w:r>
      <w:r>
        <w:t xml:space="preserve">. </w:t>
      </w:r>
    </w:p>
    <w:p w14:paraId="7F146926" w14:textId="77777777" w:rsidR="009C4DA6" w:rsidRPr="00E70197" w:rsidRDefault="009C4DA6" w:rsidP="009C4DA6">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4D12DAD4" w14:textId="77777777" w:rsidR="009C4DA6" w:rsidRPr="00FB6BE9" w:rsidRDefault="009C4DA6" w:rsidP="009C4DA6">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6761D2F3" w14:textId="77777777" w:rsidR="009C4DA6" w:rsidRDefault="009C4DA6" w:rsidP="009C4DA6">
      <w:pPr>
        <w:pStyle w:val="Heading3"/>
      </w:pPr>
      <w:r>
        <w:lastRenderedPageBreak/>
        <w:t>ADV 1 – Biodiversity/Ozone</w:t>
      </w:r>
    </w:p>
    <w:p w14:paraId="2EE6AF9C" w14:textId="77777777" w:rsidR="009C4DA6" w:rsidRDefault="009C4DA6" w:rsidP="009C4DA6">
      <w:pPr>
        <w:pStyle w:val="Heading4"/>
      </w:pPr>
      <w:r>
        <w:t>Advantage 1 is Biodiversity and Ozone.</w:t>
      </w:r>
    </w:p>
    <w:p w14:paraId="62EBCCC3" w14:textId="77777777" w:rsidR="009C4DA6" w:rsidRPr="00E70197" w:rsidRDefault="009C4DA6" w:rsidP="009C4DA6">
      <w:pPr>
        <w:rPr>
          <w:rStyle w:val="StyleUnderline"/>
        </w:rPr>
      </w:pPr>
    </w:p>
    <w:p w14:paraId="0B1B2D8F" w14:textId="77777777" w:rsidR="009C4DA6" w:rsidRDefault="009C4DA6" w:rsidP="009C4DA6">
      <w:pPr>
        <w:pStyle w:val="Heading4"/>
      </w:pPr>
      <w:r>
        <w:t xml:space="preserve">Public satellite data is key to biodiversity, </w:t>
      </w:r>
      <w:proofErr w:type="spellStart"/>
      <w:r>
        <w:t>Pennisi</w:t>
      </w:r>
      <w:proofErr w:type="spellEnd"/>
      <w:r>
        <w:t xml:space="preserve"> 21</w:t>
      </w:r>
    </w:p>
    <w:p w14:paraId="2CAF7CD3" w14:textId="77777777" w:rsidR="009C4DA6" w:rsidRPr="008311B7" w:rsidRDefault="009C4DA6" w:rsidP="009C4DA6">
      <w:r w:rsidRPr="008311B7">
        <w:t xml:space="preserve">[Elizabeth </w:t>
      </w:r>
      <w:proofErr w:type="spellStart"/>
      <w:r w:rsidRPr="008311B7">
        <w:t>Pennisi</w:t>
      </w:r>
      <w:proofErr w:type="spellEnd"/>
      <w:r w:rsidRPr="008311B7">
        <w:t>, 18 NOV 2021, "Satellites offer new ways to study ecosystems—and maybe even save them", No Publication, https://www.science.org/content/article/satellites-offer-new-ways-study-ecosystems-maybe-even-save-them, date accessed 1-23-2022] //Lex AT</w:t>
      </w:r>
    </w:p>
    <w:p w14:paraId="63547521" w14:textId="77777777" w:rsidR="009C4DA6" w:rsidRPr="008311B7" w:rsidRDefault="009C4DA6" w:rsidP="009C4DA6">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Cavender-Bares study ecosystems, </w:t>
      </w:r>
      <w:proofErr w:type="gramStart"/>
      <w:r w:rsidRPr="00887CD9">
        <w:rPr>
          <w:rStyle w:val="StyleUnderline"/>
        </w:rPr>
        <w:t>they’re</w:t>
      </w:r>
      <w:proofErr w:type="gramEnd"/>
      <w:r w:rsidRPr="00887CD9">
        <w:rPr>
          <w:rStyle w:val="StyleUnderline"/>
        </w:rPr>
        <w:t xml:space="preserv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w:t>
      </w:r>
      <w:proofErr w:type="spellStart"/>
      <w:r w:rsidRPr="008311B7">
        <w:rPr>
          <w:sz w:val="14"/>
        </w:rPr>
        <w:t>Briantais</w:t>
      </w:r>
      <w:proofErr w:type="spellEnd"/>
      <w:r w:rsidRPr="008311B7">
        <w:rPr>
          <w:sz w:val="14"/>
        </w:rPr>
        <w:t xml:space="preserve">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14:paraId="3A1E61F5" w14:textId="77777777" w:rsidR="009C4DA6" w:rsidRPr="00764904" w:rsidRDefault="009C4DA6" w:rsidP="009C4DA6">
      <w:pPr>
        <w:pStyle w:val="Heading4"/>
      </w:pPr>
      <w:r>
        <w:t>Biodiversity loss causes extinction, Gallagher 21</w:t>
      </w:r>
    </w:p>
    <w:p w14:paraId="3AA0CE38" w14:textId="77777777" w:rsidR="009C4DA6" w:rsidRPr="00764904" w:rsidRDefault="009C4DA6" w:rsidP="009C4DA6">
      <w:r w:rsidRPr="00D70D5C">
        <w:t>[</w:t>
      </w:r>
      <w:hyperlink r:id="rId18" w:tooltip="Posts by Katherine Gallagher" w:history="1">
        <w:r w:rsidRPr="00D70D5C">
          <w:rPr>
            <w:rStyle w:val="Hyperlink"/>
          </w:rPr>
          <w:t>Katherine Gallagher</w:t>
        </w:r>
      </w:hyperlink>
      <w:r w:rsidRPr="00D70D5C">
        <w:t xml:space="preserve">, Apr 5, 2021, "“Extinction – The Facts” explores the global extinction crisis", </w:t>
      </w:r>
      <w:proofErr w:type="spellStart"/>
      <w:r w:rsidRPr="00D70D5C">
        <w:t>Inhabitat</w:t>
      </w:r>
      <w:proofErr w:type="spellEnd"/>
      <w:r w:rsidRPr="00D70D5C">
        <w:t xml:space="preserve"> - Green Design, Innovation, Architecture, Green Building | Green design &amp;amp; innovation for a better world, https://inhabitat.com/extinction-the-facts-explores-the-global-extinction-crisis-and-its-consequences/, date accessed 1-19-2022] //Lex AT</w:t>
      </w:r>
    </w:p>
    <w:p w14:paraId="4614087E" w14:textId="77777777" w:rsidR="009C4DA6" w:rsidRPr="0039151D" w:rsidRDefault="009C4DA6" w:rsidP="009C4DA6">
      <w:pPr>
        <w:rPr>
          <w:sz w:val="12"/>
        </w:rPr>
      </w:pPr>
      <w:r w:rsidRPr="006F7D64">
        <w:rPr>
          <w:highlight w:val="yellow"/>
          <w:u w:val="single"/>
        </w:rPr>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w:t>
      </w:r>
      <w:proofErr w:type="gramStart"/>
      <w:r w:rsidRPr="001F2494">
        <w:rPr>
          <w:sz w:val="12"/>
        </w:rPr>
        <w:t>animals</w:t>
      </w:r>
      <w:proofErr w:type="gramEnd"/>
      <w:r w:rsidRPr="001F2494">
        <w:rPr>
          <w:sz w:val="12"/>
        </w:rPr>
        <w:t xml:space="preserve">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w:t>
      </w:r>
      <w:r w:rsidRPr="00764904">
        <w:rPr>
          <w:u w:val="single"/>
        </w:rPr>
        <w:lastRenderedPageBreak/>
        <w:t xml:space="preserve">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w:t>
      </w:r>
      <w:proofErr w:type="spellStart"/>
      <w:r w:rsidRPr="001F2494">
        <w:rPr>
          <w:sz w:val="12"/>
        </w:rPr>
        <w:t>Hadly</w:t>
      </w:r>
      <w:proofErr w:type="spellEnd"/>
      <w:r w:rsidRPr="001F2494">
        <w:rPr>
          <w:sz w:val="12"/>
        </w:rPr>
        <w:t xml:space="preserve">,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w:t>
      </w:r>
      <w:proofErr w:type="spellStart"/>
      <w:r w:rsidRPr="001F2494">
        <w:rPr>
          <w:sz w:val="12"/>
        </w:rPr>
        <w:t>Ol</w:t>
      </w:r>
      <w:proofErr w:type="spellEnd"/>
      <w:r w:rsidRPr="001F2494">
        <w:rPr>
          <w:sz w:val="12"/>
        </w:rPr>
        <w:t xml:space="preserve">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w:t>
      </w:r>
      <w:proofErr w:type="spellStart"/>
      <w:r w:rsidRPr="001F2494">
        <w:rPr>
          <w:sz w:val="12"/>
        </w:rPr>
        <w:t>Najin</w:t>
      </w:r>
      <w:proofErr w:type="spellEnd"/>
      <w:r w:rsidRPr="001F2494">
        <w:rPr>
          <w:sz w:val="12"/>
        </w:rPr>
        <w:t xml:space="preserve">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w:t>
      </w:r>
      <w:proofErr w:type="gramStart"/>
      <w:r w:rsidRPr="001F2494">
        <w:rPr>
          <w:sz w:val="12"/>
        </w:rPr>
        <w:t>multibillion dollar</w:t>
      </w:r>
      <w:proofErr w:type="gramEnd"/>
      <w:r w:rsidRPr="001F2494">
        <w:rPr>
          <w:sz w:val="12"/>
        </w:rPr>
        <w:t xml:space="preserve">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14:paraId="0996B4ED" w14:textId="77777777" w:rsidR="009C4DA6" w:rsidRDefault="009C4DA6" w:rsidP="009C4DA6">
      <w:pPr>
        <w:pStyle w:val="Heading4"/>
      </w:pPr>
    </w:p>
    <w:p w14:paraId="75A791D4" w14:textId="77777777" w:rsidR="009C4DA6" w:rsidRDefault="009C4DA6" w:rsidP="009C4DA6">
      <w:pPr>
        <w:pStyle w:val="Heading4"/>
      </w:pPr>
      <w:proofErr w:type="spellStart"/>
      <w:r>
        <w:t>Megaconstellations</w:t>
      </w:r>
      <w:proofErr w:type="spellEnd"/>
      <w:r>
        <w:t xml:space="preserve"> destroy the ozone, </w:t>
      </w:r>
      <w:proofErr w:type="spellStart"/>
      <w:r>
        <w:t>Pultarova</w:t>
      </w:r>
      <w:proofErr w:type="spellEnd"/>
      <w:r>
        <w:t xml:space="preserve"> 21</w:t>
      </w:r>
    </w:p>
    <w:p w14:paraId="389278E3" w14:textId="77777777" w:rsidR="009C4DA6" w:rsidRPr="00243C0B" w:rsidRDefault="009C4DA6" w:rsidP="009C4DA6">
      <w:r w:rsidRPr="00243C0B">
        <w:t xml:space="preserve">[Tereza </w:t>
      </w:r>
      <w:proofErr w:type="spellStart"/>
      <w:r w:rsidRPr="00243C0B">
        <w:t>Pultarova</w:t>
      </w:r>
      <w:proofErr w:type="spellEnd"/>
      <w:r w:rsidRPr="00243C0B">
        <w:t xml:space="preserve">, June 07, 2021, "Air pollution from reentering </w:t>
      </w:r>
      <w:proofErr w:type="spellStart"/>
      <w:r w:rsidRPr="00243C0B">
        <w:t>megaconstellation</w:t>
      </w:r>
      <w:proofErr w:type="spellEnd"/>
      <w:r w:rsidRPr="00243C0B">
        <w:t xml:space="preserve"> satellites could cause ozone hole 2.0", Space, https://www.space.com/starlink-satellite-reentry-ozone-depletion-atmosphere, date accessed 1-23-2022] //Lex AT</w:t>
      </w:r>
    </w:p>
    <w:p w14:paraId="66347481" w14:textId="77777777" w:rsidR="009C4DA6" w:rsidRPr="00243C0B" w:rsidRDefault="009C4DA6" w:rsidP="009C4DA6">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 xml:space="preserve">if plans to build </w:t>
      </w:r>
      <w:proofErr w:type="spellStart"/>
      <w:r w:rsidRPr="006F7D64">
        <w:rPr>
          <w:rStyle w:val="StyleUnderline"/>
          <w:highlight w:val="yellow"/>
        </w:rPr>
        <w:t>megaconstellations</w:t>
      </w:r>
      <w:proofErr w:type="spellEnd"/>
      <w:r w:rsidRPr="00243C0B">
        <w:rPr>
          <w:rStyle w:val="StyleUnderline"/>
        </w:rPr>
        <w:t xml:space="preserve"> of tens of thousands of satellites, such as SpaceX's</w:t>
      </w:r>
      <w:hyperlink r:id="rId25" w:history="1">
        <w:r>
          <w:rPr>
            <w:rStyle w:val="StyleUnderline"/>
          </w:rPr>
          <w:t xml:space="preserve"> </w:t>
        </w:r>
        <w:proofErr w:type="spellStart"/>
        <w:r w:rsidRPr="00243C0B">
          <w:rPr>
            <w:rStyle w:val="StyleUnderline"/>
          </w:rPr>
          <w:t>Starlink</w:t>
        </w:r>
        <w:proofErr w:type="spellEnd"/>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26"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xml:space="preserve">. For years, the space community was content with the fact that the amount of material that burns in the atmosphere </w:t>
      </w:r>
      <w:proofErr w:type="gramStart"/>
      <w:r w:rsidRPr="00243C0B">
        <w:rPr>
          <w:sz w:val="12"/>
        </w:rPr>
        <w:t>as a result of</w:t>
      </w:r>
      <w:proofErr w:type="gramEnd"/>
      <w:r w:rsidRPr="00243C0B">
        <w:rPr>
          <w:sz w:val="12"/>
        </w:rPr>
        <w:t xml:space="preserve"> Earth's encounters with</w:t>
      </w:r>
      <w:hyperlink r:id="rId27" w:history="1">
        <w:r w:rsidRPr="00243C0B">
          <w:rPr>
            <w:rStyle w:val="Hyperlink"/>
            <w:sz w:val="12"/>
          </w:rPr>
          <w:t xml:space="preserve"> meteoroids</w:t>
        </w:r>
      </w:hyperlink>
      <w:r w:rsidRPr="00243C0B">
        <w:rPr>
          <w:sz w:val="12"/>
        </w:rPr>
        <w:t xml:space="preserve"> far exceeds the mass of defunct satellites meeting the same fate. Even the rise of </w:t>
      </w:r>
      <w:proofErr w:type="spellStart"/>
      <w:r w:rsidRPr="00243C0B">
        <w:rPr>
          <w:sz w:val="12"/>
        </w:rPr>
        <w:t>megaconstellations</w:t>
      </w:r>
      <w:proofErr w:type="spellEnd"/>
      <w:r w:rsidRPr="00243C0B">
        <w:rPr>
          <w:sz w:val="12"/>
        </w:rPr>
        <w:t xml:space="preserve">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xml:space="preserve">, according to Aaron </w:t>
      </w:r>
      <w:proofErr w:type="spellStart"/>
      <w:r w:rsidRPr="00243C0B">
        <w:rPr>
          <w:sz w:val="12"/>
        </w:rPr>
        <w:t>Boley</w:t>
      </w:r>
      <w:proofErr w:type="spellEnd"/>
      <w:r w:rsidRPr="00243C0B">
        <w:rPr>
          <w:sz w:val="12"/>
        </w:rPr>
        <w:t>, an associate professor of astronomy and astrophysics at the University of British Columbia, Canada. "</w:t>
      </w:r>
      <w:r w:rsidRPr="00243C0B">
        <w:rPr>
          <w:rStyle w:val="StyleUnderline"/>
        </w:rPr>
        <w:t xml:space="preserve">We have 54 </w:t>
      </w:r>
      <w:proofErr w:type="spellStart"/>
      <w:r w:rsidRPr="00243C0B">
        <w:rPr>
          <w:rStyle w:val="StyleUnderline"/>
        </w:rPr>
        <w:t>tonnes</w:t>
      </w:r>
      <w:proofErr w:type="spellEnd"/>
      <w:r w:rsidRPr="00243C0B">
        <w:rPr>
          <w:rStyle w:val="StyleUnderline"/>
        </w:rPr>
        <w:t xml:space="preserve"> (60 tons) of meteoroid material coming in every day</w:t>
      </w:r>
      <w:r w:rsidRPr="00243C0B">
        <w:rPr>
          <w:sz w:val="12"/>
        </w:rPr>
        <w:t xml:space="preserve">," </w:t>
      </w:r>
      <w:proofErr w:type="spellStart"/>
      <w:r w:rsidRPr="00243C0B">
        <w:rPr>
          <w:sz w:val="12"/>
        </w:rPr>
        <w:t>Boley</w:t>
      </w:r>
      <w:proofErr w:type="spellEnd"/>
      <w:r w:rsidRPr="00243C0B">
        <w:rPr>
          <w:sz w:val="12"/>
        </w:rPr>
        <w:t xml:space="preserve">, one of the authors of a </w:t>
      </w:r>
      <w:hyperlink r:id="rId28"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proofErr w:type="spellStart"/>
      <w:r w:rsidRPr="006F7D64">
        <w:rPr>
          <w:rStyle w:val="StyleUnderline"/>
          <w:highlight w:val="yellow"/>
        </w:rPr>
        <w:t>Starlink</w:t>
      </w:r>
      <w:proofErr w:type="spellEnd"/>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w:t>
      </w:r>
      <w:proofErr w:type="spellStart"/>
      <w:r w:rsidRPr="00243C0B">
        <w:rPr>
          <w:rStyle w:val="StyleUnderline"/>
        </w:rPr>
        <w:t>tonnes</w:t>
      </w:r>
      <w:proofErr w:type="spellEnd"/>
      <w:r w:rsidRPr="00243C0B">
        <w:rPr>
          <w:rStyle w:val="StyleUnderline"/>
        </w:rPr>
        <w:t xml:space="preserve">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w:t>
      </w:r>
      <w:proofErr w:type="gramStart"/>
      <w:r w:rsidRPr="00243C0B">
        <w:rPr>
          <w:sz w:val="12"/>
        </w:rPr>
        <w:t>magnesium</w:t>
      </w:r>
      <w:proofErr w:type="gramEnd"/>
      <w:r w:rsidRPr="00243C0B">
        <w:rPr>
          <w:sz w:val="12"/>
        </w:rPr>
        <w:t xml:space="preserve">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w:t>
      </w:r>
      <w:proofErr w:type="gramStart"/>
      <w:r w:rsidRPr="00243C0B">
        <w:rPr>
          <w:sz w:val="12"/>
        </w:rPr>
        <w:t>The</w:t>
      </w:r>
      <w:proofErr w:type="gramEnd"/>
      <w:r w:rsidRPr="00243C0B">
        <w:rPr>
          <w:sz w:val="12"/>
        </w:rPr>
        <w:t xml:space="preserve"> scientists </w:t>
      </w:r>
      <w:proofErr w:type="spellStart"/>
      <w:r w:rsidRPr="00243C0B">
        <w:rPr>
          <w:sz w:val="12"/>
        </w:rPr>
        <w:t>realised</w:t>
      </w:r>
      <w:proofErr w:type="spellEnd"/>
      <w:r w:rsidRPr="00243C0B">
        <w:rPr>
          <w:sz w:val="12"/>
        </w:rPr>
        <w:t xml:space="preserve"> that </w:t>
      </w:r>
      <w:proofErr w:type="spellStart"/>
      <w:r w:rsidRPr="00243C0B">
        <w:rPr>
          <w:sz w:val="12"/>
        </w:rPr>
        <w:t>megaconstellations</w:t>
      </w:r>
      <w:proofErr w:type="spellEnd"/>
      <w:r w:rsidRPr="00243C0B">
        <w:rPr>
          <w:sz w:val="12"/>
        </w:rPr>
        <w:t xml:space="preserve">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w:t>
      </w:r>
      <w:proofErr w:type="spellStart"/>
      <w:r w:rsidRPr="00243C0B">
        <w:rPr>
          <w:sz w:val="12"/>
        </w:rPr>
        <w:t>Boley</w:t>
      </w:r>
      <w:proofErr w:type="spellEnd"/>
      <w:r w:rsidRPr="00243C0B">
        <w:rPr>
          <w:sz w:val="12"/>
        </w:rPr>
        <w:t xml:space="preserve"> said. Albedo is the measure of the amount of light that is reflected by a material. In fact, </w:t>
      </w:r>
      <w:hyperlink r:id="rId29"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w:t>
      </w:r>
      <w:proofErr w:type="spellStart"/>
      <w:r w:rsidRPr="00243C0B">
        <w:rPr>
          <w:sz w:val="12"/>
        </w:rPr>
        <w:t>Boley</w:t>
      </w:r>
      <w:proofErr w:type="spellEnd"/>
      <w:r w:rsidRPr="00243C0B">
        <w:rPr>
          <w:sz w:val="12"/>
        </w:rPr>
        <w:t xml:space="preserve"> said, the scientific community has rejected such experiments because not enough is known about their possible side effects. "Now it looks like we are going to run this experiment without any oversight or regulation," </w:t>
      </w:r>
      <w:proofErr w:type="spellStart"/>
      <w:r w:rsidRPr="00243C0B">
        <w:rPr>
          <w:sz w:val="12"/>
        </w:rPr>
        <w:t>Boley</w:t>
      </w:r>
      <w:proofErr w:type="spellEnd"/>
      <w:r w:rsidRPr="00243C0B">
        <w:rPr>
          <w:sz w:val="12"/>
        </w:rPr>
        <w:t xml:space="preserve"> said. "We don't know what the thresholds are, and how that will change the upper atmosphere." The Cygnus re-supply vehicle, which delivers cargo to the International Space Station, burning up in the atmosphere during its reentry. (Image credit: ESA/Alexander </w:t>
      </w:r>
      <w:proofErr w:type="spellStart"/>
      <w:r w:rsidRPr="00243C0B">
        <w:rPr>
          <w:sz w:val="12"/>
        </w:rPr>
        <w:t>Gerst</w:t>
      </w:r>
      <w:proofErr w:type="spellEnd"/>
      <w:r w:rsidRPr="00243C0B">
        <w:rPr>
          <w:sz w:val="12"/>
        </w:rPr>
        <w:t xml:space="preserve">)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30" w:history="1">
        <w:r w:rsidRPr="00243C0B">
          <w:rPr>
            <w:rStyle w:val="StyleUnderline"/>
          </w:rPr>
          <w:t>damage the ozone layer</w:t>
        </w:r>
      </w:hyperlink>
      <w:r w:rsidRPr="00243C0B">
        <w:rPr>
          <w:sz w:val="12"/>
        </w:rPr>
        <w:t xml:space="preserve">, a problem well known to humanity, which has been successfully solved by widespread bans on the use of chlorofluorocarbons, chemicals used in the past in aerosol sprays and refrigerators. In their paper, </w:t>
      </w:r>
      <w:proofErr w:type="spellStart"/>
      <w:r w:rsidRPr="00243C0B">
        <w:rPr>
          <w:sz w:val="12"/>
        </w:rPr>
        <w:t>Boley</w:t>
      </w:r>
      <w:proofErr w:type="spellEnd"/>
      <w:r w:rsidRPr="00243C0B">
        <w:rPr>
          <w:sz w:val="12"/>
        </w:rPr>
        <w:t xml:space="preserve">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rPr>
        <w:t xml:space="preserve">We know that alumina does deplete ozone just from rocket launches themselves because a lot of solid-fuel rockets use, or have, alumina as a byproduct," </w:t>
      </w:r>
      <w:proofErr w:type="spellStart"/>
      <w:r w:rsidRPr="00243C0B">
        <w:rPr>
          <w:rStyle w:val="StyleUnderline"/>
          <w:sz w:val="12"/>
        </w:rPr>
        <w:t>Boley</w:t>
      </w:r>
      <w:proofErr w:type="spellEnd"/>
      <w:r w:rsidRPr="00243C0B">
        <w:rPr>
          <w:rStyle w:val="StyleUnderline"/>
          <w:sz w:val="12"/>
        </w:rPr>
        <w:t xml:space="preserve">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w:t>
      </w:r>
      <w:r w:rsidRPr="00243C0B">
        <w:rPr>
          <w:sz w:val="12"/>
        </w:rPr>
        <w:lastRenderedPageBreak/>
        <w:t xml:space="preserve">an increased risk of </w:t>
      </w:r>
      <w:r w:rsidRPr="00243C0B">
        <w:rPr>
          <w:rStyle w:val="StyleUnderline"/>
        </w:rPr>
        <w:t>cancer and eye damage for humans on Earth.</w:t>
      </w:r>
      <w:r w:rsidRPr="00243C0B">
        <w:rPr>
          <w:sz w:val="12"/>
        </w:rPr>
        <w:t xml:space="preserve"> Gerhard </w:t>
      </w:r>
      <w:proofErr w:type="spellStart"/>
      <w:r w:rsidRPr="00243C0B">
        <w:rPr>
          <w:sz w:val="12"/>
        </w:rPr>
        <w:t>Drolshagen</w:t>
      </w:r>
      <w:proofErr w:type="spellEnd"/>
      <w:r w:rsidRPr="00243C0B">
        <w:rPr>
          <w:sz w:val="12"/>
        </w:rPr>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243C0B">
        <w:rPr>
          <w:sz w:val="12"/>
        </w:rPr>
        <w:t>as a result of</w:t>
      </w:r>
      <w:proofErr w:type="gramEnd"/>
      <w:r w:rsidRPr="00243C0B">
        <w:rPr>
          <w:sz w:val="12"/>
        </w:rPr>
        <w:t xml:space="preserve"> the satellites' burning will eventually sink to the lower layers. </w:t>
      </w:r>
      <w:proofErr w:type="spellStart"/>
      <w:r w:rsidRPr="00243C0B">
        <w:rPr>
          <w:rStyle w:val="StyleUnderline"/>
        </w:rPr>
        <w:t>Boley</w:t>
      </w:r>
      <w:proofErr w:type="spellEnd"/>
      <w:r w:rsidRPr="00243C0B">
        <w:rPr>
          <w:rStyle w:val="StyleUnderline"/>
        </w:rPr>
        <w:t xml:space="preserve">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xml:space="preserve">. </w:t>
      </w:r>
      <w:proofErr w:type="spellStart"/>
      <w:r w:rsidRPr="00243C0B">
        <w:rPr>
          <w:sz w:val="12"/>
        </w:rPr>
        <w:t>Drolshagen</w:t>
      </w:r>
      <w:proofErr w:type="spellEnd"/>
      <w:r w:rsidRPr="00243C0B">
        <w:rPr>
          <w:sz w:val="12"/>
        </w:rPr>
        <w:t>,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14:paraId="0566631E" w14:textId="77777777" w:rsidR="009C4DA6" w:rsidRDefault="009C4DA6" w:rsidP="009C4DA6">
      <w:pPr>
        <w:pStyle w:val="Heading4"/>
      </w:pPr>
      <w:r>
        <w:t>Ozone collapse---extinction,</w:t>
      </w:r>
    </w:p>
    <w:p w14:paraId="43F518BD" w14:textId="77777777" w:rsidR="009C4DA6" w:rsidRPr="000023B3" w:rsidRDefault="009C4DA6" w:rsidP="009C4DA6">
      <w:r>
        <w:t xml:space="preserve">Susan </w:t>
      </w:r>
      <w:r>
        <w:rPr>
          <w:b/>
          <w:bCs/>
        </w:rPr>
        <w:t>Hunt 19</w:t>
      </w:r>
      <w:r>
        <w:t xml:space="preserve">. Biology M.A., “What Will Happen to Life on Earth if Ozone Depletion Continues?“, </w:t>
      </w:r>
      <w:hyperlink r:id="rId31" w:history="1">
        <w:r w:rsidRPr="00B64016">
          <w:rPr>
            <w:rStyle w:val="Hyperlink"/>
          </w:rPr>
          <w:t>http://www.ozonedepletion.co.uk/what-will-happen-life-earth-if-ozone-depletion-continues.html</w:t>
        </w:r>
      </w:hyperlink>
      <w:r>
        <w:t>. Rez</w:t>
      </w:r>
    </w:p>
    <w:p w14:paraId="2CC2F642" w14:textId="77777777" w:rsidR="009C4DA6" w:rsidRPr="00226036" w:rsidRDefault="009C4DA6" w:rsidP="009C4DA6">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 xml:space="preserve">people, </w:t>
      </w:r>
      <w:proofErr w:type="gramStart"/>
      <w:r w:rsidRPr="000023B3">
        <w:rPr>
          <w:rStyle w:val="Emphasis"/>
        </w:rPr>
        <w:t>animals</w:t>
      </w:r>
      <w:proofErr w:type="gramEnd"/>
      <w:r w:rsidRPr="000023B3">
        <w:rPr>
          <w:rStyle w:val="Emphasis"/>
        </w:rPr>
        <w:t xml:space="preserve">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w:t>
      </w:r>
      <w:proofErr w:type="spellStart"/>
      <w:r w:rsidRPr="007E36A4">
        <w:rPr>
          <w:sz w:val="14"/>
        </w:rPr>
        <w:t>Programme</w:t>
      </w:r>
      <w:proofErr w:type="spellEnd"/>
      <w:r w:rsidRPr="007E36A4">
        <w:rPr>
          <w:sz w:val="14"/>
        </w:rPr>
        <w:t xml:space="preserv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w:t>
      </w:r>
      <w:proofErr w:type="spellStart"/>
      <w:r w:rsidRPr="007E36A4">
        <w:rPr>
          <w:sz w:val="14"/>
        </w:rPr>
        <w:t>suncream</w:t>
      </w:r>
      <w:proofErr w:type="spellEnd"/>
      <w:r w:rsidRPr="007E36A4">
        <w:rPr>
          <w:sz w:val="14"/>
        </w:rPr>
        <w:t xml:space="preserve">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w:t>
      </w:r>
      <w:proofErr w:type="gramStart"/>
      <w:r w:rsidRPr="007E36A4">
        <w:rPr>
          <w:sz w:val="14"/>
        </w:rPr>
        <w:t>cancer</w:t>
      </w:r>
      <w:proofErr w:type="gramEnd"/>
      <w:r w:rsidRPr="007E36A4">
        <w:rPr>
          <w:sz w:val="14"/>
        </w:rPr>
        <w:t xml:space="preserve">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proofErr w:type="gramStart"/>
      <w:r w:rsidRPr="006F7D64">
        <w:rPr>
          <w:rStyle w:val="StyleUnderline"/>
          <w:highlight w:val="yellow"/>
        </w:rPr>
        <w:t>small</w:t>
      </w:r>
      <w:proofErr w:type="gramEnd"/>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14:paraId="4E6E1585" w14:textId="77777777" w:rsidR="009C4DA6" w:rsidRDefault="009C4DA6" w:rsidP="009C4DA6">
      <w:pPr>
        <w:pStyle w:val="Heading3"/>
      </w:pPr>
      <w:r>
        <w:lastRenderedPageBreak/>
        <w:t>ADV 2</w:t>
      </w:r>
      <w:r w:rsidRPr="00100A2B">
        <w:t xml:space="preserve"> – Debris</w:t>
      </w:r>
    </w:p>
    <w:p w14:paraId="703C7D75" w14:textId="77777777" w:rsidR="009C4DA6" w:rsidRDefault="009C4DA6" w:rsidP="009C4DA6">
      <w:pPr>
        <w:pStyle w:val="Heading4"/>
      </w:pPr>
      <w:r>
        <w:t>Advantage 2 is Debris</w:t>
      </w:r>
    </w:p>
    <w:p w14:paraId="5BA5F228" w14:textId="77777777" w:rsidR="009C4DA6" w:rsidRPr="00AF23F1" w:rsidRDefault="009C4DA6" w:rsidP="009C4DA6"/>
    <w:p w14:paraId="0847BDBA" w14:textId="77777777" w:rsidR="009C4DA6" w:rsidRPr="00100A2B" w:rsidRDefault="009C4DA6" w:rsidP="009C4DA6">
      <w:pPr>
        <w:pStyle w:val="Heading4"/>
        <w:rPr>
          <w:rFonts w:cs="Calibri"/>
        </w:rPr>
      </w:pPr>
      <w:r w:rsidRPr="00100A2B">
        <w:rPr>
          <w:rFonts w:cs="Calibri"/>
        </w:rPr>
        <w:t>Asteroid mining spikes the risk of satellite-dust collisions</w:t>
      </w:r>
    </w:p>
    <w:p w14:paraId="43465034" w14:textId="77777777" w:rsidR="009C4DA6" w:rsidRPr="00100A2B" w:rsidRDefault="009C4DA6" w:rsidP="009C4DA6">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32" w:history="1">
        <w:r w:rsidRPr="00100A2B">
          <w:rPr>
            <w:rStyle w:val="Hyperlink"/>
          </w:rPr>
          <w:t>https://www.newscientist.com/article/mg22630235-100-dust-from-asteroid-mining-spells-danger-for-satellites/</w:t>
        </w:r>
      </w:hyperlink>
      <w:r w:rsidRPr="00100A2B">
        <w:t>] TDI</w:t>
      </w:r>
    </w:p>
    <w:p w14:paraId="7B7FA73D" w14:textId="77777777" w:rsidR="009C4DA6" w:rsidRPr="00100A2B" w:rsidRDefault="009C4DA6" w:rsidP="009C4DA6">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33" w:history="1">
        <w:r w:rsidRPr="00100A2B">
          <w:rPr>
            <w:rStyle w:val="Hyperlink"/>
          </w:rPr>
          <w:t>https://arxiv.org/pdf/1505.03800.pdf</w:t>
        </w:r>
      </w:hyperlink>
    </w:p>
    <w:p w14:paraId="6B3FD2E2" w14:textId="77777777" w:rsidR="009C4DA6" w:rsidRPr="000D04E9" w:rsidRDefault="009C4DA6" w:rsidP="009C4DA6">
      <w:pPr>
        <w:rPr>
          <w:sz w:val="14"/>
        </w:rPr>
      </w:pPr>
      <w:r w:rsidRPr="000D04E9">
        <w:rPr>
          <w:sz w:val="14"/>
        </w:rPr>
        <w:t>NASA chose the second option for its </w:t>
      </w:r>
      <w:hyperlink r:id="rId34" w:history="1">
        <w:r w:rsidRPr="000D04E9">
          <w:rPr>
            <w:rStyle w:val="Hyperlink"/>
            <w:sz w:val="14"/>
          </w:rPr>
          <w:t>Asteroid Redirect Mission</w:t>
        </w:r>
      </w:hyperlink>
      <w:r w:rsidRPr="000D04E9">
        <w:rPr>
          <w:sz w:val="14"/>
        </w:rPr>
        <w:t>, which aims to </w:t>
      </w:r>
      <w:hyperlink r:id="rId3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36"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37" w:history="1">
        <w:r w:rsidRPr="000D04E9">
          <w:rPr>
            <w:rStyle w:val="Hyperlink"/>
            <w:sz w:val="14"/>
          </w:rPr>
          <w:t>arxiv.org/abs/1505.03800</w:t>
        </w:r>
      </w:hyperlink>
      <w:r w:rsidRPr="000D04E9">
        <w:rPr>
          <w:sz w:val="14"/>
        </w:rPr>
        <w:t>).</w:t>
      </w:r>
    </w:p>
    <w:p w14:paraId="0A8A0E88" w14:textId="77777777" w:rsidR="009C4DA6" w:rsidRPr="00100A2B" w:rsidRDefault="009C4DA6" w:rsidP="009C4DA6"/>
    <w:p w14:paraId="6D5C3692" w14:textId="77777777" w:rsidR="009C4DA6" w:rsidRPr="00100A2B" w:rsidRDefault="009C4DA6" w:rsidP="009C4DA6">
      <w:pPr>
        <w:pStyle w:val="Heading4"/>
        <w:rPr>
          <w:rFonts w:cs="Calibri"/>
        </w:rPr>
      </w:pPr>
      <w:r w:rsidRPr="00100A2B">
        <w:rPr>
          <w:rFonts w:cs="Calibri"/>
        </w:rPr>
        <w:t>Space dust wrecks satellites and debris exponentially spirals</w:t>
      </w:r>
    </w:p>
    <w:p w14:paraId="05A65D9A" w14:textId="77777777" w:rsidR="009C4DA6" w:rsidRPr="00100A2B" w:rsidRDefault="009C4DA6" w:rsidP="009C4DA6">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38" w:history="1">
        <w:r w:rsidRPr="00100A2B">
          <w:rPr>
            <w:rStyle w:val="Hyperlink"/>
          </w:rPr>
          <w:t>https://www.scientificamerican.com/podcast/episode/the-sneaky-danger-of-space-dust/</w:t>
        </w:r>
      </w:hyperlink>
      <w:r w:rsidRPr="00100A2B">
        <w:t>] TDI</w:t>
      </w:r>
    </w:p>
    <w:p w14:paraId="5A619969" w14:textId="77777777" w:rsidR="009C4DA6" w:rsidRPr="00DB6562" w:rsidRDefault="009C4DA6" w:rsidP="009C4DA6">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9" w:history="1">
        <w:r w:rsidRPr="000D04E9">
          <w:rPr>
            <w:rStyle w:val="Hyperlink"/>
            <w:sz w:val="14"/>
          </w:rPr>
          <w:t>baseball-sized chunks</w:t>
        </w:r>
      </w:hyperlink>
      <w:r w:rsidRPr="000D04E9">
        <w:rPr>
          <w:sz w:val="14"/>
        </w:rPr>
        <w:t xml:space="preserve"> of debris, </w:t>
      </w:r>
      <w:hyperlink r:id="rId40"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41" w:history="1">
        <w:r w:rsidRPr="000D04E9">
          <w:rPr>
            <w:rStyle w:val="Hyperlink"/>
            <w:sz w:val="14"/>
          </w:rPr>
          <w:t>Particle-in-cell simulations of an RF emission mechanism associated with hypervelocity impact plasmas</w:t>
        </w:r>
      </w:hyperlink>
      <w:r w:rsidRPr="000D04E9">
        <w:rPr>
          <w:sz w:val="14"/>
        </w:rPr>
        <w:t>]</w:t>
      </w:r>
    </w:p>
    <w:p w14:paraId="6D474162" w14:textId="77777777" w:rsidR="009C4DA6" w:rsidRPr="00100A2B" w:rsidRDefault="009C4DA6" w:rsidP="009C4DA6"/>
    <w:p w14:paraId="61A4508C" w14:textId="77777777" w:rsidR="009C4DA6" w:rsidRPr="00100A2B" w:rsidRDefault="009C4DA6" w:rsidP="009C4DA6">
      <w:pPr>
        <w:pStyle w:val="Heading4"/>
      </w:pPr>
      <w:r w:rsidRPr="00100A2B">
        <w:t>Scenario 1 is Climate</w:t>
      </w:r>
    </w:p>
    <w:p w14:paraId="77B3061D" w14:textId="77777777" w:rsidR="009C4DA6" w:rsidRPr="00100A2B" w:rsidRDefault="009C4DA6" w:rsidP="009C4DA6"/>
    <w:p w14:paraId="29FE7F06" w14:textId="77777777" w:rsidR="009C4DA6" w:rsidRPr="00100A2B" w:rsidRDefault="009C4DA6" w:rsidP="009C4DA6">
      <w:pPr>
        <w:pStyle w:val="Heading4"/>
        <w:rPr>
          <w:rFonts w:cs="Calibri"/>
        </w:rPr>
      </w:pPr>
      <w:r w:rsidRPr="00100A2B">
        <w:rPr>
          <w:rFonts w:cs="Calibri"/>
        </w:rPr>
        <w:t>Earth observation satellites key to warming adaptation</w:t>
      </w:r>
    </w:p>
    <w:p w14:paraId="235BBFA8" w14:textId="77777777" w:rsidR="009C4DA6" w:rsidRPr="00786930" w:rsidRDefault="009C4DA6" w:rsidP="009C4DA6">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42" w:history="1">
        <w:r w:rsidRPr="00786930">
          <w:rPr>
            <w:rStyle w:val="Hyperlink"/>
          </w:rPr>
          <w:t>https://www.acclimatise.uk.com/2018/05/02/earth-observation-of-increasing-importance-for-climate-change-adaptation/</w:t>
        </w:r>
      </w:hyperlink>
      <w:r w:rsidRPr="00786930">
        <w:t>] TDI</w:t>
      </w:r>
    </w:p>
    <w:p w14:paraId="11D44588" w14:textId="77777777" w:rsidR="009C4DA6" w:rsidRPr="00100A2B" w:rsidRDefault="009C4DA6" w:rsidP="009C4DA6">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w:t>
      </w:r>
      <w:proofErr w:type="spellStart"/>
      <w:r w:rsidRPr="000D04E9">
        <w:rPr>
          <w:sz w:val="14"/>
        </w:rPr>
        <w:t>programmes</w:t>
      </w:r>
      <w:proofErr w:type="spellEnd"/>
      <w:r w:rsidRPr="000D04E9">
        <w:rPr>
          <w:sz w:val="14"/>
        </w:rPr>
        <w:t xml:space="preserve">,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 xml:space="preserve">UNFCCC strongly encourages countries that support space agencies with EO </w:t>
      </w:r>
      <w:proofErr w:type="spellStart"/>
      <w:r w:rsidRPr="00F660E0">
        <w:rPr>
          <w:u w:val="single"/>
        </w:rPr>
        <w:t>programmes</w:t>
      </w:r>
      <w:proofErr w:type="spellEnd"/>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177C4069" w14:textId="77777777" w:rsidR="009C4DA6" w:rsidRPr="00100A2B" w:rsidRDefault="009C4DA6" w:rsidP="009C4DA6">
      <w:pPr>
        <w:pStyle w:val="Heading4"/>
      </w:pPr>
      <w:r w:rsidRPr="00100A2B">
        <w:lastRenderedPageBreak/>
        <w:t>Warming causes extinction</w:t>
      </w:r>
      <w:r>
        <w:t xml:space="preserve">. </w:t>
      </w:r>
    </w:p>
    <w:p w14:paraId="14BFB2FF" w14:textId="77777777" w:rsidR="009C4DA6" w:rsidRPr="00100A2B" w:rsidRDefault="009C4DA6" w:rsidP="009C4DA6">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1942929E" w14:textId="77777777" w:rsidR="009C4DA6" w:rsidRPr="00535A81" w:rsidRDefault="009C4DA6" w:rsidP="009C4DA6">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29FF70CC" w14:textId="77777777" w:rsidR="009C4DA6" w:rsidRPr="00100A2B" w:rsidRDefault="009C4DA6" w:rsidP="009C4DA6"/>
    <w:p w14:paraId="4796FAD4" w14:textId="77777777" w:rsidR="009C4DA6" w:rsidRPr="00100A2B" w:rsidRDefault="009C4DA6" w:rsidP="009C4DA6">
      <w:pPr>
        <w:pStyle w:val="Heading4"/>
        <w:rPr>
          <w:rFonts w:cs="Calibri"/>
        </w:rPr>
      </w:pPr>
      <w:r w:rsidRPr="00100A2B">
        <w:rPr>
          <w:rFonts w:cs="Calibri"/>
        </w:rPr>
        <w:t>Scenario 2 is Miscalc</w:t>
      </w:r>
    </w:p>
    <w:p w14:paraId="0621841D" w14:textId="77777777" w:rsidR="009C4DA6" w:rsidRPr="00100A2B" w:rsidRDefault="009C4DA6" w:rsidP="009C4DA6"/>
    <w:p w14:paraId="4ED611FE" w14:textId="77777777" w:rsidR="009C4DA6" w:rsidRDefault="009C4DA6" w:rsidP="009C4DA6">
      <w:pPr>
        <w:pStyle w:val="Heading4"/>
      </w:pPr>
      <w:r w:rsidRPr="00100A2B">
        <w:t>Early warning satellites going dark signals attacks – causes miscalc and goes nuclear</w:t>
      </w:r>
    </w:p>
    <w:p w14:paraId="057D25BA" w14:textId="77777777" w:rsidR="009C4DA6" w:rsidRPr="00D5308F" w:rsidRDefault="009C4DA6" w:rsidP="009C4DA6">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2D1D0BFD" w14:textId="77777777" w:rsidR="009C4DA6" w:rsidRPr="00100A2B" w:rsidRDefault="009C4DA6" w:rsidP="009C4DA6">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43" w:history="1">
        <w:r w:rsidRPr="00100A2B">
          <w:rPr>
            <w:rStyle w:val="Hyperlink"/>
          </w:rPr>
          <w:t>https://www.businessinsider.com/russia-says-space-junk-could-spark-war-2016-1</w:t>
        </w:r>
      </w:hyperlink>
      <w:r w:rsidRPr="00100A2B">
        <w:t>] TDI</w:t>
      </w:r>
    </w:p>
    <w:p w14:paraId="4E61C452" w14:textId="77777777" w:rsidR="009C4DA6" w:rsidRPr="008A1D5D" w:rsidRDefault="009C4DA6" w:rsidP="009C4DA6">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17B56EB5" w14:textId="77777777" w:rsidR="009C4DA6" w:rsidRPr="00100A2B" w:rsidRDefault="009C4DA6" w:rsidP="009C4DA6"/>
    <w:p w14:paraId="2664E554" w14:textId="77777777" w:rsidR="009C4DA6" w:rsidRPr="00100A2B" w:rsidRDefault="009C4DA6" w:rsidP="009C4DA6">
      <w:pPr>
        <w:pStyle w:val="Heading4"/>
        <w:rPr>
          <w:rFonts w:cs="Calibri"/>
        </w:rPr>
      </w:pPr>
      <w:r w:rsidRPr="00100A2B">
        <w:rPr>
          <w:rFonts w:cs="Calibri"/>
        </w:rPr>
        <w:t>Nuke war causes extinction – it won’t stay limited</w:t>
      </w:r>
    </w:p>
    <w:p w14:paraId="07BE9D9D" w14:textId="77777777" w:rsidR="009C4DA6" w:rsidRPr="00100A2B" w:rsidRDefault="009C4DA6" w:rsidP="009C4DA6">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6B13833" w14:textId="77777777" w:rsidR="009C4DA6" w:rsidRPr="00100A2B" w:rsidRDefault="009C4DA6" w:rsidP="009C4DA6">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47C5BDCA" w14:textId="77777777" w:rsidR="009C4DA6" w:rsidRPr="00100A2B" w:rsidRDefault="009C4DA6" w:rsidP="009C4DA6"/>
    <w:p w14:paraId="080ED03E" w14:textId="77777777" w:rsidR="009C4DA6" w:rsidRDefault="009C4DA6" w:rsidP="009C4DA6">
      <w:pPr>
        <w:pStyle w:val="Heading3"/>
      </w:pPr>
      <w:r>
        <w:lastRenderedPageBreak/>
        <w:t xml:space="preserve">1AC – </w:t>
      </w:r>
      <w:r w:rsidRPr="00100A2B">
        <w:t xml:space="preserve">Plan </w:t>
      </w:r>
    </w:p>
    <w:p w14:paraId="3B57968B" w14:textId="77777777" w:rsidR="009C4DA6" w:rsidRDefault="009C4DA6" w:rsidP="009C4DA6">
      <w:pPr>
        <w:pStyle w:val="Heading4"/>
      </w:pPr>
      <w:r>
        <w:t>Thus, the plan – States ought to ratify the moon treaty</w:t>
      </w:r>
    </w:p>
    <w:p w14:paraId="2A3718EE" w14:textId="77777777" w:rsidR="009C4DA6" w:rsidRDefault="009C4DA6" w:rsidP="009C4DA6">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44"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45"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1EC43269" w14:textId="77777777" w:rsidR="009C4DA6" w:rsidRDefault="009C4DA6" w:rsidP="009C4DA6">
      <w:pPr>
        <w:pStyle w:val="Heading3"/>
      </w:pPr>
      <w:r>
        <w:lastRenderedPageBreak/>
        <w:t>1AC – Framing</w:t>
      </w:r>
    </w:p>
    <w:p w14:paraId="67CEB8B7" w14:textId="77777777" w:rsidR="009C4DA6" w:rsidRPr="000A064F" w:rsidRDefault="009C4DA6" w:rsidP="009C4DA6">
      <w:pPr>
        <w:pStyle w:val="Heading4"/>
      </w:pPr>
      <w:r w:rsidRPr="000A064F">
        <w:t xml:space="preserve">The Standard is </w:t>
      </w:r>
      <w:r w:rsidRPr="000A064F">
        <w:rPr>
          <w:u w:val="single"/>
        </w:rPr>
        <w:t>Maximizing Expected Wellbeing</w:t>
      </w:r>
      <w:r w:rsidRPr="000A064F">
        <w:t xml:space="preserve"> – Act Hedonistic Util</w:t>
      </w:r>
    </w:p>
    <w:p w14:paraId="009124C4" w14:textId="77777777" w:rsidR="009C4DA6" w:rsidRDefault="009C4DA6" w:rsidP="009C4DA6">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5B3C3656" w14:textId="77777777" w:rsidR="009C4DA6" w:rsidRDefault="009C4DA6" w:rsidP="009C4DA6">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2FFD77DB" w14:textId="77777777" w:rsidR="009C4DA6" w:rsidRDefault="009C4DA6" w:rsidP="009C4DA6">
      <w:pPr>
        <w:pStyle w:val="Heading4"/>
      </w:pPr>
      <w:r>
        <w:t>b) Moral uncertainty</w:t>
      </w:r>
    </w:p>
    <w:p w14:paraId="29EBE01B" w14:textId="77777777" w:rsidR="009C4DA6" w:rsidRPr="005F7BED" w:rsidRDefault="009C4DA6" w:rsidP="009C4DA6">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9013397" w14:textId="77777777" w:rsidR="009C4DA6" w:rsidRPr="009126EB" w:rsidRDefault="009C4DA6" w:rsidP="009C4DA6">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1E250225" w14:textId="77777777" w:rsidR="009C4DA6" w:rsidRDefault="009C4DA6" w:rsidP="009C4DA6">
      <w:pPr>
        <w:pStyle w:val="Heading4"/>
      </w:pPr>
      <w:r w:rsidRPr="000A064F">
        <w:t xml:space="preserve">[2] </w:t>
      </w:r>
      <w:r w:rsidRPr="00D93201">
        <w:rPr>
          <w:u w:val="single"/>
        </w:rPr>
        <w:t>Actor specificity</w:t>
      </w:r>
      <w:r w:rsidRPr="000A064F">
        <w:t xml:space="preserve"> – </w:t>
      </w:r>
    </w:p>
    <w:p w14:paraId="0CD01A90" w14:textId="77777777" w:rsidR="009C4DA6" w:rsidRDefault="009C4DA6" w:rsidP="009C4DA6">
      <w:pPr>
        <w:pStyle w:val="Heading4"/>
      </w:pPr>
      <w:r>
        <w:t>a)</w:t>
      </w:r>
      <w:r w:rsidRPr="000A064F">
        <w:t xml:space="preserve"> Governments must aggregate since every policy benefit some and harms others, which also means side constraints freeze action. </w:t>
      </w:r>
    </w:p>
    <w:p w14:paraId="2697C6FA" w14:textId="77777777" w:rsidR="009C4DA6" w:rsidRDefault="009C4DA6" w:rsidP="009C4DA6">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27B9354C" w14:textId="77777777" w:rsidR="009C4DA6" w:rsidRDefault="009C4DA6" w:rsidP="009C4DA6">
      <w:pPr>
        <w:pStyle w:val="Heading4"/>
      </w:pPr>
      <w:r>
        <w:t>c)</w:t>
      </w:r>
      <w:r w:rsidRPr="000A064F">
        <w:t xml:space="preserve"> If we foresee a consequence, then it becomes part of our deliberation which makes it intrinsic to our action since we intend it to happen. </w:t>
      </w:r>
    </w:p>
    <w:p w14:paraId="073E5B3C" w14:textId="77777777" w:rsidR="009C4DA6" w:rsidRPr="000A064F" w:rsidRDefault="009C4DA6" w:rsidP="009C4DA6">
      <w:pPr>
        <w:pStyle w:val="Heading4"/>
      </w:pPr>
      <w:r w:rsidRPr="000A064F">
        <w:t>Actor-specificity comes first since different agents have different ethical standings. Takes out util calc indicts since they’re empirically denied, and link turns them because the alt would be no action.</w:t>
      </w:r>
    </w:p>
    <w:p w14:paraId="7E3ED03B" w14:textId="77777777" w:rsidR="009C4DA6" w:rsidRPr="000A064F" w:rsidRDefault="009C4DA6" w:rsidP="009C4DA6">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4AC7538E" w14:textId="77777777" w:rsidR="009C4DA6" w:rsidRDefault="009C4DA6" w:rsidP="009C4DA6">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 xml:space="preserve">if it has an external benefit – Aff gets plans, while Neg gets DAs and counterplans. Other </w:t>
      </w:r>
      <w:proofErr w:type="spellStart"/>
      <w:r w:rsidRPr="000A064F">
        <w:t>fwrks</w:t>
      </w:r>
      <w:proofErr w:type="spellEnd"/>
      <w:r w:rsidRPr="000A064F">
        <w:t xml:space="preserve"> deny 1 side engagement on link and impact level. TJFs</w:t>
      </w:r>
      <w:r>
        <w:t xml:space="preserve"> outweighs </w:t>
      </w:r>
      <w:r w:rsidRPr="000A064F">
        <w:t>because concerns fairness –</w:t>
      </w:r>
      <w:r>
        <w:t xml:space="preserve"> outweighs </w:t>
      </w:r>
      <w:r w:rsidRPr="000A064F">
        <w:t>all args concede valid of fairness</w:t>
      </w:r>
      <w:r>
        <w:t>.</w:t>
      </w:r>
    </w:p>
    <w:p w14:paraId="5BDD4C9F" w14:textId="77777777" w:rsidR="009C4DA6" w:rsidRPr="004172C0" w:rsidRDefault="009C4DA6" w:rsidP="009C4DA6">
      <w:pPr>
        <w:pStyle w:val="Heading4"/>
      </w:pPr>
      <w:r>
        <w:t xml:space="preserve">[5] </w:t>
      </w:r>
      <w:r w:rsidRPr="004172C0">
        <w:t>Pleasure and pain are the starting point for moral reasoning.</w:t>
      </w:r>
    </w:p>
    <w:p w14:paraId="53D14807" w14:textId="77777777" w:rsidR="009C4DA6" w:rsidRPr="004172C0" w:rsidRDefault="009C4DA6" w:rsidP="009C4DA6">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1EC50D56" w14:textId="77777777" w:rsidR="009C4DA6" w:rsidRDefault="009C4DA6" w:rsidP="009C4DA6">
      <w:pPr>
        <w:spacing w:line="276" w:lineRule="auto"/>
        <w:rPr>
          <w:rFonts w:cstheme="minorHAnsi"/>
          <w:sz w:val="12"/>
        </w:rPr>
      </w:pPr>
      <w:r w:rsidRPr="004172C0">
        <w:rPr>
          <w:rFonts w:cstheme="minorHAnsi"/>
          <w:sz w:val="12"/>
        </w:rPr>
        <w:lastRenderedPageBreak/>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089D5916" w14:textId="77777777" w:rsidR="009C4DA6" w:rsidRDefault="009C4DA6" w:rsidP="009C4DA6">
      <w:pPr>
        <w:pStyle w:val="Heading3"/>
      </w:pPr>
      <w:r>
        <w:lastRenderedPageBreak/>
        <w:t>1AC – U/V</w:t>
      </w:r>
    </w:p>
    <w:p w14:paraId="2943354C" w14:textId="77777777" w:rsidR="00E239C9" w:rsidRDefault="00E239C9" w:rsidP="00E239C9">
      <w:pPr>
        <w:pStyle w:val="Heading4"/>
      </w:pPr>
      <w:r>
        <w:t xml:space="preserve">1] Aff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12606C05" w14:textId="77777777" w:rsidR="00E239C9" w:rsidRPr="00381417" w:rsidRDefault="00E239C9" w:rsidP="00E239C9"/>
    <w:p w14:paraId="181CB344" w14:textId="77777777" w:rsidR="00E239C9" w:rsidRDefault="00E239C9" w:rsidP="00E239C9">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2015FB11" w14:textId="77777777" w:rsidR="00E239C9" w:rsidRPr="00381417" w:rsidRDefault="00E239C9" w:rsidP="00E239C9"/>
    <w:p w14:paraId="064D79F8" w14:textId="77777777" w:rsidR="00E239C9" w:rsidRPr="00381417" w:rsidRDefault="00E239C9" w:rsidP="00E239C9">
      <w:pPr>
        <w:pStyle w:val="Heading4"/>
        <w:rPr>
          <w:rFonts w:asciiTheme="minorHAnsi" w:hAnsiTheme="minorHAnsi" w:cstheme="minorHAnsi"/>
        </w:rPr>
      </w:pPr>
      <w:r>
        <w:t xml:space="preserve">3 –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w:t>
      </w:r>
      <w:r>
        <w:rPr>
          <w:rFonts w:asciiTheme="minorHAnsi" w:hAnsiTheme="minorHAnsi" w:cstheme="minorHAnsi"/>
        </w:rPr>
        <w:t xml:space="preserve">: A] </w:t>
      </w:r>
      <w:r w:rsidRPr="00D11569">
        <w:rPr>
          <w:rFonts w:asciiTheme="minorHAnsi" w:hAnsiTheme="minorHAnsi" w:cstheme="minorHAnsi"/>
        </w:rPr>
        <w:t xml:space="preserve">Statements are </w:t>
      </w:r>
      <w:r w:rsidRPr="00F96906">
        <w:rPr>
          <w:rFonts w:asciiTheme="minorHAnsi" w:hAnsiTheme="minorHAnsi" w:cstheme="minorHAnsi"/>
          <w:u w:val="single"/>
        </w:rPr>
        <w:t>true before false</w:t>
      </w:r>
      <w:r w:rsidRPr="00D11569">
        <w:rPr>
          <w:rFonts w:asciiTheme="minorHAnsi" w:hAnsiTheme="minorHAnsi" w:cstheme="minorHAnsi"/>
        </w:rPr>
        <w:t xml:space="preserve"> since if I told you my name, you’d believe me </w:t>
      </w:r>
      <w:r>
        <w:rPr>
          <w:rFonts w:asciiTheme="minorHAnsi" w:hAnsiTheme="minorHAnsi" w:cstheme="minorHAnsi"/>
        </w:rPr>
        <w:t xml:space="preserve">B] </w:t>
      </w:r>
      <w:r w:rsidRPr="00F96906">
        <w:rPr>
          <w:rFonts w:asciiTheme="minorHAnsi" w:hAnsiTheme="minorHAnsi" w:cstheme="minorHAnsi"/>
          <w:u w:val="single"/>
        </w:rPr>
        <w:t>Epistemics</w:t>
      </w:r>
      <w:r w:rsidRPr="00D11569">
        <w:rPr>
          <w:rFonts w:asciiTheme="minorHAnsi" w:hAnsiTheme="minorHAnsi" w:cstheme="minorHAnsi"/>
        </w:rPr>
        <w:t xml:space="preserve">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If anything is permissible, then definitionally so is the aff since there is nothing that prevents us from doing it</w:t>
      </w:r>
      <w:r>
        <w:rPr>
          <w:rFonts w:asciiTheme="minorHAnsi" w:hAnsiTheme="minorHAnsi" w:cstheme="minorHAnsi"/>
        </w:rPr>
        <w:t>.</w:t>
      </w:r>
    </w:p>
    <w:p w14:paraId="654CDACF" w14:textId="77777777" w:rsidR="00E239C9" w:rsidRDefault="00E239C9" w:rsidP="00E239C9">
      <w:pPr>
        <w:rPr>
          <w:b/>
          <w:bCs/>
        </w:rPr>
      </w:pPr>
    </w:p>
    <w:p w14:paraId="09031FC2" w14:textId="77777777" w:rsidR="007B6F75" w:rsidRPr="007B6F75" w:rsidRDefault="007B6F75" w:rsidP="007B6F75"/>
    <w:sectPr w:rsidR="007B6F75" w:rsidRPr="007B6F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F800D1"/>
    <w:multiLevelType w:val="hybridMultilevel"/>
    <w:tmpl w:val="0C78C794"/>
    <w:lvl w:ilvl="0" w:tplc="DD42D1B0">
      <w:numFmt w:val="bullet"/>
      <w:lvlText w:val="-"/>
      <w:lvlJc w:val="left"/>
      <w:pPr>
        <w:ind w:left="720" w:hanging="360"/>
      </w:pPr>
      <w:rPr>
        <w:rFonts w:ascii="Calibri" w:eastAsiaTheme="minorEastAsia"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530750">
    <w:abstractNumId w:val="10"/>
  </w:num>
  <w:num w:numId="2" w16cid:durableId="211578571">
    <w:abstractNumId w:val="8"/>
  </w:num>
  <w:num w:numId="3" w16cid:durableId="1120606261">
    <w:abstractNumId w:val="7"/>
  </w:num>
  <w:num w:numId="4" w16cid:durableId="1435400993">
    <w:abstractNumId w:val="6"/>
  </w:num>
  <w:num w:numId="5" w16cid:durableId="1809008545">
    <w:abstractNumId w:val="5"/>
  </w:num>
  <w:num w:numId="6" w16cid:durableId="930743774">
    <w:abstractNumId w:val="9"/>
  </w:num>
  <w:num w:numId="7" w16cid:durableId="859857637">
    <w:abstractNumId w:val="4"/>
  </w:num>
  <w:num w:numId="8" w16cid:durableId="694574231">
    <w:abstractNumId w:val="3"/>
  </w:num>
  <w:num w:numId="9" w16cid:durableId="1170439437">
    <w:abstractNumId w:val="2"/>
  </w:num>
  <w:num w:numId="10" w16cid:durableId="806362158">
    <w:abstractNumId w:val="1"/>
  </w:num>
  <w:num w:numId="11" w16cid:durableId="976570851">
    <w:abstractNumId w:val="0"/>
  </w:num>
  <w:num w:numId="12" w16cid:durableId="1346055256">
    <w:abstractNumId w:val="23"/>
  </w:num>
  <w:num w:numId="13" w16cid:durableId="1587879389">
    <w:abstractNumId w:val="18"/>
  </w:num>
  <w:num w:numId="14" w16cid:durableId="1418163531">
    <w:abstractNumId w:val="16"/>
  </w:num>
  <w:num w:numId="15" w16cid:durableId="270209133">
    <w:abstractNumId w:val="22"/>
  </w:num>
  <w:num w:numId="16" w16cid:durableId="1581788507">
    <w:abstractNumId w:val="13"/>
  </w:num>
  <w:num w:numId="17" w16cid:durableId="742262874">
    <w:abstractNumId w:val="19"/>
  </w:num>
  <w:num w:numId="18" w16cid:durableId="548227944">
    <w:abstractNumId w:val="14"/>
  </w:num>
  <w:num w:numId="19" w16cid:durableId="533036257">
    <w:abstractNumId w:val="17"/>
  </w:num>
  <w:num w:numId="20" w16cid:durableId="206531726">
    <w:abstractNumId w:val="11"/>
  </w:num>
  <w:num w:numId="21" w16cid:durableId="1207991964">
    <w:abstractNumId w:val="21"/>
  </w:num>
  <w:num w:numId="22" w16cid:durableId="1742557261">
    <w:abstractNumId w:val="20"/>
  </w:num>
  <w:num w:numId="23" w16cid:durableId="1624538133">
    <w:abstractNumId w:val="15"/>
  </w:num>
  <w:num w:numId="24" w16cid:durableId="8227456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783"/>
    <w:rsid w:val="001B6AC2"/>
    <w:rsid w:val="001D6D63"/>
    <w:rsid w:val="002348F1"/>
    <w:rsid w:val="00277D02"/>
    <w:rsid w:val="00304A70"/>
    <w:rsid w:val="00355C7B"/>
    <w:rsid w:val="00364783"/>
    <w:rsid w:val="00387783"/>
    <w:rsid w:val="0042732D"/>
    <w:rsid w:val="0055371D"/>
    <w:rsid w:val="005B43C1"/>
    <w:rsid w:val="005E273E"/>
    <w:rsid w:val="0060089C"/>
    <w:rsid w:val="006A5BCB"/>
    <w:rsid w:val="0071228D"/>
    <w:rsid w:val="007A38A2"/>
    <w:rsid w:val="007B6F75"/>
    <w:rsid w:val="00833C22"/>
    <w:rsid w:val="009B150E"/>
    <w:rsid w:val="009B36A1"/>
    <w:rsid w:val="009C4DA6"/>
    <w:rsid w:val="009E0BAD"/>
    <w:rsid w:val="00A8007D"/>
    <w:rsid w:val="00BB241E"/>
    <w:rsid w:val="00CA0976"/>
    <w:rsid w:val="00D47575"/>
    <w:rsid w:val="00DA2A69"/>
    <w:rsid w:val="00DB0696"/>
    <w:rsid w:val="00E239C9"/>
    <w:rsid w:val="00EA681D"/>
    <w:rsid w:val="00EE039E"/>
    <w:rsid w:val="00F50418"/>
    <w:rsid w:val="00FB625C"/>
    <w:rsid w:val="00FE5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56979"/>
  <w15:chartTrackingRefBased/>
  <w15:docId w15:val="{B5297A39-55E9-4A15-AFC7-838282945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55FF"/>
    <w:rPr>
      <w:rFonts w:ascii="Calibri" w:eastAsiaTheme="minorHAnsi" w:hAnsi="Calibri"/>
      <w:lang w:eastAsia="en-US"/>
    </w:rPr>
  </w:style>
  <w:style w:type="paragraph" w:styleId="Heading1">
    <w:name w:val="heading 1"/>
    <w:aliases w:val="Pocket"/>
    <w:basedOn w:val="Normal"/>
    <w:next w:val="Normal"/>
    <w:link w:val="Heading1Char"/>
    <w:qFormat/>
    <w:rsid w:val="00FE55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FE55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E55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E55F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9C4DA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E55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5FF"/>
  </w:style>
  <w:style w:type="character" w:customStyle="1" w:styleId="Heading1Char">
    <w:name w:val="Heading 1 Char"/>
    <w:aliases w:val="Pocket Char"/>
    <w:basedOn w:val="DefaultParagraphFont"/>
    <w:link w:val="Heading1"/>
    <w:rsid w:val="00FE55FF"/>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E55FF"/>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E55FF"/>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E55FF"/>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E55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55F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E55F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E55FF"/>
    <w:rPr>
      <w:color w:val="auto"/>
      <w:u w:val="none"/>
    </w:rPr>
  </w:style>
  <w:style w:type="character" w:styleId="FollowedHyperlink">
    <w:name w:val="FollowedHyperlink"/>
    <w:basedOn w:val="DefaultParagraphFont"/>
    <w:uiPriority w:val="99"/>
    <w:semiHidden/>
    <w:unhideWhenUsed/>
    <w:rsid w:val="00FE55FF"/>
    <w:rPr>
      <w:color w:val="auto"/>
      <w:u w:val="none"/>
    </w:rPr>
  </w:style>
  <w:style w:type="character" w:customStyle="1" w:styleId="Heading5Char">
    <w:name w:val="Heading 5 Char"/>
    <w:basedOn w:val="DefaultParagraphFont"/>
    <w:link w:val="Heading5"/>
    <w:uiPriority w:val="99"/>
    <w:semiHidden/>
    <w:rsid w:val="009C4DA6"/>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9C4D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DA6"/>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9C4DA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C4DA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Colorful List - Accent 11"/>
    <w:basedOn w:val="Normal"/>
    <w:uiPriority w:val="34"/>
    <w:unhideWhenUsed/>
    <w:qFormat/>
    <w:rsid w:val="009C4DA6"/>
    <w:pPr>
      <w:ind w:left="720"/>
      <w:contextualSpacing/>
    </w:pPr>
  </w:style>
  <w:style w:type="paragraph" w:styleId="NormalWeb">
    <w:name w:val="Normal (Web)"/>
    <w:basedOn w:val="Normal"/>
    <w:uiPriority w:val="99"/>
    <w:unhideWhenUsed/>
    <w:rsid w:val="009C4DA6"/>
    <w:pPr>
      <w:spacing w:before="100" w:beforeAutospacing="1" w:after="100" w:afterAutospacing="1"/>
    </w:pPr>
  </w:style>
  <w:style w:type="paragraph" w:customStyle="1" w:styleId="Emphasize">
    <w:name w:val="Emphasize"/>
    <w:basedOn w:val="Normal"/>
    <w:uiPriority w:val="20"/>
    <w:qFormat/>
    <w:rsid w:val="009C4DA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9C4DA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9C4DA6"/>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No Spacing8,Dont u,Clear"/>
    <w:basedOn w:val="Heading1"/>
    <w:autoRedefine/>
    <w:uiPriority w:val="99"/>
    <w:qFormat/>
    <w:rsid w:val="009C4DA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www.space.com/global-warming-aerosol-reflector-block-sunlight" TargetMode="External"/><Relationship Id="rId39" Type="http://schemas.openxmlformats.org/officeDocument/2006/relationships/hyperlink" Target="https://www.scientificamerican.com/article/orbital-debris-space-fence/" TargetMode="External"/><Relationship Id="rId21" Type="http://schemas.openxmlformats.org/officeDocument/2006/relationships/hyperlink" Target="https://inhabitat.com/tag/species" TargetMode="External"/><Relationship Id="rId34" Type="http://schemas.openxmlformats.org/officeDocument/2006/relationships/hyperlink" Target="http://www.nasa.gov/content/what-is-nasa-s-asteroid-redirect-mission/" TargetMode="External"/><Relationship Id="rId42" Type="http://schemas.openxmlformats.org/officeDocument/2006/relationships/hyperlink" Target="https://www.acclimatise.uk.com/2018/05/02/earth-observation-of-increasing-importance-for-climate-change-adaptation/" TargetMode="External"/><Relationship Id="rId47" Type="http://schemas.openxmlformats.org/officeDocument/2006/relationships/theme" Target="theme/theme1.xml"/><Relationship Id="rId7" Type="http://schemas.openxmlformats.org/officeDocument/2006/relationships/hyperlink" Target="https://www.space.com/trump-moon-mining-space-resources-executive-order.html" TargetMode="Externa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9" Type="http://schemas.openxmlformats.org/officeDocument/2006/relationships/hyperlink" Target="https://www.space.com/36431-harvard-researchers-geoengineer-earth-atmosphere.html"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inhabitat.com/tag/overfishing/" TargetMode="External"/><Relationship Id="rId32" Type="http://schemas.openxmlformats.org/officeDocument/2006/relationships/hyperlink" Target="https://www.newscientist.com/article/mg22630235-100-dust-from-asteroid-mining-spells-danger-for-satellites/" TargetMode="External"/><Relationship Id="rId37" Type="http://schemas.openxmlformats.org/officeDocument/2006/relationships/hyperlink" Target="http://arxiv.org/abs/1505.03800" TargetMode="External"/><Relationship Id="rId40" Type="http://schemas.openxmlformats.org/officeDocument/2006/relationships/hyperlink" Target="https://www.orbitaldebris.jsc.nasa.gov/faq.html" TargetMode="External"/><Relationship Id="rId45"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36" Type="http://schemas.openxmlformats.org/officeDocument/2006/relationships/hyperlink" Target="http://www.caseyhandmer.com/"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inhabitat.com/tag/biodiversity/" TargetMode="External"/><Relationship Id="rId31" Type="http://schemas.openxmlformats.org/officeDocument/2006/relationships/hyperlink" Target="http://www.ozonedepletion.co.uk/what-will-happen-life-earth-if-ozone-depletion-continues.html" TargetMode="External"/><Relationship Id="rId44"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s://inhabitat.com/tag/pollination/" TargetMode="External"/><Relationship Id="rId27" Type="http://schemas.openxmlformats.org/officeDocument/2006/relationships/hyperlink" Target="https://www.space.com/topics/meteors" TargetMode="External"/><Relationship Id="rId30" Type="http://schemas.openxmlformats.org/officeDocument/2006/relationships/hyperlink" Target="https://www.space.com/arctic-ozone-hole-closes.html" TargetMode="External"/><Relationship Id="rId35" Type="http://schemas.openxmlformats.org/officeDocument/2006/relationships/hyperlink" Target="https://www.newscientist.com/article/dn27243-rock-grab-from-asteroid-will-aid-human-mission-to-mars" TargetMode="External"/><Relationship Id="rId43" Type="http://schemas.openxmlformats.org/officeDocument/2006/relationships/hyperlink" Target="https://www.businessinsider.com/russia-says-space-junk-could-spark-war-2016-1" TargetMode="External"/><Relationship Id="rId8" Type="http://schemas.openxmlformats.org/officeDocument/2006/relationships/hyperlink" Target="https://phys.org/tags/space/" TargetMode="External"/><Relationship Id="rId3" Type="http://schemas.openxmlformats.org/officeDocument/2006/relationships/settings" Target="settings.xml"/><Relationship Id="rId12" Type="http://schemas.openxmlformats.org/officeDocument/2006/relationships/hyperlink" Target="https://www.consensys.space/pr" TargetMode="External"/><Relationship Id="rId17" Type="http://schemas.openxmlformats.org/officeDocument/2006/relationships/hyperlink" Target="https://doi.org/10.1007/978-3-030-33157-3_1" TargetMode="External"/><Relationship Id="rId25" Type="http://schemas.openxmlformats.org/officeDocument/2006/relationships/hyperlink" Target="https://www.space.com/spacex-starlink-satellites.html" TargetMode="External"/><Relationship Id="rId33" Type="http://schemas.openxmlformats.org/officeDocument/2006/relationships/hyperlink" Target="https://arxiv.org/pdf/1505.03800.pdf" TargetMode="External"/><Relationship Id="rId38" Type="http://schemas.openxmlformats.org/officeDocument/2006/relationships/hyperlink" Target="https://www.scientificamerican.com/podcast/episode/the-sneaky-danger-of-space-dust/" TargetMode="External"/><Relationship Id="rId46" Type="http://schemas.openxmlformats.org/officeDocument/2006/relationships/fontTable" Target="fontTable.xml"/><Relationship Id="rId20" Type="http://schemas.openxmlformats.org/officeDocument/2006/relationships/hyperlink" Target="https://inhabitat.com/tag/arctic" TargetMode="External"/><Relationship Id="rId41"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42</TotalTime>
  <Pages>15</Pages>
  <Words>9231</Words>
  <Characters>52621</Characters>
  <Application>Microsoft Office Word</Application>
  <DocSecurity>0</DocSecurity>
  <Lines>438</Lines>
  <Paragraphs>123</Paragraphs>
  <ScaleCrop>false</ScaleCrop>
  <Company/>
  <LinksUpToDate>false</LinksUpToDate>
  <CharactersWithSpaces>61729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33</cp:revision>
  <dcterms:created xsi:type="dcterms:W3CDTF">2022-04-09T19:20:00Z</dcterms:created>
  <dcterms:modified xsi:type="dcterms:W3CDTF">2022-04-09T20:53:00Z</dcterms:modified>
</cp:coreProperties>
</file>