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DBE5" w14:textId="55C525CD" w:rsidR="005C256A" w:rsidRPr="005C256A" w:rsidRDefault="00F0771A" w:rsidP="005C256A">
      <w:pPr>
        <w:pStyle w:val="Heading1"/>
      </w:pPr>
      <w:r>
        <w:t>Harvard Round 6</w:t>
      </w:r>
    </w:p>
    <w:p w14:paraId="0E1855AA" w14:textId="77777777" w:rsidR="00F01512" w:rsidRPr="00100A2B" w:rsidRDefault="00F01512" w:rsidP="00F01512">
      <w:pPr>
        <w:pStyle w:val="Heading3"/>
      </w:pPr>
      <w:r>
        <w:lastRenderedPageBreak/>
        <w:t xml:space="preserve">1AC – </w:t>
      </w:r>
      <w:r w:rsidRPr="00100A2B">
        <w:t xml:space="preserve">Inherency </w:t>
      </w:r>
    </w:p>
    <w:p w14:paraId="569B0A69" w14:textId="77777777" w:rsidR="00F01512" w:rsidRPr="00100A2B" w:rsidRDefault="00F01512" w:rsidP="00F01512">
      <w:pPr>
        <w:pStyle w:val="Heading4"/>
        <w:rPr>
          <w:rFonts w:cs="Calibri"/>
        </w:rPr>
      </w:pPr>
      <w:r w:rsidRPr="00100A2B">
        <w:rPr>
          <w:rFonts w:cs="Calibri"/>
        </w:rPr>
        <w:t>Private space mining and ownership allowed now</w:t>
      </w:r>
    </w:p>
    <w:p w14:paraId="14EB4C11" w14:textId="77777777" w:rsidR="00F01512" w:rsidRPr="00100A2B" w:rsidRDefault="00F01512" w:rsidP="00F01512">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21D1ED90" w14:textId="77777777" w:rsidR="00F01512" w:rsidRPr="000D04E9" w:rsidRDefault="00F01512" w:rsidP="00F01512">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0D93686F" w14:textId="77777777" w:rsidR="00F01512" w:rsidRPr="00100A2B" w:rsidRDefault="00F01512" w:rsidP="00F01512"/>
    <w:p w14:paraId="6B1A29DC" w14:textId="77777777" w:rsidR="00F01512" w:rsidRPr="00100A2B" w:rsidRDefault="00F01512" w:rsidP="00F01512">
      <w:pPr>
        <w:pStyle w:val="Heading4"/>
      </w:pPr>
      <w:r w:rsidRPr="00100A2B">
        <w:t xml:space="preserve">New investments coming and companies are launching – economic incentives make it </w:t>
      </w:r>
      <w:proofErr w:type="gramStart"/>
      <w:r w:rsidRPr="00100A2B">
        <w:t>alluring</w:t>
      </w:r>
      <w:proofErr w:type="gramEnd"/>
    </w:p>
    <w:p w14:paraId="65C4DE52" w14:textId="77777777" w:rsidR="00F01512" w:rsidRPr="00100A2B" w:rsidRDefault="00F01512" w:rsidP="00F01512">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4C91E44D" w14:textId="77777777" w:rsidR="00F01512" w:rsidRPr="00100A2B" w:rsidRDefault="00F01512" w:rsidP="00F01512">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13F04920" w14:textId="77777777" w:rsidR="00F01512" w:rsidRPr="00E70197" w:rsidRDefault="00F01512" w:rsidP="00F01512">
      <w:pPr>
        <w:pStyle w:val="Heading4"/>
      </w:pPr>
      <w:r>
        <w:t>E</w:t>
      </w:r>
      <w:r w:rsidRPr="00E70197">
        <w:t>ntrepreneurs are pushing for privatization of space travel with increasing success</w:t>
      </w:r>
      <w:r>
        <w:t xml:space="preserve">. </w:t>
      </w:r>
    </w:p>
    <w:p w14:paraId="0431FA5D" w14:textId="77777777" w:rsidR="00F01512" w:rsidRPr="00E70197" w:rsidRDefault="00F01512" w:rsidP="00F01512">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0C5E7BEF" w14:textId="77777777" w:rsidR="00F01512" w:rsidRPr="00FB6BE9" w:rsidRDefault="00F01512" w:rsidP="00F01512">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1FC53181" w14:textId="77777777" w:rsidR="00F01512" w:rsidRDefault="00F01512" w:rsidP="00F01512">
      <w:pPr>
        <w:pStyle w:val="Heading3"/>
      </w:pPr>
      <w:r>
        <w:lastRenderedPageBreak/>
        <w:t>ADV 1 – Russia</w:t>
      </w:r>
    </w:p>
    <w:p w14:paraId="6B08E5BF" w14:textId="77777777" w:rsidR="00F01512" w:rsidRDefault="00F01512" w:rsidP="00F01512">
      <w:pPr>
        <w:pStyle w:val="Heading4"/>
      </w:pPr>
      <w:r>
        <w:t>Advantage 1 is Putin Gone Mad</w:t>
      </w:r>
    </w:p>
    <w:p w14:paraId="4F62BFF4" w14:textId="77777777" w:rsidR="00F01512" w:rsidRPr="00E70197" w:rsidRDefault="00F01512" w:rsidP="00F01512">
      <w:pPr>
        <w:rPr>
          <w:rStyle w:val="StyleUnderline"/>
        </w:rPr>
      </w:pPr>
    </w:p>
    <w:p w14:paraId="1A6ADF51" w14:textId="77777777" w:rsidR="00F01512" w:rsidRPr="00E70197" w:rsidRDefault="00F01512" w:rsidP="00F01512">
      <w:pPr>
        <w:pStyle w:val="Heading4"/>
      </w:pPr>
      <w:r w:rsidRPr="00E70197">
        <w:t>Deep space exploration is a shared goal that prevents escalation of US-Russia tensions. But privatization threatens it independent of our other internal links</w:t>
      </w:r>
    </w:p>
    <w:p w14:paraId="1105DA94" w14:textId="77777777" w:rsidR="00F01512" w:rsidRPr="00E70197" w:rsidRDefault="00F01512" w:rsidP="00F01512">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289F236D" w14:textId="77777777" w:rsidR="00F01512" w:rsidRPr="00E82318" w:rsidRDefault="00F01512" w:rsidP="00F01512">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C1EE742" w14:textId="77777777" w:rsidR="00F01512" w:rsidRPr="00E70197" w:rsidRDefault="00F01512" w:rsidP="00F01512">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489AC6F0" w14:textId="77777777" w:rsidR="00F01512" w:rsidRPr="00E70197" w:rsidRDefault="00F01512" w:rsidP="00F0151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74CEB7AE" w14:textId="77777777" w:rsidR="00F01512" w:rsidRPr="00E82318" w:rsidRDefault="00F01512" w:rsidP="00F01512">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w:t>
      </w:r>
      <w:r w:rsidRPr="00E82318">
        <w:rPr>
          <w:sz w:val="10"/>
        </w:rPr>
        <w:lastRenderedPageBreak/>
        <w:t xml:space="preserve">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9698DE4" w14:textId="77777777" w:rsidR="00F01512" w:rsidRPr="00E70197" w:rsidRDefault="00F01512" w:rsidP="00F01512">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1752B16" w14:textId="77777777" w:rsidR="00F01512" w:rsidRPr="00E70197" w:rsidRDefault="00F01512" w:rsidP="00F01512">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7" w:history="1">
        <w:r w:rsidRPr="00E70197">
          <w:rPr>
            <w:rStyle w:val="Hyperlink"/>
          </w:rPr>
          <w:t>https://www.russiamatters.org/sites/default/files/media/files/Entanglement_interior_FNL.pdf</w:t>
        </w:r>
      </w:hyperlink>
      <w:r w:rsidRPr="00E70197">
        <w:t xml:space="preserve"> </w:t>
      </w:r>
    </w:p>
    <w:p w14:paraId="2702BADE" w14:textId="77777777" w:rsidR="00F01512" w:rsidRPr="00E82318" w:rsidRDefault="00F01512" w:rsidP="00F01512">
      <w:pPr>
        <w:rPr>
          <w:sz w:val="10"/>
        </w:rPr>
      </w:pPr>
      <w:r w:rsidRPr="00E82318">
        <w:rPr>
          <w:sz w:val="10"/>
        </w:rPr>
        <w:lastRenderedPageBreak/>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w:t>
      </w:r>
      <w:r w:rsidRPr="00E82318">
        <w:rPr>
          <w:sz w:val="10"/>
        </w:rPr>
        <w:lastRenderedPageBreak/>
        <w:t xml:space="preserve">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2EC7A241" w14:textId="77777777" w:rsidR="00F01512" w:rsidRPr="00E70197" w:rsidRDefault="00F01512" w:rsidP="00F01512">
      <w:pPr>
        <w:pStyle w:val="Heading4"/>
        <w:rPr>
          <w:rFonts w:cstheme="majorHAnsi"/>
        </w:rPr>
      </w:pPr>
      <w:r w:rsidRPr="00E70197">
        <w:rPr>
          <w:rFonts w:cstheme="majorHAnsi"/>
        </w:rPr>
        <w:t xml:space="preserve">It’s existential. </w:t>
      </w:r>
    </w:p>
    <w:p w14:paraId="3BA855A8" w14:textId="77777777" w:rsidR="00F01512" w:rsidRPr="00D373D4" w:rsidRDefault="00F01512" w:rsidP="00F01512">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43EAD0CB" w14:textId="77777777" w:rsidR="00F01512" w:rsidRPr="00BC6A2C" w:rsidRDefault="00F01512" w:rsidP="00F01512">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lastRenderedPageBreak/>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2258CF85" w14:textId="77777777" w:rsidR="00F01512" w:rsidRDefault="00F01512" w:rsidP="00F01512">
      <w:pPr>
        <w:pStyle w:val="Heading3"/>
      </w:pPr>
      <w:r>
        <w:lastRenderedPageBreak/>
        <w:t>ADV 2</w:t>
      </w:r>
      <w:r w:rsidRPr="00100A2B">
        <w:t xml:space="preserve"> – Debris</w:t>
      </w:r>
    </w:p>
    <w:p w14:paraId="441DD7A4" w14:textId="77777777" w:rsidR="00F01512" w:rsidRDefault="00F01512" w:rsidP="00F01512">
      <w:pPr>
        <w:pStyle w:val="Heading4"/>
      </w:pPr>
      <w:r>
        <w:t>Advantage 2 is Debris</w:t>
      </w:r>
    </w:p>
    <w:p w14:paraId="47E67C81" w14:textId="77777777" w:rsidR="00F01512" w:rsidRPr="00AF23F1" w:rsidRDefault="00F01512" w:rsidP="00F01512"/>
    <w:p w14:paraId="7043371A" w14:textId="77777777" w:rsidR="00F01512" w:rsidRPr="00100A2B" w:rsidRDefault="00F01512" w:rsidP="00F01512">
      <w:pPr>
        <w:pStyle w:val="Heading4"/>
        <w:rPr>
          <w:rFonts w:cs="Calibri"/>
        </w:rPr>
      </w:pPr>
      <w:r w:rsidRPr="00100A2B">
        <w:rPr>
          <w:rFonts w:cs="Calibri"/>
        </w:rPr>
        <w:t>Asteroid mining spikes the risk of satellite-dust collisions</w:t>
      </w:r>
    </w:p>
    <w:p w14:paraId="5DA5E345" w14:textId="77777777" w:rsidR="00F01512" w:rsidRPr="00100A2B" w:rsidRDefault="00F01512" w:rsidP="00F01512">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400CAD9A" w14:textId="77777777" w:rsidR="00F01512" w:rsidRPr="00100A2B" w:rsidRDefault="00F01512" w:rsidP="00F01512">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9" w:history="1">
        <w:r w:rsidRPr="00100A2B">
          <w:rPr>
            <w:rStyle w:val="Hyperlink"/>
          </w:rPr>
          <w:t>https://arxiv.org/pdf/1505.03800.pdf</w:t>
        </w:r>
      </w:hyperlink>
    </w:p>
    <w:p w14:paraId="416CB720" w14:textId="77777777" w:rsidR="00F01512" w:rsidRPr="000D04E9" w:rsidRDefault="00F01512" w:rsidP="00F01512">
      <w:pPr>
        <w:rPr>
          <w:sz w:val="14"/>
        </w:rPr>
      </w:pPr>
      <w:r w:rsidRPr="000D04E9">
        <w:rPr>
          <w:sz w:val="14"/>
        </w:rPr>
        <w:t>NASA chose the second option for its </w:t>
      </w:r>
      <w:hyperlink r:id="rId20" w:history="1">
        <w:r w:rsidRPr="000D04E9">
          <w:rPr>
            <w:rStyle w:val="Hyperlink"/>
            <w:sz w:val="14"/>
          </w:rPr>
          <w:t>Asteroid Redirect Mission</w:t>
        </w:r>
      </w:hyperlink>
      <w:r w:rsidRPr="000D04E9">
        <w:rPr>
          <w:sz w:val="14"/>
        </w:rPr>
        <w:t>, which aims to </w:t>
      </w:r>
      <w:hyperlink r:id="rId21"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2"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3" w:history="1">
        <w:r w:rsidRPr="000D04E9">
          <w:rPr>
            <w:rStyle w:val="Hyperlink"/>
            <w:sz w:val="14"/>
          </w:rPr>
          <w:t>arxiv.org/abs/1505.03800</w:t>
        </w:r>
      </w:hyperlink>
      <w:r w:rsidRPr="000D04E9">
        <w:rPr>
          <w:sz w:val="14"/>
        </w:rPr>
        <w:t>).</w:t>
      </w:r>
    </w:p>
    <w:p w14:paraId="02BA19B9" w14:textId="77777777" w:rsidR="00F01512" w:rsidRPr="00100A2B" w:rsidRDefault="00F01512" w:rsidP="00F01512"/>
    <w:p w14:paraId="3879928B" w14:textId="77777777" w:rsidR="00F01512" w:rsidRPr="00100A2B" w:rsidRDefault="00F01512" w:rsidP="00F01512">
      <w:pPr>
        <w:pStyle w:val="Heading4"/>
        <w:rPr>
          <w:rFonts w:cs="Calibri"/>
        </w:rPr>
      </w:pPr>
      <w:r w:rsidRPr="00100A2B">
        <w:rPr>
          <w:rFonts w:cs="Calibri"/>
        </w:rPr>
        <w:t>Space dust wrecks satellites and debris exponentially spirals</w:t>
      </w:r>
    </w:p>
    <w:p w14:paraId="2AF7AB27" w14:textId="77777777" w:rsidR="00F01512" w:rsidRPr="00100A2B" w:rsidRDefault="00F01512" w:rsidP="00F01512">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7A6DBAAD" w14:textId="77777777" w:rsidR="00F01512" w:rsidRPr="00DB6562" w:rsidRDefault="00F01512" w:rsidP="00F01512">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5" w:history="1">
        <w:r w:rsidRPr="000D04E9">
          <w:rPr>
            <w:rStyle w:val="Hyperlink"/>
            <w:sz w:val="14"/>
          </w:rPr>
          <w:t>baseball-sized chunks</w:t>
        </w:r>
      </w:hyperlink>
      <w:r w:rsidRPr="000D04E9">
        <w:rPr>
          <w:sz w:val="14"/>
        </w:rPr>
        <w:t xml:space="preserve"> of debris, </w:t>
      </w:r>
      <w:hyperlink r:id="rId26"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7" w:history="1">
        <w:r w:rsidRPr="000D04E9">
          <w:rPr>
            <w:rStyle w:val="Hyperlink"/>
            <w:sz w:val="14"/>
          </w:rPr>
          <w:t>Particle-in-cell simulations of an RF emission mechanism associated with hypervelocity impact plasmas</w:t>
        </w:r>
      </w:hyperlink>
      <w:r w:rsidRPr="000D04E9">
        <w:rPr>
          <w:sz w:val="14"/>
        </w:rPr>
        <w:t>]</w:t>
      </w:r>
    </w:p>
    <w:p w14:paraId="5E9F71F0" w14:textId="77777777" w:rsidR="00F01512" w:rsidRPr="00100A2B" w:rsidRDefault="00F01512" w:rsidP="00F01512"/>
    <w:p w14:paraId="25E2DE07" w14:textId="77777777" w:rsidR="00F01512" w:rsidRPr="00100A2B" w:rsidRDefault="00F01512" w:rsidP="00F01512">
      <w:pPr>
        <w:pStyle w:val="Heading4"/>
      </w:pPr>
      <w:r w:rsidRPr="00100A2B">
        <w:t>Scenario 1 is Climate</w:t>
      </w:r>
    </w:p>
    <w:p w14:paraId="0B6C8438" w14:textId="77777777" w:rsidR="00F01512" w:rsidRPr="00100A2B" w:rsidRDefault="00F01512" w:rsidP="00F01512"/>
    <w:p w14:paraId="5D190B5E" w14:textId="77777777" w:rsidR="00F01512" w:rsidRPr="00100A2B" w:rsidRDefault="00F01512" w:rsidP="00F01512">
      <w:pPr>
        <w:pStyle w:val="Heading4"/>
        <w:rPr>
          <w:rFonts w:cs="Calibri"/>
        </w:rPr>
      </w:pPr>
      <w:r w:rsidRPr="00100A2B">
        <w:rPr>
          <w:rFonts w:cs="Calibri"/>
        </w:rPr>
        <w:t>Earth observation satellites key to warming adaptation</w:t>
      </w:r>
    </w:p>
    <w:p w14:paraId="24D609BD" w14:textId="77777777" w:rsidR="00F01512" w:rsidRPr="00786930" w:rsidRDefault="00F01512" w:rsidP="00F01512">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8" w:history="1">
        <w:r w:rsidRPr="00786930">
          <w:rPr>
            <w:rStyle w:val="Hyperlink"/>
          </w:rPr>
          <w:t>https://www.acclimatise.uk.com/2018/05/02/earth-observation-of-increasing-importance-for-climate-change-adaptation/</w:t>
        </w:r>
      </w:hyperlink>
      <w:r w:rsidRPr="00786930">
        <w:t>] TDI</w:t>
      </w:r>
    </w:p>
    <w:p w14:paraId="4240636A" w14:textId="77777777" w:rsidR="00F01512" w:rsidRPr="00100A2B" w:rsidRDefault="00F01512" w:rsidP="00F01512">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3B32A57C" w14:textId="77777777" w:rsidR="00F01512" w:rsidRPr="00100A2B" w:rsidRDefault="00F01512" w:rsidP="00F01512">
      <w:pPr>
        <w:pStyle w:val="Heading4"/>
      </w:pPr>
      <w:r w:rsidRPr="00100A2B">
        <w:lastRenderedPageBreak/>
        <w:t>Warming causes extinction</w:t>
      </w:r>
      <w:r>
        <w:t xml:space="preserve">. </w:t>
      </w:r>
    </w:p>
    <w:p w14:paraId="210366EE" w14:textId="77777777" w:rsidR="00F01512" w:rsidRPr="00100A2B" w:rsidRDefault="00F01512" w:rsidP="00F01512">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1A908CFC" w14:textId="77777777" w:rsidR="00F01512" w:rsidRPr="00535A81" w:rsidRDefault="00F01512" w:rsidP="00F01512">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367D4ED4" w14:textId="77777777" w:rsidR="00F01512" w:rsidRPr="00100A2B" w:rsidRDefault="00F01512" w:rsidP="00F01512"/>
    <w:p w14:paraId="0045E619" w14:textId="77777777" w:rsidR="00F01512" w:rsidRPr="00100A2B" w:rsidRDefault="00F01512" w:rsidP="00F01512">
      <w:pPr>
        <w:pStyle w:val="Heading4"/>
        <w:rPr>
          <w:rFonts w:cs="Calibri"/>
        </w:rPr>
      </w:pPr>
      <w:r w:rsidRPr="00100A2B">
        <w:rPr>
          <w:rFonts w:cs="Calibri"/>
        </w:rPr>
        <w:t>Scenario 2 is Miscalc</w:t>
      </w:r>
    </w:p>
    <w:p w14:paraId="149900B6" w14:textId="77777777" w:rsidR="00F01512" w:rsidRPr="00100A2B" w:rsidRDefault="00F01512" w:rsidP="00F01512"/>
    <w:p w14:paraId="4CBCFF5D" w14:textId="77777777" w:rsidR="00F01512" w:rsidRDefault="00F01512" w:rsidP="00F01512">
      <w:pPr>
        <w:pStyle w:val="Heading4"/>
      </w:pPr>
      <w:r w:rsidRPr="00100A2B">
        <w:t>Early warning satellites going dark signals attacks – causes miscalc and goes nuclear</w:t>
      </w:r>
    </w:p>
    <w:p w14:paraId="099D724E" w14:textId="77777777" w:rsidR="00F01512" w:rsidRPr="00D5308F" w:rsidRDefault="00F01512" w:rsidP="00F01512">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7836C604" w14:textId="77777777" w:rsidR="00F01512" w:rsidRPr="00100A2B" w:rsidRDefault="00F01512" w:rsidP="00F01512">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685783AF" w14:textId="77777777" w:rsidR="00F01512" w:rsidRPr="008A1D5D" w:rsidRDefault="00F01512" w:rsidP="00F01512">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0063B0B6" w14:textId="77777777" w:rsidR="00F01512" w:rsidRPr="00100A2B" w:rsidRDefault="00F01512" w:rsidP="00F01512"/>
    <w:p w14:paraId="0B7EEB52" w14:textId="77777777" w:rsidR="00F01512" w:rsidRPr="00100A2B" w:rsidRDefault="00F01512" w:rsidP="00F01512">
      <w:pPr>
        <w:pStyle w:val="Heading4"/>
        <w:rPr>
          <w:rFonts w:cs="Calibri"/>
        </w:rPr>
      </w:pPr>
      <w:r w:rsidRPr="00100A2B">
        <w:rPr>
          <w:rFonts w:cs="Calibri"/>
        </w:rPr>
        <w:t>Nuke war causes extinction – it won’t stay limited</w:t>
      </w:r>
    </w:p>
    <w:p w14:paraId="1F165AEB" w14:textId="77777777" w:rsidR="00F01512" w:rsidRPr="00100A2B" w:rsidRDefault="00F01512" w:rsidP="00F01512">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7AABF15" w14:textId="77777777" w:rsidR="00F01512" w:rsidRPr="00100A2B" w:rsidRDefault="00F01512" w:rsidP="00F01512">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2C714B6E" w14:textId="77777777" w:rsidR="00F01512" w:rsidRPr="00100A2B" w:rsidRDefault="00F01512" w:rsidP="00F01512"/>
    <w:p w14:paraId="11677F00" w14:textId="77777777" w:rsidR="00F01512" w:rsidRDefault="00F01512" w:rsidP="00F01512">
      <w:pPr>
        <w:pStyle w:val="Heading3"/>
      </w:pPr>
      <w:r>
        <w:lastRenderedPageBreak/>
        <w:t xml:space="preserve">1AC – </w:t>
      </w:r>
      <w:r w:rsidRPr="00100A2B">
        <w:t xml:space="preserve">Plan </w:t>
      </w:r>
    </w:p>
    <w:p w14:paraId="4A7FD3C7" w14:textId="77777777" w:rsidR="00F01512" w:rsidRDefault="00F01512" w:rsidP="00F01512">
      <w:pPr>
        <w:pStyle w:val="Heading4"/>
      </w:pPr>
      <w:r>
        <w:t>Thus, the plan – States ought to ratify the moon treaty</w:t>
      </w:r>
    </w:p>
    <w:p w14:paraId="24EC5CA6" w14:textId="77777777" w:rsidR="00F01512" w:rsidRDefault="00F01512" w:rsidP="00F01512">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0"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1"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1AAB209A" w14:textId="77777777" w:rsidR="00F01512" w:rsidRDefault="00F01512" w:rsidP="00F01512">
      <w:pPr>
        <w:pStyle w:val="Heading3"/>
      </w:pPr>
      <w:r>
        <w:lastRenderedPageBreak/>
        <w:t>1AC – Framing</w:t>
      </w:r>
    </w:p>
    <w:p w14:paraId="320E74AF" w14:textId="77777777" w:rsidR="00F01512" w:rsidRPr="000A064F" w:rsidRDefault="00F01512" w:rsidP="00F01512">
      <w:pPr>
        <w:pStyle w:val="Heading4"/>
      </w:pPr>
      <w:r w:rsidRPr="000A064F">
        <w:t xml:space="preserve">The Standard is </w:t>
      </w:r>
      <w:r w:rsidRPr="000A064F">
        <w:rPr>
          <w:u w:val="single"/>
        </w:rPr>
        <w:t>Maximizing Expected Wellbeing</w:t>
      </w:r>
      <w:r w:rsidRPr="000A064F">
        <w:t xml:space="preserve"> – Act Hedonistic Util</w:t>
      </w:r>
    </w:p>
    <w:p w14:paraId="6F9F3503" w14:textId="77777777" w:rsidR="00F01512" w:rsidRDefault="00F01512" w:rsidP="00F01512">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49C1B351" w14:textId="77777777" w:rsidR="00F01512" w:rsidRDefault="00F01512" w:rsidP="00F01512">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270914C0" w14:textId="77777777" w:rsidR="00F01512" w:rsidRDefault="00F01512" w:rsidP="00F01512">
      <w:pPr>
        <w:pStyle w:val="Heading4"/>
      </w:pPr>
      <w:r>
        <w:t>b) Moral uncertainty</w:t>
      </w:r>
    </w:p>
    <w:p w14:paraId="226DD9ED" w14:textId="77777777" w:rsidR="00F01512" w:rsidRPr="005F7BED" w:rsidRDefault="00F01512" w:rsidP="00F01512">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B4E1A35" w14:textId="77777777" w:rsidR="00F01512" w:rsidRPr="009126EB" w:rsidRDefault="00F01512" w:rsidP="00F01512">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2E505D8A" w14:textId="77777777" w:rsidR="00F01512" w:rsidRDefault="00F01512" w:rsidP="00F01512">
      <w:pPr>
        <w:pStyle w:val="Heading4"/>
      </w:pPr>
      <w:r w:rsidRPr="000A064F">
        <w:t xml:space="preserve">[2] </w:t>
      </w:r>
      <w:r w:rsidRPr="00D93201">
        <w:rPr>
          <w:u w:val="single"/>
        </w:rPr>
        <w:t>Actor specificity</w:t>
      </w:r>
      <w:r w:rsidRPr="000A064F">
        <w:t xml:space="preserve"> – </w:t>
      </w:r>
    </w:p>
    <w:p w14:paraId="5C213B64" w14:textId="77777777" w:rsidR="00F01512" w:rsidRDefault="00F01512" w:rsidP="00F01512">
      <w:pPr>
        <w:pStyle w:val="Heading4"/>
      </w:pPr>
      <w:r>
        <w:t>a)</w:t>
      </w:r>
      <w:r w:rsidRPr="000A064F">
        <w:t xml:space="preserve"> Governments must aggregate since every policy benefit some and harms others, which also means side constraints freeze action. </w:t>
      </w:r>
    </w:p>
    <w:p w14:paraId="01F05761" w14:textId="77777777" w:rsidR="00F01512" w:rsidRDefault="00F01512" w:rsidP="00F01512">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7C54D4DD" w14:textId="77777777" w:rsidR="00F01512" w:rsidRDefault="00F01512" w:rsidP="00F01512">
      <w:pPr>
        <w:pStyle w:val="Heading4"/>
      </w:pPr>
      <w:r>
        <w:t>c)</w:t>
      </w:r>
      <w:r w:rsidRPr="000A064F">
        <w:t xml:space="preserve"> If we foresee a consequence, then it becomes part of our deliberation which makes it intrinsic to our action since we intend it to happen. </w:t>
      </w:r>
    </w:p>
    <w:p w14:paraId="5D771E11" w14:textId="77777777" w:rsidR="00F01512" w:rsidRPr="000A064F" w:rsidRDefault="00F01512" w:rsidP="00F01512">
      <w:pPr>
        <w:pStyle w:val="Heading4"/>
      </w:pPr>
      <w:r w:rsidRPr="000A064F">
        <w:t>Actor-specificity comes first since different agents have different ethical standings. Takes out util calc indicts since they’re empirically denied, and link turns them because the alt would be no action.</w:t>
      </w:r>
    </w:p>
    <w:p w14:paraId="3DC965CA" w14:textId="77777777" w:rsidR="00F01512" w:rsidRPr="000A064F" w:rsidRDefault="00F01512" w:rsidP="00F01512">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7252DAA2" w14:textId="77777777" w:rsidR="00F01512" w:rsidRDefault="00F01512" w:rsidP="00F01512">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 xml:space="preserve">if it has an external benefit – Aff gets plans, while Neg gets DAs and counterplans. Other </w:t>
      </w:r>
      <w:proofErr w:type="spellStart"/>
      <w:r w:rsidRPr="000A064F">
        <w:t>fwrks</w:t>
      </w:r>
      <w:proofErr w:type="spellEnd"/>
      <w:r w:rsidRPr="000A064F">
        <w:t xml:space="preserve"> deny 1 side engagement on link and impact level. TJFs</w:t>
      </w:r>
      <w:r>
        <w:t xml:space="preserve"> outweighs </w:t>
      </w:r>
      <w:r w:rsidRPr="000A064F">
        <w:t>because concerns fairness –</w:t>
      </w:r>
      <w:r>
        <w:t xml:space="preserve"> outweighs </w:t>
      </w:r>
      <w:r w:rsidRPr="000A064F">
        <w:t xml:space="preserve">all </w:t>
      </w:r>
      <w:proofErr w:type="spellStart"/>
      <w:r w:rsidRPr="000A064F">
        <w:t>args</w:t>
      </w:r>
      <w:proofErr w:type="spellEnd"/>
      <w:r w:rsidRPr="000A064F">
        <w:t xml:space="preserve"> concede valid of fairness</w:t>
      </w:r>
      <w:r>
        <w:t>.</w:t>
      </w:r>
    </w:p>
    <w:p w14:paraId="6F9A7A66" w14:textId="77777777" w:rsidR="00F01512" w:rsidRPr="004172C0" w:rsidRDefault="00F01512" w:rsidP="00F01512">
      <w:pPr>
        <w:pStyle w:val="Heading4"/>
      </w:pPr>
      <w:r>
        <w:t xml:space="preserve">[5] </w:t>
      </w:r>
      <w:r w:rsidRPr="004172C0">
        <w:t>Pleasure and pain are the starting point for moral reasoning.</w:t>
      </w:r>
    </w:p>
    <w:p w14:paraId="14569D82" w14:textId="77777777" w:rsidR="00F01512" w:rsidRPr="004172C0" w:rsidRDefault="00F01512" w:rsidP="00F01512">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59E540D8" w14:textId="77777777" w:rsidR="00F01512" w:rsidRDefault="00F01512" w:rsidP="00F01512">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4AF57649" w14:textId="77777777" w:rsidR="00F01512" w:rsidRDefault="00F01512" w:rsidP="00F01512">
      <w:pPr>
        <w:pStyle w:val="Heading3"/>
      </w:pPr>
      <w:r>
        <w:lastRenderedPageBreak/>
        <w:t>1AC – U/V</w:t>
      </w:r>
    </w:p>
    <w:p w14:paraId="45C7A3DD" w14:textId="77777777" w:rsidR="00F01512" w:rsidRDefault="00F01512" w:rsidP="00F01512">
      <w:pPr>
        <w:pStyle w:val="Heading4"/>
      </w:pPr>
      <w:r w:rsidRPr="00F56E04">
        <w:t xml:space="preserve">[1] </w:t>
      </w:r>
      <w:r w:rsidRPr="00A35362">
        <w:rPr>
          <w:u w:val="single"/>
        </w:rPr>
        <w:t>1AR theory</w:t>
      </w:r>
      <w:r w:rsidRPr="00F56E04">
        <w:t xml:space="preserve"> – </w:t>
      </w:r>
    </w:p>
    <w:p w14:paraId="16E62ADB" w14:textId="77777777" w:rsidR="00F01512" w:rsidRDefault="00F01512" w:rsidP="00F01512">
      <w:pPr>
        <w:pStyle w:val="Heading4"/>
      </w:pPr>
      <w:r w:rsidRPr="00F56E04">
        <w:t>a) AFF gets it because otherwise the neg can engage in infinite abuse, which</w:t>
      </w:r>
      <w:r>
        <w:t xml:space="preserve"> outweighs </w:t>
      </w:r>
      <w:r w:rsidRPr="00F56E04">
        <w:t xml:space="preserve">on severity because we literally can’t engage, </w:t>
      </w:r>
    </w:p>
    <w:p w14:paraId="1706D7AC" w14:textId="77777777" w:rsidR="00F01512" w:rsidRDefault="00F01512" w:rsidP="00F01512">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7C8C993A" w14:textId="77777777" w:rsidR="00F01512" w:rsidRPr="00B5352C" w:rsidRDefault="00F01512" w:rsidP="00F01512">
      <w:pPr>
        <w:pStyle w:val="Heading4"/>
      </w:pPr>
      <w:r w:rsidRPr="00F56E04">
        <w:t xml:space="preserve">c) </w:t>
      </w:r>
      <w:r w:rsidRPr="00A35362">
        <w:rPr>
          <w:u w:val="single"/>
        </w:rPr>
        <w:t>no RVIs</w:t>
      </w:r>
      <w:r w:rsidRPr="00F56E04">
        <w:t xml:space="preserve"> – they can stick me with 6min of answers to a short </w:t>
      </w:r>
      <w:proofErr w:type="spellStart"/>
      <w:r w:rsidRPr="00F56E04">
        <w:t>arg</w:t>
      </w:r>
      <w:proofErr w:type="spellEnd"/>
      <w:r w:rsidRPr="00F56E04">
        <w:t xml:space="preserve"> and make the 2AR impossible</w:t>
      </w:r>
    </w:p>
    <w:p w14:paraId="38DF4BAB" w14:textId="77777777" w:rsidR="00F01512" w:rsidRDefault="00F01512" w:rsidP="00F01512">
      <w:pPr>
        <w:pStyle w:val="Heading4"/>
      </w:pPr>
      <w:r w:rsidRPr="00F56E04">
        <w:t xml:space="preserve">d) </w:t>
      </w:r>
      <w:r w:rsidRPr="00A35362">
        <w:rPr>
          <w:u w:val="single"/>
        </w:rPr>
        <w:t xml:space="preserve">competing </w:t>
      </w:r>
      <w:proofErr w:type="spellStart"/>
      <w:r w:rsidRPr="00A35362">
        <w:rPr>
          <w:u w:val="single"/>
        </w:rPr>
        <w:t>interps</w:t>
      </w:r>
      <w:proofErr w:type="spellEnd"/>
      <w:r w:rsidRPr="00F56E04">
        <w:t xml:space="preserve"> – 1AR </w:t>
      </w:r>
      <w:proofErr w:type="spellStart"/>
      <w:r w:rsidRPr="00F56E04">
        <w:t>interps</w:t>
      </w:r>
      <w:proofErr w:type="spellEnd"/>
      <w:r w:rsidRPr="00F56E04">
        <w:t xml:space="preserve"> aren’t bidirectional and the neg should have to defend their norm since they have more time, </w:t>
      </w:r>
    </w:p>
    <w:p w14:paraId="63AFEE55" w14:textId="77777777" w:rsidR="00F01512" w:rsidRDefault="00F01512" w:rsidP="00F01512"/>
    <w:p w14:paraId="512D6916" w14:textId="53E2AB4C" w:rsidR="00F01512" w:rsidRDefault="004E04E6" w:rsidP="004E04E6">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1E440217" w14:textId="77777777" w:rsidR="00F01512" w:rsidRPr="00F01512" w:rsidRDefault="00F01512" w:rsidP="00F01512"/>
    <w:p w14:paraId="01536FAB" w14:textId="7C9ABD77" w:rsidR="00F0771A" w:rsidRPr="00F01512" w:rsidRDefault="00F01512" w:rsidP="00F01512">
      <w:pPr>
        <w:rPr>
          <w:b/>
          <w:bCs/>
          <w:sz w:val="24"/>
          <w:szCs w:val="24"/>
        </w:rPr>
      </w:pPr>
      <w:r w:rsidRPr="00F01512">
        <w:rPr>
          <w:b/>
          <w:bCs/>
          <w:sz w:val="24"/>
          <w:szCs w:val="24"/>
        </w:rPr>
        <w:t>[</w:t>
      </w:r>
      <w:r>
        <w:rPr>
          <w:b/>
          <w:bCs/>
          <w:sz w:val="24"/>
          <w:szCs w:val="24"/>
        </w:rPr>
        <w:t>3</w:t>
      </w:r>
      <w:r w:rsidRPr="00F01512">
        <w:rPr>
          <w:b/>
          <w:bCs/>
          <w:sz w:val="24"/>
          <w:szCs w:val="24"/>
        </w:rPr>
        <w:t xml:space="preserve">] </w:t>
      </w:r>
      <w:r w:rsidRPr="00F01512">
        <w:rPr>
          <w:b/>
          <w:bCs/>
          <w:color w:val="000000" w:themeColor="text1"/>
          <w:sz w:val="24"/>
          <w:szCs w:val="24"/>
          <w:u w:val="single"/>
        </w:rPr>
        <w:t>Permissibility collapses to presumption and affirm</w:t>
      </w:r>
      <w:r w:rsidRPr="00F01512">
        <w:rPr>
          <w:b/>
          <w:bCs/>
          <w:sz w:val="24"/>
          <w:szCs w:val="24"/>
        </w:rPr>
        <w:t xml:space="preserve"> – [a] Statements are true before false since if I told you my name, you’d believe me [b] Epistemics – we wouldn’t be able to start a strand of reasoning since we’d have to question that reason. [c] Illogical – presuming statements false is illogical since you can’t say things like P and ~P are both wrong. [d] If anything is permissible, then definitionally so is the aff since there is nothing that prevents us from doing it.</w:t>
      </w:r>
    </w:p>
    <w:sectPr w:rsidR="00F0771A" w:rsidRPr="00F01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DB6"/>
    <w:rsid w:val="00046DB6"/>
    <w:rsid w:val="004E04E6"/>
    <w:rsid w:val="0054383B"/>
    <w:rsid w:val="005B43C1"/>
    <w:rsid w:val="005C256A"/>
    <w:rsid w:val="00F01512"/>
    <w:rsid w:val="00F07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D5F27"/>
  <w15:chartTrackingRefBased/>
  <w15:docId w15:val="{678D1AE1-10E5-43D2-930B-FF54E311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1512"/>
    <w:rPr>
      <w:rFonts w:ascii="Calibri" w:eastAsiaTheme="minorHAnsi" w:hAnsi="Calibri"/>
      <w:lang w:eastAsia="en-US"/>
    </w:rPr>
  </w:style>
  <w:style w:type="paragraph" w:styleId="Heading1">
    <w:name w:val="heading 1"/>
    <w:aliases w:val="Pocket"/>
    <w:basedOn w:val="Normal"/>
    <w:next w:val="Normal"/>
    <w:link w:val="Heading1Char"/>
    <w:qFormat/>
    <w:rsid w:val="00F015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F015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015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0151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0151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015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512"/>
  </w:style>
  <w:style w:type="character" w:customStyle="1" w:styleId="Heading1Char">
    <w:name w:val="Heading 1 Char"/>
    <w:aliases w:val="Pocket Char"/>
    <w:basedOn w:val="DefaultParagraphFont"/>
    <w:link w:val="Heading1"/>
    <w:rsid w:val="00F01512"/>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01512"/>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01512"/>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01512"/>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0151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151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0151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01512"/>
    <w:rPr>
      <w:color w:val="auto"/>
      <w:u w:val="none"/>
    </w:rPr>
  </w:style>
  <w:style w:type="character" w:styleId="FollowedHyperlink">
    <w:name w:val="FollowedHyperlink"/>
    <w:basedOn w:val="DefaultParagraphFont"/>
    <w:uiPriority w:val="99"/>
    <w:semiHidden/>
    <w:unhideWhenUsed/>
    <w:rsid w:val="00F01512"/>
    <w:rPr>
      <w:color w:val="auto"/>
      <w:u w:val="none"/>
    </w:rPr>
  </w:style>
  <w:style w:type="character" w:customStyle="1" w:styleId="Heading5Char">
    <w:name w:val="Heading 5 Char"/>
    <w:basedOn w:val="DefaultParagraphFont"/>
    <w:link w:val="Heading5"/>
    <w:uiPriority w:val="99"/>
    <w:semiHidden/>
    <w:rsid w:val="00F01512"/>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F015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1512"/>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F01512"/>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015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F01512"/>
    <w:pPr>
      <w:ind w:left="720"/>
      <w:contextualSpacing/>
    </w:pPr>
  </w:style>
  <w:style w:type="paragraph" w:styleId="NormalWeb">
    <w:name w:val="Normal (Web)"/>
    <w:basedOn w:val="Normal"/>
    <w:uiPriority w:val="99"/>
    <w:unhideWhenUsed/>
    <w:rsid w:val="00F01512"/>
    <w:pPr>
      <w:spacing w:before="100" w:beforeAutospacing="1" w:after="100" w:afterAutospacing="1"/>
    </w:pPr>
  </w:style>
  <w:style w:type="paragraph" w:customStyle="1" w:styleId="Emphasize">
    <w:name w:val="Emphasize"/>
    <w:basedOn w:val="Normal"/>
    <w:uiPriority w:val="20"/>
    <w:qFormat/>
    <w:rsid w:val="00F0151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F0151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F0151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s://www.consensys.space/pr" TargetMode="External"/><Relationship Id="rId17" Type="http://schemas.openxmlformats.org/officeDocument/2006/relationships/hyperlink" Target="https://www.russiamatters.org/sites/default/files/media/files/Entanglement_interior_FNL.pdf"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fontTable" Target="fontTable.xm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arxiv.org/pdf/1505.03800.pdf"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orfonline.org/research/if-space-is-the-province-of-mankind-who-owns-its-resources-47561/" TargetMode="External"/><Relationship Id="rId8" Type="http://schemas.openxmlformats.org/officeDocument/2006/relationships/hyperlink" Target="https://phys.org/tag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17</Pages>
  <Words>10872</Words>
  <Characters>61976</Characters>
  <Application>Microsoft Office Word</Application>
  <DocSecurity>0</DocSecurity>
  <Lines>516</Lines>
  <Paragraphs>145</Paragraphs>
  <ScaleCrop>false</ScaleCrop>
  <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6</cp:revision>
  <dcterms:created xsi:type="dcterms:W3CDTF">2022-02-20T14:04:00Z</dcterms:created>
  <dcterms:modified xsi:type="dcterms:W3CDTF">2022-02-20T14:08:00Z</dcterms:modified>
</cp:coreProperties>
</file>