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B688" w14:textId="050DE018" w:rsidR="005B43C1" w:rsidRDefault="006E7751" w:rsidP="006E7751">
      <w:pPr>
        <w:pStyle w:val="Heading1"/>
      </w:pPr>
      <w:r>
        <w:t>Woodward Round 6</w:t>
      </w:r>
    </w:p>
    <w:p w14:paraId="0B2E30EF" w14:textId="2A6BBDFC" w:rsidR="00BE3441" w:rsidRPr="00BE3441" w:rsidRDefault="00BE3441" w:rsidP="00BE3441">
      <w:pPr>
        <w:pStyle w:val="Heading2"/>
      </w:pPr>
      <w:r>
        <w:lastRenderedPageBreak/>
        <w:t>1ac</w:t>
      </w:r>
    </w:p>
    <w:p w14:paraId="29E01B53" w14:textId="77777777" w:rsidR="002D7E48" w:rsidRPr="00472885" w:rsidRDefault="002D7E48" w:rsidP="002D7E48">
      <w:pPr>
        <w:pStyle w:val="Heading4"/>
      </w:pPr>
      <w:r>
        <w:t xml:space="preserve">Ethics must be derived a priori – </w:t>
      </w:r>
    </w:p>
    <w:p w14:paraId="15851027" w14:textId="77777777" w:rsidR="002D7E48" w:rsidRDefault="002D7E48" w:rsidP="002D7E48">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2CC96935" w14:textId="77777777" w:rsidR="002D7E48" w:rsidRDefault="002D7E48" w:rsidP="002D7E48">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45D5E335" w14:textId="77777777" w:rsidR="002D7E48" w:rsidRDefault="002D7E48" w:rsidP="002D7E48"/>
    <w:p w14:paraId="397A30A3" w14:textId="77777777" w:rsidR="002D7E48" w:rsidRPr="00567285" w:rsidRDefault="002D7E48" w:rsidP="002D7E48">
      <w:pPr>
        <w:pStyle w:val="Heading4"/>
      </w:pPr>
      <w:r w:rsidRPr="00567285">
        <w:t xml:space="preserve">The existence of conditional goodness requires unconditional human worth—that means we must treat others as ends in themselves. </w:t>
      </w:r>
    </w:p>
    <w:p w14:paraId="1FA8A287" w14:textId="77777777" w:rsidR="002D7E48" w:rsidRPr="00567285" w:rsidRDefault="002D7E48" w:rsidP="002D7E48">
      <w:pPr>
        <w:spacing w:after="0"/>
        <w:rPr>
          <w:rFonts w:asciiTheme="majorHAnsi" w:hAnsiTheme="majorHAnsi" w:cstheme="majorHAnsi"/>
        </w:rPr>
      </w:pPr>
      <w:proofErr w:type="spellStart"/>
      <w:r w:rsidRPr="00957259">
        <w:rPr>
          <w:rStyle w:val="Style13ptBold"/>
        </w:rPr>
        <w:t>Korsgaard</w:t>
      </w:r>
      <w:proofErr w:type="spellEnd"/>
      <w:r w:rsidRPr="00957259">
        <w:rPr>
          <w:rStyle w:val="Style13ptBold"/>
        </w:rPr>
        <w:t xml:space="preserve">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236FC932" w14:textId="77777777" w:rsidR="002D7E48" w:rsidRPr="00567285" w:rsidRDefault="002D7E48" w:rsidP="002D7E48">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128646D4" w14:textId="77777777" w:rsidR="002D7E48" w:rsidRDefault="002D7E48" w:rsidP="002D7E48">
      <w:pPr>
        <w:pStyle w:val="Heading4"/>
      </w:pPr>
      <w:r>
        <w:t>Outweighs – All other frameworks collapse—non-Kantian theories source obligations in extrinsically good objects, but that presupposes the goodness of the rational will.</w:t>
      </w:r>
    </w:p>
    <w:p w14:paraId="4457E751" w14:textId="77777777" w:rsidR="002D7E48" w:rsidRPr="00EF565E" w:rsidRDefault="002D7E48" w:rsidP="002D7E48"/>
    <w:p w14:paraId="7B51E005" w14:textId="77777777" w:rsidR="002D7E48" w:rsidRDefault="002D7E48" w:rsidP="002D7E48">
      <w:pPr>
        <w:pStyle w:val="Heading4"/>
      </w:pPr>
      <w:r>
        <w:lastRenderedPageBreak/>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F0C189B" w14:textId="77777777" w:rsidR="002D7E48" w:rsidRPr="00EF565E" w:rsidRDefault="002D7E48" w:rsidP="002D7E48"/>
    <w:p w14:paraId="5E189E4A" w14:textId="77777777" w:rsidR="002D7E48" w:rsidRDefault="002D7E48" w:rsidP="002D7E48">
      <w:pPr>
        <w:pStyle w:val="paragraph"/>
        <w:spacing w:before="0" w:beforeAutospacing="0" w:after="0" w:afterAutospacing="0"/>
        <w:textAlignment w:val="baseline"/>
        <w:rPr>
          <w:rFonts w:ascii="Calibri" w:eastAsiaTheme="majorEastAsia" w:hAnsi="Calibri" w:cstheme="majorBidi"/>
          <w:b/>
          <w:iCs/>
          <w:sz w:val="26"/>
        </w:rPr>
      </w:pPr>
      <w:r w:rsidRPr="003B1CA8">
        <w:rPr>
          <w:rFonts w:ascii="Calibri" w:eastAsiaTheme="majorEastAsia" w:hAnsi="Calibri" w:cstheme="majorBidi"/>
          <w:b/>
          <w:iCs/>
          <w:sz w:val="26"/>
        </w:rPr>
        <w:t xml:space="preserve">Practical reason means we must be able to universally will maxims – </w:t>
      </w:r>
    </w:p>
    <w:p w14:paraId="717D6E9F" w14:textId="77777777" w:rsidR="002D7E48" w:rsidRDefault="002D7E48" w:rsidP="002D7E48">
      <w:pPr>
        <w:pStyle w:val="paragraph"/>
        <w:spacing w:before="0" w:beforeAutospacing="0" w:after="0" w:afterAutospacing="0"/>
        <w:textAlignment w:val="baseline"/>
      </w:pPr>
      <w:r w:rsidRPr="003B1CA8">
        <w:rPr>
          <w:rFonts w:ascii="Calibri" w:eastAsiaTheme="majorEastAsia" w:hAnsi="Calibri" w:cstheme="majorBidi"/>
          <w:b/>
          <w:iCs/>
          <w:sz w:val="26"/>
        </w:rPr>
        <w:t>a) our judgements are authoritative and can’t only apply to ourselves any more than 2+2=4 can be true only for me.</w:t>
      </w:r>
      <w:r>
        <w:t xml:space="preserve"> </w:t>
      </w:r>
    </w:p>
    <w:p w14:paraId="7409BF9F" w14:textId="77777777" w:rsidR="002D7E48" w:rsidRDefault="002D7E48" w:rsidP="002D7E48">
      <w:pPr>
        <w:pStyle w:val="paragraph"/>
        <w:spacing w:before="0" w:beforeAutospacing="0" w:after="0" w:afterAutospacing="0"/>
        <w:textAlignment w:val="baseline"/>
        <w:rPr>
          <w:rStyle w:val="Heading4Char"/>
        </w:rPr>
      </w:pPr>
      <w:r>
        <w:rPr>
          <w:rStyle w:val="Heading4Char"/>
        </w:rPr>
        <w:t>b) A</w:t>
      </w:r>
      <w:r w:rsidRPr="009037D1">
        <w:rPr>
          <w:rStyle w:val="Heading4Char"/>
        </w:rPr>
        <w:t>ction theory</w:t>
      </w:r>
      <w:r>
        <w:rPr>
          <w:rStyle w:val="Heading4Char"/>
        </w:rPr>
        <w:t xml:space="preserve"> </w:t>
      </w:r>
      <w:r w:rsidRPr="009037D1">
        <w:rPr>
          <w:rStyle w:val="Heading4Char"/>
        </w:rPr>
        <w:t>– absent a will, we are just blobs of chemicals – only practical reason makes action coherent, otherwise every action can be split into an infinite number of smaller actions.  </w:t>
      </w:r>
    </w:p>
    <w:p w14:paraId="35092C53" w14:textId="77777777" w:rsidR="002D7E48" w:rsidRDefault="002D7E48" w:rsidP="002D7E48">
      <w:pPr>
        <w:pStyle w:val="Heading4"/>
      </w:pPr>
      <w:r>
        <w:t xml:space="preserve">The only constraint is noncontradiction – </w:t>
      </w:r>
    </w:p>
    <w:p w14:paraId="3BF645D8" w14:textId="77777777" w:rsidR="002D7E48" w:rsidRPr="00B17883" w:rsidRDefault="002D7E48" w:rsidP="002D7E48"/>
    <w:p w14:paraId="71E23334" w14:textId="77777777" w:rsidR="002D7E48" w:rsidRPr="001D16F3" w:rsidRDefault="002D7E48" w:rsidP="002D7E48">
      <w:pPr>
        <w:pStyle w:val="Heading4"/>
      </w:pPr>
      <w:r>
        <w:t xml:space="preserve">The </w:t>
      </w:r>
      <w:r w:rsidRPr="009954F0">
        <w:t xml:space="preserve">standard is consistency with the categorical imperative.  To clarify, consequences don’t link to the framework.  </w:t>
      </w:r>
    </w:p>
    <w:p w14:paraId="0DD33387" w14:textId="77777777" w:rsidR="002D7E48" w:rsidRPr="009954F0" w:rsidRDefault="002D7E48" w:rsidP="002D7E48">
      <w:pPr>
        <w:pStyle w:val="Heading4"/>
      </w:pPr>
      <w:r>
        <w:t xml:space="preserve">Prefer – </w:t>
      </w:r>
    </w:p>
    <w:p w14:paraId="7A6C693A" w14:textId="77777777" w:rsidR="002D7E48" w:rsidRDefault="002D7E48" w:rsidP="002D7E48">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2C0DD633" w14:textId="77777777" w:rsidR="002D7E48" w:rsidRDefault="002D7E48" w:rsidP="002D7E48">
      <w:pPr>
        <w:pStyle w:val="Heading4"/>
        <w:spacing w:line="240" w:lineRule="auto"/>
      </w:pPr>
      <w:r>
        <w:t>[2] Other frameworks collapse – they contain conditional obligations which derive their authority from the categorical imperative.</w:t>
      </w:r>
    </w:p>
    <w:p w14:paraId="29DF2D62" w14:textId="77777777" w:rsidR="002D7E48" w:rsidRPr="0068420B" w:rsidRDefault="002D7E48" w:rsidP="002D7E48">
      <w:pPr>
        <w:spacing w:after="0"/>
      </w:pPr>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71DCCDAF" w14:textId="77777777" w:rsidR="002D7E48" w:rsidRDefault="002D7E48" w:rsidP="002D7E48">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2B0887">
        <w:rPr>
          <w:rStyle w:val="Emphasis"/>
        </w:rPr>
        <w:t xml:space="preserve">that </w:t>
      </w:r>
      <w:r w:rsidRPr="008251D2">
        <w:rPr>
          <w:rStyle w:val="Emphasis"/>
          <w:highlight w:val="green"/>
        </w:rPr>
        <w:t>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2B0887">
        <w:rPr>
          <w:rStyle w:val="Emphasis"/>
          <w:highlight w:val="green"/>
        </w:rPr>
        <w:t xml:space="preserve">itself a categorical </w:t>
      </w:r>
      <w:r w:rsidRPr="008251D2">
        <w:rPr>
          <w:rStyle w:val="Emphasis"/>
          <w:highlight w:val="green"/>
        </w:rPr>
        <w:t>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t>
      </w:r>
      <w:r w:rsidRPr="002B0887">
        <w:rPr>
          <w:rStyle w:val="StyleUnderline"/>
          <w:highlight w:val="green"/>
        </w:rPr>
        <w:t xml:space="preserve">we </w:t>
      </w:r>
      <w:r w:rsidRPr="002B0887">
        <w:rPr>
          <w:rStyle w:val="Emphasis"/>
          <w:highlight w:val="green"/>
        </w:rPr>
        <w:t>m</w:t>
      </w:r>
      <w:r w:rsidRPr="008251D2">
        <w:rPr>
          <w:rStyle w:val="Emphasis"/>
          <w:highlight w:val="green"/>
        </w:rPr>
        <w:t xml:space="preserve">ust </w:t>
      </w:r>
      <w:r w:rsidRPr="002B0887">
        <w:rPr>
          <w:rStyle w:val="Emphasis"/>
        </w:rPr>
        <w:t xml:space="preserve">at some point </w:t>
      </w:r>
      <w:r w:rsidRPr="008251D2">
        <w:rPr>
          <w:rStyle w:val="Emphasis"/>
          <w:highlight w:val="green"/>
        </w:rPr>
        <w:t xml:space="preserve">arrive at principles </w:t>
      </w:r>
      <w:r w:rsidRPr="002B0887">
        <w:rPr>
          <w:rStyle w:val="Emphasis"/>
        </w:rPr>
        <w:t xml:space="preserve">on </w:t>
      </w:r>
      <w:r w:rsidRPr="008251D2">
        <w:rPr>
          <w:rStyle w:val="Emphasis"/>
          <w:highlight w:val="green"/>
        </w:rPr>
        <w:t xml:space="preserve">which </w:t>
      </w:r>
      <w:r w:rsidRPr="002B0887">
        <w:rPr>
          <w:rStyle w:val="Emphasis"/>
        </w:rPr>
        <w:t xml:space="preserve">we </w:t>
      </w:r>
      <w:r w:rsidRPr="008251D2">
        <w:rPr>
          <w:rStyle w:val="Emphasis"/>
          <w:highlight w:val="green"/>
        </w:rPr>
        <w:t>are required to act</w:t>
      </w:r>
      <w:r w:rsidRPr="008251D2">
        <w:rPr>
          <w:rStyle w:val="Emphasis"/>
        </w:rPr>
        <w:t xml:space="preserve">, not because we are commanded to do so by some yet higher law, but </w:t>
      </w:r>
      <w:r w:rsidRPr="002B0887">
        <w:rPr>
          <w:rStyle w:val="Emphasis"/>
          <w:highlight w:val="green"/>
        </w:rPr>
        <w:t xml:space="preserve">because they are laws </w:t>
      </w:r>
      <w:r w:rsidRPr="002B0887">
        <w:rPr>
          <w:rStyle w:val="Emphasis"/>
        </w:rPr>
        <w:t xml:space="preserve">in </w:t>
      </w:r>
      <w:r w:rsidRPr="002B0887">
        <w:rPr>
          <w:rStyle w:val="Emphasis"/>
          <w:highlight w:val="green"/>
        </w:rPr>
        <w:t>themselves</w:t>
      </w:r>
      <w:r w:rsidRPr="002B0887">
        <w:rPr>
          <w:sz w:val="16"/>
          <w:highlight w:val="green"/>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3ECB9E8C" w14:textId="77777777" w:rsidR="002D7E48" w:rsidRPr="00903207" w:rsidRDefault="002D7E48" w:rsidP="002D7E48">
      <w:pPr>
        <w:pStyle w:val="Heading4"/>
        <w:rPr>
          <w:sz w:val="16"/>
        </w:rPr>
      </w:pPr>
      <w:r>
        <w:lastRenderedPageBreak/>
        <w:t xml:space="preserve">[3] </w:t>
      </w:r>
      <w:r w:rsidRPr="008E4C26">
        <w:t>Only universalizable reason can effectively explain the perspectives of agents – that’s the best method for combatting oppression.</w:t>
      </w:r>
    </w:p>
    <w:p w14:paraId="248E30F6" w14:textId="77777777" w:rsidR="002D7E48" w:rsidRPr="008E4C26" w:rsidRDefault="002D7E48" w:rsidP="002D7E48">
      <w:r w:rsidRPr="008E4C26">
        <w:rPr>
          <w:rStyle w:val="Style13ptBold"/>
        </w:rPr>
        <w:t>Farr 02</w:t>
      </w:r>
      <w:r w:rsidRPr="008E4C26">
        <w:rPr>
          <w:sz w:val="16"/>
        </w:rPr>
        <w:t xml:space="preserve"> </w:t>
      </w:r>
      <w:r w:rsidRPr="008E4C26">
        <w:t xml:space="preserve">Arnold Farr (prof of </w:t>
      </w:r>
      <w:proofErr w:type="spellStart"/>
      <w:r w:rsidRPr="008E4C26">
        <w:t>phil</w:t>
      </w:r>
      <w:proofErr w:type="spellEnd"/>
      <w:r w:rsidRPr="008E4C26">
        <w:t xml:space="preserve">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7DF90782" w14:textId="77777777" w:rsidR="002D7E48" w:rsidRDefault="002D7E48" w:rsidP="002D7E48">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55A204A1" w14:textId="77777777" w:rsidR="002D7E48" w:rsidRDefault="002D7E48" w:rsidP="002D7E48">
      <w:pPr>
        <w:pStyle w:val="Heading4"/>
      </w:pPr>
      <w:r>
        <w:t>[4] A</w:t>
      </w:r>
      <w:r w:rsidRPr="00911797">
        <w:t xml:space="preserve">ctor specificity – governments use Kantian conceptions of the state when implementing policies. </w:t>
      </w:r>
    </w:p>
    <w:p w14:paraId="43987ED0" w14:textId="77777777" w:rsidR="002D7E48" w:rsidRPr="00E62936" w:rsidRDefault="002D7E48" w:rsidP="002D7E48">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4C45C1BC" w14:textId="77777777" w:rsidR="002D7E48" w:rsidRPr="008D05C8" w:rsidRDefault="002D7E48" w:rsidP="002D7E48">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[ze]</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2B2630C6" w14:textId="77777777" w:rsidR="002D7E48" w:rsidRDefault="002D7E48" w:rsidP="002D7E48">
      <w:pPr>
        <w:pStyle w:val="Heading3"/>
      </w:pPr>
      <w:r>
        <w:lastRenderedPageBreak/>
        <w:t>1AC – Offense</w:t>
      </w:r>
    </w:p>
    <w:p w14:paraId="7329EFD9" w14:textId="77777777" w:rsidR="002D7E48" w:rsidRDefault="002D7E48" w:rsidP="002D7E48">
      <w:pPr>
        <w:pStyle w:val="Heading4"/>
      </w:pPr>
      <w:proofErr w:type="gramStart"/>
      <w:r>
        <w:t>Thus</w:t>
      </w:r>
      <w:proofErr w:type="gramEnd"/>
      <w:r>
        <w:t xml:space="preserve"> t</w:t>
      </w:r>
      <w:r w:rsidRPr="001C7996">
        <w:t>he appropriation of outer space by private entities is unjust.</w:t>
      </w:r>
    </w:p>
    <w:p w14:paraId="2AE34275" w14:textId="77777777" w:rsidR="002D7E48" w:rsidRPr="009646D3" w:rsidRDefault="002D7E48" w:rsidP="002D7E48"/>
    <w:p w14:paraId="6B794843" w14:textId="77777777" w:rsidR="002D7E48" w:rsidRPr="00100A2B" w:rsidRDefault="002D7E48" w:rsidP="002D7E48">
      <w:pPr>
        <w:pStyle w:val="Heading4"/>
        <w:rPr>
          <w:rFonts w:cs="Calibri"/>
        </w:rPr>
      </w:pPr>
      <w:r>
        <w:rPr>
          <w:rFonts w:cs="Calibri"/>
        </w:rPr>
        <w:t xml:space="preserve">A] </w:t>
      </w:r>
      <w:r w:rsidRPr="00100A2B">
        <w:rPr>
          <w:rFonts w:cs="Calibri"/>
        </w:rPr>
        <w:t>Normal means is ratification of the Moon Treaty</w:t>
      </w:r>
    </w:p>
    <w:p w14:paraId="26D6104D" w14:textId="77777777" w:rsidR="002D7E48" w:rsidRPr="009646D3" w:rsidRDefault="002D7E48" w:rsidP="002D7E48">
      <w:r w:rsidRPr="009646D3">
        <w:rPr>
          <w:rStyle w:val="Style13ptBold"/>
        </w:rPr>
        <w:t>Mallick and Rajagopalan 19</w:t>
      </w:r>
      <w:r w:rsidRPr="009646D3">
        <w:t xml:space="preserve"> [(</w:t>
      </w:r>
      <w:proofErr w:type="spellStart"/>
      <w:r w:rsidRPr="009646D3">
        <w:t>Senjuti</w:t>
      </w:r>
      <w:proofErr w:type="spellEnd"/>
      <w:r w:rsidRPr="009646D3">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9646D3">
        <w:t>, in particular, Space</w:t>
      </w:r>
      <w:proofErr w:type="gramEnd"/>
      <w:r w:rsidRPr="009646D3">
        <w:t xml:space="preserve"> debris mitigation and removal, and the law of the commons. She has published articles on Space Law in the All India Reporter Law Journal and The Hindu</w:t>
      </w:r>
      <w:proofErr w:type="gramStart"/>
      <w:r w:rsidRPr="009646D3">
        <w:t>.)(</w:t>
      </w:r>
      <w:proofErr w:type="gramEnd"/>
      <w:r w:rsidRPr="009646D3">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9646D3">
        <w:t>USAsia</w:t>
      </w:r>
      <w:proofErr w:type="spellEnd"/>
      <w:r w:rsidRPr="009646D3">
        <w:t xml:space="preserve"> Centre from April-December 2020.  As a senior Asia </w:t>
      </w:r>
      <w:proofErr w:type="spellStart"/>
      <w:r w:rsidRPr="009646D3">
        <w:t>defence</w:t>
      </w:r>
      <w:proofErr w:type="spellEnd"/>
      <w:r w:rsidRPr="009646D3">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9646D3">
        <w:rPr>
          <w:sz w:val="16"/>
        </w:rPr>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9646D3">
        <w:rPr>
          <w:sz w:val="16"/>
        </w:rPr>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9646D3">
        <w:rPr>
          <w:sz w:val="16"/>
        </w:rPr>
        <w:t>."</w:t>
      </w:r>
      <w:hyperlink r:id="rId5" w:anchor="_edn64" w:history="1">
        <w:r w:rsidRPr="009646D3">
          <w:rPr>
            <w:rStyle w:val="Hyperlink"/>
            <w:sz w:val="16"/>
          </w:rPr>
          <w:t>~~[lxiv~~]</w:t>
        </w:r>
      </w:hyperlink>
      <w:r w:rsidRPr="009646D3">
        <w:rPr>
          <w:sz w:val="16"/>
        </w:rPr>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9646D3">
        <w:rPr>
          <w:sz w:val="16"/>
        </w:rPr>
        <w:t>.</w:t>
      </w:r>
      <w:hyperlink r:id="rId6" w:anchor="_edn65" w:history="1">
        <w:r w:rsidRPr="009646D3">
          <w:rPr>
            <w:rStyle w:val="Hyperlink"/>
            <w:sz w:val="16"/>
          </w:rPr>
          <w:t>~~[lxv~~]</w:t>
        </w:r>
      </w:hyperlink>
      <w:r w:rsidRPr="009646D3">
        <w:rPr>
          <w:sz w:val="16"/>
        </w:rPr>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9646D3">
        <w:rPr>
          <w:sz w:val="16"/>
        </w:rPr>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9646D3">
        <w:rPr>
          <w:sz w:val="16"/>
        </w:rPr>
        <w:t>, and potentially find compromises where there are disagreements.</w:t>
      </w:r>
    </w:p>
    <w:p w14:paraId="7D3C2B6B" w14:textId="77777777" w:rsidR="002D7E48" w:rsidRDefault="002D7E48" w:rsidP="002D7E48">
      <w:pPr>
        <w:pStyle w:val="Heading4"/>
      </w:pPr>
      <w:r>
        <w:t>B] Unjust means unlawfully receiving something of value to which one is not entitled</w:t>
      </w:r>
    </w:p>
    <w:p w14:paraId="085A92B9" w14:textId="77777777" w:rsidR="002D7E48" w:rsidRDefault="002D7E48" w:rsidP="002D7E48">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15BB7796" w14:textId="77777777" w:rsidR="002D7E48" w:rsidRPr="009646D3" w:rsidRDefault="002D7E48" w:rsidP="002D7E48">
      <w:pPr>
        <w:rPr>
          <w:sz w:val="12"/>
        </w:rPr>
      </w:pPr>
      <w:r w:rsidRPr="009646D3">
        <w:rPr>
          <w:sz w:val="12"/>
        </w:rPr>
        <w:t xml:space="preserve">3. Unjust Enrichment 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rsidRPr="009646D3">
        <w:rPr>
          <w:sz w:val="12"/>
        </w:rPr>
        <w:t xml:space="preserve"> Coleman's Serv. Ctr., Inc. v. F.D.I.C., 55 </w:t>
      </w:r>
      <w:proofErr w:type="spellStart"/>
      <w:r w:rsidRPr="009646D3">
        <w:rPr>
          <w:sz w:val="12"/>
        </w:rPr>
        <w:t>Ark.App</w:t>
      </w:r>
      <w:proofErr w:type="spellEnd"/>
      <w:r w:rsidRPr="009646D3">
        <w:rPr>
          <w:sz w:val="12"/>
        </w:rPr>
        <w:t xml:space="preserve">.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rsidRPr="009646D3">
        <w:rPr>
          <w:sz w:val="12"/>
        </w:rPr>
        <w:t xml:space="preserve">." Sparks Regional Medical Ctr. v. Blatt, 55 </w:t>
      </w:r>
      <w:proofErr w:type="spellStart"/>
      <w:r w:rsidRPr="009646D3">
        <w:rPr>
          <w:sz w:val="12"/>
        </w:rPr>
        <w:t>Ark.App</w:t>
      </w:r>
      <w:proofErr w:type="spellEnd"/>
      <w:r w:rsidRPr="009646D3">
        <w:rPr>
          <w:sz w:val="12"/>
        </w:rPr>
        <w:t xml:space="preserve">. 311, 317, 935 S.W.2d 304, 306 (1996) (citation omitted). </w:t>
      </w:r>
      <w:r w:rsidRPr="000162D8">
        <w:rPr>
          <w:rStyle w:val="StyleUnderline"/>
        </w:rPr>
        <w:t>"One who is free from fault cannot be held to be unjustly enriched merely because he has chosen to exercise a legal or contract right."</w:t>
      </w:r>
      <w:r w:rsidRPr="009646D3">
        <w:rPr>
          <w:sz w:val="12"/>
        </w:rPr>
        <w:t xml:space="preserve"> Id. (citation omitted). 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rsidRPr="009646D3">
        <w:rPr>
          <w:sz w:val="12"/>
        </w:rPr>
        <w:t xml:space="preserve"> Halvorson v. Trout, 258 Ark. 397, 403, 527 S.W.2d 573, 577 (1975) (quoting Whitley v. Irwin, 250 Ark. 543, 550-51, 465 S.W.2d </w:t>
      </w:r>
      <w:r w:rsidRPr="009646D3">
        <w:rPr>
          <w:sz w:val="12"/>
        </w:rPr>
        <w:lastRenderedPageBreak/>
        <w:t xml:space="preserve">906, 910-11 (1971)). See also, Jackson County Grain Drying Coop. v. Newport Wholesale Electric, Inc., 9 </w:t>
      </w:r>
      <w:proofErr w:type="spellStart"/>
      <w:r w:rsidRPr="009646D3">
        <w:rPr>
          <w:sz w:val="12"/>
        </w:rPr>
        <w:t>Ark.App</w:t>
      </w:r>
      <w:proofErr w:type="spellEnd"/>
      <w:r w:rsidRPr="009646D3">
        <w:rPr>
          <w:sz w:val="12"/>
        </w:rPr>
        <w:t>. 41, 46, 652 S.W.2d 638, 640 (1983) (</w:t>
      </w:r>
      <w:r w:rsidRPr="000162D8">
        <w:rPr>
          <w:rStyle w:val="StyleUnderline"/>
        </w:rPr>
        <w:t>no one shall be allowed to unjustly enrich himself at the expense of another; the word "unjustly" means "unlawfully"</w:t>
      </w:r>
      <w:r w:rsidRPr="009646D3">
        <w:rPr>
          <w:sz w:val="12"/>
        </w:rPr>
        <w:t>). 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53E767B1" w14:textId="77777777" w:rsidR="002D7E48" w:rsidRPr="00872631" w:rsidRDefault="002D7E48" w:rsidP="002D7E48">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6F81E5F6" w14:textId="77777777" w:rsidR="002D7E48" w:rsidRPr="00872631" w:rsidRDefault="002D7E48" w:rsidP="002D7E48">
      <w:r w:rsidRPr="00F47C09">
        <w:rPr>
          <w:rStyle w:val="Style13ptBold"/>
        </w:rPr>
        <w:t>Walla 16</w:t>
      </w:r>
      <w:r w:rsidRPr="00872631">
        <w:t xml:space="preserve"> [(Alice Pinheiro, Department of Philosophy at Trinity College Dublin) “Common Possession of the Earth and Cosmopolitan Right” Kant-</w:t>
      </w:r>
      <w:proofErr w:type="spellStart"/>
      <w:r w:rsidRPr="00872631">
        <w:t>Studien</w:t>
      </w:r>
      <w:proofErr w:type="spellEnd"/>
      <w:r w:rsidRPr="00872631">
        <w:t xml:space="preserve"> Volume 107 Issue 1, 2016] TDI</w:t>
      </w:r>
    </w:p>
    <w:p w14:paraId="65600773" w14:textId="77777777" w:rsidR="002D7E48" w:rsidRDefault="002D7E48" w:rsidP="002D7E48">
      <w:pPr>
        <w:rPr>
          <w:rStyle w:val="StyleUnderline"/>
        </w:rPr>
      </w:pPr>
      <w:proofErr w:type="gramStart"/>
      <w:r w:rsidRPr="009646D3">
        <w:rPr>
          <w:sz w:val="10"/>
        </w:rPr>
        <w:t>Similarly</w:t>
      </w:r>
      <w:proofErr w:type="gramEnd"/>
      <w:r w:rsidRPr="009646D3">
        <w:rPr>
          <w:sz w:val="10"/>
        </w:rPr>
        <w:t xml:space="preserve"> to Grotius and </w:t>
      </w:r>
      <w:proofErr w:type="spellStart"/>
      <w:r w:rsidRPr="009646D3">
        <w:rPr>
          <w:sz w:val="10"/>
        </w:rPr>
        <w:t>Pufendorf</w:t>
      </w:r>
      <w:proofErr w:type="spellEnd"/>
      <w:r w:rsidRPr="009646D3">
        <w:rPr>
          <w:sz w:val="10"/>
        </w:rPr>
        <w:t xml:space="preserve">, Kant tells us how external objects of choice can become the property of persons, that is, how the original </w:t>
      </w:r>
      <w:proofErr w:type="spellStart"/>
      <w:r w:rsidRPr="009646D3">
        <w:rPr>
          <w:sz w:val="10"/>
        </w:rPr>
        <w:t>suum</w:t>
      </w:r>
      <w:proofErr w:type="spellEnd"/>
      <w:r w:rsidRPr="009646D3">
        <w:rPr>
          <w:sz w:val="10"/>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9646D3">
        <w:rPr>
          <w:sz w:val="10"/>
        </w:rPr>
        <w:t>integrity, but</w:t>
      </w:r>
      <w:proofErr w:type="gramEnd"/>
      <w:r w:rsidRPr="009646D3">
        <w:rPr>
          <w:sz w:val="10"/>
        </w:rPr>
        <w:t xml:space="preserve"> does not originally extend to objects outside us. The fundamental assumption which Kant shares with Grotius and </w:t>
      </w:r>
      <w:proofErr w:type="spellStart"/>
      <w:r w:rsidRPr="009646D3">
        <w:rPr>
          <w:sz w:val="10"/>
        </w:rPr>
        <w:t>Pufendorf</w:t>
      </w:r>
      <w:proofErr w:type="spellEnd"/>
      <w:r w:rsidRPr="009646D3">
        <w:rPr>
          <w:sz w:val="10"/>
        </w:rPr>
        <w:t xml:space="preserve"> is that rights can only be derived from something the person already has, that is, from the </w:t>
      </w:r>
      <w:proofErr w:type="spellStart"/>
      <w:r w:rsidRPr="009646D3">
        <w:rPr>
          <w:sz w:val="10"/>
        </w:rPr>
        <w:t>suum</w:t>
      </w:r>
      <w:proofErr w:type="spellEnd"/>
      <w:r w:rsidRPr="009646D3">
        <w:rPr>
          <w:sz w:val="10"/>
        </w:rPr>
        <w:t xml:space="preserve">.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w:t>
      </w:r>
      <w:proofErr w:type="gramStart"/>
      <w:r w:rsidRPr="00872631">
        <w:rPr>
          <w:rStyle w:val="StyleUnderline"/>
        </w:rPr>
        <w:t xml:space="preserve">in order </w:t>
      </w:r>
      <w:r w:rsidRPr="00872631">
        <w:rPr>
          <w:rStyle w:val="StyleUnderline"/>
          <w:highlight w:val="green"/>
        </w:rPr>
        <w:t>to</w:t>
      </w:r>
      <w:proofErr w:type="gramEnd"/>
      <w:r w:rsidRPr="00872631">
        <w:rPr>
          <w:rStyle w:val="StyleUnderline"/>
          <w:highlight w:val="green"/>
        </w:rPr>
        <w:t xml:space="preserve">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9646D3">
        <w:rPr>
          <w:sz w:val="10"/>
        </w:rPr>
        <w:t xml:space="preserve"> (</w:t>
      </w:r>
      <w:proofErr w:type="spellStart"/>
      <w:r w:rsidRPr="009646D3">
        <w:rPr>
          <w:sz w:val="10"/>
        </w:rPr>
        <w:t>ein</w:t>
      </w:r>
      <w:proofErr w:type="spellEnd"/>
      <w:r w:rsidRPr="009646D3">
        <w:rPr>
          <w:sz w:val="10"/>
        </w:rPr>
        <w:t xml:space="preserve"> </w:t>
      </w:r>
      <w:proofErr w:type="spellStart"/>
      <w:r w:rsidRPr="009646D3">
        <w:rPr>
          <w:sz w:val="10"/>
        </w:rPr>
        <w:t>Widerspruch</w:t>
      </w:r>
      <w:proofErr w:type="spellEnd"/>
      <w:r w:rsidRPr="009646D3">
        <w:rPr>
          <w:sz w:val="10"/>
        </w:rPr>
        <w:t xml:space="preserve"> der </w:t>
      </w:r>
      <w:proofErr w:type="spellStart"/>
      <w:r w:rsidRPr="009646D3">
        <w:rPr>
          <w:sz w:val="10"/>
        </w:rPr>
        <w:t>äußeren</w:t>
      </w:r>
      <w:proofErr w:type="spellEnd"/>
      <w:r w:rsidRPr="009646D3">
        <w:rPr>
          <w:sz w:val="10"/>
        </w:rPr>
        <w:t xml:space="preserve"> </w:t>
      </w:r>
      <w:proofErr w:type="spellStart"/>
      <w:r w:rsidRPr="009646D3">
        <w:rPr>
          <w:sz w:val="10"/>
        </w:rPr>
        <w:t>Freiheit</w:t>
      </w:r>
      <w:proofErr w:type="spellEnd"/>
      <w:r w:rsidRPr="009646D3">
        <w:rPr>
          <w:sz w:val="10"/>
        </w:rPr>
        <w:t xml:space="preserve"> </w:t>
      </w:r>
      <w:proofErr w:type="spellStart"/>
      <w:r w:rsidRPr="009646D3">
        <w:rPr>
          <w:sz w:val="10"/>
        </w:rPr>
        <w:t>mit</w:t>
      </w:r>
      <w:proofErr w:type="spellEnd"/>
      <w:r w:rsidRPr="009646D3">
        <w:rPr>
          <w:sz w:val="10"/>
        </w:rPr>
        <w:t xml:space="preserve"> </w:t>
      </w:r>
      <w:proofErr w:type="spellStart"/>
      <w:r w:rsidRPr="009646D3">
        <w:rPr>
          <w:sz w:val="10"/>
        </w:rPr>
        <w:t>sich</w:t>
      </w:r>
      <w:proofErr w:type="spellEnd"/>
      <w:r w:rsidRPr="009646D3">
        <w:rPr>
          <w:sz w:val="10"/>
        </w:rPr>
        <w:t xml:space="preserve"> </w:t>
      </w:r>
      <w:proofErr w:type="spellStart"/>
      <w:r w:rsidRPr="009646D3">
        <w:rPr>
          <w:sz w:val="10"/>
        </w:rPr>
        <w:t>selbst</w:t>
      </w:r>
      <w:proofErr w:type="spellEnd"/>
      <w:r w:rsidRPr="009646D3">
        <w:rPr>
          <w:sz w:val="10"/>
        </w:rPr>
        <w:t xml:space="preserve">). We must thus introduce a postulate of practical reason, assuming the possibility of becoming legal owners of objects. </w:t>
      </w:r>
      <w:r w:rsidRPr="00872631">
        <w:rPr>
          <w:rStyle w:val="StyleUnderline"/>
        </w:rPr>
        <w:t xml:space="preserve">Once it has been established that external objects can become the matter of rights (i.e., that the </w:t>
      </w:r>
      <w:proofErr w:type="spellStart"/>
      <w:r w:rsidRPr="00872631">
        <w:rPr>
          <w:rStyle w:val="StyleUnderline"/>
        </w:rPr>
        <w:t>suum</w:t>
      </w:r>
      <w:proofErr w:type="spellEnd"/>
      <w:r w:rsidRPr="00872631">
        <w:rPr>
          <w:rStyle w:val="StyleUnderline"/>
        </w:rPr>
        <w:t xml:space="preserve"> can be extended to external objects), the next question Kant’s theory must address is the problem of acquisition of external objects.</w:t>
      </w:r>
      <w:r w:rsidRPr="009646D3">
        <w:rPr>
          <w:sz w:val="10"/>
        </w:rPr>
        <w:t xml:space="preserve"> Acquisition is the empirical deed through which an external object is incorporated into a person’s </w:t>
      </w:r>
      <w:proofErr w:type="spellStart"/>
      <w:r w:rsidRPr="009646D3">
        <w:rPr>
          <w:sz w:val="10"/>
        </w:rPr>
        <w:t>suum</w:t>
      </w:r>
      <w:proofErr w:type="spellEnd"/>
      <w:r w:rsidRPr="009646D3">
        <w:rPr>
          <w:sz w:val="10"/>
        </w:rPr>
        <w:t xml:space="preserve">.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9646D3">
        <w:rPr>
          <w:sz w:val="1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9646D3">
        <w:rPr>
          <w:sz w:val="10"/>
        </w:rPr>
        <w:t>i.e.</w:t>
      </w:r>
      <w:proofErr w:type="gramEnd"/>
      <w:r w:rsidRPr="009646D3">
        <w:rPr>
          <w:sz w:val="10"/>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9646D3">
        <w:rPr>
          <w:sz w:val="10"/>
        </w:rPr>
        <w:t>Flikschuh</w:t>
      </w:r>
      <w:proofErr w:type="spellEnd"/>
      <w:r w:rsidRPr="009646D3">
        <w:rPr>
          <w:sz w:val="10"/>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9646D3">
        <w:rPr>
          <w:sz w:val="10"/>
        </w:rPr>
        <w:t>I myself</w:t>
      </w:r>
      <w:proofErr w:type="gramEnd"/>
      <w:r w:rsidRPr="009646D3">
        <w:rPr>
          <w:sz w:val="10"/>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9646D3">
        <w:rPr>
          <w:sz w:val="10"/>
        </w:rPr>
        <w:t>some kind of ownership</w:t>
      </w:r>
      <w:proofErr w:type="gramEnd"/>
      <w:r w:rsidRPr="009646D3">
        <w:rPr>
          <w:sz w:val="10"/>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9646D3">
        <w:rPr>
          <w:sz w:val="10"/>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9646D3">
        <w:rPr>
          <w:sz w:val="1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9646D3">
        <w:rPr>
          <w:sz w:val="10"/>
        </w:rPr>
        <w:t>taking into account</w:t>
      </w:r>
      <w:proofErr w:type="gramEnd"/>
      <w:r w:rsidRPr="009646D3">
        <w:rPr>
          <w:sz w:val="10"/>
        </w:rPr>
        <w:t xml:space="preserve"> the different levels of possible interaction and institutionalization of right: within individuals in a common polity (state right), between polities (international right) and as citizens of the world (cosmopolitan right). </w:t>
      </w:r>
      <w:r w:rsidRPr="009646D3">
        <w:rPr>
          <w:sz w:val="10"/>
          <w:szCs w:val="12"/>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 </w:t>
      </w:r>
      <w:r w:rsidRPr="00872631">
        <w:rPr>
          <w:rStyle w:val="StyleUnderline"/>
        </w:rPr>
        <w:t>Acquiring land for the first time must be regarded as a realization or “particularization” of innate right.</w:t>
      </w:r>
      <w:r>
        <w:rPr>
          <w:rStyle w:val="StyleUnderline"/>
        </w:rPr>
        <w:t xml:space="preserve"> </w:t>
      </w:r>
      <w:r w:rsidRPr="00872631">
        <w:rPr>
          <w:rStyle w:val="StyleUnderline"/>
        </w:rPr>
        <w:t xml:space="preserve">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9646D3">
        <w:rPr>
          <w:sz w:val="10"/>
        </w:rPr>
        <w:t xml:space="preserve">However, Kant’s legal theory does not assign a right conferring function to empirical acts. If acquisition is to have a legal quality, its lawfulness cannot be grounded on an empirical act. </w:t>
      </w:r>
      <w:r w:rsidRPr="00872631">
        <w:rPr>
          <w:rStyle w:val="StyleUnderline"/>
        </w:rPr>
        <w:t xml:space="preserve">Further, if empirical acquisition justified possession, we would have to regard possession as a legal relationship between a thing and a person. This is not an option in Kant’s </w:t>
      </w:r>
      <w:r w:rsidRPr="00872631">
        <w:rPr>
          <w:rStyle w:val="StyleUnderline"/>
        </w:rPr>
        <w:lastRenderedPageBreak/>
        <w:t>theory, according to which legal relations pertain only between persons as beings capable of obligation and consequently as subjects of rights. Therefore, the legal foundation or title</w:t>
      </w:r>
      <w:r w:rsidRPr="009646D3">
        <w:rPr>
          <w:sz w:val="10"/>
        </w:rPr>
        <w:t xml:space="preserve"> (</w:t>
      </w:r>
      <w:proofErr w:type="spellStart"/>
      <w:r w:rsidRPr="009646D3">
        <w:rPr>
          <w:sz w:val="10"/>
        </w:rPr>
        <w:t>Rechtsgrund</w:t>
      </w:r>
      <w:proofErr w:type="spellEnd"/>
      <w:r w:rsidRPr="009646D3">
        <w:rPr>
          <w:sz w:val="10"/>
        </w:rPr>
        <w:t xml:space="preserve">, titulus </w:t>
      </w:r>
      <w:proofErr w:type="spellStart"/>
      <w:r w:rsidRPr="009646D3">
        <w:rPr>
          <w:sz w:val="10"/>
        </w:rPr>
        <w:t>possessionis</w:t>
      </w:r>
      <w:proofErr w:type="spellEnd"/>
      <w:r w:rsidRPr="009646D3">
        <w:rPr>
          <w:sz w:val="10"/>
        </w:rPr>
        <w:t xml:space="preserve">) </w:t>
      </w:r>
      <w:r w:rsidRPr="00872631">
        <w:rPr>
          <w:rStyle w:val="StyleUnderline"/>
        </w:rPr>
        <w:t xml:space="preserve">enabling the acquisition of land must be understood as follows: it must precede the empirical act of acquisition and is not created by it; is a relation between persons </w:t>
      </w:r>
      <w:proofErr w:type="gramStart"/>
      <w:r w:rsidRPr="00872631">
        <w:rPr>
          <w:rStyle w:val="StyleUnderline"/>
        </w:rPr>
        <w:t>in regard to</w:t>
      </w:r>
      <w:proofErr w:type="gramEnd"/>
      <w:r w:rsidRPr="00872631">
        <w:rPr>
          <w:rStyle w:val="StyleUnderline"/>
        </w:rPr>
        <w:t xml:space="preserve"> external objects, and finally it is able to impose an obligation on all others to respect one’s acquisition. The idea of the original community of the earth is what constitutes this </w:t>
      </w:r>
      <w:proofErr w:type="spellStart"/>
      <w:r w:rsidRPr="00872631">
        <w:rPr>
          <w:rStyle w:val="StyleUnderline"/>
        </w:rPr>
        <w:t>Rechtsgrund</w:t>
      </w:r>
      <w:proofErr w:type="spellEnd"/>
      <w:r w:rsidRPr="009646D3">
        <w:rPr>
          <w:sz w:val="10"/>
        </w:rPr>
        <w:t xml:space="preserve">: </w:t>
      </w:r>
      <w:r w:rsidRPr="009646D3">
        <w:rPr>
          <w:sz w:val="10"/>
          <w:szCs w:val="12"/>
        </w:rPr>
        <w:t>All human beings are originally in common possession of the land of the entire earth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and each has by nature the will to use it (lex </w:t>
      </w:r>
      <w:proofErr w:type="spellStart"/>
      <w:r w:rsidRPr="009646D3">
        <w:rPr>
          <w:sz w:val="10"/>
          <w:szCs w:val="12"/>
        </w:rPr>
        <w:t>iusti</w:t>
      </w:r>
      <w:proofErr w:type="spellEnd"/>
      <w:r w:rsidRPr="009646D3">
        <w:rPr>
          <w:sz w:val="10"/>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9646D3">
        <w:rPr>
          <w:sz w:val="10"/>
          <w:szCs w:val="12"/>
        </w:rPr>
        <w:t>iuridica</w:t>
      </w:r>
      <w:proofErr w:type="spellEnd"/>
      <w:r w:rsidRPr="009646D3">
        <w:rPr>
          <w:sz w:val="10"/>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9646D3">
        <w:rPr>
          <w:sz w:val="10"/>
          <w:szCs w:val="12"/>
        </w:rPr>
        <w:t>iustitiae</w:t>
      </w:r>
      <w:proofErr w:type="spellEnd"/>
      <w:r w:rsidRPr="009646D3">
        <w:rPr>
          <w:sz w:val="10"/>
          <w:szCs w:val="12"/>
        </w:rPr>
        <w:t xml:space="preserve"> </w:t>
      </w:r>
      <w:proofErr w:type="spellStart"/>
      <w:r w:rsidRPr="009646D3">
        <w:rPr>
          <w:sz w:val="10"/>
          <w:szCs w:val="12"/>
        </w:rPr>
        <w:t>distributivae</w:t>
      </w:r>
      <w:proofErr w:type="spellEnd"/>
      <w:r w:rsidRPr="009646D3">
        <w:rPr>
          <w:sz w:val="10"/>
          <w:szCs w:val="12"/>
        </w:rPr>
        <w:t>), which alone determines what is right (</w:t>
      </w:r>
      <w:proofErr w:type="spellStart"/>
      <w:r w:rsidRPr="009646D3">
        <w:rPr>
          <w:sz w:val="10"/>
          <w:szCs w:val="12"/>
        </w:rPr>
        <w:t>recht</w:t>
      </w:r>
      <w:proofErr w:type="spellEnd"/>
      <w:r w:rsidRPr="009646D3">
        <w:rPr>
          <w:sz w:val="10"/>
          <w:szCs w:val="12"/>
        </w:rPr>
        <w:t>), what is rightful (</w:t>
      </w:r>
      <w:proofErr w:type="spellStart"/>
      <w:r w:rsidRPr="009646D3">
        <w:rPr>
          <w:sz w:val="10"/>
          <w:szCs w:val="12"/>
        </w:rPr>
        <w:t>rechtlich</w:t>
      </w:r>
      <w:proofErr w:type="spellEnd"/>
      <w:r w:rsidRPr="009646D3">
        <w:rPr>
          <w:sz w:val="10"/>
          <w:szCs w:val="12"/>
        </w:rPr>
        <w:t>), and what is laid down as right (</w:t>
      </w:r>
      <w:proofErr w:type="spellStart"/>
      <w:r w:rsidRPr="009646D3">
        <w:rPr>
          <w:sz w:val="10"/>
          <w:szCs w:val="12"/>
        </w:rPr>
        <w:t>Rechtens</w:t>
      </w:r>
      <w:proofErr w:type="spellEnd"/>
      <w:r w:rsidRPr="009646D3">
        <w:rPr>
          <w:sz w:val="10"/>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9646D3">
        <w:rPr>
          <w:sz w:val="10"/>
        </w:rPr>
        <w:t xml:space="preserve"> Omnis </w:t>
      </w:r>
      <w:proofErr w:type="spellStart"/>
      <w:r w:rsidRPr="009646D3">
        <w:rPr>
          <w:sz w:val="10"/>
        </w:rPr>
        <w:t>obligatio</w:t>
      </w:r>
      <w:proofErr w:type="spellEnd"/>
      <w:r w:rsidRPr="009646D3">
        <w:rPr>
          <w:sz w:val="10"/>
        </w:rPr>
        <w:t xml:space="preserve"> </w:t>
      </w:r>
      <w:proofErr w:type="spellStart"/>
      <w:r w:rsidRPr="009646D3">
        <w:rPr>
          <w:sz w:val="10"/>
        </w:rPr>
        <w:t>est</w:t>
      </w:r>
      <w:proofErr w:type="spellEnd"/>
      <w:r w:rsidRPr="009646D3">
        <w:rPr>
          <w:sz w:val="10"/>
        </w:rPr>
        <w:t xml:space="preserve"> </w:t>
      </w:r>
      <w:proofErr w:type="spellStart"/>
      <w:r w:rsidRPr="009646D3">
        <w:rPr>
          <w:sz w:val="10"/>
        </w:rPr>
        <w:t>contracta</w:t>
      </w:r>
      <w:proofErr w:type="spellEnd"/>
      <w:r w:rsidRPr="009646D3">
        <w:rPr>
          <w:sz w:val="10"/>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r w:rsidRPr="009646D3">
        <w:rPr>
          <w:sz w:val="10"/>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9646D3">
        <w:rPr>
          <w:sz w:val="10"/>
          <w:szCs w:val="12"/>
        </w:rPr>
        <w:t>is</w:t>
      </w:r>
      <w:proofErr w:type="gramEnd"/>
      <w:r w:rsidRPr="009646D3">
        <w:rPr>
          <w:sz w:val="10"/>
          <w:szCs w:val="12"/>
        </w:rPr>
        <w:t xml:space="preserve"> said to be united a priori, independently of actual consent. 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r w:rsidRPr="00872631">
        <w:rPr>
          <w:rStyle w:val="StyleUnderline"/>
        </w:rPr>
        <w:t>The transition from common ownership of the earth to a concrete individual possession of land requires a principle of distribution, according to which the earth can be divided.</w:t>
      </w:r>
      <w:r w:rsidRPr="009646D3">
        <w:rPr>
          <w:sz w:val="10"/>
        </w:rPr>
        <w:t xml:space="preserve"> Distribution in this case can only be done by an empirical act: occupation (</w:t>
      </w:r>
      <w:proofErr w:type="spellStart"/>
      <w:r w:rsidRPr="009646D3">
        <w:rPr>
          <w:sz w:val="10"/>
        </w:rPr>
        <w:t>Bemächtigung</w:t>
      </w:r>
      <w:proofErr w:type="spellEnd"/>
      <w:r w:rsidRPr="009646D3">
        <w:rPr>
          <w:sz w:val="10"/>
        </w:rPr>
        <w:t xml:space="preserve">, </w:t>
      </w:r>
      <w:proofErr w:type="spellStart"/>
      <w:r w:rsidRPr="009646D3">
        <w:rPr>
          <w:sz w:val="10"/>
        </w:rPr>
        <w:t>occupatio</w:t>
      </w:r>
      <w:proofErr w:type="spellEnd"/>
      <w:r w:rsidRPr="009646D3">
        <w:rPr>
          <w:sz w:val="10"/>
        </w:rPr>
        <w:t xml:space="preserve">) through a unilateral act of choice (Act der </w:t>
      </w:r>
      <w:proofErr w:type="spellStart"/>
      <w:r w:rsidRPr="009646D3">
        <w:rPr>
          <w:sz w:val="10"/>
        </w:rPr>
        <w:t>Willkür</w:t>
      </w:r>
      <w:proofErr w:type="spellEnd"/>
      <w:r w:rsidRPr="009646D3">
        <w:rPr>
          <w:sz w:val="10"/>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9646D3">
        <w:rPr>
          <w:sz w:val="10"/>
        </w:rPr>
        <w:t>portior</w:t>
      </w:r>
      <w:proofErr w:type="spellEnd"/>
      <w:r w:rsidRPr="009646D3">
        <w:rPr>
          <w:sz w:val="10"/>
        </w:rPr>
        <w:t xml:space="preserve"> </w:t>
      </w:r>
      <w:proofErr w:type="spellStart"/>
      <w:r w:rsidRPr="009646D3">
        <w:rPr>
          <w:sz w:val="10"/>
        </w:rPr>
        <w:t>iure</w:t>
      </w:r>
      <w:proofErr w:type="spellEnd"/>
      <w:r w:rsidRPr="009646D3">
        <w:rPr>
          <w:sz w:val="10"/>
        </w:rPr>
        <w:t xml:space="preserv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72631">
        <w:rPr>
          <w:rStyle w:val="StyleUnderline"/>
        </w:rPr>
        <w:t>occupatio</w:t>
      </w:r>
      <w:proofErr w:type="spellEnd"/>
      <w:r w:rsidRPr="00872631">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72631">
        <w:rPr>
          <w:rStyle w:val="StyleUnderline"/>
        </w:rPr>
        <w:t>in order to</w:t>
      </w:r>
      <w:proofErr w:type="gramEnd"/>
      <w:r w:rsidRPr="00872631">
        <w:rPr>
          <w:rStyle w:val="StyleUnderline"/>
        </w:rPr>
        <w:t xml:space="preserve"> be valid.</w:t>
      </w:r>
      <w:r w:rsidRPr="009646D3">
        <w:rPr>
          <w:sz w:val="10"/>
        </w:rPr>
        <w:t xml:space="preserve"> Further, this principle of distribution must be understood as contained in the united will of all (who have the will, individually, to use the land). </w:t>
      </w:r>
      <w:r w:rsidRPr="009646D3">
        <w:rPr>
          <w:sz w:val="10"/>
          <w:szCs w:val="12"/>
        </w:rPr>
        <w:t xml:space="preserve">III. Community of the Earth as the basis of Cosmopolitan Right The idea of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9646D3">
        <w:rPr>
          <w:sz w:val="10"/>
          <w:szCs w:val="12"/>
        </w:rPr>
        <w:t>we</w:t>
      </w:r>
      <w:proofErr w:type="gramEnd"/>
      <w:r w:rsidRPr="009646D3">
        <w:rPr>
          <w:sz w:val="10"/>
          <w:szCs w:val="12"/>
        </w:rPr>
        <w:t xml:space="preserv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9646D3">
        <w:rPr>
          <w:sz w:val="10"/>
          <w:szCs w:val="12"/>
        </w:rPr>
        <w:t>places</w:t>
      </w:r>
      <w:proofErr w:type="gramEnd"/>
      <w:r w:rsidRPr="009646D3">
        <w:rPr>
          <w:sz w:val="10"/>
          <w:szCs w:val="12"/>
        </w:rPr>
        <w:t xml:space="preserve"> individuals can occupy within the limited surface of the earth. Common possession of the earth plays a central role in Kant’s argument for cosmopolitan right. Although the role of cosmopolitan right, I will argue, has an analogous function to Grotius’ right of necessity and </w:t>
      </w:r>
      <w:proofErr w:type="spellStart"/>
      <w:r w:rsidRPr="009646D3">
        <w:rPr>
          <w:sz w:val="10"/>
          <w:szCs w:val="12"/>
        </w:rPr>
        <w:t>Pufendorf’s</w:t>
      </w:r>
      <w:proofErr w:type="spellEnd"/>
      <w:r w:rsidRPr="009646D3">
        <w:rPr>
          <w:sz w:val="10"/>
          <w:szCs w:val="12"/>
        </w:rPr>
        <w:t xml:space="preserve"> imperfect rights and duties, Kant’s “</w:t>
      </w:r>
      <w:proofErr w:type="spellStart"/>
      <w:proofErr w:type="gramStart"/>
      <w:r w:rsidRPr="009646D3">
        <w:rPr>
          <w:sz w:val="10"/>
          <w:szCs w:val="12"/>
        </w:rPr>
        <w:t>revival”of</w:t>
      </w:r>
      <w:proofErr w:type="spellEnd"/>
      <w:proofErr w:type="gramEnd"/>
      <w:r w:rsidRPr="009646D3">
        <w:rPr>
          <w:sz w:val="10"/>
          <w:szCs w:val="12"/>
        </w:rPr>
        <w:t xml:space="preserve"> the original community in cosmopolitan right is nevertheless a radical redefinition of the Grotius- </w:t>
      </w:r>
      <w:proofErr w:type="spellStart"/>
      <w:r w:rsidRPr="009646D3">
        <w:rPr>
          <w:sz w:val="10"/>
          <w:szCs w:val="12"/>
        </w:rPr>
        <w:t>Pufendorf</w:t>
      </w:r>
      <w:proofErr w:type="spellEnd"/>
      <w:r w:rsidRPr="009646D3">
        <w:rPr>
          <w:sz w:val="10"/>
          <w:szCs w:val="12"/>
        </w:rPr>
        <w:t xml:space="preserve"> tradition. [It] is not the right to be a guest (</w:t>
      </w:r>
      <w:proofErr w:type="spellStart"/>
      <w:r w:rsidRPr="009646D3">
        <w:rPr>
          <w:sz w:val="10"/>
          <w:szCs w:val="12"/>
        </w:rPr>
        <w:t>Gastrecht</w:t>
      </w:r>
      <w:proofErr w:type="spellEnd"/>
      <w:r w:rsidRPr="009646D3">
        <w:rPr>
          <w:sz w:val="10"/>
          <w:szCs w:val="12"/>
        </w:rPr>
        <w:t>) (…) but the right to visit (</w:t>
      </w:r>
      <w:proofErr w:type="spellStart"/>
      <w:r w:rsidRPr="009646D3">
        <w:rPr>
          <w:sz w:val="10"/>
          <w:szCs w:val="12"/>
        </w:rPr>
        <w:t>Besuchsrecht</w:t>
      </w:r>
      <w:proofErr w:type="spellEnd"/>
      <w:r w:rsidRPr="009646D3">
        <w:rPr>
          <w:sz w:val="10"/>
          <w:szCs w:val="12"/>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9646D3">
        <w:rPr>
          <w:sz w:val="10"/>
          <w:szCs w:val="12"/>
        </w:rPr>
        <w:t>Völker</w:t>
      </w:r>
      <w:proofErr w:type="spellEnd"/>
      <w:r w:rsidRPr="009646D3">
        <w:rPr>
          <w:sz w:val="10"/>
          <w:szCs w:val="12"/>
        </w:rPr>
        <w:t>)stand originally in a community of land, though not of rightful community of possession (</w:t>
      </w:r>
      <w:proofErr w:type="spellStart"/>
      <w:r w:rsidRPr="009646D3">
        <w:rPr>
          <w:sz w:val="10"/>
          <w:szCs w:val="12"/>
        </w:rPr>
        <w:t>communio</w:t>
      </w:r>
      <w:proofErr w:type="spellEnd"/>
      <w:r w:rsidRPr="009646D3">
        <w:rPr>
          <w:sz w:val="10"/>
          <w:szCs w:val="12"/>
        </w:rPr>
        <w:t>) and so of use of it (…). 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9646D3">
        <w:rPr>
          <w:sz w:val="10"/>
          <w:szCs w:val="12"/>
        </w:rPr>
        <w:t>Inhalt</w:t>
      </w:r>
      <w:proofErr w:type="spellEnd"/>
      <w:r w:rsidRPr="009646D3">
        <w:rPr>
          <w:sz w:val="10"/>
          <w:szCs w:val="12"/>
        </w:rPr>
        <w:t xml:space="preserve">) of occupation; the prior </w:t>
      </w:r>
      <w:proofErr w:type="spellStart"/>
      <w:r w:rsidRPr="009646D3">
        <w:rPr>
          <w:sz w:val="10"/>
          <w:szCs w:val="12"/>
        </w:rPr>
        <w:t>occupans</w:t>
      </w:r>
      <w:proofErr w:type="spellEnd"/>
      <w:r w:rsidRPr="009646D3">
        <w:rPr>
          <w:sz w:val="10"/>
          <w:szCs w:val="12"/>
        </w:rPr>
        <w:t xml:space="preserve"> must decide according to her own judgment if her possession is being infringed upon and consequently have a conception of the extent of her possession. Only the civil condition </w:t>
      </w:r>
      <w:proofErr w:type="gramStart"/>
      <w:r w:rsidRPr="009646D3">
        <w:rPr>
          <w:sz w:val="10"/>
          <w:szCs w:val="12"/>
        </w:rPr>
        <w:t>is able to</w:t>
      </w:r>
      <w:proofErr w:type="gramEnd"/>
      <w:r w:rsidRPr="009646D3">
        <w:rPr>
          <w:sz w:val="10"/>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 As Kant formulates in Perpetual Peace, “cosmopolitan rights shall be limited to the conditions of universal hospitality”. This is a right to offer oneself for commerce (</w:t>
      </w:r>
      <w:proofErr w:type="spellStart"/>
      <w:r w:rsidRPr="009646D3">
        <w:rPr>
          <w:sz w:val="10"/>
          <w:szCs w:val="12"/>
        </w:rPr>
        <w:t>Verkehr</w:t>
      </w:r>
      <w:proofErr w:type="spellEnd"/>
      <w:r w:rsidRPr="009646D3">
        <w:rPr>
          <w:sz w:val="10"/>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9646D3">
        <w:rPr>
          <w:sz w:val="10"/>
          <w:szCs w:val="12"/>
        </w:rPr>
        <w:t>ius</w:t>
      </w:r>
      <w:proofErr w:type="spellEnd"/>
      <w:r w:rsidRPr="009646D3">
        <w:rPr>
          <w:sz w:val="10"/>
          <w:szCs w:val="12"/>
        </w:rPr>
        <w:t xml:space="preserve"> </w:t>
      </w:r>
      <w:proofErr w:type="spellStart"/>
      <w:proofErr w:type="gramStart"/>
      <w:r w:rsidRPr="009646D3">
        <w:rPr>
          <w:sz w:val="10"/>
          <w:szCs w:val="12"/>
        </w:rPr>
        <w:t>incolatus</w:t>
      </w:r>
      <w:proofErr w:type="spellEnd"/>
      <w:r w:rsidRPr="009646D3">
        <w:rPr>
          <w:sz w:val="10"/>
          <w:szCs w:val="12"/>
        </w:rPr>
        <w:t xml:space="preserve"> )</w:t>
      </w:r>
      <w:proofErr w:type="gramEnd"/>
      <w:r w:rsidRPr="009646D3">
        <w:rPr>
          <w:sz w:val="10"/>
          <w:szCs w:val="12"/>
        </w:rPr>
        <w:t xml:space="preserve"> nor to be a guest in the foreign land (</w:t>
      </w:r>
      <w:proofErr w:type="spellStart"/>
      <w:r w:rsidRPr="009646D3">
        <w:rPr>
          <w:sz w:val="10"/>
          <w:szCs w:val="12"/>
        </w:rPr>
        <w:t>kein</w:t>
      </w:r>
      <w:proofErr w:type="spellEnd"/>
      <w:r w:rsidRPr="009646D3">
        <w:rPr>
          <w:sz w:val="10"/>
          <w:szCs w:val="12"/>
        </w:rPr>
        <w:t xml:space="preserve"> </w:t>
      </w:r>
      <w:proofErr w:type="spellStart"/>
      <w:r w:rsidRPr="009646D3">
        <w:rPr>
          <w:sz w:val="10"/>
          <w:szCs w:val="12"/>
        </w:rPr>
        <w:t>Gastrecht</w:t>
      </w:r>
      <w:proofErr w:type="spellEnd"/>
      <w:r w:rsidRPr="009646D3">
        <w:rPr>
          <w:sz w:val="10"/>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646D3">
        <w:rPr>
          <w:sz w:val="10"/>
          <w:szCs w:val="12"/>
        </w:rPr>
        <w:t>inhabitants, if</w:t>
      </w:r>
      <w:proofErr w:type="gramEnd"/>
      <w:r w:rsidRPr="009646D3">
        <w:rPr>
          <w:sz w:val="10"/>
          <w:szCs w:val="12"/>
        </w:rPr>
        <w:t xml:space="preserve"> they behave peacefully. </w:t>
      </w:r>
      <w:r w:rsidRPr="00872631">
        <w:rPr>
          <w:rStyle w:val="StyleUnderline"/>
        </w:rPr>
        <w:t xml:space="preserve">However, the original community of the earth also imposes constraints on the acquired right of host nations to control their borders. </w:t>
      </w:r>
      <w:r w:rsidRPr="009646D3">
        <w:rPr>
          <w:sz w:val="10"/>
        </w:rPr>
        <w:t xml:space="preserve">Kant makes clear that host nations have the right to reject visitors whenever their reason for interaction is voluntary. </w:t>
      </w:r>
      <w:proofErr w:type="gramStart"/>
      <w:r w:rsidRPr="009646D3">
        <w:rPr>
          <w:sz w:val="10"/>
        </w:rPr>
        <w:t>Similarly</w:t>
      </w:r>
      <w:proofErr w:type="gramEnd"/>
      <w:r w:rsidRPr="009646D3">
        <w:rPr>
          <w:sz w:val="10"/>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9646D3">
        <w:rPr>
          <w:sz w:val="1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w:t>
      </w:r>
      <w:r w:rsidRPr="00872631">
        <w:rPr>
          <w:rStyle w:val="StyleUnderline"/>
        </w:rPr>
        <w:lastRenderedPageBreak/>
        <w:t xml:space="preserve">involuntary visitor to be admitted are based on the same legal foundation or </w:t>
      </w:r>
      <w:proofErr w:type="spellStart"/>
      <w:r w:rsidRPr="00872631">
        <w:rPr>
          <w:rStyle w:val="StyleUnderline"/>
        </w:rPr>
        <w:t>Rechtsgrund</w:t>
      </w:r>
      <w:proofErr w:type="spellEnd"/>
      <w:r w:rsidRPr="00872631">
        <w:rPr>
          <w:rStyle w:val="StyleUnderline"/>
        </w:rPr>
        <w:t>, namely, the original community of the earth.</w:t>
      </w:r>
      <w:r w:rsidRPr="009646D3">
        <w:rPr>
          <w:sz w:val="1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9646D3">
        <w:rPr>
          <w:sz w:val="10"/>
        </w:rPr>
        <w:t>iusti</w:t>
      </w:r>
      <w:proofErr w:type="spellEnd"/>
      <w:r w:rsidRPr="009646D3">
        <w:rPr>
          <w:sz w:val="10"/>
        </w:rPr>
        <w:t xml:space="preserve">) and on the other, the acquired right of peoples to their land (belonging to the lex </w:t>
      </w:r>
      <w:proofErr w:type="spellStart"/>
      <w:r w:rsidRPr="009646D3">
        <w:rPr>
          <w:sz w:val="10"/>
        </w:rPr>
        <w:t>iuridica</w:t>
      </w:r>
      <w:proofErr w:type="spellEnd"/>
      <w:r w:rsidRPr="009646D3">
        <w:rPr>
          <w:sz w:val="10"/>
        </w:rPr>
        <w:t xml:space="preserve">). Kant distinguishes between three leges or conditions of justice: lex </w:t>
      </w:r>
      <w:proofErr w:type="spellStart"/>
      <w:r w:rsidRPr="009646D3">
        <w:rPr>
          <w:sz w:val="10"/>
        </w:rPr>
        <w:t>iusti</w:t>
      </w:r>
      <w:proofErr w:type="spellEnd"/>
      <w:r w:rsidRPr="009646D3">
        <w:rPr>
          <w:sz w:val="10"/>
        </w:rPr>
        <w:t xml:space="preserve">, lex </w:t>
      </w:r>
      <w:proofErr w:type="spellStart"/>
      <w:r w:rsidRPr="009646D3">
        <w:rPr>
          <w:sz w:val="10"/>
        </w:rPr>
        <w:t>iuridica</w:t>
      </w:r>
      <w:proofErr w:type="spellEnd"/>
      <w:r w:rsidRPr="009646D3">
        <w:rPr>
          <w:sz w:val="10"/>
        </w:rPr>
        <w:t xml:space="preserve"> and lex </w:t>
      </w:r>
      <w:proofErr w:type="spellStart"/>
      <w:proofErr w:type="gramStart"/>
      <w:r w:rsidRPr="009646D3">
        <w:rPr>
          <w:sz w:val="10"/>
        </w:rPr>
        <w:t>iustitiae</w:t>
      </w:r>
      <w:proofErr w:type="spellEnd"/>
      <w:r w:rsidRPr="009646D3">
        <w:rPr>
          <w:sz w:val="10"/>
        </w:rPr>
        <w:t xml:space="preserve"> .</w:t>
      </w:r>
      <w:proofErr w:type="gramEnd"/>
      <w:r w:rsidRPr="009646D3">
        <w:rPr>
          <w:sz w:val="10"/>
        </w:rPr>
        <w:t xml:space="preserve"> The distinction is essential for understanding the relationship between Right as a system of external laws a priori and the subsequent developments of right. As Byrd and </w:t>
      </w:r>
      <w:proofErr w:type="spellStart"/>
      <w:r w:rsidRPr="009646D3">
        <w:rPr>
          <w:sz w:val="10"/>
        </w:rPr>
        <w:t>Hruschka</w:t>
      </w:r>
      <w:proofErr w:type="spellEnd"/>
      <w:r w:rsidRPr="009646D3">
        <w:rPr>
          <w:sz w:val="10"/>
        </w:rPr>
        <w:t xml:space="preserve"> stressed, the three leges correspond to three categories of modality in the Critique of Pure Reason: possibility (</w:t>
      </w:r>
      <w:proofErr w:type="spellStart"/>
      <w:r w:rsidRPr="009646D3">
        <w:rPr>
          <w:sz w:val="10"/>
        </w:rPr>
        <w:t>Möglichkeit</w:t>
      </w:r>
      <w:proofErr w:type="spellEnd"/>
      <w:r w:rsidRPr="009646D3">
        <w:rPr>
          <w:sz w:val="10"/>
        </w:rPr>
        <w:t>), reality (Dasein) and necessity (</w:t>
      </w:r>
      <w:proofErr w:type="spellStart"/>
      <w:proofErr w:type="gramStart"/>
      <w:r w:rsidRPr="009646D3">
        <w:rPr>
          <w:sz w:val="10"/>
        </w:rPr>
        <w:t>Notwendigkeit</w:t>
      </w:r>
      <w:proofErr w:type="spellEnd"/>
      <w:r w:rsidRPr="009646D3">
        <w:rPr>
          <w:sz w:val="10"/>
        </w:rPr>
        <w:t xml:space="preserve"> )</w:t>
      </w:r>
      <w:proofErr w:type="gramEnd"/>
      <w:r w:rsidRPr="009646D3">
        <w:rPr>
          <w:sz w:val="10"/>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9646D3">
        <w:rPr>
          <w:sz w:val="10"/>
        </w:rPr>
        <w:t>iusti</w:t>
      </w:r>
      <w:proofErr w:type="spellEnd"/>
      <w:r w:rsidRPr="009646D3">
        <w:rPr>
          <w:sz w:val="10"/>
        </w:rPr>
        <w:t xml:space="preserve">, through the lex </w:t>
      </w:r>
      <w:proofErr w:type="spellStart"/>
      <w:r w:rsidRPr="009646D3">
        <w:rPr>
          <w:sz w:val="10"/>
        </w:rPr>
        <w:t>iuridica</w:t>
      </w:r>
      <w:proofErr w:type="spellEnd"/>
      <w:r w:rsidRPr="009646D3">
        <w:rPr>
          <w:sz w:val="10"/>
        </w:rPr>
        <w:t xml:space="preserve">, to </w:t>
      </w:r>
      <w:proofErr w:type="spellStart"/>
      <w:r w:rsidRPr="009646D3">
        <w:rPr>
          <w:sz w:val="10"/>
        </w:rPr>
        <w:t>thelex</w:t>
      </w:r>
      <w:proofErr w:type="spellEnd"/>
      <w:r w:rsidRPr="009646D3">
        <w:rPr>
          <w:sz w:val="10"/>
        </w:rPr>
        <w:t xml:space="preserve"> </w:t>
      </w:r>
      <w:proofErr w:type="spellStart"/>
      <w:r w:rsidRPr="009646D3">
        <w:rPr>
          <w:sz w:val="10"/>
        </w:rPr>
        <w:t>iustitaedistributivae</w:t>
      </w:r>
      <w:proofErr w:type="spellEnd"/>
      <w:r w:rsidRPr="009646D3">
        <w:rPr>
          <w:sz w:val="10"/>
        </w:rPr>
        <w:t xml:space="preserve"> in the civil condition, the lex </w:t>
      </w:r>
      <w:proofErr w:type="spellStart"/>
      <w:r w:rsidRPr="009646D3">
        <w:rPr>
          <w:sz w:val="10"/>
        </w:rPr>
        <w:t>iusti</w:t>
      </w:r>
      <w:proofErr w:type="spellEnd"/>
      <w:r w:rsidRPr="009646D3">
        <w:rPr>
          <w:sz w:val="10"/>
        </w:rPr>
        <w:t xml:space="preserve"> is not made superfluous in the civil condition, but is still the source of the normativity, and consequently, of the legitimacy, of all further developments of right. </w:t>
      </w:r>
      <w:r w:rsidRPr="00872631">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72631">
        <w:rPr>
          <w:rStyle w:val="StyleUnderline"/>
        </w:rPr>
        <w:t>Pufendorf’s</w:t>
      </w:r>
      <w:proofErr w:type="spellEnd"/>
      <w:r w:rsidRPr="00872631">
        <w:rPr>
          <w:rStyle w:val="StyleUnderline"/>
        </w:rPr>
        <w:t xml:space="preserve"> theory. They are needed to avoid scenarios which would contradict the rationale for introducing certain rights.</w:t>
      </w:r>
    </w:p>
    <w:p w14:paraId="300AB500" w14:textId="77777777" w:rsidR="002D7E48" w:rsidRPr="00872631" w:rsidRDefault="002D7E48" w:rsidP="002D7E48">
      <w:pPr>
        <w:rPr>
          <w:rStyle w:val="StyleUnderline"/>
        </w:rPr>
      </w:pPr>
    </w:p>
    <w:p w14:paraId="25CE7BE5" w14:textId="77777777" w:rsidR="002D7E48" w:rsidRPr="00872631" w:rsidRDefault="002D7E48" w:rsidP="002D7E48">
      <w:pPr>
        <w:pStyle w:val="Heading4"/>
        <w:rPr>
          <w:rFonts w:cs="Calibri"/>
        </w:rPr>
      </w:pPr>
      <w:r w:rsidRPr="00872631">
        <w:rPr>
          <w:rFonts w:cs="Calibri"/>
        </w:rPr>
        <w:t>2] An exclusive and permanent right to property is not entailed by the categorical imperative. Only conditional use is universalizable</w:t>
      </w:r>
    </w:p>
    <w:p w14:paraId="7D73D12F" w14:textId="77777777" w:rsidR="002D7E48" w:rsidRPr="00872631" w:rsidRDefault="002D7E48" w:rsidP="002D7E48">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5F2D05D6" w14:textId="77777777" w:rsidR="002D7E48" w:rsidRPr="00D7721B" w:rsidRDefault="002D7E48" w:rsidP="002D7E48">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r>
        <w:rPr>
          <w:sz w:val="12"/>
        </w:rPr>
        <w:t xml:space="preserve"> </w:t>
      </w: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r>
        <w:rPr>
          <w:sz w:val="12"/>
        </w:rPr>
        <w:t xml:space="preserve"> </w:t>
      </w: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r>
        <w:rPr>
          <w:sz w:val="12"/>
          <w:szCs w:val="12"/>
        </w:rPr>
        <w:t xml:space="preserve"> </w:t>
      </w: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w:t>
      </w:r>
      <w:r w:rsidRPr="00066A83">
        <w:rPr>
          <w:sz w:val="12"/>
        </w:rPr>
        <w:lastRenderedPageBreak/>
        <w:t xml:space="preserve">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r>
        <w:rPr>
          <w:rStyle w:val="StyleUnderline"/>
        </w:rPr>
        <w:t xml:space="preserve"> </w:t>
      </w: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r>
        <w:rPr>
          <w:sz w:val="12"/>
          <w:szCs w:val="12"/>
        </w:rPr>
        <w:t xml:space="preserve"> </w:t>
      </w: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5D45D60E" w14:textId="77777777" w:rsidR="002D7E48" w:rsidRPr="00872631" w:rsidRDefault="002D7E48" w:rsidP="002D7E48">
      <w:pPr>
        <w:pStyle w:val="Heading4"/>
        <w:rPr>
          <w:rFonts w:cs="Calibri"/>
        </w:rPr>
      </w:pPr>
      <w:r w:rsidRPr="00872631">
        <w:rPr>
          <w:rFonts w:cs="Calibri"/>
        </w:rPr>
        <w:t>That implies that private appropriation is unjust.</w:t>
      </w:r>
    </w:p>
    <w:p w14:paraId="5B31C5D4" w14:textId="77777777" w:rsidR="002D7E48" w:rsidRPr="00872631" w:rsidRDefault="002D7E48" w:rsidP="002D7E48">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1F7F41B1" w14:textId="77777777" w:rsidR="002D7E48" w:rsidRPr="00D7721B" w:rsidRDefault="002D7E48" w:rsidP="002D7E48">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7007D773" w14:textId="77777777" w:rsidR="002D7E48" w:rsidRPr="00872631" w:rsidRDefault="002D7E48" w:rsidP="002D7E48">
      <w:pPr>
        <w:pStyle w:val="Heading4"/>
        <w:rPr>
          <w:rFonts w:cs="Calibri"/>
        </w:rPr>
      </w:pPr>
      <w:r w:rsidRPr="00872631">
        <w:rPr>
          <w:rFonts w:cs="Calibri"/>
        </w:rPr>
        <w:lastRenderedPageBreak/>
        <w:t>3] Privatization of outer space runs counter to international law</w:t>
      </w:r>
    </w:p>
    <w:p w14:paraId="77E140CC" w14:textId="77777777" w:rsidR="002D7E48" w:rsidRPr="00872631" w:rsidRDefault="002D7E48" w:rsidP="002D7E48">
      <w:r w:rsidRPr="00F47C09">
        <w:rPr>
          <w:rStyle w:val="Style13ptBold"/>
        </w:rPr>
        <w:t xml:space="preserve">van </w:t>
      </w:r>
      <w:proofErr w:type="spellStart"/>
      <w:r w:rsidRPr="00F47C09">
        <w:rPr>
          <w:rStyle w:val="Style13ptBold"/>
        </w:rPr>
        <w:t>Eijk</w:t>
      </w:r>
      <w:proofErr w:type="spellEnd"/>
      <w:r w:rsidRPr="00F47C09">
        <w:rPr>
          <w:rStyle w:val="Style13ptBold"/>
        </w:rPr>
        <w:t xml:space="preserve"> 20</w:t>
      </w:r>
      <w:r w:rsidRPr="00872631">
        <w:t xml:space="preserve"> [(Cristian, finishing an accelerated BA in Law at the University of Cambridge. He holds a BA cum laude in International Justice and an LLM in Public International Law from Leiden </w:t>
      </w:r>
      <w:proofErr w:type="gramStart"/>
      <w:r w:rsidRPr="00872631">
        <w:t>University, and</w:t>
      </w:r>
      <w:proofErr w:type="gramEnd"/>
      <w:r w:rsidRPr="00872631">
        <w:t xml:space="preserve"> has previously worked at the T.M.C. Asser Institute and the International Commission on Missing Persons.) “Sorry, Elon: Mars is not a legal vacuum – and it’s not yours, either,” 5/11/20, </w:t>
      </w:r>
      <w:proofErr w:type="spellStart"/>
      <w:r w:rsidRPr="00872631">
        <w:t>Völkerrechtsblog</w:t>
      </w:r>
      <w:proofErr w:type="spellEnd"/>
      <w:r w:rsidRPr="00872631">
        <w:t xml:space="preserve">, </w:t>
      </w:r>
      <w:hyperlink r:id="rId7" w:history="1">
        <w:r w:rsidRPr="00872631">
          <w:rPr>
            <w:rStyle w:val="Hyperlink"/>
          </w:rPr>
          <w:t>https://voelkerrechtsblog.org/sorry-elon-mars-is-not-a-legal-vacuum-and-its-not-yours-either</w:t>
        </w:r>
      </w:hyperlink>
      <w:r w:rsidRPr="00872631">
        <w:t>] TDI</w:t>
      </w:r>
    </w:p>
    <w:p w14:paraId="177FD337" w14:textId="77777777" w:rsidR="002D7E48" w:rsidRPr="00066A83" w:rsidRDefault="002D7E48" w:rsidP="002D7E48">
      <w:pPr>
        <w:rPr>
          <w:sz w:val="12"/>
          <w:szCs w:val="12"/>
        </w:rPr>
      </w:pPr>
      <w:r w:rsidRPr="00066A83">
        <w:rPr>
          <w:sz w:val="12"/>
          <w:szCs w:val="12"/>
        </w:rPr>
        <w:t xml:space="preserve">On October 28th, Elon Musk’s company SpaceX published its Terms of Service for the beta test of its </w:t>
      </w:r>
      <w:proofErr w:type="spellStart"/>
      <w:r w:rsidRPr="00066A83">
        <w:rPr>
          <w:sz w:val="12"/>
          <w:szCs w:val="12"/>
        </w:rPr>
        <w:t>Starlink</w:t>
      </w:r>
      <w:proofErr w:type="spellEnd"/>
      <w:r w:rsidRPr="00066A83">
        <w:rPr>
          <w:sz w:val="12"/>
          <w:szCs w:val="12"/>
        </w:rPr>
        <w:t xml:space="preserve"> broadband </w:t>
      </w:r>
      <w:proofErr w:type="spellStart"/>
      <w:r w:rsidRPr="00066A83">
        <w:rPr>
          <w:sz w:val="12"/>
          <w:szCs w:val="12"/>
        </w:rPr>
        <w:t>megaconstellation</w:t>
      </w:r>
      <w:proofErr w:type="spellEnd"/>
      <w:r w:rsidRPr="00066A83">
        <w:rPr>
          <w:sz w:val="12"/>
          <w:szCs w:val="12"/>
        </w:rPr>
        <w:t xml:space="preserve">. If successful, the project purports to offer internet connection to the entire globe – an admirable, albeit aspirational, mission. I must confess: </w:t>
      </w:r>
      <w:proofErr w:type="spellStart"/>
      <w:r w:rsidRPr="00066A83">
        <w:rPr>
          <w:sz w:val="12"/>
          <w:szCs w:val="12"/>
        </w:rPr>
        <w:t>Starlink’s</w:t>
      </w:r>
      <w:proofErr w:type="spellEnd"/>
      <w:r w:rsidRPr="00066A83">
        <w:rPr>
          <w:sz w:val="12"/>
          <w:szCs w:val="12"/>
        </w:rPr>
        <w:t xml:space="preserve"> terrestrial impact is a pet issue of mine. But this time, something else caught my attention. Buried in said Terms of Service, under a section called “Governing Law”, I discovered this curious paragraph:</w:t>
      </w:r>
      <w:r>
        <w:rPr>
          <w:sz w:val="12"/>
          <w:szCs w:val="12"/>
        </w:rPr>
        <w:t xml:space="preserve"> </w:t>
      </w: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r>
        <w:rPr>
          <w:sz w:val="12"/>
          <w:szCs w:val="12"/>
        </w:rPr>
        <w:t xml:space="preserve"> </w:t>
      </w: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xml:space="preserve">, and even Elon Musk cannot </w:t>
      </w:r>
      <w:proofErr w:type="spellStart"/>
      <w:r w:rsidRPr="00872631">
        <w:rPr>
          <w:rStyle w:val="StyleUnderline"/>
        </w:rPr>
        <w:t>colombus</w:t>
      </w:r>
      <w:proofErr w:type="spellEnd"/>
      <w:r w:rsidRPr="00872631">
        <w:rPr>
          <w:rStyle w:val="StyleUnderline"/>
        </w:rPr>
        <w:t xml:space="preserve"> a new one.</w:t>
      </w:r>
      <w:r>
        <w:rPr>
          <w:rStyle w:val="StyleUnderline"/>
        </w:rPr>
        <w:t xml:space="preserve"> </w:t>
      </w:r>
      <w:r w:rsidRPr="00066A83">
        <w:rPr>
          <w:sz w:val="12"/>
          <w:szCs w:val="12"/>
        </w:rPr>
        <w:t>Who’s responsible for Elon Musk?</w:t>
      </w:r>
      <w:r>
        <w:rPr>
          <w:sz w:val="12"/>
          <w:szCs w:val="12"/>
        </w:rPr>
        <w:t xml:space="preserve"> </w:t>
      </w: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r>
        <w:rPr>
          <w:rStyle w:val="StyleUnderline"/>
        </w:rPr>
        <w:t xml:space="preserve"> </w:t>
      </w: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r>
        <w:rPr>
          <w:rStyle w:val="StyleUnderline"/>
        </w:rPr>
        <w:t xml:space="preserve"> </w:t>
      </w:r>
      <w:r w:rsidRPr="00872631">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6F4985">
        <w:rPr>
          <w:rStyle w:val="StyleUnderline"/>
        </w:rPr>
        <w:t>SpaceX</w:t>
      </w:r>
      <w:r w:rsidRPr="00872631">
        <w:rPr>
          <w:rStyle w:val="StyleUnderline"/>
        </w:rPr>
        <w:t xml:space="preserve"> is a private </w:t>
      </w:r>
      <w:proofErr w:type="gramStart"/>
      <w:r w:rsidRPr="00872631">
        <w:rPr>
          <w:rStyle w:val="StyleUnderline"/>
        </w:rPr>
        <w:t>entity, and</w:t>
      </w:r>
      <w:proofErr w:type="gramEnd"/>
      <w:r w:rsidRPr="00872631">
        <w:rPr>
          <w:rStyle w:val="StyleUnderline"/>
        </w:rPr>
        <w:t xml:space="preserve">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r>
        <w:rPr>
          <w:sz w:val="12"/>
        </w:rPr>
        <w:t xml:space="preserve"> </w:t>
      </w: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2631">
        <w:rPr>
          <w:rStyle w:val="StyleUnderline"/>
        </w:rPr>
        <w:t>authorise</w:t>
      </w:r>
      <w:proofErr w:type="spellEnd"/>
      <w:r w:rsidRPr="00872631">
        <w:rPr>
          <w:rStyle w:val="StyleUnderline"/>
        </w:rPr>
        <w:t xml:space="preserv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r>
        <w:rPr>
          <w:sz w:val="12"/>
        </w:rPr>
        <w:t xml:space="preserve"> </w:t>
      </w:r>
      <w:r w:rsidRPr="00066A83">
        <w:rPr>
          <w:sz w:val="12"/>
        </w:rPr>
        <w:t>Article VI OST sets a specific rule of attribution, supplementing the customary rules of state responsibility (</w:t>
      </w:r>
      <w:proofErr w:type="spellStart"/>
      <w:r w:rsidRPr="00066A83">
        <w:rPr>
          <w:sz w:val="12"/>
        </w:rPr>
        <w:t>Stubbe</w:t>
      </w:r>
      <w:proofErr w:type="spellEnd"/>
      <w:r w:rsidRPr="00066A83">
        <w:rPr>
          <w:sz w:val="12"/>
        </w:rPr>
        <w:t xml:space="preserve"> 2017, pp. 85-104). SpaceX acts with US </w:t>
      </w:r>
      <w:proofErr w:type="spellStart"/>
      <w:r w:rsidRPr="00066A83">
        <w:rPr>
          <w:sz w:val="12"/>
        </w:rPr>
        <w:t>authorisation</w:t>
      </w:r>
      <w:proofErr w:type="spellEnd"/>
      <w:r w:rsidRPr="00066A83">
        <w:rPr>
          <w:sz w:val="12"/>
        </w:rPr>
        <w:t xml:space="preserve">, and its conduct in space within and beyond that </w:t>
      </w:r>
      <w:proofErr w:type="spellStart"/>
      <w:r w:rsidRPr="00066A83">
        <w:rPr>
          <w:sz w:val="12"/>
        </w:rPr>
        <w:t>authorisation</w:t>
      </w:r>
      <w:proofErr w:type="spellEnd"/>
      <w:r w:rsidRPr="00066A83">
        <w:rPr>
          <w:sz w:val="12"/>
        </w:rPr>
        <w:t xml:space="preserve">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r>
        <w:rPr>
          <w:rStyle w:val="StyleUnderline"/>
        </w:rPr>
        <w:t xml:space="preserve"> </w:t>
      </w:r>
      <w:r w:rsidRPr="00872631">
        <w:t>The principle of non-appropriation</w:t>
      </w:r>
      <w:r>
        <w:t xml:space="preserve"> </w:t>
      </w:r>
      <w:r w:rsidRPr="00872631">
        <w:rPr>
          <w:rStyle w:val="StyleUnderline"/>
        </w:rPr>
        <w:t>SpaceX risks breaching OST article II, the “cardinal rule” of space law (</w:t>
      </w:r>
      <w:proofErr w:type="spellStart"/>
      <w:r w:rsidRPr="00872631">
        <w:rPr>
          <w:rStyle w:val="StyleUnderline"/>
        </w:rPr>
        <w:t>Tronchetti</w:t>
      </w:r>
      <w:proofErr w:type="spellEnd"/>
      <w:r w:rsidRPr="00872631">
        <w:rPr>
          <w:rStyle w:val="StyleUnderline"/>
        </w:rPr>
        <w:t>,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r>
        <w:rPr>
          <w:sz w:val="12"/>
        </w:rPr>
        <w:t xml:space="preserve"> </w:t>
      </w:r>
      <w:r w:rsidRPr="00066A83">
        <w:rPr>
          <w:sz w:val="12"/>
        </w:rPr>
        <w:t xml:space="preserve">On plain reading, article II OST lacks clarity on two key points: </w:t>
      </w:r>
      <w:proofErr w:type="spellStart"/>
      <w:r w:rsidRPr="00066A83">
        <w:rPr>
          <w:sz w:val="12"/>
        </w:rPr>
        <w:t>i</w:t>
      </w:r>
      <w:proofErr w:type="spellEnd"/>
      <w:r w:rsidRPr="00066A83">
        <w:rPr>
          <w:sz w:val="12"/>
        </w:rPr>
        <w:t xml:space="preserve">) whose claims are prohibited, and ii) what exactly constitutes a ‘claim of sovereignty’. The first has been answered; per the then-customary interpretative rules and travaux </w:t>
      </w:r>
      <w:proofErr w:type="spellStart"/>
      <w:r w:rsidRPr="00066A83">
        <w:rPr>
          <w:sz w:val="12"/>
        </w:rPr>
        <w:t>préparatoires</w:t>
      </w:r>
      <w:proofErr w:type="spellEnd"/>
      <w:r w:rsidRPr="00066A83">
        <w:rPr>
          <w:sz w:val="12"/>
        </w:rPr>
        <w:t xml:space="preserve">,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w:t>
      </w:r>
      <w:proofErr w:type="spellStart"/>
      <w:r w:rsidRPr="00066A83">
        <w:rPr>
          <w:sz w:val="12"/>
        </w:rPr>
        <w:t>Tronchetti</w:t>
      </w:r>
      <w:proofErr w:type="spellEnd"/>
      <w:r w:rsidRPr="00066A83">
        <w:rPr>
          <w:sz w:val="12"/>
        </w:rPr>
        <w:t xml:space="preserve">,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 xml:space="preserve">This is consistent with OST article VI; private entities act in space with state </w:t>
      </w:r>
      <w:proofErr w:type="spellStart"/>
      <w:r w:rsidRPr="00066A83">
        <w:rPr>
          <w:sz w:val="12"/>
        </w:rPr>
        <w:t>authorisation</w:t>
      </w:r>
      <w:proofErr w:type="spellEnd"/>
      <w:r w:rsidRPr="00066A83">
        <w:rPr>
          <w:sz w:val="12"/>
        </w:rPr>
        <w:t>, and thus state authority. It also accords with the law of state responsibility, wherein conduct of entities exercising state authority is attributable to the state, even if ultra vires (ARSIWA articles 5, 7).</w:t>
      </w:r>
      <w:r>
        <w:rPr>
          <w:sz w:val="12"/>
        </w:rPr>
        <w:t xml:space="preserve"> </w:t>
      </w:r>
      <w:r w:rsidRPr="00066A83">
        <w:rPr>
          <w:sz w:val="12"/>
        </w:rPr>
        <w:t>The second issue is more complex. Much has been written on whether claims to space resources or space property (</w:t>
      </w:r>
      <w:proofErr w:type="spellStart"/>
      <w:r w:rsidRPr="00066A83">
        <w:rPr>
          <w:sz w:val="12"/>
        </w:rPr>
        <w:t>Nemitz</w:t>
      </w:r>
      <w:proofErr w:type="spellEnd"/>
      <w:r w:rsidRPr="00066A83">
        <w:rPr>
          <w:sz w:val="12"/>
        </w:rPr>
        <w:t xml:space="preserve">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w:t>
      </w:r>
      <w:proofErr w:type="spellStart"/>
      <w:r w:rsidRPr="00066A83">
        <w:rPr>
          <w:sz w:val="12"/>
        </w:rPr>
        <w:t>Pulau</w:t>
      </w:r>
      <w:proofErr w:type="spellEnd"/>
      <w:r w:rsidRPr="00066A83">
        <w:rPr>
          <w:sz w:val="12"/>
        </w:rPr>
        <w:t xml:space="preserve"> </w:t>
      </w:r>
      <w:proofErr w:type="spellStart"/>
      <w:r w:rsidRPr="00066A83">
        <w:rPr>
          <w:sz w:val="12"/>
        </w:rPr>
        <w:t>Ligitan</w:t>
      </w:r>
      <w:proofErr w:type="spellEnd"/>
      <w:r w:rsidRPr="00066A83">
        <w:rPr>
          <w:sz w:val="12"/>
        </w:rPr>
        <w:t xml:space="preserve"> and </w:t>
      </w:r>
      <w:proofErr w:type="spellStart"/>
      <w:r w:rsidRPr="00066A83">
        <w:rPr>
          <w:sz w:val="12"/>
        </w:rPr>
        <w:t>Pulau</w:t>
      </w:r>
      <w:proofErr w:type="spellEnd"/>
      <w:r w:rsidRPr="00066A83">
        <w:rPr>
          <w:sz w:val="12"/>
        </w:rPr>
        <w:t xml:space="preserve"> </w:t>
      </w:r>
      <w:proofErr w:type="spellStart"/>
      <w:r w:rsidRPr="00066A83">
        <w:rPr>
          <w:sz w:val="12"/>
        </w:rPr>
        <w:t>Sipadan</w:t>
      </w:r>
      <w:proofErr w:type="spellEnd"/>
      <w:r w:rsidRPr="00066A83">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066A83">
        <w:rPr>
          <w:sz w:val="12"/>
        </w:rPr>
        <w:t>Minquiers</w:t>
      </w:r>
      <w:proofErr w:type="spellEnd"/>
      <w:r w:rsidRPr="00066A83">
        <w:rPr>
          <w:sz w:val="12"/>
        </w:rPr>
        <w:t xml:space="preserve"> and </w:t>
      </w:r>
      <w:proofErr w:type="spellStart"/>
      <w:r w:rsidRPr="00066A83">
        <w:rPr>
          <w:sz w:val="12"/>
        </w:rPr>
        <w:t>Ecrehos</w:t>
      </w:r>
      <w:proofErr w:type="spellEnd"/>
      <w:r w:rsidRPr="00066A83">
        <w:rPr>
          <w:sz w:val="12"/>
        </w:rPr>
        <w:t xml:space="preserve">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proofErr w:type="gramStart"/>
      <w:r w:rsidRPr="006F4985">
        <w:rPr>
          <w:rStyle w:val="StyleUnderline"/>
          <w:highlight w:val="green"/>
        </w:rPr>
        <w:t>article II</w:t>
      </w:r>
      <w:r w:rsidRPr="00872631">
        <w:rPr>
          <w:rStyle w:val="StyleUnderline"/>
        </w:rPr>
        <w:t>, and</w:t>
      </w:r>
      <w:proofErr w:type="gramEnd"/>
      <w:r w:rsidRPr="00872631">
        <w:rPr>
          <w:rStyle w:val="StyleUnderline"/>
        </w:rPr>
        <w:t xml:space="preserve"> entail US responsibility for an internationally wrongful act.</w:t>
      </w:r>
      <w:r>
        <w:rPr>
          <w:rStyle w:val="StyleUnderline"/>
        </w:rPr>
        <w:t xml:space="preserve"> </w:t>
      </w: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066A83">
        <w:rPr>
          <w:sz w:val="12"/>
          <w:szCs w:val="12"/>
        </w:rPr>
        <w:t>O’Rielly</w:t>
      </w:r>
      <w:proofErr w:type="spellEnd"/>
      <w:r w:rsidRPr="00066A83">
        <w:rPr>
          <w:sz w:val="12"/>
          <w:szCs w:val="12"/>
        </w:rPr>
        <w:t xml:space="preserve"> said upon granting SpaceX market access: “our job at the Commission is to approve the qualified applications [by SpaceX et al.] and then let the market work its will.” It is not unforeseeable that the FCC </w:t>
      </w:r>
      <w:r w:rsidRPr="00066A83">
        <w:rPr>
          <w:sz w:val="12"/>
          <w:szCs w:val="12"/>
        </w:rPr>
        <w:lastRenderedPageBreak/>
        <w:t xml:space="preserve">would </w:t>
      </w:r>
      <w:proofErr w:type="spellStart"/>
      <w:r w:rsidRPr="00066A83">
        <w:rPr>
          <w:sz w:val="12"/>
          <w:szCs w:val="12"/>
        </w:rPr>
        <w:t>prioritise</w:t>
      </w:r>
      <w:proofErr w:type="spellEnd"/>
      <w:r w:rsidRPr="00066A83">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066A83">
        <w:rPr>
          <w:sz w:val="12"/>
          <w:szCs w:val="12"/>
        </w:rPr>
        <w:t>article II, and</w:t>
      </w:r>
      <w:proofErr w:type="gramEnd"/>
      <w:r w:rsidRPr="00066A83">
        <w:rPr>
          <w:sz w:val="12"/>
          <w:szCs w:val="12"/>
        </w:rPr>
        <w:t xml:space="preserve"> could leave the US facing reparations claims from injured state(s).</w:t>
      </w:r>
      <w:r>
        <w:rPr>
          <w:sz w:val="12"/>
          <w:szCs w:val="12"/>
        </w:rPr>
        <w:t xml:space="preserve"> </w:t>
      </w:r>
      <w:r w:rsidRPr="00066A83">
        <w:rPr>
          <w:sz w:val="12"/>
          <w:szCs w:val="12"/>
        </w:rPr>
        <w:t>Mars nullius: A thought experiment</w:t>
      </w:r>
      <w:r>
        <w:rPr>
          <w:sz w:val="12"/>
          <w:szCs w:val="12"/>
        </w:rPr>
        <w:t xml:space="preserve"> </w:t>
      </w:r>
      <w:proofErr w:type="gramStart"/>
      <w:r w:rsidRPr="00066A83">
        <w:rPr>
          <w:sz w:val="12"/>
          <w:szCs w:val="12"/>
        </w:rPr>
        <w:t>But</w:t>
      </w:r>
      <w:proofErr w:type="gramEnd"/>
      <w:r w:rsidRPr="00066A83">
        <w:rPr>
          <w:sz w:val="12"/>
          <w:szCs w:val="12"/>
        </w:rPr>
        <w:t xml:space="preserve"> this problem extends beyond the legal. As previously mentioned, the OST, especially article II, designates Mars as res communis. This precludes territorial acquisition by occupation, which can only legitimately occur on terra nullius.</w:t>
      </w:r>
      <w:r>
        <w:rPr>
          <w:sz w:val="12"/>
          <w:szCs w:val="12"/>
        </w:rPr>
        <w:t xml:space="preserve"> </w:t>
      </w:r>
      <w:r w:rsidRPr="00066A83">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066A83">
        <w:rPr>
          <w:sz w:val="12"/>
          <w:szCs w:val="12"/>
        </w:rPr>
        <w:t>originally-proposed</w:t>
      </w:r>
      <w:proofErr w:type="gramEnd"/>
      <w:r w:rsidRPr="00066A83">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r>
        <w:rPr>
          <w:sz w:val="12"/>
          <w:szCs w:val="12"/>
        </w:rPr>
        <w:t xml:space="preserve"> </w:t>
      </w: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066A83">
        <w:rPr>
          <w:sz w:val="12"/>
          <w:szCs w:val="12"/>
        </w:rPr>
        <w:t>effectivité</w:t>
      </w:r>
      <w:proofErr w:type="spellEnd"/>
      <w:r w:rsidRPr="00066A83">
        <w:rPr>
          <w:sz w:val="12"/>
          <w:szCs w:val="12"/>
        </w:rPr>
        <w:t>‘</w:t>
      </w:r>
      <w:proofErr w:type="gramEnd"/>
      <w:r w:rsidRPr="00066A83">
        <w:rPr>
          <w:sz w:val="12"/>
          <w:szCs w:val="12"/>
        </w:rPr>
        <w:t xml:space="preserve">), and the legal right to do so (sovereign title). The former is a question of fact; the latter is a question of law. Absent other sovereign claims, an </w:t>
      </w:r>
      <w:proofErr w:type="spellStart"/>
      <w:r w:rsidRPr="00066A83">
        <w:rPr>
          <w:sz w:val="12"/>
          <w:szCs w:val="12"/>
        </w:rPr>
        <w:t>effectivité</w:t>
      </w:r>
      <w:proofErr w:type="spellEnd"/>
      <w:r w:rsidRPr="00066A83">
        <w:rPr>
          <w:sz w:val="12"/>
          <w:szCs w:val="12"/>
        </w:rPr>
        <w:t xml:space="preserve"> compliant with international law is “as good as title” (Island of Palmas (USA v. Netherlands), p. 839; Frontier Dispute (Burkina Faso v. Mali), para 63). Such an </w:t>
      </w:r>
      <w:proofErr w:type="spellStart"/>
      <w:r w:rsidRPr="00066A83">
        <w:rPr>
          <w:sz w:val="12"/>
          <w:szCs w:val="12"/>
        </w:rPr>
        <w:t>effectivité</w:t>
      </w:r>
      <w:proofErr w:type="spellEnd"/>
      <w:r w:rsidRPr="00066A83">
        <w:rPr>
          <w:sz w:val="12"/>
          <w:szCs w:val="12"/>
        </w:rPr>
        <w:t xml:space="preserve"> would contravene international law now, but that law is in flux. What if the current rule proves less-than-robust? As shown above, the elements of successful </w:t>
      </w:r>
      <w:proofErr w:type="spellStart"/>
      <w:r w:rsidRPr="00066A83">
        <w:rPr>
          <w:sz w:val="12"/>
          <w:szCs w:val="12"/>
        </w:rPr>
        <w:t>effectivité</w:t>
      </w:r>
      <w:proofErr w:type="spellEnd"/>
      <w:r w:rsidRPr="00066A83">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r>
        <w:rPr>
          <w:sz w:val="12"/>
          <w:szCs w:val="12"/>
        </w:rPr>
        <w:t xml:space="preserve"> </w:t>
      </w:r>
      <w:r w:rsidRPr="00066A83">
        <w:rPr>
          <w:sz w:val="12"/>
          <w:szCs w:val="12"/>
        </w:rPr>
        <w:t xml:space="preserve">Crucially, SpaceX is not an international actor. It is an American company subject to US law and continuing US supervision. In both Island of Palmas and the </w:t>
      </w:r>
      <w:proofErr w:type="spellStart"/>
      <w:r w:rsidRPr="00066A83">
        <w:rPr>
          <w:sz w:val="12"/>
          <w:szCs w:val="12"/>
        </w:rPr>
        <w:t>Pedra</w:t>
      </w:r>
      <w:proofErr w:type="spellEnd"/>
      <w:r w:rsidRPr="00066A83">
        <w:rPr>
          <w:sz w:val="12"/>
          <w:szCs w:val="12"/>
        </w:rPr>
        <w:t xml:space="preserve"> </w:t>
      </w:r>
      <w:proofErr w:type="spellStart"/>
      <w:r w:rsidRPr="00066A83">
        <w:rPr>
          <w:sz w:val="12"/>
          <w:szCs w:val="12"/>
        </w:rPr>
        <w:t>Branca</w:t>
      </w:r>
      <w:proofErr w:type="spellEnd"/>
      <w:r w:rsidRPr="00066A83">
        <w:rPr>
          <w:sz w:val="12"/>
          <w:szCs w:val="12"/>
        </w:rPr>
        <w:t xml:space="preserve"> Dispute, corporations acting under national </w:t>
      </w:r>
      <w:proofErr w:type="spellStart"/>
      <w:r w:rsidRPr="00066A83">
        <w:rPr>
          <w:sz w:val="12"/>
          <w:szCs w:val="12"/>
        </w:rPr>
        <w:t>authorisation</w:t>
      </w:r>
      <w:proofErr w:type="spellEnd"/>
      <w:r w:rsidRPr="00066A83">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066A83">
        <w:rPr>
          <w:sz w:val="12"/>
          <w:szCs w:val="12"/>
        </w:rPr>
        <w:t>colonisation</w:t>
      </w:r>
      <w:proofErr w:type="spellEnd"/>
      <w:r w:rsidRPr="00066A83">
        <w:rPr>
          <w:sz w:val="12"/>
          <w:szCs w:val="12"/>
        </w:rPr>
        <w:t xml:space="preserve"> of Mars.</w:t>
      </w:r>
      <w:r>
        <w:rPr>
          <w:sz w:val="12"/>
          <w:szCs w:val="12"/>
        </w:rPr>
        <w:t xml:space="preserve"> </w:t>
      </w:r>
      <w:r w:rsidRPr="00066A83">
        <w:rPr>
          <w:sz w:val="12"/>
          <w:szCs w:val="12"/>
        </w:rPr>
        <w:t>Concerns and conclusions</w:t>
      </w:r>
      <w:r>
        <w:rPr>
          <w:sz w:val="12"/>
          <w:szCs w:val="12"/>
        </w:rPr>
        <w:t xml:space="preserve"> </w:t>
      </w: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w:t>
      </w:r>
      <w:proofErr w:type="spellStart"/>
      <w:r w:rsidRPr="00872631">
        <w:rPr>
          <w:rStyle w:val="StyleUnderline"/>
        </w:rPr>
        <w:t>signalling</w:t>
      </w:r>
      <w:proofErr w:type="spellEnd"/>
      <w:r w:rsidRPr="00872631">
        <w:rPr>
          <w:rStyle w:val="StyleUnderline"/>
        </w:rPr>
        <w:t xml:space="preserve">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r>
        <w:rPr>
          <w:sz w:val="12"/>
        </w:rPr>
        <w:t xml:space="preserve"> </w:t>
      </w:r>
      <w:r w:rsidRPr="00066A83">
        <w:rPr>
          <w:sz w:val="12"/>
          <w:szCs w:val="12"/>
        </w:rPr>
        <w:t>Commercial actors in space present great innovative and developmental potential for all mankind (</w:t>
      </w:r>
      <w:proofErr w:type="spellStart"/>
      <w:r w:rsidRPr="00066A83">
        <w:rPr>
          <w:sz w:val="12"/>
          <w:szCs w:val="12"/>
        </w:rPr>
        <w:t>Aganaba-Jeanty</w:t>
      </w:r>
      <w:proofErr w:type="spellEnd"/>
      <w:r w:rsidRPr="00066A83">
        <w:rPr>
          <w:sz w:val="12"/>
          <w:szCs w:val="12"/>
        </w:rPr>
        <w:t xml:space="preserve">, 2015), but their so-called ‘self-regulatory’ or administrative role should be taken with a healthy </w:t>
      </w:r>
      <w:proofErr w:type="spellStart"/>
      <w:r w:rsidRPr="00066A83">
        <w:rPr>
          <w:sz w:val="12"/>
          <w:szCs w:val="12"/>
        </w:rPr>
        <w:t>scepticism</w:t>
      </w:r>
      <w:proofErr w:type="spellEnd"/>
      <w:r w:rsidRPr="00066A83">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r>
        <w:rPr>
          <w:sz w:val="12"/>
          <w:szCs w:val="12"/>
        </w:rPr>
        <w:t xml:space="preserve"> </w:t>
      </w:r>
      <w:r w:rsidRPr="00066A83">
        <w:rPr>
          <w:sz w:val="12"/>
          <w:szCs w:val="12"/>
        </w:rPr>
        <w:t>As humanity expands into space, we will need new legal rules and understandings of sovereignty to govern the process (</w:t>
      </w:r>
      <w:proofErr w:type="spellStart"/>
      <w:r w:rsidRPr="00066A83">
        <w:rPr>
          <w:sz w:val="12"/>
          <w:szCs w:val="12"/>
        </w:rPr>
        <w:t>Leib</w:t>
      </w:r>
      <w:proofErr w:type="spellEnd"/>
      <w:r w:rsidRPr="00066A83">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066A83">
        <w:rPr>
          <w:sz w:val="12"/>
          <w:szCs w:val="12"/>
        </w:rPr>
        <w:t>recognise</w:t>
      </w:r>
      <w:proofErr w:type="spellEnd"/>
      <w:r w:rsidRPr="00066A83">
        <w:rPr>
          <w:sz w:val="12"/>
          <w:szCs w:val="12"/>
        </w:rPr>
        <w:t xml:space="preserve"> and correct the inequities the current rules have created (Craven, 2019) before proposing new ones.</w:t>
      </w:r>
      <w:r>
        <w:rPr>
          <w:sz w:val="12"/>
          <w:szCs w:val="12"/>
        </w:rPr>
        <w:t xml:space="preserve"> </w:t>
      </w: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1DD69743" w14:textId="77777777" w:rsidR="002D7E48" w:rsidRPr="00D33AB9" w:rsidRDefault="002D7E48" w:rsidP="002D7E48">
      <w:pPr>
        <w:pStyle w:val="Heading4"/>
      </w:pPr>
      <w:r w:rsidRPr="00D33AB9">
        <w:t xml:space="preserve">Violating </w:t>
      </w:r>
      <w:proofErr w:type="spellStart"/>
      <w:r>
        <w:t>i</w:t>
      </w:r>
      <w:proofErr w:type="spellEnd"/>
      <w:r>
        <w:t>-Law is a form of promise breaking that is non universalizable since it leads to an inconceivable world where everyone lies and there is no conception of truth.</w:t>
      </w:r>
    </w:p>
    <w:p w14:paraId="4C75943F" w14:textId="77777777" w:rsidR="002D7E48" w:rsidRPr="00872631" w:rsidRDefault="002D7E48" w:rsidP="002D7E48">
      <w:pPr>
        <w:pStyle w:val="Heading4"/>
        <w:rPr>
          <w:rFonts w:cs="Calibri"/>
        </w:rPr>
      </w:pPr>
      <w:r>
        <w:rPr>
          <w:rFonts w:cs="Calibri"/>
        </w:rPr>
        <w:t xml:space="preserve">4] </w:t>
      </w:r>
      <w:r w:rsidRPr="00872631">
        <w:rPr>
          <w:rFonts w:cs="Calibri"/>
        </w:rPr>
        <w:t xml:space="preserve">Privatization of space relies on </w:t>
      </w:r>
      <w:r>
        <w:rPr>
          <w:rFonts w:cs="Calibri"/>
        </w:rPr>
        <w:t>taxation – that affirms</w:t>
      </w:r>
    </w:p>
    <w:p w14:paraId="55C5037C" w14:textId="77777777" w:rsidR="002D7E48" w:rsidRPr="00872631" w:rsidRDefault="002D7E48" w:rsidP="002D7E48">
      <w:r w:rsidRPr="009646D3">
        <w:rPr>
          <w:rStyle w:val="Style13ptBold"/>
        </w:rPr>
        <w:t xml:space="preserve">Shammas and </w:t>
      </w:r>
      <w:proofErr w:type="spellStart"/>
      <w:r w:rsidRPr="009646D3">
        <w:rPr>
          <w:rStyle w:val="Style13ptBold"/>
        </w:rPr>
        <w:t>Holen</w:t>
      </w:r>
      <w:proofErr w:type="spellEnd"/>
      <w:r w:rsidRPr="009646D3">
        <w:rPr>
          <w:rStyle w:val="Style13ptBold"/>
        </w:rPr>
        <w:t xml:space="preserve"> 19</w:t>
      </w:r>
      <w:r w:rsidRPr="00872631">
        <w:t xml:space="preserve"> [(Victor L. Oslo Metropolitan University, Tomas B. Independent scholar) “One giant leap for </w:t>
      </w:r>
      <w:proofErr w:type="spellStart"/>
      <w:r w:rsidRPr="00872631">
        <w:t>capitalistkind</w:t>
      </w:r>
      <w:proofErr w:type="spellEnd"/>
      <w:r w:rsidRPr="00872631">
        <w:t>: private enterprise in outer space,” Palgrave Communications, 1-29-19, https://www.nature.com/articles/s41599-019-0218-9] TDI</w:t>
      </w:r>
    </w:p>
    <w:p w14:paraId="02239AA5" w14:textId="77777777" w:rsidR="002D7E48" w:rsidRPr="00066A83" w:rsidRDefault="002D7E48" w:rsidP="002D7E48">
      <w:pPr>
        <w:rPr>
          <w:sz w:val="12"/>
        </w:rPr>
      </w:pPr>
      <w:r w:rsidRPr="00872631">
        <w:rPr>
          <w:rStyle w:val="StyleUnderline"/>
        </w:rPr>
        <w:t xml:space="preserve">But the entrepreneurial </w:t>
      </w:r>
      <w:r w:rsidRPr="006F4985">
        <w:rPr>
          <w:rStyle w:val="StyleUnderline"/>
          <w:highlight w:val="green"/>
        </w:rPr>
        <w:t>libertarianism</w:t>
      </w:r>
      <w:r w:rsidRPr="00872631">
        <w:rPr>
          <w:rStyle w:val="StyleUnderline"/>
        </w:rPr>
        <w:t xml:space="preserve"> of </w:t>
      </w:r>
      <w:proofErr w:type="spellStart"/>
      <w:r w:rsidRPr="00872631">
        <w:rPr>
          <w:rStyle w:val="StyleUnderline"/>
        </w:rPr>
        <w:t>capitalistkind</w:t>
      </w:r>
      <w:proofErr w:type="spellEnd"/>
      <w:r w:rsidRPr="00872631">
        <w:rPr>
          <w:rStyle w:val="StyleUnderline"/>
        </w:rPr>
        <w:t xml:space="preserve"> </w:t>
      </w:r>
      <w:r w:rsidRPr="006F4985">
        <w:rPr>
          <w:rStyle w:val="StyleUnderline"/>
          <w:highlight w:val="green"/>
        </w:rPr>
        <w:t>is undermined by the</w:t>
      </w:r>
      <w:r w:rsidRPr="00872631">
        <w:rPr>
          <w:rStyle w:val="StyleUnderline"/>
        </w:rPr>
        <w:t xml:space="preserve"> reliance of the entire </w:t>
      </w:r>
      <w:proofErr w:type="spellStart"/>
      <w:r w:rsidRPr="006F4985">
        <w:rPr>
          <w:rStyle w:val="StyleUnderline"/>
          <w:highlight w:val="green"/>
        </w:rPr>
        <w:t>NewSpace</w:t>
      </w:r>
      <w:proofErr w:type="spellEnd"/>
      <w:r w:rsidRPr="006F4985">
        <w:rPr>
          <w:rStyle w:val="StyleUnderline"/>
          <w:highlight w:val="green"/>
        </w:rPr>
        <w:t xml:space="preserve"> complex</w:t>
      </w:r>
      <w:r w:rsidRPr="00872631">
        <w:rPr>
          <w:rStyle w:val="StyleUnderline"/>
        </w:rPr>
        <w:t xml:space="preserve"> on extensive support from the state, ‘a public-private financing model underpinning long-shot start-ups' that in the case of Musk’s three main companies (SpaceX, SolarCity Corp., and Tesla) has been underpinned by $4.9 billion dollars in government subsidies</w:t>
      </w:r>
      <w:r w:rsidRPr="00066A83">
        <w:rPr>
          <w:sz w:val="12"/>
        </w:rPr>
        <w:t xml:space="preserve"> (Hirsch, 2015). In the nascent field of space tourism, Cohen (2017) argues that </w:t>
      </w:r>
      <w:r w:rsidRPr="00872631">
        <w:rPr>
          <w:rStyle w:val="StyleUnderline"/>
        </w:rPr>
        <w:t xml:space="preserve">what began as an almost entirely private venture quickly ground to a halt in the face of insurmountable technical and financial obstacles, only solved by </w:t>
      </w:r>
      <w:r w:rsidRPr="006F4985">
        <w:rPr>
          <w:rStyle w:val="StyleUnderline"/>
          <w:highlight w:val="green"/>
        </w:rPr>
        <w:t>piggybacking on large state-run projects</w:t>
      </w:r>
      <w:r w:rsidRPr="00066A83">
        <w:rPr>
          <w:sz w:val="12"/>
        </w:rPr>
        <w:t xml:space="preserve">, such as selling trips to the International Space Station, against the objections of NASA scientists. </w:t>
      </w:r>
      <w:r w:rsidRPr="00872631">
        <w:rPr>
          <w:rStyle w:val="StyleUnderline"/>
        </w:rPr>
        <w:t xml:space="preserve">The business model of </w:t>
      </w:r>
      <w:proofErr w:type="spellStart"/>
      <w:r w:rsidRPr="006F4985">
        <w:rPr>
          <w:rStyle w:val="StyleUnderline"/>
          <w:highlight w:val="green"/>
        </w:rPr>
        <w:t>NewSpace</w:t>
      </w:r>
      <w:proofErr w:type="spellEnd"/>
      <w:r w:rsidRPr="006F4985">
        <w:rPr>
          <w:rStyle w:val="StyleUnderline"/>
          <w:highlight w:val="green"/>
        </w:rPr>
        <w:t xml:space="preserve"> depends on the taxpayer’s dollar</w:t>
      </w:r>
      <w:r w:rsidRPr="00872631">
        <w:rPr>
          <w:rStyle w:val="StyleUnderline"/>
        </w:rPr>
        <w:t xml:space="preserve"> while making pretensions to individual self-reliance.</w:t>
      </w:r>
      <w:r w:rsidRPr="00066A83">
        <w:rPr>
          <w:sz w:val="12"/>
        </w:rPr>
        <w:t xml:space="preserve"> </w:t>
      </w:r>
      <w:proofErr w:type="gramStart"/>
      <w:r w:rsidRPr="00066A83">
        <w:rPr>
          <w:sz w:val="12"/>
        </w:rPr>
        <w:t>The vast majority of</w:t>
      </w:r>
      <w:proofErr w:type="gramEnd"/>
      <w:r w:rsidRPr="00066A83">
        <w:rPr>
          <w:sz w:val="12"/>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2AF06351" w14:textId="77777777" w:rsidR="002D7E48" w:rsidRPr="00C5360D" w:rsidRDefault="002D7E48" w:rsidP="002D7E48">
      <w:pPr>
        <w:rPr>
          <w:rStyle w:val="StyleUnderline"/>
          <w:sz w:val="12"/>
        </w:rPr>
      </w:pPr>
      <w:r w:rsidRPr="00872631">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066A83">
        <w:rPr>
          <w:sz w:val="12"/>
        </w:rPr>
        <w:t xml:space="preserve"> (Wacquant, 2012). As Lazzarato writes, ‘To be able to be “laissez-faire”, it is necessary to intervene a great deal' (2017, p. 7). </w:t>
      </w:r>
      <w:r w:rsidRPr="00872631">
        <w:rPr>
          <w:rStyle w:val="StyleUnderline"/>
        </w:rPr>
        <w:t xml:space="preserve">Space libertarianism is libertarian in name only: </w:t>
      </w:r>
      <w:r w:rsidRPr="006E14C5">
        <w:rPr>
          <w:rStyle w:val="StyleUnderline"/>
          <w:highlight w:val="green"/>
        </w:rPr>
        <w:t>behind</w:t>
      </w:r>
      <w:r w:rsidRPr="00872631">
        <w:rPr>
          <w:rStyle w:val="StyleUnderline"/>
        </w:rPr>
        <w:t xml:space="preserve"> every </w:t>
      </w:r>
      <w:proofErr w:type="spellStart"/>
      <w:r w:rsidRPr="006E14C5">
        <w:rPr>
          <w:rStyle w:val="StyleUnderline"/>
          <w:highlight w:val="green"/>
        </w:rPr>
        <w:t>NewSpace</w:t>
      </w:r>
      <w:proofErr w:type="spellEnd"/>
      <w:r w:rsidRPr="00872631">
        <w:rPr>
          <w:rStyle w:val="StyleUnderline"/>
        </w:rPr>
        <w:t xml:space="preserve"> venture </w:t>
      </w:r>
      <w:r w:rsidRPr="006E14C5">
        <w:rPr>
          <w:rStyle w:val="StyleUnderline"/>
          <w:highlight w:val="green"/>
        </w:rPr>
        <w:t>looms</w:t>
      </w:r>
      <w:r w:rsidRPr="00872631">
        <w:rPr>
          <w:rStyle w:val="StyleUnderline"/>
        </w:rPr>
        <w:t xml:space="preserve"> a thick web of </w:t>
      </w:r>
      <w:r w:rsidRPr="006E14C5">
        <w:rPr>
          <w:rStyle w:val="StyleUnderline"/>
          <w:highlight w:val="green"/>
        </w:rPr>
        <w:t>government spending</w:t>
      </w:r>
      <w:r w:rsidRPr="00872631">
        <w:rPr>
          <w:rStyle w:val="StyleUnderline"/>
        </w:rPr>
        <w:t xml:space="preserve"> programs, </w:t>
      </w:r>
      <w:r w:rsidRPr="006E14C5">
        <w:rPr>
          <w:rStyle w:val="StyleUnderline"/>
          <w:highlight w:val="green"/>
        </w:rPr>
        <w:t>regulatory agencies, public infrastructure, and universities</w:t>
      </w:r>
      <w:r w:rsidRPr="00872631">
        <w:rPr>
          <w:rStyle w:val="StyleUnderline"/>
        </w:rPr>
        <w:t xml:space="preserve"> bolstered by </w:t>
      </w:r>
      <w:r w:rsidRPr="006E14C5">
        <w:rPr>
          <w:rStyle w:val="StyleUnderline"/>
          <w:highlight w:val="green"/>
        </w:rPr>
        <w:t>research grants</w:t>
      </w:r>
      <w:r w:rsidRPr="00872631">
        <w:rPr>
          <w:rStyle w:val="StyleUnderline"/>
        </w:rPr>
        <w:t xml:space="preserve"> from the state.</w:t>
      </w:r>
      <w:r w:rsidRPr="00066A83">
        <w:rPr>
          <w:sz w:val="12"/>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31ED6D2" w14:textId="77777777" w:rsidR="002D7E48" w:rsidRDefault="002D7E48" w:rsidP="002D7E48">
      <w:pPr>
        <w:pStyle w:val="Heading3"/>
      </w:pPr>
      <w:r>
        <w:lastRenderedPageBreak/>
        <w:t xml:space="preserve">1AC – </w:t>
      </w:r>
      <w:r w:rsidRPr="00F56E04">
        <w:t>U/V</w:t>
      </w:r>
    </w:p>
    <w:p w14:paraId="18FEDF2D" w14:textId="77777777" w:rsidR="00371FED" w:rsidRDefault="00371FED" w:rsidP="00371FED">
      <w:pPr>
        <w:pStyle w:val="Heading4"/>
      </w:pPr>
      <w:r>
        <w:t xml:space="preserve">Privatization of space will increase space debris collisions. </w:t>
      </w:r>
    </w:p>
    <w:p w14:paraId="04C47CC5" w14:textId="77777777" w:rsidR="00371FED" w:rsidRPr="008C0EA3" w:rsidRDefault="00371FED" w:rsidP="00371FED">
      <w:pPr>
        <w:rPr>
          <w:sz w:val="18"/>
          <w:szCs w:val="18"/>
        </w:rPr>
      </w:pPr>
      <w:proofErr w:type="spellStart"/>
      <w:r w:rsidRPr="008C0EA3">
        <w:rPr>
          <w:b/>
          <w:bCs/>
          <w:sz w:val="26"/>
          <w:szCs w:val="26"/>
        </w:rPr>
        <w:t>Muelhaupt</w:t>
      </w:r>
      <w:proofErr w:type="spellEnd"/>
      <w:r w:rsidRPr="008C0EA3">
        <w:rPr>
          <w:b/>
          <w:bCs/>
          <w:sz w:val="26"/>
          <w:szCs w:val="26"/>
        </w:rPr>
        <w:t xml:space="preserve"> 19</w:t>
      </w:r>
      <w:r w:rsidRPr="008C0EA3">
        <w:t xml:space="preserve"> </w:t>
      </w:r>
      <w:r w:rsidRPr="008C0EA3">
        <w:rPr>
          <w:sz w:val="18"/>
          <w:szCs w:val="18"/>
        </w:rPr>
        <w:t xml:space="preserve">[Theodore J. </w:t>
      </w:r>
      <w:proofErr w:type="spellStart"/>
      <w:r w:rsidRPr="008C0EA3">
        <w:rPr>
          <w:sz w:val="18"/>
          <w:szCs w:val="18"/>
        </w:rPr>
        <w:t>Muelhaupt</w:t>
      </w:r>
      <w:proofErr w:type="spellEnd"/>
      <w:r w:rsidRPr="008C0EA3">
        <w:rPr>
          <w:sz w:val="18"/>
          <w:szCs w:val="18"/>
        </w:rPr>
        <w:t xml:space="preserve">, June 2019, "Space traffic management in the new space era", </w:t>
      </w:r>
      <w:hyperlink r:id="rId8" w:tooltip="Go to Journal of Space Safety Engineering on ScienceDirect" w:history="1">
        <w:r w:rsidRPr="008C0EA3">
          <w:rPr>
            <w:rStyle w:val="Hyperlink"/>
            <w:sz w:val="18"/>
            <w:szCs w:val="18"/>
          </w:rPr>
          <w:t>Journal of Space Safety Engineering</w:t>
        </w:r>
      </w:hyperlink>
      <w:r w:rsidRPr="008C0EA3">
        <w:rPr>
          <w:sz w:val="18"/>
          <w:szCs w:val="18"/>
        </w:rPr>
        <w:t>, https://www.sciencedirect.com/science/article/pii/S246889671930045X?via%3Dihub, date accessed 1-23-2022] //Lex AT</w:t>
      </w:r>
    </w:p>
    <w:p w14:paraId="00F3469F" w14:textId="77777777" w:rsidR="00371FED" w:rsidRDefault="00371FED" w:rsidP="00371FED">
      <w:pPr>
        <w:rPr>
          <w:rStyle w:val="StyleUnderline"/>
        </w:rPr>
      </w:pPr>
      <w:r w:rsidRPr="00D45594">
        <w:rPr>
          <w:rStyle w:val="StyleUnderline"/>
          <w:highlight w:val="green"/>
        </w:rPr>
        <w:t>The last decade has seen rapid growth</w:t>
      </w:r>
      <w:r w:rsidRPr="00E33DEC">
        <w:rPr>
          <w:rStyle w:val="StyleUnderline"/>
        </w:rPr>
        <w:t xml:space="preserve"> and change </w:t>
      </w:r>
      <w:r w:rsidRPr="00D45594">
        <w:rPr>
          <w:rStyle w:val="StyleUnderline"/>
          <w:highlight w:val="green"/>
        </w:rPr>
        <w:t>in</w:t>
      </w:r>
      <w:r w:rsidRPr="00E33DEC">
        <w:rPr>
          <w:rStyle w:val="StyleUnderline"/>
        </w:rPr>
        <w:t xml:space="preserve"> the </w:t>
      </w:r>
      <w:r w:rsidRPr="00D45594">
        <w:rPr>
          <w:rStyle w:val="StyleUnderline"/>
          <w:highlight w:val="green"/>
        </w:rPr>
        <w:t>space</w:t>
      </w:r>
      <w:r w:rsidRPr="00E33DEC">
        <w:rPr>
          <w:rStyle w:val="StyleUnderline"/>
        </w:rPr>
        <w:t xml:space="preserve"> industry, and an explosion of commercial and </w:t>
      </w:r>
      <w:r w:rsidRPr="00D45594">
        <w:rPr>
          <w:rStyle w:val="StyleUnderline"/>
          <w:highlight w:val="green"/>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D45594">
        <w:rPr>
          <w:rStyle w:val="StyleUnderline"/>
          <w:highlight w:val="green"/>
        </w:rPr>
        <w:t>This</w:t>
      </w:r>
      <w:r w:rsidRPr="00E33DEC">
        <w:rPr>
          <w:rStyle w:val="StyleUnderline"/>
        </w:rPr>
        <w:t xml:space="preserve"> new </w:t>
      </w:r>
      <w:r w:rsidRPr="00D45594">
        <w:rPr>
          <w:rStyle w:val="StyleUnderline"/>
          <w:highlight w:val="green"/>
        </w:rPr>
        <w:t>activity could profoundly worsen</w:t>
      </w:r>
      <w:r w:rsidRPr="00E33DEC">
        <w:rPr>
          <w:rStyle w:val="StyleUnderline"/>
        </w:rPr>
        <w:t xml:space="preserve"> the </w:t>
      </w:r>
      <w:r w:rsidRPr="00D45594">
        <w:rPr>
          <w:rStyle w:val="StyleUnderline"/>
          <w:highlight w:val="green"/>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w:t>
      </w:r>
      <w:proofErr w:type="gramStart"/>
      <w:r w:rsidRPr="002203F7">
        <w:rPr>
          <w:sz w:val="8"/>
        </w:rPr>
        <w:t>past experience</w:t>
      </w:r>
      <w:proofErr w:type="gramEnd"/>
      <w:r w:rsidRPr="002203F7">
        <w:rPr>
          <w:sz w:val="8"/>
        </w:rPr>
        <w:t xml:space="preserv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D45594">
        <w:rPr>
          <w:rStyle w:val="StyleUnderline"/>
          <w:highlight w:val="green"/>
        </w:rPr>
        <w:t>companies</w:t>
      </w:r>
      <w:r w:rsidRPr="00E33DEC">
        <w:rPr>
          <w:rStyle w:val="StyleUnderline"/>
        </w:rPr>
        <w:t xml:space="preserve">, when taken together, have </w:t>
      </w:r>
      <w:r w:rsidRPr="00D45594">
        <w:rPr>
          <w:rStyle w:val="StyleUnderline"/>
          <w:highlight w:val="green"/>
        </w:rPr>
        <w:t>propose</w:t>
      </w:r>
      <w:r w:rsidRPr="00E33DEC">
        <w:rPr>
          <w:rStyle w:val="StyleUnderline"/>
        </w:rPr>
        <w:t xml:space="preserve">d placing well </w:t>
      </w:r>
      <w:r w:rsidRPr="00D45594">
        <w:rPr>
          <w:rStyle w:val="StyleUnderline"/>
          <w:highlight w:val="green"/>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w:t>
      </w:r>
      <w:r w:rsidRPr="00C013DB">
        <w:rPr>
          <w:rStyle w:val="StyleUnderline"/>
        </w:rPr>
        <w:t>orbit in the entire history of the space age, only 4800 [1] remain in orbit and approximately 1950</w:t>
      </w:r>
      <w:r w:rsidRPr="00C013DB">
        <w:rPr>
          <w:sz w:val="8"/>
        </w:rPr>
        <w:t xml:space="preserve"> [2] </w:t>
      </w:r>
      <w:r w:rsidRPr="00C013DB">
        <w:rPr>
          <w:rStyle w:val="StyleUnderline"/>
        </w:rPr>
        <w:t>of those are still active</w:t>
      </w:r>
      <w:r w:rsidRPr="00C013DB">
        <w:rPr>
          <w:sz w:val="8"/>
        </w:rPr>
        <w:t>.</w:t>
      </w:r>
      <w:r w:rsidRPr="002203F7">
        <w:rPr>
          <w:sz w:val="8"/>
        </w:rPr>
        <w:t xml:space="preserve"> </w:t>
      </w:r>
      <w:r w:rsidRPr="00E33DEC">
        <w:rPr>
          <w:rStyle w:val="StyleUnderline"/>
        </w:rPr>
        <w:t xml:space="preserve">And it isn't simply numbers – the </w:t>
      </w:r>
      <w:r w:rsidRPr="00D45594">
        <w:rPr>
          <w:rStyle w:val="StyleUnderline"/>
          <w:highlight w:val="green"/>
        </w:rPr>
        <w:t>mass</w:t>
      </w:r>
      <w:r w:rsidRPr="00E33DEC">
        <w:rPr>
          <w:rStyle w:val="StyleUnderline"/>
        </w:rPr>
        <w:t xml:space="preserve"> in orbit </w:t>
      </w:r>
      <w:r w:rsidRPr="00D45594">
        <w:rPr>
          <w:rStyle w:val="StyleUnderline"/>
          <w:highlight w:val="green"/>
        </w:rPr>
        <w:t>will</w:t>
      </w:r>
      <w:r w:rsidRPr="00E33DEC">
        <w:rPr>
          <w:rStyle w:val="StyleUnderline"/>
        </w:rPr>
        <w:t xml:space="preserve"> </w:t>
      </w:r>
      <w:r w:rsidRPr="00D45594">
        <w:rPr>
          <w:rStyle w:val="StyleUnderline"/>
          <w:highlight w:val="green"/>
        </w:rPr>
        <w:t>increase substantially</w:t>
      </w:r>
      <w:r w:rsidRPr="00E33DEC">
        <w:rPr>
          <w:rStyle w:val="StyleUnderline"/>
        </w:rPr>
        <w:t xml:space="preserve">, and long-term </w:t>
      </w:r>
      <w:r w:rsidRPr="00D45594">
        <w:rPr>
          <w:rStyle w:val="StyleUnderline"/>
          <w:highlight w:val="green"/>
        </w:rPr>
        <w:t>debris</w:t>
      </w:r>
      <w:r w:rsidRPr="00E33DEC">
        <w:rPr>
          <w:rStyle w:val="StyleUnderline"/>
        </w:rPr>
        <w:t xml:space="preserve"> generation </w:t>
      </w:r>
      <w:r w:rsidRPr="00D45594">
        <w:rPr>
          <w:rStyle w:val="StyleUnderline"/>
          <w:highlight w:val="green"/>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D45594">
        <w:rPr>
          <w:rStyle w:val="StyleUnderline"/>
          <w:highlight w:val="green"/>
        </w:rPr>
        <w:t>if</w:t>
      </w:r>
      <w:r w:rsidRPr="00E33DEC">
        <w:rPr>
          <w:rStyle w:val="StyleUnderline"/>
        </w:rPr>
        <w:t xml:space="preserve"> just </w:t>
      </w:r>
      <w:r w:rsidRPr="00D45594">
        <w:rPr>
          <w:rStyle w:val="StyleUnderline"/>
          <w:highlight w:val="green"/>
        </w:rPr>
        <w:t>half are successful</w:t>
      </w:r>
      <w:r w:rsidRPr="00E33DEC">
        <w:rPr>
          <w:rStyle w:val="StyleUnderline"/>
        </w:rPr>
        <w:t xml:space="preserve"> would be </w:t>
      </w:r>
      <w:r w:rsidRPr="00D45594">
        <w:rPr>
          <w:rStyle w:val="StyleUnderline"/>
          <w:highlight w:val="green"/>
        </w:rPr>
        <w:t>more than double</w:t>
      </w:r>
      <w:r w:rsidRPr="00E33DEC">
        <w:rPr>
          <w:rStyle w:val="StyleUnderline"/>
        </w:rPr>
        <w:t xml:space="preserve"> the number of </w:t>
      </w:r>
      <w:r w:rsidRPr="00D45594">
        <w:rPr>
          <w:rStyle w:val="StyleUnderline"/>
          <w:highlight w:val="green"/>
        </w:rPr>
        <w:t>payloads launch</w:t>
      </w:r>
      <w:r w:rsidRPr="00E33DEC">
        <w:rPr>
          <w:rStyle w:val="StyleUnderline"/>
        </w:rPr>
        <w:t xml:space="preserve">ed in the last 60 years </w:t>
      </w:r>
      <w:r w:rsidRPr="00D45594">
        <w:rPr>
          <w:rStyle w:val="StyleUnderline"/>
          <w:highlight w:val="green"/>
        </w:rPr>
        <w:t>and</w:t>
      </w:r>
      <w:r w:rsidRPr="00E33DEC">
        <w:rPr>
          <w:rStyle w:val="StyleUnderline"/>
        </w:rPr>
        <w:t xml:space="preserve"> more than </w:t>
      </w:r>
      <w:r w:rsidRPr="00D45594">
        <w:rPr>
          <w:rStyle w:val="StyleUnderline"/>
          <w:highlight w:val="green"/>
        </w:rPr>
        <w:t>6 times the number of current</w:t>
      </w:r>
      <w:r w:rsidRPr="002203F7">
        <w:rPr>
          <w:rStyle w:val="StyleUnderline"/>
        </w:rPr>
        <w:t>ly</w:t>
      </w:r>
      <w:r w:rsidRPr="00E33DEC">
        <w:rPr>
          <w:rStyle w:val="StyleUnderline"/>
        </w:rPr>
        <w:t xml:space="preserve"> active </w:t>
      </w:r>
      <w:r w:rsidRPr="00D45594">
        <w:rPr>
          <w:rStyle w:val="StyleUnderline"/>
          <w:highlight w:val="green"/>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D45594">
        <w:rPr>
          <w:rStyle w:val="StyleUnderline"/>
          <w:highlight w:val="green"/>
        </w:rPr>
        <w:t>in LEO</w:t>
      </w:r>
      <w:r w:rsidRPr="00E33DEC">
        <w:rPr>
          <w:rStyle w:val="StyleUnderline"/>
        </w:rPr>
        <w:t xml:space="preserve"> with an </w:t>
      </w:r>
      <w:r w:rsidRPr="00D45594">
        <w:rPr>
          <w:rStyle w:val="StyleUnderline"/>
          <w:highlight w:val="green"/>
        </w:rPr>
        <w:t>object 1 cm</w:t>
      </w:r>
      <w:r w:rsidRPr="00E33DEC">
        <w:rPr>
          <w:rStyle w:val="StyleUnderline"/>
        </w:rPr>
        <w:t xml:space="preserve"> or larger </w:t>
      </w:r>
      <w:r w:rsidRPr="00D45594">
        <w:rPr>
          <w:rStyle w:val="StyleUnderline"/>
          <w:highlight w:val="green"/>
        </w:rPr>
        <w:t>will cause damage</w:t>
      </w:r>
      <w:r w:rsidRPr="00E33DEC">
        <w:rPr>
          <w:rStyle w:val="StyleUnderline"/>
        </w:rPr>
        <w:t xml:space="preserve"> likely to be </w:t>
      </w:r>
      <w:r w:rsidRPr="00D45594">
        <w:rPr>
          <w:rStyle w:val="StyleUnderline"/>
          <w:highlight w:val="green"/>
        </w:rPr>
        <w:t>fatal</w:t>
      </w:r>
      <w:r w:rsidRPr="00E33DEC">
        <w:rPr>
          <w:rStyle w:val="StyleUnderline"/>
        </w:rPr>
        <w:t xml:space="preserve"> to a satellite's mission</w:t>
      </w:r>
      <w:r w:rsidRPr="002203F7">
        <w:rPr>
          <w:sz w:val="8"/>
        </w:rPr>
        <w:t xml:space="preserve">. Therefore, there is a large latent risk from unobserved debris. While </w:t>
      </w:r>
      <w:r w:rsidRPr="00D45594">
        <w:rPr>
          <w:rStyle w:val="StyleUnderline"/>
          <w:highlight w:val="green"/>
        </w:rPr>
        <w:t>we cannot</w:t>
      </w:r>
      <w:r w:rsidRPr="00E33DEC">
        <w:rPr>
          <w:rStyle w:val="StyleUnderline"/>
        </w:rPr>
        <w:t xml:space="preserve"> currently </w:t>
      </w:r>
      <w:r w:rsidRPr="00D45594">
        <w:rPr>
          <w:rStyle w:val="StyleUnderline"/>
          <w:highlight w:val="green"/>
        </w:rPr>
        <w:t>track</w:t>
      </w:r>
      <w:r w:rsidRPr="00E33DEC">
        <w:rPr>
          <w:rStyle w:val="StyleUnderline"/>
        </w:rPr>
        <w:t xml:space="preserve"> and catalog much </w:t>
      </w:r>
      <w:r w:rsidRPr="00D45594">
        <w:rPr>
          <w:rStyle w:val="StyleUnderline"/>
          <w:highlight w:val="green"/>
        </w:rPr>
        <w:t>smaller than 10 cm</w:t>
      </w:r>
      <w:r w:rsidRPr="002203F7">
        <w:rPr>
          <w:sz w:val="8"/>
        </w:rPr>
        <w:t xml:space="preserve">, experiments have been performed to detect and sample much smaller </w:t>
      </w:r>
      <w:r w:rsidRPr="00D45594">
        <w:rPr>
          <w:highlight w:val="green"/>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w:t>
      </w:r>
      <w:proofErr w:type="gramStart"/>
      <w:r w:rsidRPr="002203F7">
        <w:rPr>
          <w:sz w:val="8"/>
        </w:rPr>
        <w:t>on line</w:t>
      </w:r>
      <w:proofErr w:type="gramEnd"/>
      <w:r w:rsidRPr="002203F7">
        <w:rPr>
          <w:sz w:val="8"/>
        </w:rPr>
        <w:t xml:space="preserv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D45594">
        <w:rPr>
          <w:rStyle w:val="StyleUnderline"/>
          <w:highlight w:val="green"/>
        </w:rPr>
        <w:t>The</w:t>
      </w:r>
      <w:proofErr w:type="gramEnd"/>
      <w:r w:rsidRPr="00D45594">
        <w:rPr>
          <w:rStyle w:val="StyleUnderline"/>
          <w:highlight w:val="green"/>
        </w:rPr>
        <w:t xml:space="preserve"> highest risk to</w:t>
      </w:r>
      <w:r w:rsidRPr="00E33DEC">
        <w:rPr>
          <w:rStyle w:val="StyleUnderline"/>
        </w:rPr>
        <w:t xml:space="preserve"> operational </w:t>
      </w:r>
      <w:r w:rsidRPr="00D45594">
        <w:rPr>
          <w:rStyle w:val="StyleUnderline"/>
          <w:highlight w:val="green"/>
        </w:rPr>
        <w:t>satellites comes from</w:t>
      </w:r>
      <w:r w:rsidRPr="00E33DEC">
        <w:rPr>
          <w:rStyle w:val="StyleUnderline"/>
        </w:rPr>
        <w:t xml:space="preserve"> the lethal but </w:t>
      </w:r>
      <w:r w:rsidRPr="00D45594">
        <w:rPr>
          <w:rStyle w:val="StyleUnderline"/>
          <w:highlight w:val="green"/>
        </w:rPr>
        <w:t>non-trackable debris</w:t>
      </w:r>
      <w:r w:rsidRPr="00E33DEC">
        <w:rPr>
          <w:rStyle w:val="StyleUnderline"/>
        </w:rPr>
        <w:t xml:space="preserve"> </w:t>
      </w:r>
      <w:r w:rsidRPr="002203F7">
        <w:rPr>
          <w:sz w:val="8"/>
        </w:rPr>
        <w:t xml:space="preserve">that is depicted in the blue line in Fig. 2. However, </w:t>
      </w:r>
      <w:r w:rsidRPr="00D45594">
        <w:rPr>
          <w:rStyle w:val="StyleUnderline"/>
          <w:highlight w:val="green"/>
        </w:rPr>
        <w:t>operators perform collision avoidance only on</w:t>
      </w:r>
      <w:r w:rsidRPr="00E33DEC">
        <w:rPr>
          <w:rStyle w:val="StyleUnderline"/>
        </w:rPr>
        <w:t xml:space="preserve"> the </w:t>
      </w:r>
      <w:r w:rsidRPr="00D45594">
        <w:rPr>
          <w:rStyle w:val="StyleUnderline"/>
          <w:highlight w:val="green"/>
        </w:rPr>
        <w:t>objects</w:t>
      </w:r>
      <w:r w:rsidRPr="00E33DEC">
        <w:rPr>
          <w:rStyle w:val="StyleUnderline"/>
        </w:rPr>
        <w:t xml:space="preserve"> that can be </w:t>
      </w:r>
      <w:r w:rsidRPr="00D45594">
        <w:rPr>
          <w:rStyle w:val="StyleUnderline"/>
          <w:highlight w:val="green"/>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2203F7">
        <w:rPr>
          <w:sz w:val="8"/>
        </w:rPr>
        <w:t>whether or not</w:t>
      </w:r>
      <w:proofErr w:type="gramEnd"/>
      <w:r w:rsidRPr="002203F7">
        <w:rPr>
          <w:sz w:val="8"/>
        </w:rPr>
        <w:t xml:space="preserve"> the maneuver is executed. If a large constellation is deployed next to an existing resident system, the existing system may experience many conjunctions and alerts due to its </w:t>
      </w:r>
      <w:proofErr w:type="gramStart"/>
      <w:r w:rsidRPr="002203F7">
        <w:rPr>
          <w:sz w:val="8"/>
        </w:rPr>
        <w:t>close proximity</w:t>
      </w:r>
      <w:proofErr w:type="gramEnd"/>
      <w:r w:rsidRPr="002203F7">
        <w:rPr>
          <w:sz w:val="8"/>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2203F7">
        <w:rPr>
          <w:sz w:val="8"/>
        </w:rPr>
        <w:t>Old</w:t>
      </w:r>
      <w:proofErr w:type="gramEnd"/>
      <w:r w:rsidRPr="002203F7">
        <w:rPr>
          <w:sz w:val="8"/>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w:t>
      </w:r>
      <w:proofErr w:type="gramStart"/>
      <w:r w:rsidRPr="002203F7">
        <w:rPr>
          <w:sz w:val="8"/>
        </w:rPr>
        <w:t>Old</w:t>
      </w:r>
      <w:proofErr w:type="gramEnd"/>
      <w:r w:rsidRPr="002203F7">
        <w:rPr>
          <w:sz w:val="8"/>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2203F7">
        <w:rPr>
          <w:sz w:val="8"/>
        </w:rPr>
        <w:t>fully-informed</w:t>
      </w:r>
      <w:proofErr w:type="gramEnd"/>
      <w:r w:rsidRPr="002203F7">
        <w:rPr>
          <w:sz w:val="8"/>
        </w:rPr>
        <w:t xml:space="preserve">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2203F7">
        <w:rPr>
          <w:sz w:val="8"/>
        </w:rPr>
        <w:t>Old</w:t>
      </w:r>
      <w:proofErr w:type="gramEnd"/>
      <w:r w:rsidRPr="002203F7">
        <w:rPr>
          <w:sz w:val="8"/>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2203F7">
        <w:rPr>
          <w:sz w:val="8"/>
        </w:rPr>
        <w:t>makes</w:t>
      </w:r>
      <w:proofErr w:type="gramEnd"/>
      <w:r w:rsidRPr="002203F7">
        <w:rPr>
          <w:sz w:val="8"/>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2203F7">
        <w:rPr>
          <w:sz w:val="8"/>
        </w:rPr>
        <w:t>new large</w:t>
      </w:r>
      <w:proofErr w:type="gramEnd"/>
      <w:r w:rsidRPr="002203F7">
        <w:rPr>
          <w:sz w:val="8"/>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D45594">
        <w:rPr>
          <w:rStyle w:val="StyleUnderline"/>
          <w:highlight w:val="green"/>
        </w:rPr>
        <w:t>due to</w:t>
      </w:r>
      <w:r w:rsidRPr="00E33DEC">
        <w:rPr>
          <w:rStyle w:val="StyleUnderline"/>
        </w:rPr>
        <w:t xml:space="preserve"> the </w:t>
      </w:r>
      <w:r w:rsidRPr="00D45594">
        <w:rPr>
          <w:rStyle w:val="StyleUnderline"/>
          <w:highlight w:val="green"/>
        </w:rPr>
        <w:t>vast increase in</w:t>
      </w:r>
      <w:r w:rsidRPr="00E33DEC">
        <w:rPr>
          <w:rStyle w:val="StyleUnderline"/>
        </w:rPr>
        <w:t xml:space="preserve"> numbers of </w:t>
      </w:r>
      <w:r w:rsidRPr="00D45594">
        <w:rPr>
          <w:rStyle w:val="StyleUnderline"/>
          <w:highlight w:val="green"/>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D45594">
        <w:rPr>
          <w:rStyle w:val="StyleUnderline"/>
          <w:highlight w:val="green"/>
        </w:rPr>
        <w:t>operator</w:t>
      </w:r>
      <w:r w:rsidRPr="00E33DEC">
        <w:rPr>
          <w:rStyle w:val="StyleUnderline"/>
        </w:rPr>
        <w:t xml:space="preserve"> </w:t>
      </w:r>
      <w:r w:rsidRPr="00D45594">
        <w:rPr>
          <w:rStyle w:val="StyleUnderline"/>
          <w:highlight w:val="green"/>
        </w:rPr>
        <w:t>could see hundreds to thousands of</w:t>
      </w:r>
      <w:r w:rsidRPr="00E33DEC">
        <w:rPr>
          <w:rStyle w:val="StyleUnderline"/>
        </w:rPr>
        <w:t xml:space="preserve"> self-conjunctions that cross typical </w:t>
      </w:r>
      <w:r w:rsidRPr="00D45594">
        <w:rPr>
          <w:rStyle w:val="StyleUnderline"/>
          <w:highlight w:val="green"/>
        </w:rPr>
        <w:t>warning</w:t>
      </w:r>
      <w:r w:rsidRPr="00E33DEC">
        <w:rPr>
          <w:rStyle w:val="StyleUnderline"/>
        </w:rPr>
        <w:t xml:space="preserve"> thresholds </w:t>
      </w:r>
      <w:r w:rsidRPr="00D45594">
        <w:rPr>
          <w:rStyle w:val="StyleUnderline"/>
          <w:highlight w:val="green"/>
        </w:rPr>
        <w:t xml:space="preserve">each day using current </w:t>
      </w:r>
      <w:r w:rsidRPr="00D45594">
        <w:rPr>
          <w:rStyle w:val="StyleUnderline"/>
          <w:highlight w:val="green"/>
        </w:rPr>
        <w:lastRenderedPageBreak/>
        <w:t>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D45594">
        <w:rPr>
          <w:rStyle w:val="StyleUnderline"/>
          <w:highlight w:val="green"/>
        </w:rPr>
        <w:t>operators would need to sort through a</w:t>
      </w:r>
      <w:r w:rsidRPr="00E33DEC">
        <w:rPr>
          <w:rStyle w:val="StyleUnderline"/>
        </w:rPr>
        <w:t xml:space="preserve">n enormous </w:t>
      </w:r>
      <w:r w:rsidRPr="00D45594">
        <w:rPr>
          <w:rStyle w:val="StyleUnderline"/>
          <w:highlight w:val="green"/>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D45594">
        <w:rPr>
          <w:rStyle w:val="StyleUnderline"/>
          <w:highlight w:val="green"/>
        </w:rPr>
        <w:t>propulsion</w:t>
      </w:r>
      <w:r w:rsidRPr="00E33DEC">
        <w:rPr>
          <w:rStyle w:val="StyleUnderline"/>
        </w:rPr>
        <w:t xml:space="preserve"> </w:t>
      </w:r>
      <w:r w:rsidRPr="002203F7">
        <w:rPr>
          <w:rStyle w:val="StyleUnderline"/>
        </w:rPr>
        <w:t xml:space="preserve">via </w:t>
      </w:r>
      <w:r w:rsidRPr="00D45594">
        <w:rPr>
          <w:rStyle w:val="StyleUnderline"/>
          <w:highlight w:val="green"/>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D45594">
        <w:rPr>
          <w:rStyle w:val="StyleUnderline"/>
          <w:highlight w:val="green"/>
        </w:rPr>
        <w:t>have no effective way of dealing with frequent</w:t>
      </w:r>
      <w:r w:rsidRPr="00E33DEC">
        <w:rPr>
          <w:rStyle w:val="StyleUnderline"/>
        </w:rPr>
        <w:t xml:space="preserve"> or continuous </w:t>
      </w:r>
      <w:r w:rsidRPr="00D45594">
        <w:rPr>
          <w:rStyle w:val="StyleUnderline"/>
          <w:highlight w:val="green"/>
        </w:rPr>
        <w:t>maneuvers, since they are based on predictions generated days in advance</w:t>
      </w:r>
      <w:r w:rsidRPr="002203F7">
        <w:rPr>
          <w:sz w:val="8"/>
        </w:rPr>
        <w:t xml:space="preserve">, with no assumption of maneuvers. </w:t>
      </w:r>
      <w:r w:rsidRPr="00D45594">
        <w:rPr>
          <w:rStyle w:val="StyleUnderline"/>
          <w:highlight w:val="green"/>
        </w:rPr>
        <w:t>If a</w:t>
      </w:r>
      <w:r w:rsidRPr="00E33DEC">
        <w:rPr>
          <w:rStyle w:val="StyleUnderline"/>
        </w:rPr>
        <w:t xml:space="preserve">n existing </w:t>
      </w:r>
      <w:r w:rsidRPr="00D45594">
        <w:rPr>
          <w:rStyle w:val="StyleUnderline"/>
          <w:highlight w:val="green"/>
        </w:rPr>
        <w:t>constellation is operating in proximity</w:t>
      </w:r>
      <w:r w:rsidRPr="00E33DEC">
        <w:rPr>
          <w:rStyle w:val="StyleUnderline"/>
        </w:rPr>
        <w:t xml:space="preserve"> to one of these automated constellations, </w:t>
      </w:r>
      <w:r w:rsidRPr="00D45594">
        <w:rPr>
          <w:rStyle w:val="StyleUnderline"/>
          <w:highlight w:val="green"/>
        </w:rPr>
        <w:t>its</w:t>
      </w:r>
      <w:r w:rsidRPr="00E33DEC">
        <w:rPr>
          <w:rStyle w:val="StyleUnderline"/>
        </w:rPr>
        <w:t xml:space="preserve"> current COLA </w:t>
      </w:r>
      <w:r w:rsidRPr="00D45594">
        <w:rPr>
          <w:rStyle w:val="StyleUnderline"/>
          <w:highlight w:val="green"/>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0FE8E5F5" w14:textId="77777777" w:rsidR="00371FED" w:rsidRDefault="00371FED" w:rsidP="00371FED">
      <w:pPr>
        <w:pStyle w:val="Heading4"/>
      </w:pPr>
      <w:r>
        <w:t xml:space="preserve">Kessler Syndrome destroys all satellites and traps us on earth. </w:t>
      </w:r>
    </w:p>
    <w:p w14:paraId="74CA9136" w14:textId="77777777" w:rsidR="00371FED" w:rsidRPr="008C0EA3" w:rsidRDefault="00371FED" w:rsidP="00371FED">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1A31CC94" w14:textId="77777777" w:rsidR="00371FED" w:rsidRPr="008C0EA3" w:rsidRDefault="00371FED" w:rsidP="00371FED">
      <w:pPr>
        <w:rPr>
          <w:rStyle w:val="StyleUnderline"/>
          <w:sz w:val="14"/>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9"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D45594">
        <w:rPr>
          <w:highlight w:val="green"/>
          <w:u w:val="single"/>
        </w:rPr>
        <w:t xml:space="preserve">a chain reaction of exploding space </w:t>
      </w:r>
      <w:r w:rsidRPr="00CF30F7">
        <w:rPr>
          <w:u w:val="single"/>
        </w:rPr>
        <w:t xml:space="preserve">junk did occur, filling the orbital area with such dangerous </w:t>
      </w:r>
      <w:r w:rsidRPr="00D45594">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D45594">
        <w:rPr>
          <w:highlight w:val="green"/>
          <w:u w:val="single"/>
        </w:rPr>
        <w:t>if</w:t>
      </w:r>
      <w:r w:rsidRPr="00DE3FA6">
        <w:rPr>
          <w:u w:val="single"/>
        </w:rPr>
        <w:t xml:space="preserve"> the </w:t>
      </w:r>
      <w:r w:rsidRPr="00D45594">
        <w:rPr>
          <w:highlight w:val="green"/>
          <w:u w:val="single"/>
        </w:rPr>
        <w:t>Kessler Syndrome</w:t>
      </w:r>
      <w:r w:rsidRPr="00DE3FA6">
        <w:rPr>
          <w:u w:val="single"/>
        </w:rPr>
        <w:t xml:space="preserve">’s worst predictions came to </w:t>
      </w:r>
      <w:r w:rsidRPr="00D45594">
        <w:rPr>
          <w:highlight w:val="green"/>
          <w:u w:val="single"/>
        </w:rPr>
        <w:t>pass</w:t>
      </w:r>
      <w:r w:rsidRPr="00DE3FA6">
        <w:rPr>
          <w:u w:val="single"/>
        </w:rPr>
        <w:t xml:space="preserve">, are </w:t>
      </w:r>
      <w:r w:rsidRPr="00D45594">
        <w:rPr>
          <w:highlight w:val="green"/>
          <w:u w:val="single"/>
        </w:rPr>
        <w:t xml:space="preserve">all </w:t>
      </w:r>
      <w:r w:rsidRPr="00DE3FA6">
        <w:rPr>
          <w:u w:val="single"/>
        </w:rPr>
        <w:t xml:space="preserve">the </w:t>
      </w:r>
      <w:r w:rsidRPr="00D45594">
        <w:rPr>
          <w:highlight w:val="green"/>
          <w:u w:val="single"/>
        </w:rPr>
        <w:t>services that rely on satellites</w:t>
      </w:r>
      <w:r w:rsidRPr="00DE3FA6">
        <w:rPr>
          <w:u w:val="single"/>
        </w:rPr>
        <w:t>. Core aspects of our modern life—</w:t>
      </w:r>
      <w:r w:rsidRPr="00D45594">
        <w:rPr>
          <w:highlight w:val="green"/>
          <w:u w:val="single"/>
        </w:rPr>
        <w:t xml:space="preserve">GPS, television, </w:t>
      </w:r>
      <w:proofErr w:type="gramStart"/>
      <w:r w:rsidRPr="00D45594">
        <w:rPr>
          <w:highlight w:val="green"/>
          <w:u w:val="single"/>
        </w:rPr>
        <w:t>military</w:t>
      </w:r>
      <w:proofErr w:type="gramEnd"/>
      <w:r w:rsidRPr="00D45594">
        <w:rPr>
          <w:highlight w:val="green"/>
          <w:u w:val="single"/>
        </w:rPr>
        <w:t xml:space="preserve"> and scientific research</w:t>
      </w:r>
      <w:r w:rsidRPr="00CF30F7">
        <w:rPr>
          <w:sz w:val="14"/>
        </w:rPr>
        <w:t xml:space="preserve">—all of that </w:t>
      </w:r>
      <w:r w:rsidRPr="00D45594">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D45594">
        <w:rPr>
          <w:highlight w:val="green"/>
          <w:u w:val="single"/>
        </w:rPr>
        <w:t>when</w:t>
      </w:r>
      <w:r w:rsidRPr="00DE3FA6">
        <w:rPr>
          <w:u w:val="single"/>
        </w:rPr>
        <w:t xml:space="preserve"> the </w:t>
      </w:r>
      <w:proofErr w:type="gramStart"/>
      <w:r w:rsidRPr="00DE3FA6">
        <w:rPr>
          <w:u w:val="single"/>
        </w:rPr>
        <w:t>amount</w:t>
      </w:r>
      <w:proofErr w:type="gramEnd"/>
      <w:r w:rsidRPr="00DE3FA6">
        <w:rPr>
          <w:u w:val="single"/>
        </w:rPr>
        <w:t xml:space="preserve"> of </w:t>
      </w:r>
      <w:r w:rsidRPr="00D45594">
        <w:rPr>
          <w:highlight w:val="green"/>
          <w:u w:val="single"/>
        </w:rPr>
        <w:t>debris</w:t>
      </w:r>
      <w:r w:rsidRPr="00DE3FA6">
        <w:rPr>
          <w:u w:val="single"/>
        </w:rPr>
        <w:t xml:space="preserve"> in an orbit </w:t>
      </w:r>
      <w:r w:rsidRPr="00D45594">
        <w:rPr>
          <w:highlight w:val="green"/>
          <w:u w:val="single"/>
        </w:rPr>
        <w:t>gets to critical mass</w:t>
      </w:r>
      <w:r w:rsidRPr="00DE3FA6">
        <w:rPr>
          <w:u w:val="single"/>
        </w:rPr>
        <w:t xml:space="preserve">. At that point, the collision cascading would start even if </w:t>
      </w:r>
      <w:r w:rsidRPr="00D45594">
        <w:rPr>
          <w:highlight w:val="green"/>
          <w:u w:val="single"/>
        </w:rPr>
        <w:t>no more things</w:t>
      </w:r>
      <w:r w:rsidRPr="00DE3FA6">
        <w:rPr>
          <w:u w:val="single"/>
        </w:rPr>
        <w:t xml:space="preserve"> are </w:t>
      </w:r>
      <w:r w:rsidRPr="00D45594">
        <w:rPr>
          <w:highlight w:val="green"/>
          <w:u w:val="single"/>
        </w:rPr>
        <w:t>launch</w:t>
      </w:r>
      <w:r w:rsidRPr="00DE3FA6">
        <w:rPr>
          <w:u w:val="single"/>
        </w:rPr>
        <w:t xml:space="preserve">ed </w:t>
      </w:r>
      <w:r w:rsidRPr="00D45594">
        <w:rPr>
          <w:highlight w:val="green"/>
          <w:u w:val="single"/>
        </w:rPr>
        <w:t>into space</w:t>
      </w:r>
      <w:r w:rsidRPr="00DE3FA6">
        <w:rPr>
          <w:u w:val="single"/>
        </w:rPr>
        <w:t xml:space="preserve">. And once the chain of explosions begins, it can keep going until the </w:t>
      </w:r>
      <w:r w:rsidRPr="00D45594">
        <w:rPr>
          <w:highlight w:val="green"/>
          <w:u w:val="single"/>
        </w:rPr>
        <w:t>orbital space</w:t>
      </w:r>
      <w:r w:rsidRPr="00DE3FA6">
        <w:rPr>
          <w:u w:val="single"/>
        </w:rPr>
        <w:t xml:space="preserve"> can </w:t>
      </w:r>
      <w:r w:rsidRPr="00D45594">
        <w:rPr>
          <w:highlight w:val="green"/>
          <w:u w:val="single"/>
        </w:rPr>
        <w:t xml:space="preserve">no longer </w:t>
      </w:r>
      <w:r w:rsidRPr="00DE3FA6">
        <w:rPr>
          <w:u w:val="single"/>
        </w:rPr>
        <w:t xml:space="preserve">be </w:t>
      </w:r>
      <w:r w:rsidRPr="00D45594">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0" w:tgtFrame="_blank" w:history="1">
        <w:r w:rsidRPr="00D45594">
          <w:rPr>
            <w:rStyle w:val="Hyperlink"/>
            <w:highlight w:val="green"/>
            <w:u w:val="single"/>
          </w:rPr>
          <w:t>NASA says</w:t>
        </w:r>
      </w:hyperlink>
      <w:r>
        <w:rPr>
          <w:u w:val="single"/>
        </w:rPr>
        <w:t xml:space="preserve"> </w:t>
      </w:r>
      <w:r w:rsidRPr="00DE3FA6">
        <w:rPr>
          <w:u w:val="single"/>
        </w:rPr>
        <w:t xml:space="preserve">that its experts caution </w:t>
      </w:r>
      <w:r w:rsidRPr="00D45594">
        <w:rPr>
          <w:highlight w:val="green"/>
          <w:u w:val="single"/>
        </w:rPr>
        <w:t>that we are already at critical mass in the l</w:t>
      </w:r>
      <w:r w:rsidRPr="00DE3FA6">
        <w:rPr>
          <w:u w:val="single"/>
        </w:rPr>
        <w:t>ow</w:t>
      </w:r>
      <w:r w:rsidRPr="00D45594">
        <w:rPr>
          <w:highlight w:val="green"/>
          <w:u w:val="single"/>
        </w:rPr>
        <w:t>-E</w:t>
      </w:r>
      <w:r w:rsidRPr="00DE3FA6">
        <w:rPr>
          <w:u w:val="single"/>
        </w:rPr>
        <w:t>arth</w:t>
      </w:r>
      <w:r w:rsidRPr="00D45594">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1"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2"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14:paraId="038200B1" w14:textId="77777777" w:rsidR="00371FED" w:rsidRDefault="00371FED" w:rsidP="00371FED">
      <w:pPr>
        <w:pStyle w:val="Heading4"/>
      </w:pPr>
      <w:r>
        <w:lastRenderedPageBreak/>
        <w:t xml:space="preserve">Debris triggers nuclear miscalculation—uniquely likely in space. </w:t>
      </w:r>
    </w:p>
    <w:p w14:paraId="2D613F3F" w14:textId="77777777" w:rsidR="00371FED" w:rsidRPr="008C0EA3" w:rsidRDefault="00371FED" w:rsidP="00371FED">
      <w:r w:rsidRPr="008C0EA3">
        <w:rPr>
          <w:b/>
          <w:bCs/>
          <w:sz w:val="26"/>
          <w:szCs w:val="26"/>
        </w:rPr>
        <w:t>Blatt 20</w:t>
      </w:r>
      <w:r w:rsidRPr="008C0EA3">
        <w:t xml:space="preserve"> [</w:t>
      </w:r>
      <w:hyperlink r:id="rId13" w:history="1">
        <w:r w:rsidRPr="008C0EA3">
          <w:rPr>
            <w:rStyle w:val="Hyperlink"/>
          </w:rPr>
          <w:t>Talia M. Blatt</w:t>
        </w:r>
      </w:hyperlink>
      <w:r w:rsidRPr="008C0EA3">
        <w:t>, May 26th, 2020, "Anti-Satellite Weapons and the Emerging Space Arms Race", Harvard International Review, https://hir.harvard.edu/anti-satellite-weapons-and-the-emerging-space-arms-race/, date accessed 1-23-2022] //Lex AT</w:t>
      </w:r>
    </w:p>
    <w:p w14:paraId="06C42F87" w14:textId="77777777" w:rsidR="00371FED" w:rsidRPr="008C0EA3" w:rsidRDefault="00371FED" w:rsidP="00371FED">
      <w:pPr>
        <w:rPr>
          <w:rStyle w:val="StyleUnderline"/>
          <w:sz w:val="16"/>
        </w:rPr>
      </w:pPr>
      <w:r w:rsidRPr="000D3FFC">
        <w:rPr>
          <w:sz w:val="16"/>
        </w:rPr>
        <w:t>Despite their deterrent functions, ASATs are more likely to provoke or exacerbate conflicts than dampen them, especially given the risk they </w:t>
      </w:r>
      <w:hyperlink r:id="rId14"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5" w:history="1">
        <w:r w:rsidRPr="000D3FFC">
          <w:rPr>
            <w:rStyle w:val="Hyperlink"/>
            <w:sz w:val="16"/>
          </w:rPr>
          <w:t>detecting missiles</w:t>
        </w:r>
      </w:hyperlink>
      <w:r w:rsidRPr="000D3FFC">
        <w:rPr>
          <w:sz w:val="16"/>
        </w:rPr>
        <w:t xml:space="preserve"> immediately after launch and tracking their paths. </w:t>
      </w:r>
      <w:r w:rsidRPr="00D45594">
        <w:rPr>
          <w:rStyle w:val="StyleUnderline"/>
          <w:highlight w:val="green"/>
        </w:rPr>
        <w:t xml:space="preserve">Suppose a US early warning satellite goes </w:t>
      </w:r>
      <w:proofErr w:type="gramStart"/>
      <w:r w:rsidRPr="00D45594">
        <w:rPr>
          <w:rStyle w:val="StyleUnderline"/>
          <w:highlight w:val="green"/>
        </w:rPr>
        <w:t>dark</w:t>
      </w:r>
      <w:r w:rsidRPr="00A04798">
        <w:rPr>
          <w:rStyle w:val="StyleUnderline"/>
        </w:rPr>
        <w:t>, or</w:t>
      </w:r>
      <w:proofErr w:type="gramEnd"/>
      <w:r w:rsidRPr="00A04798">
        <w:rPr>
          <w:rStyle w:val="StyleUnderline"/>
        </w:rPr>
        <w:t xml:space="preserve"> is shut down</w:t>
      </w:r>
      <w:r w:rsidRPr="000D3FFC">
        <w:rPr>
          <w:sz w:val="16"/>
        </w:rPr>
        <w:t xml:space="preserve">. </w:t>
      </w:r>
      <w:r w:rsidRPr="00D45594">
        <w:rPr>
          <w:rStyle w:val="StyleUnderline"/>
          <w:highlight w:val="green"/>
        </w:rPr>
        <w:t>Going dark could signal</w:t>
      </w:r>
      <w:r w:rsidRPr="00A04798">
        <w:rPr>
          <w:rStyle w:val="StyleUnderline"/>
        </w:rPr>
        <w:t xml:space="preserve"> a glitch, but in a world in which other countries have ASATs, it could also signal </w:t>
      </w:r>
      <w:r w:rsidRPr="00D45594">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16"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D45594">
        <w:rPr>
          <w:rStyle w:val="StyleUnderline"/>
          <w:highlight w:val="green"/>
        </w:rPr>
        <w:t xml:space="preserve">It could be </w:t>
      </w:r>
      <w:hyperlink r:id="rId17" w:anchor="v=onepage&amp;q=%22Protecting%20Space%20Assets%22%20johnson-freese&amp;f=false" w:history="1">
        <w:r w:rsidRPr="00D45594">
          <w:rPr>
            <w:rStyle w:val="StyleUnderline"/>
            <w:highlight w:val="green"/>
          </w:rPr>
          <w:t>twelve hours</w:t>
        </w:r>
      </w:hyperlink>
      <w:r w:rsidRPr="00D45594">
        <w:rPr>
          <w:rStyle w:val="StyleUnderline"/>
          <w:highlight w:val="green"/>
        </w:rPr>
        <w:t xml:space="preserve"> before</w:t>
      </w:r>
      <w:r w:rsidRPr="00A04798">
        <w:rPr>
          <w:rStyle w:val="StyleUnderline"/>
        </w:rPr>
        <w:t xml:space="preserve"> the United States </w:t>
      </w:r>
      <w:r w:rsidRPr="00D45594">
        <w:rPr>
          <w:rStyle w:val="StyleUnderline"/>
          <w:highlight w:val="green"/>
        </w:rPr>
        <w:t>regain</w:t>
      </w:r>
      <w:r w:rsidRPr="00A04798">
        <w:rPr>
          <w:rStyle w:val="StyleUnderline"/>
        </w:rPr>
        <w:t xml:space="preserve">s </w:t>
      </w:r>
      <w:r w:rsidRPr="00D45594">
        <w:rPr>
          <w:rStyle w:val="StyleUnderline"/>
          <w:highlight w:val="green"/>
        </w:rPr>
        <w:t>satellite function, which is too long</w:t>
      </w:r>
      <w:r w:rsidRPr="00A04798">
        <w:rPr>
          <w:rStyle w:val="StyleUnderline"/>
        </w:rPr>
        <w:t xml:space="preserve"> to wait to put together a nuclear counterattack. The United </w:t>
      </w:r>
      <w:r w:rsidRPr="00D45594">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D45594">
        <w:rPr>
          <w:rStyle w:val="StyleUnderline"/>
          <w:highlight w:val="green"/>
        </w:rPr>
        <w:t>mobilize a nuclear attack</w:t>
      </w:r>
      <w:r w:rsidRPr="00A04798">
        <w:rPr>
          <w:rStyle w:val="StyleUnderline"/>
        </w:rPr>
        <w:t xml:space="preserve"> against Russia or China </w:t>
      </w:r>
      <w:r w:rsidRPr="00D45594">
        <w:rPr>
          <w:rStyle w:val="StyleUnderline"/>
          <w:highlight w:val="green"/>
        </w:rPr>
        <w:t>over</w:t>
      </w:r>
      <w:r w:rsidRPr="00A04798">
        <w:rPr>
          <w:rStyle w:val="StyleUnderline"/>
        </w:rPr>
        <w:t xml:space="preserve"> what might just be </w:t>
      </w:r>
      <w:r w:rsidRPr="00D45594">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D45594">
        <w:rPr>
          <w:highlight w:val="green"/>
          <w:u w:val="single"/>
        </w:rPr>
        <w:t xml:space="preserve">miscalculation, </w:t>
      </w:r>
      <w:r w:rsidRPr="000D3FFC">
        <w:rPr>
          <w:u w:val="single"/>
        </w:rPr>
        <w:t xml:space="preserve">is </w:t>
      </w:r>
      <w:r w:rsidRPr="00D45594">
        <w:rPr>
          <w:highlight w:val="green"/>
          <w:u w:val="single"/>
        </w:rPr>
        <w:t xml:space="preserve">uniquely likely in space. It is </w:t>
      </w:r>
      <w:hyperlink r:id="rId18" w:anchor="v=onepage&amp;q=space%20offense%20dominant&amp;f=false" w:history="1">
        <w:r w:rsidRPr="00D45594">
          <w:rPr>
            <w:rStyle w:val="Hyperlink"/>
            <w:highlight w:val="green"/>
            <w:u w:val="single"/>
          </w:rPr>
          <w:t>much easier</w:t>
        </w:r>
      </w:hyperlink>
      <w:r w:rsidRPr="00D45594">
        <w:rPr>
          <w:highlight w:val="green"/>
          <w:u w:val="single"/>
        </w:rPr>
        <w:t xml:space="preserve"> to</w:t>
      </w:r>
      <w:r w:rsidRPr="000D3FFC">
        <w:rPr>
          <w:u w:val="single"/>
        </w:rPr>
        <w:t xml:space="preserve"> hold an adversary’s space systems in jeopardy with </w:t>
      </w:r>
      <w:r w:rsidRPr="00D45594">
        <w:rPr>
          <w:highlight w:val="green"/>
          <w:u w:val="single"/>
        </w:rPr>
        <w:t>destruct</w:t>
      </w:r>
      <w:r w:rsidRPr="000D3FFC">
        <w:rPr>
          <w:u w:val="single"/>
        </w:rPr>
        <w:t xml:space="preserve">ive ASATs </w:t>
      </w:r>
      <w:r w:rsidRPr="00D45594">
        <w:rPr>
          <w:highlight w:val="green"/>
          <w:u w:val="single"/>
        </w:rPr>
        <w:t>than</w:t>
      </w:r>
      <w:r w:rsidRPr="000D3FFC">
        <w:rPr>
          <w:u w:val="single"/>
        </w:rPr>
        <w:t xml:space="preserve"> it is to</w:t>
      </w:r>
      <w:r>
        <w:rPr>
          <w:u w:val="single"/>
        </w:rPr>
        <w:t xml:space="preserve"> </w:t>
      </w:r>
      <w:hyperlink r:id="rId19" w:history="1">
        <w:r w:rsidRPr="00D45594">
          <w:rPr>
            <w:rStyle w:val="Hyperlink"/>
            <w:highlight w:val="green"/>
            <w:u w:val="single"/>
          </w:rPr>
          <w:t>sustainably defend</w:t>
        </w:r>
      </w:hyperlink>
      <w:r w:rsidRPr="00D45594">
        <w:rPr>
          <w:highlight w:val="green"/>
          <w:u w:val="single"/>
        </w:rPr>
        <w:t xml:space="preserve"> a system</w:t>
      </w:r>
      <w:r w:rsidRPr="000D3FFC">
        <w:rPr>
          <w:u w:val="single"/>
        </w:rPr>
        <w:t xml:space="preserve">, </w:t>
      </w:r>
      <w:r w:rsidRPr="00D45594">
        <w:rPr>
          <w:highlight w:val="green"/>
          <w:u w:val="single"/>
        </w:rPr>
        <w:t>which is expensive and</w:t>
      </w:r>
      <w:r w:rsidRPr="000D3FFC">
        <w:rPr>
          <w:u w:val="single"/>
        </w:rPr>
        <w:t xml:space="preserve"> in some cases </w:t>
      </w:r>
      <w:r w:rsidRPr="00D45594">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0"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1" w:history="1">
        <w:r w:rsidRPr="000D3FFC">
          <w:rPr>
            <w:rStyle w:val="Hyperlink"/>
            <w:sz w:val="16"/>
          </w:rPr>
          <w:t>improving GPS</w:t>
        </w:r>
      </w:hyperlink>
      <w:r w:rsidRPr="000D3FFC">
        <w:rPr>
          <w:sz w:val="16"/>
        </w:rPr>
        <w:t xml:space="preserve"> or making satellites more resistant to jamming. </w:t>
      </w:r>
      <w:r w:rsidRPr="00D45594">
        <w:rPr>
          <w:highlight w:val="green"/>
          <w:u w:val="single"/>
        </w:rPr>
        <w:t>As a result, countries</w:t>
      </w:r>
      <w:r w:rsidRPr="000D3FFC">
        <w:rPr>
          <w:u w:val="single"/>
        </w:rPr>
        <w:t xml:space="preserve"> are left with poorly defended space systems and </w:t>
      </w:r>
      <w:r w:rsidRPr="00D45594">
        <w:rPr>
          <w:highlight w:val="green"/>
          <w:u w:val="single"/>
        </w:rPr>
        <w:t xml:space="preserve">rely on offensive posturing, which increases </w:t>
      </w:r>
      <w:r w:rsidRPr="000D3FFC">
        <w:rPr>
          <w:u w:val="single"/>
        </w:rPr>
        <w:t xml:space="preserve">the risk that their actions are perceived as aggressive and incentivizes </w:t>
      </w:r>
      <w:r w:rsidRPr="00D45594">
        <w:rPr>
          <w:highlight w:val="green"/>
          <w:u w:val="single"/>
        </w:rPr>
        <w:t>rapid, risky counterattacks</w:t>
      </w:r>
      <w:r w:rsidRPr="000D3FFC">
        <w:rPr>
          <w:sz w:val="16"/>
        </w:rPr>
        <w:t xml:space="preserve"> because militaries cannot rely on their spaced-based systems after first strikes.</w:t>
      </w:r>
    </w:p>
    <w:p w14:paraId="2F600724" w14:textId="77777777" w:rsidR="00371FED" w:rsidRPr="00C1575B" w:rsidRDefault="00371FED" w:rsidP="00371FED">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11FEB34B" w14:textId="77777777" w:rsidR="00371FED" w:rsidRPr="00C013DB" w:rsidRDefault="00371FED" w:rsidP="00371FED">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w:t>
      </w:r>
      <w:proofErr w:type="gramStart"/>
      <w:r w:rsidRPr="00C013DB">
        <w:rPr>
          <w:sz w:val="18"/>
          <w:szCs w:val="18"/>
        </w:rPr>
        <w:t>To</w:t>
      </w:r>
      <w:proofErr w:type="gramEnd"/>
      <w:r w:rsidRPr="00C013DB">
        <w:rPr>
          <w:sz w:val="18"/>
          <w:szCs w:val="18"/>
        </w:rPr>
        <w:t xml:space="preserve"> Happen.” </w:t>
      </w:r>
      <w:proofErr w:type="spellStart"/>
      <w:r w:rsidRPr="00C013DB">
        <w:rPr>
          <w:sz w:val="18"/>
          <w:szCs w:val="18"/>
        </w:rPr>
        <w:t>Ratical</w:t>
      </w:r>
      <w:proofErr w:type="spellEnd"/>
      <w:r w:rsidRPr="00C013DB">
        <w:rPr>
          <w:sz w:val="18"/>
          <w:szCs w:val="18"/>
        </w:rPr>
        <w:t xml:space="preserve">. March 2015. </w:t>
      </w:r>
      <w:hyperlink r:id="rId22" w:history="1">
        <w:r w:rsidRPr="00C013DB">
          <w:rPr>
            <w:rStyle w:val="Hyperlink"/>
            <w:sz w:val="18"/>
            <w:szCs w:val="18"/>
          </w:rPr>
          <w:t>https://ratical.org/radiation/NuclearExtinction/StevenStarr022815.html</w:t>
        </w:r>
      </w:hyperlink>
      <w:r w:rsidRPr="00C013DB">
        <w:rPr>
          <w:sz w:val="18"/>
          <w:szCs w:val="18"/>
        </w:rPr>
        <w:t xml:space="preserve"> TG)</w:t>
      </w:r>
    </w:p>
    <w:p w14:paraId="7330F519" w14:textId="77777777" w:rsidR="00371FED" w:rsidRPr="00C1575B" w:rsidRDefault="00371FED" w:rsidP="00371FED">
      <w:pPr>
        <w:rPr>
          <w:rStyle w:val="StyleUnderline"/>
          <w:rFonts w:asciiTheme="majorHAnsi" w:hAnsiTheme="majorHAnsi" w:cstheme="majorHAnsi"/>
        </w:rPr>
      </w:pPr>
      <w:r w:rsidRPr="00D4559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D4559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D4559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D4559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3"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3837AA68" w14:textId="77777777" w:rsidR="00371FED" w:rsidRPr="00C1575B" w:rsidRDefault="00371FED" w:rsidP="00371FED">
      <w:pPr>
        <w:rPr>
          <w:rFonts w:asciiTheme="majorHAnsi" w:hAnsiTheme="majorHAnsi" w:cstheme="majorHAnsi"/>
        </w:rPr>
      </w:pPr>
      <w:r w:rsidRPr="00C1575B">
        <w:rPr>
          <w:rFonts w:asciiTheme="majorHAnsi" w:hAnsiTheme="majorHAnsi" w:cstheme="majorHAnsi"/>
        </w:rPr>
        <w:t xml:space="preserve">But </w:t>
      </w:r>
      <w:r w:rsidRPr="00D4559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D4559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4A912807" w14:textId="77777777" w:rsidR="00371FED" w:rsidRPr="00C1575B" w:rsidRDefault="00371FED" w:rsidP="00371FED">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4559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D4559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3DB982FD" w14:textId="77777777" w:rsidR="00371FED" w:rsidRPr="00C1575B" w:rsidRDefault="00371FED" w:rsidP="00371FED">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D4559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D45594">
        <w:rPr>
          <w:rStyle w:val="StyleUnderline"/>
          <w:rFonts w:asciiTheme="majorHAnsi" w:hAnsiTheme="majorHAnsi" w:cstheme="majorHAnsi"/>
          <w:highlight w:val="green"/>
        </w:rPr>
        <w:t xml:space="preserve">would poison the biosphere. Millions of tons of smoke </w:t>
      </w:r>
      <w:r w:rsidRPr="00D45594">
        <w:rPr>
          <w:rStyle w:val="StyleUnderline"/>
          <w:rFonts w:asciiTheme="majorHAnsi" w:hAnsiTheme="majorHAnsi" w:cstheme="majorHAnsi"/>
          <w:highlight w:val="green"/>
        </w:rPr>
        <w:lastRenderedPageBreak/>
        <w:t>would</w:t>
      </w:r>
      <w:r w:rsidRPr="00C1575B">
        <w:rPr>
          <w:rStyle w:val="StyleUnderline"/>
          <w:rFonts w:asciiTheme="majorHAnsi" w:hAnsiTheme="majorHAnsi" w:cstheme="majorHAnsi"/>
        </w:rPr>
        <w:t xml:space="preserve"> act to </w:t>
      </w:r>
      <w:hyperlink r:id="rId24" w:history="1">
        <w:r w:rsidRPr="00D4559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D4559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D4559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D4559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D4559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D4559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10E2F3B6" w14:textId="77777777" w:rsidR="00371FED" w:rsidRPr="00C1575B" w:rsidRDefault="00371FED" w:rsidP="00371FED">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32B11335" w14:textId="69F16F89" w:rsidR="008F0EB0" w:rsidRPr="00371FED" w:rsidRDefault="00371FED" w:rsidP="002D7E48">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D4559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D4559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31241034" w14:textId="2F045318" w:rsidR="002D7E48" w:rsidRDefault="002D7E48" w:rsidP="002D7E48">
      <w:pPr>
        <w:pStyle w:val="Heading4"/>
      </w:pPr>
      <w:r w:rsidRPr="00F56E04">
        <w:t>[</w:t>
      </w:r>
      <w:r w:rsidR="00371FED">
        <w:t>1</w:t>
      </w:r>
      <w:r w:rsidRPr="00F56E04">
        <w:t xml:space="preserve">] </w:t>
      </w:r>
      <w:r w:rsidRPr="00A35362">
        <w:rPr>
          <w:u w:val="single"/>
        </w:rPr>
        <w:t>1AR theory</w:t>
      </w:r>
      <w:r w:rsidRPr="00F56E04">
        <w:t xml:space="preserve"> – </w:t>
      </w:r>
    </w:p>
    <w:p w14:paraId="4F8E7388" w14:textId="77777777" w:rsidR="002D7E48" w:rsidRDefault="002D7E48" w:rsidP="002D7E48">
      <w:pPr>
        <w:pStyle w:val="Heading4"/>
      </w:pPr>
      <w:r w:rsidRPr="00F56E04">
        <w:t>a) AFF gets it because otherwise the neg can engage in infinite abuse, which</w:t>
      </w:r>
      <w:r>
        <w:t xml:space="preserve"> outweighs </w:t>
      </w:r>
      <w:r w:rsidRPr="00F56E04">
        <w:t xml:space="preserve">on severity because we literally can’t engage, </w:t>
      </w:r>
    </w:p>
    <w:p w14:paraId="26F2FDAD" w14:textId="77777777" w:rsidR="002D7E48" w:rsidRDefault="002D7E48" w:rsidP="002D7E48">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52FAA472" w14:textId="77777777" w:rsidR="002D7E48" w:rsidRPr="00454B61" w:rsidRDefault="002D7E48" w:rsidP="002D7E48">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 </w:t>
      </w:r>
      <w:r w:rsidRPr="00454B61">
        <w:t xml:space="preserve">eval the theory after 1ar the 6-minute 2nr can just sandbag on theory win their abusive norm. </w:t>
      </w:r>
    </w:p>
    <w:p w14:paraId="74839801" w14:textId="77777777" w:rsidR="002D7E48" w:rsidRDefault="002D7E48" w:rsidP="002D7E48">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776B6275" w14:textId="072115B5" w:rsidR="002D7E48" w:rsidRDefault="002D7E48" w:rsidP="002D7E48">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w:t>
      </w:r>
    </w:p>
    <w:p w14:paraId="09BC25D8" w14:textId="77777777" w:rsidR="002D7E48" w:rsidRDefault="002D7E48" w:rsidP="002D7E48"/>
    <w:p w14:paraId="370E412F" w14:textId="56F87F9B" w:rsidR="00371FED" w:rsidRDefault="00371FED" w:rsidP="00371FED">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6A774BD3" w14:textId="77777777" w:rsidR="00371FED" w:rsidRPr="002A4213" w:rsidRDefault="00371FED" w:rsidP="002D7E48"/>
    <w:p w14:paraId="120486EB" w14:textId="77777777" w:rsidR="002D7E48" w:rsidRDefault="002D7E48" w:rsidP="002D7E48">
      <w:pPr>
        <w:pStyle w:val="Heading4"/>
      </w:pPr>
      <w:r w:rsidRPr="000A064F">
        <w:lastRenderedPageBreak/>
        <w:t>[</w:t>
      </w:r>
      <w:r>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p>
    <w:p w14:paraId="52B8A8BB" w14:textId="77777777" w:rsidR="002D7E48" w:rsidRDefault="002D7E48" w:rsidP="002D7E48">
      <w:pPr>
        <w:pStyle w:val="Heading4"/>
      </w:pPr>
      <w:r w:rsidRPr="00E6592B">
        <w:t xml:space="preserve">[a] Statements are true before false since if I told you my name, you’d believe me </w:t>
      </w:r>
    </w:p>
    <w:p w14:paraId="112DF317" w14:textId="77777777" w:rsidR="002D7E48" w:rsidRDefault="002D7E48" w:rsidP="002D7E48">
      <w:pPr>
        <w:pStyle w:val="Heading4"/>
      </w:pPr>
      <w:r w:rsidRPr="00E6592B">
        <w:t>[b] Epistemics – we wouldn’t be able to start a strand of reasoning since we’d have to question that reason</w:t>
      </w:r>
      <w:r w:rsidRPr="004236EE">
        <w:t xml:space="preserve">. </w:t>
      </w:r>
    </w:p>
    <w:p w14:paraId="2AD37513" w14:textId="77777777" w:rsidR="002D7E48" w:rsidRDefault="002D7E48" w:rsidP="002D7E48">
      <w:pPr>
        <w:pStyle w:val="Heading4"/>
      </w:pPr>
      <w:r w:rsidRPr="004236EE">
        <w:t xml:space="preserve">[c] Illogical – presuming statements false is illogical since you can’t say things like P and ~P are both wrong. </w:t>
      </w:r>
    </w:p>
    <w:p w14:paraId="0D3F2AD4" w14:textId="77777777" w:rsidR="002D7E48" w:rsidRDefault="002D7E48" w:rsidP="002D7E48">
      <w:pPr>
        <w:pStyle w:val="Heading4"/>
      </w:pPr>
      <w:r w:rsidRPr="004236EE">
        <w:t>[d] If anything is permissible, then definitionally so is the aff since there is nothing that prevents us from doing it.</w:t>
      </w:r>
      <w:r>
        <w:t xml:space="preserve"> </w:t>
      </w:r>
    </w:p>
    <w:p w14:paraId="4B5AC116" w14:textId="77777777" w:rsidR="002D7E48" w:rsidRDefault="002D7E48" w:rsidP="002D7E48">
      <w:pPr>
        <w:pStyle w:val="Heading4"/>
      </w:pPr>
      <w:r>
        <w:t xml:space="preserve">[e]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w:t>
      </w:r>
    </w:p>
    <w:p w14:paraId="73AE3A10" w14:textId="77777777" w:rsidR="002D7E48" w:rsidRDefault="002D7E48" w:rsidP="002D7E48">
      <w:pPr>
        <w:pStyle w:val="Heading4"/>
      </w:pPr>
      <w:r>
        <w:t>[f] that’s means we need a positive justification for things like breathing which is obviously illogical</w:t>
      </w:r>
    </w:p>
    <w:p w14:paraId="7DF6662E" w14:textId="77777777" w:rsidR="002D7E48" w:rsidRPr="002A4213" w:rsidRDefault="002D7E48" w:rsidP="002D7E48"/>
    <w:p w14:paraId="43D9CA72" w14:textId="77777777" w:rsidR="002D7E48" w:rsidRPr="002D7E48" w:rsidRDefault="002D7E48" w:rsidP="002D7E48"/>
    <w:sectPr w:rsidR="002D7E48" w:rsidRPr="002D7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C5"/>
    <w:rsid w:val="000C6151"/>
    <w:rsid w:val="00170D7F"/>
    <w:rsid w:val="00284E57"/>
    <w:rsid w:val="002D7E48"/>
    <w:rsid w:val="00332198"/>
    <w:rsid w:val="00371FED"/>
    <w:rsid w:val="004521B2"/>
    <w:rsid w:val="004725FC"/>
    <w:rsid w:val="00497D78"/>
    <w:rsid w:val="004E479C"/>
    <w:rsid w:val="004F38A0"/>
    <w:rsid w:val="005B43C1"/>
    <w:rsid w:val="005E2387"/>
    <w:rsid w:val="006249AB"/>
    <w:rsid w:val="006E7751"/>
    <w:rsid w:val="007F3B6F"/>
    <w:rsid w:val="008330C5"/>
    <w:rsid w:val="008D3D22"/>
    <w:rsid w:val="008F0EB0"/>
    <w:rsid w:val="00933739"/>
    <w:rsid w:val="0095001C"/>
    <w:rsid w:val="009810E1"/>
    <w:rsid w:val="009B0287"/>
    <w:rsid w:val="009B31F0"/>
    <w:rsid w:val="009B423D"/>
    <w:rsid w:val="009C2858"/>
    <w:rsid w:val="00AE4E8A"/>
    <w:rsid w:val="00BE3441"/>
    <w:rsid w:val="00D52B13"/>
    <w:rsid w:val="00F06750"/>
    <w:rsid w:val="00F47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20E4"/>
  <w15:chartTrackingRefBased/>
  <w15:docId w15:val="{30906BC1-2425-4A35-8F56-232AC53F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3441"/>
    <w:rPr>
      <w:rFonts w:ascii="Calibri" w:eastAsiaTheme="minorHAnsi" w:hAnsi="Calibri"/>
      <w:lang w:eastAsia="en-US"/>
    </w:rPr>
  </w:style>
  <w:style w:type="paragraph" w:styleId="Heading1">
    <w:name w:val="heading 1"/>
    <w:aliases w:val="Pocket"/>
    <w:basedOn w:val="Normal"/>
    <w:next w:val="Normal"/>
    <w:link w:val="Heading1Char"/>
    <w:qFormat/>
    <w:rsid w:val="00BE34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34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E34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BE34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34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441"/>
  </w:style>
  <w:style w:type="character" w:customStyle="1" w:styleId="Heading1Char">
    <w:name w:val="Heading 1 Char"/>
    <w:aliases w:val="Pocket Char"/>
    <w:basedOn w:val="DefaultParagraphFont"/>
    <w:link w:val="Heading1"/>
    <w:rsid w:val="00BE344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E3441"/>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E3441"/>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BE3441"/>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BE344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344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BE3441"/>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BE3441"/>
    <w:rPr>
      <w:color w:val="auto"/>
      <w:u w:val="none"/>
    </w:rPr>
  </w:style>
  <w:style w:type="character" w:styleId="FollowedHyperlink">
    <w:name w:val="FollowedHyperlink"/>
    <w:basedOn w:val="DefaultParagraphFont"/>
    <w:uiPriority w:val="99"/>
    <w:semiHidden/>
    <w:unhideWhenUsed/>
    <w:rsid w:val="00BE3441"/>
    <w:rPr>
      <w:color w:val="auto"/>
      <w:u w:val="none"/>
    </w:rPr>
  </w:style>
  <w:style w:type="paragraph" w:customStyle="1" w:styleId="textbold">
    <w:name w:val="text bold"/>
    <w:basedOn w:val="Normal"/>
    <w:link w:val="Emphasis"/>
    <w:uiPriority w:val="7"/>
    <w:qFormat/>
    <w:rsid w:val="002D7E48"/>
    <w:pPr>
      <w:ind w:left="720"/>
      <w:jc w:val="both"/>
    </w:pPr>
    <w:rPr>
      <w:rFonts w:eastAsiaTheme="minorEastAsia"/>
      <w:b/>
      <w:iCs/>
      <w:u w:val="single"/>
      <w:lang w:eastAsia="zh-CN"/>
    </w:rPr>
  </w:style>
  <w:style w:type="paragraph" w:customStyle="1" w:styleId="paragraph">
    <w:name w:val="paragraph"/>
    <w:basedOn w:val="Normal"/>
    <w:rsid w:val="002D7E48"/>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2D7E4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journal/24688967" TargetMode="External"/><Relationship Id="rId13" Type="http://schemas.openxmlformats.org/officeDocument/2006/relationships/hyperlink" Target="https://hir.harvard.edu/author/talia/"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politico.com/story/2018/04/06/outer-space-war-defense-russia-china-463067" TargetMode="External"/><Relationship Id="rId7" Type="http://schemas.openxmlformats.org/officeDocument/2006/relationships/hyperlink" Target="https://voelkerrechtsblog.org/sorry-elon-mars-is-not-a-legal-vacuum-and-its-not-yours-either%20" TargetMode="External"/><Relationship Id="rId12" Type="http://schemas.openxmlformats.org/officeDocument/2006/relationships/hyperlink" Target="http://www.spacesafetymagazine.com/space-debris/kessler-syndrome/iridium-33-cosmos-2251-years-later-learned-then/"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orbitaldebris.jsc.nasa.gov/faqs.html" TargetMode="External"/><Relationship Id="rId24" Type="http://schemas.openxmlformats.org/officeDocument/2006/relationships/hyperlink" Target="https://www2.ucar.edu/atmosnews/just-published/3995/nuclear-war-and-ultraviolet-radiation"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www.globalsecurity.org/space/world/japan/warning.htm" TargetMode="External"/><Relationship Id="rId23" Type="http://schemas.openxmlformats.org/officeDocument/2006/relationships/hyperlink" Target="https://ratical.org/radiation/NuclearExtinction/StarrNuclearWinterOct09.pdf" TargetMode="External"/><Relationship Id="rId10" Type="http://schemas.openxmlformats.org/officeDocument/2006/relationships/hyperlink" Target="https://www.nasa.gov/centers/wstf/site_tour/remote_hypervelocity_test_laboratory/micrometeoroid_and_orbital_debris.html" TargetMode="External"/><Relationship Id="rId19" Type="http://schemas.openxmlformats.org/officeDocument/2006/relationships/hyperlink" Target="https://www.cnas.org/publications/commentary/the-us-military-should-not-be-doubling-down-on-space" TargetMode="External"/><Relationship Id="rId4" Type="http://schemas.openxmlformats.org/officeDocument/2006/relationships/webSettings" Target="webSettings.xml"/><Relationship Id="rId9" Type="http://schemas.openxmlformats.org/officeDocument/2006/relationships/hyperlink" Target="https://www.businessinsider.com/space-junk-kessler-syndrome-chain-reaction-prevention-2018-3"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48</TotalTime>
  <Pages>16</Pages>
  <Words>14470</Words>
  <Characters>82482</Characters>
  <Application>Microsoft Office Word</Application>
  <DocSecurity>0</DocSecurity>
  <Lines>687</Lines>
  <Paragraphs>193</Paragraphs>
  <ScaleCrop>false</ScaleCrop>
  <Company/>
  <LinksUpToDate>false</LinksUpToDate>
  <CharactersWithSpaces>96759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30</cp:revision>
  <dcterms:created xsi:type="dcterms:W3CDTF">2022-03-19T18:33:00Z</dcterms:created>
  <dcterms:modified xsi:type="dcterms:W3CDTF">2022-03-19T19:58:00Z</dcterms:modified>
</cp:coreProperties>
</file>