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1ADD" w:rsidRDefault="00EC6B7B" w:rsidP="00C81ADD">
      <w:pPr>
        <w:pStyle w:val="Heading2"/>
      </w:pPr>
      <w:r>
        <w:t>1</w:t>
      </w:r>
    </w:p>
    <w:p w:rsidR="00EC6B7B" w:rsidRDefault="00EC6B7B" w:rsidP="00EC6B7B">
      <w:r>
        <w:t>Interpretation: All AC spikes or preemptive theoretical framing issues/RoB must be read at the top of the affirmative’s case</w:t>
      </w:r>
    </w:p>
    <w:p w:rsidR="00EC6B7B" w:rsidRDefault="00EC6B7B" w:rsidP="00EC6B7B">
      <w:r>
        <w:t xml:space="preserve">Violation: </w:t>
      </w:r>
      <w:r w:rsidR="009271C8">
        <w:t>paradigm issues on bottom</w:t>
      </w:r>
    </w:p>
    <w:p w:rsidR="00EC6B7B" w:rsidRDefault="00EC6B7B" w:rsidP="00EC6B7B">
      <w:r>
        <w:t>Standards:</w:t>
      </w:r>
    </w:p>
    <w:p w:rsidR="00EC6B7B" w:rsidRDefault="00EC6B7B" w:rsidP="00EC6B7B">
      <w:pPr>
        <w:pStyle w:val="ListParagraph"/>
        <w:numPr>
          <w:ilvl w:val="0"/>
          <w:numId w:val="12"/>
        </w:numPr>
      </w:pPr>
      <w:r>
        <w:t>Strat skew: I can’t formulate my NC strategy until after the spikes are read because you could have several framing issues like 1AR theory paradigm, AFC, Theory incoherent, no neg fiat, or PICs bad. That moots 6 minutes of time I could be using to formulate an NC that best meets the spikes and engages with the aff. Stratskew key to recipricol fairness since you get to form your 1AR strat during my NC. Key to education since it leads to more specific clash with the aff.</w:t>
      </w:r>
    </w:p>
    <w:p w:rsidR="00EC6B7B" w:rsidRDefault="00EC6B7B" w:rsidP="00EC6B7B">
      <w:r>
        <w:t>Scrolling to the bottom of the doc doesn’t solve</w:t>
      </w:r>
    </w:p>
    <w:p w:rsidR="00EC6B7B" w:rsidRDefault="00EC6B7B" w:rsidP="00EC6B7B">
      <w:pPr>
        <w:pStyle w:val="ListParagraph"/>
        <w:numPr>
          <w:ilvl w:val="0"/>
          <w:numId w:val="13"/>
        </w:numPr>
      </w:pPr>
      <w:r>
        <w:t>Some ppl don’t flow off the doc</w:t>
      </w:r>
    </w:p>
    <w:p w:rsidR="00EC6B7B" w:rsidRDefault="00EC6B7B" w:rsidP="00EC6B7B">
      <w:pPr>
        <w:pStyle w:val="ListParagraph"/>
        <w:numPr>
          <w:ilvl w:val="0"/>
          <w:numId w:val="13"/>
        </w:numPr>
      </w:pPr>
      <w:r>
        <w:t>It forces me to miss the top part of the case while reading the underview</w:t>
      </w:r>
    </w:p>
    <w:p w:rsidR="00EC6B7B" w:rsidRDefault="00EC6B7B" w:rsidP="00EC6B7B">
      <w:r>
        <w:t>Fairness is a voter because the judge needs to evaluate the better debater</w:t>
      </w:r>
    </w:p>
    <w:p w:rsidR="00EC6B7B" w:rsidRDefault="00EC6B7B" w:rsidP="00EC6B7B">
      <w:r>
        <w:t>Education is a voter because it’s the only portable impact</w:t>
      </w:r>
    </w:p>
    <w:p w:rsidR="00EC6B7B" w:rsidRDefault="00EC6B7B" w:rsidP="00EC6B7B">
      <w:r>
        <w:t>Drop the debater to deter future abuse since it’s the most severe form of punishment</w:t>
      </w:r>
    </w:p>
    <w:p w:rsidR="00EC6B7B" w:rsidRDefault="00EC6B7B" w:rsidP="00EC6B7B">
      <w:r>
        <w:t>No RVIs 1) its illogical you don’t win by proving that you’re fair 2) encourages theory baiting where good theory debaters bait the RVI to win</w:t>
      </w:r>
    </w:p>
    <w:p w:rsidR="00EC6B7B" w:rsidRDefault="00EC6B7B" w:rsidP="00EC6B7B">
      <w:r>
        <w:t>Use competing interps it creates a race to the top where we set the best norms</w:t>
      </w:r>
    </w:p>
    <w:p w:rsidR="00EC6B7B" w:rsidRPr="00EC6B7B" w:rsidRDefault="00EC6B7B" w:rsidP="00EC6B7B"/>
    <w:p w:rsidR="0086714F" w:rsidRDefault="0086714F" w:rsidP="00CF6B17">
      <w:pPr>
        <w:pStyle w:val="Heading2"/>
      </w:pPr>
      <w:r>
        <w:lastRenderedPageBreak/>
        <w:t>2</w:t>
      </w:r>
    </w:p>
    <w:p w:rsidR="0086714F" w:rsidRDefault="0086714F" w:rsidP="0086714F">
      <w:r>
        <w:t xml:space="preserve">Intepretation: debaters can’t say no 2NR theory and paradigm issues </w:t>
      </w:r>
    </w:p>
    <w:p w:rsidR="0086714F" w:rsidRDefault="0086714F" w:rsidP="0086714F">
      <w:r>
        <w:t>1] infintei abuse – they can just sever into the CP and be infinitely abusive in the 1AR and make new paradigm issues and voters to imapcts. I have now ay to check back since I can’t contest paradimg issues or read theory</w:t>
      </w:r>
    </w:p>
    <w:p w:rsidR="0086714F" w:rsidRPr="0086714F" w:rsidRDefault="0086714F" w:rsidP="0086714F">
      <w:r>
        <w:t>Norming ow -</w:t>
      </w:r>
    </w:p>
    <w:p w:rsidR="0053084F" w:rsidRDefault="00BC73FE" w:rsidP="00CF6B17">
      <w:pPr>
        <w:pStyle w:val="Heading2"/>
      </w:pPr>
      <w:r>
        <w:lastRenderedPageBreak/>
        <w:t>3</w:t>
      </w:r>
    </w:p>
    <w:p w:rsidR="00EA1E9D" w:rsidRDefault="00EA1E9D" w:rsidP="00EA1E9D">
      <w:pPr>
        <w:pStyle w:val="Heading4"/>
      </w:pPr>
      <w:r>
        <w:t>Biden has PC for infrastructure but it needs to maintained in the face of impatient democrats.</w:t>
      </w:r>
    </w:p>
    <w:p w:rsidR="00EA1E9D" w:rsidRPr="006E2690" w:rsidRDefault="00EA1E9D" w:rsidP="00EA1E9D">
      <w:pPr>
        <w:rPr>
          <w:b/>
          <w:bCs/>
          <w:sz w:val="16"/>
          <w:szCs w:val="16"/>
        </w:rPr>
      </w:pPr>
      <w:r w:rsidRPr="00114B87">
        <w:rPr>
          <w:b/>
          <w:bCs/>
          <w:sz w:val="28"/>
          <w:szCs w:val="28"/>
        </w:rPr>
        <w:t>Sullivan and Kane 6/11</w:t>
      </w:r>
      <w:r w:rsidRPr="006E2690">
        <w:rPr>
          <w:sz w:val="16"/>
          <w:szCs w:val="16"/>
        </w:rPr>
        <w:t xml:space="preserve"> [Sean and Paul. Sean Sullivan covers national politics, with a focus on the 2020 presidential campaign. Paul Kane. Washington, D.C.</w:t>
      </w:r>
      <w:r w:rsidRPr="006E2690">
        <w:rPr>
          <w:b/>
          <w:bCs/>
          <w:sz w:val="16"/>
          <w:szCs w:val="16"/>
        </w:rPr>
        <w:t xml:space="preserve"> </w:t>
      </w:r>
      <w:r w:rsidRPr="006E2690">
        <w:rPr>
          <w:sz w:val="16"/>
          <w:szCs w:val="16"/>
        </w:rPr>
        <w:t xml:space="preserve">Senior congressional correspondent and columnist. Education: University of Delaware, BA. “‘Time is running out’: Democrats split over Biden’s relentless focus on infrastructure”. 6-9-2021. . https://www.washingtonpost.com/politics/democrats-split-biden-infrastructure/2021/06/10/f1f95a8e-c91f-11eb-afd0-9726f7ec0ba6_story.html.] </w:t>
      </w:r>
    </w:p>
    <w:p w:rsidR="00EA1E9D" w:rsidRPr="008F2898" w:rsidRDefault="00EA1E9D" w:rsidP="00EA1E9D">
      <w:pPr>
        <w:rPr>
          <w:sz w:val="16"/>
        </w:rPr>
      </w:pPr>
      <w:r w:rsidRPr="008F2898">
        <w:rPr>
          <w:sz w:val="16"/>
        </w:rPr>
        <w:t xml:space="preserve"> </w:t>
      </w:r>
      <w:r w:rsidRPr="008F2898">
        <w:rPr>
          <w:rStyle w:val="StyleUnderline"/>
        </w:rPr>
        <w:t>“</w:t>
      </w:r>
      <w:r w:rsidRPr="008F2898">
        <w:rPr>
          <w:rStyle w:val="StyleUnderline"/>
          <w:highlight w:val="green"/>
        </w:rPr>
        <w:t>The infrastructure bill</w:t>
      </w:r>
      <w:r w:rsidRPr="008F2898">
        <w:rPr>
          <w:rStyle w:val="StyleUnderline"/>
        </w:rPr>
        <w:t xml:space="preserve"> — its </w:t>
      </w:r>
      <w:r w:rsidRPr="008F2898">
        <w:rPr>
          <w:rStyle w:val="StyleUnderline"/>
          <w:highlight w:val="green"/>
        </w:rPr>
        <w:t>status is up in the air, but its long-term prognosis is okay</w:t>
      </w:r>
      <w:r w:rsidRPr="008F2898">
        <w:rPr>
          <w:rStyle w:val="StyleUnderline"/>
        </w:rPr>
        <w:t>,” said Brian Fallon, a former Senate Democratic aide who heads the liberal group Demand Justice. “You have another patient that’s dying on the table, and that’s the one you need to triage.”</w:t>
      </w:r>
      <w:r>
        <w:rPr>
          <w:rStyle w:val="StyleUnderline"/>
        </w:rPr>
        <w:t xml:space="preserve"> </w:t>
      </w:r>
      <w:r w:rsidRPr="008F2898">
        <w:rPr>
          <w:sz w:val="16"/>
        </w:rPr>
        <w:t xml:space="preserve">As pressure built in the party, Attorney General Merrick Garland signaled Friday that the Justice Department not only would scrutinize voting laws for signs of discrimination, but also would apply oversight to post-election audits. Supporters of former president Donald Trump have spearheaded audits in various states despite no evidence of fraud. “Where we see violations, we will not hesitate to act,” Garland said. Story continues below advertisement NAACP President Derrick Johnson said his group was “encouraged by the new tone on voting rights set by the Biden-Harris administration” but warned that the battle “is far from over.” As Garland spoke, the infrastructure talks remained fluid. Many Senate Democrats think that a bipartisan deal will never be reached, and that the prolonged bipartisan talks are only delaying the inevitable fallback to party-line legislation. White House press secretary Jen Psaki said Biden remains committed to pushing a bill through Congress this summer. Other Democrats strongly doubt that timetable can be achieved, however, and they worry that it will be even harder to pass anything next year, with congressional elections looming in November. Story continues below advertisement Many liberals initially accepted Biden’s push for a big infrastructure package as a follow-up to his covid-19 relief bill. But now they are alarmed at the plan’s slow progress, combined with aggressive moves by Republicans in Florida, Georgia, Arizona and Texas to pass restrictive voting laws, and they want the White House to redirect the power of the presidency to combat those efforts. </w:t>
      </w:r>
      <w:hyperlink r:id="rId8" w:history="1">
        <w:r w:rsidRPr="008F2898">
          <w:rPr>
            <w:rStyle w:val="Hyperlink"/>
            <w:i/>
            <w:iCs/>
            <w:sz w:val="16"/>
          </w:rPr>
          <w:t>After blocking voting bill, Texas Democrats call on Congress to do more</w:t>
        </w:r>
      </w:hyperlink>
      <w:r w:rsidRPr="008F2898">
        <w:rPr>
          <w:sz w:val="16"/>
        </w:rPr>
        <w:t xml:space="preserve"> Fallon said Biden’s priorities are evident in his trips around the country to tout his infrastructure plan, punctuated by colorful activities such as </w:t>
      </w:r>
      <w:hyperlink r:id="rId9" w:history="1">
        <w:r w:rsidRPr="008F2898">
          <w:rPr>
            <w:rStyle w:val="Hyperlink"/>
            <w:sz w:val="16"/>
          </w:rPr>
          <w:t>driving an electric vehicle in Michigan</w:t>
        </w:r>
      </w:hyperlink>
      <w:r w:rsidRPr="008F2898">
        <w:rPr>
          <w:sz w:val="16"/>
        </w:rPr>
        <w:t xml:space="preserve">. “He’s test-driving Ford F-150s. He’s not going to Selma to talk about voting rights,” Fallon said. “That needs to happen.” Republicans see it differently, contending that Biden is trying to have it both ways by cramming his infrastructure bill with unrelated Democratic priorities. Story continues below advertisement “From the day the White House rolled out its first infrastructure plan in March, it’s been clear that the left’s definition of the word is evolving faster than even some Democrats can keep track,” Senate Minority Leader Mitch McConnell (R-Ky.) said on the Senate floor this week. “Medicaid expansion as infrastructure. Paid leave as infrastructure. And job-killing tax increases to hold the assortment together.” On the other hand, some liberal Democrats say they will oppose a deal with Republicans if it fails to address issues such as climate change, illustrating how hard a bipartisan deal will be in the evenly divided Senate. “From my perspective — no climate, no deal,” said Sen. Edward J. Markey (D-Mass.). “I’m not voting for an infrastructure bill that does not have climate.” He also rejected the idea of passing a more traditional bill that focuses on roads and bridges with the promise that a climate-centered bill would come later. Story continues below advertisement Markey recalled a climate bill passed by the House in 2009 that died in the Senate due to Republican opposition. “We now have a second chance at passing a piece of climate legislation that matches the scope and the scale of the problem,” Markey said. “We can’t allow Republican dilatory tactics to block consideration of a climate bill.” The prospects for a voting rights bill are if anything even more dire. All but one Democratic senator has signed on to the For the People Act, which has passed the House. The legislation, which Biden supports, would </w:t>
      </w:r>
      <w:hyperlink r:id="rId10" w:history="1">
        <w:r w:rsidRPr="008F2898">
          <w:rPr>
            <w:rStyle w:val="Hyperlink"/>
            <w:sz w:val="16"/>
          </w:rPr>
          <w:t>set standards</w:t>
        </w:r>
      </w:hyperlink>
      <w:r w:rsidRPr="008F2898">
        <w:rPr>
          <w:sz w:val="16"/>
        </w:rPr>
        <w:t xml:space="preserve"> for early voting and vote-by-mail that could override some state Republican voting laws. </w:t>
      </w:r>
      <w:r w:rsidRPr="008F2898">
        <w:rPr>
          <w:rStyle w:val="StyleUnderline"/>
        </w:rPr>
        <w:t>But Sen. Joe Manchin III (D-W.Va.), the lone holdout, said definitively this week that he would not vote for the plan, nor would he support changing the Senate filibuster rules to enable Democrats to pass it with a simple majority rather than 60 votes.</w:t>
      </w:r>
      <w:r>
        <w:rPr>
          <w:rStyle w:val="StyleUnderline"/>
        </w:rPr>
        <w:t xml:space="preserve"> </w:t>
      </w:r>
      <w:r w:rsidRPr="008F2898">
        <w:rPr>
          <w:rStyle w:val="StyleUnderline"/>
        </w:rPr>
        <w:t>White House officials have refrained from public criticism of Manchin, a reflection of his pivotal role in the Washington landscape. In a Senate that is divided 50-50, Manchin could single-handedly torpedo the infrastructure bill, prompting many in the White House to carefully mind what they say about him.</w:t>
      </w:r>
      <w:r>
        <w:rPr>
          <w:rStyle w:val="StyleUnderline"/>
        </w:rPr>
        <w:t xml:space="preserve"> </w:t>
      </w:r>
      <w:r w:rsidRPr="008F2898">
        <w:rPr>
          <w:sz w:val="16"/>
        </w:rPr>
        <w:t xml:space="preserve">White House officials said they are not taking voting rights any less seriously than infrastructure, pointing to recent remarks Biden made on the matter in Tulsa, his decision to </w:t>
      </w:r>
      <w:hyperlink r:id="rId11" w:history="1">
        <w:r w:rsidRPr="008F2898">
          <w:rPr>
            <w:rStyle w:val="Hyperlink"/>
            <w:sz w:val="16"/>
          </w:rPr>
          <w:t>tap Vice President Harris to work on the issue</w:t>
        </w:r>
      </w:hyperlink>
      <w:r w:rsidRPr="008F2898">
        <w:rPr>
          <w:sz w:val="16"/>
        </w:rPr>
        <w:t xml:space="preserve"> and his executive order expanding ballot access. But voting rights activists note that those moves haven’t prevented the GOP voting laws from taking effect. The White House official working on voting rights expressed strong support for the For the People Act, even though the official thought it was not a panacea. The official said there are other means of fighting the Republican voting laws, through the courts or the executive branch. But the official said such efforts would be cumbersome and acknowledged that none would be as effective as the legislation. </w:t>
      </w:r>
      <w:r w:rsidRPr="008F2898">
        <w:rPr>
          <w:rStyle w:val="StyleUnderline"/>
          <w:highlight w:val="green"/>
        </w:rPr>
        <w:t>When it comes to infrastructure</w:t>
      </w:r>
      <w:r w:rsidRPr="008F2898">
        <w:rPr>
          <w:rStyle w:val="StyleUnderline"/>
        </w:rPr>
        <w:t xml:space="preserve">, in contrast, </w:t>
      </w:r>
      <w:r w:rsidRPr="008F2898">
        <w:rPr>
          <w:rStyle w:val="StyleUnderline"/>
          <w:highlight w:val="green"/>
        </w:rPr>
        <w:t>the president’s urgency has been in plain sight. Biden has traveled</w:t>
      </w:r>
      <w:r w:rsidRPr="008F2898">
        <w:rPr>
          <w:rStyle w:val="StyleUnderline"/>
        </w:rPr>
        <w:t xml:space="preserve"> the country </w:t>
      </w:r>
      <w:r w:rsidRPr="008F2898">
        <w:rPr>
          <w:rStyle w:val="StyleUnderline"/>
          <w:highlight w:val="green"/>
        </w:rPr>
        <w:t>to promote his proposal.</w:t>
      </w:r>
      <w:r w:rsidRPr="008F2898">
        <w:rPr>
          <w:rStyle w:val="StyleUnderline"/>
        </w:rPr>
        <w:t xml:space="preserve"> He’s enlisted Cabinet secretaries to help sell it. He’s holding Oval Office meetings where he negotiates directly on it. And </w:t>
      </w:r>
      <w:r w:rsidRPr="008F2898">
        <w:rPr>
          <w:rStyle w:val="StyleUnderline"/>
          <w:highlight w:val="green"/>
        </w:rPr>
        <w:t xml:space="preserve">he is expending significant political capital to get it </w:t>
      </w:r>
      <w:r w:rsidRPr="008F2898">
        <w:rPr>
          <w:rStyle w:val="StyleUnderline"/>
          <w:highlight w:val="green"/>
        </w:rPr>
        <w:lastRenderedPageBreak/>
        <w:t>across</w:t>
      </w:r>
      <w:r w:rsidRPr="008F2898">
        <w:rPr>
          <w:rStyle w:val="StyleUnderline"/>
        </w:rPr>
        <w:t xml:space="preserve"> the finish line.</w:t>
      </w:r>
      <w:r>
        <w:rPr>
          <w:rStyle w:val="StyleUnderline"/>
        </w:rPr>
        <w:t xml:space="preserve"> </w:t>
      </w:r>
      <w:r w:rsidRPr="008F2898">
        <w:rPr>
          <w:rStyle w:val="StyleUnderline"/>
          <w:highlight w:val="green"/>
        </w:rPr>
        <w:t>In the eyes of</w:t>
      </w:r>
      <w:r w:rsidRPr="008F2898">
        <w:rPr>
          <w:rStyle w:val="StyleUnderline"/>
        </w:rPr>
        <w:t xml:space="preserve"> Biden’s </w:t>
      </w:r>
      <w:r w:rsidRPr="008F2898">
        <w:rPr>
          <w:rStyle w:val="StyleUnderline"/>
          <w:highlight w:val="green"/>
        </w:rPr>
        <w:t>allies, this is a good recipe for success</w:t>
      </w:r>
      <w:r w:rsidRPr="008F2898">
        <w:rPr>
          <w:rStyle w:val="StyleUnderline"/>
        </w:rPr>
        <w:t xml:space="preserve"> in the midterms and beyond. “The White House is right to make infrastructure a priority,” said Sen. Richard Blumenthal (D-Conn.), who is up for reelection. </w:t>
      </w:r>
      <w:r w:rsidRPr="008F2898">
        <w:rPr>
          <w:sz w:val="16"/>
        </w:rPr>
        <w:t xml:space="preserve">“It’s urgently time-sensitive because it’s so key to jobs and economic recovery, not to mention faith in the basic capacity of government to build bridges and roads.” </w:t>
      </w:r>
      <w:r w:rsidRPr="008F2898">
        <w:rPr>
          <w:rStyle w:val="StyleUnderline"/>
          <w:highlight w:val="green"/>
        </w:rPr>
        <w:t>Infrastructure is</w:t>
      </w:r>
      <w:r w:rsidRPr="008F2898">
        <w:rPr>
          <w:rStyle w:val="StyleUnderline"/>
        </w:rPr>
        <w:t xml:space="preserve"> also an </w:t>
      </w:r>
      <w:r w:rsidRPr="008F2898">
        <w:rPr>
          <w:rStyle w:val="StyleUnderline"/>
          <w:highlight w:val="green"/>
        </w:rPr>
        <w:t>appealing goal for the White House because its passage may not require a long-shot effort to end the filibuster.</w:t>
      </w:r>
      <w:r w:rsidRPr="008F2898">
        <w:rPr>
          <w:rStyle w:val="StyleUnderline"/>
        </w:rPr>
        <w:t xml:space="preserve"> If all 50 Democratic senators stick together, they could pass it with no Republican support using a special budgetary maneuver. </w:t>
      </w:r>
      <w:r w:rsidRPr="008F2898">
        <w:rPr>
          <w:sz w:val="16"/>
        </w:rPr>
        <w:t xml:space="preserve">That is not true for measures such as the voting rights bill, which has no connection to the budget, making it much more difficult to shepherd into law. </w:t>
      </w:r>
      <w:r w:rsidRPr="008F2898">
        <w:rPr>
          <w:rStyle w:val="StyleUnderline"/>
          <w:highlight w:val="green"/>
        </w:rPr>
        <w:t>Even if</w:t>
      </w:r>
      <w:r w:rsidRPr="008F2898">
        <w:rPr>
          <w:rStyle w:val="StyleUnderline"/>
        </w:rPr>
        <w:t xml:space="preserve"> the bipartisan </w:t>
      </w:r>
      <w:r w:rsidRPr="008F2898">
        <w:rPr>
          <w:rStyle w:val="StyleUnderline"/>
          <w:highlight w:val="green"/>
        </w:rPr>
        <w:t xml:space="preserve">talks do not result in a deal, they are important to Manchin, who might not join </w:t>
      </w:r>
      <w:r w:rsidRPr="008F2898">
        <w:rPr>
          <w:rStyle w:val="StyleUnderline"/>
        </w:rPr>
        <w:t xml:space="preserve">a Democratic-only bill </w:t>
      </w:r>
      <w:r w:rsidRPr="008F2898">
        <w:rPr>
          <w:rStyle w:val="StyleUnderline"/>
          <w:highlight w:val="green"/>
        </w:rPr>
        <w:t xml:space="preserve">unless he thinks </w:t>
      </w:r>
      <w:r w:rsidRPr="008F2898">
        <w:rPr>
          <w:rStyle w:val="StyleUnderline"/>
        </w:rPr>
        <w:t xml:space="preserve">a real </w:t>
      </w:r>
      <w:r w:rsidRPr="008F2898">
        <w:rPr>
          <w:rStyle w:val="StyleUnderline"/>
          <w:highlight w:val="green"/>
        </w:rPr>
        <w:t>effort has been made to court Republicans</w:t>
      </w:r>
      <w:r w:rsidRPr="008F2898">
        <w:rPr>
          <w:rStyle w:val="StyleUnderline"/>
        </w:rPr>
        <w:t>, Democrats close to the process said.</w:t>
      </w:r>
      <w:r>
        <w:rPr>
          <w:rStyle w:val="StyleUnderline"/>
        </w:rPr>
        <w:t xml:space="preserve"> </w:t>
      </w:r>
      <w:r w:rsidRPr="008F2898">
        <w:rPr>
          <w:sz w:val="16"/>
        </w:rPr>
        <w:t xml:space="preserve">Underlying Democrats’ anxieties are painful memories of the early months of the Obama administration, when they passed a stimulus bill that many now think was too small, and talks on the Affordable Care Act dragged on without resulting in any GOP support. Now, some fear that if the party doesn’t move more swiftly, it could miss its chance to get an infrastructure bill passed. With no margin for error in the Senate, circumstances could shift at any moment, they say, noting that in 2010, Democrats unexpectedly lost a special Senate election, costing them a filibuster-proof majority and nearly dooming the ACA. “During the Obama admin, folks thought we’d have a 60 Dem majority for a while. It lasted 4 months. Dems are burning precious time &amp; impact,” Rep. Alexandria Ocasio-Cortez (D-N.Y.) tweeted. “It’s a hustle. We need to move now.” </w:t>
      </w:r>
      <w:r w:rsidRPr="008F2898">
        <w:rPr>
          <w:rStyle w:val="StyleUnderline"/>
        </w:rPr>
        <w:t>Others warn that even if Biden is ultimately successful on infrastructure, his victory could be short-lived without action on voting rights, given next year’s midterm elections.</w:t>
      </w:r>
      <w:r>
        <w:rPr>
          <w:rStyle w:val="StyleUnderline"/>
        </w:rPr>
        <w:t xml:space="preserve"> </w:t>
      </w:r>
      <w:r w:rsidRPr="008F2898">
        <w:rPr>
          <w:sz w:val="16"/>
        </w:rPr>
        <w:t>“You can win a round, but it doesn’t mean you win the fight,” said the Rev. Al Sharpton.</w:t>
      </w:r>
    </w:p>
    <w:p w:rsidR="00EA1E9D" w:rsidRDefault="00EA1E9D" w:rsidP="00EA1E9D">
      <w:pPr>
        <w:pStyle w:val="Heading4"/>
      </w:pPr>
      <w:r>
        <w:t>Preserving comfortable union relations maintains PC.</w:t>
      </w:r>
    </w:p>
    <w:p w:rsidR="00EA1E9D" w:rsidRDefault="00EA1E9D" w:rsidP="00EA1E9D">
      <w:r w:rsidRPr="00DF6C4F">
        <w:rPr>
          <w:b/>
          <w:bCs/>
          <w:sz w:val="28"/>
          <w:szCs w:val="28"/>
        </w:rPr>
        <w:t>Kerrissey and Schofer 13</w:t>
      </w:r>
      <w:r w:rsidRPr="00DF6C4F">
        <w:rPr>
          <w:sz w:val="16"/>
          <w:szCs w:val="16"/>
        </w:rPr>
        <w:t xml:space="preserve"> [Kerrissey, Jasmine, and Evan Schofer. Jasmine Kerrissey Department of Sociology University of California, Irvine Evan Schofer Department of Sociology University of California, Irvine. “Union Membership and Political Participation in the United States.” </w:t>
      </w:r>
      <w:r w:rsidRPr="00DF6C4F">
        <w:rPr>
          <w:i/>
          <w:iCs/>
          <w:sz w:val="16"/>
          <w:szCs w:val="16"/>
        </w:rPr>
        <w:t>Social Forces</w:t>
      </w:r>
      <w:r w:rsidRPr="00DF6C4F">
        <w:rPr>
          <w:sz w:val="16"/>
          <w:szCs w:val="16"/>
        </w:rPr>
        <w:t>, vol. 91, no. 3, 2013, pp. 895–928. </w:t>
      </w:r>
      <w:r w:rsidRPr="00DF6C4F">
        <w:rPr>
          <w:i/>
          <w:iCs/>
          <w:sz w:val="16"/>
          <w:szCs w:val="16"/>
        </w:rPr>
        <w:t>JSTOR</w:t>
      </w:r>
      <w:r w:rsidRPr="00DF6C4F">
        <w:rPr>
          <w:sz w:val="16"/>
          <w:szCs w:val="16"/>
        </w:rPr>
        <w:t xml:space="preserve">, www.jstor.org/stable/23361125] </w:t>
      </w:r>
    </w:p>
    <w:p w:rsidR="00EA1E9D" w:rsidRDefault="00EA1E9D" w:rsidP="00EA1E9D">
      <w:pPr>
        <w:rPr>
          <w:rStyle w:val="StyleUnderline"/>
        </w:rPr>
      </w:pPr>
      <w:r w:rsidRPr="00DF6C4F">
        <w:rPr>
          <w:sz w:val="16"/>
        </w:rPr>
        <w:t xml:space="preserve">Discussion and Conclusion </w:t>
      </w:r>
      <w:r w:rsidRPr="00DF6C4F">
        <w:rPr>
          <w:rStyle w:val="StyleUnderline"/>
        </w:rPr>
        <w:t xml:space="preserve">We observe consistent evidence that </w:t>
      </w:r>
      <w:r w:rsidRPr="00DF6C4F">
        <w:rPr>
          <w:rStyle w:val="StyleUnderline"/>
          <w:highlight w:val="green"/>
        </w:rPr>
        <w:t>union members are more politically engaged than non-members</w:t>
      </w:r>
      <w:r w:rsidRPr="00DF6C4F">
        <w:rPr>
          <w:rStyle w:val="StyleUnderline"/>
        </w:rPr>
        <w:t>.</w:t>
      </w:r>
      <w:r w:rsidRPr="00DF6C4F">
        <w:rPr>
          <w:sz w:val="16"/>
        </w:rPr>
        <w:t xml:space="preserve"> The </w:t>
      </w:r>
      <w:r w:rsidRPr="00DF6C4F">
        <w:rPr>
          <w:rStyle w:val="StyleUnderline"/>
          <w:highlight w:val="green"/>
        </w:rPr>
        <w:t>effect of union membership</w:t>
      </w:r>
      <w:r w:rsidRPr="00DF6C4F">
        <w:rPr>
          <w:rStyle w:val="StyleUnderline"/>
        </w:rPr>
        <w:t xml:space="preserve"> is broad, </w:t>
      </w:r>
      <w:r w:rsidRPr="00DF6C4F">
        <w:rPr>
          <w:rStyle w:val="StyleUnderline"/>
          <w:highlight w:val="green"/>
        </w:rPr>
        <w:t>span</w:t>
      </w:r>
      <w:r w:rsidRPr="00DF6C4F">
        <w:rPr>
          <w:rStyle w:val="StyleUnderline"/>
        </w:rPr>
        <w:t xml:space="preserve">ning </w:t>
      </w:r>
      <w:r w:rsidRPr="00DF6C4F">
        <w:rPr>
          <w:rStyle w:val="StyleUnderline"/>
          <w:highlight w:val="green"/>
        </w:rPr>
        <w:t>most types of</w:t>
      </w:r>
      <w:r w:rsidRPr="00DF6C4F">
        <w:rPr>
          <w:rStyle w:val="StyleUnderline"/>
        </w:rPr>
        <w:t xml:space="preserve"> political and civic </w:t>
      </w:r>
      <w:r w:rsidRPr="00DF6C4F">
        <w:rPr>
          <w:rStyle w:val="StyleUnderline"/>
          <w:highlight w:val="green"/>
        </w:rPr>
        <w:t>involvement, including voting, protesting</w:t>
      </w:r>
      <w:r w:rsidRPr="00DF6C4F">
        <w:rPr>
          <w:rStyle w:val="StyleUnderline"/>
        </w:rPr>
        <w:t>, signing petitions, association membership, and so on, and holds up with a large range of control variables.</w:t>
      </w:r>
      <w:r w:rsidRPr="00DF6C4F">
        <w:rPr>
          <w:sz w:val="16"/>
        </w:rPr>
        <w:t xml:space="preserve"> 36 The prior literature looks mainly at voting outcomes – and often finds weak results when many variables are controlled – so even these basic findings represent a step forward. </w:t>
      </w:r>
      <w:r w:rsidRPr="00DF6C4F">
        <w:rPr>
          <w:rStyle w:val="StyleUnderline"/>
        </w:rPr>
        <w:t xml:space="preserve">The magnitude of the union membership effect varies across outcomes, but is generally substantial. For instance, union members have 20% greater odds of voting than comparable non-members. </w:t>
      </w:r>
      <w:r w:rsidRPr="00DF6C4F">
        <w:rPr>
          <w:sz w:val="16"/>
        </w:rPr>
        <w:t xml:space="preserve">The odds of participating in a protest were 73% to 100% higher among union members, according to the Roper and Verba datasets, respectively. Many of the large and highly significant effects are in areas of social protest and electoral participation. </w:t>
      </w:r>
      <w:r w:rsidRPr="00DF6C4F">
        <w:rPr>
          <w:rStyle w:val="StyleUnderline"/>
        </w:rPr>
        <w:t xml:space="preserve">In the case of volunteering and charitable donations, for instance, </w:t>
      </w:r>
      <w:r w:rsidRPr="00DF6C4F">
        <w:rPr>
          <w:rStyle w:val="StyleUnderline"/>
          <w:highlight w:val="green"/>
        </w:rPr>
        <w:t>we see substantially larger effects in political forms</w:t>
      </w:r>
      <w:r w:rsidRPr="00DF6C4F">
        <w:rPr>
          <w:rStyle w:val="StyleUnderline"/>
        </w:rPr>
        <w:t xml:space="preserve"> of those activities – whereas general measures of volunteering and donations show smaller effects. </w:t>
      </w:r>
      <w:r w:rsidRPr="00DF6C4F">
        <w:rPr>
          <w:sz w:val="16"/>
        </w:rPr>
        <w:t xml:space="preserve">We observe weaker or non-significant effects of union membership on activities that are far removed from union agendas, such as general civic membership, volunteering, or blood donation. </w:t>
      </w:r>
      <w:r w:rsidRPr="00DF6C4F">
        <w:rPr>
          <w:rStyle w:val="StyleUnderline"/>
        </w:rPr>
        <w:t xml:space="preserve">It appears that </w:t>
      </w:r>
      <w:r w:rsidRPr="00DF6C4F">
        <w:rPr>
          <w:rStyle w:val="StyleUnderline"/>
          <w:highlight w:val="green"/>
        </w:rPr>
        <w:t>unions build ‘political capital’ more than</w:t>
      </w:r>
      <w:r w:rsidRPr="00DF6C4F">
        <w:rPr>
          <w:rStyle w:val="StyleUnderline"/>
        </w:rPr>
        <w:t xml:space="preserve"> generalized </w:t>
      </w:r>
      <w:r w:rsidRPr="00DF6C4F">
        <w:rPr>
          <w:rStyle w:val="StyleUnderline"/>
          <w:highlight w:val="green"/>
        </w:rPr>
        <w:t>‘social capital’</w:t>
      </w:r>
      <w:r w:rsidRPr="00DF6C4F">
        <w:rPr>
          <w:rStyle w:val="StyleUnderline"/>
        </w:rPr>
        <w:t xml:space="preserve">.8 These patterns are broadly consistent with our structural arguments, discussed above, that </w:t>
      </w:r>
      <w:r w:rsidRPr="00DF6C4F">
        <w:rPr>
          <w:rStyle w:val="StyleUnderline"/>
          <w:highlight w:val="green"/>
        </w:rPr>
        <w:t>contemporary American labor unions face strong pressures to mobilize members</w:t>
      </w:r>
      <w:r w:rsidRPr="00DF6C4F">
        <w:rPr>
          <w:rStyle w:val="StyleUnderline"/>
        </w:rPr>
        <w:t xml:space="preserve"> to prepare for collective action with employers and </w:t>
      </w:r>
      <w:r w:rsidRPr="00DF6C4F">
        <w:rPr>
          <w:rStyle w:val="StyleUnderline"/>
          <w:highlight w:val="green"/>
        </w:rPr>
        <w:t>to maintain political capital with the Democratic party.</w:t>
      </w:r>
    </w:p>
    <w:p w:rsidR="00EA1E9D" w:rsidRPr="001B00FD" w:rsidRDefault="00EA1E9D" w:rsidP="00EA1E9D">
      <w:pPr>
        <w:pStyle w:val="Heading4"/>
        <w:rPr>
          <w:rStyle w:val="StyleUnderline"/>
          <w:b w:val="0"/>
          <w:iCs w:val="0"/>
        </w:rPr>
      </w:pPr>
      <w:r w:rsidRPr="001B00FD">
        <w:rPr>
          <w:rStyle w:val="StyleUnderline"/>
        </w:rPr>
        <w:t>Strike would divide the Union</w:t>
      </w:r>
    </w:p>
    <w:p w:rsidR="00EA1E9D" w:rsidRPr="001B00FD" w:rsidRDefault="00EA1E9D" w:rsidP="00EA1E9D">
      <w:pPr>
        <w:rPr>
          <w:szCs w:val="21"/>
        </w:rPr>
      </w:pPr>
      <w:r w:rsidRPr="001B00FD">
        <w:rPr>
          <w:rStyle w:val="Style13ptBold"/>
        </w:rPr>
        <w:t>Israelstam 17</w:t>
      </w:r>
      <w:r w:rsidRPr="00A31455">
        <w:rPr>
          <w:rStyle w:val="StyleUnderline"/>
          <w:sz w:val="28"/>
          <w:szCs w:val="32"/>
        </w:rPr>
        <w:t xml:space="preserve"> </w:t>
      </w:r>
      <w:r w:rsidRPr="001B00FD">
        <w:rPr>
          <w:szCs w:val="21"/>
        </w:rPr>
        <w:t xml:space="preserve">[Ivan. Ivan Israelstam is the Chief Executive of Labour Law Management Consulting. “What is the impact of strikes for employers and employees?”. 11-22-2017. Skills Portal. https://www.skillsportal.co.za/content/what-impact-strikes-employers-and-employees.] </w:t>
      </w:r>
    </w:p>
    <w:p w:rsidR="00EA1E9D" w:rsidRDefault="00EA1E9D" w:rsidP="00EA1E9D">
      <w:pPr>
        <w:rPr>
          <w:rStyle w:val="StyleUnderline"/>
        </w:rPr>
      </w:pPr>
      <w:r w:rsidRPr="00A31455">
        <w:rPr>
          <w:rStyle w:val="StyleUnderline"/>
        </w:rPr>
        <w:t xml:space="preserve">The </w:t>
      </w:r>
      <w:r w:rsidRPr="00A31455">
        <w:rPr>
          <w:rStyle w:val="StyleUnderline"/>
          <w:highlight w:val="green"/>
        </w:rPr>
        <w:t>loss of production and</w:t>
      </w:r>
      <w:r w:rsidRPr="00A31455">
        <w:rPr>
          <w:rStyle w:val="StyleUnderline"/>
        </w:rPr>
        <w:t xml:space="preserve"> of </w:t>
      </w:r>
      <w:r w:rsidRPr="00A31455">
        <w:rPr>
          <w:rStyle w:val="StyleUnderline"/>
          <w:highlight w:val="green"/>
        </w:rPr>
        <w:t>customers is</w:t>
      </w:r>
      <w:r w:rsidRPr="00A31455">
        <w:rPr>
          <w:rStyle w:val="StyleUnderline"/>
        </w:rPr>
        <w:t xml:space="preserve"> usually </w:t>
      </w:r>
      <w:r w:rsidRPr="00A31455">
        <w:rPr>
          <w:rStyle w:val="StyleUnderline"/>
          <w:highlight w:val="green"/>
        </w:rPr>
        <w:t>the first consequence</w:t>
      </w:r>
      <w:r w:rsidRPr="00A31455">
        <w:rPr>
          <w:rStyle w:val="StyleUnderline"/>
        </w:rPr>
        <w:t xml:space="preserve"> of a strike. However, </w:t>
      </w:r>
      <w:r w:rsidRPr="00A31455">
        <w:rPr>
          <w:rStyle w:val="StyleUnderline"/>
          <w:highlight w:val="green"/>
        </w:rPr>
        <w:t>indirect</w:t>
      </w:r>
      <w:r w:rsidRPr="001563BA">
        <w:rPr>
          <w:rStyle w:val="StyleUnderline"/>
          <w:highlight w:val="green"/>
        </w:rPr>
        <w:t xml:space="preserve"> </w:t>
      </w:r>
      <w:r w:rsidRPr="00A31455">
        <w:rPr>
          <w:rStyle w:val="StyleUnderline"/>
          <w:highlight w:val="green"/>
        </w:rPr>
        <w:t>strike costs</w:t>
      </w:r>
      <w:r w:rsidRPr="00A31455">
        <w:rPr>
          <w:rStyle w:val="StyleUnderline"/>
        </w:rPr>
        <w:t xml:space="preserve"> incurred </w:t>
      </w:r>
      <w:r w:rsidRPr="00A31455">
        <w:rPr>
          <w:rStyle w:val="StyleUnderline"/>
          <w:highlight w:val="green"/>
        </w:rPr>
        <w:t>later can be just as serious.</w:t>
      </w:r>
      <w:r w:rsidRPr="00A31455">
        <w:rPr>
          <w:rStyle w:val="StyleUnderline"/>
        </w:rPr>
        <w:t xml:space="preserve"> </w:t>
      </w:r>
      <w:r w:rsidRPr="00A31455">
        <w:rPr>
          <w:sz w:val="16"/>
        </w:rPr>
        <w:t>In the case of</w:t>
      </w:r>
      <w:r w:rsidRPr="00F2295C">
        <w:rPr>
          <w:sz w:val="16"/>
        </w:rPr>
        <w:t xml:space="preserve"> </w:t>
      </w:r>
      <w:r w:rsidRPr="00A31455">
        <w:rPr>
          <w:i/>
          <w:iCs/>
          <w:sz w:val="16"/>
        </w:rPr>
        <w:t>NUM and others vs Chrober Slate (Pty) Ltd</w:t>
      </w:r>
      <w:r w:rsidRPr="00F2295C">
        <w:rPr>
          <w:sz w:val="16"/>
        </w:rPr>
        <w:t xml:space="preserve"> </w:t>
      </w:r>
      <w:r w:rsidRPr="00A31455">
        <w:rPr>
          <w:sz w:val="16"/>
        </w:rPr>
        <w:t xml:space="preserve">(2008, 3 BLLR 287) </w:t>
      </w:r>
      <w:r w:rsidRPr="00A31455">
        <w:rPr>
          <w:sz w:val="16"/>
        </w:rPr>
        <w:lastRenderedPageBreak/>
        <w:t>the mine dismissed its quarry workers and factory staff due to an unprocedural strike by the quarry workers. The employer admitted that the factory staff were not to blame for the work stoppage as it had been the quarry workers who had refused to work. The dismissals of the factory staff were found to be unfair and the Labour Court ordered the mine to reinstate the 42 dismissed employees with back pay.</w:t>
      </w:r>
      <w:r w:rsidRPr="00F2295C">
        <w:rPr>
          <w:sz w:val="16"/>
        </w:rPr>
        <w:t xml:space="preserve"> </w:t>
      </w:r>
      <w:r w:rsidRPr="00A31455">
        <w:rPr>
          <w:sz w:val="16"/>
        </w:rPr>
        <w:t>In order to avoid the snowballing costs and loss of business that strikes can cause the employer needs to understand:</w:t>
      </w:r>
      <w:r w:rsidRPr="00F2295C">
        <w:rPr>
          <w:sz w:val="16"/>
        </w:rPr>
        <w:t xml:space="preserve"> </w:t>
      </w:r>
      <w:r w:rsidRPr="00A31455">
        <w:rPr>
          <w:sz w:val="16"/>
        </w:rPr>
        <w:t>What constitutes a strike in legal terms,</w:t>
      </w:r>
      <w:r w:rsidRPr="00F2295C">
        <w:rPr>
          <w:sz w:val="16"/>
        </w:rPr>
        <w:t xml:space="preserve"> </w:t>
      </w:r>
      <w:r w:rsidRPr="00A31455">
        <w:rPr>
          <w:sz w:val="16"/>
        </w:rPr>
        <w:t>The economic effects of a strike for both parties,</w:t>
      </w:r>
      <w:r w:rsidRPr="00F2295C">
        <w:rPr>
          <w:sz w:val="16"/>
        </w:rPr>
        <w:t xml:space="preserve"> </w:t>
      </w:r>
      <w:r w:rsidRPr="00A31455">
        <w:rPr>
          <w:sz w:val="16"/>
        </w:rPr>
        <w:t>The effects of a strike on the employment relationship,</w:t>
      </w:r>
      <w:r w:rsidRPr="00F2295C">
        <w:rPr>
          <w:sz w:val="16"/>
        </w:rPr>
        <w:t xml:space="preserve"> </w:t>
      </w:r>
      <w:r w:rsidRPr="00A31455">
        <w:rPr>
          <w:sz w:val="16"/>
        </w:rPr>
        <w:t>How to resolve constructively the conflict that causes industrial action,</w:t>
      </w:r>
      <w:r w:rsidRPr="00F2295C">
        <w:rPr>
          <w:sz w:val="16"/>
        </w:rPr>
        <w:t xml:space="preserve"> </w:t>
      </w:r>
      <w:r w:rsidRPr="00A31455">
        <w:rPr>
          <w:sz w:val="16"/>
        </w:rPr>
        <w:t>How to minimise the damage caused by a strike, and</w:t>
      </w:r>
      <w:r w:rsidRPr="00F2295C">
        <w:rPr>
          <w:sz w:val="16"/>
        </w:rPr>
        <w:t xml:space="preserve"> </w:t>
      </w:r>
      <w:r w:rsidRPr="00A31455">
        <w:rPr>
          <w:sz w:val="16"/>
        </w:rPr>
        <w:t>How to bring a strike to a speedy end.</w:t>
      </w:r>
      <w:r w:rsidRPr="00F2295C">
        <w:rPr>
          <w:sz w:val="16"/>
        </w:rPr>
        <w:t xml:space="preserve"> </w:t>
      </w:r>
      <w:r w:rsidRPr="00A31455">
        <w:rPr>
          <w:sz w:val="16"/>
        </w:rPr>
        <w:t>WHAT CONSTITUTES A STRIKE?</w:t>
      </w:r>
      <w:r w:rsidRPr="00F2295C">
        <w:rPr>
          <w:sz w:val="16"/>
        </w:rPr>
        <w:t xml:space="preserve"> </w:t>
      </w:r>
      <w:r w:rsidRPr="00A31455">
        <w:rPr>
          <w:sz w:val="16"/>
        </w:rPr>
        <w:t>A strike is any concerted withholding of labour by a group of employees in support of a demand made by them to the employer. Examples of this are work stoppages, go-slows, overtime bans and work-to-rule.</w:t>
      </w:r>
      <w:r w:rsidRPr="00F2295C">
        <w:rPr>
          <w:sz w:val="16"/>
        </w:rPr>
        <w:t xml:space="preserve"> </w:t>
      </w:r>
      <w:r w:rsidRPr="00A31455">
        <w:rPr>
          <w:rStyle w:val="StyleUnderline"/>
        </w:rPr>
        <w:t xml:space="preserve">THE </w:t>
      </w:r>
      <w:r w:rsidRPr="00A31455">
        <w:rPr>
          <w:rStyle w:val="StyleUnderline"/>
          <w:highlight w:val="green"/>
        </w:rPr>
        <w:t>ECONOMIC EFFECTS OF A STRIKE</w:t>
      </w:r>
      <w:r w:rsidRPr="00A31455">
        <w:rPr>
          <w:rStyle w:val="StyleUnderline"/>
        </w:rPr>
        <w:t xml:space="preserve"> FOR BOTH PARTIES.</w:t>
      </w:r>
      <w:r>
        <w:rPr>
          <w:rStyle w:val="StyleUnderline"/>
        </w:rPr>
        <w:t xml:space="preserve"> </w:t>
      </w:r>
      <w:r w:rsidRPr="00A31455">
        <w:rPr>
          <w:rStyle w:val="StyleUnderline"/>
        </w:rPr>
        <w:t xml:space="preserve">The </w:t>
      </w:r>
      <w:r w:rsidRPr="00A31455">
        <w:rPr>
          <w:rStyle w:val="StyleUnderline"/>
          <w:highlight w:val="green"/>
        </w:rPr>
        <w:t>employer is likely to lose money</w:t>
      </w:r>
      <w:r w:rsidRPr="00A31455">
        <w:rPr>
          <w:rStyle w:val="StyleUnderline"/>
        </w:rPr>
        <w:t xml:space="preserve"> </w:t>
      </w:r>
      <w:r w:rsidRPr="00A31455">
        <w:rPr>
          <w:rStyle w:val="StyleUnderline"/>
          <w:highlight w:val="green"/>
        </w:rPr>
        <w:t>due to delayed service</w:t>
      </w:r>
      <w:r w:rsidRPr="00A31455">
        <w:rPr>
          <w:rStyle w:val="StyleUnderline"/>
        </w:rPr>
        <w:t xml:space="preserve"> to clients </w:t>
      </w:r>
      <w:r w:rsidRPr="00A31455">
        <w:rPr>
          <w:rStyle w:val="StyleUnderline"/>
          <w:highlight w:val="green"/>
        </w:rPr>
        <w:t>or</w:t>
      </w:r>
      <w:r w:rsidRPr="00A31455">
        <w:rPr>
          <w:rStyle w:val="StyleUnderline"/>
        </w:rPr>
        <w:t xml:space="preserve"> to lost </w:t>
      </w:r>
      <w:r w:rsidRPr="00A31455">
        <w:rPr>
          <w:rStyle w:val="StyleUnderline"/>
          <w:highlight w:val="green"/>
        </w:rPr>
        <w:t>production</w:t>
      </w:r>
      <w:r w:rsidRPr="00A31455">
        <w:rPr>
          <w:rStyle w:val="StyleUnderline"/>
        </w:rPr>
        <w:t xml:space="preserve"> time. The employees will lose their pay due to the no work, no pay principle. </w:t>
      </w:r>
      <w:r w:rsidRPr="00A31455">
        <w:rPr>
          <w:rStyle w:val="StyleUnderline"/>
          <w:highlight w:val="green"/>
        </w:rPr>
        <w:t>If the strikers are dismissed they</w:t>
      </w:r>
      <w:r w:rsidRPr="00A31455">
        <w:rPr>
          <w:rStyle w:val="StyleUnderline"/>
        </w:rPr>
        <w:t xml:space="preserve"> will </w:t>
      </w:r>
      <w:r w:rsidRPr="00A31455">
        <w:rPr>
          <w:rStyle w:val="StyleUnderline"/>
          <w:highlight w:val="green"/>
        </w:rPr>
        <w:t>lose</w:t>
      </w:r>
      <w:r w:rsidRPr="00A31455">
        <w:rPr>
          <w:rStyle w:val="StyleUnderline"/>
        </w:rPr>
        <w:t xml:space="preserve"> their </w:t>
      </w:r>
      <w:r w:rsidRPr="00A31455">
        <w:rPr>
          <w:rStyle w:val="StyleUnderline"/>
          <w:highlight w:val="green"/>
        </w:rPr>
        <w:t>livelihood</w:t>
      </w:r>
      <w:r w:rsidRPr="00A31455">
        <w:rPr>
          <w:rStyle w:val="StyleUnderline"/>
        </w:rPr>
        <w:t>s altogether.</w:t>
      </w:r>
      <w:r>
        <w:rPr>
          <w:rStyle w:val="StyleUnderline"/>
        </w:rPr>
        <w:t xml:space="preserve"> </w:t>
      </w:r>
      <w:r w:rsidRPr="00A31455">
        <w:rPr>
          <w:rStyle w:val="StyleUnderline"/>
        </w:rPr>
        <w:t>THE EFFECTS OF A STRIKE ON THE EMPLOYMENT RELATIONSHIP.</w:t>
      </w:r>
      <w:r>
        <w:rPr>
          <w:rStyle w:val="StyleUnderline"/>
        </w:rPr>
        <w:t xml:space="preserve"> </w:t>
      </w:r>
      <w:r w:rsidRPr="00A31455">
        <w:rPr>
          <w:rStyle w:val="StyleUnderline"/>
        </w:rPr>
        <w:t xml:space="preserve">Once the strike is over, even if the business has not been closed down by it, the </w:t>
      </w:r>
      <w:r w:rsidRPr="00A31455">
        <w:rPr>
          <w:rStyle w:val="StyleUnderline"/>
          <w:highlight w:val="green"/>
        </w:rPr>
        <w:t>feelings of hostility</w:t>
      </w:r>
      <w:r w:rsidRPr="00A31455">
        <w:rPr>
          <w:rStyle w:val="StyleUnderline"/>
        </w:rPr>
        <w:t xml:space="preserve"> resulting </w:t>
      </w:r>
      <w:r w:rsidRPr="00A31455">
        <w:rPr>
          <w:rStyle w:val="StyleUnderline"/>
          <w:highlight w:val="green"/>
        </w:rPr>
        <w:t>from the strike</w:t>
      </w:r>
      <w:r w:rsidRPr="00A31455">
        <w:rPr>
          <w:rStyle w:val="StyleUnderline"/>
        </w:rPr>
        <w:t xml:space="preserve"> can </w:t>
      </w:r>
      <w:r w:rsidRPr="00A31455">
        <w:rPr>
          <w:rStyle w:val="StyleUnderline"/>
          <w:highlight w:val="green"/>
        </w:rPr>
        <w:t>severely damage teamwork, productivity and profitability.</w:t>
      </w:r>
      <w:r>
        <w:rPr>
          <w:rStyle w:val="StyleUnderline"/>
        </w:rPr>
        <w:t xml:space="preserve"> </w:t>
      </w:r>
      <w:r w:rsidRPr="00A31455">
        <w:rPr>
          <w:rStyle w:val="StyleUnderline"/>
        </w:rPr>
        <w:t>HOW TO RESOLVE CONSTRUCTIVELY THE CONFLICT THAT CAUSES INDUSTRIAL ACTION.</w:t>
      </w:r>
      <w:r>
        <w:rPr>
          <w:rStyle w:val="StyleUnderline"/>
        </w:rPr>
        <w:t xml:space="preserve"> </w:t>
      </w:r>
      <w:r w:rsidRPr="00A31455">
        <w:rPr>
          <w:rStyle w:val="StyleUnderline"/>
        </w:rPr>
        <w:t>Before the conflict gets to the stage of impasse that results in a strike the parties need to utilise the services of an expert in conflict resolution.</w:t>
      </w:r>
      <w:r w:rsidRPr="00A31455">
        <w:rPr>
          <w:sz w:val="16"/>
        </w:rPr>
        <w:t xml:space="preserve"> The CCMA was set up with the purpose of helping the parties to resolve conflict peacefully. However, in practice, the warring parties too often go to the CCMA because the law says they must rather than in a sincere attempt to sort out their differences. In other words, by the time the parties end up at the CCMA the conflict is often beyond the point of no return.</w:t>
      </w:r>
      <w:r w:rsidRPr="00F2295C">
        <w:rPr>
          <w:sz w:val="16"/>
        </w:rPr>
        <w:t xml:space="preserve"> </w:t>
      </w:r>
      <w:r w:rsidRPr="00A31455">
        <w:rPr>
          <w:sz w:val="16"/>
        </w:rPr>
        <w:t>For this reason, during times of industrial peace, employers and employees should identify and agree upon the use of a trained and reputable conflict resolution expert to be called in when the parties are unable to solve the problem themselves.</w:t>
      </w:r>
      <w:r w:rsidRPr="00F2295C">
        <w:rPr>
          <w:sz w:val="16"/>
        </w:rPr>
        <w:t xml:space="preserve"> </w:t>
      </w:r>
      <w:r w:rsidRPr="00A31455">
        <w:rPr>
          <w:rStyle w:val="StyleUnderline"/>
        </w:rPr>
        <w:t xml:space="preserve">HOW </w:t>
      </w:r>
      <w:r w:rsidRPr="00A31455">
        <w:rPr>
          <w:rStyle w:val="StyleUnderline"/>
          <w:highlight w:val="green"/>
        </w:rPr>
        <w:t>TO MINIMISE</w:t>
      </w:r>
      <w:r w:rsidRPr="00A31455">
        <w:rPr>
          <w:rStyle w:val="StyleUnderline"/>
        </w:rPr>
        <w:t xml:space="preserve"> THE </w:t>
      </w:r>
      <w:r w:rsidRPr="00A31455">
        <w:rPr>
          <w:rStyle w:val="StyleUnderline"/>
          <w:highlight w:val="green"/>
        </w:rPr>
        <w:t>DAMAGE CAUSED</w:t>
      </w:r>
      <w:r w:rsidRPr="00A31455">
        <w:rPr>
          <w:rStyle w:val="StyleUnderline"/>
        </w:rPr>
        <w:t xml:space="preserve"> BY A STRIKE.</w:t>
      </w:r>
      <w:r>
        <w:rPr>
          <w:rStyle w:val="StyleUnderline"/>
        </w:rPr>
        <w:t xml:space="preserve"> </w:t>
      </w:r>
      <w:r w:rsidRPr="00A31455">
        <w:rPr>
          <w:rStyle w:val="StyleUnderline"/>
          <w:highlight w:val="green"/>
        </w:rPr>
        <w:t>Employees</w:t>
      </w:r>
      <w:r w:rsidRPr="00A31455">
        <w:rPr>
          <w:rStyle w:val="StyleUnderline"/>
        </w:rPr>
        <w:t xml:space="preserve"> should </w:t>
      </w:r>
      <w:r w:rsidRPr="00A31455">
        <w:rPr>
          <w:rStyle w:val="StyleUnderline"/>
          <w:highlight w:val="green"/>
        </w:rPr>
        <w:t>allow the business to continue to run</w:t>
      </w:r>
      <w:r w:rsidRPr="00A31455">
        <w:rPr>
          <w:rStyle w:val="StyleUnderline"/>
        </w:rPr>
        <w:t xml:space="preserve"> in order to avert the likelihood of a closure that could result in job losses. Employers should use the services of a reputable labour broker who can provide alternative labour during the strike. Both parties should behave in a civil and professional manner towards each other.</w:t>
      </w:r>
      <w:r>
        <w:rPr>
          <w:rStyle w:val="StyleUnderline"/>
        </w:rPr>
        <w:t xml:space="preserve"> </w:t>
      </w:r>
      <w:r w:rsidRPr="00A31455">
        <w:rPr>
          <w:sz w:val="16"/>
        </w:rPr>
        <w:t>HOW TO BRING A STRIKE TO A SPEEDY END.</w:t>
      </w:r>
      <w:r w:rsidRPr="00F2295C">
        <w:rPr>
          <w:sz w:val="16"/>
        </w:rPr>
        <w:t xml:space="preserve"> </w:t>
      </w:r>
      <w:r w:rsidRPr="00A31455">
        <w:rPr>
          <w:sz w:val="16"/>
        </w:rPr>
        <w:t xml:space="preserve">Where the parties are unable to find common ground they should not delay in bringing in the services of their mutually agreed strike resolution expert. </w:t>
      </w:r>
      <w:r w:rsidRPr="00A31455">
        <w:rPr>
          <w:rStyle w:val="StyleUnderline"/>
        </w:rPr>
        <w:t>An expert in this field will not only have techniques of bringing the parties together but will also be able to see solutions that the emotions of the parties have prevented them from seeing.</w:t>
      </w:r>
      <w:r>
        <w:rPr>
          <w:rStyle w:val="StyleUnderline"/>
        </w:rPr>
        <w:t xml:space="preserve"> </w:t>
      </w:r>
      <w:r w:rsidRPr="00A31455">
        <w:rPr>
          <w:rStyle w:val="StyleUnderline"/>
          <w:highlight w:val="green"/>
        </w:rPr>
        <w:t>The expert should</w:t>
      </w:r>
      <w:r w:rsidRPr="00A31455">
        <w:rPr>
          <w:rStyle w:val="StyleUnderline"/>
        </w:rPr>
        <w:t xml:space="preserve"> also </w:t>
      </w:r>
      <w:r w:rsidRPr="00A31455">
        <w:rPr>
          <w:rStyle w:val="StyleUnderline"/>
          <w:highlight w:val="green"/>
        </w:rPr>
        <w:t>be able to help</w:t>
      </w:r>
      <w:r w:rsidRPr="00A31455">
        <w:rPr>
          <w:rStyle w:val="StyleUnderline"/>
        </w:rPr>
        <w:t xml:space="preserve"> the parties </w:t>
      </w:r>
      <w:r w:rsidRPr="00A31455">
        <w:rPr>
          <w:rStyle w:val="StyleUnderline"/>
          <w:highlight w:val="green"/>
        </w:rPr>
        <w:t>rebuild</w:t>
      </w:r>
      <w:r w:rsidRPr="00A31455">
        <w:rPr>
          <w:rStyle w:val="StyleUnderline"/>
        </w:rPr>
        <w:t xml:space="preserve"> their relationship </w:t>
      </w:r>
      <w:r w:rsidRPr="00A31455">
        <w:rPr>
          <w:rStyle w:val="StyleUnderline"/>
          <w:highlight w:val="green"/>
        </w:rPr>
        <w:t>once the strike is over.</w:t>
      </w:r>
    </w:p>
    <w:p w:rsidR="00EA1E9D" w:rsidRPr="007644D9" w:rsidRDefault="00EA1E9D" w:rsidP="00EA1E9D">
      <w:pPr>
        <w:pStyle w:val="Heading4"/>
      </w:pPr>
      <w:r>
        <w:t>Infrastructure bill is necessary to tackle emission reduction goals.</w:t>
      </w:r>
    </w:p>
    <w:p w:rsidR="00EA1E9D" w:rsidRDefault="00EA1E9D" w:rsidP="00EA1E9D">
      <w:pPr>
        <w:rPr>
          <w:sz w:val="16"/>
          <w:szCs w:val="16"/>
        </w:rPr>
      </w:pPr>
      <w:r w:rsidRPr="00AE630A">
        <w:rPr>
          <w:b/>
          <w:bCs/>
          <w:sz w:val="28"/>
          <w:szCs w:val="28"/>
        </w:rPr>
        <w:t>Newburger 3/29</w:t>
      </w:r>
      <w:r w:rsidRPr="00AE630A">
        <w:t xml:space="preserve"> </w:t>
      </w:r>
      <w:r w:rsidRPr="00AE630A">
        <w:rPr>
          <w:sz w:val="16"/>
          <w:szCs w:val="16"/>
        </w:rPr>
        <w:t>[Emma</w:t>
      </w:r>
      <w:r>
        <w:rPr>
          <w:sz w:val="16"/>
          <w:szCs w:val="16"/>
        </w:rPr>
        <w:t xml:space="preserve">. Emma Newburger is a </w:t>
      </w:r>
      <w:r w:rsidRPr="007644D9">
        <w:rPr>
          <w:sz w:val="16"/>
          <w:szCs w:val="16"/>
        </w:rPr>
        <w:t xml:space="preserve">Climate policy reporter at </w:t>
      </w:r>
      <w:hyperlink r:id="rId12" w:history="1">
        <w:r w:rsidRPr="007644D9">
          <w:rPr>
            <w:rStyle w:val="Hyperlink"/>
            <w:sz w:val="16"/>
            <w:szCs w:val="16"/>
          </w:rPr>
          <w:t>@CNBC</w:t>
        </w:r>
      </w:hyperlink>
      <w:r w:rsidRPr="007644D9">
        <w:rPr>
          <w:sz w:val="16"/>
          <w:szCs w:val="16"/>
        </w:rPr>
        <w:t xml:space="preserve">. </w:t>
      </w:r>
      <w:hyperlink r:id="rId13" w:history="1">
        <w:r w:rsidRPr="007644D9">
          <w:rPr>
            <w:rStyle w:val="Hyperlink"/>
            <w:sz w:val="16"/>
            <w:szCs w:val="16"/>
          </w:rPr>
          <w:t>@Cornell</w:t>
        </w:r>
      </w:hyperlink>
      <w:r>
        <w:rPr>
          <w:sz w:val="16"/>
          <w:szCs w:val="16"/>
        </w:rPr>
        <w:t xml:space="preserve"> </w:t>
      </w:r>
      <w:r w:rsidRPr="007644D9">
        <w:rPr>
          <w:sz w:val="16"/>
          <w:szCs w:val="16"/>
        </w:rPr>
        <w:t>grad</w:t>
      </w:r>
      <w:r w:rsidRPr="00AE630A">
        <w:rPr>
          <w:sz w:val="16"/>
          <w:szCs w:val="16"/>
        </w:rPr>
        <w:t xml:space="preserve">. “Here’s how Biden’s infrastructure package will likely tackle climate change”. 1-27-2021. CNBC. https://www.cnbc.com/2021/03/29/biden-infrastructure-bill-what-to-expect-on-climate-change.html.] </w:t>
      </w:r>
    </w:p>
    <w:p w:rsidR="00EA1E9D" w:rsidRPr="00A23C55" w:rsidRDefault="00EA1E9D" w:rsidP="00EA1E9D">
      <w:pPr>
        <w:rPr>
          <w:sz w:val="16"/>
          <w:szCs w:val="16"/>
        </w:rPr>
      </w:pPr>
    </w:p>
    <w:p w:rsidR="00EA1E9D" w:rsidRDefault="00EA1E9D" w:rsidP="00EA1E9D">
      <w:pPr>
        <w:rPr>
          <w:rStyle w:val="StyleUnderline"/>
        </w:rPr>
      </w:pPr>
      <w:r w:rsidRPr="007C481F">
        <w:rPr>
          <w:sz w:val="16"/>
        </w:rPr>
        <w:t xml:space="preserve">President Joe Biden delivers remarks on tackling climate change prior to signing executive actions as White House climate envoy John Kerry and Vice President Kamala Harris listen in the State Dining Room at the White House in Washington, U.S., January 27, 2021. President </w:t>
      </w:r>
      <w:hyperlink r:id="rId14" w:history="1">
        <w:r w:rsidRPr="007C481F">
          <w:rPr>
            <w:rStyle w:val="Hyperlink"/>
            <w:sz w:val="16"/>
          </w:rPr>
          <w:t>Joe Biden</w:t>
        </w:r>
      </w:hyperlink>
      <w:r w:rsidRPr="007C481F">
        <w:rPr>
          <w:sz w:val="16"/>
        </w:rPr>
        <w:t xml:space="preserve"> this week is set to unveil details of a major infrastructure package that’s expected to include record spending on mitigating </w:t>
      </w:r>
      <w:hyperlink r:id="rId15" w:history="1">
        <w:r w:rsidRPr="007C481F">
          <w:rPr>
            <w:rStyle w:val="Hyperlink"/>
            <w:sz w:val="16"/>
          </w:rPr>
          <w:t>climate change</w:t>
        </w:r>
      </w:hyperlink>
      <w:r w:rsidRPr="007C481F">
        <w:rPr>
          <w:sz w:val="16"/>
        </w:rPr>
        <w:t xml:space="preserve"> and accelerating a nationwide transition to clean energy. </w:t>
      </w:r>
      <w:r w:rsidRPr="00A23C55">
        <w:rPr>
          <w:rStyle w:val="StyleUnderline"/>
        </w:rPr>
        <w:t xml:space="preserve">The </w:t>
      </w:r>
      <w:r w:rsidRPr="00A23C55">
        <w:rPr>
          <w:rStyle w:val="StyleUnderline"/>
          <w:highlight w:val="green"/>
        </w:rPr>
        <w:t>president is expected to</w:t>
      </w:r>
      <w:r w:rsidRPr="00A23C55">
        <w:rPr>
          <w:rStyle w:val="StyleUnderline"/>
        </w:rPr>
        <w:t xml:space="preserve"> introduce </w:t>
      </w:r>
      <w:r w:rsidRPr="00A23C55">
        <w:rPr>
          <w:rStyle w:val="StyleUnderline"/>
          <w:highlight w:val="green"/>
        </w:rPr>
        <w:t>up to $3 trillion</w:t>
      </w:r>
      <w:r w:rsidRPr="007C481F">
        <w:rPr>
          <w:rStyle w:val="StyleUnderline"/>
        </w:rPr>
        <w:t xml:space="preserve"> in spending on efforts to boost the economy, including </w:t>
      </w:r>
      <w:r w:rsidRPr="00A23C55">
        <w:rPr>
          <w:rStyle w:val="StyleUnderline"/>
          <w:highlight w:val="green"/>
        </w:rPr>
        <w:t>rebuilding aging infrastructure</w:t>
      </w:r>
      <w:r w:rsidRPr="007C481F">
        <w:rPr>
          <w:rStyle w:val="StyleUnderline"/>
        </w:rPr>
        <w:t xml:space="preserve"> like highways, bridges and rail lines, and </w:t>
      </w:r>
      <w:r w:rsidRPr="00A23C55">
        <w:rPr>
          <w:rStyle w:val="StyleUnderline"/>
          <w:highlight w:val="green"/>
        </w:rPr>
        <w:t>investing in techn</w:t>
      </w:r>
      <w:r w:rsidRPr="00A23C55">
        <w:rPr>
          <w:rStyle w:val="StyleUnderline"/>
        </w:rPr>
        <w:t>ologies</w:t>
      </w:r>
      <w:r w:rsidRPr="007C481F">
        <w:rPr>
          <w:rStyle w:val="StyleUnderline"/>
        </w:rPr>
        <w:t xml:space="preserve"> </w:t>
      </w:r>
      <w:r w:rsidRPr="00A23C55">
        <w:rPr>
          <w:rStyle w:val="StyleUnderline"/>
          <w:highlight w:val="green"/>
        </w:rPr>
        <w:t>to reduce</w:t>
      </w:r>
      <w:r w:rsidRPr="007C481F">
        <w:rPr>
          <w:rStyle w:val="StyleUnderline"/>
        </w:rPr>
        <w:t xml:space="preserve"> planet-warming </w:t>
      </w:r>
      <w:r w:rsidRPr="00A23C55">
        <w:rPr>
          <w:rStyle w:val="StyleUnderline"/>
        </w:rPr>
        <w:t>greenh</w:t>
      </w:r>
      <w:r w:rsidRPr="007C481F">
        <w:rPr>
          <w:rStyle w:val="StyleUnderline"/>
        </w:rPr>
        <w:t xml:space="preserve">ouse gas </w:t>
      </w:r>
      <w:r w:rsidRPr="00A23C55">
        <w:rPr>
          <w:rStyle w:val="StyleUnderline"/>
          <w:highlight w:val="green"/>
        </w:rPr>
        <w:t>emissions. Some</w:t>
      </w:r>
      <w:r w:rsidRPr="007C481F">
        <w:rPr>
          <w:rStyle w:val="StyleUnderline"/>
        </w:rPr>
        <w:t xml:space="preserve"> of the </w:t>
      </w:r>
      <w:r w:rsidRPr="00A23C55">
        <w:rPr>
          <w:rStyle w:val="StyleUnderline"/>
          <w:highlight w:val="green"/>
        </w:rPr>
        <w:t>policies</w:t>
      </w:r>
      <w:r w:rsidRPr="007C481F">
        <w:rPr>
          <w:rStyle w:val="StyleUnderline"/>
        </w:rPr>
        <w:t xml:space="preserve"> on the table </w:t>
      </w:r>
      <w:r w:rsidRPr="00A23C55">
        <w:rPr>
          <w:rStyle w:val="StyleUnderline"/>
          <w:highlight w:val="green"/>
        </w:rPr>
        <w:t>include:</w:t>
      </w:r>
      <w:r>
        <w:rPr>
          <w:rStyle w:val="StyleUnderline"/>
        </w:rPr>
        <w:t xml:space="preserve"> </w:t>
      </w:r>
    </w:p>
    <w:p w:rsidR="00EA1E9D" w:rsidRDefault="00EA1E9D" w:rsidP="00EA1E9D">
      <w:pPr>
        <w:rPr>
          <w:rStyle w:val="StyleUnderline"/>
          <w:highlight w:val="green"/>
        </w:rPr>
      </w:pPr>
      <w:r w:rsidRPr="00A23C55">
        <w:rPr>
          <w:rStyle w:val="StyleUnderline"/>
          <w:highlight w:val="green"/>
        </w:rPr>
        <w:t>Installing thousands of new e</w:t>
      </w:r>
      <w:r w:rsidRPr="007C481F">
        <w:rPr>
          <w:rStyle w:val="StyleUnderline"/>
        </w:rPr>
        <w:t xml:space="preserve">lectric </w:t>
      </w:r>
      <w:r w:rsidRPr="00A23C55">
        <w:rPr>
          <w:rStyle w:val="StyleUnderline"/>
          <w:highlight w:val="green"/>
        </w:rPr>
        <w:t>v</w:t>
      </w:r>
      <w:r w:rsidRPr="007C481F">
        <w:rPr>
          <w:rStyle w:val="StyleUnderline"/>
        </w:rPr>
        <w:t xml:space="preserve">ehicle </w:t>
      </w:r>
      <w:r w:rsidRPr="00A23C55">
        <w:rPr>
          <w:rStyle w:val="StyleUnderline"/>
          <w:highlight w:val="green"/>
        </w:rPr>
        <w:t xml:space="preserve">charging stations </w:t>
      </w:r>
    </w:p>
    <w:p w:rsidR="00EA1E9D" w:rsidRDefault="00EA1E9D" w:rsidP="00EA1E9D">
      <w:pPr>
        <w:rPr>
          <w:rStyle w:val="StyleUnderline"/>
          <w:highlight w:val="green"/>
        </w:rPr>
      </w:pPr>
      <w:r w:rsidRPr="00A23C55">
        <w:rPr>
          <w:rStyle w:val="StyleUnderline"/>
          <w:highlight w:val="green"/>
        </w:rPr>
        <w:t xml:space="preserve">Funds to build energy-efficient homes </w:t>
      </w:r>
    </w:p>
    <w:p w:rsidR="00EA1E9D" w:rsidRDefault="00EA1E9D" w:rsidP="00EA1E9D">
      <w:pPr>
        <w:rPr>
          <w:rStyle w:val="StyleUnderline"/>
        </w:rPr>
      </w:pPr>
      <w:r w:rsidRPr="00A23C55">
        <w:rPr>
          <w:rStyle w:val="StyleUnderline"/>
          <w:highlight w:val="green"/>
        </w:rPr>
        <w:t>Constructing new electric power lines</w:t>
      </w:r>
      <w:r>
        <w:rPr>
          <w:rStyle w:val="StyleUnderline"/>
        </w:rPr>
        <w:t xml:space="preserve"> </w:t>
      </w:r>
    </w:p>
    <w:p w:rsidR="00EA1E9D" w:rsidRPr="002E79DC" w:rsidRDefault="00EA1E9D" w:rsidP="00EA1E9D">
      <w:pPr>
        <w:rPr>
          <w:sz w:val="16"/>
        </w:rPr>
      </w:pPr>
      <w:r w:rsidRPr="007C481F">
        <w:rPr>
          <w:rStyle w:val="StyleUnderline"/>
        </w:rPr>
        <w:t xml:space="preserve">The </w:t>
      </w:r>
      <w:r w:rsidRPr="0074412F">
        <w:rPr>
          <w:rStyle w:val="StyleUnderline"/>
          <w:highlight w:val="green"/>
        </w:rPr>
        <w:t>package may be split</w:t>
      </w:r>
      <w:r w:rsidRPr="007C481F">
        <w:rPr>
          <w:rStyle w:val="StyleUnderline"/>
        </w:rPr>
        <w:t xml:space="preserve"> between two bills, </w:t>
      </w:r>
      <w:r w:rsidRPr="0074412F">
        <w:rPr>
          <w:rStyle w:val="StyleUnderline"/>
          <w:highlight w:val="green"/>
        </w:rPr>
        <w:t>starting with legislation that</w:t>
      </w:r>
      <w:r w:rsidRPr="0074412F">
        <w:rPr>
          <w:rStyle w:val="StyleUnderline"/>
        </w:rPr>
        <w:t xml:space="preserve"> incorporates Biden’s</w:t>
      </w:r>
      <w:r>
        <w:rPr>
          <w:rStyle w:val="StyleUnderline"/>
        </w:rPr>
        <w:t xml:space="preserve"> </w:t>
      </w:r>
      <w:hyperlink r:id="rId16" w:history="1">
        <w:r w:rsidRPr="007C481F">
          <w:rPr>
            <w:rStyle w:val="StyleUnderline"/>
          </w:rPr>
          <w:t>Build Back Better agenda</w:t>
        </w:r>
      </w:hyperlink>
      <w:r>
        <w:rPr>
          <w:rStyle w:val="StyleUnderline"/>
        </w:rPr>
        <w:t xml:space="preserve"> </w:t>
      </w:r>
      <w:r w:rsidRPr="007C481F">
        <w:rPr>
          <w:rStyle w:val="StyleUnderline"/>
        </w:rPr>
        <w:t xml:space="preserve">and </w:t>
      </w:r>
      <w:r w:rsidRPr="0074412F">
        <w:rPr>
          <w:rStyle w:val="StyleUnderline"/>
          <w:highlight w:val="green"/>
        </w:rPr>
        <w:t>supports</w:t>
      </w:r>
      <w:r w:rsidRPr="007C481F">
        <w:rPr>
          <w:rStyle w:val="StyleUnderline"/>
        </w:rPr>
        <w:t xml:space="preserve"> his </w:t>
      </w:r>
      <w:r w:rsidRPr="0074412F">
        <w:rPr>
          <w:rStyle w:val="StyleUnderline"/>
          <w:highlight w:val="green"/>
        </w:rPr>
        <w:t>goal to achieve carbon-free power</w:t>
      </w:r>
      <w:r w:rsidRPr="0074412F">
        <w:rPr>
          <w:rStyle w:val="StyleUnderline"/>
        </w:rPr>
        <w:t xml:space="preserve"> generation </w:t>
      </w:r>
      <w:r w:rsidRPr="0074412F">
        <w:rPr>
          <w:rStyle w:val="StyleUnderline"/>
          <w:highlight w:val="green"/>
        </w:rPr>
        <w:t xml:space="preserve">by 2035 and net-zero </w:t>
      </w:r>
      <w:r w:rsidRPr="0074412F">
        <w:rPr>
          <w:rStyle w:val="StyleUnderline"/>
          <w:highlight w:val="green"/>
        </w:rPr>
        <w:lastRenderedPageBreak/>
        <w:t>emissions by 2050.</w:t>
      </w:r>
      <w:r>
        <w:rPr>
          <w:rStyle w:val="StyleUnderline"/>
        </w:rPr>
        <w:t xml:space="preserve"> </w:t>
      </w:r>
      <w:r w:rsidRPr="007C481F">
        <w:rPr>
          <w:sz w:val="16"/>
        </w:rPr>
        <w:t xml:space="preserve">The recovery plan will potentially involve installing thousands of electric vehicle charging stations and providing incentives to encourage Americans to purchase electric vehicles. As a candidate, Biden vowed to establish ambitious fuel economy standards for gasoline cars to encourage a shift to electric vehicles. The transportation sector accounts for the </w:t>
      </w:r>
      <w:hyperlink r:id="rId17" w:anchor=":~:text=Transportation%20(28.2%20percent%20of%202018,ships%2C%20trains%2C%20and%20planes." w:history="1">
        <w:r w:rsidRPr="007C481F">
          <w:rPr>
            <w:rStyle w:val="Hyperlink"/>
            <w:sz w:val="16"/>
          </w:rPr>
          <w:t>largest share of U.S. emissions</w:t>
        </w:r>
      </w:hyperlink>
      <w:r w:rsidRPr="007C481F">
        <w:rPr>
          <w:sz w:val="16"/>
        </w:rPr>
        <w:t xml:space="preserve">, according to the Environmental Protection Agency, and could be the most difficult to decarbonize. </w:t>
      </w:r>
      <w:r w:rsidRPr="007C481F">
        <w:rPr>
          <w:rStyle w:val="StyleUnderline"/>
        </w:rPr>
        <w:t>The package also is primed to include funding to build millions of new energy-efficient homes and retrofit existing buildings to increase efficiency. There’s money to construct electric power lines that provide renewable energy and expand electricity storage.</w:t>
      </w:r>
      <w:r>
        <w:rPr>
          <w:rStyle w:val="StyleUnderline"/>
        </w:rPr>
        <w:t xml:space="preserve"> </w:t>
      </w:r>
      <w:r w:rsidRPr="007C481F">
        <w:rPr>
          <w:sz w:val="16"/>
        </w:rPr>
        <w:t xml:space="preserve">Paul Bledsoe, a former Clinton White House climate advisor now with the Progressive Policy Institute, said Biden’s goal is to jumpstart the economy and create new jobs during the transition away from fossil fuels. “Electrifying America’s cars and trucks, creating a nationwide smart grid, expanding electricity storage to allow more renewable energy, establishing universal high speed internet — all of these are intended to boost the productivity and competitiveness of the economy, while also cutting emissions,” Bledsoe said. Loading low-carbon energy initiatives into an infrastructure bill will likely be more divisive in Congress than previous Covid stimulus legislation. The last major push to pass climate legislation through the Senate was in 2009, when congressional Democrats failed to pass a carbon-pricing system. </w:t>
      </w:r>
      <w:r w:rsidRPr="0074412F">
        <w:rPr>
          <w:rStyle w:val="StyleUnderline"/>
          <w:highlight w:val="green"/>
        </w:rPr>
        <w:t>Some</w:t>
      </w:r>
      <w:r w:rsidRPr="007C481F">
        <w:rPr>
          <w:rStyle w:val="StyleUnderline"/>
        </w:rPr>
        <w:t xml:space="preserve"> Democrats and climate activists </w:t>
      </w:r>
      <w:r w:rsidRPr="0074412F">
        <w:rPr>
          <w:rStyle w:val="StyleUnderline"/>
          <w:highlight w:val="green"/>
        </w:rPr>
        <w:t>fear</w:t>
      </w:r>
      <w:r w:rsidRPr="007C481F">
        <w:rPr>
          <w:rStyle w:val="StyleUnderline"/>
        </w:rPr>
        <w:t xml:space="preserve"> that another </w:t>
      </w:r>
      <w:r w:rsidRPr="0074412F">
        <w:rPr>
          <w:rStyle w:val="StyleUnderline"/>
          <w:highlight w:val="green"/>
        </w:rPr>
        <w:t>failure to pass</w:t>
      </w:r>
      <w:r w:rsidRPr="007C481F">
        <w:rPr>
          <w:rStyle w:val="StyleUnderline"/>
        </w:rPr>
        <w:t xml:space="preserve"> meaningful </w:t>
      </w:r>
      <w:r w:rsidRPr="0074412F">
        <w:rPr>
          <w:rStyle w:val="StyleUnderline"/>
          <w:highlight w:val="green"/>
        </w:rPr>
        <w:t>climate legislation amid concerns</w:t>
      </w:r>
      <w:r w:rsidRPr="007C481F">
        <w:rPr>
          <w:rStyle w:val="StyleUnderline"/>
        </w:rPr>
        <w:t xml:space="preserve"> that a clean energy transition </w:t>
      </w:r>
      <w:r w:rsidRPr="0074412F">
        <w:rPr>
          <w:rStyle w:val="StyleUnderline"/>
          <w:highlight w:val="green"/>
        </w:rPr>
        <w:t>will cost jobs.</w:t>
      </w:r>
      <w:r>
        <w:rPr>
          <w:rStyle w:val="StyleUnderline"/>
        </w:rPr>
        <w:t xml:space="preserve"> </w:t>
      </w:r>
      <w:r w:rsidRPr="007C481F">
        <w:rPr>
          <w:rStyle w:val="StyleUnderline"/>
        </w:rPr>
        <w:t>Some Republicans who opposed Biden’s pandemic relief package have also condemned the president’s goal to incorporate climate policy into infrastructure legislation.</w:t>
      </w:r>
      <w:r>
        <w:rPr>
          <w:rStyle w:val="StyleUnderline"/>
        </w:rPr>
        <w:t xml:space="preserve"> </w:t>
      </w:r>
      <w:r w:rsidRPr="007C481F">
        <w:rPr>
          <w:sz w:val="16"/>
        </w:rPr>
        <w:t xml:space="preserve">Rep. Sam Graves, R-Mo., the top Republican on the House Committee on Transportation and Infrastructure, said he’ll work with Democrats on infrastructure but that prioritizing climate issues would not receive GOP support. “A transportation bill needs to be a transportation bill, not a Green New Deal,” Graves said during a hearing Thursday. “It needs to be about roads and bridges.” House Speaker </w:t>
      </w:r>
      <w:hyperlink r:id="rId18" w:history="1">
        <w:r w:rsidRPr="007C481F">
          <w:rPr>
            <w:rStyle w:val="Hyperlink"/>
            <w:sz w:val="16"/>
          </w:rPr>
          <w:t>Nancy Pelosi</w:t>
        </w:r>
      </w:hyperlink>
      <w:r w:rsidRPr="007C481F">
        <w:rPr>
          <w:sz w:val="16"/>
        </w:rPr>
        <w:t xml:space="preserve"> said Thursday she’ll support a bipartisan bill but will not eliminate components addressing climate change due to Republican objections. “We cannot just settle for what we can agree on without recognizing that this has to be a bill for the future, that we have to recognize the climate crisis,” Pelosi </w:t>
      </w:r>
      <w:hyperlink r:id="rId19" w:history="1">
        <w:r w:rsidRPr="007C481F">
          <w:rPr>
            <w:rStyle w:val="Hyperlink"/>
            <w:sz w:val="16"/>
          </w:rPr>
          <w:t>told reporters.</w:t>
        </w:r>
      </w:hyperlink>
      <w:r w:rsidRPr="007C481F">
        <w:rPr>
          <w:sz w:val="16"/>
        </w:rPr>
        <w:t xml:space="preserve"> </w:t>
      </w:r>
      <w:r w:rsidRPr="0074412F">
        <w:rPr>
          <w:rStyle w:val="StyleUnderline"/>
          <w:highlight w:val="green"/>
        </w:rPr>
        <w:t>Biden</w:t>
      </w:r>
      <w:r w:rsidRPr="007C481F">
        <w:rPr>
          <w:rStyle w:val="StyleUnderline"/>
        </w:rPr>
        <w:t xml:space="preserve"> has </w:t>
      </w:r>
      <w:r w:rsidRPr="0074412F">
        <w:rPr>
          <w:rStyle w:val="StyleUnderline"/>
          <w:highlight w:val="green"/>
        </w:rPr>
        <w:t>argued</w:t>
      </w:r>
      <w:r w:rsidRPr="007C481F">
        <w:rPr>
          <w:rStyle w:val="StyleUnderline"/>
        </w:rPr>
        <w:t xml:space="preserve"> that </w:t>
      </w:r>
      <w:r w:rsidRPr="0074412F">
        <w:rPr>
          <w:rStyle w:val="StyleUnderline"/>
          <w:highlight w:val="green"/>
        </w:rPr>
        <w:t>his actions</w:t>
      </w:r>
      <w:r w:rsidRPr="007C481F">
        <w:rPr>
          <w:rStyle w:val="StyleUnderline"/>
        </w:rPr>
        <w:t xml:space="preserve"> on climate </w:t>
      </w:r>
      <w:r w:rsidRPr="0074412F">
        <w:rPr>
          <w:rStyle w:val="StyleUnderline"/>
          <w:highlight w:val="green"/>
        </w:rPr>
        <w:t>will create millions of jobs. The president</w:t>
      </w:r>
      <w:r w:rsidRPr="007C481F">
        <w:rPr>
          <w:rStyle w:val="StyleUnderline"/>
        </w:rPr>
        <w:t xml:space="preserve"> has </w:t>
      </w:r>
      <w:r w:rsidRPr="0074412F">
        <w:rPr>
          <w:rStyle w:val="StyleUnderline"/>
          <w:highlight w:val="green"/>
        </w:rPr>
        <w:t>already issued</w:t>
      </w:r>
      <w:r w:rsidRPr="007C481F">
        <w:rPr>
          <w:rStyle w:val="StyleUnderline"/>
        </w:rPr>
        <w:t xml:space="preserve"> a series of climate executive </w:t>
      </w:r>
      <w:r w:rsidRPr="0074412F">
        <w:rPr>
          <w:rStyle w:val="StyleUnderline"/>
          <w:highlight w:val="green"/>
        </w:rPr>
        <w:t>orders, including suspending new oil and gas leasing on federal lands</w:t>
      </w:r>
      <w:r>
        <w:rPr>
          <w:rStyle w:val="StyleUnderline"/>
        </w:rPr>
        <w:t xml:space="preserve"> </w:t>
      </w:r>
      <w:r w:rsidRPr="007C481F">
        <w:rPr>
          <w:rStyle w:val="StyleUnderline"/>
        </w:rPr>
        <w:t>and</w:t>
      </w:r>
      <w:r>
        <w:rPr>
          <w:rStyle w:val="StyleUnderline"/>
        </w:rPr>
        <w:t xml:space="preserve"> </w:t>
      </w:r>
      <w:hyperlink r:id="rId20" w:history="1">
        <w:r w:rsidRPr="007C481F">
          <w:rPr>
            <w:rStyle w:val="StyleUnderline"/>
          </w:rPr>
          <w:t>rejoining the U.S. into the Paris climate</w:t>
        </w:r>
        <w:r>
          <w:rPr>
            <w:rStyle w:val="StyleUnderline"/>
          </w:rPr>
          <w:t xml:space="preserve"> </w:t>
        </w:r>
        <w:r w:rsidRPr="007C481F">
          <w:rPr>
            <w:rStyle w:val="StyleUnderline"/>
          </w:rPr>
          <w:t>accord</w:t>
        </w:r>
      </w:hyperlink>
      <w:r w:rsidRPr="007C481F">
        <w:rPr>
          <w:rStyle w:val="StyleUnderline"/>
        </w:rPr>
        <w:t>.</w:t>
      </w:r>
      <w:r>
        <w:rPr>
          <w:rStyle w:val="StyleUnderline"/>
        </w:rPr>
        <w:t xml:space="preserve"> </w:t>
      </w:r>
      <w:r w:rsidRPr="007C481F">
        <w:rPr>
          <w:sz w:val="16"/>
        </w:rPr>
        <w:t>The administration is leaning toward pursuing the bipartisan infrastructure legislation and passing other components through budget reconciliation, which would require only Senate Democrats to vote. “To gain the broadest support in Congress, Biden must emphasize the economic and jobs benefits of these investments first and foremost, not simply the climate benefits,” Bledsoe said. Stephanie Gidigbi Jenkins, director for policy and partnerships at the Natural Resources Defense Council, said the administration’s infrastructure proposal so far is “clearly focused on the right problems.” “Making these investments will create millions of good, American jobs and help us address the legacy of racial injustice,” Jenkins said. “Given the ambitions from the Biden administration and the commitment from key congressional leaders, we now have a historic opportunity to rebuild our economy for a cleaner, brighter future,” Jenkins added. “We are confident that Congress can achieve these goals.”</w:t>
      </w:r>
    </w:p>
    <w:p w:rsidR="00EA1E9D" w:rsidRPr="004C0DE1" w:rsidRDefault="00EA1E9D" w:rsidP="00EA1E9D">
      <w:pPr>
        <w:pStyle w:val="Heading4"/>
      </w:pPr>
      <w:r>
        <w:t>Warming causes extinction</w:t>
      </w:r>
    </w:p>
    <w:p w:rsidR="00EA1E9D" w:rsidRPr="00DB16C2" w:rsidRDefault="00EA1E9D" w:rsidP="00EA1E9D">
      <w:pPr>
        <w:rPr>
          <w:color w:val="000000" w:themeColor="text1"/>
          <w:sz w:val="16"/>
          <w:szCs w:val="16"/>
        </w:rPr>
      </w:pPr>
      <w:r w:rsidRPr="008C74CB">
        <w:rPr>
          <w:rStyle w:val="Style13ptBold"/>
          <w:color w:val="000000" w:themeColor="text1"/>
        </w:rPr>
        <w:t>Specktor 19</w:t>
      </w:r>
      <w:r w:rsidRPr="008C74CB">
        <w:rPr>
          <w:color w:val="000000" w:themeColor="text1"/>
        </w:rPr>
        <w:t xml:space="preserve"> </w:t>
      </w:r>
      <w:r w:rsidRPr="00DB16C2">
        <w:rPr>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21" w:history="1">
        <w:r w:rsidRPr="00DB16C2">
          <w:rPr>
            <w:color w:val="000000" w:themeColor="text1"/>
            <w:sz w:val="16"/>
            <w:szCs w:val="16"/>
          </w:rPr>
          <w:t>https://www.livescience.com/65633-climate-change-dooms-humans-by-2050.html</w:t>
        </w:r>
      </w:hyperlink>
      <w:r w:rsidRPr="00DB16C2">
        <w:rPr>
          <w:color w:val="000000" w:themeColor="text1"/>
          <w:sz w:val="16"/>
          <w:szCs w:val="16"/>
        </w:rPr>
        <w:t xml:space="preserve"> </w:t>
      </w:r>
    </w:p>
    <w:p w:rsidR="00EA1E9D" w:rsidRPr="00FA7DFA" w:rsidRDefault="00EA1E9D" w:rsidP="00EA1E9D">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757213">
        <w:rPr>
          <w:color w:val="000000" w:themeColor="text1"/>
          <w:highlight w:val="green"/>
          <w:u w:val="single"/>
        </w:rPr>
        <w:t>models</w:t>
      </w:r>
      <w:r w:rsidRPr="0041591F">
        <w:rPr>
          <w:color w:val="000000" w:themeColor="text1"/>
          <w:sz w:val="12"/>
          <w:szCs w:val="12"/>
        </w:rPr>
        <w:t xml:space="preserve"> — like the one that the </w:t>
      </w:r>
      <w:hyperlink r:id="rId22"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757213">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757213">
        <w:rPr>
          <w:b/>
          <w:bCs/>
          <w:color w:val="000000" w:themeColor="text1"/>
          <w:highlight w:val="green"/>
          <w:u w:val="single"/>
        </w:rPr>
        <w:t xml:space="preserve">interlinked </w:t>
      </w:r>
      <w:r w:rsidRPr="008C74CB">
        <w:rPr>
          <w:b/>
          <w:bCs/>
          <w:color w:val="000000" w:themeColor="text1"/>
          <w:u w:val="single"/>
        </w:rPr>
        <w:t xml:space="preserve">geological </w:t>
      </w:r>
      <w:r w:rsidRPr="00757213">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757213">
        <w:rPr>
          <w:color w:val="000000" w:themeColor="text1"/>
          <w:highlight w:val="green"/>
          <w:u w:val="single"/>
        </w:rPr>
        <w:t>governments</w:t>
      </w:r>
      <w:r w:rsidRPr="008C74CB">
        <w:rPr>
          <w:color w:val="000000" w:themeColor="text1"/>
          <w:u w:val="single"/>
        </w:rPr>
        <w:t xml:space="preserve"> "politely </w:t>
      </w:r>
      <w:r w:rsidRPr="00757213">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757213">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757213">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23"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757213">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757213">
        <w:rPr>
          <w:color w:val="000000" w:themeColor="text1"/>
          <w:highlight w:val="green"/>
          <w:u w:val="single"/>
        </w:rPr>
        <w:t>Thirty-five percent of</w:t>
      </w:r>
      <w:r w:rsidRPr="008C74CB">
        <w:rPr>
          <w:color w:val="000000" w:themeColor="text1"/>
          <w:u w:val="single"/>
        </w:rPr>
        <w:t xml:space="preserve"> the global </w:t>
      </w:r>
      <w:r w:rsidRPr="00757213">
        <w:rPr>
          <w:color w:val="000000" w:themeColor="text1"/>
          <w:highlight w:val="green"/>
          <w:u w:val="single"/>
        </w:rPr>
        <w:t>land</w:t>
      </w:r>
      <w:r w:rsidRPr="008C74CB">
        <w:rPr>
          <w:color w:val="000000" w:themeColor="text1"/>
          <w:u w:val="single"/>
        </w:rPr>
        <w:t xml:space="preserve"> area, </w:t>
      </w:r>
      <w:r w:rsidRPr="00757213">
        <w:rPr>
          <w:color w:val="000000" w:themeColor="text1"/>
          <w:highlight w:val="green"/>
          <w:u w:val="single"/>
        </w:rPr>
        <w:t xml:space="preserve">and </w:t>
      </w:r>
      <w:r w:rsidRPr="00757213">
        <w:rPr>
          <w:b/>
          <w:bCs/>
          <w:color w:val="000000" w:themeColor="text1"/>
          <w:highlight w:val="green"/>
          <w:u w:val="single"/>
        </w:rPr>
        <w:t xml:space="preserve">55 percent of </w:t>
      </w:r>
      <w:r w:rsidRPr="008C74CB">
        <w:rPr>
          <w:b/>
          <w:bCs/>
          <w:color w:val="000000" w:themeColor="text1"/>
          <w:u w:val="single"/>
        </w:rPr>
        <w:t xml:space="preserve">the global </w:t>
      </w:r>
      <w:r w:rsidRPr="00757213">
        <w:rPr>
          <w:b/>
          <w:bCs/>
          <w:color w:val="000000" w:themeColor="text1"/>
          <w:highlight w:val="green"/>
          <w:u w:val="single"/>
        </w:rPr>
        <w:t>population</w:t>
      </w:r>
      <w:r w:rsidRPr="008C74CB">
        <w:rPr>
          <w:b/>
          <w:bCs/>
          <w:color w:val="000000" w:themeColor="text1"/>
          <w:u w:val="single"/>
        </w:rPr>
        <w:t xml:space="preserve">, are </w:t>
      </w:r>
      <w:r w:rsidRPr="00757213">
        <w:rPr>
          <w:b/>
          <w:bCs/>
          <w:color w:val="000000" w:themeColor="text1"/>
          <w:highlight w:val="green"/>
          <w:u w:val="single"/>
        </w:rPr>
        <w:t>subject to</w:t>
      </w:r>
      <w:r w:rsidRPr="008C74CB">
        <w:rPr>
          <w:b/>
          <w:bCs/>
          <w:color w:val="000000" w:themeColor="text1"/>
          <w:u w:val="single"/>
        </w:rPr>
        <w:t xml:space="preserve"> more than 20 days a year of </w:t>
      </w:r>
      <w:hyperlink r:id="rId24" w:history="1">
        <w:r w:rsidRPr="00757213">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757213">
        <w:rPr>
          <w:color w:val="000000" w:themeColor="text1"/>
          <w:highlight w:val="green"/>
          <w:u w:val="single"/>
        </w:rPr>
        <w:t>droughts, floods and wildfires</w:t>
      </w:r>
      <w:r w:rsidRPr="008C74CB">
        <w:rPr>
          <w:color w:val="000000" w:themeColor="text1"/>
          <w:u w:val="single"/>
        </w:rPr>
        <w:t xml:space="preserve"> regularly </w:t>
      </w:r>
      <w:r w:rsidRPr="00757213">
        <w:rPr>
          <w:color w:val="000000" w:themeColor="text1"/>
          <w:highlight w:val="green"/>
          <w:u w:val="single"/>
        </w:rPr>
        <w:t>ravage the land</w:t>
      </w:r>
      <w:r w:rsidRPr="008C74CB">
        <w:rPr>
          <w:color w:val="000000" w:themeColor="text1"/>
          <w:u w:val="single"/>
        </w:rPr>
        <w:t xml:space="preserve">. Nearly </w:t>
      </w:r>
      <w:r w:rsidRPr="00757213">
        <w:rPr>
          <w:b/>
          <w:bCs/>
          <w:color w:val="000000" w:themeColor="text1"/>
          <w:highlight w:val="green"/>
          <w:u w:val="single"/>
        </w:rPr>
        <w:t xml:space="preserve">one-third </w:t>
      </w:r>
      <w:r w:rsidRPr="008C74CB">
        <w:rPr>
          <w:b/>
          <w:bCs/>
          <w:color w:val="000000" w:themeColor="text1"/>
          <w:u w:val="single"/>
        </w:rPr>
        <w:t xml:space="preserve">of the world's land surface </w:t>
      </w:r>
      <w:r w:rsidRPr="00757213">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757213">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757213">
        <w:rPr>
          <w:color w:val="000000" w:themeColor="text1"/>
          <w:highlight w:val="green"/>
          <w:u w:val="single"/>
        </w:rPr>
        <w:t>destroying</w:t>
      </w:r>
      <w:r w:rsidRPr="008C74CB">
        <w:rPr>
          <w:color w:val="000000" w:themeColor="text1"/>
          <w:u w:val="single"/>
        </w:rPr>
        <w:t xml:space="preserve"> the region's </w:t>
      </w:r>
      <w:r w:rsidRPr="00757213">
        <w:rPr>
          <w:color w:val="000000" w:themeColor="text1"/>
          <w:highlight w:val="green"/>
          <w:u w:val="single"/>
        </w:rPr>
        <w:t>ag</w:t>
      </w:r>
      <w:r w:rsidRPr="008C74CB">
        <w:rPr>
          <w:color w:val="000000" w:themeColor="text1"/>
          <w:u w:val="single"/>
        </w:rPr>
        <w:t xml:space="preserve">riculture and </w:t>
      </w:r>
      <w:r w:rsidRPr="00757213">
        <w:rPr>
          <w:color w:val="000000" w:themeColor="text1"/>
          <w:highlight w:val="green"/>
          <w:u w:val="single"/>
        </w:rPr>
        <w:t>turning</w:t>
      </w:r>
      <w:r w:rsidRPr="008C74CB">
        <w:rPr>
          <w:color w:val="000000" w:themeColor="text1"/>
          <w:u w:val="single"/>
        </w:rPr>
        <w:t xml:space="preserve"> more than </w:t>
      </w:r>
      <w:r w:rsidRPr="00757213">
        <w:rPr>
          <w:color w:val="000000" w:themeColor="text1"/>
          <w:highlight w:val="green"/>
          <w:u w:val="single"/>
        </w:rPr>
        <w:t>1 bil</w:t>
      </w:r>
      <w:r w:rsidRPr="008C74CB">
        <w:rPr>
          <w:color w:val="000000" w:themeColor="text1"/>
          <w:u w:val="single"/>
        </w:rPr>
        <w:t xml:space="preserve">lion people </w:t>
      </w:r>
      <w:r w:rsidRPr="00757213">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lastRenderedPageBreak/>
        <w:t xml:space="preserve">refugees — coupled with </w:t>
      </w:r>
      <w:hyperlink r:id="rId25" w:history="1">
        <w:r w:rsidRPr="00757213">
          <w:rPr>
            <w:rStyle w:val="Hyperlink"/>
            <w:color w:val="000000" w:themeColor="text1"/>
            <w:highlight w:val="green"/>
            <w:u w:val="single"/>
          </w:rPr>
          <w:t>shrinking coastlines</w:t>
        </w:r>
      </w:hyperlink>
      <w:r w:rsidRPr="00757213">
        <w:rPr>
          <w:color w:val="000000" w:themeColor="text1"/>
          <w:highlight w:val="green"/>
          <w:u w:val="single"/>
        </w:rPr>
        <w:t xml:space="preserve"> and</w:t>
      </w:r>
      <w:r w:rsidRPr="008C74CB">
        <w:rPr>
          <w:color w:val="000000" w:themeColor="text1"/>
          <w:u w:val="single"/>
        </w:rPr>
        <w:t xml:space="preserve"> severe </w:t>
      </w:r>
      <w:r w:rsidRPr="00757213">
        <w:rPr>
          <w:color w:val="000000" w:themeColor="text1"/>
          <w:highlight w:val="green"/>
          <w:u w:val="single"/>
        </w:rPr>
        <w:t>drops in food and water</w:t>
      </w:r>
      <w:r w:rsidRPr="008C74CB">
        <w:rPr>
          <w:color w:val="000000" w:themeColor="text1"/>
          <w:u w:val="single"/>
        </w:rPr>
        <w:t xml:space="preserve"> availability — begin to </w:t>
      </w:r>
      <w:r w:rsidRPr="00757213">
        <w:rPr>
          <w:b/>
          <w:bCs/>
          <w:color w:val="000000" w:themeColor="text1"/>
          <w:highlight w:val="green"/>
          <w:u w:val="single"/>
        </w:rPr>
        <w:t>stress</w:t>
      </w:r>
      <w:r w:rsidRPr="008C74CB">
        <w:rPr>
          <w:b/>
          <w:bCs/>
          <w:color w:val="000000" w:themeColor="text1"/>
          <w:u w:val="single"/>
        </w:rPr>
        <w:t xml:space="preserve"> the fabric of the world's largest </w:t>
      </w:r>
      <w:r w:rsidRPr="00757213">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757213">
        <w:rPr>
          <w:b/>
          <w:bCs/>
          <w:color w:val="000000" w:themeColor="text1"/>
          <w:highlight w:val="green"/>
          <w:u w:val="single"/>
        </w:rPr>
        <w:t>nuclear war</w:t>
      </w:r>
      <w:r w:rsidRPr="008C74CB">
        <w:rPr>
          <w:b/>
          <w:bCs/>
          <w:color w:val="000000" w:themeColor="text1"/>
          <w:u w:val="single"/>
        </w:rPr>
        <w:t xml:space="preserve">, are </w:t>
      </w:r>
      <w:r w:rsidRPr="00757213">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757213">
        <w:rPr>
          <w:color w:val="000000" w:themeColor="text1"/>
          <w:highlight w:val="green"/>
          <w:u w:val="single"/>
        </w:rPr>
        <w:t>end of</w:t>
      </w:r>
      <w:r w:rsidRPr="008C74CB">
        <w:rPr>
          <w:color w:val="000000" w:themeColor="text1"/>
          <w:u w:val="single"/>
        </w:rPr>
        <w:t xml:space="preserve"> human global </w:t>
      </w:r>
      <w:r w:rsidRPr="00757213">
        <w:rPr>
          <w:color w:val="000000" w:themeColor="text1"/>
          <w:highlight w:val="green"/>
          <w:u w:val="single"/>
        </w:rPr>
        <w:t>civilization</w:t>
      </w:r>
      <w:r w:rsidRPr="008C74CB">
        <w:rPr>
          <w:color w:val="000000" w:themeColor="text1"/>
          <w:u w:val="single"/>
        </w:rPr>
        <w:t xml:space="preserve"> as we know it."</w:t>
      </w:r>
    </w:p>
    <w:p w:rsidR="00EA1E9D" w:rsidRPr="00EA1E9D" w:rsidRDefault="00EA1E9D" w:rsidP="00EA1E9D"/>
    <w:p w:rsidR="00732A9F" w:rsidRDefault="00BC73FE" w:rsidP="00F56C09">
      <w:pPr>
        <w:pStyle w:val="Heading2"/>
      </w:pPr>
      <w:r>
        <w:lastRenderedPageBreak/>
        <w:t>4</w:t>
      </w:r>
    </w:p>
    <w:p w:rsidR="00D9375A" w:rsidRDefault="00F43A6D" w:rsidP="00D9375A">
      <w:pPr>
        <w:pStyle w:val="Heading4"/>
      </w:pPr>
      <w:r>
        <w:t xml:space="preserve">CP Text: </w:t>
      </w:r>
      <w:r w:rsidR="00D9375A">
        <w:t xml:space="preserve">The United States federal government should cooperate with the International Criminal Court without ratifying the Rome Statute. </w:t>
      </w:r>
    </w:p>
    <w:p w:rsidR="00D9375A" w:rsidRPr="00FD40D1" w:rsidRDefault="00D9375A" w:rsidP="00FD40D1">
      <w:r w:rsidRPr="00FD40D1">
        <w:t>Dietrich 11 (John W, Bryant University, “Time for the United States to Cooperate with the ICC”, http://www.h-net.org/reviews/showrev.php?id=31374)</w:t>
      </w:r>
    </w:p>
    <w:p w:rsidR="00D9375A" w:rsidRPr="00673F47" w:rsidRDefault="00D9375A" w:rsidP="00D9375A">
      <w:pPr>
        <w:rPr>
          <w:bCs/>
          <w:u w:val="single"/>
        </w:rPr>
      </w:pPr>
      <w:r w:rsidRPr="00C63252">
        <w:rPr>
          <w:rStyle w:val="StyleUnderline"/>
          <w:highlight w:val="yellow"/>
        </w:rPr>
        <w:t>Lee Feinstein and Tod Lindberg argue that the United States should move to a policy of cooperation with the</w:t>
      </w:r>
      <w:r>
        <w:t xml:space="preserve"> International Criminal Court </w:t>
      </w:r>
      <w:r w:rsidRPr="00631122">
        <w:rPr>
          <w:rStyle w:val="StyleUnderline"/>
        </w:rPr>
        <w:t>(</w:t>
      </w:r>
      <w:r w:rsidRPr="00C63252">
        <w:rPr>
          <w:rStyle w:val="StyleUnderline"/>
          <w:highlight w:val="yellow"/>
        </w:rPr>
        <w:t>ICC</w:t>
      </w:r>
      <w:r w:rsidRPr="00631122">
        <w:rPr>
          <w:rStyle w:val="StyleUnderline"/>
        </w:rPr>
        <w:t xml:space="preserve">) as a means of reaching the established U.S. goal of seeing gross violators of human rights and perpetrators of mass atrocities held accountable for their actions. </w:t>
      </w:r>
      <w:r w:rsidRPr="00C63252">
        <w:rPr>
          <w:rStyle w:val="StyleUnderline"/>
          <w:highlight w:val="yellow"/>
        </w:rPr>
        <w:t>U.S. cooperation</w:t>
      </w:r>
      <w:r w:rsidRPr="00631122">
        <w:rPr>
          <w:rStyle w:val="StyleUnderline"/>
        </w:rPr>
        <w:t xml:space="preserve"> also would </w:t>
      </w:r>
      <w:r w:rsidRPr="00C63252">
        <w:rPr>
          <w:rStyle w:val="StyleUnderline"/>
          <w:highlight w:val="yellow"/>
        </w:rPr>
        <w:t>please allies</w:t>
      </w:r>
      <w:r w:rsidRPr="00631122">
        <w:rPr>
          <w:rStyle w:val="StyleUnderline"/>
        </w:rPr>
        <w:t xml:space="preserve"> and be morally right. The authors move discussion of the ICC away from the well-worn theoretical debates on the merits of global governance and proper limitations on sovereignty to, first, the broader issue of how the United States works for international justice and, second, the practical question of whether cooperation with the ICC advances U.S. interests.</w:t>
      </w:r>
      <w:r>
        <w:t xml:space="preserve"> Such intellectual moves force U.S. critics of the ICC into the difficult position of either questioning the merits of the U.S. goal of international justice or showing that this goal could be better achieved through other policies.</w:t>
      </w:r>
      <w:r w:rsidRPr="007E257F">
        <w:rPr>
          <w:sz w:val="12"/>
        </w:rPr>
        <w:t xml:space="preserve">¶ </w:t>
      </w:r>
      <w:r>
        <w:t xml:space="preserve">Feinstein and Lindberg also later add a third shift in the debate by suggesting that </w:t>
      </w:r>
      <w:r w:rsidRPr="007E257F">
        <w:rPr>
          <w:rStyle w:val="StyleUnderline"/>
        </w:rPr>
        <w:t xml:space="preserve">the </w:t>
      </w:r>
      <w:r w:rsidRPr="00DE1B0E">
        <w:rPr>
          <w:rStyle w:val="StyleUnderline"/>
          <w:highlight w:val="yellow"/>
        </w:rPr>
        <w:t>issue should not be defined only as</w:t>
      </w:r>
      <w:r w:rsidRPr="007E257F">
        <w:rPr>
          <w:rStyle w:val="StyleUnderline"/>
        </w:rPr>
        <w:t xml:space="preserve"> a choice of either </w:t>
      </w:r>
      <w:r w:rsidRPr="00C63252">
        <w:rPr>
          <w:rStyle w:val="StyleUnderline"/>
          <w:highlight w:val="yellow"/>
        </w:rPr>
        <w:t>U.S</w:t>
      </w:r>
      <w:r w:rsidRPr="00DE1B0E">
        <w:rPr>
          <w:rStyle w:val="StyleUnderline"/>
          <w:highlight w:val="yellow"/>
        </w:rPr>
        <w:t>. opposition to the ICC</w:t>
      </w:r>
      <w:r w:rsidRPr="00C63252">
        <w:rPr>
          <w:rStyle w:val="StyleUnderline"/>
        </w:rPr>
        <w:t xml:space="preserve"> </w:t>
      </w:r>
      <w:r w:rsidRPr="00DE1B0E">
        <w:rPr>
          <w:rStyle w:val="StyleUnderline"/>
          <w:highlight w:val="yellow"/>
        </w:rPr>
        <w:t>or ratification of the Rome Statute</w:t>
      </w:r>
      <w:r w:rsidRPr="007E257F">
        <w:rPr>
          <w:rStyle w:val="StyleUnderline"/>
        </w:rPr>
        <w:t xml:space="preserve">, but should </w:t>
      </w:r>
      <w:r w:rsidRPr="00C63252">
        <w:rPr>
          <w:rStyle w:val="StyleUnderline"/>
          <w:highlight w:val="yellow"/>
        </w:rPr>
        <w:t>include</w:t>
      </w:r>
      <w:r w:rsidRPr="007E257F">
        <w:rPr>
          <w:rStyle w:val="StyleUnderline"/>
        </w:rPr>
        <w:t xml:space="preserve"> a middle option of </w:t>
      </w:r>
      <w:r w:rsidRPr="00C63252">
        <w:rPr>
          <w:rStyle w:val="Emphasis"/>
          <w:highlight w:val="yellow"/>
        </w:rPr>
        <w:t>U.S. cooperation with the court without ratification</w:t>
      </w:r>
      <w:r>
        <w:t xml:space="preserve">, at least at this point. </w:t>
      </w:r>
      <w:r w:rsidRPr="00C63252">
        <w:rPr>
          <w:rStyle w:val="StyleUnderline"/>
          <w:highlight w:val="yellow"/>
        </w:rPr>
        <w:t>Cooperation would give the United States many of the benefits of joining the ICC without subjecting itself to the court’s jurisdiction</w:t>
      </w:r>
      <w:r w:rsidRPr="007E257F">
        <w:rPr>
          <w:rStyle w:val="StyleUnderline"/>
        </w:rPr>
        <w:t xml:space="preserve"> or requiring Senate approval.</w:t>
      </w:r>
      <w:r w:rsidRPr="007E257F">
        <w:rPr>
          <w:rStyle w:val="StyleUnderline"/>
          <w:sz w:val="12"/>
        </w:rPr>
        <w:t>¶</w:t>
      </w:r>
      <w:r w:rsidRPr="007E257F">
        <w:rPr>
          <w:sz w:val="12"/>
        </w:rPr>
        <w:t xml:space="preserve"> </w:t>
      </w:r>
      <w:r>
        <w:t xml:space="preserve">Overall, the book raises an interesting perspective and advances many practical policy steps. Several of the latter have already been adopted by Barack Obama’s administration. ICC critics, though, are likely to be less willing than the authors to move away from theoretical debates or to see the ICC’s actions to date in positive terms. </w:t>
      </w:r>
      <w:r w:rsidRPr="003315B2">
        <w:t>How long the United States could, or should, remain with the middle policy of cooperation without ratification also remains unclear</w:t>
      </w:r>
      <w:r w:rsidRPr="007E257F">
        <w:rPr>
          <w:rStyle w:val="StyleUnderline"/>
        </w:rPr>
        <w:t>.</w:t>
      </w:r>
      <w:r w:rsidRPr="007E257F">
        <w:rPr>
          <w:rStyle w:val="StyleUnderline"/>
          <w:sz w:val="12"/>
        </w:rPr>
        <w:t>¶</w:t>
      </w:r>
      <w:r w:rsidRPr="007E257F">
        <w:rPr>
          <w:sz w:val="12"/>
        </w:rPr>
        <w:t xml:space="preserve"> </w:t>
      </w:r>
      <w:r w:rsidRPr="007E257F">
        <w:rPr>
          <w:rStyle w:val="StyleUnderline"/>
        </w:rPr>
        <w:t>Feinstein was at the Brookings Institution and has worked with notable Democratic politicians. Lindberg is at the Hoover Institution and has worked with key Republican politicians. Both have spent extensive time in Washington policy circles. They intend this work to be similar to other recent bipartisan efforts to assess in practical terms how U.S. interests can be furthered by international institutions. Their background and goal gives the book a different set of arguments and writing style when compared to works on the ICC by academics or lawyers.</w:t>
      </w:r>
    </w:p>
    <w:p w:rsidR="00D9375A" w:rsidRPr="00673F47" w:rsidRDefault="00D9375A" w:rsidP="00D9375A">
      <w:pPr>
        <w:pStyle w:val="Heading4"/>
      </w:pPr>
      <w:r>
        <w:t>Solves Customary International Law too (CIL)</w:t>
      </w:r>
    </w:p>
    <w:p w:rsidR="00D9375A" w:rsidRPr="00FD40D1" w:rsidRDefault="00D9375A" w:rsidP="00FD40D1">
      <w:r w:rsidRPr="00FD40D1">
        <w:t>MCKENNEY 13 (Sydney, writer on E-international relations, E-International Relations, http://www.e-ir.info/2013/05/17/the-united-states-need-to-ratify-the-rome-statute/)</w:t>
      </w:r>
    </w:p>
    <w:p w:rsidR="00D9375A" w:rsidRDefault="00D9375A" w:rsidP="00D9375A">
      <w:r w:rsidRPr="00DE1B0E">
        <w:rPr>
          <w:rStyle w:val="StyleUnderline"/>
        </w:rPr>
        <w:t xml:space="preserve">The </w:t>
      </w:r>
      <w:r w:rsidRPr="00DE1B0E">
        <w:rPr>
          <w:rStyle w:val="StyleUnderline"/>
          <w:highlight w:val="yellow"/>
        </w:rPr>
        <w:t>Rome Statute</w:t>
      </w:r>
      <w:r w:rsidRPr="00DE1B0E">
        <w:rPr>
          <w:rStyle w:val="StyleUnderline"/>
        </w:rPr>
        <w:t xml:space="preserve"> of</w:t>
      </w:r>
      <w:r w:rsidRPr="00E76E18">
        <w:rPr>
          <w:rStyle w:val="StyleUnderline"/>
        </w:rPr>
        <w:t xml:space="preserve"> the International Criminal Court </w:t>
      </w:r>
      <w:r w:rsidRPr="00DE1B0E">
        <w:rPr>
          <w:rStyle w:val="StyleUnderline"/>
        </w:rPr>
        <w:t>establishes a permanent court to prosecute individuals who have committed atrocity crimes</w:t>
      </w:r>
      <w:r w:rsidRPr="00E76E18">
        <w:rPr>
          <w:rStyle w:val="StyleUnderline"/>
        </w:rPr>
        <w:t xml:space="preserve"> such as torture, genocide and crimes of war. Initially, the U.S. supported the Court, but several factors caused it to actively </w:t>
      </w:r>
      <w:r w:rsidRPr="00DE1B0E">
        <w:rPr>
          <w:rStyle w:val="StyleUnderline"/>
          <w:highlight w:val="yellow"/>
        </w:rPr>
        <w:t>work against the Court</w:t>
      </w:r>
      <w:r>
        <w:t xml:space="preserve"> during the Bush Administration. The main </w:t>
      </w:r>
      <w:r w:rsidRPr="00E76E18">
        <w:rPr>
          <w:rStyle w:val="StyleUnderline"/>
        </w:rPr>
        <w:t xml:space="preserve">arguments against joining the Court are </w:t>
      </w:r>
      <w:r w:rsidRPr="00DE1B0E">
        <w:rPr>
          <w:rStyle w:val="StyleUnderline"/>
          <w:highlight w:val="yellow"/>
        </w:rPr>
        <w:t>rooted in its constitutionality</w:t>
      </w:r>
      <w:r>
        <w:t xml:space="preserve"> (especially the rights of due process), </w:t>
      </w:r>
      <w:r w:rsidRPr="00E76E18">
        <w:rPr>
          <w:rStyle w:val="StyleUnderline"/>
        </w:rPr>
        <w:t>state sovereignty, the role of the UN Security Council and a fear of politicized prosecutions.</w:t>
      </w:r>
      <w:r>
        <w:t xml:space="preserve"> </w:t>
      </w:r>
      <w:r w:rsidRPr="00E76E18">
        <w:rPr>
          <w:rStyle w:val="StyleUnderline"/>
        </w:rPr>
        <w:t xml:space="preserve">But the Court is a supranational entity as well as a court of last resort; it does not override national courts but acts only in situations where nations’ courts are unable or unwilling to prosecute. Upon examination, the U.S.’ concerns reflect a unidirectional model for human rights in that the U.S. supports prosecuting criminals as long as they are not U.S. nationals. </w:t>
      </w:r>
      <w:r w:rsidRPr="00C63252">
        <w:rPr>
          <w:rStyle w:val="StyleUnderline"/>
          <w:highlight w:val="yellow"/>
        </w:rPr>
        <w:t xml:space="preserve">But the roots of the ICC </w:t>
      </w:r>
      <w:r w:rsidRPr="00C63252">
        <w:rPr>
          <w:rStyle w:val="StyleUnderline"/>
          <w:highlight w:val="yellow"/>
        </w:rPr>
        <w:lastRenderedPageBreak/>
        <w:t>are based in customary international law as well as the laws of nature, which should be denied by no state-</w:t>
      </w:r>
      <w:r w:rsidRPr="00E76E18">
        <w:rPr>
          <w:rStyle w:val="StyleUnderline"/>
        </w:rPr>
        <w:t xml:space="preserve"> </w:t>
      </w:r>
      <w:r w:rsidRPr="00C63252">
        <w:rPr>
          <w:rStyle w:val="StyleUnderline"/>
          <w:highlight w:val="yellow"/>
        </w:rPr>
        <w:t>especially the most powerful nation in the world</w:t>
      </w:r>
      <w:r w:rsidRPr="00E76E18">
        <w:rPr>
          <w:rStyle w:val="StyleUnderline"/>
        </w:rPr>
        <w:t>. Based on the theory of natural law, the United States has an obligation to the international community to support the Court in prosecuting atrocity crimes. The United States has immense power to help shape the Court and often overlooks the option to amend or make reservations on areas of the Court that it sees as unfit. By refusing to ratify the Rome Statue, the United States disrespects the law of nations and fails to play the role in advancing international law that it should.</w:t>
      </w:r>
      <w:r w:rsidRPr="00E76E18">
        <w:rPr>
          <w:rStyle w:val="StyleUnderline"/>
          <w:sz w:val="12"/>
        </w:rPr>
        <w:t>¶</w:t>
      </w:r>
      <w:r w:rsidRPr="00E76E18">
        <w:rPr>
          <w:sz w:val="12"/>
        </w:rPr>
        <w:t xml:space="preserve"> </w:t>
      </w:r>
      <w:r>
        <w:t>Introduction</w:t>
      </w:r>
      <w:r w:rsidRPr="00E76E18">
        <w:rPr>
          <w:sz w:val="12"/>
        </w:rPr>
        <w:t xml:space="preserve">¶ </w:t>
      </w:r>
      <w:r w:rsidRPr="00E76E18">
        <w:rPr>
          <w:rStyle w:val="StyleUnderline"/>
        </w:rPr>
        <w:t xml:space="preserve">The </w:t>
      </w:r>
      <w:r w:rsidRPr="00C63252">
        <w:rPr>
          <w:rStyle w:val="StyleUnderline"/>
          <w:highlight w:val="yellow"/>
        </w:rPr>
        <w:t>International Criminal Court</w:t>
      </w:r>
      <w:r w:rsidRPr="00E76E18">
        <w:rPr>
          <w:rStyle w:val="StyleUnderline"/>
        </w:rPr>
        <w:t xml:space="preserve">, although a relatively new instrument in international law, plays a distinctive role in </w:t>
      </w:r>
      <w:r w:rsidRPr="00C63252">
        <w:rPr>
          <w:rStyle w:val="StyleUnderline"/>
          <w:highlight w:val="yellow"/>
        </w:rPr>
        <w:t>furthering</w:t>
      </w:r>
      <w:r w:rsidRPr="00E76E18">
        <w:rPr>
          <w:rStyle w:val="StyleUnderline"/>
        </w:rPr>
        <w:t xml:space="preserve"> the global community’s dedication to </w:t>
      </w:r>
      <w:r w:rsidRPr="00C63252">
        <w:rPr>
          <w:rStyle w:val="StyleUnderline"/>
          <w:highlight w:val="yellow"/>
        </w:rPr>
        <w:t>human rights</w:t>
      </w:r>
      <w:r w:rsidRPr="00E76E18">
        <w:rPr>
          <w:rStyle w:val="StyleUnderline"/>
        </w:rPr>
        <w:t>.[</w:t>
      </w:r>
      <w:r>
        <w:t xml:space="preserve">1] This permanent tribunal </w:t>
      </w:r>
      <w:r w:rsidRPr="00C63252">
        <w:rPr>
          <w:rStyle w:val="StyleUnderline"/>
          <w:highlight w:val="yellow"/>
        </w:rPr>
        <w:t>works closely with the U</w:t>
      </w:r>
      <w:r w:rsidRPr="00C63252">
        <w:rPr>
          <w:highlight w:val="yellow"/>
        </w:rPr>
        <w:t xml:space="preserve">nited </w:t>
      </w:r>
      <w:r w:rsidRPr="00C63252">
        <w:rPr>
          <w:rStyle w:val="StyleUnderline"/>
          <w:highlight w:val="yellow"/>
        </w:rPr>
        <w:t>N</w:t>
      </w:r>
      <w:r w:rsidRPr="00C63252">
        <w:rPr>
          <w:highlight w:val="yellow"/>
        </w:rPr>
        <w:t>ations</w:t>
      </w:r>
      <w:r>
        <w:t xml:space="preserve">, </w:t>
      </w:r>
      <w:r w:rsidRPr="00E76E18">
        <w:rPr>
          <w:rStyle w:val="StyleUnderline"/>
        </w:rPr>
        <w:t>but is its own independent institution</w:t>
      </w:r>
      <w:r>
        <w:t xml:space="preserve">. The Court came into being in 2002 through the Rome Statute of the International Criminal Court:[2] </w:t>
      </w:r>
      <w:r w:rsidRPr="00E76E18">
        <w:rPr>
          <w:rStyle w:val="StyleUnderline"/>
        </w:rPr>
        <w:t>the Court aims to prosecute individuals for genocide, crimes against humanity, war crimes and the crime of aggression.</w:t>
      </w:r>
      <w:r>
        <w:t>[3]</w:t>
      </w:r>
    </w:p>
    <w:p w:rsidR="00D9375A" w:rsidRPr="00D9375A" w:rsidRDefault="00D9375A" w:rsidP="00D9375A"/>
    <w:p w:rsidR="008A6CE0" w:rsidRDefault="00BC73FE" w:rsidP="00F56C09">
      <w:pPr>
        <w:pStyle w:val="Heading2"/>
      </w:pPr>
      <w:r>
        <w:lastRenderedPageBreak/>
        <w:t>5</w:t>
      </w:r>
    </w:p>
    <w:p w:rsidR="002A76B2" w:rsidRDefault="002A76B2" w:rsidP="002A76B2">
      <w:pPr>
        <w:pStyle w:val="Heading4"/>
      </w:pPr>
      <w:r>
        <w:t xml:space="preserve">The stock market is </w:t>
      </w:r>
      <w:r w:rsidRPr="003E493C">
        <w:rPr>
          <w:u w:val="single"/>
        </w:rPr>
        <w:t>trending upwards</w:t>
      </w:r>
      <w:r>
        <w:t xml:space="preserve"> but it’s uncertain – blips </w:t>
      </w:r>
      <w:r w:rsidRPr="003E493C">
        <w:rPr>
          <w:u w:val="single"/>
        </w:rPr>
        <w:t>aren’t enough</w:t>
      </w:r>
      <w:r>
        <w:t xml:space="preserve"> to disprove the general trend and recent developments </w:t>
      </w:r>
      <w:r w:rsidRPr="003E493C">
        <w:rPr>
          <w:u w:val="single"/>
        </w:rPr>
        <w:t>prove</w:t>
      </w:r>
      <w:r>
        <w:t>.</w:t>
      </w:r>
    </w:p>
    <w:p w:rsidR="002A76B2" w:rsidRPr="003E493C" w:rsidRDefault="002A76B2" w:rsidP="002A76B2">
      <w:r w:rsidRPr="003E493C">
        <w:rPr>
          <w:rStyle w:val="Style13ptBold"/>
        </w:rPr>
        <w:t>Miao and Macheel 10/21</w:t>
      </w:r>
      <w:r>
        <w:t xml:space="preserve"> [Tanaya and Hannah; 10/21/21; Reporter at CNBC, </w:t>
      </w:r>
      <w:r w:rsidRPr="003E493C">
        <w:t>Associate Markets Reporter</w:t>
      </w:r>
      <w:r>
        <w:t xml:space="preserve">, </w:t>
      </w:r>
      <w:r w:rsidRPr="003E493C">
        <w:t>graduated summa cum laude from Duke University with a degree in public policy</w:t>
      </w:r>
      <w:r>
        <w:t>; “</w:t>
      </w:r>
      <w:r w:rsidRPr="003E493C">
        <w:t>S&amp;P 500 slips from record, but heads for winning week on strong earnings</w:t>
      </w:r>
      <w:r>
        <w:t xml:space="preserve">,” CNBC, </w:t>
      </w:r>
      <w:hyperlink r:id="rId26" w:history="1">
        <w:r w:rsidRPr="00270F2A">
          <w:rPr>
            <w:rStyle w:val="Hyperlink"/>
          </w:rPr>
          <w:t>https://www.cnbc.com/2021/10/21/stock-market-futures-open-to-close-news.html</w:t>
        </w:r>
      </w:hyperlink>
      <w:r>
        <w:t>] Justin</w:t>
      </w:r>
    </w:p>
    <w:p w:rsidR="002A76B2" w:rsidRPr="00E735B5" w:rsidRDefault="002A76B2" w:rsidP="002A76B2">
      <w:pPr>
        <w:rPr>
          <w:rStyle w:val="Emphasis"/>
        </w:rPr>
      </w:pPr>
      <w:r w:rsidRPr="003E493C">
        <w:rPr>
          <w:sz w:val="16"/>
        </w:rPr>
        <w:t xml:space="preserve">The S&amp;P 500 edged lower a day after the benchmark closed at a record. </w:t>
      </w:r>
      <w:r w:rsidRPr="003E493C">
        <w:rPr>
          <w:u w:val="single"/>
        </w:rPr>
        <w:t xml:space="preserve">The </w:t>
      </w:r>
      <w:r w:rsidRPr="00E735B5">
        <w:rPr>
          <w:rStyle w:val="Emphasis"/>
          <w:highlight w:val="green"/>
        </w:rPr>
        <w:t>broad market index fell</w:t>
      </w:r>
      <w:r w:rsidRPr="00E735B5">
        <w:rPr>
          <w:rStyle w:val="Emphasis"/>
        </w:rPr>
        <w:t xml:space="preserve"> 0.3%</w:t>
      </w:r>
      <w:r w:rsidRPr="003E493C">
        <w:rPr>
          <w:u w:val="single"/>
        </w:rPr>
        <w:t xml:space="preserve"> while the </w:t>
      </w:r>
      <w:r w:rsidRPr="00E735B5">
        <w:rPr>
          <w:rStyle w:val="Emphasis"/>
        </w:rPr>
        <w:t>Dow Jones Industrial Average</w:t>
      </w:r>
      <w:r w:rsidRPr="003E493C">
        <w:rPr>
          <w:u w:val="single"/>
        </w:rPr>
        <w:t xml:space="preserve"> added 12 points, or 0.03%, helped by a 4% rise in shares of American Express, which </w:t>
      </w:r>
      <w:r w:rsidRPr="00E735B5">
        <w:rPr>
          <w:rStyle w:val="Emphasis"/>
        </w:rPr>
        <w:t>reported strong quarterly earnings</w:t>
      </w:r>
      <w:r w:rsidRPr="003E493C">
        <w:rPr>
          <w:u w:val="single"/>
        </w:rPr>
        <w:t xml:space="preserve"> Thursday</w:t>
      </w:r>
      <w:r w:rsidRPr="003E493C">
        <w:rPr>
          <w:sz w:val="16"/>
        </w:rPr>
        <w:t xml:space="preserve">. Meanwhile, </w:t>
      </w:r>
      <w:r w:rsidRPr="003E493C">
        <w:rPr>
          <w:u w:val="single"/>
        </w:rPr>
        <w:t xml:space="preserve">the </w:t>
      </w:r>
      <w:r w:rsidRPr="00E735B5">
        <w:rPr>
          <w:rStyle w:val="Emphasis"/>
        </w:rPr>
        <w:t>Nasdaq Composite</w:t>
      </w:r>
      <w:r w:rsidRPr="003E493C">
        <w:rPr>
          <w:u w:val="single"/>
        </w:rPr>
        <w:t xml:space="preserve"> shed </w:t>
      </w:r>
      <w:r w:rsidRPr="00E735B5">
        <w:rPr>
          <w:rStyle w:val="Emphasis"/>
        </w:rPr>
        <w:t>1% after poor results from two technology companies</w:t>
      </w:r>
      <w:r w:rsidRPr="003E493C">
        <w:rPr>
          <w:sz w:val="16"/>
        </w:rPr>
        <w:t xml:space="preserve">. Shares of Intel retreated more than 10% following a weaker-than-expected sales report. </w:t>
      </w:r>
      <w:r w:rsidRPr="003E493C">
        <w:rPr>
          <w:u w:val="single"/>
        </w:rPr>
        <w:t xml:space="preserve">The semiconductor company blamed an </w:t>
      </w:r>
      <w:r w:rsidRPr="00E735B5">
        <w:rPr>
          <w:rStyle w:val="Emphasis"/>
        </w:rPr>
        <w:t>industry-wide chip shortage for its revenue miss</w:t>
      </w:r>
      <w:r w:rsidRPr="003E493C">
        <w:rPr>
          <w:u w:val="single"/>
        </w:rPr>
        <w:t xml:space="preserve">. Social media stocks also </w:t>
      </w:r>
      <w:r w:rsidRPr="00E735B5">
        <w:rPr>
          <w:rStyle w:val="Emphasis"/>
        </w:rPr>
        <w:t>dropped after Snap said its advertising business declined</w:t>
      </w:r>
      <w:r w:rsidRPr="003E493C">
        <w:rPr>
          <w:u w:val="single"/>
        </w:rPr>
        <w:t xml:space="preserve"> due to Apple’s privacy changes. </w:t>
      </w:r>
      <w:r w:rsidRPr="00E735B5">
        <w:rPr>
          <w:rStyle w:val="Emphasis"/>
        </w:rPr>
        <w:t>Snap shares sunk more than 23%.</w:t>
      </w:r>
      <w:r w:rsidRPr="003E493C">
        <w:rPr>
          <w:u w:val="single"/>
        </w:rPr>
        <w:t xml:space="preserve"> Facebook and Twitter </w:t>
      </w:r>
      <w:r w:rsidRPr="00E735B5">
        <w:rPr>
          <w:rStyle w:val="Emphasis"/>
        </w:rPr>
        <w:t>pulled back 4% and 3%</w:t>
      </w:r>
      <w:r w:rsidRPr="003E493C">
        <w:rPr>
          <w:u w:val="single"/>
        </w:rPr>
        <w:t xml:space="preserve">, respectively. </w:t>
      </w:r>
      <w:r w:rsidRPr="00E735B5">
        <w:rPr>
          <w:highlight w:val="green"/>
          <w:u w:val="single"/>
        </w:rPr>
        <w:t xml:space="preserve">However, </w:t>
      </w:r>
      <w:r w:rsidRPr="00E735B5">
        <w:rPr>
          <w:rStyle w:val="Emphasis"/>
          <w:highlight w:val="green"/>
        </w:rPr>
        <w:t xml:space="preserve">several </w:t>
      </w:r>
      <w:r w:rsidRPr="006F4CEA">
        <w:rPr>
          <w:rStyle w:val="Emphasis"/>
        </w:rPr>
        <w:t xml:space="preserve">tech </w:t>
      </w:r>
      <w:r w:rsidRPr="00E735B5">
        <w:rPr>
          <w:rStyle w:val="Emphasis"/>
          <w:highlight w:val="green"/>
        </w:rPr>
        <w:t>stocks</w:t>
      </w:r>
      <w:r w:rsidRPr="00E735B5">
        <w:rPr>
          <w:highlight w:val="green"/>
          <w:u w:val="single"/>
        </w:rPr>
        <w:t xml:space="preserve"> rose</w:t>
      </w:r>
      <w:r w:rsidRPr="003E493C">
        <w:rPr>
          <w:u w:val="single"/>
        </w:rPr>
        <w:t xml:space="preserve"> to </w:t>
      </w:r>
      <w:r w:rsidRPr="00E735B5">
        <w:rPr>
          <w:rStyle w:val="Emphasis"/>
        </w:rPr>
        <w:t>all-time highs</w:t>
      </w:r>
      <w:r w:rsidRPr="003E493C">
        <w:rPr>
          <w:u w:val="single"/>
        </w:rPr>
        <w:t xml:space="preserve">. </w:t>
      </w:r>
      <w:r w:rsidRPr="00E735B5">
        <w:rPr>
          <w:rStyle w:val="Emphasis"/>
          <w:highlight w:val="green"/>
        </w:rPr>
        <w:t>Tesla</w:t>
      </w:r>
      <w:r w:rsidRPr="003E493C">
        <w:rPr>
          <w:u w:val="single"/>
        </w:rPr>
        <w:t xml:space="preserve"> shares </w:t>
      </w:r>
      <w:r w:rsidRPr="00E735B5">
        <w:rPr>
          <w:rStyle w:val="Emphasis"/>
        </w:rPr>
        <w:t>extended their rally</w:t>
      </w:r>
      <w:r w:rsidRPr="003E493C">
        <w:rPr>
          <w:u w:val="single"/>
        </w:rPr>
        <w:t>, rising 1%</w:t>
      </w:r>
      <w:r w:rsidRPr="003E493C">
        <w:rPr>
          <w:sz w:val="16"/>
        </w:rPr>
        <w:t xml:space="preserve"> after hitting a new intraday high earlier in the morning. </w:t>
      </w:r>
      <w:r w:rsidRPr="00E735B5">
        <w:rPr>
          <w:rStyle w:val="Emphasis"/>
        </w:rPr>
        <w:t>The stock closed 3% higher</w:t>
      </w:r>
      <w:r w:rsidRPr="003E493C">
        <w:rPr>
          <w:u w:val="single"/>
        </w:rPr>
        <w:t xml:space="preserve"> Thursday after posting record profit and revenue, along with strong margins. </w:t>
      </w:r>
      <w:r w:rsidRPr="00E735B5">
        <w:rPr>
          <w:rStyle w:val="Emphasis"/>
          <w:highlight w:val="green"/>
        </w:rPr>
        <w:t>Netflix</w:t>
      </w:r>
      <w:r w:rsidRPr="00E735B5">
        <w:rPr>
          <w:highlight w:val="green"/>
          <w:u w:val="single"/>
        </w:rPr>
        <w:t xml:space="preserve">, </w:t>
      </w:r>
      <w:r w:rsidRPr="00E735B5">
        <w:rPr>
          <w:rStyle w:val="Emphasis"/>
          <w:highlight w:val="green"/>
        </w:rPr>
        <w:t>Ebay</w:t>
      </w:r>
      <w:r w:rsidRPr="00E735B5">
        <w:rPr>
          <w:highlight w:val="green"/>
          <w:u w:val="single"/>
        </w:rPr>
        <w:t xml:space="preserve"> and </w:t>
      </w:r>
      <w:r w:rsidRPr="00E735B5">
        <w:rPr>
          <w:rStyle w:val="Emphasis"/>
          <w:highlight w:val="green"/>
        </w:rPr>
        <w:t>Microsoft</w:t>
      </w:r>
      <w:r w:rsidRPr="003E493C">
        <w:rPr>
          <w:u w:val="single"/>
        </w:rPr>
        <w:t xml:space="preserve"> also climbed to new all-time highs. </w:t>
      </w:r>
      <w:r w:rsidRPr="00E735B5">
        <w:rPr>
          <w:rStyle w:val="Emphasis"/>
          <w:highlight w:val="green"/>
        </w:rPr>
        <w:t>Despite</w:t>
      </w:r>
      <w:r w:rsidRPr="00E735B5">
        <w:rPr>
          <w:rStyle w:val="Emphasis"/>
        </w:rPr>
        <w:t xml:space="preserve"> the </w:t>
      </w:r>
      <w:r w:rsidRPr="00E735B5">
        <w:rPr>
          <w:rStyle w:val="Emphasis"/>
          <w:highlight w:val="green"/>
        </w:rPr>
        <w:t xml:space="preserve">blips </w:t>
      </w:r>
      <w:r w:rsidRPr="006F4CEA">
        <w:rPr>
          <w:rStyle w:val="Emphasis"/>
        </w:rPr>
        <w:t>in the tech sector</w:t>
      </w:r>
      <w:r w:rsidRPr="006F4CEA">
        <w:rPr>
          <w:u w:val="single"/>
        </w:rPr>
        <w:t xml:space="preserve">, </w:t>
      </w:r>
      <w:r w:rsidRPr="00E735B5">
        <w:rPr>
          <w:highlight w:val="green"/>
          <w:u w:val="single"/>
        </w:rPr>
        <w:t xml:space="preserve">overall </w:t>
      </w:r>
      <w:r w:rsidRPr="00E735B5">
        <w:rPr>
          <w:rStyle w:val="Emphasis"/>
          <w:highlight w:val="green"/>
        </w:rPr>
        <w:t>earnings</w:t>
      </w:r>
      <w:r w:rsidRPr="00E735B5">
        <w:rPr>
          <w:rStyle w:val="Emphasis"/>
        </w:rPr>
        <w:t xml:space="preserve"> season </w:t>
      </w:r>
      <w:r w:rsidRPr="00E735B5">
        <w:rPr>
          <w:rStyle w:val="Emphasis"/>
          <w:highlight w:val="green"/>
        </w:rPr>
        <w:t>has been terrific</w:t>
      </w:r>
      <w:r w:rsidRPr="00E735B5">
        <w:rPr>
          <w:rStyle w:val="Emphasis"/>
        </w:rPr>
        <w:t xml:space="preserve"> so far, </w:t>
      </w:r>
      <w:r w:rsidRPr="00E735B5">
        <w:rPr>
          <w:rStyle w:val="Emphasis"/>
          <w:highlight w:val="green"/>
        </w:rPr>
        <w:t>boosting the broader market back</w:t>
      </w:r>
      <w:r w:rsidRPr="00E735B5">
        <w:rPr>
          <w:rStyle w:val="Emphasis"/>
        </w:rPr>
        <w:t xml:space="preserve"> to an all-time high</w:t>
      </w:r>
      <w:r w:rsidRPr="003E493C">
        <w:rPr>
          <w:sz w:val="16"/>
        </w:rPr>
        <w:t xml:space="preserve"> following a two-month lull. So far for the third quarter earnings season, </w:t>
      </w:r>
      <w:r w:rsidRPr="00E735B5">
        <w:rPr>
          <w:highlight w:val="green"/>
          <w:u w:val="single"/>
        </w:rPr>
        <w:t>84% of</w:t>
      </w:r>
      <w:r w:rsidRPr="003E493C">
        <w:rPr>
          <w:u w:val="single"/>
        </w:rPr>
        <w:t xml:space="preserve"> the 117 </w:t>
      </w:r>
      <w:r w:rsidRPr="00E735B5">
        <w:rPr>
          <w:highlight w:val="green"/>
          <w:u w:val="single"/>
        </w:rPr>
        <w:t>companies</w:t>
      </w:r>
      <w:r w:rsidRPr="003E493C">
        <w:rPr>
          <w:u w:val="single"/>
        </w:rPr>
        <w:t xml:space="preserve"> that have reported have </w:t>
      </w:r>
      <w:r w:rsidRPr="00E735B5">
        <w:rPr>
          <w:rStyle w:val="Emphasis"/>
          <w:highlight w:val="green"/>
        </w:rPr>
        <w:t xml:space="preserve">beat analysts’ </w:t>
      </w:r>
      <w:r w:rsidRPr="00E735B5">
        <w:rPr>
          <w:rStyle w:val="Emphasis"/>
        </w:rPr>
        <w:t xml:space="preserve">earnings </w:t>
      </w:r>
      <w:r w:rsidRPr="00E735B5">
        <w:rPr>
          <w:rStyle w:val="Emphasis"/>
          <w:highlight w:val="green"/>
        </w:rPr>
        <w:t>estimates</w:t>
      </w:r>
      <w:r w:rsidRPr="003E493C">
        <w:rPr>
          <w:sz w:val="16"/>
        </w:rPr>
        <w:t xml:space="preserve">, according to Refinitiv. </w:t>
      </w:r>
      <w:r w:rsidRPr="00E735B5">
        <w:rPr>
          <w:highlight w:val="green"/>
          <w:u w:val="single"/>
        </w:rPr>
        <w:t xml:space="preserve">Profits are </w:t>
      </w:r>
      <w:r w:rsidRPr="00E735B5">
        <w:rPr>
          <w:rStyle w:val="Emphasis"/>
          <w:highlight w:val="green"/>
        </w:rPr>
        <w:t>on pace</w:t>
      </w:r>
      <w:r w:rsidRPr="003E493C">
        <w:rPr>
          <w:u w:val="single"/>
        </w:rPr>
        <w:t xml:space="preserve"> in the quarter </w:t>
      </w:r>
      <w:r w:rsidRPr="00E735B5">
        <w:rPr>
          <w:highlight w:val="green"/>
          <w:u w:val="single"/>
        </w:rPr>
        <w:t>to increase</w:t>
      </w:r>
      <w:r w:rsidRPr="003E493C">
        <w:rPr>
          <w:u w:val="single"/>
        </w:rPr>
        <w:t xml:space="preserve"> 34.8%</w:t>
      </w:r>
      <w:r w:rsidRPr="003E493C">
        <w:rPr>
          <w:sz w:val="16"/>
        </w:rPr>
        <w:t>, according to Refinitiv. “</w:t>
      </w:r>
      <w:r w:rsidRPr="003E493C">
        <w:rPr>
          <w:u w:val="single"/>
        </w:rPr>
        <w:t xml:space="preserve">After a </w:t>
      </w:r>
      <w:r w:rsidRPr="00E735B5">
        <w:rPr>
          <w:rStyle w:val="Emphasis"/>
        </w:rPr>
        <w:t>5% rally on seven green days in a row for the S&amp;P it makes some sense for the market to consolidate</w:t>
      </w:r>
      <w:r w:rsidRPr="003E493C">
        <w:rPr>
          <w:sz w:val="16"/>
        </w:rPr>
        <w:t xml:space="preserve">,” said Cliff Hodge, Cornerstone Wealth’s chief investment officer, adding that </w:t>
      </w:r>
      <w:r w:rsidRPr="00E735B5">
        <w:rPr>
          <w:u w:val="single"/>
        </w:rPr>
        <w:t>disappointing results</w:t>
      </w:r>
      <w:r w:rsidRPr="003E493C">
        <w:rPr>
          <w:u w:val="single"/>
        </w:rPr>
        <w:t xml:space="preserve"> from Intel and IBM and hawkish comments from Federal Reserve chair Jerome Powell on </w:t>
      </w:r>
      <w:r w:rsidRPr="00E735B5">
        <w:rPr>
          <w:rStyle w:val="Emphasis"/>
          <w:highlight w:val="green"/>
        </w:rPr>
        <w:t>inflation and policy tightening</w:t>
      </w:r>
      <w:r w:rsidRPr="00E735B5">
        <w:rPr>
          <w:rStyle w:val="Emphasis"/>
        </w:rPr>
        <w:t xml:space="preserve"> “are </w:t>
      </w:r>
      <w:r w:rsidRPr="00E735B5">
        <w:rPr>
          <w:rStyle w:val="Emphasis"/>
          <w:highlight w:val="green"/>
        </w:rPr>
        <w:t>adding some jitters</w:t>
      </w:r>
      <w:r w:rsidRPr="00E735B5">
        <w:rPr>
          <w:rStyle w:val="Emphasis"/>
        </w:rPr>
        <w:t>.”</w:t>
      </w:r>
      <w:r w:rsidRPr="003E493C">
        <w:rPr>
          <w:sz w:val="16"/>
        </w:rPr>
        <w:t xml:space="preserve"> “The setup into year-end looks great given the liquidity dynamics on corporate buybacks,” Hodge said, “but </w:t>
      </w:r>
      <w:r w:rsidRPr="00E735B5">
        <w:rPr>
          <w:rStyle w:val="Emphasis"/>
          <w:highlight w:val="green"/>
        </w:rPr>
        <w:t>longer term there are</w:t>
      </w:r>
      <w:r w:rsidRPr="00E735B5">
        <w:rPr>
          <w:rStyle w:val="Emphasis"/>
        </w:rPr>
        <w:t xml:space="preserve"> still the </w:t>
      </w:r>
      <w:r w:rsidRPr="00E735B5">
        <w:rPr>
          <w:rStyle w:val="Emphasis"/>
          <w:highlight w:val="green"/>
        </w:rPr>
        <w:t>unresolved headwinds</w:t>
      </w:r>
      <w:r w:rsidRPr="003E493C">
        <w:rPr>
          <w:u w:val="single"/>
        </w:rPr>
        <w:t xml:space="preserve"> of </w:t>
      </w:r>
      <w:r w:rsidRPr="00E735B5">
        <w:rPr>
          <w:rStyle w:val="Emphasis"/>
        </w:rPr>
        <w:t>valuation</w:t>
      </w:r>
      <w:r w:rsidRPr="003E493C">
        <w:rPr>
          <w:u w:val="single"/>
        </w:rPr>
        <w:t xml:space="preserve">, the </w:t>
      </w:r>
      <w:r w:rsidRPr="00E735B5">
        <w:rPr>
          <w:rStyle w:val="Emphasis"/>
        </w:rPr>
        <w:t>transition</w:t>
      </w:r>
      <w:r w:rsidRPr="003E493C">
        <w:rPr>
          <w:u w:val="single"/>
        </w:rPr>
        <w:t xml:space="preserve"> to </w:t>
      </w:r>
      <w:r w:rsidRPr="00E735B5">
        <w:rPr>
          <w:rStyle w:val="Emphasis"/>
        </w:rPr>
        <w:t>mid-cycle in the economy</w:t>
      </w:r>
      <w:r w:rsidRPr="003E493C">
        <w:rPr>
          <w:u w:val="single"/>
        </w:rPr>
        <w:t xml:space="preserve">, and a </w:t>
      </w:r>
      <w:r w:rsidRPr="00E735B5">
        <w:rPr>
          <w:rStyle w:val="Emphasis"/>
        </w:rPr>
        <w:t>tightening Fed that may prove challenging now</w:t>
      </w:r>
      <w:r w:rsidRPr="003E493C">
        <w:rPr>
          <w:u w:val="single"/>
        </w:rPr>
        <w:t xml:space="preserve"> that we’re back at all-time highs</w:t>
      </w:r>
      <w:r w:rsidRPr="003E493C">
        <w:rPr>
          <w:sz w:val="16"/>
        </w:rPr>
        <w:t xml:space="preserve">.” S&amp;P 500 posts new record Stephen Kolano, CIO for BNY Mellon Investor Solutions, added that </w:t>
      </w:r>
      <w:r w:rsidRPr="00E735B5">
        <w:rPr>
          <w:highlight w:val="green"/>
          <w:u w:val="single"/>
        </w:rPr>
        <w:t>although</w:t>
      </w:r>
      <w:r w:rsidRPr="003E493C">
        <w:rPr>
          <w:u w:val="single"/>
        </w:rPr>
        <w:t xml:space="preserve"> the </w:t>
      </w:r>
      <w:r w:rsidRPr="00E735B5">
        <w:rPr>
          <w:highlight w:val="green"/>
          <w:u w:val="single"/>
        </w:rPr>
        <w:t>S&amp;P 500 is up 20%</w:t>
      </w:r>
      <w:r w:rsidRPr="003E493C">
        <w:rPr>
          <w:u w:val="single"/>
        </w:rPr>
        <w:t xml:space="preserve"> for the year, </w:t>
      </w:r>
      <w:r w:rsidRPr="00E735B5">
        <w:rPr>
          <w:highlight w:val="green"/>
          <w:u w:val="single"/>
        </w:rPr>
        <w:t xml:space="preserve">things may still </w:t>
      </w:r>
      <w:r w:rsidRPr="00E735B5">
        <w:rPr>
          <w:rStyle w:val="Emphasis"/>
          <w:highlight w:val="green"/>
        </w:rPr>
        <w:t>seem</w:t>
      </w:r>
      <w:r w:rsidRPr="00E735B5">
        <w:rPr>
          <w:rStyle w:val="Emphasis"/>
        </w:rPr>
        <w:t xml:space="preserve"> a little </w:t>
      </w:r>
      <w:r w:rsidRPr="00E735B5">
        <w:rPr>
          <w:rStyle w:val="Emphasis"/>
          <w:highlight w:val="green"/>
        </w:rPr>
        <w:t>uncertain</w:t>
      </w:r>
      <w:r w:rsidRPr="003E493C">
        <w:rPr>
          <w:u w:val="single"/>
        </w:rPr>
        <w:t xml:space="preserve"> for investors looking toward the end of the year due to cost pressures, labor shortages and commentary</w:t>
      </w:r>
      <w:r w:rsidRPr="003E493C">
        <w:rPr>
          <w:sz w:val="16"/>
        </w:rPr>
        <w:t xml:space="preserve"> from company management on earnings calls and comments from Fed chair Jerome Powell and other policymakers. “</w:t>
      </w:r>
      <w:r w:rsidRPr="00E735B5">
        <w:rPr>
          <w:sz w:val="16"/>
        </w:rPr>
        <w:t>You’re starting to see some profit taking as a result of that</w:t>
      </w:r>
      <w:r w:rsidRPr="003E493C">
        <w:rPr>
          <w:sz w:val="16"/>
        </w:rPr>
        <w:t>,” Kolano told CNBC. “</w:t>
      </w:r>
      <w:r w:rsidRPr="00E735B5">
        <w:rPr>
          <w:sz w:val="16"/>
        </w:rPr>
        <w:t>Where investors are going first and foremost is the companies that have run the fastest, which is a lot of the tech</w:t>
      </w:r>
      <w:r w:rsidRPr="003E493C">
        <w:rPr>
          <w:sz w:val="16"/>
        </w:rPr>
        <w:t xml:space="preserve">.” In Thursday’s regular session, </w:t>
      </w:r>
      <w:r w:rsidRPr="00E735B5">
        <w:rPr>
          <w:sz w:val="16"/>
        </w:rPr>
        <w:t>the S&amp;P 500 notched both a fresh intraday high and new record close</w:t>
      </w:r>
      <w:r w:rsidRPr="003E493C">
        <w:rPr>
          <w:sz w:val="16"/>
        </w:rPr>
        <w:t xml:space="preserve">. The broad index rose 0.3% for its seventh consecutive positive session. The Nasdaq Composite rose 0.6%, while the Dow shed 6.26 points, </w:t>
      </w:r>
      <w:r w:rsidRPr="00E735B5">
        <w:rPr>
          <w:sz w:val="16"/>
        </w:rPr>
        <w:t>or 0.02%. All three major averages are on track to close the week higher for three straight weeks of gains. The Dow touched an intraday record earlier in the week. On the month, the Dow and S&amp;P are up 5% while the Nasdaq is up 4%.</w:t>
      </w:r>
      <w:r w:rsidRPr="003E493C">
        <w:rPr>
          <w:sz w:val="16"/>
        </w:rPr>
        <w:t xml:space="preserve"> “</w:t>
      </w:r>
      <w:r w:rsidRPr="00E735B5">
        <w:rPr>
          <w:sz w:val="16"/>
        </w:rPr>
        <w:t>In a quarter where we thought things would slow down and there was concern about what profit margins were going to look like, these companies are still doing well</w:t>
      </w:r>
      <w:r w:rsidRPr="003E493C">
        <w:rPr>
          <w:sz w:val="16"/>
        </w:rPr>
        <w:t xml:space="preserve">,” said Victoria Fernandez, chief market strategist at Crossmark Global Investments. Strong jobs data also added to the positive market sentiment on Thursday. </w:t>
      </w:r>
      <w:r w:rsidRPr="00E735B5">
        <w:rPr>
          <w:highlight w:val="green"/>
          <w:u w:val="single"/>
        </w:rPr>
        <w:t xml:space="preserve">Initial jobless claims </w:t>
      </w:r>
      <w:r w:rsidRPr="00E735B5">
        <w:rPr>
          <w:rStyle w:val="Emphasis"/>
          <w:highlight w:val="green"/>
        </w:rPr>
        <w:t>fell</w:t>
      </w:r>
      <w:r w:rsidRPr="00E735B5">
        <w:rPr>
          <w:rStyle w:val="Emphasis"/>
        </w:rPr>
        <w:t xml:space="preserve"> to a new pandemic low</w:t>
      </w:r>
      <w:r w:rsidRPr="003E493C">
        <w:rPr>
          <w:u w:val="single"/>
        </w:rPr>
        <w:t xml:space="preserve"> of 290,000 last week</w:t>
      </w:r>
      <w:r w:rsidRPr="003E493C">
        <w:rPr>
          <w:sz w:val="16"/>
        </w:rPr>
        <w:t xml:space="preserve">, the Labor Department reported Thursday — down 6,000 from the previous week and lower than the 300,000 expected from economists surveyed by Dow Jones. One of investors’ fears during the market’s recent struggles was a China property crisis. However, </w:t>
      </w:r>
      <w:r w:rsidRPr="003E493C">
        <w:rPr>
          <w:u w:val="single"/>
        </w:rPr>
        <w:t xml:space="preserve">investors got good news on that front overnight with </w:t>
      </w:r>
      <w:r w:rsidRPr="00E735B5">
        <w:rPr>
          <w:rStyle w:val="Emphasis"/>
        </w:rPr>
        <w:t>China’s Evergrande reportedly paying a key interest payment that was due to foreign bondholders, staving off a default for the property developer.</w:t>
      </w:r>
    </w:p>
    <w:p w:rsidR="002A76B2" w:rsidRDefault="002A76B2" w:rsidP="002A76B2">
      <w:r w:rsidRPr="003E493C">
        <w:rPr>
          <w:noProof/>
          <w:lang w:eastAsia="zh-CN"/>
        </w:rPr>
        <w:lastRenderedPageBreak/>
        <w:drawing>
          <wp:inline distT="0" distB="0" distL="0" distR="0" wp14:anchorId="4E061E30" wp14:editId="5BC0FCD0">
            <wp:extent cx="3560318" cy="2554241"/>
            <wp:effectExtent l="0" t="0" r="2540" b="0"/>
            <wp:docPr id="2" name="Picture 2" descr="Graphical user interface, 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chart, line chart&#10;&#10;Description automatically generated"/>
                    <pic:cNvPicPr/>
                  </pic:nvPicPr>
                  <pic:blipFill>
                    <a:blip r:embed="rId27"/>
                    <a:stretch>
                      <a:fillRect/>
                    </a:stretch>
                  </pic:blipFill>
                  <pic:spPr>
                    <a:xfrm>
                      <a:off x="0" y="0"/>
                      <a:ext cx="3565085" cy="2557661"/>
                    </a:xfrm>
                    <a:prstGeom prst="rect">
                      <a:avLst/>
                    </a:prstGeom>
                  </pic:spPr>
                </pic:pic>
              </a:graphicData>
            </a:graphic>
          </wp:inline>
        </w:drawing>
      </w:r>
    </w:p>
    <w:p w:rsidR="002A76B2" w:rsidRPr="003E493C" w:rsidRDefault="002A76B2" w:rsidP="002A76B2"/>
    <w:p w:rsidR="002A76B2" w:rsidRDefault="002A76B2" w:rsidP="002A76B2">
      <w:pPr>
        <w:pStyle w:val="Heading4"/>
      </w:pPr>
      <w:r>
        <w:t xml:space="preserve">The right to strike signals a victory for the union. Best data proves union strike victories </w:t>
      </w:r>
      <w:r w:rsidRPr="003F1A0E">
        <w:rPr>
          <w:u w:val="single"/>
        </w:rPr>
        <w:t>statistically cause stock market crash</w:t>
      </w:r>
      <w:r>
        <w:t>.</w:t>
      </w:r>
    </w:p>
    <w:p w:rsidR="002A76B2" w:rsidRPr="003F1A0E" w:rsidRDefault="002A76B2" w:rsidP="002A76B2">
      <w:r w:rsidRPr="003F1A0E">
        <w:rPr>
          <w:rStyle w:val="Style13ptBold"/>
        </w:rPr>
        <w:t>Lee and Mas 12</w:t>
      </w:r>
      <w:r>
        <w:t xml:space="preserve"> [David; </w:t>
      </w:r>
      <w:r w:rsidRPr="003F1A0E">
        <w:t>Princeton University and National Bureau of Economic Research</w:t>
      </w:r>
      <w:r>
        <w:t xml:space="preserve">; Alexandre; </w:t>
      </w:r>
      <w:r w:rsidRPr="003F1A0E">
        <w:t>Princeton University and National Bureau of Economic Research</w:t>
      </w:r>
      <w:r>
        <w:t>; “</w:t>
      </w:r>
      <w:r w:rsidRPr="003F1A0E">
        <w:t>Long-Run Impacts of Unions on Firms: New Evidence from Financial Markets, 1961–1999</w:t>
      </w:r>
      <w:r>
        <w:t xml:space="preserve">,” The Quarterly Journal Of Economics; February 2012; </w:t>
      </w:r>
      <w:hyperlink r:id="rId28" w:history="1">
        <w:r w:rsidRPr="00540FF3">
          <w:rPr>
            <w:rStyle w:val="Hyperlink"/>
          </w:rPr>
          <w:t>https://academic.oup.com/qje/article-abstract/127/1/333/1834007?redirectedFrom=fulltext</w:t>
        </w:r>
      </w:hyperlink>
      <w:r>
        <w:t>] Justin</w:t>
      </w:r>
    </w:p>
    <w:p w:rsidR="002A76B2" w:rsidRPr="009B1F9A" w:rsidRDefault="002A76B2" w:rsidP="002A76B2">
      <w:pPr>
        <w:rPr>
          <w:sz w:val="16"/>
        </w:rPr>
      </w:pPr>
      <w:r w:rsidRPr="009B1F9A">
        <w:rPr>
          <w:sz w:val="16"/>
        </w:rPr>
        <w:t xml:space="preserve">We begin </w:t>
      </w:r>
      <w:r w:rsidRPr="009F3290">
        <w:rPr>
          <w:u w:val="single"/>
        </w:rPr>
        <w:t xml:space="preserve">analyzing the </w:t>
      </w:r>
      <w:r w:rsidRPr="00286B00">
        <w:rPr>
          <w:rStyle w:val="Emphasis"/>
          <w:highlight w:val="green"/>
        </w:rPr>
        <w:t>stock</w:t>
      </w:r>
      <w:r w:rsidRPr="00286B00">
        <w:rPr>
          <w:highlight w:val="green"/>
          <w:u w:val="single"/>
        </w:rPr>
        <w:t xml:space="preserve"> </w:t>
      </w:r>
      <w:r w:rsidRPr="00286B00">
        <w:rPr>
          <w:rStyle w:val="Emphasis"/>
          <w:highlight w:val="green"/>
        </w:rPr>
        <w:t>market</w:t>
      </w:r>
      <w:r w:rsidRPr="00286B00">
        <w:rPr>
          <w:highlight w:val="green"/>
          <w:u w:val="single"/>
        </w:rPr>
        <w:t xml:space="preserve"> </w:t>
      </w:r>
      <w:r w:rsidRPr="009D4C40">
        <w:rPr>
          <w:highlight w:val="green"/>
          <w:u w:val="single"/>
        </w:rPr>
        <w:t xml:space="preserve">reaction to </w:t>
      </w:r>
      <w:r w:rsidRPr="009D4C40">
        <w:rPr>
          <w:rStyle w:val="Emphasis"/>
          <w:highlight w:val="green"/>
        </w:rPr>
        <w:t>union</w:t>
      </w:r>
      <w:r w:rsidRPr="009D4C40">
        <w:rPr>
          <w:highlight w:val="green"/>
          <w:u w:val="single"/>
        </w:rPr>
        <w:t xml:space="preserve"> </w:t>
      </w:r>
      <w:r w:rsidRPr="009D4C40">
        <w:rPr>
          <w:rStyle w:val="Emphasis"/>
          <w:highlight w:val="green"/>
        </w:rPr>
        <w:t>victories</w:t>
      </w:r>
      <w:r w:rsidRPr="009F3290">
        <w:rPr>
          <w:u w:val="single"/>
        </w:rPr>
        <w:t xml:space="preserve"> using </w:t>
      </w:r>
      <w:r w:rsidRPr="009B1F9A">
        <w:rPr>
          <w:rStyle w:val="Emphasis"/>
        </w:rPr>
        <w:t>event</w:t>
      </w:r>
      <w:r w:rsidRPr="009F3290">
        <w:rPr>
          <w:u w:val="single"/>
        </w:rPr>
        <w:t>-</w:t>
      </w:r>
      <w:r w:rsidRPr="009B1F9A">
        <w:rPr>
          <w:rStyle w:val="Emphasis"/>
        </w:rPr>
        <w:t>study</w:t>
      </w:r>
      <w:r w:rsidRPr="009F3290">
        <w:rPr>
          <w:u w:val="single"/>
        </w:rPr>
        <w:t xml:space="preserve"> </w:t>
      </w:r>
      <w:r w:rsidRPr="009B1F9A">
        <w:rPr>
          <w:rStyle w:val="Emphasis"/>
        </w:rPr>
        <w:t>methodologies</w:t>
      </w:r>
      <w:r w:rsidRPr="009B1F9A">
        <w:rPr>
          <w:sz w:val="16"/>
        </w:rPr>
        <w:t xml:space="preserve">. The most </w:t>
      </w:r>
      <w:r w:rsidRPr="009B1F9A">
        <w:rPr>
          <w:rStyle w:val="Emphasis"/>
        </w:rPr>
        <w:t>distinctive</w:t>
      </w:r>
      <w:r w:rsidRPr="009F3290">
        <w:rPr>
          <w:u w:val="single"/>
        </w:rPr>
        <w:t xml:space="preserve"> </w:t>
      </w:r>
      <w:r w:rsidRPr="009B1F9A">
        <w:rPr>
          <w:rStyle w:val="Emphasis"/>
        </w:rPr>
        <w:t>feature</w:t>
      </w:r>
      <w:r w:rsidRPr="009F3290">
        <w:rPr>
          <w:u w:val="single"/>
        </w:rPr>
        <w:t xml:space="preserve"> of our data</w:t>
      </w:r>
      <w:r w:rsidRPr="009B1F9A">
        <w:rPr>
          <w:sz w:val="16"/>
        </w:rPr>
        <w:t xml:space="preserve">—crucial for our research design—is the long panel (up to 48 months before and after the election) of high </w:t>
      </w:r>
      <w:r w:rsidRPr="009F3290">
        <w:rPr>
          <w:u w:val="single"/>
        </w:rPr>
        <w:t xml:space="preserve">frequency data on stock market </w:t>
      </w:r>
      <w:r w:rsidRPr="00286B00">
        <w:rPr>
          <w:rStyle w:val="Emphasis"/>
        </w:rPr>
        <w:t>returns</w:t>
      </w:r>
      <w:r w:rsidRPr="009F3290">
        <w:rPr>
          <w:u w:val="single"/>
        </w:rPr>
        <w:t xml:space="preserve"> for each firm. This feature allows us to use the </w:t>
      </w:r>
      <w:r w:rsidRPr="00286B00">
        <w:rPr>
          <w:rStyle w:val="Emphasis"/>
        </w:rPr>
        <w:t>pre-event data</w:t>
      </w:r>
      <w:r w:rsidRPr="009F3290">
        <w:rPr>
          <w:u w:val="single"/>
        </w:rPr>
        <w:t xml:space="preserve"> to test the </w:t>
      </w:r>
      <w:r w:rsidRPr="00286B00">
        <w:rPr>
          <w:rStyle w:val="Emphasis"/>
        </w:rPr>
        <w:t>adequacy</w:t>
      </w:r>
      <w:r w:rsidRPr="009F3290">
        <w:rPr>
          <w:u w:val="single"/>
        </w:rPr>
        <w:t xml:space="preserve"> of the </w:t>
      </w:r>
      <w:r w:rsidRPr="00286B00">
        <w:rPr>
          <w:rStyle w:val="Emphasis"/>
        </w:rPr>
        <w:t>benchmarks</w:t>
      </w:r>
      <w:r w:rsidRPr="009B1F9A">
        <w:rPr>
          <w:sz w:val="16"/>
        </w:rPr>
        <w:t xml:space="preserve"> used to predict the counterfactual returns in the postevent period. The long panel also allows us to examine returns several months beyond the event, so as to capture the long-run expected effects of new unions, without having to rely heavily on the assumption that the stock price immediately and instantaneously adjusts to capture the expected presence of the unions.9</w:t>
      </w:r>
    </w:p>
    <w:p w:rsidR="002A76B2" w:rsidRPr="009B1F9A" w:rsidRDefault="002A76B2" w:rsidP="002A76B2">
      <w:pPr>
        <w:rPr>
          <w:sz w:val="16"/>
        </w:rPr>
      </w:pPr>
      <w:r w:rsidRPr="009B1F9A">
        <w:rPr>
          <w:sz w:val="16"/>
        </w:rPr>
        <w:t xml:space="preserve">Our </w:t>
      </w:r>
      <w:r w:rsidRPr="009F3290">
        <w:rPr>
          <w:u w:val="single"/>
        </w:rPr>
        <w:t xml:space="preserve">event-study </w:t>
      </w:r>
      <w:r w:rsidRPr="009D4C40">
        <w:rPr>
          <w:u w:val="single"/>
        </w:rPr>
        <w:t xml:space="preserve">analysis </w:t>
      </w:r>
      <w:r w:rsidRPr="00286B00">
        <w:rPr>
          <w:highlight w:val="green"/>
          <w:u w:val="single"/>
        </w:rPr>
        <w:t xml:space="preserve">reveals </w:t>
      </w:r>
      <w:r w:rsidRPr="009D4C40">
        <w:rPr>
          <w:rStyle w:val="Emphasis"/>
        </w:rPr>
        <w:t>substantial</w:t>
      </w:r>
      <w:r w:rsidRPr="009D4C40">
        <w:rPr>
          <w:u w:val="single"/>
        </w:rPr>
        <w:t xml:space="preserve"> </w:t>
      </w:r>
      <w:r w:rsidRPr="00286B00">
        <w:rPr>
          <w:rStyle w:val="Emphasis"/>
          <w:highlight w:val="green"/>
        </w:rPr>
        <w:t>losses</w:t>
      </w:r>
      <w:r w:rsidRPr="00286B00">
        <w:rPr>
          <w:highlight w:val="green"/>
          <w:u w:val="single"/>
        </w:rPr>
        <w:t xml:space="preserve"> in market value </w:t>
      </w:r>
      <w:r w:rsidRPr="009D4C40">
        <w:rPr>
          <w:highlight w:val="green"/>
          <w:u w:val="single"/>
        </w:rPr>
        <w:t>following a</w:t>
      </w:r>
      <w:r w:rsidRPr="009F3290">
        <w:rPr>
          <w:u w:val="single"/>
        </w:rPr>
        <w:t xml:space="preserve"> </w:t>
      </w:r>
      <w:r w:rsidRPr="009D4C40">
        <w:rPr>
          <w:rStyle w:val="Emphasis"/>
        </w:rPr>
        <w:t>union</w:t>
      </w:r>
      <w:r w:rsidRPr="009B1F9A">
        <w:rPr>
          <w:sz w:val="16"/>
        </w:rPr>
        <w:t xml:space="preserve"> election </w:t>
      </w:r>
      <w:r w:rsidRPr="00286B00">
        <w:rPr>
          <w:rStyle w:val="Emphasis"/>
          <w:highlight w:val="green"/>
        </w:rPr>
        <w:t>victory</w:t>
      </w:r>
      <w:r w:rsidRPr="009F3290">
        <w:rPr>
          <w:u w:val="single"/>
        </w:rPr>
        <w:t xml:space="preserve">—about </w:t>
      </w:r>
      <w:r w:rsidRPr="00286B00">
        <w:rPr>
          <w:rStyle w:val="Emphasis"/>
        </w:rPr>
        <w:t xml:space="preserve">a </w:t>
      </w:r>
      <w:r w:rsidRPr="00286B00">
        <w:rPr>
          <w:rStyle w:val="Emphasis"/>
          <w:highlight w:val="green"/>
        </w:rPr>
        <w:t>10% decline</w:t>
      </w:r>
      <w:r w:rsidRPr="00286B00">
        <w:rPr>
          <w:highlight w:val="green"/>
          <w:u w:val="single"/>
        </w:rPr>
        <w:t xml:space="preserve"> </w:t>
      </w:r>
      <w:r w:rsidRPr="009D4C40">
        <w:rPr>
          <w:u w:val="single"/>
        </w:rPr>
        <w:t>in market value</w:t>
      </w:r>
      <w:r w:rsidRPr="009B1F9A">
        <w:rPr>
          <w:sz w:val="16"/>
        </w:rPr>
        <w:t xml:space="preserve">, </w:t>
      </w:r>
      <w:r w:rsidRPr="009F3290">
        <w:rPr>
          <w:u w:val="single"/>
        </w:rPr>
        <w:t xml:space="preserve">equivalent to </w:t>
      </w:r>
      <w:r w:rsidRPr="009D4C40">
        <w:rPr>
          <w:rStyle w:val="Emphasis"/>
          <w:highlight w:val="green"/>
        </w:rPr>
        <w:t xml:space="preserve">about $40,500 </w:t>
      </w:r>
      <w:r w:rsidRPr="00286B00">
        <w:rPr>
          <w:rStyle w:val="Emphasis"/>
          <w:highlight w:val="green"/>
        </w:rPr>
        <w:t>per unionized worke</w:t>
      </w:r>
      <w:r w:rsidRPr="00286B00">
        <w:rPr>
          <w:highlight w:val="green"/>
          <w:u w:val="single"/>
        </w:rPr>
        <w:t>r</w:t>
      </w:r>
      <w:r w:rsidRPr="009B1F9A">
        <w:rPr>
          <w:sz w:val="16"/>
        </w:rPr>
        <w:t xml:space="preserve">. According to our calculations, </w:t>
      </w:r>
      <w:r w:rsidRPr="009F3290">
        <w:rPr>
          <w:u w:val="single"/>
        </w:rPr>
        <w:t xml:space="preserve">if </w:t>
      </w:r>
      <w:r w:rsidRPr="00286B00">
        <w:rPr>
          <w:u w:val="single"/>
        </w:rPr>
        <w:t xml:space="preserve">unionization </w:t>
      </w:r>
      <w:r w:rsidRPr="00286B00">
        <w:rPr>
          <w:rStyle w:val="Emphasis"/>
        </w:rPr>
        <w:t>represented</w:t>
      </w:r>
      <w:r w:rsidRPr="009F3290">
        <w:rPr>
          <w:u w:val="single"/>
        </w:rPr>
        <w:t xml:space="preserve"> a one-to-one </w:t>
      </w:r>
      <w:r w:rsidRPr="00286B00">
        <w:rPr>
          <w:u w:val="single"/>
        </w:rPr>
        <w:t>transfer from investors</w:t>
      </w:r>
      <w:r w:rsidRPr="009F3290">
        <w:rPr>
          <w:u w:val="single"/>
        </w:rPr>
        <w:t xml:space="preserve"> to workers through </w:t>
      </w:r>
      <w:r w:rsidRPr="00286B00">
        <w:rPr>
          <w:rStyle w:val="Emphasis"/>
        </w:rPr>
        <w:t>higher</w:t>
      </w:r>
      <w:r w:rsidRPr="009F3290">
        <w:rPr>
          <w:u w:val="single"/>
        </w:rPr>
        <w:t xml:space="preserve"> </w:t>
      </w:r>
      <w:r w:rsidRPr="00286B00">
        <w:rPr>
          <w:rStyle w:val="Emphasis"/>
        </w:rPr>
        <w:t>wages</w:t>
      </w:r>
      <w:r w:rsidRPr="009B1F9A">
        <w:rPr>
          <w:sz w:val="16"/>
        </w:rPr>
        <w:t xml:space="preserve">, </w:t>
      </w:r>
      <w:r w:rsidRPr="009F3290">
        <w:rPr>
          <w:u w:val="single"/>
        </w:rPr>
        <w:t xml:space="preserve">this </w:t>
      </w:r>
      <w:r w:rsidRPr="00286B00">
        <w:rPr>
          <w:rStyle w:val="Emphasis"/>
        </w:rPr>
        <w:t>magnitude</w:t>
      </w:r>
      <w:r w:rsidRPr="009F3290">
        <w:rPr>
          <w:u w:val="single"/>
        </w:rPr>
        <w:t xml:space="preserve"> would be in line with a </w:t>
      </w:r>
      <w:r w:rsidRPr="00286B00">
        <w:rPr>
          <w:rStyle w:val="Emphasis"/>
        </w:rPr>
        <w:t>union</w:t>
      </w:r>
      <w:r w:rsidRPr="009F3290">
        <w:rPr>
          <w:u w:val="single"/>
        </w:rPr>
        <w:t xml:space="preserve"> </w:t>
      </w:r>
      <w:r w:rsidRPr="00286B00">
        <w:rPr>
          <w:rStyle w:val="Emphasis"/>
        </w:rPr>
        <w:t>wage</w:t>
      </w:r>
      <w:r w:rsidRPr="009F3290">
        <w:rPr>
          <w:u w:val="single"/>
        </w:rPr>
        <w:t xml:space="preserve"> </w:t>
      </w:r>
      <w:r w:rsidRPr="00286B00">
        <w:rPr>
          <w:rStyle w:val="Emphasis"/>
        </w:rPr>
        <w:t>premium</w:t>
      </w:r>
      <w:r w:rsidRPr="009F3290">
        <w:rPr>
          <w:u w:val="single"/>
        </w:rPr>
        <w:t xml:space="preserve"> of 10%</w:t>
      </w:r>
      <w:r w:rsidRPr="009B1F9A">
        <w:rPr>
          <w:sz w:val="16"/>
        </w:rPr>
        <w:t xml:space="preserve">. Because the total </w:t>
      </w:r>
      <w:r w:rsidRPr="00286B00">
        <w:rPr>
          <w:highlight w:val="green"/>
          <w:u w:val="single"/>
        </w:rPr>
        <w:t>loss of market value represents</w:t>
      </w:r>
      <w:r w:rsidRPr="009F3290">
        <w:rPr>
          <w:u w:val="single"/>
        </w:rPr>
        <w:t xml:space="preserve"> the </w:t>
      </w:r>
      <w:r w:rsidRPr="00286B00">
        <w:rPr>
          <w:rStyle w:val="Emphasis"/>
        </w:rPr>
        <w:t>sum</w:t>
      </w:r>
      <w:r w:rsidRPr="009F3290">
        <w:rPr>
          <w:u w:val="single"/>
        </w:rPr>
        <w:t xml:space="preserve"> of </w:t>
      </w:r>
      <w:r w:rsidRPr="009D4C40">
        <w:rPr>
          <w:u w:val="single"/>
        </w:rPr>
        <w:t>transfers to workers and</w:t>
      </w:r>
      <w:r w:rsidRPr="009F3290">
        <w:rPr>
          <w:u w:val="single"/>
        </w:rPr>
        <w:t xml:space="preserve"> any other </w:t>
      </w:r>
      <w:r w:rsidRPr="00286B00">
        <w:rPr>
          <w:rStyle w:val="Emphasis"/>
          <w:highlight w:val="green"/>
        </w:rPr>
        <w:t>productivity</w:t>
      </w:r>
      <w:r w:rsidRPr="00286B00">
        <w:rPr>
          <w:highlight w:val="green"/>
          <w:u w:val="single"/>
        </w:rPr>
        <w:t xml:space="preserve"> </w:t>
      </w:r>
      <w:r w:rsidRPr="00286B00">
        <w:rPr>
          <w:rStyle w:val="Emphasis"/>
          <w:highlight w:val="green"/>
        </w:rPr>
        <w:t>impacts</w:t>
      </w:r>
      <w:r w:rsidRPr="00286B00">
        <w:rPr>
          <w:highlight w:val="green"/>
          <w:u w:val="single"/>
        </w:rPr>
        <w:t xml:space="preserve"> of </w:t>
      </w:r>
      <w:r w:rsidRPr="00286B00">
        <w:rPr>
          <w:rStyle w:val="Emphasis"/>
          <w:highlight w:val="green"/>
        </w:rPr>
        <w:t>unionization</w:t>
      </w:r>
      <w:r w:rsidRPr="009B1F9A">
        <w:rPr>
          <w:sz w:val="16"/>
        </w:rPr>
        <w:t xml:space="preserve"> this implies, for example, that if the true union compensation premium were greater than 10%, there would be positive productivity effects of unions. </w:t>
      </w:r>
      <w:r w:rsidRPr="009F3290">
        <w:rPr>
          <w:u w:val="single"/>
        </w:rPr>
        <w:t xml:space="preserve">The evidence supporting our </w:t>
      </w:r>
      <w:r w:rsidRPr="00286B00">
        <w:rPr>
          <w:rStyle w:val="Emphasis"/>
          <w:highlight w:val="green"/>
        </w:rPr>
        <w:t>event</w:t>
      </w:r>
      <w:r w:rsidRPr="00286B00">
        <w:rPr>
          <w:highlight w:val="green"/>
          <w:u w:val="single"/>
        </w:rPr>
        <w:t>-</w:t>
      </w:r>
      <w:r w:rsidRPr="00286B00">
        <w:rPr>
          <w:rStyle w:val="Emphasis"/>
          <w:highlight w:val="green"/>
        </w:rPr>
        <w:t>study</w:t>
      </w:r>
      <w:r w:rsidRPr="00286B00">
        <w:rPr>
          <w:highlight w:val="green"/>
          <w:u w:val="single"/>
        </w:rPr>
        <w:t xml:space="preserve"> estimates is </w:t>
      </w:r>
      <w:r w:rsidRPr="00286B00">
        <w:rPr>
          <w:rStyle w:val="Emphasis"/>
          <w:highlight w:val="green"/>
        </w:rPr>
        <w:t>compelling</w:t>
      </w:r>
      <w:r w:rsidRPr="009B1F9A">
        <w:rPr>
          <w:sz w:val="16"/>
        </w:rPr>
        <w:t xml:space="preserve">: we find that these </w:t>
      </w:r>
      <w:r w:rsidRPr="00286B00">
        <w:rPr>
          <w:rStyle w:val="Emphasis"/>
          <w:highlight w:val="green"/>
        </w:rPr>
        <w:t>firms’</w:t>
      </w:r>
      <w:r w:rsidRPr="009F3290">
        <w:rPr>
          <w:u w:val="single"/>
        </w:rPr>
        <w:t xml:space="preserve"> </w:t>
      </w:r>
      <w:r w:rsidRPr="00286B00">
        <w:rPr>
          <w:rStyle w:val="Emphasis"/>
        </w:rPr>
        <w:t>average</w:t>
      </w:r>
      <w:r w:rsidRPr="009F3290">
        <w:rPr>
          <w:u w:val="single"/>
        </w:rPr>
        <w:t xml:space="preserve"> </w:t>
      </w:r>
      <w:r w:rsidRPr="00286B00">
        <w:rPr>
          <w:rStyle w:val="Emphasis"/>
          <w:highlight w:val="green"/>
        </w:rPr>
        <w:t>returns</w:t>
      </w:r>
      <w:r w:rsidRPr="009B1F9A">
        <w:rPr>
          <w:sz w:val="16"/>
        </w:rPr>
        <w:t xml:space="preserve"> are quite close to the benchmark returns every month leading up to the election, but precisely at the time of the election, the actual and benchmark returns </w:t>
      </w:r>
      <w:r w:rsidRPr="00286B00">
        <w:rPr>
          <w:rStyle w:val="Emphasis"/>
        </w:rPr>
        <w:t>diverge</w:t>
      </w:r>
      <w:r w:rsidRPr="009B1F9A">
        <w:rPr>
          <w:sz w:val="16"/>
        </w:rPr>
        <w:t>. The results for these firms are robust to a number of different specifications. In the sample of firms where we know that the union is a small fraction of the workforce, we donot find a similar divergence of returns from the benchmark.</w:t>
      </w:r>
    </w:p>
    <w:p w:rsidR="002A76B2" w:rsidRPr="009B1F9A" w:rsidRDefault="002A76B2" w:rsidP="002A76B2">
      <w:pPr>
        <w:rPr>
          <w:sz w:val="16"/>
        </w:rPr>
      </w:pPr>
      <w:r w:rsidRPr="009B1F9A">
        <w:rPr>
          <w:sz w:val="16"/>
        </w:rPr>
        <w:t>Importantly, we find that the effect takes 15 to 18 months to fully materialize, a somewhat slow market reaction. As we discuss, this short-run mispricing can persist if exploiting the slow reaction is not sufficiently profitable to arbitrageurs. Indeed, our own analysis shows that strategies designed to exploit the mispricing entail a significant degree of fundamental risk. The fact that union victories are sufficiently rare and spread throughout time prevents the necessary diversification that could generate an attractive arbitrage opportunity. For example, our analysis suggests that attempts to exploit the short-lived mispricing would lead to a portfolio that would be dominated by simple buy-and hold strategies</w:t>
      </w:r>
    </w:p>
    <w:p w:rsidR="002A76B2" w:rsidRPr="009B1F9A" w:rsidRDefault="002A76B2" w:rsidP="002A76B2">
      <w:pPr>
        <w:rPr>
          <w:sz w:val="16"/>
        </w:rPr>
      </w:pPr>
      <w:r w:rsidRPr="009B1F9A">
        <w:rPr>
          <w:sz w:val="16"/>
        </w:rPr>
        <w:lastRenderedPageBreak/>
        <w:t xml:space="preserve">The event-study estimate appears to average a great deal of heterogeneity in the effects. We additionally employ a regression discontinuity (RD) design, implicitly comparing close union victories to close union losses, and consistent with DiNardo and Lee (2004), we find little evidence of a significant discontinuous relationship between the vote share and market returns. If anything, </w:t>
      </w:r>
      <w:r w:rsidRPr="009B1F9A">
        <w:rPr>
          <w:u w:val="single"/>
        </w:rPr>
        <w:t xml:space="preserve">the </w:t>
      </w:r>
      <w:r w:rsidRPr="00286B00">
        <w:rPr>
          <w:rStyle w:val="Emphasis"/>
        </w:rPr>
        <w:t>RD</w:t>
      </w:r>
      <w:r w:rsidRPr="009B1F9A">
        <w:rPr>
          <w:u w:val="single"/>
        </w:rPr>
        <w:t xml:space="preserve"> </w:t>
      </w:r>
      <w:r w:rsidRPr="00286B00">
        <w:rPr>
          <w:rStyle w:val="Emphasis"/>
        </w:rPr>
        <w:t>point</w:t>
      </w:r>
      <w:r w:rsidRPr="009B1F9A">
        <w:rPr>
          <w:u w:val="single"/>
        </w:rPr>
        <w:t xml:space="preserve"> </w:t>
      </w:r>
      <w:r w:rsidRPr="009D4C40">
        <w:rPr>
          <w:highlight w:val="green"/>
          <w:u w:val="single"/>
        </w:rPr>
        <w:t xml:space="preserve">estimates show a </w:t>
      </w:r>
      <w:r w:rsidRPr="009D4C40">
        <w:rPr>
          <w:rStyle w:val="Emphasis"/>
          <w:highlight w:val="green"/>
        </w:rPr>
        <w:t>4</w:t>
      </w:r>
      <w:r w:rsidRPr="00286B00">
        <w:rPr>
          <w:rStyle w:val="Emphasis"/>
          <w:highlight w:val="green"/>
        </w:rPr>
        <w:t>% positive</w:t>
      </w:r>
      <w:r w:rsidRPr="009B1F9A">
        <w:rPr>
          <w:sz w:val="16"/>
        </w:rPr>
        <w:t xml:space="preserve"> (though statistically insignificant) </w:t>
      </w:r>
      <w:r w:rsidRPr="00286B00">
        <w:rPr>
          <w:rStyle w:val="Emphasis"/>
          <w:highlight w:val="green"/>
        </w:rPr>
        <w:t>effect</w:t>
      </w:r>
      <w:r w:rsidRPr="00286B00">
        <w:rPr>
          <w:highlight w:val="green"/>
          <w:u w:val="single"/>
        </w:rPr>
        <w:t xml:space="preserve"> of </w:t>
      </w:r>
      <w:r w:rsidRPr="00286B00">
        <w:rPr>
          <w:rStyle w:val="Emphasis"/>
          <w:highlight w:val="green"/>
        </w:rPr>
        <w:t>union</w:t>
      </w:r>
      <w:r w:rsidRPr="009B1F9A">
        <w:rPr>
          <w:sz w:val="16"/>
        </w:rPr>
        <w:t xml:space="preserve"> certification (vis-`a-vis union </w:t>
      </w:r>
      <w:r w:rsidRPr="00286B00">
        <w:rPr>
          <w:rStyle w:val="Emphasis"/>
          <w:highlight w:val="green"/>
        </w:rPr>
        <w:t>defeat</w:t>
      </w:r>
      <w:r w:rsidRPr="009B1F9A">
        <w:rPr>
          <w:sz w:val="16"/>
        </w:rPr>
        <w:t>). The event-study estimates vary systematically by the observed vote share, with the largest negative abnormal returns for cases where the union won the election by a large margin.</w:t>
      </w:r>
    </w:p>
    <w:p w:rsidR="002A76B2" w:rsidRDefault="002A76B2" w:rsidP="002A76B2"/>
    <w:p w:rsidR="002A76B2" w:rsidRDefault="002A76B2" w:rsidP="002A76B2">
      <w:pPr>
        <w:pStyle w:val="Heading4"/>
      </w:pPr>
      <w:r>
        <w:t xml:space="preserve">The next market crash causes economic collapse – conditions are </w:t>
      </w:r>
      <w:r w:rsidRPr="00E735B5">
        <w:rPr>
          <w:u w:val="single"/>
        </w:rPr>
        <w:t>ripe</w:t>
      </w:r>
      <w:r>
        <w:t xml:space="preserve"> for failure.</w:t>
      </w:r>
    </w:p>
    <w:p w:rsidR="002A76B2" w:rsidRPr="00E735B5" w:rsidRDefault="002A76B2" w:rsidP="002A76B2">
      <w:r w:rsidRPr="00E735B5">
        <w:rPr>
          <w:rStyle w:val="Style13ptBold"/>
        </w:rPr>
        <w:t>Vallejo 10/4</w:t>
      </w:r>
      <w:r>
        <w:t xml:space="preserve"> [Justin; 10/4/21; Citing personal finance expert Robert Kiyosaki; “</w:t>
      </w:r>
      <w:r w:rsidRPr="00E735B5">
        <w:t>‘Biggest crash in world history’: Personal finance expert Robert Kiyosaki predicts economic crisis in October</w:t>
      </w:r>
      <w:r>
        <w:t xml:space="preserve">,” Independent, </w:t>
      </w:r>
      <w:hyperlink r:id="rId29" w:history="1">
        <w:r w:rsidRPr="00270F2A">
          <w:rPr>
            <w:rStyle w:val="Hyperlink"/>
          </w:rPr>
          <w:t>https://www.independent.co.uk/news/world/americas/us-politics/robert-kiyosaki-market-crash-october-b1930754.html</w:t>
        </w:r>
      </w:hyperlink>
      <w:r>
        <w:t>] Justin</w:t>
      </w:r>
    </w:p>
    <w:p w:rsidR="002A76B2" w:rsidRPr="009D4C40" w:rsidRDefault="002A76B2" w:rsidP="002A76B2">
      <w:pPr>
        <w:rPr>
          <w:sz w:val="16"/>
        </w:rPr>
      </w:pPr>
      <w:r w:rsidRPr="00E735B5">
        <w:rPr>
          <w:sz w:val="16"/>
        </w:rPr>
        <w:t>"</w:t>
      </w:r>
      <w:r w:rsidRPr="00E735B5">
        <w:rPr>
          <w:highlight w:val="green"/>
          <w:u w:val="single"/>
        </w:rPr>
        <w:t xml:space="preserve">This is going to be the </w:t>
      </w:r>
      <w:r w:rsidRPr="002D4E30">
        <w:rPr>
          <w:rStyle w:val="Emphasis"/>
          <w:highlight w:val="green"/>
        </w:rPr>
        <w:t>biggest crash in</w:t>
      </w:r>
      <w:r w:rsidRPr="002D4E30">
        <w:rPr>
          <w:rStyle w:val="Emphasis"/>
        </w:rPr>
        <w:t xml:space="preserve"> world </w:t>
      </w:r>
      <w:r w:rsidRPr="002D4E30">
        <w:rPr>
          <w:rStyle w:val="Emphasis"/>
          <w:highlight w:val="green"/>
        </w:rPr>
        <w:t>history</w:t>
      </w:r>
      <w:r w:rsidRPr="00E735B5">
        <w:rPr>
          <w:highlight w:val="green"/>
          <w:u w:val="single"/>
        </w:rPr>
        <w:t xml:space="preserve">. We have never had </w:t>
      </w:r>
      <w:r w:rsidRPr="002D4E30">
        <w:rPr>
          <w:rStyle w:val="Emphasis"/>
          <w:highlight w:val="green"/>
        </w:rPr>
        <w:t>this much debt</w:t>
      </w:r>
      <w:r w:rsidRPr="002D4E30">
        <w:rPr>
          <w:rStyle w:val="Emphasis"/>
        </w:rPr>
        <w:t xml:space="preserve"> pumped up</w:t>
      </w:r>
      <w:r w:rsidRPr="00E735B5">
        <w:rPr>
          <w:u w:val="single"/>
        </w:rPr>
        <w:t xml:space="preserve">… </w:t>
      </w:r>
      <w:r w:rsidRPr="002D4E30">
        <w:rPr>
          <w:u w:val="single"/>
        </w:rPr>
        <w:t xml:space="preserve">the </w:t>
      </w:r>
      <w:r w:rsidRPr="002D4E30">
        <w:rPr>
          <w:rStyle w:val="Emphasis"/>
        </w:rPr>
        <w:t>debt to GDP ratio is out of sight</w:t>
      </w:r>
      <w:r w:rsidRPr="002D4E30">
        <w:rPr>
          <w:sz w:val="16"/>
        </w:rPr>
        <w:t>," Mr</w:t>
      </w:r>
      <w:r w:rsidRPr="00E735B5">
        <w:rPr>
          <w:sz w:val="16"/>
        </w:rPr>
        <w:t xml:space="preserve"> Kiyosaki said. Mr Kiyosaki said </w:t>
      </w:r>
      <w:r w:rsidRPr="00E735B5">
        <w:rPr>
          <w:highlight w:val="green"/>
          <w:u w:val="single"/>
        </w:rPr>
        <w:t>the stock market</w:t>
      </w:r>
      <w:r w:rsidRPr="00E735B5">
        <w:rPr>
          <w:u w:val="single"/>
        </w:rPr>
        <w:t xml:space="preserve"> was being </w:t>
      </w:r>
      <w:r w:rsidRPr="002D4E30">
        <w:rPr>
          <w:rStyle w:val="Emphasis"/>
          <w:highlight w:val="green"/>
        </w:rPr>
        <w:t>artificially inflated</w:t>
      </w:r>
      <w:r w:rsidRPr="002D4E30">
        <w:rPr>
          <w:rStyle w:val="Emphasis"/>
        </w:rPr>
        <w:t xml:space="preserve"> by the Treasury Department and the Federal Reserve</w:t>
      </w:r>
      <w:r w:rsidRPr="00E735B5">
        <w:rPr>
          <w:u w:val="single"/>
        </w:rPr>
        <w:t xml:space="preserve"> </w:t>
      </w:r>
      <w:r w:rsidRPr="00E735B5">
        <w:rPr>
          <w:highlight w:val="green"/>
          <w:u w:val="single"/>
        </w:rPr>
        <w:t xml:space="preserve">with decisions </w:t>
      </w:r>
      <w:r w:rsidRPr="002D4E30">
        <w:rPr>
          <w:rStyle w:val="Emphasis"/>
          <w:highlight w:val="green"/>
        </w:rPr>
        <w:t>disconnected</w:t>
      </w:r>
      <w:r w:rsidRPr="00E735B5">
        <w:rPr>
          <w:u w:val="single"/>
        </w:rPr>
        <w:t xml:space="preserve"> from the realities of the current </w:t>
      </w:r>
      <w:r w:rsidRPr="002D4E30">
        <w:rPr>
          <w:rStyle w:val="Emphasis"/>
        </w:rPr>
        <w:t>economy</w:t>
      </w:r>
      <w:r w:rsidRPr="00E735B5">
        <w:rPr>
          <w:sz w:val="16"/>
        </w:rPr>
        <w:t xml:space="preserve"> in the United States. </w:t>
      </w:r>
      <w:r w:rsidRPr="00E735B5">
        <w:rPr>
          <w:u w:val="single"/>
        </w:rPr>
        <w:t xml:space="preserve">The reason why Ms Yellen and Mr Powell are "scrambling", he said, is </w:t>
      </w:r>
      <w:r w:rsidRPr="002D4E30">
        <w:rPr>
          <w:highlight w:val="green"/>
          <w:u w:val="single"/>
        </w:rPr>
        <w:t xml:space="preserve">they’ve </w:t>
      </w:r>
      <w:r w:rsidRPr="002D4E30">
        <w:rPr>
          <w:rStyle w:val="Emphasis"/>
          <w:highlight w:val="green"/>
        </w:rPr>
        <w:t>expanded</w:t>
      </w:r>
      <w:r w:rsidRPr="002D4E30">
        <w:rPr>
          <w:rStyle w:val="Emphasis"/>
        </w:rPr>
        <w:t xml:space="preserve"> the </w:t>
      </w:r>
      <w:r w:rsidRPr="002D4E30">
        <w:rPr>
          <w:rStyle w:val="Emphasis"/>
          <w:highlight w:val="green"/>
        </w:rPr>
        <w:t xml:space="preserve">volume of money </w:t>
      </w:r>
      <w:r w:rsidRPr="002D4E30">
        <w:rPr>
          <w:highlight w:val="green"/>
          <w:u w:val="single"/>
        </w:rPr>
        <w:t>while</w:t>
      </w:r>
      <w:r w:rsidRPr="00E735B5">
        <w:rPr>
          <w:u w:val="single"/>
        </w:rPr>
        <w:t xml:space="preserve"> the </w:t>
      </w:r>
      <w:r w:rsidRPr="002D4E30">
        <w:rPr>
          <w:highlight w:val="green"/>
          <w:u w:val="single"/>
        </w:rPr>
        <w:t xml:space="preserve">velocity of money is </w:t>
      </w:r>
      <w:r w:rsidRPr="002D4E30">
        <w:rPr>
          <w:rStyle w:val="Emphasis"/>
          <w:highlight w:val="green"/>
        </w:rPr>
        <w:t>plummeting as no one spends and</w:t>
      </w:r>
      <w:r w:rsidRPr="002D4E30">
        <w:rPr>
          <w:rStyle w:val="Emphasis"/>
        </w:rPr>
        <w:t xml:space="preserve"> their </w:t>
      </w:r>
      <w:r w:rsidRPr="002D4E30">
        <w:rPr>
          <w:rStyle w:val="Emphasis"/>
          <w:highlight w:val="green"/>
        </w:rPr>
        <w:t>cash lingers</w:t>
      </w:r>
      <w:r w:rsidRPr="002D4E30">
        <w:rPr>
          <w:rStyle w:val="Emphasis"/>
        </w:rPr>
        <w:t xml:space="preserve"> in savings</w:t>
      </w:r>
      <w:r w:rsidRPr="00E735B5">
        <w:rPr>
          <w:sz w:val="16"/>
        </w:rPr>
        <w:t>. Mr Kiyosaki said people don’t have to go to Harvard University to understand that "</w:t>
      </w:r>
      <w:r w:rsidRPr="00E735B5">
        <w:rPr>
          <w:u w:val="single"/>
        </w:rPr>
        <w:t xml:space="preserve">you </w:t>
      </w:r>
      <w:r w:rsidRPr="002D4E30">
        <w:rPr>
          <w:rStyle w:val="Emphasis"/>
        </w:rPr>
        <w:t>can’t keep printing fake money</w:t>
      </w:r>
      <w:r w:rsidRPr="00E735B5">
        <w:rPr>
          <w:u w:val="single"/>
        </w:rPr>
        <w:t xml:space="preserve"> … that’s not good</w:t>
      </w:r>
      <w:r w:rsidRPr="00E735B5">
        <w:rPr>
          <w:sz w:val="16"/>
        </w:rPr>
        <w:t xml:space="preserve">". "So </w:t>
      </w:r>
      <w:r w:rsidRPr="002D4E30">
        <w:rPr>
          <w:highlight w:val="green"/>
          <w:u w:val="single"/>
        </w:rPr>
        <w:t xml:space="preserve">they </w:t>
      </w:r>
      <w:r w:rsidRPr="002D4E30">
        <w:rPr>
          <w:rStyle w:val="Emphasis"/>
          <w:highlight w:val="green"/>
        </w:rPr>
        <w:t>pump all this money</w:t>
      </w:r>
      <w:r w:rsidRPr="002D4E30">
        <w:rPr>
          <w:rStyle w:val="Emphasis"/>
        </w:rPr>
        <w:t xml:space="preserve"> in, </w:t>
      </w:r>
      <w:r w:rsidRPr="002D4E30">
        <w:rPr>
          <w:rStyle w:val="Emphasis"/>
          <w:highlight w:val="green"/>
        </w:rPr>
        <w:t>prices go up</w:t>
      </w:r>
      <w:r w:rsidRPr="00E735B5">
        <w:rPr>
          <w:sz w:val="16"/>
        </w:rPr>
        <w:t>," he told Kitco News on Wednesday. "</w:t>
      </w:r>
      <w:r w:rsidRPr="00E735B5">
        <w:rPr>
          <w:u w:val="single"/>
        </w:rPr>
        <w:t xml:space="preserve">So it is </w:t>
      </w:r>
      <w:r w:rsidRPr="002D4E30">
        <w:rPr>
          <w:highlight w:val="green"/>
          <w:u w:val="single"/>
        </w:rPr>
        <w:t>transitory inflation</w:t>
      </w:r>
      <w:r w:rsidRPr="00E735B5">
        <w:rPr>
          <w:u w:val="single"/>
        </w:rPr>
        <w:t xml:space="preserve">, but we’re </w:t>
      </w:r>
      <w:r w:rsidRPr="002D4E30">
        <w:rPr>
          <w:rStyle w:val="Emphasis"/>
          <w:highlight w:val="green"/>
        </w:rPr>
        <w:t>stacked with</w:t>
      </w:r>
      <w:r w:rsidRPr="002D4E30">
        <w:rPr>
          <w:rStyle w:val="Emphasis"/>
        </w:rPr>
        <w:t xml:space="preserve"> this </w:t>
      </w:r>
      <w:r w:rsidRPr="002D4E30">
        <w:rPr>
          <w:rStyle w:val="Emphasis"/>
          <w:highlight w:val="green"/>
        </w:rPr>
        <w:t>massive debt and all it’s done is bump up the stock market</w:t>
      </w:r>
      <w:r w:rsidRPr="002D4E30">
        <w:rPr>
          <w:rStyle w:val="Emphasis"/>
        </w:rPr>
        <w:t xml:space="preserve"> and real estate market</w:t>
      </w:r>
      <w:r w:rsidRPr="00E735B5">
        <w:rPr>
          <w:sz w:val="16"/>
        </w:rPr>
        <w:t xml:space="preserve">." "The money has not gone into the economy, that’s the sad part. So the rich get richer, but the poor and middle class are getting poorer. It’s tragic what’s happening today." He added earlier that </w:t>
      </w:r>
      <w:r w:rsidRPr="00E735B5">
        <w:rPr>
          <w:u w:val="single"/>
        </w:rPr>
        <w:t>the "</w:t>
      </w:r>
      <w:r w:rsidRPr="002D4E30">
        <w:rPr>
          <w:highlight w:val="green"/>
          <w:u w:val="single"/>
        </w:rPr>
        <w:t>house of cards</w:t>
      </w:r>
      <w:r w:rsidRPr="00E735B5">
        <w:rPr>
          <w:u w:val="single"/>
        </w:rPr>
        <w:t xml:space="preserve">" is </w:t>
      </w:r>
      <w:r w:rsidRPr="002D4E30">
        <w:rPr>
          <w:highlight w:val="green"/>
          <w:u w:val="single"/>
        </w:rPr>
        <w:t>coming down and</w:t>
      </w:r>
      <w:r w:rsidRPr="00E735B5">
        <w:rPr>
          <w:u w:val="single"/>
        </w:rPr>
        <w:t xml:space="preserve"> that </w:t>
      </w:r>
      <w:r w:rsidRPr="002D4E30">
        <w:rPr>
          <w:highlight w:val="green"/>
          <w:u w:val="single"/>
        </w:rPr>
        <w:t xml:space="preserve">real estate would </w:t>
      </w:r>
      <w:r w:rsidRPr="002D4E30">
        <w:rPr>
          <w:rStyle w:val="Emphasis"/>
          <w:highlight w:val="green"/>
        </w:rPr>
        <w:t>crash</w:t>
      </w:r>
      <w:r w:rsidRPr="002D4E30">
        <w:rPr>
          <w:rStyle w:val="Emphasis"/>
        </w:rPr>
        <w:t xml:space="preserve"> with the stock market, while the impact</w:t>
      </w:r>
      <w:r w:rsidRPr="00E735B5">
        <w:rPr>
          <w:sz w:val="16"/>
        </w:rPr>
        <w:t xml:space="preserve"> from China’s Evergrande Group implosion </w:t>
      </w:r>
      <w:r w:rsidRPr="00E735B5">
        <w:rPr>
          <w:u w:val="single"/>
        </w:rPr>
        <w:t xml:space="preserve">would </w:t>
      </w:r>
      <w:r w:rsidRPr="002D4E30">
        <w:rPr>
          <w:rStyle w:val="Emphasis"/>
        </w:rPr>
        <w:t>spread</w:t>
      </w:r>
      <w:r w:rsidRPr="00E735B5">
        <w:rPr>
          <w:sz w:val="16"/>
        </w:rPr>
        <w:t xml:space="preserve"> to the United States. Evergrande, the second-largest developer in China, is on the brink of bankruptcy with more than $300bn in debt – the most indebted company in the world.</w:t>
      </w:r>
    </w:p>
    <w:p w:rsidR="00682C96" w:rsidRDefault="00682C96" w:rsidP="00682C96">
      <w:pPr>
        <w:pStyle w:val="Heading4"/>
      </w:pPr>
      <w:r>
        <w:t xml:space="preserve">Economic Collapse goes </w:t>
      </w:r>
      <w:r>
        <w:rPr>
          <w:u w:val="single"/>
        </w:rPr>
        <w:t>Nuclear</w:t>
      </w:r>
      <w:r>
        <w:t>.</w:t>
      </w:r>
    </w:p>
    <w:p w:rsidR="00682C96" w:rsidRPr="00CC4109" w:rsidRDefault="00682C96" w:rsidP="00682C96">
      <w:r w:rsidRPr="00CC4109">
        <w:rPr>
          <w:rStyle w:val="Style13ptBold"/>
        </w:rPr>
        <w:t>Tønnesson</w:t>
      </w:r>
      <w:r>
        <w:rPr>
          <w:rStyle w:val="Style13ptBold"/>
        </w:rPr>
        <w:t xml:space="preserve"> 15</w:t>
      </w:r>
      <w:r w:rsidRPr="00CC4109">
        <w:t xml:space="preserve">, Stein. "Deterrence, interdependence and Sino–US peace." International Area Studies Review 18.3 (2015): 297-311. (the Department of Peace and Conflict, Uppsala University, Sweden, and Peace research Institute Oslo (PRIO), Norway) </w:t>
      </w:r>
    </w:p>
    <w:p w:rsidR="00682C96" w:rsidRPr="00004468" w:rsidRDefault="00682C96" w:rsidP="00682C96">
      <w:pPr>
        <w:rPr>
          <w:sz w:val="16"/>
        </w:rPr>
      </w:pPr>
      <w:r w:rsidRPr="00CC4109">
        <w:rPr>
          <w:sz w:val="16"/>
        </w:rPr>
        <w:t xml:space="preserve">Several </w:t>
      </w:r>
      <w:r w:rsidRPr="00CC4109">
        <w:rPr>
          <w:rStyle w:val="StyleUnderline"/>
          <w:sz w:val="24"/>
        </w:rPr>
        <w:t>recent works on China and Sino–US relations have made substantial contributions to</w:t>
      </w:r>
      <w:r w:rsidRPr="00CC4109">
        <w:rPr>
          <w:sz w:val="16"/>
        </w:rPr>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rPr>
          <w:sz w:val="16"/>
        </w:rPr>
        <w:t xml:space="preserve">. At least four conclusions can be drawn from the review above: first, </w:t>
      </w:r>
      <w:r w:rsidRPr="00CC4109">
        <w:rPr>
          <w:rStyle w:val="StyleUnderline"/>
          <w:sz w:val="24"/>
        </w:rPr>
        <w:t>those who say that interdependence may both inhibit and drive conflict are righ</w:t>
      </w:r>
      <w:r w:rsidRPr="00CC4109">
        <w:rPr>
          <w:sz w:val="16"/>
        </w:rPr>
        <w:t xml:space="preserve">t. </w:t>
      </w:r>
      <w:r w:rsidRPr="00CC4109">
        <w:rPr>
          <w:rStyle w:val="StyleUnderline"/>
          <w:sz w:val="24"/>
        </w:rPr>
        <w:t xml:space="preserve">Interdependence raises the cost of conflict for all sides but </w:t>
      </w:r>
      <w:r w:rsidRPr="00CC4109">
        <w:rPr>
          <w:sz w:val="16"/>
        </w:rPr>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rPr>
          <w:sz w:val="16"/>
        </w:rPr>
        <w:t xml:space="preserve">(Copeland, 2015: 1, 14, 437; Roach, 2014). The risk may increase if one of the interdependent countries is governed by an inward-looking socio-economic coalition (Solingen, 2015); second, the </w:t>
      </w:r>
      <w:r w:rsidRPr="00CC4109">
        <w:rPr>
          <w:rStyle w:val="StyleUnderline"/>
          <w:sz w:val="24"/>
        </w:rPr>
        <w:t>risk of war between China and the US should not just be analysed bilaterally but include their allies and partners</w:t>
      </w:r>
      <w:r w:rsidRPr="00CC4109">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DA3FD1">
        <w:rPr>
          <w:rStyle w:val="Emphasis"/>
          <w:sz w:val="24"/>
          <w:highlight w:val="green"/>
        </w:rPr>
        <w:t>decisions</w:t>
      </w:r>
      <w:r w:rsidRPr="00CC4109">
        <w:rPr>
          <w:rStyle w:val="Emphasis"/>
          <w:sz w:val="24"/>
        </w:rPr>
        <w:t xml:space="preserve"> </w:t>
      </w:r>
      <w:r w:rsidRPr="00DA3FD1">
        <w:rPr>
          <w:rStyle w:val="Emphasis"/>
          <w:sz w:val="24"/>
          <w:highlight w:val="green"/>
        </w:rPr>
        <w:t>for</w:t>
      </w:r>
      <w:r w:rsidRPr="00CC4109">
        <w:rPr>
          <w:rStyle w:val="Emphasis"/>
          <w:sz w:val="24"/>
        </w:rPr>
        <w:t xml:space="preserve"> </w:t>
      </w:r>
      <w:r w:rsidRPr="00DA3FD1">
        <w:rPr>
          <w:rStyle w:val="Emphasis"/>
          <w:sz w:val="24"/>
          <w:highlight w:val="green"/>
        </w:rPr>
        <w:t>war</w:t>
      </w:r>
      <w:r w:rsidRPr="00CC4109">
        <w:rPr>
          <w:rStyle w:val="Emphasis"/>
          <w:sz w:val="24"/>
        </w:rPr>
        <w:t xml:space="preserve"> and peace are </w:t>
      </w:r>
      <w:r w:rsidRPr="00DA3FD1">
        <w:rPr>
          <w:rStyle w:val="Emphasis"/>
          <w:sz w:val="24"/>
          <w:highlight w:val="green"/>
        </w:rPr>
        <w:t>taken</w:t>
      </w:r>
      <w:r w:rsidRPr="00CC4109">
        <w:rPr>
          <w:rStyle w:val="Emphasis"/>
          <w:sz w:val="24"/>
        </w:rPr>
        <w:t xml:space="preserve"> </w:t>
      </w:r>
      <w:r w:rsidRPr="00DA3FD1">
        <w:rPr>
          <w:rStyle w:val="Emphasis"/>
          <w:sz w:val="24"/>
          <w:highlight w:val="green"/>
        </w:rPr>
        <w:t>by</w:t>
      </w:r>
      <w:r w:rsidRPr="00CC4109">
        <w:rPr>
          <w:rStyle w:val="Emphasis"/>
          <w:sz w:val="24"/>
        </w:rPr>
        <w:t xml:space="preserve"> very </w:t>
      </w:r>
      <w:r w:rsidRPr="00DA3FD1">
        <w:rPr>
          <w:rStyle w:val="Emphasis"/>
          <w:sz w:val="24"/>
          <w:highlight w:val="green"/>
        </w:rPr>
        <w:t>few people, who act on</w:t>
      </w:r>
      <w:r w:rsidRPr="00CC4109">
        <w:rPr>
          <w:rStyle w:val="Emphasis"/>
          <w:sz w:val="24"/>
        </w:rPr>
        <w:t xml:space="preserve"> the basis of their </w:t>
      </w:r>
      <w:r w:rsidRPr="00DA3FD1">
        <w:rPr>
          <w:rStyle w:val="Emphasis"/>
          <w:sz w:val="24"/>
          <w:highlight w:val="green"/>
        </w:rPr>
        <w:t>future</w:t>
      </w:r>
      <w:r w:rsidRPr="00CC4109">
        <w:rPr>
          <w:rStyle w:val="Emphasis"/>
          <w:sz w:val="24"/>
        </w:rPr>
        <w:t xml:space="preserve"> </w:t>
      </w:r>
      <w:r w:rsidRPr="00DA3FD1">
        <w:rPr>
          <w:rStyle w:val="Emphasis"/>
          <w:sz w:val="24"/>
          <w:highlight w:val="green"/>
        </w:rPr>
        <w:t>expectations</w:t>
      </w:r>
      <w:r w:rsidRPr="00CC4109">
        <w:rPr>
          <w:sz w:val="16"/>
        </w:rPr>
        <w:t xml:space="preserve">. International relations theory must be supplemented by foreign policy analysis in order to assess the value attributed by national decision-makers to economic </w:t>
      </w:r>
      <w:r w:rsidRPr="00CC4109">
        <w:rPr>
          <w:sz w:val="16"/>
        </w:rPr>
        <w:lastRenderedPageBreak/>
        <w:t xml:space="preserve">development and their assessments of risks and opportunities. </w:t>
      </w:r>
      <w:r w:rsidRPr="00DA3FD1">
        <w:rPr>
          <w:rStyle w:val="StyleUnderline"/>
          <w:sz w:val="24"/>
          <w:highlight w:val="green"/>
        </w:rPr>
        <w:t>If</w:t>
      </w:r>
      <w:r w:rsidRPr="00CC4109">
        <w:rPr>
          <w:rStyle w:val="StyleUnderline"/>
          <w:sz w:val="24"/>
        </w:rPr>
        <w:t xml:space="preserve"> </w:t>
      </w:r>
      <w:r w:rsidRPr="00DA3FD1">
        <w:rPr>
          <w:rStyle w:val="StyleUnderline"/>
          <w:sz w:val="24"/>
          <w:highlight w:val="green"/>
        </w:rPr>
        <w:t>leaders</w:t>
      </w:r>
      <w:r w:rsidRPr="00CC4109">
        <w:rPr>
          <w:rStyle w:val="StyleUnderline"/>
          <w:sz w:val="24"/>
        </w:rPr>
        <w:t xml:space="preserve"> on either side of the Atlantic begin to </w:t>
      </w:r>
      <w:r w:rsidRPr="00DA3FD1">
        <w:rPr>
          <w:rStyle w:val="StyleUnderline"/>
          <w:sz w:val="24"/>
          <w:highlight w:val="green"/>
        </w:rPr>
        <w:t>seriously</w:t>
      </w:r>
      <w:r w:rsidRPr="00CC4109">
        <w:rPr>
          <w:rStyle w:val="StyleUnderline"/>
          <w:sz w:val="24"/>
        </w:rPr>
        <w:t xml:space="preserve"> fear or </w:t>
      </w:r>
      <w:r w:rsidRPr="00DA3FD1">
        <w:rPr>
          <w:rStyle w:val="StyleUnderline"/>
          <w:sz w:val="24"/>
          <w:highlight w:val="green"/>
        </w:rPr>
        <w:t>anticipate</w:t>
      </w:r>
      <w:r w:rsidRPr="00CC4109">
        <w:rPr>
          <w:rStyle w:val="StyleUnderline"/>
          <w:sz w:val="24"/>
        </w:rPr>
        <w:t xml:space="preserve"> their own nation’s </w:t>
      </w:r>
      <w:r w:rsidRPr="00DA3FD1">
        <w:rPr>
          <w:rStyle w:val="StyleUnderline"/>
          <w:sz w:val="24"/>
          <w:highlight w:val="green"/>
        </w:rPr>
        <w:t>decline</w:t>
      </w:r>
      <w:r w:rsidRPr="00CC4109">
        <w:rPr>
          <w:rStyle w:val="StyleUnderline"/>
          <w:sz w:val="24"/>
        </w:rPr>
        <w:t xml:space="preserve"> </w:t>
      </w:r>
      <w:r w:rsidRPr="00DA3FD1">
        <w:rPr>
          <w:rStyle w:val="StyleUnderline"/>
          <w:sz w:val="24"/>
          <w:highlight w:val="green"/>
        </w:rPr>
        <w:t>then</w:t>
      </w:r>
      <w:r w:rsidRPr="00CC4109">
        <w:rPr>
          <w:rStyle w:val="StyleUnderline"/>
          <w:sz w:val="24"/>
        </w:rPr>
        <w:t xml:space="preserve"> </w:t>
      </w:r>
      <w:r w:rsidRPr="00DA3FD1">
        <w:rPr>
          <w:rStyle w:val="StyleUnderline"/>
          <w:sz w:val="24"/>
          <w:highlight w:val="green"/>
        </w:rPr>
        <w:t xml:space="preserve">they may </w:t>
      </w:r>
      <w:r w:rsidRPr="00CC4109">
        <w:rPr>
          <w:rStyle w:val="StyleUnderline"/>
          <w:sz w:val="24"/>
        </w:rPr>
        <w:t xml:space="preserve">blame </w:t>
      </w:r>
      <w:r w:rsidRPr="00CC4109">
        <w:rPr>
          <w:sz w:val="16"/>
        </w:rPr>
        <w:t>this on external dependence, appeal to anti-foreign sentiments,</w:t>
      </w:r>
      <w:r w:rsidRPr="00CC4109">
        <w:rPr>
          <w:rStyle w:val="StyleUnderline"/>
          <w:sz w:val="24"/>
        </w:rPr>
        <w:t xml:space="preserve"> </w:t>
      </w:r>
      <w:r w:rsidRPr="00DA3FD1">
        <w:rPr>
          <w:rStyle w:val="StyleUnderline"/>
          <w:sz w:val="24"/>
          <w:highlight w:val="green"/>
        </w:rPr>
        <w:t>contemplate</w:t>
      </w:r>
      <w:r w:rsidRPr="00CC4109">
        <w:rPr>
          <w:rStyle w:val="StyleUnderline"/>
          <w:sz w:val="24"/>
        </w:rPr>
        <w:t xml:space="preserve"> the </w:t>
      </w:r>
      <w:r w:rsidRPr="00DA3FD1">
        <w:rPr>
          <w:rStyle w:val="StyleUnderline"/>
          <w:sz w:val="24"/>
          <w:highlight w:val="green"/>
        </w:rPr>
        <w:t>use of force to gain</w:t>
      </w:r>
      <w:r w:rsidRPr="00CC4109">
        <w:rPr>
          <w:rStyle w:val="StyleUnderline"/>
          <w:sz w:val="24"/>
        </w:rPr>
        <w:t xml:space="preserve"> respect or </w:t>
      </w:r>
      <w:r w:rsidRPr="00DA3FD1">
        <w:rPr>
          <w:rStyle w:val="StyleUnderline"/>
          <w:sz w:val="24"/>
          <w:highlight w:val="green"/>
        </w:rPr>
        <w:t>credibility</w:t>
      </w:r>
      <w:r w:rsidRPr="00CC4109">
        <w:rPr>
          <w:rStyle w:val="StyleUnderline"/>
          <w:sz w:val="24"/>
        </w:rPr>
        <w:t xml:space="preserve">, adopt protectionist policies, </w:t>
      </w:r>
      <w:r w:rsidRPr="00DA3FD1">
        <w:rPr>
          <w:rStyle w:val="StyleUnderline"/>
          <w:sz w:val="24"/>
          <w:highlight w:val="green"/>
        </w:rPr>
        <w:t>and</w:t>
      </w:r>
      <w:r w:rsidRPr="00CC4109">
        <w:rPr>
          <w:rStyle w:val="StyleUnderline"/>
          <w:sz w:val="24"/>
        </w:rPr>
        <w:t xml:space="preserve"> ultimately </w:t>
      </w:r>
      <w:r w:rsidRPr="00DA3FD1">
        <w:rPr>
          <w:rStyle w:val="StyleUnderline"/>
          <w:sz w:val="24"/>
          <w:highlight w:val="green"/>
        </w:rPr>
        <w:t>refuse to be deterred by</w:t>
      </w:r>
      <w:r w:rsidRPr="00CC4109">
        <w:rPr>
          <w:rStyle w:val="StyleUnderline"/>
          <w:sz w:val="24"/>
        </w:rPr>
        <w:t xml:space="preserve"> either </w:t>
      </w:r>
      <w:r w:rsidRPr="00DA3FD1">
        <w:rPr>
          <w:rStyle w:val="StyleUnderline"/>
          <w:sz w:val="24"/>
          <w:highlight w:val="green"/>
        </w:rPr>
        <w:t>nuclear</w:t>
      </w:r>
      <w:r w:rsidRPr="00CC4109">
        <w:rPr>
          <w:rStyle w:val="StyleUnderline"/>
          <w:sz w:val="24"/>
        </w:rPr>
        <w:t xml:space="preserve"> </w:t>
      </w:r>
      <w:r w:rsidRPr="00DA3FD1">
        <w:rPr>
          <w:rStyle w:val="StyleUnderline"/>
          <w:sz w:val="24"/>
          <w:highlight w:val="green"/>
        </w:rPr>
        <w:t>arms</w:t>
      </w:r>
      <w:r w:rsidRPr="00CC4109">
        <w:rPr>
          <w:rStyle w:val="StyleUnderline"/>
          <w:sz w:val="24"/>
        </w:rPr>
        <w:t xml:space="preserve"> or prospects of socioeconomic calamities. </w:t>
      </w:r>
      <w:r w:rsidRPr="00CC4109">
        <w:rPr>
          <w:rStyle w:val="Emphasis"/>
          <w:sz w:val="24"/>
        </w:rPr>
        <w:t xml:space="preserve">Such a </w:t>
      </w:r>
      <w:r w:rsidRPr="00DA3FD1">
        <w:rPr>
          <w:rStyle w:val="Emphasis"/>
          <w:sz w:val="24"/>
          <w:highlight w:val="green"/>
        </w:rPr>
        <w:t>dangerous</w:t>
      </w:r>
      <w:r w:rsidRPr="00CC4109">
        <w:rPr>
          <w:rStyle w:val="Emphasis"/>
          <w:sz w:val="24"/>
        </w:rPr>
        <w:t xml:space="preserve"> </w:t>
      </w:r>
      <w:r w:rsidRPr="00DA3FD1">
        <w:rPr>
          <w:rStyle w:val="Emphasis"/>
          <w:sz w:val="24"/>
          <w:highlight w:val="green"/>
        </w:rPr>
        <w:t>shift</w:t>
      </w:r>
      <w:r w:rsidRPr="00CC4109">
        <w:rPr>
          <w:rStyle w:val="Emphasis"/>
          <w:sz w:val="24"/>
        </w:rPr>
        <w:t xml:space="preserve"> </w:t>
      </w:r>
      <w:r w:rsidRPr="00DA3FD1">
        <w:rPr>
          <w:rStyle w:val="Emphasis"/>
          <w:sz w:val="24"/>
          <w:highlight w:val="green"/>
        </w:rPr>
        <w:t>could</w:t>
      </w:r>
      <w:r w:rsidRPr="00CC4109">
        <w:rPr>
          <w:rStyle w:val="Emphasis"/>
          <w:sz w:val="24"/>
        </w:rPr>
        <w:t xml:space="preserve"> </w:t>
      </w:r>
      <w:r w:rsidRPr="00DA3FD1">
        <w:rPr>
          <w:rStyle w:val="Emphasis"/>
          <w:sz w:val="24"/>
          <w:highlight w:val="green"/>
        </w:rPr>
        <w:t>happen</w:t>
      </w:r>
      <w:r w:rsidRPr="00CC4109">
        <w:rPr>
          <w:rStyle w:val="Emphasis"/>
          <w:sz w:val="24"/>
        </w:rPr>
        <w:t xml:space="preserve"> </w:t>
      </w:r>
      <w:r w:rsidRPr="00DA3FD1">
        <w:rPr>
          <w:rStyle w:val="Emphasis"/>
          <w:sz w:val="24"/>
          <w:highlight w:val="green"/>
        </w:rPr>
        <w:t>abruptly</w:t>
      </w:r>
      <w:r w:rsidRPr="00CC4109">
        <w:rPr>
          <w:sz w:val="16"/>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DA3FD1">
        <w:rPr>
          <w:rStyle w:val="Emphasis"/>
          <w:sz w:val="24"/>
          <w:highlight w:val="green"/>
        </w:rPr>
        <w:t>greatest</w:t>
      </w:r>
      <w:r w:rsidRPr="00CC4109">
        <w:rPr>
          <w:rStyle w:val="Emphasis"/>
          <w:sz w:val="24"/>
        </w:rPr>
        <w:t xml:space="preserve"> </w:t>
      </w:r>
      <w:r w:rsidRPr="00DA3FD1">
        <w:rPr>
          <w:rStyle w:val="Emphasis"/>
          <w:sz w:val="24"/>
          <w:highlight w:val="green"/>
        </w:rPr>
        <w:t xml:space="preserve">risk is </w:t>
      </w:r>
      <w:r w:rsidRPr="00CC4109">
        <w:rPr>
          <w:rStyle w:val="Emphasis"/>
          <w:sz w:val="24"/>
        </w:rPr>
        <w:t xml:space="preserve">not that a territorial dispute leads to war under present circumstances but that </w:t>
      </w:r>
      <w:r w:rsidRPr="00DA3FD1">
        <w:rPr>
          <w:rStyle w:val="Emphasis"/>
          <w:sz w:val="24"/>
          <w:highlight w:val="green"/>
        </w:rPr>
        <w:t>changes</w:t>
      </w:r>
      <w:r w:rsidRPr="00CC4109">
        <w:rPr>
          <w:rStyle w:val="Emphasis"/>
          <w:sz w:val="24"/>
        </w:rPr>
        <w:t xml:space="preserve"> </w:t>
      </w:r>
      <w:r w:rsidRPr="00DA3FD1">
        <w:rPr>
          <w:rStyle w:val="Emphasis"/>
          <w:sz w:val="24"/>
          <w:highlight w:val="green"/>
        </w:rPr>
        <w:t>in</w:t>
      </w:r>
      <w:r w:rsidRPr="00CC4109">
        <w:rPr>
          <w:rStyle w:val="Emphasis"/>
          <w:sz w:val="24"/>
        </w:rPr>
        <w:t xml:space="preserve"> the world </w:t>
      </w:r>
      <w:r w:rsidRPr="00DA3FD1">
        <w:rPr>
          <w:rStyle w:val="Emphasis"/>
          <w:sz w:val="24"/>
          <w:highlight w:val="gree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rPr>
          <w:sz w:val="16"/>
        </w:rPr>
        <w:t xml:space="preserve">. If China and the US fail to rebalance their financial and trading relations (Roach, 2014) then </w:t>
      </w:r>
      <w:r w:rsidRPr="00CC4109">
        <w:rPr>
          <w:rStyle w:val="StyleUnderline"/>
          <w:sz w:val="24"/>
        </w:rPr>
        <w:t>a trade war could</w:t>
      </w:r>
      <w:r w:rsidRPr="00CC4109">
        <w:rPr>
          <w:sz w:val="16"/>
        </w:rPr>
        <w:t xml:space="preserve"> result, </w:t>
      </w:r>
      <w:r w:rsidRPr="00CC4109">
        <w:rPr>
          <w:rStyle w:val="StyleUnderline"/>
          <w:sz w:val="24"/>
        </w:rPr>
        <w:t>interrupt</w:t>
      </w:r>
      <w:r w:rsidRPr="00CC4109">
        <w:rPr>
          <w:sz w:val="16"/>
        </w:rPr>
        <w:t xml:space="preserve">ing </w:t>
      </w:r>
      <w:r w:rsidRPr="00CC4109">
        <w:rPr>
          <w:rStyle w:val="StyleUnderline"/>
          <w:sz w:val="24"/>
        </w:rPr>
        <w:t>transnational production networks, provoking social distress, and exacerbating nationalist emotions.</w:t>
      </w:r>
      <w:r w:rsidRPr="00CC4109">
        <w:rPr>
          <w:sz w:val="16"/>
        </w:rPr>
        <w:t xml:space="preserve"> </w:t>
      </w:r>
      <w:r w:rsidRPr="00CC4109">
        <w:rPr>
          <w:rStyle w:val="StyleUnderline"/>
          <w:sz w:val="24"/>
        </w:rPr>
        <w:t xml:space="preserve">This could have </w:t>
      </w:r>
      <w:r w:rsidRPr="00DA3FD1">
        <w:rPr>
          <w:rStyle w:val="StyleUnderline"/>
          <w:sz w:val="24"/>
          <w:highlight w:val="green"/>
        </w:rPr>
        <w:t>unforeseen consequences in the field of security, with nuclear deterrence remaining</w:t>
      </w:r>
      <w:r w:rsidRPr="00CC4109">
        <w:rPr>
          <w:sz w:val="16"/>
        </w:rPr>
        <w:t xml:space="preserve"> the only factor to protect the world from Armageddon, and </w:t>
      </w:r>
      <w:r w:rsidRPr="00CC4109">
        <w:rPr>
          <w:rStyle w:val="StyleUnderline"/>
          <w:sz w:val="24"/>
        </w:rPr>
        <w:t>unreliably</w:t>
      </w:r>
      <w:r w:rsidRPr="00CC4109">
        <w:rPr>
          <w:sz w:val="16"/>
        </w:rPr>
        <w:t xml:space="preserve"> so. Deterrence could lose its credibility: one of the two </w:t>
      </w:r>
      <w:r w:rsidRPr="00DA3FD1">
        <w:rPr>
          <w:rStyle w:val="StyleUnderline"/>
          <w:sz w:val="24"/>
          <w:highlight w:val="green"/>
        </w:rPr>
        <w:t>great powers might gamble</w:t>
      </w:r>
      <w:r w:rsidRPr="00CC4109">
        <w:rPr>
          <w:rStyle w:val="StyleUnderline"/>
          <w:sz w:val="24"/>
        </w:rPr>
        <w:t xml:space="preserve"> that the other</w:t>
      </w:r>
      <w:r w:rsidRPr="00CC4109">
        <w:rPr>
          <w:sz w:val="16"/>
        </w:rPr>
        <w:t xml:space="preserve"> </w:t>
      </w:r>
      <w:r w:rsidRPr="00CC4109">
        <w:rPr>
          <w:rStyle w:val="StyleUnderline"/>
          <w:sz w:val="24"/>
        </w:rPr>
        <w:t>yield in a cyber-war or conventional limited war,</w:t>
      </w:r>
      <w:r w:rsidRPr="00CC4109">
        <w:rPr>
          <w:sz w:val="16"/>
        </w:rPr>
        <w:t xml:space="preserve"> </w:t>
      </w:r>
      <w:r w:rsidRPr="00CC4109">
        <w:rPr>
          <w:rStyle w:val="StyleUnderline"/>
          <w:sz w:val="24"/>
        </w:rPr>
        <w:t xml:space="preserve">or </w:t>
      </w:r>
      <w:r w:rsidRPr="00DA3FD1">
        <w:rPr>
          <w:rStyle w:val="StyleUnderline"/>
          <w:sz w:val="24"/>
          <w:highlight w:val="green"/>
        </w:rPr>
        <w:t>third party countries might engage</w:t>
      </w:r>
      <w:r w:rsidRPr="00CC4109">
        <w:rPr>
          <w:sz w:val="16"/>
        </w:rPr>
        <w:t xml:space="preserve"> in conflict with each other, </w:t>
      </w:r>
      <w:r w:rsidRPr="00CC4109">
        <w:rPr>
          <w:rStyle w:val="StyleUnderline"/>
          <w:sz w:val="24"/>
        </w:rPr>
        <w:t xml:space="preserve">with a view to </w:t>
      </w:r>
      <w:r w:rsidRPr="00DA3FD1">
        <w:rPr>
          <w:rStyle w:val="StyleUnderline"/>
          <w:sz w:val="24"/>
          <w:highlight w:val="green"/>
          <w:bdr w:val="single" w:sz="4" w:space="0" w:color="auto"/>
        </w:rPr>
        <w:t>obliging</w:t>
      </w:r>
      <w:r w:rsidRPr="00CC4109">
        <w:rPr>
          <w:rStyle w:val="StyleUnderline"/>
          <w:sz w:val="24"/>
          <w:bdr w:val="single" w:sz="4" w:space="0" w:color="auto"/>
        </w:rPr>
        <w:t xml:space="preserve"> </w:t>
      </w:r>
      <w:r w:rsidRPr="00DA3FD1">
        <w:rPr>
          <w:rStyle w:val="StyleUnderline"/>
          <w:sz w:val="24"/>
          <w:highlight w:val="green"/>
          <w:bdr w:val="single" w:sz="4" w:space="0" w:color="auto"/>
        </w:rPr>
        <w:t>Washington</w:t>
      </w:r>
      <w:r w:rsidRPr="00CC4109">
        <w:rPr>
          <w:rStyle w:val="StyleUnderline"/>
          <w:sz w:val="24"/>
          <w:bdr w:val="single" w:sz="4" w:space="0" w:color="auto"/>
        </w:rPr>
        <w:t xml:space="preserve"> or Beijing </w:t>
      </w:r>
      <w:r w:rsidRPr="00DA3FD1">
        <w:rPr>
          <w:rStyle w:val="StyleUnderline"/>
          <w:sz w:val="24"/>
          <w:highlight w:val="green"/>
          <w:bdr w:val="single" w:sz="4" w:space="0" w:color="auto"/>
        </w:rPr>
        <w:t>to</w:t>
      </w:r>
      <w:r w:rsidRPr="00CC4109">
        <w:rPr>
          <w:rStyle w:val="StyleUnderline"/>
          <w:sz w:val="24"/>
          <w:bdr w:val="single" w:sz="4" w:space="0" w:color="auto"/>
        </w:rPr>
        <w:t xml:space="preserve"> </w:t>
      </w:r>
      <w:r w:rsidRPr="00DA3FD1">
        <w:rPr>
          <w:rStyle w:val="StyleUnderline"/>
          <w:sz w:val="24"/>
          <w:highlight w:val="green"/>
          <w:bdr w:val="single" w:sz="4" w:space="0" w:color="auto"/>
        </w:rPr>
        <w:t>intervene</w:t>
      </w:r>
      <w:r w:rsidRPr="00CC4109">
        <w:rPr>
          <w:sz w:val="16"/>
        </w:rPr>
        <w:t xml:space="preserve">. </w:t>
      </w:r>
    </w:p>
    <w:p w:rsidR="008A6CE0" w:rsidRPr="008A6CE0" w:rsidRDefault="008A6CE0" w:rsidP="008A6CE0"/>
    <w:p w:rsidR="000A0C85" w:rsidRDefault="000A0C85" w:rsidP="000A0C85">
      <w:pPr>
        <w:pStyle w:val="Heading2"/>
      </w:pPr>
      <w:r>
        <w:lastRenderedPageBreak/>
        <w:t>UV</w:t>
      </w:r>
    </w:p>
    <w:p w:rsidR="000A0C85" w:rsidRDefault="000A0C85" w:rsidP="000A0C85">
      <w:r>
        <w:t>New repsones to underview and paradigm issues implciations are unclear until they actually read theory</w:t>
      </w:r>
    </w:p>
    <w:p w:rsidR="000A0C85" w:rsidRPr="00CE7C81" w:rsidRDefault="000A0C85" w:rsidP="000A0C85">
      <w:r>
        <w:t>No reasonability brighltine is arbtirariy – every policy aff has link and impact turn ground u can just read death good or make an analytic for why the link flips opposite. No reason why this brihgtline solves any of my theory offense so its not sufficient.</w:t>
      </w:r>
    </w:p>
    <w:p w:rsidR="000A0C85" w:rsidRPr="000A0C85" w:rsidRDefault="000A0C85" w:rsidP="000A0C85"/>
    <w:p w:rsidR="000A0C85" w:rsidRDefault="00C81ADD" w:rsidP="000A0C85">
      <w:pPr>
        <w:pStyle w:val="Heading2"/>
      </w:pPr>
      <w:r>
        <w:lastRenderedPageBreak/>
        <w:t>Framing</w:t>
      </w:r>
    </w:p>
    <w:p w:rsidR="0053084F" w:rsidRDefault="0053084F" w:rsidP="00A16849">
      <w:pPr>
        <w:pStyle w:val="Heading3"/>
      </w:pPr>
      <w:r>
        <w:lastRenderedPageBreak/>
        <w:t>OV</w:t>
      </w:r>
    </w:p>
    <w:p w:rsidR="0053084F" w:rsidRDefault="0053084F" w:rsidP="0053084F">
      <w:pPr>
        <w:pStyle w:val="Heading4"/>
      </w:pPr>
      <w:r>
        <w:t>Permissibility and presumption Negate,</w:t>
      </w:r>
    </w:p>
    <w:p w:rsidR="0053084F" w:rsidRDefault="0053084F" w:rsidP="0053084F">
      <w:pPr>
        <w:pStyle w:val="Heading4"/>
      </w:pPr>
      <w:r>
        <w:t xml:space="preserve">1] Text – </w:t>
      </w:r>
      <w:r w:rsidRPr="003F376C">
        <w:rPr>
          <w:rFonts w:cs="Times New Roman"/>
        </w:rPr>
        <w:t>Ought is defined as expressing obligation</w:t>
      </w:r>
      <w:r w:rsidRPr="003F376C">
        <w:rPr>
          <w:rStyle w:val="FootnoteReference"/>
          <w:b w:val="0"/>
        </w:rPr>
        <w:footnoteReference w:id="1"/>
      </w:r>
      <w:r w:rsidRPr="003F376C">
        <w:rPr>
          <w:rFonts w:cs="Times New Roman"/>
        </w:rPr>
        <w:t xml:space="preserve"> which means </w:t>
      </w:r>
      <w:r w:rsidRPr="003F376C">
        <w:t xml:space="preserve">absent a proactive obligation you vote neg </w:t>
      </w:r>
      <w:r>
        <w:t>since the aff can’t prove an obligation. O/W since text is the only thing we have access to prior to the round.</w:t>
      </w:r>
    </w:p>
    <w:p w:rsidR="0053084F" w:rsidRDefault="0053084F" w:rsidP="0053084F">
      <w:pPr>
        <w:pStyle w:val="Heading4"/>
      </w:pPr>
      <w:r>
        <w:t>2]</w:t>
      </w:r>
      <w:r w:rsidRPr="005A49FB">
        <w:t xml:space="preserve"> </w:t>
      </w:r>
      <w:r>
        <w:t xml:space="preserve">Safety – </w:t>
      </w:r>
      <w:r w:rsidRPr="006E78B5">
        <w:t>It’s ethically safer to pres</w:t>
      </w:r>
      <w:bookmarkStart w:id="0" w:name="_GoBack"/>
      <w:bookmarkEnd w:id="0"/>
      <w:r w:rsidRPr="006E78B5">
        <w:t>ume the squo since we know what the squo is but we can’t know whether the aff will be good or not if ethics are incoherent.</w:t>
      </w:r>
    </w:p>
    <w:p w:rsidR="0053084F" w:rsidRDefault="0053084F" w:rsidP="0053084F">
      <w:pPr>
        <w:pStyle w:val="Heading4"/>
      </w:pPr>
      <w:r>
        <w:t>3] Real world – Policymakers don’t pass policies they aren’t sure about, they shelve them for later</w:t>
      </w:r>
      <w:r w:rsidRPr="006E78B5">
        <w:t>.</w:t>
      </w:r>
    </w:p>
    <w:p w:rsidR="00D870D9" w:rsidRPr="00D870D9" w:rsidRDefault="00D870D9" w:rsidP="00D870D9"/>
    <w:p w:rsidR="00A16849" w:rsidRDefault="00A16849" w:rsidP="00A16849">
      <w:pPr>
        <w:pStyle w:val="Heading4"/>
      </w:pPr>
      <w:r>
        <w:t xml:space="preserve">Determinism hijacks empericism. Empericism says knowledge can only be based off observed fact. Thus, free will is illogical since it would claim one could take an alternative course of action than whatever action they took, BUT that would not be an observed fact. </w:t>
      </w:r>
    </w:p>
    <w:p w:rsidR="00D870D9" w:rsidRPr="00D870D9" w:rsidRDefault="00D870D9" w:rsidP="00D870D9"/>
    <w:p w:rsidR="00A16849" w:rsidRDefault="00A16849" w:rsidP="00A16849">
      <w:pPr>
        <w:pStyle w:val="Heading4"/>
      </w:pPr>
      <w:r>
        <w:t xml:space="preserve">Determinism hijacks util. If pain and pleasure drive all action, then determinism is true since any action can be explained by different degrees of dopamine released. </w:t>
      </w:r>
    </w:p>
    <w:p w:rsidR="00D870D9" w:rsidRPr="00D870D9" w:rsidRDefault="00D870D9" w:rsidP="00D870D9"/>
    <w:p w:rsidR="00A16849" w:rsidRDefault="00A16849" w:rsidP="00A16849">
      <w:pPr>
        <w:pStyle w:val="Heading4"/>
      </w:pPr>
      <w:r>
        <w:t>Induction collapses to determinism, it says everything must be based on some previous cause which concludes in determinism definitionally.</w:t>
      </w:r>
    </w:p>
    <w:p w:rsidR="00D870D9" w:rsidRDefault="00D870D9" w:rsidP="00D870D9"/>
    <w:p w:rsidR="00D870D9" w:rsidRPr="0053084F" w:rsidRDefault="00D870D9" w:rsidP="00D870D9">
      <w:pPr>
        <w:pStyle w:val="Heading4"/>
      </w:pPr>
      <w:r>
        <w:t>Determinism negates since Obligatory responsibility doesn’t exist because everything is predetermined so the aff is false.</w:t>
      </w:r>
    </w:p>
    <w:p w:rsidR="00D870D9" w:rsidRDefault="00D870D9" w:rsidP="00D870D9"/>
    <w:p w:rsidR="00A87C7E" w:rsidRDefault="00A87C7E" w:rsidP="00D870D9">
      <w:r>
        <w:t>Cosnequcnes fail</w:t>
      </w:r>
    </w:p>
    <w:p w:rsidR="00A87C7E" w:rsidRDefault="00A87C7E" w:rsidP="00D870D9">
      <w:r>
        <w:t>1] induction fails</w:t>
      </w:r>
    </w:p>
    <w:p w:rsidR="00A87C7E" w:rsidRDefault="00A87C7E" w:rsidP="00D870D9">
      <w:r>
        <w:t>2] ifninte consequnces</w:t>
      </w:r>
    </w:p>
    <w:p w:rsidR="00CC4D7E" w:rsidRDefault="00CC4D7E" w:rsidP="00D870D9">
      <w:r>
        <w:t xml:space="preserve">3] </w:t>
      </w:r>
      <w:r w:rsidR="006C7A5B">
        <w:t xml:space="preserve">no </w:t>
      </w:r>
      <w:r>
        <w:t>act omission freezes action</w:t>
      </w:r>
    </w:p>
    <w:p w:rsidR="00A87C7E" w:rsidRPr="00D870D9" w:rsidRDefault="005B7C01" w:rsidP="00D870D9">
      <w:r>
        <w:t>Yes indicts</w:t>
      </w:r>
    </w:p>
    <w:p w:rsidR="00A16849" w:rsidRDefault="00C81ADD" w:rsidP="00C81ADD">
      <w:pPr>
        <w:pStyle w:val="Heading2"/>
      </w:pPr>
      <w:r>
        <w:lastRenderedPageBreak/>
        <w:t>Offense</w:t>
      </w:r>
    </w:p>
    <w:p w:rsidR="005D7778" w:rsidRDefault="005D7778" w:rsidP="005D7778">
      <w:pPr>
        <w:pStyle w:val="Heading4"/>
      </w:pPr>
      <w:r>
        <w:t>If in order for a government to be just it must recognize the unconditional right of workers to strike, then any aff that is inherent is not currently a just government which means it doesn’t prove the truth of the resolution.</w:t>
      </w:r>
    </w:p>
    <w:p w:rsidR="005D7778" w:rsidRPr="005D7778" w:rsidRDefault="005D7778" w:rsidP="005D7778"/>
    <w:p w:rsidR="00C81ADD" w:rsidRDefault="00C81ADD" w:rsidP="00C81ADD">
      <w:pPr>
        <w:pStyle w:val="Heading4"/>
      </w:pPr>
      <w:r>
        <w:t>no uniqueness CIL is only about right to strike not unconditional right to strike. Making one exception for the US would still not meet I-law</w:t>
      </w:r>
    </w:p>
    <w:p w:rsidR="00AE1B71" w:rsidRDefault="00AE1B71" w:rsidP="00AE1B71">
      <w:pPr>
        <w:pStyle w:val="Heading4"/>
      </w:pPr>
      <w:r>
        <w:t>The US legal dictionary defines unconditional as,</w:t>
      </w:r>
    </w:p>
    <w:p w:rsidR="00AE1B71" w:rsidRPr="00BD4F96" w:rsidRDefault="00AE1B71" w:rsidP="00AE1B71">
      <w:r w:rsidRPr="00BD4F96">
        <w:t>Us Legal, Inc., xx-xx-xxxx, "Unconditional Law and Legal Definition," No Publication, https://definitions.uslegal.com/u/unconditional/</w:t>
      </w:r>
    </w:p>
    <w:p w:rsidR="00AE1B71" w:rsidRDefault="00AE1B71" w:rsidP="00AE1B71">
      <w:r w:rsidRPr="00BD4F96">
        <w:rPr>
          <w:b/>
          <w:u w:val="single"/>
        </w:rPr>
        <w:t>Unconditional means</w:t>
      </w:r>
      <w:r w:rsidRPr="00BD4F96">
        <w:t xml:space="preserve"> without conditions; </w:t>
      </w:r>
      <w:r w:rsidRPr="00BD4F96">
        <w:rPr>
          <w:b/>
          <w:highlight w:val="yellow"/>
          <w:u w:val="single"/>
        </w:rPr>
        <w:t>without restrictions; or absolute</w:t>
      </w:r>
      <w:r w:rsidRPr="00BD4F96">
        <w:t>. For instance, unconditional promise is a promise that is unqualified in nature. A party who makes an unconditional promise must perform that promise even though the other party has not performed according to the bargain.</w:t>
      </w:r>
    </w:p>
    <w:p w:rsidR="00AE1B71" w:rsidRPr="00AE1B71" w:rsidRDefault="00AE1B71" w:rsidP="00AE1B71"/>
    <w:p w:rsidR="00C81ADD" w:rsidRPr="00D66EAC" w:rsidRDefault="00C81ADD" w:rsidP="00C81ADD">
      <w:pPr>
        <w:pStyle w:val="Heading4"/>
      </w:pPr>
      <w:r>
        <w:t xml:space="preserve">International law solves nothing – no enforcement or international credibility. </w:t>
      </w:r>
    </w:p>
    <w:p w:rsidR="00C81ADD" w:rsidRPr="008B3AA0" w:rsidRDefault="00C81ADD" w:rsidP="00C81ADD">
      <w:pPr>
        <w:rPr>
          <w:rStyle w:val="Style13ptBold"/>
          <w:b w:val="0"/>
          <w:sz w:val="24"/>
        </w:rPr>
      </w:pPr>
      <w:r w:rsidRPr="00F44364">
        <w:rPr>
          <w:rStyle w:val="Style13ptBold"/>
        </w:rPr>
        <w:t xml:space="preserve">Hathaway 02 </w:t>
      </w:r>
      <w:r w:rsidRPr="008B3AA0">
        <w:rPr>
          <w:rStyle w:val="Style13ptBold"/>
          <w:b w:val="0"/>
          <w:sz w:val="24"/>
        </w:rPr>
        <w:t>[Oona Hathaway, Assc Professor, Boston U. School of Law. Associate Professor Designate, Yale Law School, 2002 (“Do Human Rights Treaties Make a Difference?” 111 Yale L.J. 1935) Lexis</w:t>
      </w:r>
    </w:p>
    <w:p w:rsidR="00C81ADD" w:rsidRDefault="00C81ADD" w:rsidP="00C81ADD">
      <w:pPr>
        <w:pStyle w:val="NoSpacing"/>
        <w:rPr>
          <w:b/>
          <w:bCs/>
          <w:sz w:val="14"/>
          <w:szCs w:val="14"/>
          <w:vertAlign w:val="superscript"/>
        </w:rPr>
      </w:pPr>
      <w:r w:rsidRPr="00D66EAC">
        <w:rPr>
          <w:sz w:val="14"/>
        </w:rPr>
        <w:t xml:space="preserve">Where there is a disjuncture between expressive benefits and instrumental goals, it is possible that the expressive aspect of treaties will serve to </w:t>
      </w:r>
      <w:r w:rsidRPr="00F44364">
        <w:t>relieve pressure for real change in performance in countries that ratify the treaty. Because such treaties offer rewards "for positions rather than for effects," 230 countries can and will take positions to which they do not subsequently conform and benefit from doing so. This is</w:t>
      </w:r>
      <w:r w:rsidRPr="00D66EAC">
        <w:rPr>
          <w:sz w:val="14"/>
        </w:rPr>
        <w:t xml:space="preserve"> particularly true of treaties enacted for the direct benefit neither of the joining parties nor of those pushing for enactment, but rather of uninvolved third parties. In this sense</w:t>
      </w:r>
      <w:r w:rsidRPr="00D66EAC">
        <w:rPr>
          <w:rStyle w:val="underline"/>
          <w:sz w:val="18"/>
        </w:rPr>
        <w:t xml:space="preserve">, </w:t>
      </w:r>
      <w:r w:rsidRPr="002352A1">
        <w:rPr>
          <w:rStyle w:val="underline"/>
          <w:b/>
          <w:sz w:val="24"/>
          <w:highlight w:val="cyan"/>
        </w:rPr>
        <w:t>human rights treaties can take on the character of "charitable" enactments</w:t>
      </w:r>
      <w:r w:rsidRPr="00D66EAC">
        <w:rPr>
          <w:rStyle w:val="underline"/>
          <w:sz w:val="18"/>
        </w:rPr>
        <w:t xml:space="preserve"> </w:t>
      </w:r>
      <w:r w:rsidRPr="00D66EAC">
        <w:rPr>
          <w:sz w:val="14"/>
        </w:rPr>
        <w:t xml:space="preserve">that are "designed to benefit people other than the ones whose gratification is the payment for passage," and </w:t>
      </w:r>
      <w:r w:rsidRPr="002352A1">
        <w:rPr>
          <w:rStyle w:val="underline"/>
          <w:b/>
          <w:sz w:val="24"/>
          <w:highlight w:val="cyan"/>
        </w:rPr>
        <w:t>which</w:t>
      </w:r>
      <w:r w:rsidRPr="00F44364">
        <w:t>, as a result, often</w:t>
      </w:r>
      <w:r w:rsidRPr="00D66EAC">
        <w:rPr>
          <w:rStyle w:val="underline"/>
          <w:sz w:val="18"/>
        </w:rPr>
        <w:t xml:space="preserve"> </w:t>
      </w:r>
      <w:r w:rsidRPr="002352A1">
        <w:rPr>
          <w:rStyle w:val="underline"/>
          <w:b/>
          <w:sz w:val="24"/>
          <w:highlight w:val="cyan"/>
        </w:rPr>
        <w:t>suffer from indifferent enforcement</w:t>
      </w:r>
      <w:r w:rsidRPr="00D66EAC">
        <w:rPr>
          <w:rStyle w:val="underline"/>
          <w:sz w:val="18"/>
        </w:rPr>
        <w:t xml:space="preserve"> </w:t>
      </w:r>
      <w:r w:rsidRPr="002352A1">
        <w:rPr>
          <w:rStyle w:val="underline"/>
          <w:b/>
          <w:sz w:val="24"/>
          <w:highlight w:val="cyan"/>
        </w:rPr>
        <w:t>and have little impact</w:t>
      </w:r>
      <w:r w:rsidRPr="00D66EAC">
        <w:rPr>
          <w:rStyle w:val="underline"/>
          <w:sz w:val="18"/>
        </w:rPr>
        <w:t>.</w:t>
      </w:r>
      <w:r w:rsidRPr="00D66EAC">
        <w:rPr>
          <w:sz w:val="14"/>
        </w:rPr>
        <w:t xml:space="preserve"> </w:t>
      </w:r>
      <w:r w:rsidRPr="00D66EAC">
        <w:rPr>
          <w:b/>
          <w:bCs/>
          <w:sz w:val="12"/>
          <w:szCs w:val="14"/>
          <w:vertAlign w:val="superscript"/>
        </w:rPr>
        <w:t>231</w:t>
      </w:r>
      <w:r w:rsidRPr="00D66EAC">
        <w:rPr>
          <w:sz w:val="14"/>
        </w:rPr>
        <w:t xml:space="preserve"> There is arguably no area of international law in which the disjuncture between the expressive and instrumental aspects of a treaty is more evident than human rights. </w:t>
      </w:r>
      <w:r w:rsidRPr="002352A1">
        <w:rPr>
          <w:rStyle w:val="underline"/>
          <w:b/>
          <w:sz w:val="24"/>
          <w:highlight w:val="cyan"/>
        </w:rPr>
        <w:t>Monitoring and enforcement of human rights treaty obligations are often minimal</w:t>
      </w:r>
      <w:r w:rsidRPr="00D66EAC">
        <w:rPr>
          <w:rStyle w:val="underline"/>
          <w:sz w:val="18"/>
        </w:rPr>
        <w:t xml:space="preserve">, </w:t>
      </w:r>
      <w:r w:rsidRPr="00F44364">
        <w:t>thereby making it difficult to give the lie to a country's expression of commitment to the goals of a treaty. The strongest means of treaty enforcement - military intervention and economic sanctions - are used relatively infrequently to enforce human rights norms, 232 in no small part because there is little incentive for individual states to take on the burden of engaging</w:t>
      </w:r>
      <w:r w:rsidRPr="00D66EAC">
        <w:rPr>
          <w:sz w:val="14"/>
        </w:rPr>
        <w:t xml:space="preserve"> in such enforcement activity. </w:t>
      </w:r>
      <w:r w:rsidRPr="00D66EAC">
        <w:rPr>
          <w:b/>
          <w:bCs/>
          <w:sz w:val="14"/>
          <w:szCs w:val="14"/>
          <w:vertAlign w:val="superscript"/>
        </w:rPr>
        <w:t>233</w:t>
      </w:r>
      <w:r w:rsidRPr="00D66EAC">
        <w:rPr>
          <w:sz w:val="14"/>
        </w:rPr>
        <w:t xml:space="preserve"> </w:t>
      </w:r>
      <w:r w:rsidRPr="002352A1">
        <w:rPr>
          <w:rStyle w:val="underline"/>
          <w:b/>
          <w:sz w:val="24"/>
          <w:highlight w:val="cyan"/>
        </w:rPr>
        <w:t>Because of the infrequency</w:t>
      </w:r>
      <w:r w:rsidRPr="00D66EAC">
        <w:rPr>
          <w:sz w:val="14"/>
        </w:rPr>
        <w:t xml:space="preserve"> with which the international community resorts to such means of enforcement, </w:t>
      </w:r>
      <w:r w:rsidRPr="002352A1">
        <w:rPr>
          <w:rStyle w:val="underline"/>
          <w:b/>
          <w:sz w:val="24"/>
          <w:highlight w:val="cyan"/>
        </w:rPr>
        <w:t xml:space="preserve">the threat of their use does not contribute </w:t>
      </w:r>
      <w:r w:rsidRPr="00F44364">
        <w:t xml:space="preserve">meaningfully to day-to-day compliance with the multitude of human rights treaties. 234 Moreover, as Louis Henkin puts it, "the principal element of horizontal deterrence is missing" in the area of human rights: "The threat that "if you violate the human rights of your inhabitants, we will violate the human rights of our inhabitants' hardly serves as a deterrent." 235  [*2007]  Consequently, most human rights treaties rely not on sanctions to encourage compliance but instead on treaty-based and charter-based organs dedicated to monitoring compliance with particular treaties or particular sets of treaties, </w:t>
      </w:r>
      <w:r w:rsidRPr="00F44364">
        <w:lastRenderedPageBreak/>
        <w:t>often through a system of self-reporting. 236 Were these monitoring systems effective, it is possible that the threat to reputation that they could pose to noncomplying countries would be</w:t>
      </w:r>
      <w:r w:rsidRPr="00D66EAC">
        <w:rPr>
          <w:sz w:val="14"/>
        </w:rPr>
        <w:t xml:space="preserve"> sufficient to keep noncompliance at low levels. Yet most of </w:t>
      </w:r>
      <w:r w:rsidRPr="00D66EAC">
        <w:rPr>
          <w:rStyle w:val="underline"/>
          <w:sz w:val="18"/>
        </w:rPr>
        <w:t xml:space="preserve">these </w:t>
      </w:r>
      <w:r w:rsidRPr="002352A1">
        <w:rPr>
          <w:rStyle w:val="underline"/>
          <w:b/>
          <w:sz w:val="24"/>
          <w:highlight w:val="cyan"/>
        </w:rPr>
        <w:t>systems have proven</w:t>
      </w:r>
      <w:r w:rsidRPr="00D66EAC">
        <w:rPr>
          <w:rStyle w:val="underline"/>
          <w:sz w:val="18"/>
        </w:rPr>
        <w:t xml:space="preserve"> woefully </w:t>
      </w:r>
      <w:r w:rsidRPr="002352A1">
        <w:rPr>
          <w:rStyle w:val="underline"/>
          <w:b/>
          <w:sz w:val="24"/>
          <w:highlight w:val="cyan"/>
        </w:rPr>
        <w:t>inadequate, with countries</w:t>
      </w:r>
      <w:r w:rsidRPr="00D66EAC">
        <w:rPr>
          <w:rStyle w:val="underline"/>
          <w:sz w:val="18"/>
        </w:rPr>
        <w:t xml:space="preserve"> regularly and repeatedly </w:t>
      </w:r>
      <w:r w:rsidRPr="002352A1">
        <w:rPr>
          <w:rStyle w:val="underline"/>
          <w:b/>
          <w:sz w:val="24"/>
          <w:highlight w:val="cyan"/>
        </w:rPr>
        <w:t>failing to meet minimal procedural requirements with no repercussions</w:t>
      </w:r>
      <w:r w:rsidRPr="00D66EAC">
        <w:rPr>
          <w:sz w:val="14"/>
        </w:rPr>
        <w:t xml:space="preserve">. </w:t>
      </w:r>
      <w:r w:rsidRPr="00D66EAC">
        <w:rPr>
          <w:b/>
          <w:bCs/>
          <w:sz w:val="14"/>
          <w:szCs w:val="14"/>
          <w:vertAlign w:val="superscript"/>
        </w:rPr>
        <w:t>237</w:t>
      </w:r>
      <w:r w:rsidRPr="00D66EAC">
        <w:rPr>
          <w:sz w:val="14"/>
        </w:rPr>
        <w:t xml:space="preserve"> Indeed, although treaties often require countries that join them to submit to semi-regular scrutiny by a treaty body, there is no real penalty for failure to participate in this process or for obeying the letter but not the spirit of the treaty requirements. </w:t>
      </w:r>
      <w:r w:rsidRPr="00D66EAC">
        <w:rPr>
          <w:b/>
          <w:bCs/>
          <w:sz w:val="14"/>
          <w:szCs w:val="14"/>
          <w:vertAlign w:val="superscript"/>
        </w:rPr>
        <w:t>238</w:t>
      </w:r>
      <w:r w:rsidRPr="00D66EAC">
        <w:rPr>
          <w:sz w:val="14"/>
        </w:rPr>
        <w:t xml:space="preserve"> As a consequence, the failure of a country to comply with its treaty obligations is, in most cases, unlikely to be revealed and examined except by already overtaxed NGOs. </w:t>
      </w:r>
      <w:r w:rsidRPr="00D66EAC">
        <w:rPr>
          <w:b/>
          <w:bCs/>
          <w:sz w:val="14"/>
          <w:szCs w:val="14"/>
          <w:vertAlign w:val="superscript"/>
        </w:rPr>
        <w:t>239</w:t>
      </w:r>
    </w:p>
    <w:p w:rsidR="00C81ADD" w:rsidRPr="00F44364" w:rsidRDefault="00C81ADD" w:rsidP="00C81ADD">
      <w:pPr>
        <w:pStyle w:val="Heading4"/>
      </w:pPr>
      <w:r w:rsidRPr="00F44364">
        <w:t xml:space="preserve">I Law Fails – no resources for enforcement </w:t>
      </w:r>
    </w:p>
    <w:p w:rsidR="00C81ADD" w:rsidRPr="00744869" w:rsidRDefault="00C81ADD" w:rsidP="00C81ADD">
      <w:pPr>
        <w:rPr>
          <w:rStyle w:val="Style13ptBold"/>
          <w:b w:val="0"/>
          <w:sz w:val="24"/>
        </w:rPr>
      </w:pPr>
      <w:r>
        <w:rPr>
          <w:rStyle w:val="Style13ptBold"/>
        </w:rPr>
        <w:t xml:space="preserve">Morris 2000 </w:t>
      </w:r>
      <w:r w:rsidRPr="00744869">
        <w:rPr>
          <w:rStyle w:val="Style13ptBold"/>
          <w:b w:val="0"/>
          <w:sz w:val="24"/>
        </w:rPr>
        <w:t>[Madeline Morris Prof Law, Duke U School of Law, 2K (“Few Reservations About Reservations” 1 Chi. J. Int'l L. 341) Lexis]</w:t>
      </w:r>
    </w:p>
    <w:p w:rsidR="00C81ADD" w:rsidRPr="00D66EAC" w:rsidRDefault="00C81ADD" w:rsidP="00C81ADD">
      <w:pPr>
        <w:pStyle w:val="NoSpacing"/>
        <w:rPr>
          <w:sz w:val="14"/>
        </w:rPr>
      </w:pPr>
      <w:r w:rsidRPr="00D66EAC">
        <w:rPr>
          <w:sz w:val="14"/>
        </w:rPr>
        <w:t xml:space="preserve">In the United States, democratic processes have thus far precluded adherence to some aspects of the ICCPR and some other human rights treaty provisions. </w:t>
      </w:r>
      <w:r w:rsidRPr="00D66EAC">
        <w:rPr>
          <w:rStyle w:val="underline"/>
          <w:sz w:val="18"/>
        </w:rPr>
        <w:t>Other states may confront other circumstances that preclude their undertaking or fulfilling some provisions of the ICCPR</w:t>
      </w:r>
      <w:r w:rsidRPr="00D66EAC">
        <w:rPr>
          <w:sz w:val="14"/>
        </w:rPr>
        <w:t xml:space="preserve"> and other human rights treaties. For instance</w:t>
      </w:r>
      <w:r w:rsidRPr="002352A1">
        <w:rPr>
          <w:b/>
          <w:highlight w:val="cyan"/>
        </w:rPr>
        <w:t xml:space="preserve">, </w:t>
      </w:r>
      <w:r w:rsidRPr="002352A1">
        <w:rPr>
          <w:rStyle w:val="underline"/>
          <w:b/>
          <w:sz w:val="24"/>
          <w:highlight w:val="cyan"/>
        </w:rPr>
        <w:t>states</w:t>
      </w:r>
      <w:r w:rsidRPr="00D66EAC">
        <w:rPr>
          <w:rStyle w:val="underline"/>
          <w:sz w:val="18"/>
        </w:rPr>
        <w:t xml:space="preserve"> that are </w:t>
      </w:r>
      <w:r w:rsidRPr="002352A1">
        <w:rPr>
          <w:rStyle w:val="underline"/>
          <w:b/>
          <w:sz w:val="24"/>
          <w:highlight w:val="cyan"/>
        </w:rPr>
        <w:t>emerging from violent conflicts</w:t>
      </w:r>
      <w:r w:rsidRPr="00D66EAC">
        <w:rPr>
          <w:rStyle w:val="underline"/>
          <w:sz w:val="18"/>
        </w:rPr>
        <w:t xml:space="preserve"> involving widespread war crimes or crimes against humanity may need to place reservations on the human rights treaties to which they accede and</w:t>
      </w:r>
      <w:r w:rsidRPr="00D66EAC">
        <w:rPr>
          <w:sz w:val="14"/>
        </w:rPr>
        <w:t xml:space="preserve">, equally likely, </w:t>
      </w:r>
      <w:r w:rsidRPr="00D66EAC">
        <w:rPr>
          <w:rStyle w:val="underline"/>
          <w:sz w:val="18"/>
        </w:rPr>
        <w:t xml:space="preserve">may </w:t>
      </w:r>
      <w:r w:rsidRPr="002352A1">
        <w:rPr>
          <w:rStyle w:val="underline"/>
          <w:b/>
          <w:sz w:val="24"/>
          <w:highlight w:val="cyan"/>
        </w:rPr>
        <w:t>confront serious dilemmas in attempting to implement</w:t>
      </w:r>
      <w:r w:rsidRPr="00D66EAC">
        <w:rPr>
          <w:rStyle w:val="underline"/>
          <w:sz w:val="18"/>
        </w:rPr>
        <w:t xml:space="preserve"> </w:t>
      </w:r>
      <w:r w:rsidRPr="00F44364">
        <w:t>even rather major</w:t>
      </w:r>
      <w:r w:rsidRPr="00D66EAC">
        <w:rPr>
          <w:rStyle w:val="underline"/>
          <w:sz w:val="18"/>
        </w:rPr>
        <w:t xml:space="preserve"> </w:t>
      </w:r>
      <w:r w:rsidRPr="002352A1">
        <w:rPr>
          <w:rStyle w:val="underline"/>
          <w:b/>
          <w:sz w:val="24"/>
          <w:highlight w:val="cyan"/>
        </w:rPr>
        <w:t>precepts of the human rights treaties</w:t>
      </w:r>
      <w:r w:rsidRPr="00D66EAC">
        <w:rPr>
          <w:rStyle w:val="underline"/>
          <w:sz w:val="18"/>
        </w:rPr>
        <w:t xml:space="preserve"> </w:t>
      </w:r>
      <w:r w:rsidRPr="00F44364">
        <w:t>to which they are already parties. The relevant treaties may arguably entail obligations to prosecute perpetrators of genocide, war crimes, or crimes against humanity. 15 But such</w:t>
      </w:r>
      <w:r w:rsidRPr="00D66EAC">
        <w:rPr>
          <w:rStyle w:val="underline"/>
          <w:sz w:val="18"/>
        </w:rPr>
        <w:t xml:space="preserve"> </w:t>
      </w:r>
      <w:r w:rsidRPr="002352A1">
        <w:rPr>
          <w:rStyle w:val="underline"/>
          <w:b/>
          <w:sz w:val="24"/>
          <w:highlight w:val="cyan"/>
        </w:rPr>
        <w:t>states</w:t>
      </w:r>
      <w:r w:rsidRPr="00D66EAC">
        <w:rPr>
          <w:sz w:val="14"/>
        </w:rPr>
        <w:t xml:space="preserve"> (particularly new or transitional regimes) </w:t>
      </w:r>
      <w:r w:rsidRPr="002352A1">
        <w:rPr>
          <w:rStyle w:val="underline"/>
          <w:b/>
          <w:sz w:val="24"/>
          <w:highlight w:val="cyan"/>
        </w:rPr>
        <w:t>may be unable to conduct such prosecutions without the risk of civil war</w:t>
      </w:r>
      <w:r w:rsidRPr="00D66EAC">
        <w:rPr>
          <w:sz w:val="14"/>
        </w:rPr>
        <w:t xml:space="preserve"> or something </w:t>
      </w:r>
      <w:r w:rsidRPr="00F44364">
        <w:t>closely resembling it. 16 These states also may have problems providing adequate due process at trial if they do conduct prosecutions and may have problems providing adequate conditions of incarceration for such sentences as may be imposed. 17 The</w:t>
      </w:r>
      <w:r w:rsidRPr="00D66EAC">
        <w:rPr>
          <w:rStyle w:val="underline"/>
          <w:sz w:val="18"/>
        </w:rPr>
        <w:t xml:space="preserve"> </w:t>
      </w:r>
      <w:r w:rsidRPr="002352A1">
        <w:rPr>
          <w:rStyle w:val="underline"/>
          <w:b/>
          <w:sz w:val="24"/>
          <w:highlight w:val="cyan"/>
        </w:rPr>
        <w:t>options available</w:t>
      </w:r>
      <w:r w:rsidRPr="00D66EAC">
        <w:rPr>
          <w:sz w:val="14"/>
        </w:rPr>
        <w:t xml:space="preserve"> to states under these circumstances </w:t>
      </w:r>
      <w:r w:rsidRPr="002352A1">
        <w:rPr>
          <w:rStyle w:val="underline"/>
          <w:b/>
          <w:sz w:val="24"/>
          <w:highlight w:val="cyan"/>
        </w:rPr>
        <w:t>will include</w:t>
      </w:r>
      <w:r w:rsidRPr="00D66EAC">
        <w:rPr>
          <w:rStyle w:val="underline"/>
          <w:sz w:val="18"/>
        </w:rPr>
        <w:t xml:space="preserve"> </w:t>
      </w:r>
      <w:r w:rsidRPr="00D66EAC">
        <w:rPr>
          <w:sz w:val="14"/>
        </w:rPr>
        <w:t xml:space="preserve">formal or de facto amnesties, </w:t>
      </w:r>
      <w:r w:rsidRPr="002352A1">
        <w:rPr>
          <w:rStyle w:val="underline"/>
          <w:b/>
          <w:sz w:val="24"/>
          <w:highlight w:val="cyan"/>
        </w:rPr>
        <w:t>prosecutions that fall below international human rights standards</w:t>
      </w:r>
      <w:r w:rsidRPr="00D66EAC">
        <w:rPr>
          <w:sz w:val="14"/>
        </w:rPr>
        <w:t xml:space="preserve">, or </w:t>
      </w:r>
      <w:r w:rsidRPr="00F44364">
        <w:t>some combination of the two. Any such choices may run afoul of some provisions of human rights treaties to which the state is a party or would like to become a party. In such post-conflict situations, full</w:t>
      </w:r>
      <w:r w:rsidRPr="00D66EAC">
        <w:rPr>
          <w:rStyle w:val="underline"/>
          <w:sz w:val="18"/>
        </w:rPr>
        <w:t xml:space="preserve"> </w:t>
      </w:r>
      <w:r w:rsidRPr="002352A1">
        <w:rPr>
          <w:rStyle w:val="underline"/>
          <w:b/>
          <w:sz w:val="24"/>
          <w:highlight w:val="cyan"/>
        </w:rPr>
        <w:t>adherence to and compliance with</w:t>
      </w:r>
      <w:r w:rsidRPr="00D66EAC">
        <w:rPr>
          <w:rStyle w:val="underline"/>
          <w:sz w:val="18"/>
        </w:rPr>
        <w:t xml:space="preserve"> </w:t>
      </w:r>
      <w:r w:rsidRPr="00F44364">
        <w:t xml:space="preserve">all </w:t>
      </w:r>
      <w:r w:rsidRPr="002352A1">
        <w:rPr>
          <w:rStyle w:val="underline"/>
          <w:b/>
          <w:sz w:val="24"/>
          <w:highlight w:val="cyan"/>
        </w:rPr>
        <w:t>human rights</w:t>
      </w:r>
      <w:r w:rsidRPr="00D66EAC">
        <w:rPr>
          <w:rStyle w:val="underline"/>
          <w:sz w:val="18"/>
        </w:rPr>
        <w:t xml:space="preserve"> tr</w:t>
      </w:r>
      <w:r w:rsidRPr="00F44364">
        <w:t xml:space="preserve">eaty </w:t>
      </w:r>
      <w:r w:rsidRPr="002352A1">
        <w:rPr>
          <w:rStyle w:val="underline"/>
          <w:b/>
          <w:sz w:val="24"/>
          <w:highlight w:val="cyan"/>
        </w:rPr>
        <w:t>provisions may be precluded as a result of internally disrupted governmental systems</w:t>
      </w:r>
      <w:r w:rsidRPr="00D66EAC">
        <w:rPr>
          <w:rStyle w:val="underline"/>
          <w:sz w:val="18"/>
        </w:rPr>
        <w:t xml:space="preserve">. </w:t>
      </w:r>
      <w:r w:rsidRPr="00D66EAC">
        <w:rPr>
          <w:sz w:val="14"/>
        </w:rPr>
        <w:t xml:space="preserve">By contrast, in the United States (and some other states), full adherence to all human rights treaty provisions may be precluded precisely as a result of internally </w:t>
      </w:r>
      <w:r w:rsidRPr="00D66EAC">
        <w:rPr>
          <w:i/>
          <w:iCs/>
          <w:sz w:val="14"/>
        </w:rPr>
        <w:t>functioning</w:t>
      </w:r>
      <w:r w:rsidRPr="00D66EAC">
        <w:rPr>
          <w:sz w:val="14"/>
        </w:rPr>
        <w:t xml:space="preserve"> governmental systems. For very different reasons in the two sorts of cases, compliance with the full set of human rights norms proposed in the ICCPR will not be forthcoming. There is also, no doubt, a third sort of case, in which adherence to or compliance with human rights obligations--even the very core human rights obligations--is not forthcoming because of internally nefarious governmental systems.</w:t>
      </w:r>
    </w:p>
    <w:p w:rsidR="00C81ADD" w:rsidRPr="00744869" w:rsidRDefault="00C81ADD" w:rsidP="00C81ADD">
      <w:pPr>
        <w:pStyle w:val="Heading4"/>
      </w:pPr>
      <w:r>
        <w:t>Doesn’t affect state practices - empirics</w:t>
      </w:r>
    </w:p>
    <w:p w:rsidR="00C81ADD" w:rsidRPr="00DD704A" w:rsidRDefault="00C81ADD" w:rsidP="00C81ADD">
      <w:r w:rsidRPr="00DD704A">
        <w:rPr>
          <w:rStyle w:val="StyleUnderline"/>
        </w:rPr>
        <w:t>Posner</w:t>
      </w:r>
      <w:r>
        <w:t>, 200</w:t>
      </w:r>
      <w:r w:rsidRPr="00DD704A">
        <w:rPr>
          <w:rStyle w:val="StyleUnderline"/>
        </w:rPr>
        <w:t>9</w:t>
      </w:r>
      <w:r>
        <w:t xml:space="preserve"> (Eric A., Kirkland and Ellis professor of law at the University of Chicago, “Think Again: International Law,” Foreign Policy, September 17, </w:t>
      </w:r>
      <w:r w:rsidRPr="00DD704A">
        <w:t>http://www.foreignpolicy.com/articles/2009/09/17/think_again_international_law</w:t>
      </w:r>
      <w:r>
        <w:t>)</w:t>
      </w:r>
    </w:p>
    <w:p w:rsidR="00C81ADD" w:rsidRPr="00462D8F" w:rsidRDefault="00C81ADD" w:rsidP="00C81ADD">
      <w:pPr>
        <w:pStyle w:val="NoSpacing"/>
        <w:rPr>
          <w:rStyle w:val="underline"/>
        </w:rPr>
      </w:pPr>
      <w:r w:rsidRPr="007928A9">
        <w:t xml:space="preserve">Wishful thinking. </w:t>
      </w:r>
      <w:r w:rsidRPr="00462D8F">
        <w:rPr>
          <w:rStyle w:val="underline"/>
        </w:rPr>
        <w:t xml:space="preserve">Academic </w:t>
      </w:r>
      <w:r w:rsidRPr="002352A1">
        <w:rPr>
          <w:rStyle w:val="underline"/>
          <w:b/>
          <w:sz w:val="24"/>
          <w:highlight w:val="cyan"/>
        </w:rPr>
        <w:t>research suggests that</w:t>
      </w:r>
      <w:r w:rsidRPr="002352A1">
        <w:rPr>
          <w:highlight w:val="cyan"/>
        </w:rPr>
        <w:t xml:space="preserve"> </w:t>
      </w:r>
      <w:r w:rsidRPr="007928A9">
        <w:t xml:space="preserve">international human rights </w:t>
      </w:r>
      <w:r w:rsidRPr="002352A1">
        <w:rPr>
          <w:rStyle w:val="underline"/>
          <w:b/>
          <w:sz w:val="24"/>
          <w:highlight w:val="cyan"/>
        </w:rPr>
        <w:t>treaties have had</w:t>
      </w:r>
      <w:r w:rsidRPr="00462D8F">
        <w:rPr>
          <w:rStyle w:val="underline"/>
        </w:rPr>
        <w:t xml:space="preserve"> little or </w:t>
      </w:r>
      <w:r w:rsidRPr="002352A1">
        <w:rPr>
          <w:rStyle w:val="underline"/>
          <w:b/>
          <w:sz w:val="24"/>
          <w:highlight w:val="cyan"/>
        </w:rPr>
        <w:t>no impact on</w:t>
      </w:r>
      <w:r w:rsidRPr="002352A1">
        <w:rPr>
          <w:rStyle w:val="underline"/>
          <w:highlight w:val="cyan"/>
        </w:rPr>
        <w:t xml:space="preserve"> </w:t>
      </w:r>
      <w:r w:rsidRPr="00462D8F">
        <w:rPr>
          <w:rStyle w:val="underline"/>
        </w:rPr>
        <w:t xml:space="preserve">the actual </w:t>
      </w:r>
      <w:r w:rsidRPr="002352A1">
        <w:rPr>
          <w:rStyle w:val="underline"/>
          <w:b/>
          <w:sz w:val="24"/>
          <w:highlight w:val="cyan"/>
        </w:rPr>
        <w:t>practices of states. The Genocide Convention has not prevented genocides</w:t>
      </w:r>
      <w:r w:rsidRPr="00462D8F">
        <w:rPr>
          <w:rStyle w:val="underline"/>
        </w:rPr>
        <w:t xml:space="preserve">; the Torture Convention has not stopped torture. The </w:t>
      </w:r>
      <w:r w:rsidRPr="002352A1">
        <w:rPr>
          <w:rStyle w:val="underline"/>
          <w:b/>
          <w:sz w:val="24"/>
          <w:highlight w:val="cyan"/>
        </w:rPr>
        <w:t>same</w:t>
      </w:r>
      <w:r w:rsidRPr="002352A1">
        <w:rPr>
          <w:rStyle w:val="underline"/>
          <w:highlight w:val="cyan"/>
        </w:rPr>
        <w:t xml:space="preserve"> </w:t>
      </w:r>
      <w:r w:rsidRPr="00462D8F">
        <w:rPr>
          <w:rStyle w:val="underline"/>
        </w:rPr>
        <w:t xml:space="preserve">can be </w:t>
      </w:r>
      <w:r w:rsidRPr="002352A1">
        <w:rPr>
          <w:rStyle w:val="underline"/>
          <w:b/>
          <w:sz w:val="24"/>
          <w:highlight w:val="cyan"/>
        </w:rPr>
        <w:t>said for the I</w:t>
      </w:r>
      <w:r w:rsidRPr="007928A9">
        <w:t>nternational</w:t>
      </w:r>
      <w:r w:rsidRPr="00462D8F">
        <w:rPr>
          <w:rStyle w:val="underline"/>
        </w:rPr>
        <w:t xml:space="preserve"> </w:t>
      </w:r>
      <w:r w:rsidRPr="002352A1">
        <w:rPr>
          <w:rStyle w:val="underline"/>
          <w:b/>
          <w:sz w:val="24"/>
          <w:highlight w:val="cyan"/>
        </w:rPr>
        <w:t>C</w:t>
      </w:r>
      <w:r w:rsidRPr="007928A9">
        <w:t xml:space="preserve">ovenant on </w:t>
      </w:r>
      <w:r w:rsidRPr="002352A1">
        <w:rPr>
          <w:rStyle w:val="underline"/>
          <w:b/>
          <w:sz w:val="24"/>
          <w:highlight w:val="cyan"/>
        </w:rPr>
        <w:t>C</w:t>
      </w:r>
      <w:r w:rsidRPr="007928A9">
        <w:t xml:space="preserve">ivil and </w:t>
      </w:r>
      <w:r w:rsidRPr="002352A1">
        <w:rPr>
          <w:rStyle w:val="underline"/>
          <w:b/>
          <w:sz w:val="24"/>
          <w:highlight w:val="cyan"/>
        </w:rPr>
        <w:t>P</w:t>
      </w:r>
      <w:r w:rsidRPr="007928A9">
        <w:t xml:space="preserve">olitical </w:t>
      </w:r>
      <w:r w:rsidRPr="002352A1">
        <w:rPr>
          <w:rStyle w:val="underline"/>
          <w:b/>
          <w:sz w:val="24"/>
          <w:highlight w:val="cyan"/>
        </w:rPr>
        <w:t>R</w:t>
      </w:r>
      <w:r w:rsidRPr="007928A9">
        <w:t xml:space="preserve">ights, the International Covenant on Economic, Social and Cultural Rights, </w:t>
      </w:r>
      <w:r w:rsidRPr="002352A1">
        <w:rPr>
          <w:rStyle w:val="underline"/>
          <w:b/>
          <w:sz w:val="24"/>
          <w:highlight w:val="cyan"/>
        </w:rPr>
        <w:t>and a host of treaties</w:t>
      </w:r>
      <w:r w:rsidRPr="002352A1">
        <w:rPr>
          <w:highlight w:val="cyan"/>
        </w:rPr>
        <w:t xml:space="preserve"> </w:t>
      </w:r>
      <w:r w:rsidRPr="007928A9">
        <w:t xml:space="preserve">meant to advance the rights of women and children. </w:t>
      </w:r>
      <w:r w:rsidRPr="002352A1">
        <w:rPr>
          <w:rStyle w:val="underline"/>
          <w:b/>
          <w:sz w:val="24"/>
          <w:highlight w:val="cyan"/>
        </w:rPr>
        <w:t>States that already respect</w:t>
      </w:r>
      <w:r w:rsidRPr="002352A1">
        <w:rPr>
          <w:rStyle w:val="underline"/>
          <w:highlight w:val="cyan"/>
        </w:rPr>
        <w:t xml:space="preserve"> </w:t>
      </w:r>
      <w:r w:rsidRPr="00462D8F">
        <w:rPr>
          <w:rStyle w:val="underline"/>
        </w:rPr>
        <w:t xml:space="preserve">human </w:t>
      </w:r>
      <w:r w:rsidRPr="002352A1">
        <w:rPr>
          <w:rStyle w:val="underline"/>
          <w:b/>
          <w:sz w:val="24"/>
          <w:highlight w:val="cyan"/>
        </w:rPr>
        <w:t>rights join</w:t>
      </w:r>
      <w:r w:rsidRPr="002352A1">
        <w:rPr>
          <w:rStyle w:val="underline"/>
          <w:highlight w:val="cyan"/>
        </w:rPr>
        <w:t xml:space="preserve"> </w:t>
      </w:r>
      <w:r w:rsidRPr="00462D8F">
        <w:rPr>
          <w:rStyle w:val="underline"/>
        </w:rPr>
        <w:t xml:space="preserve">human rights </w:t>
      </w:r>
      <w:r w:rsidRPr="002352A1">
        <w:rPr>
          <w:rStyle w:val="underline"/>
          <w:b/>
          <w:sz w:val="24"/>
          <w:highlight w:val="cyan"/>
        </w:rPr>
        <w:t>treaties because doing so is costless</w:t>
      </w:r>
      <w:r w:rsidRPr="002352A1">
        <w:rPr>
          <w:highlight w:val="cyan"/>
        </w:rPr>
        <w:t xml:space="preserve"> </w:t>
      </w:r>
      <w:r w:rsidRPr="007928A9">
        <w:t xml:space="preserve">for them. </w:t>
      </w:r>
      <w:r w:rsidRPr="002352A1">
        <w:rPr>
          <w:rStyle w:val="underline"/>
          <w:b/>
          <w:sz w:val="24"/>
          <w:highlight w:val="cyan"/>
        </w:rPr>
        <w:t>States that do not</w:t>
      </w:r>
      <w:r w:rsidRPr="002352A1">
        <w:rPr>
          <w:rStyle w:val="underline"/>
          <w:highlight w:val="cyan"/>
        </w:rPr>
        <w:t xml:space="preserve"> </w:t>
      </w:r>
      <w:r w:rsidRPr="00462D8F">
        <w:rPr>
          <w:rStyle w:val="underline"/>
        </w:rPr>
        <w:t xml:space="preserve">respect human rights </w:t>
      </w:r>
      <w:r w:rsidRPr="002352A1">
        <w:rPr>
          <w:rStyle w:val="underline"/>
          <w:b/>
          <w:sz w:val="24"/>
          <w:highlight w:val="cyan"/>
        </w:rPr>
        <w:t>simply ignore their</w:t>
      </w:r>
      <w:r w:rsidRPr="002352A1">
        <w:rPr>
          <w:rStyle w:val="underline"/>
          <w:highlight w:val="cyan"/>
        </w:rPr>
        <w:t xml:space="preserve"> </w:t>
      </w:r>
      <w:r w:rsidRPr="00462D8F">
        <w:rPr>
          <w:rStyle w:val="underline"/>
        </w:rPr>
        <w:t xml:space="preserve">treaty </w:t>
      </w:r>
      <w:r w:rsidRPr="002352A1">
        <w:rPr>
          <w:rStyle w:val="underline"/>
          <w:b/>
          <w:sz w:val="24"/>
          <w:highlight w:val="cyan"/>
        </w:rPr>
        <w:t>obligations</w:t>
      </w:r>
      <w:r w:rsidRPr="00462D8F">
        <w:rPr>
          <w:rStyle w:val="underline"/>
        </w:rPr>
        <w:t>.</w:t>
      </w:r>
    </w:p>
    <w:p w:rsidR="00C81ADD" w:rsidRPr="00C81ADD" w:rsidRDefault="00C81ADD" w:rsidP="00C81ADD"/>
    <w:sectPr w:rsidR="00C81ADD" w:rsidRPr="00C81AD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2D2F" w:rsidRDefault="00D22D2F" w:rsidP="00CF6B17">
      <w:pPr>
        <w:spacing w:after="0" w:line="240" w:lineRule="auto"/>
      </w:pPr>
      <w:r>
        <w:separator/>
      </w:r>
    </w:p>
  </w:endnote>
  <w:endnote w:type="continuationSeparator" w:id="0">
    <w:p w:rsidR="00D22D2F" w:rsidRDefault="00D22D2F" w:rsidP="00CF6B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2D2F" w:rsidRDefault="00D22D2F" w:rsidP="00CF6B17">
      <w:pPr>
        <w:spacing w:after="0" w:line="240" w:lineRule="auto"/>
      </w:pPr>
      <w:r>
        <w:separator/>
      </w:r>
    </w:p>
  </w:footnote>
  <w:footnote w:type="continuationSeparator" w:id="0">
    <w:p w:rsidR="00D22D2F" w:rsidRDefault="00D22D2F" w:rsidP="00CF6B17">
      <w:pPr>
        <w:spacing w:after="0" w:line="240" w:lineRule="auto"/>
      </w:pPr>
      <w:r>
        <w:continuationSeparator/>
      </w:r>
    </w:p>
  </w:footnote>
  <w:footnote w:id="1">
    <w:p w:rsidR="0053084F" w:rsidRPr="007B1105" w:rsidRDefault="0053084F" w:rsidP="0053084F">
      <w:pPr>
        <w:rPr>
          <w:rFonts w:eastAsia="Times New Roman"/>
          <w:sz w:val="24"/>
        </w:rPr>
      </w:pPr>
      <w:r>
        <w:rPr>
          <w:rStyle w:val="FootnoteReference"/>
        </w:rPr>
        <w:footnoteRef/>
      </w:r>
      <w:r>
        <w:t xml:space="preserve"> </w:t>
      </w:r>
      <w:hyperlink r:id="rId1" w:history="1">
        <w:r w:rsidRPr="007B1105">
          <w:rPr>
            <w:rFonts w:eastAsia="Times New Roman"/>
            <w:color w:val="0000FF"/>
            <w:sz w:val="24"/>
            <w:u w:val="single"/>
          </w:rPr>
          <w:t>https://www.merriam-webster.com/dictionary/ought</w:t>
        </w:r>
      </w:hyperlink>
    </w:p>
    <w:p w:rsidR="0053084F" w:rsidRDefault="0053084F" w:rsidP="0053084F">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A36B30"/>
    <w:multiLevelType w:val="hybridMultilevel"/>
    <w:tmpl w:val="7BA03C50"/>
    <w:lvl w:ilvl="0" w:tplc="7C4281B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3F15A5"/>
    <w:multiLevelType w:val="hybridMultilevel"/>
    <w:tmpl w:val="9D8A4A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8A4739"/>
    <w:multiLevelType w:val="hybridMultilevel"/>
    <w:tmpl w:val="D2C67F20"/>
    <w:lvl w:ilvl="0" w:tplc="66A0926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4E2D0C"/>
    <w:rsid w:val="000139A3"/>
    <w:rsid w:val="000A0C85"/>
    <w:rsid w:val="00100833"/>
    <w:rsid w:val="00104529"/>
    <w:rsid w:val="00105942"/>
    <w:rsid w:val="00107396"/>
    <w:rsid w:val="00141A29"/>
    <w:rsid w:val="00144A4C"/>
    <w:rsid w:val="00176AB0"/>
    <w:rsid w:val="00177B7D"/>
    <w:rsid w:val="0018322D"/>
    <w:rsid w:val="001B5776"/>
    <w:rsid w:val="001E527A"/>
    <w:rsid w:val="001F78CE"/>
    <w:rsid w:val="00251FC7"/>
    <w:rsid w:val="00276083"/>
    <w:rsid w:val="002855A7"/>
    <w:rsid w:val="002A76B2"/>
    <w:rsid w:val="002B0B34"/>
    <w:rsid w:val="002B146A"/>
    <w:rsid w:val="002B5E17"/>
    <w:rsid w:val="00315690"/>
    <w:rsid w:val="00316B75"/>
    <w:rsid w:val="00325646"/>
    <w:rsid w:val="003460F2"/>
    <w:rsid w:val="0038158C"/>
    <w:rsid w:val="003902BA"/>
    <w:rsid w:val="003A09E2"/>
    <w:rsid w:val="00407037"/>
    <w:rsid w:val="004605D6"/>
    <w:rsid w:val="004C60E8"/>
    <w:rsid w:val="004E2D0C"/>
    <w:rsid w:val="004E3579"/>
    <w:rsid w:val="004E728B"/>
    <w:rsid w:val="004F39E0"/>
    <w:rsid w:val="0053084F"/>
    <w:rsid w:val="00537BD5"/>
    <w:rsid w:val="0057268A"/>
    <w:rsid w:val="005B7C01"/>
    <w:rsid w:val="005D2912"/>
    <w:rsid w:val="005D7778"/>
    <w:rsid w:val="006065BD"/>
    <w:rsid w:val="00645FA9"/>
    <w:rsid w:val="00647866"/>
    <w:rsid w:val="00665003"/>
    <w:rsid w:val="00682C96"/>
    <w:rsid w:val="006A2AD0"/>
    <w:rsid w:val="006C2375"/>
    <w:rsid w:val="006C7A5B"/>
    <w:rsid w:val="006D4ECC"/>
    <w:rsid w:val="006F07B7"/>
    <w:rsid w:val="00722258"/>
    <w:rsid w:val="007243E5"/>
    <w:rsid w:val="00732A9F"/>
    <w:rsid w:val="00766EA0"/>
    <w:rsid w:val="007A2226"/>
    <w:rsid w:val="007E54B8"/>
    <w:rsid w:val="007F5B66"/>
    <w:rsid w:val="00823A1C"/>
    <w:rsid w:val="00845B9D"/>
    <w:rsid w:val="00860984"/>
    <w:rsid w:val="0086714F"/>
    <w:rsid w:val="008A6CE0"/>
    <w:rsid w:val="008B3ECB"/>
    <w:rsid w:val="008B4E85"/>
    <w:rsid w:val="008C1B2E"/>
    <w:rsid w:val="008C2887"/>
    <w:rsid w:val="0091627E"/>
    <w:rsid w:val="009271C8"/>
    <w:rsid w:val="0097032B"/>
    <w:rsid w:val="009A6556"/>
    <w:rsid w:val="009C170D"/>
    <w:rsid w:val="009D2EAD"/>
    <w:rsid w:val="009D54B2"/>
    <w:rsid w:val="009E1922"/>
    <w:rsid w:val="009F7ED2"/>
    <w:rsid w:val="00A16849"/>
    <w:rsid w:val="00A87C7E"/>
    <w:rsid w:val="00A93661"/>
    <w:rsid w:val="00A95652"/>
    <w:rsid w:val="00AC0AB8"/>
    <w:rsid w:val="00AE1B71"/>
    <w:rsid w:val="00B33C6D"/>
    <w:rsid w:val="00B4508F"/>
    <w:rsid w:val="00B55AD5"/>
    <w:rsid w:val="00B626E1"/>
    <w:rsid w:val="00B73746"/>
    <w:rsid w:val="00B8057C"/>
    <w:rsid w:val="00BC3301"/>
    <w:rsid w:val="00BC73FE"/>
    <w:rsid w:val="00BD6238"/>
    <w:rsid w:val="00BF593B"/>
    <w:rsid w:val="00BF773A"/>
    <w:rsid w:val="00BF7E81"/>
    <w:rsid w:val="00C13773"/>
    <w:rsid w:val="00C17CC8"/>
    <w:rsid w:val="00C81ADD"/>
    <w:rsid w:val="00C83417"/>
    <w:rsid w:val="00C9604F"/>
    <w:rsid w:val="00CA19AA"/>
    <w:rsid w:val="00CC4D7E"/>
    <w:rsid w:val="00CC5298"/>
    <w:rsid w:val="00CD736E"/>
    <w:rsid w:val="00CD798D"/>
    <w:rsid w:val="00CE161E"/>
    <w:rsid w:val="00CF59A8"/>
    <w:rsid w:val="00CF6B17"/>
    <w:rsid w:val="00D22D2F"/>
    <w:rsid w:val="00D325A9"/>
    <w:rsid w:val="00D36A8A"/>
    <w:rsid w:val="00D524CD"/>
    <w:rsid w:val="00D61409"/>
    <w:rsid w:val="00D6691E"/>
    <w:rsid w:val="00D71170"/>
    <w:rsid w:val="00D870D9"/>
    <w:rsid w:val="00D9375A"/>
    <w:rsid w:val="00DA1C92"/>
    <w:rsid w:val="00DA25D4"/>
    <w:rsid w:val="00DA27B0"/>
    <w:rsid w:val="00DA6538"/>
    <w:rsid w:val="00DE1B0E"/>
    <w:rsid w:val="00E15E75"/>
    <w:rsid w:val="00E5262C"/>
    <w:rsid w:val="00EA1E9D"/>
    <w:rsid w:val="00EC6B7B"/>
    <w:rsid w:val="00EC7DC4"/>
    <w:rsid w:val="00ED30CF"/>
    <w:rsid w:val="00F176EF"/>
    <w:rsid w:val="00F43A6D"/>
    <w:rsid w:val="00F45E10"/>
    <w:rsid w:val="00F56C09"/>
    <w:rsid w:val="00F6364A"/>
    <w:rsid w:val="00F9113A"/>
    <w:rsid w:val="00FD40D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127762-9594-43FA-9B86-910C86728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4E2D0C"/>
    <w:rPr>
      <w:rFonts w:ascii="Calibri" w:hAnsi="Calibri"/>
    </w:rPr>
  </w:style>
  <w:style w:type="paragraph" w:styleId="Heading1">
    <w:name w:val="heading 1"/>
    <w:aliases w:val="Pocket"/>
    <w:basedOn w:val="Normal"/>
    <w:next w:val="Normal"/>
    <w:link w:val="Heading1Char"/>
    <w:qFormat/>
    <w:rsid w:val="004E2D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E2D0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E2D0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small space,No Spacing112,t,T"/>
    <w:basedOn w:val="Normal"/>
    <w:next w:val="Normal"/>
    <w:link w:val="Heading4Char"/>
    <w:uiPriority w:val="3"/>
    <w:unhideWhenUsed/>
    <w:qFormat/>
    <w:rsid w:val="004E2D0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E2D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2D0C"/>
  </w:style>
  <w:style w:type="character" w:customStyle="1" w:styleId="Heading1Char">
    <w:name w:val="Heading 1 Char"/>
    <w:aliases w:val="Pocket Char"/>
    <w:basedOn w:val="DefaultParagraphFont"/>
    <w:link w:val="Heading1"/>
    <w:rsid w:val="004E2D0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E2D0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E2D0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3"/>
    <w:rsid w:val="004E2D0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7"/>
    <w:qFormat/>
    <w:rsid w:val="004E2D0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E2D0C"/>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Bo"/>
    <w:basedOn w:val="DefaultParagraphFont"/>
    <w:uiPriority w:val="6"/>
    <w:qFormat/>
    <w:rsid w:val="004E2D0C"/>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No Spacing3 Char"/>
    <w:basedOn w:val="DefaultParagraphFont"/>
    <w:link w:val="NoSpacing"/>
    <w:uiPriority w:val="99"/>
    <w:unhideWhenUsed/>
    <w:rsid w:val="004E2D0C"/>
    <w:rPr>
      <w:color w:val="auto"/>
      <w:u w:val="none"/>
    </w:rPr>
  </w:style>
  <w:style w:type="character" w:styleId="FollowedHyperlink">
    <w:name w:val="FollowedHyperlink"/>
    <w:basedOn w:val="DefaultParagraphFont"/>
    <w:uiPriority w:val="99"/>
    <w:semiHidden/>
    <w:unhideWhenUsed/>
    <w:rsid w:val="004E2D0C"/>
    <w:rPr>
      <w:color w:val="auto"/>
      <w:u w:val="none"/>
    </w:rPr>
  </w:style>
  <w:style w:type="character" w:styleId="FootnoteReference">
    <w:name w:val="footnote reference"/>
    <w:aliases w:val="FN Ref,footnote reference,fr,o,FR,(NECG) Footnote Reference"/>
    <w:basedOn w:val="DefaultParagraphFont"/>
    <w:uiPriority w:val="99"/>
    <w:unhideWhenUsed/>
    <w:qFormat/>
    <w:rsid w:val="00CF6B17"/>
    <w:rPr>
      <w:vertAlign w:val="superscript"/>
    </w:rPr>
  </w:style>
  <w:style w:type="paragraph" w:styleId="FootnoteText">
    <w:name w:val="footnote text"/>
    <w:basedOn w:val="Normal"/>
    <w:link w:val="FootnoteTextChar"/>
    <w:uiPriority w:val="99"/>
    <w:unhideWhenUsed/>
    <w:qFormat/>
    <w:rsid w:val="00CF6B17"/>
    <w:rPr>
      <w:sz w:val="20"/>
      <w:szCs w:val="20"/>
    </w:rPr>
  </w:style>
  <w:style w:type="character" w:customStyle="1" w:styleId="FootnoteTextChar">
    <w:name w:val="Footnote Text Char"/>
    <w:basedOn w:val="DefaultParagraphFont"/>
    <w:link w:val="FootnoteText"/>
    <w:uiPriority w:val="99"/>
    <w:rsid w:val="00CF6B17"/>
    <w:rPr>
      <w:rFonts w:ascii="Calibri" w:hAnsi="Calibri"/>
      <w:sz w:val="20"/>
      <w:szCs w:val="20"/>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Debate Text,tag"/>
    <w:basedOn w:val="Heading1"/>
    <w:link w:val="Hyperlink"/>
    <w:autoRedefine/>
    <w:uiPriority w:val="99"/>
    <w:qFormat/>
    <w:rsid w:val="00CF6B1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F56C09"/>
    <w:pPr>
      <w:ind w:left="720"/>
      <w:jc w:val="both"/>
    </w:pPr>
    <w:rPr>
      <w:b/>
      <w:iCs/>
      <w:u w:val="single"/>
    </w:rPr>
  </w:style>
  <w:style w:type="character" w:customStyle="1" w:styleId="apple-converted-space">
    <w:name w:val="apple-converted-space"/>
    <w:basedOn w:val="DefaultParagraphFont"/>
    <w:rsid w:val="00F56C09"/>
  </w:style>
  <w:style w:type="character" w:customStyle="1" w:styleId="underline">
    <w:name w:val="underline"/>
    <w:qFormat/>
    <w:rsid w:val="00C81ADD"/>
    <w:rPr>
      <w:sz w:val="20"/>
      <w:u w:val="single"/>
    </w:rPr>
  </w:style>
  <w:style w:type="paragraph" w:customStyle="1" w:styleId="GAUnderline">
    <w:name w:val="GA Underline"/>
    <w:basedOn w:val="Normal"/>
    <w:link w:val="GAUnderlineChar"/>
    <w:qFormat/>
    <w:rsid w:val="00C81ADD"/>
    <w:rPr>
      <w:szCs w:val="20"/>
      <w:u w:val="single"/>
    </w:rPr>
  </w:style>
  <w:style w:type="character" w:customStyle="1" w:styleId="GAUnderlineChar">
    <w:name w:val="GA Underline Char"/>
    <w:basedOn w:val="DefaultParagraphFont"/>
    <w:link w:val="GAUnderline"/>
    <w:rsid w:val="00C81ADD"/>
    <w:rPr>
      <w:rFonts w:ascii="Calibri" w:hAnsi="Calibri"/>
      <w:szCs w:val="20"/>
      <w:u w:val="single"/>
    </w:rPr>
  </w:style>
  <w:style w:type="paragraph" w:customStyle="1" w:styleId="Style4">
    <w:name w:val="Style4"/>
    <w:basedOn w:val="Heading4"/>
    <w:qFormat/>
    <w:rsid w:val="00C81ADD"/>
    <w:pPr>
      <w:keepNext w:val="0"/>
      <w:keepLines w:val="0"/>
      <w:widowControl w:val="0"/>
      <w:autoSpaceDE w:val="0"/>
      <w:autoSpaceDN w:val="0"/>
      <w:adjustRightInd w:val="0"/>
      <w:spacing w:before="0"/>
      <w:outlineLvl w:val="9"/>
    </w:pPr>
    <w:rPr>
      <w:rFonts w:ascii="Garamond" w:eastAsiaTheme="minorEastAsia" w:hAnsi="Garamond" w:cs="Arial"/>
      <w:b w:val="0"/>
      <w:bCs/>
      <w:iCs w:val="0"/>
      <w:sz w:val="12"/>
      <w:szCs w:val="18"/>
    </w:rPr>
  </w:style>
  <w:style w:type="paragraph" w:styleId="ListParagraph">
    <w:name w:val="List Paragraph"/>
    <w:aliases w:val="6 font,Colorful List - Accent 11"/>
    <w:basedOn w:val="Normal"/>
    <w:uiPriority w:val="99"/>
    <w:qFormat/>
    <w:rsid w:val="008A6CE0"/>
    <w:pPr>
      <w:ind w:left="720"/>
      <w:contextualSpacing/>
    </w:pPr>
  </w:style>
  <w:style w:type="paragraph" w:customStyle="1" w:styleId="Emphasis1">
    <w:name w:val="Emphasis1"/>
    <w:basedOn w:val="Normal"/>
    <w:autoRedefine/>
    <w:uiPriority w:val="7"/>
    <w:qFormat/>
    <w:rsid w:val="002A76B2"/>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shingtonpost.com/politics/texas-voting-rights-congress/2021/05/31/a3ff5f6a-c229-11eb-93f5-ee9558eecf4b_story.html?itid=lk_interstitial_manual_32" TargetMode="External"/><Relationship Id="rId13" Type="http://schemas.openxmlformats.org/officeDocument/2006/relationships/hyperlink" Target="https://twitter.com/Cornell" TargetMode="External"/><Relationship Id="rId18" Type="http://schemas.openxmlformats.org/officeDocument/2006/relationships/hyperlink" Target="https://www.cnbc.com/nancy-pelosi/" TargetMode="External"/><Relationship Id="rId26" Type="http://schemas.openxmlformats.org/officeDocument/2006/relationships/hyperlink" Target="https://www.cnbc.com/2021/10/21/stock-market-futures-open-to-close-news.html" TargetMode="External"/><Relationship Id="rId3" Type="http://schemas.openxmlformats.org/officeDocument/2006/relationships/styles" Target="styles.xml"/><Relationship Id="rId21" Type="http://schemas.openxmlformats.org/officeDocument/2006/relationships/hyperlink" Target="https://www.livescience.com/65633-climate-change-dooms-humans-by-2050.html" TargetMode="External"/><Relationship Id="rId7" Type="http://schemas.openxmlformats.org/officeDocument/2006/relationships/endnotes" Target="endnotes.xml"/><Relationship Id="rId12" Type="http://schemas.openxmlformats.org/officeDocument/2006/relationships/hyperlink" Target="https://twitter.com/CNBC" TargetMode="External"/><Relationship Id="rId17" Type="http://schemas.openxmlformats.org/officeDocument/2006/relationships/hyperlink" Target="https://www.epa.gov/ghgemissions/sources-greenhouse-gas-emissions" TargetMode="External"/><Relationship Id="rId25" Type="http://schemas.openxmlformats.org/officeDocument/2006/relationships/hyperlink" Target="https://www.livescience.com/51990-sea-level-rise-unknowns.html" TargetMode="External"/><Relationship Id="rId2" Type="http://schemas.openxmlformats.org/officeDocument/2006/relationships/numbering" Target="numbering.xml"/><Relationship Id="rId16" Type="http://schemas.openxmlformats.org/officeDocument/2006/relationships/hyperlink" Target="https://joebiden.com/build-back-better/" TargetMode="External"/><Relationship Id="rId20" Type="http://schemas.openxmlformats.org/officeDocument/2006/relationships/hyperlink" Target="https://www.cnbc.com/2021/01/20/biden-inauguration-us-rejoins-paris-climate-accord.html" TargetMode="External"/><Relationship Id="rId29" Type="http://schemas.openxmlformats.org/officeDocument/2006/relationships/hyperlink" Target="https://www.independent.co.uk/news/world/americas/us-politics/robert-kiyosaki-market-crash-october-b1930754.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ashingtonpost.com/politics/ahead-of-tulsa-trip-biden-to-unveil-new-plans-to-reduce-black-white-wealth-gap/2021/05/31/b80c9c4e-c269-11eb-8c18-fd53a628b992_story.html?itid=lk_inline_manual_47" TargetMode="External"/><Relationship Id="rId24" Type="http://schemas.openxmlformats.org/officeDocument/2006/relationships/hyperlink" Target="https://www.livescience.com/55129-how-heat-waves-kill-so-quickly.html" TargetMode="External"/><Relationship Id="rId5" Type="http://schemas.openxmlformats.org/officeDocument/2006/relationships/webSettings" Target="webSettings.xml"/><Relationship Id="rId15" Type="http://schemas.openxmlformats.org/officeDocument/2006/relationships/hyperlink" Target="https://www.cnbc.com/environment/" TargetMode="External"/><Relationship Id="rId23" Type="http://schemas.openxmlformats.org/officeDocument/2006/relationships/hyperlink" Target="https://www.livescience.com/57266-amazon-river.html" TargetMode="External"/><Relationship Id="rId28" Type="http://schemas.openxmlformats.org/officeDocument/2006/relationships/hyperlink" Target="https://academic.oup.com/qje/article-abstract/127/1/333/1834007?redirectedFrom=fulltext" TargetMode="External"/><Relationship Id="rId10" Type="http://schemas.openxmlformats.org/officeDocument/2006/relationships/hyperlink" Target="https://www.washingtonpost.com/politics/manchin-voting-rights/2021/06/02/103db892-c320-11eb-93f5-ee9558eecf4b_story.html?itid=lk_inline_manual_43" TargetMode="External"/><Relationship Id="rId19" Type="http://schemas.openxmlformats.org/officeDocument/2006/relationships/hyperlink" Target="https://www.speaker.gov/newsroom/32521-0"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washingtonpost.com/politics/biden-electric-truck/2021/05/18/168abee0-b815-11eb-a6b1-81296da0339b_story.html?itid=lk_inline_manual_33" TargetMode="External"/><Relationship Id="rId14" Type="http://schemas.openxmlformats.org/officeDocument/2006/relationships/hyperlink" Target="https://www.cnbc.com/joe-biden/" TargetMode="External"/><Relationship Id="rId22" Type="http://schemas.openxmlformats.org/officeDocument/2006/relationships/hyperlink" Target="https://www.ipcc.ch/sr15/" TargetMode="External"/><Relationship Id="rId27" Type="http://schemas.openxmlformats.org/officeDocument/2006/relationships/image" Target="media/image1.png"/><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0F7594-81C6-496A-9004-08BA4F6D0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TotalTime>
  <Pages>18</Pages>
  <Words>8160</Words>
  <Characters>46514</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38</cp:revision>
  <dcterms:created xsi:type="dcterms:W3CDTF">2021-10-31T15:17:00Z</dcterms:created>
  <dcterms:modified xsi:type="dcterms:W3CDTF">2021-10-31T16:27:00Z</dcterms:modified>
</cp:coreProperties>
</file>