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81" w:rsidRDefault="00922B81" w:rsidP="001E4535">
      <w:pPr>
        <w:pStyle w:val="Heading2"/>
      </w:pPr>
      <w:r>
        <w:t>1</w:t>
      </w:r>
    </w:p>
    <w:p w:rsidR="007E7D3F" w:rsidRPr="00991AD4" w:rsidRDefault="007E7D3F" w:rsidP="007E7D3F">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w:t>
      </w:r>
      <w:r>
        <w:rPr>
          <w:rFonts w:asciiTheme="minorHAnsi" w:hAnsiTheme="minorHAnsi" w:cstheme="minorHAnsi"/>
        </w:rPr>
        <w:t>sclose round reports on the 2021-2022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7E7D3F" w:rsidRDefault="007E7D3F" w:rsidP="007E7D3F">
      <w:pPr>
        <w:pStyle w:val="Heading4"/>
        <w:rPr>
          <w:rFonts w:asciiTheme="minorHAnsi" w:hAnsiTheme="minorHAnsi" w:cstheme="minorHAnsi"/>
        </w:rPr>
      </w:pPr>
      <w:r w:rsidRPr="00991AD4">
        <w:rPr>
          <w:rFonts w:asciiTheme="minorHAnsi" w:hAnsiTheme="minorHAnsi" w:cstheme="minorHAnsi"/>
        </w:rPr>
        <w:t xml:space="preserve">Violation: screenshot in the doc – they </w:t>
      </w:r>
      <w:r w:rsidR="00DA160F">
        <w:rPr>
          <w:rFonts w:asciiTheme="minorHAnsi" w:hAnsiTheme="minorHAnsi" w:cstheme="minorHAnsi"/>
        </w:rPr>
        <w:t>don’t disclose 1ARs or 2ARs</w:t>
      </w:r>
    </w:p>
    <w:p w:rsidR="00DA160F" w:rsidRPr="00DA160F" w:rsidRDefault="00DA160F" w:rsidP="00DA160F">
      <w:r>
        <w:rPr>
          <w:noProof/>
          <w:lang w:eastAsia="zh-CN"/>
        </w:rPr>
        <w:drawing>
          <wp:inline distT="0" distB="0" distL="0" distR="0" wp14:anchorId="2505FED4" wp14:editId="2D111AA9">
            <wp:extent cx="5943600" cy="37255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725545"/>
                    </a:xfrm>
                    <a:prstGeom prst="rect">
                      <a:avLst/>
                    </a:prstGeom>
                  </pic:spPr>
                </pic:pic>
              </a:graphicData>
            </a:graphic>
          </wp:inline>
        </w:drawing>
      </w:r>
    </w:p>
    <w:p w:rsidR="007E7D3F" w:rsidRPr="00991AD4" w:rsidRDefault="007E7D3F" w:rsidP="007E7D3F">
      <w:pPr>
        <w:pStyle w:val="Heading4"/>
        <w:rPr>
          <w:rFonts w:asciiTheme="minorHAnsi" w:hAnsiTheme="minorHAnsi" w:cstheme="minorHAnsi"/>
        </w:rPr>
      </w:pPr>
      <w:r w:rsidRPr="00991AD4">
        <w:rPr>
          <w:rFonts w:asciiTheme="minorHAnsi" w:hAnsiTheme="minorHAnsi" w:cstheme="minorHAnsi"/>
        </w:rPr>
        <w:lastRenderedPageBreak/>
        <w:t>Standards:</w:t>
      </w:r>
    </w:p>
    <w:p w:rsidR="007E7D3F" w:rsidRPr="00991AD4" w:rsidRDefault="007E7D3F" w:rsidP="007E7D3F">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7E7D3F" w:rsidRPr="00991AD4" w:rsidRDefault="007E7D3F" w:rsidP="007E7D3F">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7E7D3F" w:rsidRPr="00991AD4" w:rsidRDefault="007E7D3F" w:rsidP="007E7D3F">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7E7D3F" w:rsidRDefault="007E7D3F" w:rsidP="007E7D3F">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rsidR="007E7D3F" w:rsidRDefault="007E7D3F" w:rsidP="007E7D3F">
      <w:pPr>
        <w:pStyle w:val="Heading4"/>
      </w:pPr>
      <w:r>
        <w:t xml:space="preserve">Edu- funded </w:t>
      </w:r>
      <w:proofErr w:type="spellStart"/>
      <w:proofErr w:type="gramStart"/>
      <w:r>
        <w:t>ny</w:t>
      </w:r>
      <w:proofErr w:type="spellEnd"/>
      <w:proofErr w:type="gramEnd"/>
      <w:r>
        <w:t xml:space="preserve"> schools</w:t>
      </w:r>
    </w:p>
    <w:p w:rsidR="007E7D3F" w:rsidRDefault="007E7D3F" w:rsidP="007E7D3F">
      <w:pPr>
        <w:pStyle w:val="Heading4"/>
      </w:pPr>
      <w:r>
        <w:t xml:space="preserve">DTD- </w:t>
      </w:r>
      <w:proofErr w:type="spellStart"/>
      <w:r>
        <w:t>dta</w:t>
      </w:r>
      <w:proofErr w:type="spellEnd"/>
      <w:r>
        <w:t xml:space="preserve"> illogical, time skew</w:t>
      </w:r>
    </w:p>
    <w:p w:rsidR="007E7D3F" w:rsidRDefault="007E7D3F" w:rsidP="007E7D3F">
      <w:pPr>
        <w:pStyle w:val="Heading4"/>
      </w:pPr>
      <w:r>
        <w:t>No RVI’s- illogical, baiting</w:t>
      </w:r>
    </w:p>
    <w:p w:rsidR="007E7D3F" w:rsidRDefault="007E7D3F" w:rsidP="007E7D3F">
      <w:pPr>
        <w:pStyle w:val="Heading4"/>
      </w:pPr>
      <w:r>
        <w:t>CI- race to top, intervention</w:t>
      </w:r>
    </w:p>
    <w:p w:rsidR="00DA160F" w:rsidRPr="00DA160F" w:rsidRDefault="00DA160F" w:rsidP="00DA160F">
      <w:r>
        <w:t>Norming outweighs – a] end goal of theory b] controls internal link to in round</w:t>
      </w:r>
    </w:p>
    <w:p w:rsidR="007E7D3F" w:rsidRPr="007E7D3F" w:rsidRDefault="007E7D3F" w:rsidP="007E7D3F"/>
    <w:p w:rsidR="00922B81" w:rsidRDefault="00922B81" w:rsidP="001E4535">
      <w:pPr>
        <w:pStyle w:val="Heading2"/>
      </w:pPr>
      <w:r>
        <w:lastRenderedPageBreak/>
        <w:t>2</w:t>
      </w:r>
    </w:p>
    <w:p w:rsidR="0097642D" w:rsidRPr="006403B6" w:rsidRDefault="00380B35" w:rsidP="0097642D">
      <w:pPr>
        <w:pStyle w:val="Heading4"/>
      </w:pPr>
      <w:r>
        <w:rPr>
          <w:rFonts w:eastAsia="Yu Gothic Light"/>
          <w:bCs/>
          <w:color w:val="000000" w:themeColor="text1"/>
          <w:szCs w:val="26"/>
        </w:rPr>
        <w:t xml:space="preserve">1] </w:t>
      </w:r>
      <w:r w:rsidR="0097642D">
        <w:t xml:space="preserve">Extinction outweighs—we’re cognitively biased against it. </w:t>
      </w:r>
    </w:p>
    <w:p w:rsidR="0097642D" w:rsidRPr="005B4BE0" w:rsidRDefault="0097642D" w:rsidP="0097642D">
      <w:r w:rsidRPr="00105036">
        <w:rPr>
          <w:rStyle w:val="Style13ptBold"/>
        </w:rPr>
        <w:t>GPP 17</w:t>
      </w:r>
      <w:r>
        <w:t xml:space="preserve"> </w:t>
      </w:r>
      <w:r w:rsidRPr="00D90354">
        <w:rPr>
          <w:sz w:val="18"/>
          <w:szCs w:val="18"/>
        </w:rPr>
        <w:t xml:space="preserve">(Global Priorities Project, Future of Humanity Institute at the University of Oxford, Ministry for Foreign Affairs of Finland, “Existential Risk: Diplomacy and Governance,” Global Priorities Project, 2017, </w:t>
      </w:r>
      <w:hyperlink r:id="rId7" w:history="1">
        <w:r w:rsidRPr="00D90354">
          <w:rPr>
            <w:sz w:val="18"/>
            <w:szCs w:val="18"/>
          </w:rPr>
          <w:t>https://www.fhi.ox.ac.uk/wp-content/uploads/Existential-Risks-2017-01-23.pdf</w:t>
        </w:r>
      </w:hyperlink>
      <w:r w:rsidRPr="00D90354">
        <w:rPr>
          <w:sz w:val="18"/>
          <w:szCs w:val="18"/>
        </w:rPr>
        <w:t>)</w:t>
      </w:r>
    </w:p>
    <w:p w:rsidR="00380B35" w:rsidRPr="0097642D" w:rsidRDefault="0097642D" w:rsidP="0097642D">
      <w:pPr>
        <w:rPr>
          <w:sz w:val="16"/>
        </w:rPr>
      </w:pPr>
      <w:r w:rsidRPr="007B6127">
        <w:rPr>
          <w:sz w:val="16"/>
        </w:rPr>
        <w:t xml:space="preserve">1.2. THE ETHICS OF EXISTENTIAL RISK In his book Reasons and Persons, Oxford philosopher Derek </w:t>
      </w:r>
      <w:proofErr w:type="spellStart"/>
      <w:r w:rsidRPr="007B6127">
        <w:rPr>
          <w:sz w:val="16"/>
        </w:rPr>
        <w:t>Parfit</w:t>
      </w:r>
      <w:proofErr w:type="spellEnd"/>
      <w:r w:rsidRPr="007B6127">
        <w:rPr>
          <w:sz w:val="16"/>
        </w:rPr>
        <w:t xml:space="preserve"> advanced an influential argument about the importance of avoiding extinction: I believe that if we destroy mankind, as we now can, this outcome will be much worse than most people think. </w:t>
      </w:r>
      <w:r w:rsidRPr="00305A15">
        <w:rPr>
          <w:rStyle w:val="StyleUnderline"/>
          <w:highlight w:val="green"/>
        </w:rPr>
        <w:t>Compare</w:t>
      </w:r>
      <w:r w:rsidRPr="0099455F">
        <w:rPr>
          <w:rStyle w:val="StyleUnderline"/>
        </w:rPr>
        <w:t xml:space="preserve"> three outcomes: (1) </w:t>
      </w:r>
      <w:r w:rsidRPr="00305A15">
        <w:rPr>
          <w:rStyle w:val="StyleUnderline"/>
          <w:highlight w:val="green"/>
        </w:rPr>
        <w:t>Peace.</w:t>
      </w:r>
      <w:r w:rsidRPr="0099455F">
        <w:rPr>
          <w:rStyle w:val="StyleUnderline"/>
        </w:rPr>
        <w:t xml:space="preserve"> (2) A nuclear </w:t>
      </w:r>
      <w:r w:rsidRPr="00305A15">
        <w:rPr>
          <w:rStyle w:val="StyleUnderline"/>
          <w:highlight w:val="green"/>
        </w:rPr>
        <w:t>war that kills 99%</w:t>
      </w:r>
      <w:r w:rsidRPr="0099455F">
        <w:rPr>
          <w:rStyle w:val="StyleUnderline"/>
        </w:rPr>
        <w:t xml:space="preserve"> of the world’s existing population. (3) A nuclear </w:t>
      </w:r>
      <w:r w:rsidRPr="00305A15">
        <w:rPr>
          <w:rStyle w:val="StyleUnderline"/>
          <w:highlight w:val="green"/>
        </w:rPr>
        <w:t>war that kills 100%.</w:t>
      </w:r>
      <w:r>
        <w:rPr>
          <w:rStyle w:val="StyleUnderline"/>
        </w:rPr>
        <w:t xml:space="preserve"> </w:t>
      </w:r>
      <w:r w:rsidRPr="007B6127">
        <w:rPr>
          <w:sz w:val="16"/>
        </w:rPr>
        <w:t xml:space="preserve">(2) </w:t>
      </w:r>
      <w:proofErr w:type="gramStart"/>
      <w:r w:rsidRPr="007B6127">
        <w:rPr>
          <w:sz w:val="16"/>
        </w:rPr>
        <w:t>would</w:t>
      </w:r>
      <w:proofErr w:type="gramEnd"/>
      <w:r w:rsidRPr="007B6127">
        <w:rPr>
          <w:sz w:val="16"/>
        </w:rPr>
        <w:t xml:space="preserve"> be worse than (1), and (3) would be worse than (2). Which is the greater of these two differences? </w:t>
      </w:r>
      <w:r w:rsidRPr="0099455F">
        <w:rPr>
          <w:rStyle w:val="StyleUnderline"/>
        </w:rPr>
        <w:t>Most people believe that the greater difference is between (1) and (2).</w:t>
      </w:r>
      <w:r w:rsidRPr="0099455F">
        <w:rPr>
          <w:b/>
          <w:bCs/>
          <w:sz w:val="16"/>
        </w:rPr>
        <w:t xml:space="preserve"> </w:t>
      </w:r>
      <w:r w:rsidRPr="0099455F">
        <w:rPr>
          <w:rStyle w:val="StyleUnderline"/>
        </w:rPr>
        <w:t xml:space="preserve">I believe that the </w:t>
      </w:r>
      <w:r w:rsidRPr="00305A15">
        <w:rPr>
          <w:rStyle w:val="StyleUnderline"/>
          <w:highlight w:val="green"/>
        </w:rPr>
        <w:t xml:space="preserve">difference between (2) and (3) is </w:t>
      </w:r>
      <w:r w:rsidRPr="0099455F">
        <w:rPr>
          <w:rStyle w:val="StyleUnderline"/>
        </w:rPr>
        <w:t>very</w:t>
      </w:r>
      <w:r w:rsidRPr="00305A15">
        <w:rPr>
          <w:rStyle w:val="StyleUnderline"/>
          <w:highlight w:val="green"/>
        </w:rPr>
        <w:t xml:space="preserve"> much greater</w:t>
      </w:r>
      <w:r w:rsidRPr="0099455F">
        <w:rPr>
          <w:b/>
          <w:bCs/>
          <w:sz w:val="16"/>
        </w:rPr>
        <w:t xml:space="preserve">. ... </w:t>
      </w:r>
      <w:r w:rsidRPr="0099455F">
        <w:rPr>
          <w:rStyle w:val="StyleUnderline"/>
        </w:rPr>
        <w:t xml:space="preserve">The </w:t>
      </w:r>
      <w:r w:rsidRPr="00305A15">
        <w:rPr>
          <w:rStyle w:val="StyleUnderline"/>
          <w:highlight w:val="green"/>
        </w:rPr>
        <w:t>Earth will remain</w:t>
      </w:r>
      <w:r w:rsidRPr="0099455F">
        <w:rPr>
          <w:rStyle w:val="StyleUnderline"/>
        </w:rPr>
        <w:t xml:space="preserve"> habitable </w:t>
      </w:r>
      <w:r w:rsidRPr="00305A15">
        <w:rPr>
          <w:rStyle w:val="StyleUnderline"/>
          <w:highlight w:val="green"/>
        </w:rPr>
        <w:t xml:space="preserve">for </w:t>
      </w:r>
      <w:r w:rsidRPr="00305A15">
        <w:rPr>
          <w:rStyle w:val="Emphasis"/>
          <w:highlight w:val="green"/>
        </w:rPr>
        <w:t>at least another billion years</w:t>
      </w:r>
      <w:r w:rsidRPr="00305A15">
        <w:rPr>
          <w:rStyle w:val="StyleUnderline"/>
          <w:highlight w:val="green"/>
        </w:rPr>
        <w:t>.</w:t>
      </w:r>
      <w:r w:rsidRPr="00305A15">
        <w:rPr>
          <w:sz w:val="16"/>
          <w:highlight w:val="green"/>
        </w:rPr>
        <w:t xml:space="preserve"> </w:t>
      </w:r>
      <w:r w:rsidRPr="0099455F">
        <w:rPr>
          <w:rStyle w:val="StyleUnderline"/>
        </w:rPr>
        <w:t>Civilization began only a few thousand years ago.</w:t>
      </w:r>
      <w:r w:rsidRPr="0099455F">
        <w:rPr>
          <w:b/>
          <w:bCs/>
          <w:sz w:val="16"/>
        </w:rPr>
        <w:t xml:space="preserve"> </w:t>
      </w:r>
      <w:r w:rsidRPr="0099455F">
        <w:rPr>
          <w:rStyle w:val="StyleUnderline"/>
        </w:rPr>
        <w:t xml:space="preserve">If we do not destroy mankind, these few thousand years may be only </w:t>
      </w:r>
      <w:r w:rsidRPr="0099455F">
        <w:rPr>
          <w:rStyle w:val="Emphasis"/>
        </w:rPr>
        <w:t>a tiny fraction</w:t>
      </w:r>
      <w:r w:rsidRPr="0099455F">
        <w:rPr>
          <w:rStyle w:val="StyleUnderline"/>
        </w:rPr>
        <w:t xml:space="preserve"> of the whole of civilized human history.</w:t>
      </w:r>
      <w:r w:rsidRPr="0099455F">
        <w:rPr>
          <w:b/>
          <w:bCs/>
          <w:sz w:val="16"/>
        </w:rPr>
        <w:t xml:space="preserve"> </w:t>
      </w:r>
      <w:r w:rsidRPr="0099455F">
        <w:rPr>
          <w:rStyle w:val="StyleUnderline"/>
        </w:rPr>
        <w:t>The difference between (2) and (3) may thus be the difference between this tiny fraction and all of the rest of this history.</w:t>
      </w:r>
      <w:r w:rsidRPr="0099455F">
        <w:rPr>
          <w:b/>
          <w:bCs/>
          <w:sz w:val="16"/>
        </w:rPr>
        <w:t xml:space="preserve"> </w:t>
      </w:r>
      <w:r w:rsidRPr="0099455F">
        <w:rPr>
          <w:rStyle w:val="StyleUnderline"/>
        </w:rPr>
        <w:t>If we compare this possible history to a day, what has occurred so far is only a</w:t>
      </w:r>
      <w:r w:rsidRPr="00C67582">
        <w:rPr>
          <w:rStyle w:val="StyleUnderline"/>
        </w:rPr>
        <w:t xml:space="preserve"> </w:t>
      </w:r>
      <w:r w:rsidRPr="00C67582">
        <w:rPr>
          <w:rStyle w:val="Emphasis"/>
        </w:rPr>
        <w:t>fraction of a second</w:t>
      </w:r>
      <w:r w:rsidRPr="00C67582">
        <w:rPr>
          <w:rStyle w:val="StyleUnderline"/>
        </w:rPr>
        <w:t>.65</w:t>
      </w:r>
      <w:r w:rsidRPr="007B6127">
        <w:rPr>
          <w:sz w:val="16"/>
        </w:rPr>
        <w:t xml:space="preserve"> </w:t>
      </w:r>
      <w:proofErr w:type="gramStart"/>
      <w:r w:rsidRPr="007B6127">
        <w:rPr>
          <w:sz w:val="16"/>
        </w:rPr>
        <w:t>In</w:t>
      </w:r>
      <w:proofErr w:type="gramEnd"/>
      <w:r w:rsidRPr="007B6127">
        <w:rPr>
          <w:sz w:val="16"/>
        </w:rPr>
        <w:t xml:space="preserve"> this argument, it seems that </w:t>
      </w:r>
      <w:proofErr w:type="spellStart"/>
      <w:r w:rsidRPr="007B6127">
        <w:rPr>
          <w:sz w:val="16"/>
        </w:rPr>
        <w:t>Parfit</w:t>
      </w:r>
      <w:proofErr w:type="spellEnd"/>
      <w:r w:rsidRPr="007B6127">
        <w:rPr>
          <w:sz w:val="16"/>
        </w:rPr>
        <w:t xml:space="preserve"> is assuming that the survivors of a nuclear war that kills 99% of the population would eventually be able to recover </w:t>
      </w:r>
      <w:proofErr w:type="spellStart"/>
      <w:r w:rsidRPr="007B6127">
        <w:rPr>
          <w:sz w:val="16"/>
        </w:rPr>
        <w:t>civilisation</w:t>
      </w:r>
      <w:proofErr w:type="spellEnd"/>
      <w:r w:rsidRPr="007B6127">
        <w:rPr>
          <w:sz w:val="16"/>
        </w:rPr>
        <w:t xml:space="preserve"> without long-term effect. As we have seen, this may not be a safe assumption – but for the purposes of this thought experiment, the point stands. </w:t>
      </w:r>
      <w:r w:rsidRPr="0099455F">
        <w:rPr>
          <w:rStyle w:val="StyleUnderline"/>
        </w:rPr>
        <w:t xml:space="preserve">What makes </w:t>
      </w:r>
      <w:r w:rsidRPr="00305A15">
        <w:rPr>
          <w:rStyle w:val="StyleUnderline"/>
          <w:highlight w:val="green"/>
        </w:rPr>
        <w:t xml:space="preserve">existential catastrophes </w:t>
      </w:r>
      <w:r w:rsidRPr="0099455F">
        <w:rPr>
          <w:rStyle w:val="StyleUnderline"/>
        </w:rPr>
        <w:t xml:space="preserve">especially bad is that they </w:t>
      </w:r>
      <w:r w:rsidRPr="00305A15">
        <w:rPr>
          <w:rStyle w:val="StyleUnderline"/>
          <w:highlight w:val="green"/>
        </w:rPr>
        <w:t>would “</w:t>
      </w:r>
      <w:r w:rsidRPr="00305A15">
        <w:rPr>
          <w:rStyle w:val="Emphasis"/>
          <w:bCs/>
          <w:highlight w:val="green"/>
        </w:rPr>
        <w:t>destroy the future</w:t>
      </w:r>
      <w:r w:rsidRPr="00305A15">
        <w:rPr>
          <w:rStyle w:val="StyleUnderline"/>
          <w:highlight w:val="green"/>
        </w:rPr>
        <w:t>,”</w:t>
      </w:r>
      <w:r w:rsidRPr="0099455F">
        <w:rPr>
          <w:rStyle w:val="StyleUnderline"/>
        </w:rPr>
        <w:t xml:space="preserve"> as</w:t>
      </w:r>
      <w:r w:rsidRPr="007B6127">
        <w:rPr>
          <w:sz w:val="16"/>
        </w:rPr>
        <w:t xml:space="preserve"> another Oxford philosopher, Nick </w:t>
      </w:r>
      <w:proofErr w:type="spellStart"/>
      <w:r w:rsidRPr="0099455F">
        <w:rPr>
          <w:rStyle w:val="StyleUnderline"/>
        </w:rPr>
        <w:t>Bostrom</w:t>
      </w:r>
      <w:proofErr w:type="spellEnd"/>
      <w:r w:rsidRPr="0099455F">
        <w:rPr>
          <w:rStyle w:val="StyleUnderline"/>
        </w:rPr>
        <w:t>, puts it.</w:t>
      </w:r>
      <w:r w:rsidRPr="009E382D">
        <w:rPr>
          <w:sz w:val="16"/>
        </w:rPr>
        <w:t>66</w:t>
      </w:r>
      <w:r w:rsidRPr="0099455F">
        <w:rPr>
          <w:b/>
          <w:bCs/>
          <w:sz w:val="16"/>
        </w:rPr>
        <w:t xml:space="preserve"> </w:t>
      </w:r>
      <w:proofErr w:type="gramStart"/>
      <w:r w:rsidRPr="0099455F">
        <w:rPr>
          <w:rStyle w:val="StyleUnderline"/>
        </w:rPr>
        <w:t>This</w:t>
      </w:r>
      <w:proofErr w:type="gramEnd"/>
      <w:r w:rsidRPr="0099455F">
        <w:rPr>
          <w:rStyle w:val="StyleUnderline"/>
        </w:rPr>
        <w:t xml:space="preserve"> future could potentially be extremely long and full of flourishing, and would therefore have extremely large value.</w:t>
      </w:r>
      <w:r w:rsidRPr="007B6127">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99455F">
        <w:rPr>
          <w:rStyle w:val="StyleUnderline"/>
        </w:rPr>
        <w:t xml:space="preserve">Because </w:t>
      </w:r>
      <w:r w:rsidRPr="00305A15">
        <w:rPr>
          <w:rStyle w:val="StyleUnderline"/>
          <w:highlight w:val="green"/>
        </w:rPr>
        <w:t>the value of preventing existential catastrophe is so vast, even a tiny probability of prevention has huge expected value</w:t>
      </w:r>
      <w:r w:rsidRPr="0099455F">
        <w:rPr>
          <w:rStyle w:val="StyleUnderline"/>
        </w:rPr>
        <w:t>.</w:t>
      </w:r>
      <w:r w:rsidRPr="007B6127">
        <w:rPr>
          <w:sz w:val="16"/>
        </w:rPr>
        <w:t xml:space="preserve">67 Of course, there is persisting reasonable disagreement about ethics and there are a number of ways one might resist this conclusion.68 Therefore, it would be unjustified to be overconfident in </w:t>
      </w:r>
      <w:proofErr w:type="spellStart"/>
      <w:r w:rsidRPr="007B6127">
        <w:rPr>
          <w:sz w:val="16"/>
        </w:rPr>
        <w:t>Parfit</w:t>
      </w:r>
      <w:proofErr w:type="spellEnd"/>
      <w:r w:rsidRPr="007B6127">
        <w:rPr>
          <w:sz w:val="16"/>
        </w:rPr>
        <w:t xml:space="preserve"> and </w:t>
      </w:r>
      <w:proofErr w:type="spellStart"/>
      <w:r w:rsidRPr="007B6127">
        <w:rPr>
          <w:sz w:val="16"/>
        </w:rPr>
        <w:t>Bostrom’s</w:t>
      </w:r>
      <w:proofErr w:type="spellEnd"/>
      <w:r w:rsidRPr="007B6127">
        <w:rPr>
          <w:sz w:val="16"/>
        </w:rPr>
        <w:t xml:space="preserve"> argument. </w:t>
      </w:r>
      <w:r w:rsidRPr="0099455F">
        <w:rPr>
          <w:rStyle w:val="StyleUnderline"/>
        </w:rPr>
        <w:t>In some areas, government policy does give significant weight to future generations.</w:t>
      </w:r>
      <w:r w:rsidRPr="007B612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w:t>
      </w:r>
      <w:r>
        <w:rPr>
          <w:sz w:val="16"/>
        </w:rPr>
        <w:t>c</w:t>
      </w:r>
      <w:r w:rsidRPr="007B6127">
        <w:rPr>
          <w:sz w:val="16"/>
        </w:rPr>
        <w:t xml:space="preserve"> development require development that meets the needs of the current generation without compromising the ability of future generations to meet their own needs.71 </w:t>
      </w:r>
      <w:r w:rsidRPr="00F007E6">
        <w:rPr>
          <w:rStyle w:val="StyleUnderline"/>
        </w:rPr>
        <w:t>However, when it comes to existential risk, it would seem that we fail to live up to principles of intergenerational equity.</w:t>
      </w:r>
      <w:r w:rsidRPr="00F007E6">
        <w:rPr>
          <w:b/>
          <w:bCs/>
          <w:sz w:val="16"/>
        </w:rPr>
        <w:t xml:space="preserve"> </w:t>
      </w:r>
      <w:r w:rsidRPr="00F007E6">
        <w:rPr>
          <w:rStyle w:val="StyleUnderline"/>
        </w:rPr>
        <w:t>Existential catastrophe would not only give future generations less than the current generations;</w:t>
      </w:r>
      <w:r w:rsidRPr="000B01FB">
        <w:rPr>
          <w:rStyle w:val="StyleUnderline"/>
        </w:rPr>
        <w:t xml:space="preserve"> </w:t>
      </w:r>
      <w:r w:rsidRPr="000B01FB">
        <w:rPr>
          <w:rStyle w:val="Emphasis"/>
        </w:rPr>
        <w:t>it would give them nothing</w:t>
      </w:r>
      <w:r w:rsidRPr="000B01FB">
        <w:rPr>
          <w:rStyle w:val="StyleUnderline"/>
        </w:rPr>
        <w:t>.</w:t>
      </w:r>
      <w:r w:rsidRPr="007B6127">
        <w:rPr>
          <w:sz w:val="16"/>
        </w:rPr>
        <w:t xml:space="preserve"> Indeed, </w:t>
      </w:r>
      <w:r w:rsidRPr="00F007E6">
        <w:rPr>
          <w:rStyle w:val="StyleUnderline"/>
        </w:rPr>
        <w:t>reducing existential risk plausibly has a quite low cost for us in comparison with the huge expected value it has for future generations.</w:t>
      </w:r>
      <w:r w:rsidRPr="007B6127">
        <w:rPr>
          <w:sz w:val="16"/>
        </w:rPr>
        <w:t xml:space="preserve"> In spite of this, relatively little is done to reduce existential risk. </w:t>
      </w:r>
      <w:r w:rsidRPr="00F007E6">
        <w:rPr>
          <w:rStyle w:val="StyleUnderline"/>
        </w:rPr>
        <w:t xml:space="preserve">Unless we give up on norms of intergenerational equity, they give us a strong case for significantly increasing our efforts to reduce existential risks. </w:t>
      </w:r>
      <w:r w:rsidRPr="00F007E6">
        <w:rPr>
          <w:b/>
          <w:bCs/>
          <w:sz w:val="16"/>
        </w:rPr>
        <w:t>1.3</w:t>
      </w:r>
      <w:r w:rsidRPr="00F007E6">
        <w:rPr>
          <w:b/>
          <w:bCs/>
          <w:u w:val="single"/>
        </w:rPr>
        <w:t>. WHY EXISTENTIAL RISKS MAY BE SYSTEMATICALLY UNDERINVESTED IN, AND THE ROLE OF THE INTERNATIONAL COMMUNITY</w:t>
      </w:r>
      <w:r w:rsidRPr="00F007E6">
        <w:rPr>
          <w:b/>
          <w:bCs/>
          <w:sz w:val="16"/>
        </w:rPr>
        <w:t xml:space="preserve"> </w:t>
      </w:r>
      <w:r w:rsidRPr="00F007E6">
        <w:rPr>
          <w:rStyle w:val="StyleUnderline"/>
        </w:rPr>
        <w:t>In spite of the importance of existential risk reduction, it probably receives less attention than is warranted.</w:t>
      </w:r>
      <w:r w:rsidRPr="007B6127">
        <w:rPr>
          <w:sz w:val="16"/>
        </w:rPr>
        <w:t xml:space="preserve"> As a result, concerted international cooperation is required if we are to receive adequate protection from existential risks. 1.3.1. Why existential risks are likely to be underinvested in </w:t>
      </w:r>
      <w:proofErr w:type="gramStart"/>
      <w:r w:rsidRPr="00F007E6">
        <w:rPr>
          <w:rStyle w:val="StyleUnderline"/>
        </w:rPr>
        <w:t>There</w:t>
      </w:r>
      <w:proofErr w:type="gramEnd"/>
      <w:r w:rsidRPr="00F007E6">
        <w:rPr>
          <w:rStyle w:val="StyleUnderline"/>
        </w:rPr>
        <w:t xml:space="preserve"> are several reasons why existential </w:t>
      </w:r>
      <w:r w:rsidRPr="00305A15">
        <w:rPr>
          <w:rStyle w:val="StyleUnderline"/>
          <w:highlight w:val="green"/>
        </w:rPr>
        <w:t xml:space="preserve">risk reduction is </w:t>
      </w:r>
      <w:r w:rsidRPr="00F007E6">
        <w:rPr>
          <w:rStyle w:val="StyleUnderline"/>
        </w:rPr>
        <w:t xml:space="preserve">likely to be </w:t>
      </w:r>
      <w:r w:rsidRPr="00305A15">
        <w:rPr>
          <w:rStyle w:val="StyleUnderline"/>
          <w:highlight w:val="green"/>
        </w:rPr>
        <w:t>underinvested in</w:t>
      </w:r>
      <w:r w:rsidRPr="00F007E6">
        <w:rPr>
          <w:rStyle w:val="StyleUnderline"/>
        </w:rPr>
        <w:t>.</w:t>
      </w:r>
      <w:r w:rsidRPr="00F007E6">
        <w:rPr>
          <w:b/>
          <w:bCs/>
          <w:sz w:val="16"/>
        </w:rPr>
        <w:t xml:space="preserve"> </w:t>
      </w:r>
      <w:r w:rsidRPr="00F007E6">
        <w:rPr>
          <w:rStyle w:val="StyleUnderline"/>
        </w:rPr>
        <w:t xml:space="preserve">Firstly, </w:t>
      </w:r>
      <w:r w:rsidRPr="00305A15">
        <w:rPr>
          <w:rStyle w:val="StyleUnderline"/>
          <w:highlight w:val="green"/>
        </w:rPr>
        <w:t>it is</w:t>
      </w:r>
      <w:r w:rsidRPr="00F007E6">
        <w:rPr>
          <w:rStyle w:val="StyleUnderline"/>
        </w:rPr>
        <w:t xml:space="preserve"> a </w:t>
      </w:r>
      <w:r w:rsidRPr="00305A15">
        <w:rPr>
          <w:rStyle w:val="StyleUnderline"/>
          <w:highlight w:val="green"/>
        </w:rPr>
        <w:t xml:space="preserve">global </w:t>
      </w:r>
      <w:r w:rsidRPr="00F007E6">
        <w:rPr>
          <w:rStyle w:val="StyleUnderline"/>
        </w:rPr>
        <w:t>public good.</w:t>
      </w:r>
      <w:r w:rsidRPr="00F007E6">
        <w:rPr>
          <w:b/>
          <w:bCs/>
          <w:sz w:val="16"/>
        </w:rPr>
        <w:t xml:space="preserve"> </w:t>
      </w:r>
      <w:r w:rsidRPr="00F007E6">
        <w:rPr>
          <w:rStyle w:val="StyleUnderline"/>
        </w:rPr>
        <w:t>Economic theory predicts that such goods tend to be underprovided.</w:t>
      </w:r>
      <w:r w:rsidRPr="00F007E6">
        <w:rPr>
          <w:b/>
          <w:bCs/>
          <w:sz w:val="16"/>
        </w:rPr>
        <w:t xml:space="preserve"> </w:t>
      </w:r>
      <w:r w:rsidRPr="00F007E6">
        <w:rPr>
          <w:rStyle w:val="StyleUnderline"/>
        </w:rPr>
        <w:t xml:space="preserve">The </w:t>
      </w:r>
      <w:r w:rsidRPr="00305A15">
        <w:rPr>
          <w:rStyle w:val="StyleUnderline"/>
          <w:highlight w:val="green"/>
        </w:rPr>
        <w:t>benefits</w:t>
      </w:r>
      <w:r w:rsidRPr="00F007E6">
        <w:rPr>
          <w:rStyle w:val="StyleUnderline"/>
        </w:rPr>
        <w:t xml:space="preserve"> of existential risk reduction </w:t>
      </w:r>
      <w:r w:rsidRPr="00305A15">
        <w:rPr>
          <w:rStyle w:val="StyleUnderline"/>
          <w:highlight w:val="green"/>
        </w:rPr>
        <w:t>are widely</w:t>
      </w:r>
      <w:r w:rsidRPr="00F007E6">
        <w:rPr>
          <w:rStyle w:val="StyleUnderline"/>
        </w:rPr>
        <w:t xml:space="preserve"> and </w:t>
      </w:r>
      <w:r w:rsidRPr="00305A15">
        <w:rPr>
          <w:rStyle w:val="StyleUnderline"/>
          <w:highlight w:val="green"/>
        </w:rPr>
        <w:t xml:space="preserve">indivisibly dispersed </w:t>
      </w:r>
      <w:r w:rsidRPr="00F007E6">
        <w:rPr>
          <w:rStyle w:val="StyleUnderline"/>
        </w:rPr>
        <w:t>around the globe from the countries responsible for taking action.</w:t>
      </w:r>
      <w:r w:rsidRPr="007B612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F57ED">
        <w:rPr>
          <w:rStyle w:val="StyleUnderline"/>
        </w:rPr>
        <w:t>Secondly</w:t>
      </w:r>
      <w:r w:rsidRPr="007B6127">
        <w:rPr>
          <w:sz w:val="16"/>
        </w:rPr>
        <w:t xml:space="preserve">, as already suggested above, </w:t>
      </w:r>
      <w:r w:rsidRPr="004F57ED">
        <w:rPr>
          <w:rStyle w:val="StyleUnderline"/>
        </w:rPr>
        <w:t xml:space="preserve">existential risk reduction is an intergenerational public good: most of the benefits are </w:t>
      </w:r>
      <w:r w:rsidRPr="004F57ED">
        <w:rPr>
          <w:rStyle w:val="StyleUnderline"/>
        </w:rPr>
        <w:lastRenderedPageBreak/>
        <w:t>enjoyed by future generations who have no say in the political process.</w:t>
      </w:r>
      <w:r w:rsidRPr="004F57ED">
        <w:rPr>
          <w:b/>
          <w:bCs/>
          <w:sz w:val="16"/>
        </w:rPr>
        <w:t xml:space="preserve"> </w:t>
      </w:r>
      <w:r w:rsidRPr="004F57ED">
        <w:rPr>
          <w:rStyle w:val="StyleUnderline"/>
        </w:rPr>
        <w:t xml:space="preserve">For these goods, </w:t>
      </w:r>
      <w:r w:rsidRPr="00305A15">
        <w:rPr>
          <w:rStyle w:val="StyleUnderline"/>
          <w:highlight w:val="green"/>
        </w:rPr>
        <w:t xml:space="preserve">the problem is temporal free riding: the current generation enjoys </w:t>
      </w:r>
      <w:r w:rsidRPr="004F57ED">
        <w:rPr>
          <w:rStyle w:val="StyleUnderline"/>
        </w:rPr>
        <w:t xml:space="preserve">the benefits of </w:t>
      </w:r>
      <w:r w:rsidRPr="00305A15">
        <w:rPr>
          <w:rStyle w:val="StyleUnderline"/>
          <w:highlight w:val="green"/>
        </w:rPr>
        <w:t xml:space="preserve">inaction while future </w:t>
      </w:r>
      <w:r w:rsidRPr="004F57ED">
        <w:rPr>
          <w:rStyle w:val="StyleUnderline"/>
        </w:rPr>
        <w:t xml:space="preserve">generations </w:t>
      </w:r>
      <w:r w:rsidRPr="00305A15">
        <w:rPr>
          <w:rStyle w:val="StyleUnderline"/>
          <w:highlight w:val="green"/>
        </w:rPr>
        <w:t>bear the costs.</w:t>
      </w:r>
      <w:r w:rsidRPr="004F57ED">
        <w:rPr>
          <w:rStyle w:val="StyleUnderline"/>
        </w:rPr>
        <w:t xml:space="preserve"> Thirdly</w:t>
      </w:r>
      <w:r w:rsidRPr="007B6127">
        <w:rPr>
          <w:sz w:val="16"/>
        </w:rPr>
        <w:t xml:space="preserve">, many </w:t>
      </w:r>
      <w:r w:rsidRPr="004F57ED">
        <w:rPr>
          <w:rStyle w:val="StyleUnderline"/>
        </w:rPr>
        <w:t>existential risks</w:t>
      </w:r>
      <w:r w:rsidRPr="007B6127">
        <w:rPr>
          <w:sz w:val="16"/>
        </w:rPr>
        <w:t xml:space="preserve">, such as machine superintelligence, engineered pandemics, and solar geoengineering, </w:t>
      </w:r>
      <w:r w:rsidRPr="00771C4B">
        <w:rPr>
          <w:rStyle w:val="StyleUnderline"/>
        </w:rPr>
        <w:t>pose an unprecedented and uncertain future threat.</w:t>
      </w:r>
      <w:r w:rsidRPr="007B612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05A15">
        <w:rPr>
          <w:rStyle w:val="StyleUnderline"/>
          <w:highlight w:val="green"/>
        </w:rPr>
        <w:t xml:space="preserve">Cognitive biases </w:t>
      </w:r>
      <w:r w:rsidRPr="004F57ED">
        <w:rPr>
          <w:rStyle w:val="StyleUnderline"/>
        </w:rPr>
        <w:t xml:space="preserve">also </w:t>
      </w:r>
      <w:r w:rsidRPr="00305A15">
        <w:rPr>
          <w:rStyle w:val="StyleUnderline"/>
          <w:highlight w:val="green"/>
        </w:rPr>
        <w:t>lead people to underestimate</w:t>
      </w:r>
      <w:r w:rsidRPr="004F57ED">
        <w:rPr>
          <w:rStyle w:val="StyleUnderline"/>
        </w:rPr>
        <w:t xml:space="preserve"> existential </w:t>
      </w:r>
      <w:r w:rsidRPr="00305A15">
        <w:rPr>
          <w:rStyle w:val="StyleUnderline"/>
          <w:highlight w:val="green"/>
        </w:rPr>
        <w:t>risks.</w:t>
      </w:r>
      <w:r w:rsidRPr="00305A15">
        <w:rPr>
          <w:b/>
          <w:sz w:val="16"/>
          <w:highlight w:val="green"/>
        </w:rPr>
        <w:t xml:space="preserve"> </w:t>
      </w:r>
      <w:r w:rsidRPr="00305A15">
        <w:rPr>
          <w:rStyle w:val="StyleUnderline"/>
          <w:highlight w:val="green"/>
        </w:rPr>
        <w:t xml:space="preserve">Since </w:t>
      </w:r>
      <w:r w:rsidRPr="00F53D14">
        <w:rPr>
          <w:rStyle w:val="StyleUnderline"/>
        </w:rPr>
        <w:t xml:space="preserve">there have not been any catastrophes of this magnitude, </w:t>
      </w:r>
      <w:r w:rsidRPr="00305A15">
        <w:rPr>
          <w:rStyle w:val="StyleUnderline"/>
          <w:highlight w:val="green"/>
        </w:rPr>
        <w:t>these risks are not salient to politicians and the public.</w:t>
      </w:r>
      <w:r w:rsidRPr="004F57ED">
        <w:rPr>
          <w:b/>
          <w:sz w:val="16"/>
        </w:rPr>
        <w:t xml:space="preserve">72 </w:t>
      </w:r>
      <w:r w:rsidRPr="004F57ED">
        <w:rPr>
          <w:rStyle w:val="StyleUnderline"/>
        </w:rPr>
        <w:t>This is an example of the misapplication of the availability heuristic, a mental shortcut which assumes that something is important only if it can be readily recalled. Another cognitive bias affecting perceptions of existential risk is scope neglect.</w:t>
      </w:r>
      <w:r w:rsidRPr="007B612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05A15">
        <w:rPr>
          <w:rStyle w:val="StyleUnderline"/>
          <w:highlight w:val="green"/>
        </w:rPr>
        <w:t>People become numbed</w:t>
      </w:r>
      <w:r w:rsidRPr="004F57ED">
        <w:rPr>
          <w:rStyle w:val="StyleUnderline"/>
        </w:rPr>
        <w:t xml:space="preserve"> to the effect of saving lives </w:t>
      </w:r>
      <w:r w:rsidRPr="00305A15">
        <w:rPr>
          <w:rStyle w:val="StyleUnderline"/>
          <w:highlight w:val="green"/>
        </w:rPr>
        <w:t>when the numbers get too large</w:t>
      </w:r>
      <w:r w:rsidRPr="004F57ED">
        <w:rPr>
          <w:rStyle w:val="StyleUnderline"/>
        </w:rPr>
        <w:t>.</w:t>
      </w:r>
      <w:r w:rsidRPr="004F57ED">
        <w:rPr>
          <w:b/>
          <w:sz w:val="16"/>
        </w:rPr>
        <w:t xml:space="preserve"> 74 </w:t>
      </w:r>
      <w:r w:rsidRPr="004F57ED">
        <w:rPr>
          <w:rStyle w:val="StyleUnderline"/>
        </w:rPr>
        <w:t>Scope neglect is a particularly acute problem for existential risk because the numbers at stake are so large.</w:t>
      </w:r>
      <w:r w:rsidRPr="004F57ED">
        <w:rPr>
          <w:b/>
          <w:sz w:val="16"/>
        </w:rPr>
        <w:t xml:space="preserve"> </w:t>
      </w:r>
      <w:r w:rsidRPr="004F57ED">
        <w:rPr>
          <w:rStyle w:val="StyleUnderline"/>
        </w:rPr>
        <w:t xml:space="preserve">Due to scope neglect, </w:t>
      </w:r>
      <w:r w:rsidRPr="00874542">
        <w:rPr>
          <w:rStyle w:val="StyleUnderline"/>
        </w:rPr>
        <w:t>decision-makers are prone to treat existential risks in a similar way to problems which are less severe by many orders of magnitude.</w:t>
      </w:r>
      <w:r w:rsidRPr="00874542">
        <w:rPr>
          <w:b/>
          <w:bCs/>
          <w:sz w:val="16"/>
        </w:rPr>
        <w:t xml:space="preserve"> </w:t>
      </w:r>
      <w:r w:rsidRPr="00874542">
        <w:rPr>
          <w:sz w:val="16"/>
        </w:rPr>
        <w:t>A wide range</w:t>
      </w:r>
      <w:r w:rsidRPr="007B6127">
        <w:rPr>
          <w:sz w:val="16"/>
        </w:rPr>
        <w:t xml:space="preserve"> of other cognitive biases</w:t>
      </w:r>
    </w:p>
    <w:p w:rsidR="00380B35" w:rsidRDefault="00380B35" w:rsidP="002F342A">
      <w:pPr>
        <w:pStyle w:val="Heading4"/>
        <w:rPr>
          <w:rStyle w:val="Style13ptBold"/>
        </w:rPr>
      </w:pPr>
      <w:r>
        <w:rPr>
          <w:rStyle w:val="Style13ptBold"/>
        </w:rPr>
        <w:t xml:space="preserve">2] Independently, extinction turns suffering impacts – mass death causes massive amounts of structural violence </w:t>
      </w:r>
    </w:p>
    <w:p w:rsidR="00291666" w:rsidRPr="00292257" w:rsidRDefault="00291666" w:rsidP="00291666">
      <w:pPr>
        <w:pStyle w:val="Heading4"/>
        <w:rPr>
          <w:rFonts w:cs="Arial"/>
        </w:rPr>
      </w:pPr>
      <w:r>
        <w:t xml:space="preserve">3]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rsidR="00291666" w:rsidRPr="00292257" w:rsidRDefault="00291666" w:rsidP="00291666">
      <w:r w:rsidRPr="00292257">
        <w:t xml:space="preserve">Jessica </w:t>
      </w:r>
      <w:r w:rsidRPr="00292257">
        <w:rPr>
          <w:rStyle w:val="Style13ptBold"/>
        </w:rPr>
        <w:t>Hurley 17</w:t>
      </w:r>
      <w:r w:rsidRPr="00292257">
        <w:t xml:space="preserve">, Assistant Professor in the Humanities at the University of Chicago, “Impossible Futures: Fictions of Risk in the Longue </w:t>
      </w:r>
      <w:proofErr w:type="spellStart"/>
      <w:r w:rsidRPr="00292257">
        <w:t>Durée</w:t>
      </w:r>
      <w:proofErr w:type="spellEnd"/>
      <w:r w:rsidRPr="00292257">
        <w:t>”, Duke University Press, https://read.dukeupress.edu/american-literature/article/89/4/761/132823/Impossible-Futures-Fictions-of-Risk-in-the-Longue</w:t>
      </w:r>
    </w:p>
    <w:p w:rsidR="00380B35" w:rsidRPr="00380B35" w:rsidRDefault="00291666" w:rsidP="002F342A">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w:t>
      </w:r>
      <w:r w:rsidRPr="00292257">
        <w:rPr>
          <w:rStyle w:val="StyleUnderline"/>
        </w:rPr>
        <w:lastRenderedPageBreak/>
        <w:t xml:space="preserve">for </w:t>
      </w:r>
      <w:r w:rsidRPr="0041159A">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41159A">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292257">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41159A">
        <w:rPr>
          <w:highlight w:val="green"/>
        </w:rPr>
        <w:t>.</w:t>
      </w:r>
      <w:r w:rsidRPr="00292257">
        <w:t xml:space="preserve"> In contrast, Leslie Marmon </w:t>
      </w:r>
      <w:proofErr w:type="spellStart"/>
      <w:r w:rsidRPr="00292257">
        <w:t>Silko’s</w:t>
      </w:r>
      <w:proofErr w:type="spellEnd"/>
      <w:r w:rsidRPr="00292257">
        <w:t xml:space="preserve"> contemporaneous novel Almanac of the Dead (1991) uses its </w:t>
      </w:r>
      <w:r w:rsidRPr="0041159A">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292257">
        <w:t xml:space="preserve">, </w:t>
      </w:r>
      <w:r w:rsidRPr="0041159A">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292257">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41159A">
        <w:rPr>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41159A">
        <w:rPr>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292257">
        <w:t>ecocritical</w:t>
      </w:r>
      <w:proofErr w:type="spellEnd"/>
      <w:r w:rsidRPr="00292257">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292257">
        <w:t xml:space="preserve"> </w:t>
      </w:r>
      <w:r w:rsidRPr="00292257">
        <w:rPr>
          <w:rStyle w:val="StyleUnderline"/>
        </w:rPr>
        <w:t>in deep time</w:t>
      </w:r>
      <w:r w:rsidRPr="00292257">
        <w:t xml:space="preserve"> </w:t>
      </w:r>
      <w:r w:rsidRPr="0041159A">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41159A">
        <w:rPr>
          <w:rStyle w:val="StyleUnderline"/>
          <w:highlight w:val="green"/>
        </w:rPr>
        <w:t>e impossibilities of our own deaths and the deaths of everything else will come.</w:t>
      </w:r>
      <w:r w:rsidRPr="0041159A">
        <w:rPr>
          <w:highlight w:val="green"/>
        </w:rPr>
        <w:t xml:space="preserve"> </w:t>
      </w:r>
      <w:r w:rsidRPr="0041159A">
        <w:rPr>
          <w:rStyle w:val="StyleUnderline"/>
          <w:highlight w:val="green"/>
        </w:rPr>
        <w:t>Bu</w:t>
      </w:r>
      <w:bookmarkStart w:id="0" w:name="_GoBack"/>
      <w:bookmarkEnd w:id="0"/>
      <w:r w:rsidRPr="0041159A">
        <w:rPr>
          <w:rStyle w:val="StyleUnderline"/>
          <w:highlight w:val="green"/>
        </w:rPr>
        <w:t>t so too will other impossibilities</w:t>
      </w:r>
      <w:r w:rsidRPr="00292257">
        <w:t xml:space="preserve">: talking macaws and alien visitors; </w:t>
      </w:r>
      <w:r w:rsidRPr="00292257">
        <w:rPr>
          <w:rStyle w:val="StyleUnderline"/>
        </w:rPr>
        <w:t xml:space="preserve">the end of the colonial occupation of North America, perhaps, or </w:t>
      </w:r>
      <w:r w:rsidRPr="0041159A">
        <w:rPr>
          <w:rStyle w:val="StyleUnderline"/>
          <w:highlight w:val="green"/>
        </w:rPr>
        <w:t>a</w:t>
      </w:r>
      <w:r w:rsidRPr="00292257">
        <w:rPr>
          <w:rStyle w:val="StyleUnderline"/>
        </w:rPr>
        <w:t xml:space="preserve"> </w:t>
      </w:r>
      <w:r w:rsidRPr="00292257">
        <w:rPr>
          <w:rStyle w:val="Emphasis"/>
        </w:rPr>
        <w:t xml:space="preserve">sudden </w:t>
      </w:r>
      <w:r w:rsidRPr="0041159A">
        <w:rPr>
          <w:rStyle w:val="Emphasis"/>
          <w:highlight w:val="green"/>
        </w:rPr>
        <w:t>human determination</w:t>
      </w:r>
      <w:r w:rsidRPr="0041159A">
        <w:rPr>
          <w:rStyle w:val="StyleUnderline"/>
          <w:highlight w:val="green"/>
        </w:rPr>
        <w:t xml:space="preserve"> to let the world live</w:t>
      </w:r>
      <w:r w:rsidRPr="00292257">
        <w:t xml:space="preserve">. </w:t>
      </w:r>
    </w:p>
    <w:p w:rsidR="00A95652" w:rsidRDefault="00922B81" w:rsidP="001E4535">
      <w:pPr>
        <w:pStyle w:val="Heading2"/>
      </w:pPr>
      <w:r>
        <w:lastRenderedPageBreak/>
        <w:t>3</w:t>
      </w:r>
    </w:p>
    <w:p w:rsidR="00A53D68" w:rsidRPr="00012592" w:rsidRDefault="00A53D68" w:rsidP="00A53D68">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rsidR="00A53D68" w:rsidRDefault="00A53D68" w:rsidP="00A53D68">
      <w:r w:rsidRPr="00A90049">
        <w:rPr>
          <w:rStyle w:val="Style13ptBold"/>
        </w:rPr>
        <w:t>Klein</w:t>
      </w:r>
      <w:r>
        <w:rPr>
          <w:rStyle w:val="Style13ptBold"/>
        </w:rPr>
        <w:t xml:space="preserve"> 19</w:t>
      </w:r>
      <w:r w:rsidRPr="00A90049">
        <w:t>, John J. Understanding space strategy: the art of war in space. Routledge, 2019.</w:t>
      </w:r>
      <w:r>
        <w:t xml:space="preserve"> (</w:t>
      </w:r>
      <w:proofErr w:type="gramStart"/>
      <w:r>
        <w:t>a</w:t>
      </w:r>
      <w:proofErr w:type="gramEnd"/>
      <w:r>
        <w:t xml:space="preserve"> Senior Fellow and Strategist at Falcon Research, Inc. and Adjunct Professor at George Washington University’s Space Policy Institute)//Elmer </w:t>
      </w:r>
    </w:p>
    <w:p w:rsidR="00A53D68" w:rsidRPr="001000BC" w:rsidRDefault="00A53D68" w:rsidP="00A53D68">
      <w:pPr>
        <w:rPr>
          <w:sz w:val="16"/>
        </w:rPr>
      </w:pPr>
      <w:r w:rsidRPr="001000BC">
        <w:rPr>
          <w:sz w:val="16"/>
        </w:rPr>
        <w:t xml:space="preserve">Recent U.S. space policy initiatives underscore </w:t>
      </w:r>
      <w:r w:rsidRPr="003E2FA9">
        <w:rPr>
          <w:u w:val="single"/>
        </w:rPr>
        <w:t>the far-reaching 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3E2FA9">
        <w:rPr>
          <w:u w:val="single"/>
        </w:rPr>
        <w:t>may</w:t>
      </w:r>
      <w:r w:rsidRPr="00B91998">
        <w:rPr>
          <w:rStyle w:val="Emphasis"/>
          <w:highlight w:val="green"/>
        </w:rPr>
        <w:t xml:space="preserve"> influence</w:t>
      </w:r>
      <w:r w:rsidRPr="00B91998">
        <w:rPr>
          <w:rStyle w:val="Emphasis"/>
        </w:rPr>
        <w:t xml:space="preserve"> the </w:t>
      </w:r>
      <w:r w:rsidRPr="00B91998">
        <w:rPr>
          <w:rStyle w:val="Emphasis"/>
          <w:highlight w:val="green"/>
        </w:rPr>
        <w:t xml:space="preserve">decision calculus of </w:t>
      </w:r>
      <w:r w:rsidRPr="003E2FA9">
        <w:rPr>
          <w:u w:val="single"/>
        </w:rPr>
        <w:t>potential</w:t>
      </w:r>
      <w:r w:rsidRPr="00B91998">
        <w:rPr>
          <w:rStyle w:val="Emphasis"/>
          <w:highlight w:val="green"/>
        </w:rPr>
        <w:t xml:space="preserve"> adversaries</w:t>
      </w:r>
      <w:r w:rsidRPr="00B91998">
        <w:rPr>
          <w:rStyle w:val="StyleUnderline"/>
        </w:rPr>
        <w:t>, this study presents actionable recommendations for the U.S. Department of Defense (</w:t>
      </w:r>
      <w:proofErr w:type="gramStart"/>
      <w:r w:rsidRPr="00B91998">
        <w:rPr>
          <w:rStyle w:val="StyleUnderline"/>
        </w:rPr>
        <w:t>DoD</w:t>
      </w:r>
      <w:proofErr w:type="gramEnd"/>
      <w:r w:rsidRPr="00B91998">
        <w:rPr>
          <w:rStyle w:val="StyleUnderline"/>
        </w:rPr>
        <w:t>) to address current problem areas</w:t>
      </w:r>
      <w:r w:rsidRPr="001000BC">
        <w:rPr>
          <w:sz w:val="16"/>
        </w:rPr>
        <w:t xml:space="preserve">. Ultimately, </w:t>
      </w:r>
      <w:proofErr w:type="gramStart"/>
      <w:r w:rsidRPr="001000BC">
        <w:rPr>
          <w:sz w:val="16"/>
        </w:rPr>
        <w:t>DoD—</w:t>
      </w:r>
      <w:proofErr w:type="gramEnd"/>
      <w:r w:rsidRPr="001000BC">
        <w:rPr>
          <w:sz w:val="16"/>
        </w:rPr>
        <w:t xml:space="preserve">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proofErr w:type="gramStart"/>
      <w:r w:rsidRPr="004451EB">
        <w:rPr>
          <w:rStyle w:val="Emphasis"/>
        </w:rPr>
        <w:t>The</w:t>
      </w:r>
      <w:proofErr w:type="gramEnd"/>
      <w:r w:rsidRPr="004451EB">
        <w:rPr>
          <w:rStyle w:val="Emphasis"/>
        </w:rPr>
        <w:t xml:space="preserv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w:t>
      </w:r>
      <w:proofErr w:type="gramStart"/>
      <w:r w:rsidRPr="001000BC">
        <w:rPr>
          <w:sz w:val="16"/>
        </w:rPr>
        <w:t>The</w:t>
      </w:r>
      <w:proofErr w:type="gramEnd"/>
      <w:r w:rsidRPr="001000BC">
        <w:rPr>
          <w:sz w:val="16"/>
        </w:rPr>
        <w:t xml:space="preserve"> strategy also observes that deterring conflict necessitates preparing for war during peacetime.7 </w:t>
      </w:r>
      <w:r w:rsidRPr="003E2FA9">
        <w:rPr>
          <w:u w:val="single"/>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3E2FA9">
        <w:rPr>
          <w:u w:val="single"/>
        </w:rPr>
        <w:t>preparedness needed for</w:t>
      </w:r>
      <w:r w:rsidRPr="004451EB">
        <w:rPr>
          <w:rStyle w:val="Emphasis"/>
          <w:highlight w:val="green"/>
        </w:rPr>
        <w:t xml:space="preserve"> deterrence </w:t>
      </w:r>
      <w:r w:rsidRPr="003E2FA9">
        <w:rPr>
          <w:u w:val="single"/>
        </w:rPr>
        <w:t>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3E2FA9">
        <w:rPr>
          <w:u w:val="single"/>
        </w:rPr>
        <w:t>resilience is an architecture’s 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 xml:space="preserve">Distribution refers to the use of a number of nodes, working together, to perform the same mission or functions as a single node; </w:t>
      </w:r>
      <w:r w:rsidRPr="001000BC">
        <w:rPr>
          <w:rStyle w:val="StyleUnderline"/>
        </w:rPr>
        <w:lastRenderedPageBreak/>
        <w:t>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3E2FA9">
        <w:rPr>
          <w:u w:val="single"/>
        </w:rPr>
        <w:t xml:space="preserve">distributed and diversified. These can deter potential adversaries from pursuing offensive actions against space-related systems.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commercial satellites in a different orbital regime, or those of the same constellation, may provide the needed imagery. </w:t>
      </w:r>
      <w:r w:rsidRPr="001000BC">
        <w:rPr>
          <w:rStyle w:val="Emphasis"/>
          <w:highlight w:val="green"/>
        </w:rPr>
        <w:t>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w:t>
      </w:r>
      <w:proofErr w:type="gramStart"/>
      <w:r w:rsidRPr="001000BC">
        <w:rPr>
          <w:sz w:val="16"/>
        </w:rPr>
        <w:t>DoD</w:t>
      </w:r>
      <w:proofErr w:type="gramEnd"/>
      <w:r w:rsidRPr="001000BC">
        <w:rPr>
          <w:sz w:val="16"/>
        </w:rPr>
        <w:t xml:space="preserve"> may also leverage the commercial space sector’s cyber expertise to support digital forensic efforts to help determine the source of an attack. </w:t>
      </w:r>
      <w:r w:rsidRPr="003E2FA9">
        <w:rPr>
          <w:u w:val="single"/>
        </w:rPr>
        <w:t xml:space="preserve">By supporting a credible and transparent attribution process, commercial partners may cause a would-be adversary to act differently if it perceives that </w:t>
      </w:r>
      <w:proofErr w:type="gramStart"/>
      <w:r w:rsidRPr="003E2FA9">
        <w:rPr>
          <w:u w:val="single"/>
        </w:rPr>
        <w:t>its</w:t>
      </w:r>
      <w:proofErr w:type="gramEnd"/>
      <w:r w:rsidRPr="003E2FA9">
        <w:rPr>
          <w:u w:val="single"/>
        </w:rPr>
        <w:t xml:space="preserve"> aggressive, illegal, or otherwise nefarious actions will be disclosed. Doing so can help bolster the perceived ability to conduct a legitimate response following a hostile attack, which may 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rsidR="00A53D68" w:rsidRDefault="00A53D68" w:rsidP="00A53D68">
      <w:pPr>
        <w:pStyle w:val="Heading4"/>
      </w:pPr>
      <w:r>
        <w:t xml:space="preserve">Space Deterrence Breakdowns causes </w:t>
      </w:r>
      <w:r>
        <w:rPr>
          <w:u w:val="single"/>
        </w:rPr>
        <w:t>War</w:t>
      </w:r>
      <w:r>
        <w:t xml:space="preserve"> and </w:t>
      </w:r>
      <w:r>
        <w:rPr>
          <w:u w:val="single"/>
        </w:rPr>
        <w:t>Extinction</w:t>
      </w:r>
      <w:r>
        <w:t>.</w:t>
      </w:r>
    </w:p>
    <w:p w:rsidR="00A53D68" w:rsidRPr="00B91998" w:rsidRDefault="00A53D68" w:rsidP="00A53D68">
      <w:r w:rsidRPr="00B91998">
        <w:rPr>
          <w:rStyle w:val="Style13ptBold"/>
        </w:rPr>
        <w:t>Parker 17</w:t>
      </w:r>
      <w:r>
        <w:t xml:space="preserve"> Clifton Parker 1-24-2017 “</w:t>
      </w:r>
      <w:r w:rsidRPr="00111AFC">
        <w:t>Deterrence in space key to U.S. security</w:t>
      </w:r>
      <w:r>
        <w:t xml:space="preserve">” </w:t>
      </w:r>
      <w:hyperlink r:id="rId8"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rsidR="00A53D68" w:rsidRDefault="00A53D68" w:rsidP="00A53D68">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9"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0" w:history="1">
        <w:r w:rsidRPr="00012592">
          <w:rPr>
            <w:rStyle w:val="Hyperlink"/>
            <w:sz w:val="16"/>
          </w:rPr>
          <w:t>Center</w:t>
        </w:r>
      </w:hyperlink>
      <w:r w:rsidRPr="00012592">
        <w:rPr>
          <w:sz w:val="16"/>
        </w:rPr>
        <w:t xml:space="preserve"> for International Security and Cooperation. His </w:t>
      </w:r>
      <w:hyperlink r:id="rId11"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3E2FA9">
        <w:rPr>
          <w:u w:val="single"/>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lastRenderedPageBreak/>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proofErr w:type="gramStart"/>
      <w:r w:rsidRPr="00AB09AE">
        <w:rPr>
          <w:rStyle w:val="StyleUnderline"/>
        </w:rPr>
        <w:t>From</w:t>
      </w:r>
      <w:proofErr w:type="gramEnd"/>
      <w:r w:rsidRPr="00AB09AE">
        <w:rPr>
          <w:rStyle w:val="StyleUnderline"/>
        </w:rPr>
        <w:t xml:space="preserve">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3E2FA9">
        <w:rPr>
          <w:u w:val="single"/>
        </w:rPr>
        <w:t>“We have to deter bad behavior on space. We have to deter 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3E2FA9">
        <w:rPr>
          <w:u w:val="single"/>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rsidR="00BB1B4A" w:rsidRPr="00833AA1" w:rsidRDefault="00BB1B4A" w:rsidP="00BB1B4A">
      <w:pPr>
        <w:pStyle w:val="Heading4"/>
      </w:pPr>
      <w:bookmarkStart w:id="1" w:name="_Hlk21872687"/>
      <w:r w:rsidRPr="00E92E53">
        <w:t>Nuke war results in</w:t>
      </w:r>
      <w:r w:rsidRPr="0031725E">
        <w:t xml:space="preserve"> </w:t>
      </w:r>
      <w:r>
        <w:rPr>
          <w:u w:val="single"/>
        </w:rPr>
        <w:t>extinction</w:t>
      </w:r>
    </w:p>
    <w:p w:rsidR="00BB1B4A" w:rsidRPr="00833AA1" w:rsidRDefault="00BB1B4A" w:rsidP="00BB1B4A">
      <w:r w:rsidRPr="00833AA1">
        <w:rPr>
          <w:rStyle w:val="Style13ptBold"/>
        </w:rPr>
        <w:t>Starr 14</w:t>
      </w:r>
      <w:r w:rsidRPr="00833AA1">
        <w:t xml:space="preserve"> </w:t>
      </w:r>
      <w:r w:rsidRPr="00833AA1">
        <w:rPr>
          <w:sz w:val="18"/>
          <w:szCs w:val="18"/>
        </w:rPr>
        <w:t>Steven Starr,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June 11</w:t>
      </w:r>
      <w:r w:rsidRPr="00833AA1">
        <w:rPr>
          <w:sz w:val="18"/>
          <w:szCs w:val="18"/>
          <w:vertAlign w:val="superscript"/>
        </w:rPr>
        <w:t>th</w:t>
      </w:r>
      <w:r w:rsidRPr="00833AA1">
        <w:rPr>
          <w:sz w:val="18"/>
          <w:szCs w:val="18"/>
        </w:rPr>
        <w:t xml:space="preserve">, 2014, “There Can be No Winners in a Nuclear War”, Truth Out, </w:t>
      </w:r>
      <w:hyperlink r:id="rId12" w:history="1">
        <w:r w:rsidRPr="00833AA1">
          <w:rPr>
            <w:rStyle w:val="Hyperlink"/>
            <w:sz w:val="18"/>
            <w:szCs w:val="18"/>
          </w:rPr>
          <w:t>https://truthout.org/articles/there-can-be-no-winners-in-a-nuclear-war/</w:t>
        </w:r>
      </w:hyperlink>
      <w:r>
        <w:rPr>
          <w:rStyle w:val="Hyperlink"/>
          <w:sz w:val="18"/>
          <w:szCs w:val="18"/>
        </w:rPr>
        <w:t xml:space="preserve"> RW</w:t>
      </w:r>
    </w:p>
    <w:p w:rsidR="00BB1B4A" w:rsidRPr="00EF3A32" w:rsidRDefault="00BB1B4A" w:rsidP="00BB1B4A">
      <w:pPr>
        <w:rPr>
          <w:sz w:val="14"/>
        </w:rPr>
      </w:pPr>
      <w:r w:rsidRPr="00D94219">
        <w:rPr>
          <w:highlight w:val="cyan"/>
          <w:u w:val="single"/>
        </w:rPr>
        <w:lastRenderedPageBreak/>
        <w:t>Nuclear war has no winner</w:t>
      </w:r>
      <w:r w:rsidRPr="00EF3A32">
        <w:rPr>
          <w:sz w:val="14"/>
        </w:rPr>
        <w:t xml:space="preserve">. Beginning in </w:t>
      </w:r>
      <w:r w:rsidRPr="00EB2B03">
        <w:rPr>
          <w:sz w:val="14"/>
        </w:rPr>
        <w:t xml:space="preserve">2006, </w:t>
      </w:r>
      <w:r w:rsidRPr="00EB2B03">
        <w:rPr>
          <w:u w:val="single"/>
        </w:rPr>
        <w:t xml:space="preserve">several of the world’s leading climatologists </w:t>
      </w:r>
      <w:r w:rsidRPr="00EB2B03">
        <w:rPr>
          <w:sz w:val="14"/>
        </w:rPr>
        <w:t xml:space="preserve">(at Rutgers, UCLA, John Hopkins University, and the University of Colorado-Boulder) </w:t>
      </w:r>
      <w:r w:rsidRPr="00EB2B03">
        <w:rPr>
          <w:u w:val="single"/>
        </w:rPr>
        <w:t>published</w:t>
      </w:r>
      <w:r w:rsidRPr="00D94219">
        <w:rPr>
          <w:highlight w:val="cyan"/>
          <w:u w:val="single"/>
        </w:rPr>
        <w:t xml:space="preserve"> a series of studies that evaluated the long-term environmental consequences of a nuclear war</w:t>
      </w:r>
      <w:r w:rsidRPr="00EF3A32">
        <w:rPr>
          <w:sz w:val="14"/>
        </w:rPr>
        <w:t xml:space="preserve">, including baseline scenarios fought with merely 1% of the explosive power in the US and/or Russian launch-ready nuclear arsenals. </w:t>
      </w:r>
      <w:r w:rsidRPr="00D94219">
        <w:rPr>
          <w:highlight w:val="cyan"/>
          <w:u w:val="single"/>
        </w:rPr>
        <w:t>They concluded that the consequences of even a “small” nuclear war would include catastrophic disruptions of global climate</w:t>
      </w:r>
      <w:r w:rsidRPr="00EF3A32">
        <w:rPr>
          <w:u w:val="single"/>
        </w:rPr>
        <w:t xml:space="preserve"> and massive destruction of Earth’s protective ozone layer. These and more recent studies predict that global agriculture would be so negatively affected by such a war</w:t>
      </w:r>
      <w:r w:rsidRPr="00D94219">
        <w:rPr>
          <w:highlight w:val="cyan"/>
          <w:u w:val="single"/>
        </w:rPr>
        <w:t>, a global famine would result</w:t>
      </w:r>
      <w:r w:rsidRPr="00EF3A32">
        <w:rPr>
          <w:u w:val="single"/>
        </w:rPr>
        <w:t xml:space="preserve">, which would cause </w:t>
      </w:r>
      <w:r w:rsidRPr="00D94219">
        <w:rPr>
          <w:highlight w:val="cyan"/>
          <w:u w:val="single"/>
        </w:rPr>
        <w:t>up to 2 billion people to starve to death</w:t>
      </w:r>
      <w:r w:rsidRPr="00EF3A32">
        <w:rPr>
          <w:sz w:val="14"/>
        </w:rPr>
        <w:t xml:space="preserve">. These peer-reviewed studies – which were analyzed by the best scientists in the world and found to be without error – </w:t>
      </w:r>
      <w:r w:rsidRPr="00EF3A32">
        <w:rPr>
          <w:u w:val="single"/>
        </w:rPr>
        <w:t>also predict that a war fought with less than half of US or Russian strategic nuclear weapons would destroy the human race</w:t>
      </w:r>
      <w:r w:rsidRPr="00EF3A32">
        <w:rPr>
          <w:sz w:val="14"/>
        </w:rPr>
        <w:t xml:space="preserve">. In other words, </w:t>
      </w:r>
      <w:r w:rsidRPr="00EF3A32">
        <w:rPr>
          <w:u w:val="single"/>
        </w:rPr>
        <w:t>a US-Russian nuclear war would create such extreme long-term damage to the global environment that it would leave the Earth uninhabitable for humans and most animal forms of life</w:t>
      </w:r>
      <w:r w:rsidRPr="00EF3A32">
        <w:rPr>
          <w:sz w:val="14"/>
        </w:rPr>
        <w:t>. A recent article in the Bulletin of the Atomic Scientists, “Self-assured destruction: The climate impacts of nuclear war,” begins by stating: “A nuclear war between Russia and the United States, even after the arsenal reductions planned under New START, could produce a nuclear winter. Hence, an attack by either side could be suicidal, resulting in self-assured destruction.” In 2009, I wrote “Catastrophic Climatic Consequences of Nuclear Conflicts” for the International Commission on Nuclear Non-proliferation and Disarmament. The article summarizes the findings of these studies</w:t>
      </w:r>
      <w:r w:rsidRPr="00EF3A32">
        <w:rPr>
          <w:u w:val="single"/>
        </w:rPr>
        <w:t xml:space="preserve">. </w:t>
      </w:r>
      <w:r w:rsidRPr="00D94219">
        <w:rPr>
          <w:highlight w:val="cyan"/>
          <w:u w:val="single"/>
        </w:rPr>
        <w:t>It explains that nuclear firestorms would produce millions of tons of smoke</w:t>
      </w:r>
      <w:r w:rsidRPr="00EF3A32">
        <w:rPr>
          <w:u w:val="single"/>
        </w:rPr>
        <w:t xml:space="preserve">, which would rise above cloud level and </w:t>
      </w:r>
      <w:r w:rsidRPr="00D94219">
        <w:rPr>
          <w:highlight w:val="cyan"/>
          <w:u w:val="single"/>
        </w:rPr>
        <w:t>form a global stratospheric smoke layer</w:t>
      </w:r>
      <w:r w:rsidRPr="00EF3A32">
        <w:rPr>
          <w:u w:val="single"/>
        </w:rPr>
        <w:t xml:space="preserve"> that would rapidly encircle the Earth.</w:t>
      </w:r>
      <w:r w:rsidRPr="00EF3A32">
        <w:rPr>
          <w:sz w:val="14"/>
        </w:rPr>
        <w:t xml:space="preserve"> The smoke layer would remain for at least a decade, and it would act to destroy the protective ozone layer (vastly increasing the UV-B reaching Earth</w:t>
      </w:r>
      <w:r w:rsidRPr="00EF3A32">
        <w:rPr>
          <w:u w:val="single"/>
        </w:rPr>
        <w:t xml:space="preserve">) </w:t>
      </w:r>
      <w:r w:rsidRPr="00D94219">
        <w:rPr>
          <w:highlight w:val="cyan"/>
          <w:u w:val="single"/>
        </w:rPr>
        <w:t>as well as block warming sunlight, thus creating Ice Age weather conditions that would last 10 years or longer</w:t>
      </w:r>
      <w:r w:rsidRPr="00EF3A32">
        <w:rPr>
          <w:sz w:val="14"/>
        </w:rPr>
        <w:t>. Following a US-Russian nuclear war, temperatures in the central US and Eurasia would fall below freezing every day for one to three years; the intense cold would completely eliminate growing seasons for a decade or longer. No crops could be grown, leading to a famine that would kill most humans and large animal populations. Electromagnetic pulse from high-altitude nuclear detonations would destroy the integrated circuits in all modern electronic devices, including those in commercial nuclear power plants</w:t>
      </w:r>
      <w:r w:rsidRPr="00EF3A32">
        <w:rPr>
          <w:u w:val="single"/>
        </w:rPr>
        <w:t>. Every nuclear reactor would almost instantly meltdown; every nuclear spent fuel pool</w:t>
      </w:r>
      <w:r w:rsidRPr="00EF3A32">
        <w:rPr>
          <w:sz w:val="14"/>
        </w:rPr>
        <w:t xml:space="preserve"> (which contain many times more radioactivity than found in the reactors) </w:t>
      </w:r>
      <w:r w:rsidRPr="00EF3A32">
        <w:rPr>
          <w:u w:val="single"/>
        </w:rPr>
        <w:t>would boil off, releasing vast amounts of long-lived radioactivity. The fallout would make most of the US and Europe uninhabitable.</w:t>
      </w:r>
      <w:r w:rsidRPr="00EF3A32">
        <w:rPr>
          <w:sz w:val="14"/>
        </w:rPr>
        <w:t xml:space="preserve"> Of course, the </w:t>
      </w:r>
      <w:r w:rsidRPr="00EF3A32">
        <w:rPr>
          <w:u w:val="single"/>
        </w:rPr>
        <w:t>survivors of the nuclear war would be starving to death anyway</w:t>
      </w:r>
      <w:r w:rsidRPr="00EF3A32">
        <w:rPr>
          <w:sz w:val="14"/>
        </w:rPr>
        <w:t xml:space="preserve">. Once nuclear weapons were introduced into a US-Russian conflict, there would be little chance that a nuclear holocaust could be avoided. Theories of “limited nuclear war” and “nuclear de-escalation” are unrealistic.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w:t>
      </w:r>
      <w:proofErr w:type="spellStart"/>
      <w:r w:rsidRPr="00EF3A32">
        <w:rPr>
          <w:sz w:val="14"/>
        </w:rPr>
        <w:t>Antonov</w:t>
      </w:r>
      <w:proofErr w:type="spellEnd"/>
      <w:r w:rsidRPr="00EF3A32">
        <w:rPr>
          <w:sz w:val="14"/>
        </w:rPr>
        <w:t xml:space="preserve"> and (then) US Assistant Secretary of State Rose </w:t>
      </w:r>
      <w:proofErr w:type="spellStart"/>
      <w:r w:rsidRPr="00EF3A32">
        <w:rPr>
          <w:sz w:val="14"/>
        </w:rPr>
        <w:t>Gottemoeller</w:t>
      </w:r>
      <w:proofErr w:type="spellEnd"/>
      <w:r w:rsidRPr="00EF3A32">
        <w:rPr>
          <w:sz w:val="14"/>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w:t>
      </w:r>
      <w:r w:rsidRPr="00EF3A32">
        <w:rPr>
          <w:u w:val="single"/>
        </w:rPr>
        <w:t>the world’s leading scientists have for years predicted that a nuclear war fought with the US and/or Russian strategic nuclear arsenal means the end of human history</w:t>
      </w:r>
      <w:r w:rsidRPr="00EF3A32">
        <w:rPr>
          <w:sz w:val="14"/>
        </w:rPr>
        <w:t>.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US foreign policy believe that the US has “nuclear primacy” over Russia; that is, the US could successfully launch a nuclear sneak attack against Russian (and Chinese) nuclear forces and completely destroy them. This theory was articulated in 2006 in “The Rise of U.S. Nuclear Primacy,” which was published in Foreign Affairs by the Council on Foreign Relations</w:t>
      </w:r>
      <w:r w:rsidRPr="00EF3A32">
        <w:rPr>
          <w:u w:val="single"/>
        </w:rPr>
        <w:t>. By concluding that the Russians and Chinese would be unable to retaliate, or if some small part of their forces remained, would not risk a second US attack by retaliating, the article invites nuclear war.</w:t>
      </w:r>
      <w:r w:rsidRPr="00EF3A32">
        <w:rPr>
          <w:sz w:val="14"/>
        </w:rPr>
        <w:t xml:space="preserve"> Colonel Valery </w:t>
      </w:r>
      <w:proofErr w:type="spellStart"/>
      <w:r w:rsidRPr="00EF3A32">
        <w:rPr>
          <w:sz w:val="14"/>
        </w:rPr>
        <w:t>Yarynich</w:t>
      </w:r>
      <w:proofErr w:type="spellEnd"/>
      <w:r w:rsidRPr="00EF3A32">
        <w:rPr>
          <w:sz w:val="14"/>
        </w:rPr>
        <w:t xml:space="preserve"> (who was in charge of security of the Soviet/Russian nuclear command and control systems for 7 years) asked me to help him write a rebuttal, which was titled “Nuclear Primacy is a Fallacy.” Colonel </w:t>
      </w:r>
      <w:proofErr w:type="spellStart"/>
      <w:r w:rsidRPr="00EF3A32">
        <w:rPr>
          <w:sz w:val="14"/>
        </w:rPr>
        <w:t>Yarynich</w:t>
      </w:r>
      <w:proofErr w:type="spellEnd"/>
      <w:r w:rsidRPr="00EF3A32">
        <w:rPr>
          <w:sz w:val="14"/>
        </w:rPr>
        <w:t>, who was on the Soviet General Staff and did war planning for the USSR, concluded that the “Primacy” article used faulty methodology and erroneous assumptions, thus invalidating its conclusions. My contribution lay in my knowledge of the recently published (in 2006) studies, which predicted even a “successful” nuclear first-strike, which destroyed 100% of the opposing side’s nuclear weapons, would cause the citizens of the side that “won” the nuclear war to perish from nuclear famine, just as would the rest of humanity.</w:t>
      </w:r>
    </w:p>
    <w:bookmarkEnd w:id="1"/>
    <w:p w:rsidR="00A53D68" w:rsidRPr="00A53D68" w:rsidRDefault="00A53D68" w:rsidP="00A53D68"/>
    <w:p w:rsidR="000616D1" w:rsidRDefault="000616D1" w:rsidP="00170055">
      <w:pPr>
        <w:pStyle w:val="Heading2"/>
      </w:pPr>
      <w:r>
        <w:lastRenderedPageBreak/>
        <w:t>4</w:t>
      </w:r>
    </w:p>
    <w:p w:rsidR="000616D1" w:rsidRPr="00EA34BD" w:rsidRDefault="000616D1" w:rsidP="000616D1">
      <w:pPr>
        <w:pStyle w:val="Heading4"/>
      </w:pPr>
      <w:r>
        <w:t xml:space="preserve">Appropriations pass now but floor time and bipartisanship are key, </w:t>
      </w:r>
      <w:proofErr w:type="spellStart"/>
      <w:r>
        <w:t>Folley</w:t>
      </w:r>
      <w:proofErr w:type="spellEnd"/>
      <w:r>
        <w:t xml:space="preserve"> 1-26</w:t>
      </w:r>
    </w:p>
    <w:p w:rsidR="000616D1" w:rsidRPr="00B011C6" w:rsidRDefault="000616D1" w:rsidP="000616D1">
      <w:r w:rsidRPr="00B011C6">
        <w:t>[</w:t>
      </w:r>
      <w:proofErr w:type="spellStart"/>
      <w:r w:rsidRPr="00B011C6">
        <w:t>Aris</w:t>
      </w:r>
      <w:proofErr w:type="spellEnd"/>
      <w:r w:rsidRPr="00B011C6">
        <w:t xml:space="preserve"> </w:t>
      </w:r>
      <w:proofErr w:type="spellStart"/>
      <w:r w:rsidRPr="00B011C6">
        <w:t>Folley</w:t>
      </w:r>
      <w:proofErr w:type="spellEnd"/>
      <w:r w:rsidRPr="00B011C6">
        <w:t xml:space="preserve">, 1-26-2022, "Fiscal spending deadline nears while lawmakers face pressure to strike deal", </w:t>
      </w:r>
      <w:proofErr w:type="spellStart"/>
      <w:r w:rsidRPr="00B011C6">
        <w:t>TheHill</w:t>
      </w:r>
      <w:proofErr w:type="spellEnd"/>
      <w:r w:rsidRPr="00B011C6">
        <w:t>, https://thehill.com/homenews/senate/591375-fiscal-spending-deadline-nears-while-lawmakers-face-pressure-to-strike-deal, date accessed 1-26-2022] //Lex AT</w:t>
      </w:r>
    </w:p>
    <w:p w:rsidR="000616D1" w:rsidRPr="00B011C6" w:rsidRDefault="000616D1" w:rsidP="000616D1">
      <w:r w:rsidRPr="00B011C6">
        <w:rPr>
          <w:rStyle w:val="StyleUnderline"/>
        </w:rPr>
        <w:t>Lawmakers on both sides of the aisle are facing mounting pressure to meet a critical deadline on a fiscal year spending deal to prevent a government shutdown, with just weeks remaining before funds are scheduled to lapse.</w:t>
      </w:r>
      <w:r>
        <w:rPr>
          <w:rStyle w:val="StyleUnderline"/>
        </w:rPr>
        <w:t xml:space="preserve"> </w:t>
      </w:r>
      <w:r w:rsidRPr="00B011C6">
        <w:t xml:space="preserve">While leaders have made some strides in recent weeks, </w:t>
      </w:r>
      <w:r w:rsidRPr="00B011C6">
        <w:rPr>
          <w:rStyle w:val="StyleUnderline"/>
          <w:highlight w:val="cyan"/>
        </w:rPr>
        <w:t>Congress has until Feb. 18 to</w:t>
      </w:r>
      <w:r w:rsidRPr="00B011C6">
        <w:rPr>
          <w:rStyle w:val="StyleUnderline"/>
        </w:rPr>
        <w:t xml:space="preserve"> </w:t>
      </w:r>
      <w:r w:rsidRPr="00B011C6">
        <w:rPr>
          <w:rStyle w:val="StyleUnderline"/>
          <w:highlight w:val="cyan"/>
        </w:rPr>
        <w:t>hash out</w:t>
      </w:r>
      <w:r w:rsidRPr="00B011C6">
        <w:rPr>
          <w:rStyle w:val="StyleUnderline"/>
        </w:rPr>
        <w:t xml:space="preserve"> an </w:t>
      </w:r>
      <w:r w:rsidRPr="00B011C6">
        <w:rPr>
          <w:rStyle w:val="StyleUnderline"/>
          <w:highlight w:val="cyan"/>
        </w:rPr>
        <w:t>agreement on spending levels for</w:t>
      </w:r>
      <w:r w:rsidRPr="00B011C6">
        <w:rPr>
          <w:rStyle w:val="StyleUnderline"/>
        </w:rPr>
        <w:t xml:space="preserve"> fiscal </w:t>
      </w:r>
      <w:r w:rsidRPr="00B011C6">
        <w:rPr>
          <w:rStyle w:val="StyleUnderline"/>
          <w:highlight w:val="cyan"/>
        </w:rPr>
        <w:t>2022</w:t>
      </w:r>
      <w:r w:rsidRPr="00B011C6">
        <w:t>.</w:t>
      </w:r>
      <w:r>
        <w:t xml:space="preserve"> </w:t>
      </w:r>
      <w:r w:rsidRPr="00B011C6">
        <w:t>Sen.</w:t>
      </w:r>
      <w:r>
        <w:t xml:space="preserve"> </w:t>
      </w:r>
      <w:hyperlink r:id="rId13" w:history="1">
        <w:r w:rsidRPr="00B011C6">
          <w:rPr>
            <w:rStyle w:val="Hyperlink"/>
          </w:rPr>
          <w:t>Richard Shelby</w:t>
        </w:r>
      </w:hyperlink>
      <w:r>
        <w:t xml:space="preserve"> </w:t>
      </w:r>
      <w:r w:rsidRPr="00B011C6">
        <w:t xml:space="preserve">(Ala.), top Republican on the Senate Appropriations Committee, indicated to reporters last week that </w:t>
      </w:r>
      <w:r w:rsidRPr="00B011C6">
        <w:rPr>
          <w:rStyle w:val="StyleUnderline"/>
        </w:rPr>
        <w:t xml:space="preserve">leaders have their work cut out for them in trying to reach a </w:t>
      </w:r>
      <w:r w:rsidRPr="00B011C6">
        <w:rPr>
          <w:rStyle w:val="StyleUnderline"/>
          <w:highlight w:val="cyan"/>
        </w:rPr>
        <w:t>bipartisan agreement</w:t>
      </w:r>
      <w:r w:rsidRPr="00B011C6">
        <w:rPr>
          <w:rStyle w:val="StyleUnderline"/>
        </w:rPr>
        <w:t xml:space="preserve"> on a potential omnibus spending bill by deadline</w:t>
      </w:r>
      <w:r w:rsidRPr="00B011C6">
        <w:t>.</w:t>
      </w:r>
      <w:r>
        <w:t xml:space="preserve"> </w:t>
      </w:r>
      <w:r w:rsidRPr="00B011C6">
        <w:rPr>
          <w:rStyle w:val="StyleUnderline"/>
        </w:rPr>
        <w:t xml:space="preserve">“It’d be </w:t>
      </w:r>
      <w:r w:rsidRPr="00B011C6">
        <w:rPr>
          <w:rStyle w:val="StyleUnderline"/>
          <w:highlight w:val="cyan"/>
        </w:rPr>
        <w:t>hard to get</w:t>
      </w:r>
      <w:r w:rsidRPr="00B011C6">
        <w:rPr>
          <w:rStyle w:val="StyleUnderline"/>
        </w:rPr>
        <w:t xml:space="preserve"> it by the 18th,” Shelby told reporters ahead of recess</w:t>
      </w:r>
      <w:r w:rsidRPr="00B011C6">
        <w:t xml:space="preserve">. “But if we can make huge progress, we’ll probably get it done this soon, but we’ve got to continue to work together. ... If </w:t>
      </w:r>
      <w:r w:rsidRPr="00B011C6">
        <w:rPr>
          <w:rStyle w:val="StyleUnderline"/>
        </w:rPr>
        <w:t>we don’t work together</w:t>
      </w:r>
      <w:r w:rsidRPr="00B011C6">
        <w:t>, we’ll never pass any appropriation bill.”</w:t>
      </w:r>
      <w:r>
        <w:t xml:space="preserve"> </w:t>
      </w:r>
      <w:r w:rsidRPr="00B011C6">
        <w:rPr>
          <w:rStyle w:val="StyleUnderline"/>
        </w:rPr>
        <w:t xml:space="preserve">Republican and Democratic </w:t>
      </w:r>
      <w:r w:rsidRPr="00B011C6">
        <w:rPr>
          <w:rStyle w:val="StyleUnderline"/>
          <w:highlight w:val="cyan"/>
        </w:rPr>
        <w:t>leaders have pushed back on</w:t>
      </w:r>
      <w:r w:rsidRPr="00B011C6">
        <w:rPr>
          <w:rStyle w:val="StyleUnderline"/>
        </w:rPr>
        <w:t xml:space="preserve"> the idea of Congress passing a full-year </w:t>
      </w:r>
      <w:r w:rsidRPr="00B011C6">
        <w:rPr>
          <w:rStyle w:val="StyleUnderline"/>
          <w:highlight w:val="cyan"/>
        </w:rPr>
        <w:t>continuing resolution</w:t>
      </w:r>
      <w:r w:rsidRPr="00B011C6">
        <w:rPr>
          <w:rStyle w:val="StyleUnderline"/>
        </w:rPr>
        <w:t xml:space="preserve"> (CR),</w:t>
      </w:r>
      <w:r w:rsidRPr="00B011C6">
        <w:t xml:space="preserve"> </w:t>
      </w:r>
      <w:r w:rsidRPr="00B011C6">
        <w:rPr>
          <w:rStyle w:val="StyleUnderline"/>
          <w:highlight w:val="cyan"/>
        </w:rPr>
        <w:t>a measure</w:t>
      </w:r>
      <w:r w:rsidRPr="00B011C6">
        <w:rPr>
          <w:rStyle w:val="StyleUnderline"/>
        </w:rPr>
        <w:t xml:space="preserve"> that would allow the government </w:t>
      </w:r>
      <w:r w:rsidRPr="00B011C6">
        <w:rPr>
          <w:rStyle w:val="StyleUnderline"/>
          <w:highlight w:val="cyan"/>
        </w:rPr>
        <w:t>to remain funded at the previous</w:t>
      </w:r>
      <w:r w:rsidRPr="00B011C6">
        <w:rPr>
          <w:rStyle w:val="StyleUnderline"/>
        </w:rPr>
        <w:t xml:space="preserve"> fiscal </w:t>
      </w:r>
      <w:r w:rsidRPr="00B011C6">
        <w:rPr>
          <w:rStyle w:val="StyleUnderline"/>
          <w:highlight w:val="cyan"/>
        </w:rPr>
        <w:t>year’s</w:t>
      </w:r>
      <w:r w:rsidRPr="00B011C6">
        <w:rPr>
          <w:rStyle w:val="StyleUnderline"/>
        </w:rPr>
        <w:t xml:space="preserve"> funding </w:t>
      </w:r>
      <w:r w:rsidRPr="00B011C6">
        <w:rPr>
          <w:rStyle w:val="StyleUnderline"/>
          <w:highlight w:val="cyan"/>
        </w:rPr>
        <w:t>levels</w:t>
      </w:r>
      <w:r w:rsidRPr="00B011C6">
        <w:t>, with Shelby and Speaker</w:t>
      </w:r>
      <w:r>
        <w:t xml:space="preserve"> </w:t>
      </w:r>
      <w:hyperlink r:id="rId14" w:history="1">
        <w:r w:rsidRPr="00B011C6">
          <w:rPr>
            <w:rStyle w:val="Hyperlink"/>
          </w:rPr>
          <w:t>Nancy Pelosi</w:t>
        </w:r>
      </w:hyperlink>
      <w:r>
        <w:t xml:space="preserve"> </w:t>
      </w:r>
      <w:r w:rsidRPr="00B011C6">
        <w:t>(D-Calif.) strongly against the option, even in the short term.</w:t>
      </w:r>
      <w:r>
        <w:t xml:space="preserve"> </w:t>
      </w:r>
      <w:r w:rsidRPr="00B011C6">
        <w:t xml:space="preserve">“To go to a continuing resolution instead of a </w:t>
      </w:r>
      <w:proofErr w:type="spellStart"/>
      <w:r w:rsidRPr="00B011C6">
        <w:t>decisionmaking</w:t>
      </w:r>
      <w:proofErr w:type="spellEnd"/>
      <w:r w:rsidRPr="00B011C6">
        <w:t xml:space="preserve"> omnibus bill is to weaken our security and our stability,” Pelosi said at her weekly briefing last week. “The Republicans should know that. So, we hope that we will be able to bring that legislation to the floor before it expires.”</w:t>
      </w:r>
      <w:r>
        <w:t xml:space="preserve"> </w:t>
      </w:r>
      <w:r w:rsidRPr="00B011C6">
        <w:rPr>
          <w:rStyle w:val="StyleUnderline"/>
        </w:rPr>
        <w:t>The House has so far passed nine out of 12 appropriations bills to fund the government for fiscal 2022</w:t>
      </w:r>
      <w:r w:rsidRPr="00B011C6">
        <w:t xml:space="preserve">. The Senate, however, has </w:t>
      </w:r>
      <w:r w:rsidRPr="00B011C6">
        <w:rPr>
          <w:rStyle w:val="StyleUnderline"/>
        </w:rPr>
        <w:t>yet to bring any appropriations bills to the floor</w:t>
      </w:r>
      <w:r w:rsidRPr="00B011C6">
        <w:t>, as leaders on both sides of the evenly split chamber have struggled for months to reach a bipartisan agreement on a top-line spending number.</w:t>
      </w:r>
      <w:r>
        <w:t xml:space="preserve"> </w:t>
      </w:r>
      <w:r w:rsidRPr="00B011C6">
        <w:rPr>
          <w:rStyle w:val="StyleUnderline"/>
        </w:rPr>
        <w:t xml:space="preserve">There have also been </w:t>
      </w:r>
      <w:r w:rsidRPr="00B011C6">
        <w:rPr>
          <w:rStyle w:val="StyleUnderline"/>
          <w:highlight w:val="cyan"/>
        </w:rPr>
        <w:t>disagreements in</w:t>
      </w:r>
      <w:r w:rsidRPr="00B011C6">
        <w:rPr>
          <w:rStyle w:val="StyleUnderline"/>
        </w:rPr>
        <w:t xml:space="preserve"> areas like </w:t>
      </w:r>
      <w:r w:rsidRPr="00B011C6">
        <w:rPr>
          <w:rStyle w:val="StyleUnderline"/>
          <w:highlight w:val="cyan"/>
        </w:rPr>
        <w:t>defense spending</w:t>
      </w:r>
      <w:r w:rsidRPr="00B011C6">
        <w:t xml:space="preserve"> </w:t>
      </w:r>
      <w:r w:rsidRPr="00B011C6">
        <w:rPr>
          <w:rStyle w:val="StyleUnderline"/>
        </w:rPr>
        <w:t>and longtime riders like the Hyde amendment, as well as concurrent, lengthy spending battles over the nation’s debt limit.</w:t>
      </w:r>
      <w:r w:rsidRPr="00B011C6">
        <w:t xml:space="preserve"> There was also</w:t>
      </w:r>
      <w:r>
        <w:t xml:space="preserve"> </w:t>
      </w:r>
      <w:hyperlink r:id="rId15" w:history="1">
        <w:r w:rsidRPr="00B011C6">
          <w:rPr>
            <w:rStyle w:val="Hyperlink"/>
          </w:rPr>
          <w:t>President Biden</w:t>
        </w:r>
      </w:hyperlink>
      <w:r w:rsidRPr="00B011C6">
        <w:t>’s Build Back Better proposal that has gobbled up legislative time for leaders over the past few months.</w:t>
      </w:r>
      <w:r>
        <w:t xml:space="preserve"> </w:t>
      </w:r>
      <w:r w:rsidRPr="00B011C6">
        <w:t>February marks the third such deadline for Congress to reach a spending deal since the fiscal year started in October.</w:t>
      </w:r>
      <w:r>
        <w:t xml:space="preserve"> </w:t>
      </w:r>
      <w:r w:rsidRPr="00B011C6">
        <w:t>Before lawmakers headed home last week, Sen.</w:t>
      </w:r>
      <w:r>
        <w:t xml:space="preserve"> </w:t>
      </w:r>
      <w:hyperlink r:id="rId16" w:history="1">
        <w:r w:rsidRPr="00B011C6">
          <w:rPr>
            <w:rStyle w:val="Hyperlink"/>
          </w:rPr>
          <w:t>Jon Tester</w:t>
        </w:r>
      </w:hyperlink>
      <w:r>
        <w:t xml:space="preserve"> </w:t>
      </w:r>
      <w:r w:rsidRPr="00B011C6">
        <w:t>(D-Mont.), a member of the Senate Appropriations Committee, appeared to express optimism in the progress lawmakers are making.</w:t>
      </w:r>
      <w:r>
        <w:t xml:space="preserve"> </w:t>
      </w:r>
      <w:r w:rsidRPr="00B011C6">
        <w:t>“What I’m hoping is that we’ll have something the beginning of next week that will be a real top-line number and an agreement on the riders,” he said, before adding concerns that, if lawmakers fail to act quickly, they’ll be “looking at a CR, which is disastrous.”</w:t>
      </w:r>
      <w:r>
        <w:t xml:space="preserve"> </w:t>
      </w:r>
      <w:r w:rsidRPr="00B011C6">
        <w:t xml:space="preserve">But some </w:t>
      </w:r>
      <w:r w:rsidRPr="00B011C6">
        <w:rPr>
          <w:rStyle w:val="StyleUnderline"/>
          <w:highlight w:val="cyan"/>
        </w:rPr>
        <w:t>experts say</w:t>
      </w:r>
      <w:r w:rsidRPr="00B011C6">
        <w:rPr>
          <w:rStyle w:val="StyleUnderline"/>
        </w:rPr>
        <w:t xml:space="preserve"> </w:t>
      </w:r>
      <w:proofErr w:type="gramStart"/>
      <w:r w:rsidRPr="00B011C6">
        <w:rPr>
          <w:rStyle w:val="StyleUnderline"/>
        </w:rPr>
        <w:t>it’s</w:t>
      </w:r>
      <w:proofErr w:type="gramEnd"/>
      <w:r w:rsidRPr="00B011C6">
        <w:rPr>
          <w:rStyle w:val="StyleUnderline"/>
        </w:rPr>
        <w:t xml:space="preserve"> </w:t>
      </w:r>
      <w:r w:rsidRPr="00B011C6">
        <w:rPr>
          <w:rStyle w:val="StyleUnderline"/>
          <w:highlight w:val="cyan"/>
        </w:rPr>
        <w:t>likely Congress</w:t>
      </w:r>
      <w:r w:rsidRPr="00B011C6">
        <w:rPr>
          <w:rStyle w:val="StyleUnderline"/>
        </w:rPr>
        <w:t xml:space="preserve"> is staring down another temporary continuing resolution in February, given the amount of work still outstanding</w:t>
      </w:r>
      <w:r w:rsidRPr="00B011C6">
        <w:t>.</w:t>
      </w:r>
      <w:r>
        <w:t xml:space="preserve"> </w:t>
      </w:r>
      <w:r w:rsidRPr="00B011C6">
        <w:rPr>
          <w:rStyle w:val="StyleUnderline"/>
        </w:rPr>
        <w:t xml:space="preserve">Zach Moller, a former Senate Democratic budget aide who heads </w:t>
      </w:r>
      <w:r w:rsidRPr="00B011C6">
        <w:t xml:space="preserve">the economic program at the centrist </w:t>
      </w:r>
      <w:r w:rsidRPr="00B011C6">
        <w:rPr>
          <w:rStyle w:val="StyleUnderline"/>
        </w:rPr>
        <w:t xml:space="preserve">think tank Third Way, told The Hill he’s “more optimistic” lawmakers will </w:t>
      </w:r>
      <w:r w:rsidRPr="00B011C6">
        <w:rPr>
          <w:rStyle w:val="StyleUnderline"/>
          <w:highlight w:val="cyan"/>
        </w:rPr>
        <w:t>reach</w:t>
      </w:r>
      <w:r w:rsidRPr="00B011C6">
        <w:rPr>
          <w:rStyle w:val="StyleUnderline"/>
        </w:rPr>
        <w:t xml:space="preserve"> a top-line </w:t>
      </w:r>
      <w:r w:rsidRPr="00B011C6">
        <w:rPr>
          <w:rStyle w:val="StyleUnderline"/>
          <w:highlight w:val="cyan"/>
        </w:rPr>
        <w:t>agreement</w:t>
      </w:r>
      <w:r w:rsidRPr="00B011C6">
        <w:rPr>
          <w:rStyle w:val="StyleUnderline"/>
        </w:rPr>
        <w:t xml:space="preserve"> by the deadline but less so about the chances that “the whole bill will be done.”</w:t>
      </w:r>
      <w:r>
        <w:t xml:space="preserve"> </w:t>
      </w:r>
      <w:r w:rsidRPr="00B011C6">
        <w:t>“Running into this deadline may force Republicans and Democrats to come together enough that they reach a deal on a top line, but that doesn’t mean that they won’t need another short term CR to go finish the rest of the details,” Moller said.</w:t>
      </w:r>
    </w:p>
    <w:p w:rsidR="000616D1" w:rsidRDefault="000616D1" w:rsidP="000616D1"/>
    <w:p w:rsidR="000616D1" w:rsidRPr="00B32E6C" w:rsidRDefault="000616D1" w:rsidP="000616D1">
      <w:pPr>
        <w:pStyle w:val="Heading4"/>
      </w:pPr>
      <w:r>
        <w:lastRenderedPageBreak/>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rsidR="000616D1" w:rsidRPr="009679A6" w:rsidRDefault="000616D1" w:rsidP="000616D1">
      <w:r>
        <w:rPr>
          <w:rStyle w:val="Style13ptBold"/>
        </w:rPr>
        <w:t xml:space="preserve">Dreier 16 </w:t>
      </w:r>
      <w:r w:rsidRPr="009679A6">
        <w:t xml:space="preserve">[Casey Dreier, Chief Advocate &amp; Senior Space Policy Adviser for </w:t>
      </w:r>
      <w:proofErr w:type="gramStart"/>
      <w:r w:rsidRPr="009679A6">
        <w:t>The</w:t>
      </w:r>
      <w:proofErr w:type="gramEnd"/>
      <w:r w:rsidRPr="009679A6">
        <w:t xml:space="preserve"> Planetary Society, April 13, 2016. “Does Presidential Intervention Undermine Consensus for NASA?” https://www.planetary.org/blogs/casey-dreier/2016/0413-does-a-strong-president-help-or-hurt-consensus-on-NASA.html]</w:t>
      </w:r>
    </w:p>
    <w:p w:rsidR="000616D1" w:rsidRPr="00FE3CE1" w:rsidRDefault="000616D1" w:rsidP="000616D1">
      <w:pPr>
        <w:rPr>
          <w:rStyle w:val="StyleUnderline"/>
        </w:rPr>
      </w:pPr>
      <w:r w:rsidRPr="00710279">
        <w:rPr>
          <w:sz w:val="16"/>
        </w:rPr>
        <w:t>To see how this happens, I recommend reading the book “</w:t>
      </w:r>
      <w:hyperlink r:id="rId17" w:history="1">
        <w:r w:rsidRPr="00710279">
          <w:rPr>
            <w:rStyle w:val="Hyperlink"/>
            <w:sz w:val="16"/>
          </w:rPr>
          <w:t>Beyond Ideology</w:t>
        </w:r>
      </w:hyperlink>
      <w:r w:rsidRPr="00710279">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710279">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w:t>
      </w:r>
      <w:r w:rsidRPr="00FE3CE1">
        <w:rPr>
          <w:rStyle w:val="Emphasis"/>
          <w:highlight w:val="cyan"/>
        </w:rPr>
        <w:t>zero-sum</w:t>
      </w:r>
      <w:r w:rsidRPr="00710279">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710279">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710279">
        <w:rPr>
          <w:sz w:val="16"/>
          <w:highlight w:val="cyan"/>
        </w:rPr>
        <w:t xml:space="preserve"> </w:t>
      </w:r>
      <w:r w:rsidRPr="00554BFE">
        <w:rPr>
          <w:rStyle w:val="StyleUnderline"/>
          <w:highlight w:val="cyan"/>
        </w:rPr>
        <w:t>of the opposition</w:t>
      </w:r>
      <w:r w:rsidRPr="00FE3CE1">
        <w:rPr>
          <w:rStyle w:val="StyleUnderline"/>
        </w:rPr>
        <w:t xml:space="preserve"> party</w:t>
      </w:r>
      <w:r w:rsidRPr="00710279">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710279">
        <w:rPr>
          <w:sz w:val="16"/>
          <w:highlight w:val="cyan"/>
        </w:rPr>
        <w:t xml:space="preserve"> “</w:t>
      </w:r>
      <w:r w:rsidRPr="00FE3CE1">
        <w:rPr>
          <w:rStyle w:val="Emphasis"/>
          <w:highlight w:val="cyan"/>
        </w:rPr>
        <w:t xml:space="preserve">undermine </w:t>
      </w:r>
      <w:r w:rsidRPr="001C1FFD">
        <w:rPr>
          <w:rStyle w:val="Emphasis"/>
        </w:rPr>
        <w:t>and stymie</w:t>
      </w:r>
      <w:r w:rsidRPr="00710279">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710279">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710279">
        <w:rPr>
          <w:sz w:val="16"/>
        </w:rPr>
        <w:t xml:space="preserve">. Given this situation, </w:t>
      </w:r>
      <w:r w:rsidRPr="00FE3CE1">
        <w:rPr>
          <w:rStyle w:val="StyleUnderline"/>
        </w:rPr>
        <w:t>the President and their policies naturally become the symbolic target of the opposition party</w:t>
      </w:r>
      <w:r w:rsidRPr="00710279">
        <w:rPr>
          <w:sz w:val="16"/>
        </w:rPr>
        <w:t xml:space="preserve">. </w:t>
      </w:r>
      <w:r w:rsidRPr="00FE3CE1">
        <w:rPr>
          <w:rStyle w:val="Emphasis"/>
          <w:highlight w:val="cyan"/>
        </w:rPr>
        <w:t>Anything</w:t>
      </w:r>
      <w:r w:rsidRPr="00710279">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710279">
        <w:rPr>
          <w:sz w:val="16"/>
          <w:highlight w:val="cyan"/>
        </w:rPr>
        <w:t xml:space="preserve"> </w:t>
      </w:r>
      <w:r w:rsidRPr="00B433B4">
        <w:rPr>
          <w:rStyle w:val="Emphasis"/>
          <w:highlight w:val="cyan"/>
        </w:rPr>
        <w:t xml:space="preserve">opposition </w:t>
      </w:r>
      <w:r w:rsidRPr="00212F05">
        <w:rPr>
          <w:u w:val="single"/>
        </w:rPr>
        <w:t>by association</w:t>
      </w:r>
      <w:r w:rsidRPr="00710279">
        <w:rPr>
          <w:sz w:val="16"/>
        </w:rPr>
        <w:t xml:space="preserve">. Lee demonstrates </w:t>
      </w:r>
      <w:r w:rsidRPr="00FE3CE1">
        <w:rPr>
          <w:rStyle w:val="StyleUnderline"/>
        </w:rPr>
        <w:t>the magnitude of this induced polarization on various types of issues</w:t>
      </w:r>
      <w:r w:rsidRPr="00710279">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710279">
        <w:rPr>
          <w:sz w:val="16"/>
        </w:rPr>
        <w:t>—</w:t>
      </w:r>
      <w:r w:rsidRPr="00FE3CE1">
        <w:rPr>
          <w:rStyle w:val="StyleUnderline"/>
          <w:highlight w:val="cyan"/>
        </w:rPr>
        <w:t>the induced</w:t>
      </w:r>
      <w:r w:rsidRPr="00710279">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710279">
        <w:rPr>
          <w:sz w:val="16"/>
        </w:rPr>
        <w:t xml:space="preserve">. In fact, Lee showed that </w:t>
      </w:r>
      <w:r w:rsidRPr="00FE3CE1">
        <w:rPr>
          <w:rStyle w:val="StyleUnderline"/>
        </w:rPr>
        <w:t>space</w:t>
      </w:r>
      <w:r w:rsidRPr="00710279">
        <w:rPr>
          <w:sz w:val="16"/>
        </w:rPr>
        <w:t xml:space="preserve">, science, and technology issues </w:t>
      </w:r>
      <w:r w:rsidRPr="00FE3CE1">
        <w:rPr>
          <w:rStyle w:val="StyleUnderline"/>
        </w:rPr>
        <w:t xml:space="preserve">incur the </w:t>
      </w:r>
      <w:r w:rsidRPr="00FE3CE1">
        <w:rPr>
          <w:rStyle w:val="Emphasis"/>
        </w:rPr>
        <w:t>greatest increase in partisanship</w:t>
      </w:r>
      <w:r w:rsidRPr="00710279">
        <w:rPr>
          <w:sz w:val="16"/>
        </w:rPr>
        <w:t xml:space="preserve"> </w:t>
      </w:r>
      <w:r w:rsidRPr="00FE3CE1">
        <w:rPr>
          <w:rStyle w:val="StyleUnderline"/>
        </w:rPr>
        <w:t>based on their inclusion in the Presidential agenda</w:t>
      </w:r>
      <w:r w:rsidRPr="00710279">
        <w:rPr>
          <w:sz w:val="16"/>
        </w:rPr>
        <w:t xml:space="preserve">. </w:t>
      </w:r>
      <w:r w:rsidRPr="00FE3CE1">
        <w:rPr>
          <w:rStyle w:val="StyleUnderline"/>
        </w:rPr>
        <w:t xml:space="preserve">One need only look to at the responses by political operatives of the opposing party to the strong human spaceflight proposals by </w:t>
      </w:r>
      <w:hyperlink r:id="rId18" w:history="1">
        <w:r w:rsidRPr="00FE3CE1">
          <w:rPr>
            <w:rStyle w:val="StyleUnderline"/>
          </w:rPr>
          <w:t>Barack Obama in 2010</w:t>
        </w:r>
      </w:hyperlink>
      <w:r w:rsidRPr="00FE3CE1">
        <w:rPr>
          <w:rStyle w:val="StyleUnderline"/>
        </w:rPr>
        <w:t xml:space="preserve">, </w:t>
      </w:r>
      <w:hyperlink r:id="rId19" w:anchor=".Vw3UMRMrKHo" w:history="1">
        <w:r w:rsidRPr="00FE3CE1">
          <w:rPr>
            <w:rStyle w:val="StyleUnderline"/>
          </w:rPr>
          <w:t>George W. Bush in 2004</w:t>
        </w:r>
      </w:hyperlink>
      <w:r w:rsidRPr="00FE3CE1">
        <w:rPr>
          <w:rStyle w:val="StyleUnderline"/>
        </w:rPr>
        <w:t xml:space="preserve">, and </w:t>
      </w:r>
      <w:hyperlink r:id="rId20"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10279">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10279">
        <w:rPr>
          <w:sz w:val="16"/>
        </w:rPr>
        <w:t xml:space="preserve"> have a significant </w:t>
      </w:r>
      <w:r w:rsidRPr="007E2990">
        <w:rPr>
          <w:rStyle w:val="StyleUnderline"/>
        </w:rPr>
        <w:t>impact</w:t>
      </w:r>
      <w:r w:rsidRPr="00710279">
        <w:rPr>
          <w:sz w:val="16"/>
        </w:rPr>
        <w:t xml:space="preserve"> on </w:t>
      </w:r>
      <w:r w:rsidRPr="007E2990">
        <w:rPr>
          <w:rStyle w:val="StyleUnderline"/>
        </w:rPr>
        <w:t>the space program</w:t>
      </w:r>
      <w:r w:rsidRPr="00710279">
        <w:rPr>
          <w:sz w:val="16"/>
        </w:rPr>
        <w:t xml:space="preserve">. </w:t>
      </w:r>
      <w:r w:rsidRPr="007E2990">
        <w:rPr>
          <w:rStyle w:val="Emphasis"/>
        </w:rPr>
        <w:t>Clearly they can</w:t>
      </w:r>
      <w:r w:rsidRPr="00710279">
        <w:rPr>
          <w:sz w:val="16"/>
        </w:rPr>
        <w:t xml:space="preserve">. </w:t>
      </w:r>
      <w:r w:rsidRPr="007E2990">
        <w:rPr>
          <w:rStyle w:val="StyleUnderline"/>
        </w:rPr>
        <w:t>But the broad consensus needed for stability after their departure from office may be undermined by the very priority they gave it during their tenure</w:t>
      </w:r>
      <w:r w:rsidRPr="00710279">
        <w:rPr>
          <w:sz w:val="16"/>
        </w:rPr>
        <w:t>. It what amounts to a mixed blessing for NASA, the U.S. space program does have an unusually strong bipartisan group of politicians who s</w:t>
      </w:r>
      <w:r w:rsidRPr="00710279">
        <w:rPr>
          <w:sz w:val="16"/>
          <w:szCs w:val="16"/>
        </w:rPr>
        <w:t xml:space="preserve">upport </w:t>
      </w:r>
      <w:r w:rsidRPr="00710279">
        <w:rPr>
          <w:sz w:val="16"/>
        </w:rPr>
        <w:t xml:space="preserve">the program due to NASA centers in a variety of states throughout the union. Berger notes this throughout his article, and it does, in a way, act as force that is resistant to change for good and bad. This </w:t>
      </w:r>
      <w:r w:rsidRPr="00531D8E">
        <w:rPr>
          <w:rStyle w:val="Emphasis"/>
        </w:rPr>
        <w:t>mitigates somewhat</w:t>
      </w:r>
      <w:r w:rsidRPr="00710279">
        <w:rPr>
          <w:sz w:val="16"/>
        </w:rPr>
        <w:t xml:space="preserve"> the </w:t>
      </w:r>
      <w:r w:rsidRPr="00531D8E">
        <w:rPr>
          <w:rStyle w:val="StyleUnderline"/>
        </w:rPr>
        <w:t>pure polarization</w:t>
      </w:r>
      <w:r w:rsidRPr="00710279">
        <w:rPr>
          <w:sz w:val="16"/>
        </w:rPr>
        <w:t xml:space="preserve"> seen </w:t>
      </w:r>
      <w:r w:rsidRPr="00531D8E">
        <w:rPr>
          <w:rStyle w:val="StyleUnderline"/>
        </w:rPr>
        <w:t>on</w:t>
      </w:r>
      <w:r w:rsidRPr="00710279">
        <w:rPr>
          <w:sz w:val="16"/>
        </w:rPr>
        <w:t xml:space="preserve"> other </w:t>
      </w:r>
      <w:r w:rsidRPr="00531D8E">
        <w:rPr>
          <w:rStyle w:val="StyleUnderline"/>
        </w:rPr>
        <w:t>science</w:t>
      </w:r>
      <w:r w:rsidRPr="00710279">
        <w:rPr>
          <w:sz w:val="16"/>
        </w:rPr>
        <w:t xml:space="preserve"> and technology </w:t>
      </w:r>
      <w:r w:rsidRPr="00531D8E">
        <w:rPr>
          <w:rStyle w:val="StyleUnderline"/>
        </w:rPr>
        <w:t>issues</w:t>
      </w:r>
      <w:r w:rsidRPr="00710279">
        <w:rPr>
          <w:sz w:val="16"/>
        </w:rPr>
        <w:t xml:space="preserve">. </w:t>
      </w:r>
      <w:r w:rsidRPr="00531D8E">
        <w:rPr>
          <w:rStyle w:val="StyleUnderline"/>
        </w:rPr>
        <w:t>But</w:t>
      </w:r>
      <w:r w:rsidRPr="00710279">
        <w:rPr>
          <w:sz w:val="16"/>
        </w:rPr>
        <w:t xml:space="preserve"> for a Journey to Mars—</w:t>
      </w:r>
      <w:r w:rsidRPr="00531D8E">
        <w:rPr>
          <w:rStyle w:val="StyleUnderline"/>
        </w:rPr>
        <w:t xml:space="preserve">a </w:t>
      </w:r>
      <w:r w:rsidRPr="00531D8E">
        <w:rPr>
          <w:rStyle w:val="Emphasis"/>
        </w:rPr>
        <w:t>major effort</w:t>
      </w:r>
      <w:r w:rsidRPr="00710279">
        <w:rPr>
          <w:sz w:val="16"/>
        </w:rPr>
        <w:t xml:space="preserve"> </w:t>
      </w:r>
      <w:r w:rsidRPr="00531D8E">
        <w:rPr>
          <w:rStyle w:val="StyleUnderline"/>
        </w:rPr>
        <w:t>that would</w:t>
      </w:r>
      <w:r w:rsidRPr="00710279">
        <w:rPr>
          <w:sz w:val="16"/>
        </w:rPr>
        <w:t xml:space="preserve">, at best, </w:t>
      </w:r>
      <w:r w:rsidRPr="00531D8E">
        <w:rPr>
          <w:rStyle w:val="StyleUnderline"/>
        </w:rPr>
        <w:t>require</w:t>
      </w:r>
      <w:r w:rsidRPr="00710279">
        <w:rPr>
          <w:sz w:val="16"/>
        </w:rPr>
        <w:t xml:space="preserve"> </w:t>
      </w:r>
      <w:r w:rsidRPr="00531D8E">
        <w:rPr>
          <w:rStyle w:val="Emphasis"/>
        </w:rPr>
        <w:t>stability and significant funding</w:t>
      </w:r>
      <w:r w:rsidRPr="00710279">
        <w:rPr>
          <w:sz w:val="16"/>
        </w:rPr>
        <w:t xml:space="preserve"> </w:t>
      </w:r>
      <w:r w:rsidRPr="00531D8E">
        <w:rPr>
          <w:rStyle w:val="StyleUnderline"/>
        </w:rPr>
        <w:t xml:space="preserve">over </w:t>
      </w:r>
      <w:r w:rsidRPr="00531D8E">
        <w:rPr>
          <w:rStyle w:val="Emphasis"/>
        </w:rPr>
        <w:t>many Presidential administrations</w:t>
      </w:r>
      <w:r w:rsidRPr="00710279">
        <w:rPr>
          <w:sz w:val="16"/>
        </w:rPr>
        <w:t>—</w:t>
      </w:r>
      <w:r w:rsidRPr="00531D8E">
        <w:rPr>
          <w:rStyle w:val="StyleUnderline"/>
        </w:rPr>
        <w:t xml:space="preserve">that </w:t>
      </w:r>
      <w:r w:rsidRPr="00531D8E">
        <w:rPr>
          <w:rStyle w:val="Emphasis"/>
        </w:rPr>
        <w:t>may not be enough</w:t>
      </w:r>
      <w:r w:rsidRPr="00710279">
        <w:rPr>
          <w:sz w:val="16"/>
        </w:rPr>
        <w:t xml:space="preserve">. Perhaps </w:t>
      </w:r>
      <w:r w:rsidRPr="00531D8E">
        <w:rPr>
          <w:rStyle w:val="StyleUnderline"/>
        </w:rPr>
        <w:t>the solution is for the</w:t>
      </w:r>
      <w:r w:rsidRPr="00710279">
        <w:rPr>
          <w:sz w:val="16"/>
        </w:rPr>
        <w:t xml:space="preserve"> next </w:t>
      </w:r>
      <w:r w:rsidRPr="00531D8E">
        <w:rPr>
          <w:rStyle w:val="StyleUnderline"/>
        </w:rPr>
        <w:t xml:space="preserve">President to maintain a </w:t>
      </w:r>
      <w:r w:rsidRPr="00531D8E">
        <w:rPr>
          <w:rStyle w:val="Emphasis"/>
        </w:rPr>
        <w:t>light touch on space</w:t>
      </w:r>
      <w:r w:rsidRPr="00710279">
        <w:rPr>
          <w:sz w:val="16"/>
        </w:rPr>
        <w:t xml:space="preserve">. Maybe </w:t>
      </w:r>
      <w:r w:rsidRPr="00531D8E">
        <w:rPr>
          <w:rStyle w:val="StyleUnderline"/>
        </w:rPr>
        <w:t xml:space="preserve">they should </w:t>
      </w:r>
      <w:r w:rsidRPr="00531D8E">
        <w:rPr>
          <w:rStyle w:val="Emphasis"/>
        </w:rPr>
        <w:t>speak softly</w:t>
      </w:r>
      <w:r w:rsidRPr="00710279">
        <w:rPr>
          <w:sz w:val="16"/>
        </w:rPr>
        <w:t xml:space="preserve"> </w:t>
      </w:r>
      <w:r w:rsidRPr="00531D8E">
        <w:rPr>
          <w:rStyle w:val="StyleUnderline"/>
        </w:rPr>
        <w:t>through the budget process</w:t>
      </w:r>
      <w:r w:rsidRPr="00710279">
        <w:rPr>
          <w:sz w:val="16"/>
        </w:rPr>
        <w:t xml:space="preserve">, </w:t>
      </w:r>
      <w:r w:rsidRPr="00C20BBB">
        <w:rPr>
          <w:rStyle w:val="StyleUnderline"/>
        </w:rPr>
        <w:t xml:space="preserve">and </w:t>
      </w:r>
      <w:r w:rsidRPr="00C20BBB">
        <w:rPr>
          <w:rStyle w:val="Emphasis"/>
        </w:rPr>
        <w:t xml:space="preserve">avoid the </w:t>
      </w:r>
      <w:proofErr w:type="spellStart"/>
      <w:r w:rsidRPr="00C20BBB">
        <w:rPr>
          <w:rStyle w:val="Emphasis"/>
        </w:rPr>
        <w:t>Kennedyesque</w:t>
      </w:r>
      <w:proofErr w:type="spellEnd"/>
      <w:r w:rsidRPr="00C20BBB">
        <w:rPr>
          <w:rStyle w:val="Emphasis"/>
        </w:rPr>
        <w:t xml:space="preserve"> speeches</w:t>
      </w:r>
      <w:r w:rsidRPr="00710279">
        <w:rPr>
          <w:sz w:val="16"/>
        </w:rPr>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rsidR="000616D1" w:rsidRPr="00720AA5" w:rsidRDefault="000616D1" w:rsidP="000616D1">
      <w:pPr>
        <w:rPr>
          <w:sz w:val="10"/>
          <w:szCs w:val="10"/>
        </w:rPr>
      </w:pPr>
    </w:p>
    <w:p w:rsidR="000616D1" w:rsidRDefault="000616D1" w:rsidP="000616D1">
      <w:pPr>
        <w:pStyle w:val="Heading4"/>
        <w:rPr>
          <w:u w:val="single"/>
        </w:rPr>
      </w:pPr>
      <w:r>
        <w:t xml:space="preserve">CR stopgap </w:t>
      </w:r>
      <w:r>
        <w:rPr>
          <w:u w:val="single"/>
        </w:rPr>
        <w:t xml:space="preserve">ruins </w:t>
      </w:r>
      <w:r>
        <w:t xml:space="preserve">UAVs for </w:t>
      </w:r>
      <w:r>
        <w:rPr>
          <w:u w:val="single"/>
        </w:rPr>
        <w:t>decades</w:t>
      </w:r>
      <w:r>
        <w:t xml:space="preserve">—that undermines </w:t>
      </w:r>
      <w:r>
        <w:rPr>
          <w:u w:val="single"/>
        </w:rPr>
        <w:t>strategic competition</w:t>
      </w:r>
    </w:p>
    <w:p w:rsidR="000616D1" w:rsidRPr="00E314A0" w:rsidRDefault="000616D1" w:rsidP="000616D1">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rsidR="000616D1" w:rsidRPr="000D6103" w:rsidRDefault="000616D1" w:rsidP="000616D1">
      <w:pPr>
        <w:rPr>
          <w:sz w:val="14"/>
        </w:rPr>
      </w:pPr>
      <w:r w:rsidRPr="00E314A0">
        <w:rPr>
          <w:rStyle w:val="StyleUnderline"/>
        </w:rPr>
        <w:t>With fiscal 2022 well underway and the current continuing resolution set to expire without congressional consensu</w:t>
      </w:r>
      <w:r w:rsidRPr="000D6103">
        <w:rPr>
          <w:sz w:val="14"/>
        </w:rPr>
        <w:t xml:space="preserve">s on a way forward on appropriations, </w:t>
      </w:r>
      <w:r w:rsidRPr="00E314A0">
        <w:rPr>
          <w:rStyle w:val="StyleUnderline"/>
        </w:rPr>
        <w:t xml:space="preserve">the U.S. </w:t>
      </w:r>
      <w:r w:rsidRPr="00213FC0">
        <w:rPr>
          <w:u w:val="single"/>
        </w:rPr>
        <w:t>Department of Defense is 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rsidRPr="000D6103">
        <w:rPr>
          <w:sz w:val="14"/>
        </w:rP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 xml:space="preserve">preparedness for </w:t>
      </w:r>
      <w:r w:rsidRPr="00191D9D">
        <w:rPr>
          <w:rStyle w:val="Emphasis"/>
          <w:highlight w:val="cyan"/>
        </w:rPr>
        <w:lastRenderedPageBreak/>
        <w:t>strategic competition</w:t>
      </w:r>
      <w:r w:rsidRPr="00E314A0">
        <w:rPr>
          <w:rStyle w:val="StyleUnderline"/>
        </w:rPr>
        <w:t>.</w:t>
      </w:r>
      <w:r>
        <w:rPr>
          <w:rStyle w:val="StyleUnderline"/>
        </w:rPr>
        <w:t xml:space="preserve"> </w:t>
      </w:r>
      <w:r w:rsidRPr="000D6103">
        <w:rPr>
          <w:sz w:val="14"/>
        </w:rPr>
        <w:t xml:space="preserve">During a hearing this week of the House Appropriations Committee’s Defense Subcommittee, </w:t>
      </w:r>
      <w:r w:rsidRPr="00E314A0">
        <w:rPr>
          <w:rStyle w:val="StyleUnderline"/>
        </w:rPr>
        <w:t xml:space="preserve">appropriators rightly acknowledged that a </w:t>
      </w:r>
      <w:r w:rsidRPr="00213FC0">
        <w:rPr>
          <w:u w:val="single"/>
        </w:rPr>
        <w:t>full-year CR would make our military less agile and curtail our ability to prepare for current security challenges. Members of Congress must also realize that failure to pass funding bills will create a domino effect that will harm U.S. national security for years to come by damaging the growing unmanned systems industry</w:t>
      </w:r>
      <w:r w:rsidRPr="00E314A0">
        <w:rPr>
          <w:rStyle w:val="StyleUnderline"/>
        </w:rPr>
        <w:t>.</w:t>
      </w:r>
      <w:r>
        <w:rPr>
          <w:rStyle w:val="StyleUnderline"/>
        </w:rPr>
        <w:t xml:space="preserve"> </w:t>
      </w: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r>
        <w:rPr>
          <w:rStyle w:val="StyleUnderline"/>
        </w:rPr>
        <w:t xml:space="preserve"> </w:t>
      </w:r>
      <w:r w:rsidRPr="000D6103">
        <w:rPr>
          <w:sz w:val="14"/>
        </w:rPr>
        <w:t xml:space="preserve">Launched last year, the Navy’s Unmanned Campaign Plan and related task force are two examples that demonstrate the extent to which </w:t>
      </w:r>
      <w:proofErr w:type="gramStart"/>
      <w:r w:rsidRPr="000D6103">
        <w:rPr>
          <w:sz w:val="14"/>
        </w:rPr>
        <w:t>DoD</w:t>
      </w:r>
      <w:proofErr w:type="gramEnd"/>
      <w:r w:rsidRPr="000D6103">
        <w:rPr>
          <w:sz w:val="14"/>
        </w:rPr>
        <w:t xml:space="preserve"> leaders understand the unparalleled value </w:t>
      </w:r>
      <w:proofErr w:type="spellStart"/>
      <w:r w:rsidRPr="000D6103">
        <w:rPr>
          <w:sz w:val="14"/>
        </w:rPr>
        <w:t>uncrewed</w:t>
      </w:r>
      <w:proofErr w:type="spellEnd"/>
      <w:r w:rsidRPr="000D6103">
        <w:rPr>
          <w:sz w:val="14"/>
        </w:rPr>
        <w:t xml:space="preserve"> systems will provide in achieving the vision presented in the National Defense Strategy. 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0D6103">
        <w:rPr>
          <w:sz w:val="14"/>
        </w:rPr>
        <w:t xml:space="preserve">. As Adm. Mike </w:t>
      </w:r>
      <w:proofErr w:type="spellStart"/>
      <w:r w:rsidRPr="000D6103">
        <w:rPr>
          <w:sz w:val="14"/>
        </w:rPr>
        <w:t>Gilday</w:t>
      </w:r>
      <w:proofErr w:type="spellEnd"/>
      <w:r w:rsidRPr="000D6103">
        <w:rPr>
          <w:sz w:val="14"/>
        </w:rPr>
        <w:t xml:space="preserve"> stated during the House Appropriations Committee hearing: “</w:t>
      </w:r>
      <w:r w:rsidRPr="00531D8E">
        <w:rPr>
          <w:rStyle w:val="Emphasis"/>
        </w:rPr>
        <w:t>Every day matters in this critical decade</w:t>
      </w:r>
      <w:r w:rsidRPr="000D6103">
        <w:rPr>
          <w:sz w:val="14"/>
        </w:rPr>
        <w:t xml:space="preserve">.” Appropriators must </w:t>
      </w:r>
      <w:r w:rsidRPr="00531D8E">
        <w:rPr>
          <w:rStyle w:val="StyleUnderline"/>
        </w:rPr>
        <w:t xml:space="preserve">understand that the importance of full funding for the research, development, test and evaluation as well as the procurement of </w:t>
      </w:r>
      <w:proofErr w:type="spellStart"/>
      <w:r w:rsidRPr="00531D8E">
        <w:rPr>
          <w:rStyle w:val="StyleUnderline"/>
        </w:rPr>
        <w:t>uncrewed</w:t>
      </w:r>
      <w:proofErr w:type="spellEnd"/>
      <w:r w:rsidRPr="00531D8E">
        <w:rPr>
          <w:rStyle w:val="StyleUnderline"/>
        </w:rPr>
        <w:t xml:space="preserve"> systems at this moment cannot be overstated</w:t>
      </w:r>
      <w:r w:rsidRPr="000D6103">
        <w:rPr>
          <w:sz w:val="14"/>
        </w:rPr>
        <w:t xml:space="preserve">. 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rsidRPr="000D6103">
        <w:rPr>
          <w:sz w:val="14"/>
        </w:rP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rsidRPr="000D6103">
        <w:rPr>
          <w:sz w:val="14"/>
        </w:rPr>
        <w:t xml:space="preserve">. </w:t>
      </w:r>
      <w:r w:rsidRPr="00E314A0">
        <w:rPr>
          <w:rStyle w:val="StyleUnderline"/>
        </w:rPr>
        <w:t xml:space="preserve">By </w:t>
      </w:r>
      <w:r w:rsidRPr="00213FC0">
        <w:rPr>
          <w:u w:val="single"/>
        </w:rPr>
        <w:t>operating at FY21 funding levels</w:t>
      </w:r>
      <w:r w:rsidRPr="00E314A0">
        <w:rPr>
          <w:rStyle w:val="StyleUnderline"/>
        </w:rPr>
        <w:t xml:space="preserve">, </w:t>
      </w:r>
      <w:r w:rsidRPr="00213FC0">
        <w:rPr>
          <w:rStyle w:val="StyleUnderline"/>
          <w:highlight w:val="cyan"/>
        </w:rPr>
        <w:t>the program for</w:t>
      </w:r>
      <w:r w:rsidRPr="00E314A0">
        <w:rPr>
          <w:rStyle w:val="StyleUnderline"/>
        </w:rPr>
        <w:t xml:space="preserve">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213FC0">
        <w:rPr>
          <w:u w:val="single"/>
        </w:rPr>
        <w:t>FY22 authorized</w:t>
      </w:r>
      <w:r w:rsidRPr="00814369">
        <w:rPr>
          <w:rStyle w:val="Emphasis"/>
          <w:highlight w:val="cyan"/>
        </w:rPr>
        <w:t xml:space="preserve"> budget</w:t>
      </w:r>
      <w:r w:rsidRPr="00E314A0">
        <w:rPr>
          <w:rStyle w:val="StyleUnderline"/>
        </w:rPr>
        <w:t>.</w:t>
      </w:r>
      <w:r>
        <w:rPr>
          <w:rStyle w:val="StyleUnderline"/>
        </w:rPr>
        <w:t xml:space="preserve"> </w:t>
      </w:r>
      <w:r w:rsidRPr="000D6103">
        <w:rPr>
          <w:sz w:val="14"/>
        </w:rPr>
        <w:t xml:space="preserve">These </w:t>
      </w:r>
      <w:r w:rsidRPr="000B4D29">
        <w:rPr>
          <w:rStyle w:val="StyleUnderline"/>
          <w:highlight w:val="cyan"/>
        </w:rPr>
        <w:t xml:space="preserve">cuts represent </w:t>
      </w:r>
      <w:r w:rsidRPr="000B4D29">
        <w:rPr>
          <w:rStyle w:val="Emphasis"/>
          <w:highlight w:val="cyan"/>
        </w:rPr>
        <w:t>significant losses of time and capital</w:t>
      </w:r>
      <w:r w:rsidRPr="000B4D29">
        <w:rPr>
          <w:rStyle w:val="StyleUnderline"/>
          <w:highlight w:val="cyan"/>
        </w:rPr>
        <w:t xml:space="preserve"> that</w:t>
      </w:r>
      <w:r w:rsidRPr="00E314A0">
        <w:rPr>
          <w:rStyle w:val="StyleUnderline"/>
        </w:rPr>
        <w:t xml:space="preserve"> the unmanned systems industry has spent in preparing systems for field action</w:t>
      </w:r>
      <w:r w:rsidRPr="000D6103">
        <w:rPr>
          <w:sz w:val="14"/>
        </w:rPr>
        <w:t xml:space="preserve">. The </w:t>
      </w:r>
      <w:r w:rsidRPr="000B4D29">
        <w:rPr>
          <w:rStyle w:val="StyleUnderline"/>
          <w:highlight w:val="cyan"/>
        </w:rPr>
        <w:t>de</w:t>
      </w:r>
      <w:r w:rsidRPr="00E314A0">
        <w:rPr>
          <w:rStyle w:val="StyleUnderline"/>
        </w:rPr>
        <w:t>fense-</w:t>
      </w:r>
      <w:r w:rsidRPr="000B4D29">
        <w:rPr>
          <w:rStyle w:val="StyleUnderline"/>
          <w:highlight w:val="cyan"/>
        </w:rPr>
        <w:t>i</w:t>
      </w:r>
      <w:r w:rsidRPr="00E314A0">
        <w:rPr>
          <w:rStyle w:val="StyleUnderline"/>
        </w:rPr>
        <w:t xml:space="preserve">ndustrial </w:t>
      </w:r>
      <w:r w:rsidRPr="000B4D29">
        <w:rPr>
          <w:rStyle w:val="StyleUnderline"/>
          <w:highlight w:val="cyan"/>
        </w:rPr>
        <w:t>b</w:t>
      </w:r>
      <w:r w:rsidRPr="00E314A0">
        <w:rPr>
          <w:rStyle w:val="StyleUnderline"/>
        </w:rPr>
        <w:t xml:space="preserve">ase </w:t>
      </w:r>
      <w:r w:rsidRPr="000B4D29">
        <w:rPr>
          <w:rStyle w:val="StyleUnderline"/>
          <w:highlight w:val="cyan"/>
        </w:rPr>
        <w:t>has made</w:t>
      </w:r>
      <w:r w:rsidRPr="00E314A0">
        <w:rPr>
          <w:rStyle w:val="StyleUnderline"/>
        </w:rPr>
        <w:t xml:space="preserve"> investments </w:t>
      </w:r>
      <w:r w:rsidRPr="000B4D29">
        <w:rPr>
          <w:rStyle w:val="StyleUnderline"/>
          <w:highlight w:val="cyan"/>
        </w:rPr>
        <w:t>in</w:t>
      </w:r>
      <w:r w:rsidRPr="00E314A0">
        <w:rPr>
          <w:rStyle w:val="StyleUnderline"/>
        </w:rPr>
        <w:t xml:space="preserve"> the </w:t>
      </w:r>
      <w:r w:rsidRPr="000B4D29">
        <w:rPr>
          <w:rStyle w:val="StyleUnderline"/>
          <w:highlight w:val="cyan"/>
        </w:rPr>
        <w:t>tech</w:t>
      </w:r>
      <w:r w:rsidRPr="00E314A0">
        <w:rPr>
          <w:rStyle w:val="StyleUnderline"/>
        </w:rPr>
        <w:t xml:space="preserve">nology, supply base, workforce, supply chain </w:t>
      </w:r>
      <w:r w:rsidRPr="000B4D29">
        <w:rPr>
          <w:rStyle w:val="StyleUnderline"/>
          <w:highlight w:val="cyan"/>
        </w:rPr>
        <w:t>and infrastructure</w:t>
      </w:r>
      <w:r w:rsidRPr="00E314A0">
        <w:rPr>
          <w:rStyle w:val="StyleUnderline"/>
        </w:rPr>
        <w:t xml:space="preserve"> based on the </w:t>
      </w:r>
      <w:proofErr w:type="gramStart"/>
      <w:r w:rsidRPr="00E314A0">
        <w:rPr>
          <w:rStyle w:val="StyleUnderline"/>
        </w:rPr>
        <w:t>DoD’s</w:t>
      </w:r>
      <w:proofErr w:type="gramEnd"/>
      <w:r w:rsidRPr="00E314A0">
        <w:rPr>
          <w:rStyle w:val="StyleUnderline"/>
        </w:rPr>
        <w:t xml:space="preserve"> vision for the future.</w:t>
      </w:r>
      <w:r>
        <w:rPr>
          <w:rStyle w:val="StyleUnderline"/>
        </w:rPr>
        <w:t xml:space="preserve"> </w:t>
      </w:r>
      <w:r w:rsidRPr="000D6103">
        <w:rPr>
          <w:sz w:val="14"/>
        </w:rP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r>
        <w:rPr>
          <w:rStyle w:val="StyleUnderline"/>
        </w:rPr>
        <w:t xml:space="preserve"> </w:t>
      </w:r>
      <w:r w:rsidRPr="00E314A0">
        <w:rPr>
          <w:rStyle w:val="StyleUnderline"/>
        </w:rPr>
        <w:t>Simply put, saddling companies nationwide with long-standing Capital Beltway problems prevents the development and adoption of critical tools</w:t>
      </w:r>
      <w:r w:rsidRPr="000D6103">
        <w:rPr>
          <w:sz w:val="14"/>
        </w:rP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213FC0">
        <w:rPr>
          <w:rStyle w:val="Emphasis"/>
        </w:rPr>
        <w:t>move</w:t>
      </w:r>
      <w:r w:rsidRPr="00E314A0">
        <w:rPr>
          <w:rStyle w:val="Emphasis"/>
        </w:rPr>
        <w:t xml:space="preserve"> their </w:t>
      </w:r>
      <w:r w:rsidRPr="00213FC0">
        <w:rPr>
          <w:rStyle w:val="Emphasis"/>
          <w:highlight w:val="cyan"/>
        </w:rPr>
        <w:t>investments away</w:t>
      </w:r>
      <w:r w:rsidRPr="00213FC0">
        <w:rPr>
          <w:rStyle w:val="StyleUnderline"/>
          <w:highlight w:val="cyan"/>
        </w:rPr>
        <w:t xml:space="preserve"> from </w:t>
      </w:r>
      <w:r w:rsidRPr="00213FC0">
        <w:rPr>
          <w:rStyle w:val="Emphasis"/>
          <w:highlight w:val="cyan"/>
        </w:rPr>
        <w:t xml:space="preserve">unmanned </w:t>
      </w:r>
      <w:r w:rsidRPr="00814369">
        <w:rPr>
          <w:rStyle w:val="Emphasis"/>
          <w:highlight w:val="cyan"/>
        </w:rPr>
        <w:t>systems</w:t>
      </w:r>
      <w:r w:rsidRPr="00814369">
        <w:rPr>
          <w:rStyle w:val="StyleUnderline"/>
          <w:highlight w:val="cyan"/>
        </w:rPr>
        <w:t xml:space="preserve"> </w:t>
      </w:r>
      <w:r w:rsidRPr="00C72A8C">
        <w:rPr>
          <w:u w:val="single"/>
        </w:rPr>
        <w:t>to</w:t>
      </w:r>
      <w:r w:rsidRPr="00E314A0">
        <w:rPr>
          <w:rStyle w:val="StyleUnderline"/>
        </w:rPr>
        <w:t xml:space="preserve"> other, </w:t>
      </w:r>
      <w:r w:rsidRPr="00E314A0">
        <w:rPr>
          <w:rStyle w:val="Emphasis"/>
        </w:rPr>
        <w:t xml:space="preserve">more </w:t>
      </w:r>
      <w:r w:rsidRPr="00213FC0">
        <w:rPr>
          <w:rStyle w:val="Emphasis"/>
        </w:rPr>
        <w:t>predictable markets</w:t>
      </w:r>
      <w:r w:rsidRPr="000D6103">
        <w:rPr>
          <w:sz w:val="14"/>
        </w:rPr>
        <w:t xml:space="preserve">. Until Congress puts American warfighters before political concerns, the U.S. will fall behind in the development, fielding and adoption of modern tools that support a full range of missions. The </w:t>
      </w:r>
      <w:r w:rsidRPr="00E314A0">
        <w:rPr>
          <w:rStyle w:val="StyleUnderline"/>
        </w:rPr>
        <w:t xml:space="preserve">time is now to make the </w:t>
      </w:r>
      <w:proofErr w:type="gramStart"/>
      <w:r w:rsidRPr="00E314A0">
        <w:rPr>
          <w:rStyle w:val="StyleUnderline"/>
        </w:rPr>
        <w:t>DoD’s</w:t>
      </w:r>
      <w:proofErr w:type="gramEnd"/>
      <w:r w:rsidRPr="00E314A0">
        <w:rPr>
          <w:rStyle w:val="StyleUnderline"/>
        </w:rPr>
        <w:t xml:space="preserve">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rsidRPr="000D6103">
        <w:rPr>
          <w:sz w:val="14"/>
        </w:rPr>
        <w:t>. The country is looking for assertive congressional leadership — now is the time to step up.</w:t>
      </w:r>
    </w:p>
    <w:p w:rsidR="000616D1" w:rsidRDefault="000616D1" w:rsidP="000616D1"/>
    <w:p w:rsidR="000616D1" w:rsidRPr="004A5DD2" w:rsidRDefault="000616D1" w:rsidP="000616D1">
      <w:pPr>
        <w:pStyle w:val="Heading4"/>
        <w:rPr>
          <w:rFonts w:cs="Times New Roman"/>
        </w:rPr>
      </w:pPr>
      <w:r>
        <w:rPr>
          <w:rFonts w:cs="Times New Roman"/>
        </w:rPr>
        <w:t xml:space="preserve">That causes nuclear war with Russia and china </w:t>
      </w:r>
    </w:p>
    <w:p w:rsidR="000616D1" w:rsidRPr="004A5DD2" w:rsidRDefault="000616D1" w:rsidP="000616D1">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w:t>
      </w:r>
      <w:proofErr w:type="spellStart"/>
      <w:r w:rsidRPr="004A5DD2">
        <w:t>Bharath</w:t>
      </w:r>
      <w:proofErr w:type="spellEnd"/>
      <w:r w:rsidRPr="004A5DD2">
        <w:t>, 11-12-2018, "Will disruptive technology cause nuclear war?</w:t>
      </w:r>
      <w:proofErr w:type="gramStart"/>
      <w:r w:rsidRPr="004A5DD2">
        <w:t>",</w:t>
      </w:r>
      <w:proofErr w:type="gramEnd"/>
      <w:r w:rsidRPr="004A5DD2">
        <w:t xml:space="preserve"> </w:t>
      </w:r>
      <w:r w:rsidRPr="004A5DD2">
        <w:rPr>
          <w:i/>
          <w:iCs/>
        </w:rPr>
        <w:t>Bulletin of the Atomic Scientists</w:t>
      </w:r>
      <w:r w:rsidRPr="004A5DD2">
        <w:t>, https://thebulletin.org/2018/11/will-disruptive-technology-cause-nuclear-war/)</w:t>
      </w:r>
    </w:p>
    <w:p w:rsidR="000616D1" w:rsidRPr="00C67080" w:rsidRDefault="000616D1" w:rsidP="000616D1">
      <w:pPr>
        <w:rPr>
          <w:b/>
          <w:iCs/>
          <w:u w:val="single"/>
          <w:bdr w:val="single" w:sz="8" w:space="0" w:color="auto"/>
        </w:rPr>
      </w:pPr>
      <w:r w:rsidRPr="004A5DD2">
        <w:t xml:space="preserve">Rather, we should think more broadly about how new technology might affect global politics, and, for this, it is helpful to turn to scholarly international relations theory. </w:t>
      </w:r>
      <w:r w:rsidRPr="00AF56E7">
        <w:rPr>
          <w:u w:val="single"/>
        </w:rPr>
        <w:t>The dominant theory of the causes of war in the academy is the “</w:t>
      </w:r>
      <w:r w:rsidRPr="00AF56E7">
        <w:rPr>
          <w:highlight w:val="cyan"/>
          <w:u w:val="single"/>
        </w:rPr>
        <w:t>bargaining model of war</w:t>
      </w:r>
      <w:r w:rsidRPr="00AF56E7">
        <w:rPr>
          <w:u w:val="single"/>
        </w:rPr>
        <w:t xml:space="preserve">.” This theory </w:t>
      </w:r>
      <w:r w:rsidRPr="00AF56E7">
        <w:rPr>
          <w:highlight w:val="cyan"/>
          <w:u w:val="single"/>
        </w:rPr>
        <w:t>identifies</w:t>
      </w:r>
      <w:r w:rsidRPr="00AF56E7">
        <w:rPr>
          <w:u w:val="single"/>
        </w:rPr>
        <w:t xml:space="preserve"> </w:t>
      </w:r>
      <w:r w:rsidRPr="00AF56E7">
        <w:rPr>
          <w:highlight w:val="cyan"/>
          <w:u w:val="single"/>
        </w:rPr>
        <w:t>rapid shifts</w:t>
      </w:r>
      <w:r w:rsidRPr="00AF56E7">
        <w:rPr>
          <w:u w:val="single"/>
        </w:rPr>
        <w:t xml:space="preserve"> in the balance of </w:t>
      </w:r>
      <w:r w:rsidRPr="00AF56E7">
        <w:rPr>
          <w:u w:val="single"/>
        </w:rPr>
        <w:lastRenderedPageBreak/>
        <w:t xml:space="preserve">power </w:t>
      </w:r>
      <w:r w:rsidRPr="00AF56E7">
        <w:rPr>
          <w:highlight w:val="cyan"/>
          <w:u w:val="single"/>
        </w:rPr>
        <w:t>as</w:t>
      </w:r>
      <w:r w:rsidRPr="00AF56E7">
        <w:rPr>
          <w:u w:val="single"/>
        </w:rPr>
        <w:t xml:space="preserve"> a primary </w:t>
      </w:r>
      <w:r w:rsidRPr="00AF56E7">
        <w:rPr>
          <w:highlight w:val="cyan"/>
          <w:u w:val="single"/>
        </w:rPr>
        <w:t>cause of conflict</w:t>
      </w:r>
      <w:r w:rsidRPr="00AF56E7">
        <w:rPr>
          <w:u w:val="single"/>
        </w:rPr>
        <w:t xml:space="preserve">. </w:t>
      </w:r>
      <w:r w:rsidRPr="00CF7D7D">
        <w:t xml:space="preserve">International politics often presents states with conflicts that they can settle through peaceful bargaining, but when bargaining breaks down, war results. Shifts in the balance of power are problematic because they undermine effective bargaining. </w:t>
      </w:r>
      <w:r w:rsidRPr="00AF56E7">
        <w:rPr>
          <w:u w:val="single"/>
        </w:rPr>
        <w:t xml:space="preserve">After all, </w:t>
      </w:r>
      <w:r w:rsidRPr="00AF56E7">
        <w:rPr>
          <w:highlight w:val="cyan"/>
          <w:u w:val="single"/>
        </w:rPr>
        <w:t>why</w:t>
      </w:r>
      <w:r w:rsidRPr="00AF56E7">
        <w:rPr>
          <w:u w:val="single"/>
        </w:rPr>
        <w:t xml:space="preserve"> </w:t>
      </w:r>
      <w:r w:rsidRPr="00AF56E7">
        <w:rPr>
          <w:highlight w:val="cyan"/>
          <w:u w:val="single"/>
        </w:rPr>
        <w:t>agree to</w:t>
      </w:r>
      <w:r w:rsidRPr="00AF56E7">
        <w:rPr>
          <w:u w:val="single"/>
        </w:rPr>
        <w:t xml:space="preserve"> a </w:t>
      </w:r>
      <w:r w:rsidRPr="00AF56E7">
        <w:rPr>
          <w:highlight w:val="cyan"/>
          <w:u w:val="single"/>
        </w:rPr>
        <w:t>deal</w:t>
      </w:r>
      <w:r w:rsidRPr="00AF56E7">
        <w:rPr>
          <w:u w:val="single"/>
        </w:rPr>
        <w:t xml:space="preserve"> today </w:t>
      </w:r>
      <w:r w:rsidRPr="00AF56E7">
        <w:rPr>
          <w:highlight w:val="cyan"/>
          <w:u w:val="single"/>
        </w:rPr>
        <w:t>if</w:t>
      </w:r>
      <w:r w:rsidRPr="00AF56E7">
        <w:rPr>
          <w:u w:val="single"/>
        </w:rPr>
        <w:t xml:space="preserve"> your bargaining position will be </w:t>
      </w:r>
      <w:r w:rsidRPr="00AF56E7">
        <w:rPr>
          <w:highlight w:val="cyan"/>
          <w:u w:val="single"/>
        </w:rPr>
        <w:t>stronger</w:t>
      </w:r>
      <w:r w:rsidRPr="00AF56E7">
        <w:rPr>
          <w:u w:val="single"/>
        </w:rPr>
        <w:t xml:space="preserve"> tomorrow? </w:t>
      </w:r>
      <w:r w:rsidRPr="00CF7D7D">
        <w:t>And, a clear understanding of the military balance of power can contribute to peace. (Why start a war you are likely to lose?) But shifts in the balance of power muddy understandings of which states have the advantage</w:t>
      </w:r>
      <w:r w:rsidRPr="004A5DD2">
        <w:rPr>
          <w:rStyle w:val="StyleUnderline"/>
        </w:rPr>
        <w:t>.</w:t>
      </w:r>
      <w:r>
        <w:rPr>
          <w:b/>
          <w:iCs/>
          <w:u w:val="single"/>
          <w:bdr w:val="single" w:sz="8" w:space="0" w:color="auto"/>
        </w:rPr>
        <w:t xml:space="preserve"> </w:t>
      </w: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r>
        <w:t xml:space="preserve"> </w:t>
      </w:r>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r>
        <w:t xml:space="preserve"> </w:t>
      </w:r>
      <w:r w:rsidRPr="0001711D">
        <w:rPr>
          <w:rStyle w:val="StyleUnderline"/>
          <w:highlight w:val="cyan"/>
        </w:rPr>
        <w:t>If China</w:t>
      </w:r>
      <w:r w:rsidRPr="004A5DD2">
        <w:t xml:space="preserve"> </w:t>
      </w:r>
      <w:r w:rsidRPr="00AF56E7">
        <w:rPr>
          <w:highlight w:val="cyan"/>
          <w:u w:val="single"/>
        </w:rPr>
        <w:t>or Russia</w:t>
      </w:r>
      <w:r w:rsidRPr="004A5DD2">
        <w:t xml:space="preserve">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r>
        <w:rPr>
          <w:b/>
          <w:iCs/>
          <w:u w:val="single"/>
          <w:bdr w:val="single" w:sz="8" w:space="0" w:color="auto"/>
        </w:rPr>
        <w:t xml:space="preserve"> </w:t>
      </w:r>
      <w:proofErr w:type="gramStart"/>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and</w:t>
      </w:r>
      <w:proofErr w:type="gramEnd"/>
      <w:r w:rsidRPr="004A5DD2">
        <w:rPr>
          <w:rStyle w:val="StyleUnderline"/>
        </w:rPr>
        <w:t xml:space="preserve">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CF7D7D">
        <w:rPr>
          <w:u w:val="single"/>
        </w:rPr>
        <w:t>risk of nuclear conflict through limited</w:t>
      </w:r>
      <w:r w:rsidRPr="0001711D">
        <w:rPr>
          <w:rStyle w:val="Emphasis"/>
          <w:highlight w:val="cyan"/>
        </w:rPr>
        <w:t xml:space="preserve"> nuclear </w:t>
      </w:r>
      <w:r w:rsidRPr="00C72A8C">
        <w:rPr>
          <w:u w:val="single"/>
        </w:rPr>
        <w:t>war</w:t>
      </w:r>
      <w:r w:rsidRPr="004A5DD2">
        <w:rPr>
          <w:rStyle w:val="StyleUnderline"/>
        </w:rPr>
        <w:t xml:space="preserve"> strategies, nuclear </w:t>
      </w:r>
      <w:r w:rsidRPr="00CF7D7D">
        <w:rPr>
          <w:u w:val="single"/>
        </w:rPr>
        <w:t>brinkmanship, or simple accident or inadvertent</w:t>
      </w:r>
      <w:r w:rsidRPr="0001711D">
        <w:rPr>
          <w:rStyle w:val="Emphasis"/>
          <w:highlight w:val="cyan"/>
        </w:rPr>
        <w:t xml:space="preserve"> escalation</w:t>
      </w:r>
      <w:r w:rsidRPr="004A5DD2">
        <w:t>.</w:t>
      </w:r>
      <w:r>
        <w:t xml:space="preserve"> </w:t>
      </w: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rsidR="000616D1" w:rsidRPr="000616D1" w:rsidRDefault="000616D1" w:rsidP="000616D1"/>
    <w:p w:rsidR="005D6AF9" w:rsidRDefault="005D6AF9" w:rsidP="00170055">
      <w:pPr>
        <w:pStyle w:val="Heading2"/>
      </w:pPr>
      <w:r>
        <w:lastRenderedPageBreak/>
        <w:t>5</w:t>
      </w:r>
    </w:p>
    <w:p w:rsidR="005D6AF9" w:rsidRDefault="005D6AF9" w:rsidP="005D6AF9">
      <w:pPr>
        <w:pStyle w:val="Heading4"/>
      </w:pPr>
      <w:r>
        <w:t>CP Text: States should ban space exploration and space colonization writ large.</w:t>
      </w:r>
    </w:p>
    <w:p w:rsidR="00F35477" w:rsidRPr="00F35477" w:rsidRDefault="00F35477" w:rsidP="00F35477">
      <w:r>
        <w:t>Solves propaganda stuff.</w:t>
      </w:r>
    </w:p>
    <w:p w:rsidR="001E4535" w:rsidRDefault="00170055" w:rsidP="00170055">
      <w:pPr>
        <w:pStyle w:val="Heading2"/>
      </w:pPr>
      <w:r>
        <w:lastRenderedPageBreak/>
        <w:t>Case</w:t>
      </w:r>
    </w:p>
    <w:p w:rsidR="00272E15" w:rsidRDefault="00272E15" w:rsidP="00272E15">
      <w:pPr>
        <w:pStyle w:val="Heading3"/>
      </w:pPr>
      <w:r>
        <w:lastRenderedPageBreak/>
        <w:t>Solvency</w:t>
      </w:r>
    </w:p>
    <w:p w:rsidR="00272E15" w:rsidRDefault="00272E15" w:rsidP="00272E15">
      <w:pPr>
        <w:pStyle w:val="Heading4"/>
      </w:pPr>
      <w:r>
        <w:t xml:space="preserve">Vote </w:t>
      </w:r>
      <w:proofErr w:type="spellStart"/>
      <w:r>
        <w:t>neg</w:t>
      </w:r>
      <w:proofErr w:type="spellEnd"/>
      <w:r>
        <w:t xml:space="preserve"> on presumption:</w:t>
      </w:r>
    </w:p>
    <w:p w:rsidR="00272E15" w:rsidRDefault="00272E15" w:rsidP="00272E15">
      <w:pPr>
        <w:pStyle w:val="Heading4"/>
        <w:numPr>
          <w:ilvl w:val="1"/>
          <w:numId w:val="11"/>
        </w:numPr>
      </w:pPr>
      <w:r>
        <w:t xml:space="preserve">None of their </w:t>
      </w:r>
      <w:proofErr w:type="spellStart"/>
      <w:proofErr w:type="gramStart"/>
      <w:r>
        <w:t>ev</w:t>
      </w:r>
      <w:proofErr w:type="spellEnd"/>
      <w:proofErr w:type="gramEnd"/>
      <w:r>
        <w:t xml:space="preserve"> is reverse causal – industrial agriculture, the defense industrial base, Amazon, Koch Industries are all examples of capitalism – plus capitalism predates space exploration, which proves they don’t control the root cause</w:t>
      </w:r>
    </w:p>
    <w:p w:rsidR="00272E15" w:rsidRDefault="00272E15" w:rsidP="00272E15">
      <w:pPr>
        <w:pStyle w:val="Heading4"/>
        <w:numPr>
          <w:ilvl w:val="1"/>
          <w:numId w:val="11"/>
        </w:numPr>
      </w:pPr>
      <w:r>
        <w:t xml:space="preserve">1NC Penny and Schultz are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rsidR="00272E15" w:rsidRDefault="00272E15" w:rsidP="00272E15">
      <w:pPr>
        <w:pStyle w:val="Heading4"/>
        <w:numPr>
          <w:ilvl w:val="1"/>
          <w:numId w:val="11"/>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rsidR="00272E15" w:rsidRPr="004069C7" w:rsidRDefault="00272E15" w:rsidP="00272E15">
      <w:pPr>
        <w:pStyle w:val="ListParagraph"/>
        <w:numPr>
          <w:ilvl w:val="1"/>
          <w:numId w:val="11"/>
        </w:numPr>
        <w:rPr>
          <w:rStyle w:val="Style13ptBold"/>
        </w:rPr>
      </w:pPr>
      <w:r>
        <w:rPr>
          <w:rStyle w:val="Style13ptBold"/>
        </w:rPr>
        <w:t xml:space="preserve">1AC Penny is about the militarization of space by programs like Space Force which are </w:t>
      </w:r>
      <w:r w:rsidRPr="004069C7">
        <w:rPr>
          <w:rStyle w:val="Style13ptBold"/>
          <w:i/>
        </w:rPr>
        <w:t>FEDERAL</w:t>
      </w:r>
      <w:r>
        <w:rPr>
          <w:rStyle w:val="Style13ptBold"/>
        </w:rPr>
        <w:t xml:space="preserve"> programs – that’s a massive alt cause</w:t>
      </w:r>
    </w:p>
    <w:p w:rsidR="00272E15" w:rsidRDefault="00272E15" w:rsidP="00272E15">
      <w:pPr>
        <w:rPr>
          <w:rStyle w:val="Style13ptBold"/>
        </w:rPr>
      </w:pPr>
      <w:r>
        <w:rPr>
          <w:rStyle w:val="Style13ptBold"/>
        </w:rPr>
        <w:t xml:space="preserve">No methodological offense – it’s infinitely regressive and super subjective – only evaluating the direct consequences of the affirmative solves. </w:t>
      </w:r>
    </w:p>
    <w:p w:rsidR="00272E15" w:rsidRDefault="00272E15" w:rsidP="00272E15">
      <w:pPr>
        <w:rPr>
          <w:rStyle w:val="Style13ptBold"/>
        </w:rPr>
      </w:pPr>
      <w:r>
        <w:rPr>
          <w:rStyle w:val="Style13ptBold"/>
        </w:rPr>
        <w:t xml:space="preserve">Independently err </w:t>
      </w:r>
      <w:proofErr w:type="spellStart"/>
      <w:r>
        <w:rPr>
          <w:rStyle w:val="Style13ptBold"/>
        </w:rPr>
        <w:t>neg</w:t>
      </w:r>
      <w:proofErr w:type="spellEnd"/>
      <w:r>
        <w:rPr>
          <w:rStyle w:val="Style13ptBold"/>
        </w:rPr>
        <w:t xml:space="preserve"> – their authors are just a bunch of anti-capitalist hacks with 0 qualifications to talk ab this – ours are people with PhDs, DOD directors, and heads of NASA programs. </w:t>
      </w:r>
    </w:p>
    <w:p w:rsidR="00E11B52" w:rsidRDefault="00E11B52" w:rsidP="00272E15">
      <w:pPr>
        <w:rPr>
          <w:rStyle w:val="Style13ptBold"/>
        </w:rPr>
      </w:pPr>
      <w:r>
        <w:rPr>
          <w:rStyle w:val="Style13ptBold"/>
        </w:rPr>
        <w:t xml:space="preserve">No warrant </w:t>
      </w:r>
      <w:proofErr w:type="spellStart"/>
      <w:proofErr w:type="gramStart"/>
      <w:r>
        <w:rPr>
          <w:rStyle w:val="Style13ptBold"/>
        </w:rPr>
        <w:t>martians</w:t>
      </w:r>
      <w:proofErr w:type="spellEnd"/>
      <w:proofErr w:type="gramEnd"/>
      <w:r>
        <w:rPr>
          <w:rStyle w:val="Style13ptBold"/>
        </w:rPr>
        <w:t xml:space="preserve"> exist</w:t>
      </w:r>
    </w:p>
    <w:p w:rsidR="00A55FA2" w:rsidRDefault="00A55FA2" w:rsidP="00272E15">
      <w:pPr>
        <w:pStyle w:val="Heading3"/>
      </w:pPr>
      <w:r>
        <w:lastRenderedPageBreak/>
        <w:t>Space Col Good</w:t>
      </w:r>
    </w:p>
    <w:p w:rsidR="00A55FA2" w:rsidRPr="00A01582" w:rsidRDefault="00A55FA2" w:rsidP="00A55FA2">
      <w:pPr>
        <w:pStyle w:val="Heading4"/>
      </w:pPr>
      <w:r>
        <w:t>Only private sector solves it</w:t>
      </w:r>
    </w:p>
    <w:p w:rsidR="00A55FA2" w:rsidRPr="00A01582" w:rsidRDefault="00A55FA2" w:rsidP="00A55FA2">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Ph.D.</w:t>
      </w:r>
      <w:r>
        <w:t>s</w:t>
      </w:r>
      <w:proofErr w:type="spell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rsidR="00A55FA2" w:rsidRPr="00844E93" w:rsidRDefault="00A55FA2" w:rsidP="00A55FA2">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rsidR="00A55FA2" w:rsidRPr="00844E93" w:rsidRDefault="00A55FA2" w:rsidP="00A55FA2">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rsidR="00A55FA2" w:rsidRPr="00844E93" w:rsidRDefault="00A55FA2" w:rsidP="00A55FA2">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rsidR="00A55FA2" w:rsidRPr="00844E93" w:rsidRDefault="00A55FA2" w:rsidP="00A55FA2">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rsidR="00A55FA2" w:rsidRPr="00844E93" w:rsidRDefault="00A55FA2" w:rsidP="00A55FA2">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rsidR="00A55FA2" w:rsidRPr="00844E93" w:rsidRDefault="00A55FA2" w:rsidP="00A55FA2">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w:t>
      </w:r>
      <w:proofErr w:type="spellStart"/>
      <w:r w:rsidRPr="00844E93">
        <w:rPr>
          <w:sz w:val="16"/>
        </w:rPr>
        <w:t>Ciccarelli</w:t>
      </w:r>
      <w:proofErr w:type="spellEnd"/>
      <w:r w:rsidRPr="00844E93">
        <w:rPr>
          <w:sz w:val="16"/>
        </w:rPr>
        <w:t>,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w:t>
      </w:r>
      <w:proofErr w:type="spellStart"/>
      <w:r w:rsidRPr="00844E93">
        <w:rPr>
          <w:sz w:val="16"/>
        </w:rPr>
        <w:t>Ciccarelli</w:t>
      </w:r>
      <w:proofErr w:type="spellEnd"/>
      <w:r w:rsidRPr="00844E93">
        <w:rPr>
          <w:sz w:val="16"/>
        </w:rPr>
        <w:t>, 2018):</w:t>
      </w:r>
    </w:p>
    <w:p w:rsidR="00A55FA2" w:rsidRPr="00844E93" w:rsidRDefault="00A55FA2" w:rsidP="00A55FA2">
      <w:pPr>
        <w:rPr>
          <w:sz w:val="16"/>
          <w:szCs w:val="16"/>
        </w:rPr>
      </w:pPr>
      <w:r w:rsidRPr="00844E93">
        <w:rPr>
          <w:sz w:val="16"/>
          <w:szCs w:val="16"/>
        </w:rPr>
        <w:t>1. Innovative public procurement and support schemes, which significantly expand the role of commercial actors in space exploration.</w:t>
      </w:r>
    </w:p>
    <w:p w:rsidR="00A55FA2" w:rsidRPr="00A01582" w:rsidRDefault="00A55FA2" w:rsidP="00A55FA2">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rsidR="00A55FA2" w:rsidRDefault="00A55FA2" w:rsidP="00A55FA2">
      <w:pPr>
        <w:pStyle w:val="Heading4"/>
      </w:pPr>
      <w:r>
        <w:lastRenderedPageBreak/>
        <w:t>Colony violence is wrong – settlement solves it AND nuclear war – Overview Effect proves.</w:t>
      </w:r>
    </w:p>
    <w:p w:rsidR="00A55FA2" w:rsidRPr="003A46DE" w:rsidRDefault="00A55FA2" w:rsidP="00A55FA2">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 xml:space="preserve">He has designed three orbital space settlements (Lewis One, </w:t>
      </w:r>
      <w:proofErr w:type="spellStart"/>
      <w:r w:rsidRPr="0016654F">
        <w:t>Kalpana</w:t>
      </w:r>
      <w:proofErr w:type="spellEnd"/>
      <w:r w:rsidRPr="0016654F">
        <w:t xml:space="preserve"> One, and </w:t>
      </w:r>
      <w:proofErr w:type="spellStart"/>
      <w:r w:rsidRPr="0016654F">
        <w:t>Kalpana</w:t>
      </w:r>
      <w:proofErr w:type="spellEnd"/>
      <w:r w:rsidRPr="0016654F">
        <w:t xml:space="preserve">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rsidR="00A55FA2" w:rsidRPr="00A72E4F" w:rsidRDefault="00A55FA2" w:rsidP="00A55FA2">
      <w:pPr>
        <w:rPr>
          <w:rStyle w:val="Emphasis"/>
        </w:rPr>
      </w:pPr>
      <w:r w:rsidRPr="0089709B">
        <w:rPr>
          <w:rStyle w:val="Emphasis"/>
          <w:highlight w:val="green"/>
        </w:rPr>
        <w:t>War</w:t>
      </w:r>
      <w:r w:rsidRPr="00A72E4F">
        <w:rPr>
          <w:rStyle w:val="Emphasis"/>
        </w:rPr>
        <w:t xml:space="preserve"> (Geopolitical Malefic)</w:t>
      </w:r>
    </w:p>
    <w:p w:rsidR="00A55FA2" w:rsidRDefault="00A55FA2" w:rsidP="00A55FA2">
      <w:r w:rsidRPr="00A72E4F">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rsidR="00A55FA2" w:rsidRDefault="00A55FA2" w:rsidP="00A55FA2"/>
    <w:p w:rsidR="00A55FA2" w:rsidRDefault="00A55FA2" w:rsidP="00A55FA2">
      <w:r w:rsidRPr="0089709B">
        <w:rPr>
          <w:rStyle w:val="Emphasis"/>
          <w:highlight w:val="green"/>
        </w:rPr>
        <w:t>Counter-argument</w:t>
      </w:r>
      <w:r w:rsidRPr="00A72E4F">
        <w:rPr>
          <w:rStyle w:val="Emphasis"/>
        </w:rPr>
        <w:t xml:space="preserve">: With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rsidR="00A55FA2" w:rsidRDefault="00A55FA2" w:rsidP="00A55FA2"/>
    <w:p w:rsidR="00A55FA2" w:rsidRDefault="00A55FA2" w:rsidP="00A55FA2">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rsidR="00A55FA2" w:rsidRPr="001C017D" w:rsidRDefault="00A55FA2" w:rsidP="00A55FA2">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w:t>
      </w:r>
      <w:r w:rsidRPr="001C017D">
        <w:rPr>
          <w:rStyle w:val="Emphasis"/>
        </w:rPr>
        <w:lastRenderedPageBreak/>
        <w:t>prevention fails. Thus the chance of a humanity-ending nuclear war is much lower with a sufficiently advanced space settlement society.</w:t>
      </w:r>
    </w:p>
    <w:p w:rsidR="00A55FA2" w:rsidRDefault="00A55FA2" w:rsidP="00A55FA2">
      <w:pPr>
        <w:pStyle w:val="Heading4"/>
      </w:pPr>
      <w:r>
        <w:t xml:space="preserve">Space colonization solves otherwise </w:t>
      </w:r>
      <w:r>
        <w:rPr>
          <w:u w:val="single"/>
        </w:rPr>
        <w:t>inevitable</w:t>
      </w:r>
      <w:r>
        <w:t xml:space="preserve"> extinction. </w:t>
      </w:r>
    </w:p>
    <w:p w:rsidR="00A55FA2" w:rsidRDefault="00A55FA2" w:rsidP="00A55FA2">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21" w:history="1">
        <w:r w:rsidRPr="003845DF">
          <w:rPr>
            <w:rStyle w:val="Hyperlink"/>
          </w:rPr>
          <w:t>https://georgezarkadakis.com/2019/12/26/abandoning-the-metropolis-space-colonisation-as-the-new-imperative/</w:t>
        </w:r>
      </w:hyperlink>
      <w:r w:rsidRPr="00D436CA">
        <w:t>]</w:t>
      </w:r>
    </w:p>
    <w:p w:rsidR="00A55FA2" w:rsidRPr="00610563" w:rsidRDefault="00A55FA2" w:rsidP="00A55FA2">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rsidR="00A55FA2" w:rsidRPr="00A55FA2" w:rsidRDefault="00A55FA2" w:rsidP="00A55FA2"/>
    <w:p w:rsidR="00272E15" w:rsidRPr="00272E15" w:rsidRDefault="00272E15" w:rsidP="00272E15">
      <w:pPr>
        <w:pStyle w:val="Heading3"/>
      </w:pPr>
      <w:r>
        <w:lastRenderedPageBreak/>
        <w:t>Case</w:t>
      </w:r>
    </w:p>
    <w:p w:rsidR="00AD3BF6" w:rsidRDefault="00AD3BF6" w:rsidP="00AD3BF6">
      <w:pPr>
        <w:pStyle w:val="Heading4"/>
      </w:pPr>
      <w:r>
        <w:t>Growth is sustainable – yes absolute decoupling</w:t>
      </w:r>
    </w:p>
    <w:p w:rsidR="00AD3BF6" w:rsidRPr="00343ADD" w:rsidRDefault="00AD3BF6" w:rsidP="00AD3BF6">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rsidR="00AD3BF6" w:rsidRPr="00343ADD" w:rsidRDefault="00AD3BF6" w:rsidP="00AD3BF6">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rsidR="00AD3BF6" w:rsidRPr="00343ADD" w:rsidRDefault="00AD3BF6" w:rsidP="00AD3BF6">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rsidR="00AD3BF6" w:rsidRPr="00343ADD" w:rsidRDefault="00AD3BF6" w:rsidP="00AD3BF6">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rsidR="00AD3BF6" w:rsidRPr="00343ADD" w:rsidRDefault="00AD3BF6" w:rsidP="00AD3BF6">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rsidR="00AD3BF6" w:rsidRPr="00343ADD" w:rsidRDefault="00AD3BF6" w:rsidP="00AD3BF6">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rsidR="00AD3BF6" w:rsidRPr="00343ADD" w:rsidRDefault="00AD3BF6" w:rsidP="00AD3BF6">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r>
      <w:r w:rsidRPr="00343ADD">
        <w:rPr>
          <w:sz w:val="12"/>
        </w:rPr>
        <w:lastRenderedPageBreak/>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rsidR="00AD3BF6" w:rsidRPr="00343ADD" w:rsidRDefault="00AD3BF6" w:rsidP="00AD3BF6">
      <w:pPr>
        <w:rPr>
          <w:sz w:val="12"/>
        </w:rPr>
      </w:pPr>
      <w:r w:rsidRPr="00343ADD">
        <w:rPr>
          <w:sz w:val="12"/>
        </w:rPr>
        <w:t xml:space="preserve">There is a wide range of rates of economic growth </w:t>
      </w:r>
      <w:proofErr w:type="gramStart"/>
      <w:r w:rsidRPr="00343ADD">
        <w:rPr>
          <w:sz w:val="12"/>
        </w:rPr>
        <w:t>between 2005-2019 among countries experiencing absolute decoupling</w:t>
      </w:r>
      <w:proofErr w:type="gramEnd"/>
      <w:r w:rsidRPr="00343ADD">
        <w:rPr>
          <w:sz w:val="12"/>
        </w:rPr>
        <w:t xml:space="preserve">.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rsidR="00AD3BF6" w:rsidRPr="00343ADD" w:rsidRDefault="00AD3BF6" w:rsidP="00AD3BF6">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rsidR="00AD3BF6" w:rsidRPr="00343ADD" w:rsidRDefault="00AD3BF6" w:rsidP="00AD3BF6">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rsidR="00AD3BF6" w:rsidRDefault="00AD3BF6" w:rsidP="00AD3BF6">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rsidR="00AD3BF6" w:rsidRPr="00AD3BF6" w:rsidRDefault="00AD3BF6" w:rsidP="00AD3BF6"/>
    <w:p w:rsidR="00AD3BF6" w:rsidRDefault="00AD3BF6" w:rsidP="00AD3BF6">
      <w:pPr>
        <w:pStyle w:val="Heading4"/>
      </w:pPr>
      <w:r>
        <w:t xml:space="preserve">Capitalism is </w:t>
      </w:r>
      <w:r w:rsidRPr="00FD4F60">
        <w:rPr>
          <w:i/>
          <w:u w:val="single"/>
        </w:rPr>
        <w:t>objectively good</w:t>
      </w:r>
      <w:r>
        <w:t xml:space="preserve"> in space – it’s key to internet access, and warming. This </w:t>
      </w:r>
      <w:proofErr w:type="spellStart"/>
      <w:proofErr w:type="gramStart"/>
      <w:r>
        <w:t>ev</w:t>
      </w:r>
      <w:proofErr w:type="spellEnd"/>
      <w:proofErr w:type="gramEnd"/>
      <w:r>
        <w:t xml:space="preserve"> assumes </w:t>
      </w:r>
      <w:r w:rsidRPr="00FD4F60">
        <w:rPr>
          <w:i/>
          <w:u w:val="single"/>
        </w:rPr>
        <w:t>ALL</w:t>
      </w:r>
      <w:r>
        <w:t xml:space="preserve"> of their </w:t>
      </w:r>
      <w:proofErr w:type="spellStart"/>
      <w:r>
        <w:t>underview</w:t>
      </w:r>
      <w:proofErr w:type="spellEnd"/>
      <w:r>
        <w:t xml:space="preserve"> warrants – every empirical example concludes negative and independently our </w:t>
      </w:r>
      <w:proofErr w:type="spellStart"/>
      <w:r>
        <w:t>ev</w:t>
      </w:r>
      <w:proofErr w:type="spellEnd"/>
      <w:r>
        <w:t xml:space="preserve"> postdates theirs. </w:t>
      </w:r>
    </w:p>
    <w:p w:rsidR="00AD3BF6" w:rsidRPr="00FD4F60" w:rsidRDefault="00AD3BF6" w:rsidP="00AD3BF6">
      <w:pPr>
        <w:rPr>
          <w:rStyle w:val="Style13ptBold"/>
          <w:b w:val="0"/>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rsidR="00AD3BF6" w:rsidRDefault="00AD3BF6" w:rsidP="00AD3BF6">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t>. They repeated all the same slogans as the week before when Virgin Galactic CEO Richard Branson took a trip.</w:t>
      </w:r>
    </w:p>
    <w:p w:rsidR="00AD3BF6" w:rsidRDefault="00AD3BF6" w:rsidP="00AD3BF6"/>
    <w:p w:rsidR="00AD3BF6" w:rsidRPr="00FD4F60" w:rsidRDefault="00AD3BF6" w:rsidP="00AD3BF6">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p>
    <w:p w:rsidR="00AD3BF6" w:rsidRDefault="00AD3BF6" w:rsidP="00AD3BF6"/>
    <w:p w:rsidR="00AD3BF6" w:rsidRPr="00A818E4" w:rsidRDefault="00AD3BF6" w:rsidP="00AD3BF6">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rsidR="00AD3BF6" w:rsidRPr="00A818E4" w:rsidRDefault="00AD3BF6" w:rsidP="00AD3BF6">
      <w:pPr>
        <w:rPr>
          <w:rStyle w:val="Emphasis"/>
        </w:rPr>
      </w:pPr>
    </w:p>
    <w:p w:rsidR="00AD3BF6" w:rsidRDefault="00AD3BF6" w:rsidP="00AD3BF6">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rsidR="00AD3BF6" w:rsidRDefault="00AD3BF6" w:rsidP="00AD3BF6"/>
    <w:p w:rsidR="00AD3BF6" w:rsidRPr="00A818E4" w:rsidRDefault="00AD3BF6" w:rsidP="00AD3BF6">
      <w:pPr>
        <w:rPr>
          <w:rStyle w:val="Emphasis"/>
        </w:rPr>
      </w:pPr>
      <w: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rsidR="00AD3BF6" w:rsidRDefault="00AD3BF6" w:rsidP="00AD3BF6"/>
    <w:p w:rsidR="00AD3BF6" w:rsidRDefault="00AD3BF6" w:rsidP="00AD3BF6">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rsidR="00AD3BF6" w:rsidRDefault="00AD3BF6" w:rsidP="00AD3BF6"/>
    <w:p w:rsidR="00AD3BF6" w:rsidRDefault="00AD3BF6" w:rsidP="00AD3BF6">
      <w:r w:rsidRPr="00A818E4">
        <w:rPr>
          <w:rStyle w:val="Emphasis"/>
        </w:rPr>
        <w:t xml:space="preserve">Cheap launches mean </w:t>
      </w:r>
      <w:proofErr w:type="spellStart"/>
      <w:r w:rsidRPr="00A818E4">
        <w:rPr>
          <w:rStyle w:val="Emphasis"/>
          <w:highlight w:val="cyan"/>
        </w:rPr>
        <w:t>Starlink</w:t>
      </w:r>
      <w:proofErr w:type="spellEnd"/>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rsidR="00AD3BF6" w:rsidRDefault="00AD3BF6" w:rsidP="00AD3BF6"/>
    <w:p w:rsidR="00AD3BF6" w:rsidRDefault="00AD3BF6" w:rsidP="00AD3BF6">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argued that the vision of “gigantic flying machines speeding across the Atlantic carrying innumerable passengers… would be prohibitive to any but the capitalist who could use his own yacht.”</w:t>
      </w:r>
    </w:p>
    <w:p w:rsidR="00AD3BF6" w:rsidRDefault="00AD3BF6" w:rsidP="00AD3BF6"/>
    <w:p w:rsidR="00AD3BF6" w:rsidRPr="00A818E4" w:rsidRDefault="00AD3BF6" w:rsidP="00AD3BF6">
      <w:pPr>
        <w:rPr>
          <w:rStyle w:val="Emphasis"/>
        </w:rPr>
      </w:pPr>
      <w:r w:rsidRPr="00A818E4">
        <w:rPr>
          <w:rStyle w:val="Emphasis"/>
        </w:rPr>
        <w:lastRenderedPageBreak/>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rsidR="00AD3BF6" w:rsidRDefault="00AD3BF6" w:rsidP="00AD3BF6"/>
    <w:p w:rsidR="00AD3BF6" w:rsidRDefault="00AD3BF6" w:rsidP="00AD3BF6">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rsidR="00AD3BF6" w:rsidRDefault="00AD3BF6" w:rsidP="00AD3BF6">
      <w:pPr>
        <w:pStyle w:val="Heading4"/>
      </w:pPr>
      <w:r>
        <w:t xml:space="preserve">\Internet </w:t>
      </w:r>
      <w:r>
        <w:rPr>
          <w:u w:val="single"/>
        </w:rPr>
        <w:t>solves</w:t>
      </w:r>
      <w:r>
        <w:t xml:space="preserve"> extinction</w:t>
      </w:r>
    </w:p>
    <w:p w:rsidR="00AD3BF6" w:rsidRPr="00A9553E" w:rsidRDefault="00AD3BF6" w:rsidP="00AD3BF6">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rsidR="00AD3BF6" w:rsidRDefault="00AD3BF6" w:rsidP="00AD3BF6">
      <w:pPr>
        <w:rPr>
          <w:rFonts w:eastAsia="Calibri"/>
          <w:b/>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proofErr w:type="gramStart"/>
      <w:r w:rsidRPr="004B59C3">
        <w:rPr>
          <w:rFonts w:eastAsia="Calibri"/>
          <w:sz w:val="14"/>
        </w:rPr>
        <w:t>One</w:t>
      </w:r>
      <w:proofErr w:type="gramEnd"/>
      <w:r w:rsidRPr="004B59C3">
        <w:rPr>
          <w:rFonts w:eastAsia="Calibri"/>
          <w:sz w:val="14"/>
        </w:rPr>
        <w:t xml:space="preserv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t>
      </w:r>
      <w:proofErr w:type="gramStart"/>
      <w:r w:rsidRPr="00A9553E">
        <w:rPr>
          <w:rFonts w:eastAsia="Calibri"/>
          <w:b/>
          <w:u w:val="single"/>
        </w:rPr>
        <w:t>We</w:t>
      </w:r>
      <w:proofErr w:type="gramEnd"/>
      <w:r w:rsidRPr="00A9553E">
        <w:rPr>
          <w:rFonts w:eastAsia="Calibri"/>
          <w:b/>
          <w:u w:val="single"/>
        </w:rPr>
        <w:t xml:space="preserv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w:t>
      </w:r>
      <w:r w:rsidRPr="004B59C3">
        <w:rPr>
          <w:rFonts w:eastAsia="Calibri"/>
          <w:sz w:val="14"/>
        </w:rPr>
        <w:lastRenderedPageBreak/>
        <w:t xml:space="preserve">information by offering access to the newspapers of the world, the photographers of every nation, </w:t>
      </w:r>
      <w:proofErr w:type="gramStart"/>
      <w:r w:rsidRPr="004B59C3">
        <w:rPr>
          <w:rFonts w:eastAsia="Calibri"/>
          <w:sz w:val="14"/>
        </w:rPr>
        <w:t>the</w:t>
      </w:r>
      <w:proofErr w:type="gramEnd"/>
      <w:r w:rsidRPr="004B59C3">
        <w:rPr>
          <w:rFonts w:eastAsia="Calibri"/>
          <w:sz w:val="14"/>
        </w:rPr>
        <w:t xml:space="preserv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p>
    <w:p w:rsidR="00AD3BF6" w:rsidRDefault="00AD3BF6" w:rsidP="00AD3BF6">
      <w:pPr>
        <w:rPr>
          <w:rFonts w:eastAsia="Calibri"/>
          <w:b/>
          <w:sz w:val="14"/>
        </w:rPr>
      </w:pPr>
    </w:p>
    <w:p w:rsidR="00AD3BF6" w:rsidRDefault="00AD3BF6" w:rsidP="00AD3BF6">
      <w:pPr>
        <w:rPr>
          <w:rFonts w:eastAsia="Calibri"/>
          <w:b/>
          <w:sz w:val="14"/>
        </w:rPr>
      </w:pPr>
    </w:p>
    <w:p w:rsidR="00AD3BF6" w:rsidRPr="005319BF" w:rsidRDefault="00AD3BF6" w:rsidP="00AD3BF6">
      <w:pPr>
        <w:rPr>
          <w:rFonts w:eastAsia="Calibri"/>
          <w:sz w:val="14"/>
        </w:rPr>
      </w:pPr>
      <w:r w:rsidRPr="00A9553E">
        <w:rPr>
          <w:rFonts w:eastAsia="Calibri"/>
          <w:b/>
          <w:u w:val="single"/>
        </w:rPr>
        <w:t>Crowdsourcing brings people together to solve problems.</w:t>
      </w:r>
      <w:r w:rsidRPr="004B59C3">
        <w:rPr>
          <w:rFonts w:eastAsia="Calibri"/>
          <w:sz w:val="14"/>
        </w:rPr>
        <w:t xml:space="preserve"> Yet far </w:t>
      </w:r>
      <w:proofErr w:type="gramStart"/>
      <w:r w:rsidRPr="004B59C3">
        <w:rPr>
          <w:rFonts w:eastAsia="Calibri"/>
          <w:sz w:val="14"/>
        </w:rPr>
        <w:t>fewer</w:t>
      </w:r>
      <w:proofErr w:type="gramEnd"/>
      <w:r w:rsidRPr="004B59C3">
        <w:rPr>
          <w:rFonts w:eastAsia="Calibri"/>
          <w:sz w:val="14"/>
        </w:rPr>
        <w:t xml:space="preserve">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 xml:space="preserve">deadly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rsidR="00AD3BF6" w:rsidRPr="00AD3BF6" w:rsidRDefault="00AD3BF6" w:rsidP="00AD3BF6"/>
    <w:p w:rsidR="00170055" w:rsidRPr="00170055" w:rsidRDefault="00170055" w:rsidP="00170055"/>
    <w:sectPr w:rsidR="00170055" w:rsidRPr="00170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910AC"/>
    <w:rsid w:val="000139A3"/>
    <w:rsid w:val="00027022"/>
    <w:rsid w:val="000616D1"/>
    <w:rsid w:val="000B4D29"/>
    <w:rsid w:val="00100833"/>
    <w:rsid w:val="00104529"/>
    <w:rsid w:val="00105942"/>
    <w:rsid w:val="00107396"/>
    <w:rsid w:val="00144A4C"/>
    <w:rsid w:val="00170055"/>
    <w:rsid w:val="00176AB0"/>
    <w:rsid w:val="00177B7D"/>
    <w:rsid w:val="0018322D"/>
    <w:rsid w:val="001B5776"/>
    <w:rsid w:val="001E4535"/>
    <w:rsid w:val="001E527A"/>
    <w:rsid w:val="001F78CE"/>
    <w:rsid w:val="00251FC7"/>
    <w:rsid w:val="00271BF4"/>
    <w:rsid w:val="00272E15"/>
    <w:rsid w:val="002855A7"/>
    <w:rsid w:val="00291666"/>
    <w:rsid w:val="002B146A"/>
    <w:rsid w:val="002B5E17"/>
    <w:rsid w:val="002F342A"/>
    <w:rsid w:val="00315690"/>
    <w:rsid w:val="00316B75"/>
    <w:rsid w:val="00325646"/>
    <w:rsid w:val="003460F2"/>
    <w:rsid w:val="00380B35"/>
    <w:rsid w:val="0038158C"/>
    <w:rsid w:val="003902BA"/>
    <w:rsid w:val="003A09E2"/>
    <w:rsid w:val="004024F9"/>
    <w:rsid w:val="00407037"/>
    <w:rsid w:val="004605D6"/>
    <w:rsid w:val="004C60E8"/>
    <w:rsid w:val="004E3579"/>
    <w:rsid w:val="004E728B"/>
    <w:rsid w:val="004F39E0"/>
    <w:rsid w:val="00537BD5"/>
    <w:rsid w:val="0057268A"/>
    <w:rsid w:val="005D2912"/>
    <w:rsid w:val="005D6AF9"/>
    <w:rsid w:val="006065BD"/>
    <w:rsid w:val="00645FA9"/>
    <w:rsid w:val="00647866"/>
    <w:rsid w:val="00665003"/>
    <w:rsid w:val="006A2AD0"/>
    <w:rsid w:val="006C2375"/>
    <w:rsid w:val="006D4ECC"/>
    <w:rsid w:val="00722258"/>
    <w:rsid w:val="007243E5"/>
    <w:rsid w:val="00766EA0"/>
    <w:rsid w:val="00797BD1"/>
    <w:rsid w:val="007A2226"/>
    <w:rsid w:val="007E7D3F"/>
    <w:rsid w:val="007F5B66"/>
    <w:rsid w:val="00823A1C"/>
    <w:rsid w:val="00845B9D"/>
    <w:rsid w:val="00860984"/>
    <w:rsid w:val="008B3ECB"/>
    <w:rsid w:val="008B4E85"/>
    <w:rsid w:val="008C1B2E"/>
    <w:rsid w:val="0091627E"/>
    <w:rsid w:val="00922B81"/>
    <w:rsid w:val="0097032B"/>
    <w:rsid w:val="0097642D"/>
    <w:rsid w:val="009C170D"/>
    <w:rsid w:val="009D2EAD"/>
    <w:rsid w:val="009D54B2"/>
    <w:rsid w:val="009E1922"/>
    <w:rsid w:val="009F7ED2"/>
    <w:rsid w:val="00A34E73"/>
    <w:rsid w:val="00A53D68"/>
    <w:rsid w:val="00A55FA2"/>
    <w:rsid w:val="00A93661"/>
    <w:rsid w:val="00A95652"/>
    <w:rsid w:val="00AC0AB8"/>
    <w:rsid w:val="00AD3BF6"/>
    <w:rsid w:val="00B33C6D"/>
    <w:rsid w:val="00B4508F"/>
    <w:rsid w:val="00B55AD5"/>
    <w:rsid w:val="00B8057C"/>
    <w:rsid w:val="00B910AC"/>
    <w:rsid w:val="00BB1B4A"/>
    <w:rsid w:val="00BD5D5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60F"/>
    <w:rsid w:val="00DA1C92"/>
    <w:rsid w:val="00DA25D4"/>
    <w:rsid w:val="00DA6538"/>
    <w:rsid w:val="00E11B52"/>
    <w:rsid w:val="00E15E75"/>
    <w:rsid w:val="00E5262C"/>
    <w:rsid w:val="00EC7DC4"/>
    <w:rsid w:val="00ED30CF"/>
    <w:rsid w:val="00F176EF"/>
    <w:rsid w:val="00F3547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CB3C0-1A98-499B-8AB0-3DFA626C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910AC"/>
    <w:rPr>
      <w:rFonts w:ascii="Calibri" w:hAnsi="Calibri"/>
    </w:rPr>
  </w:style>
  <w:style w:type="paragraph" w:styleId="Heading1">
    <w:name w:val="heading 1"/>
    <w:aliases w:val="Pocket"/>
    <w:basedOn w:val="Normal"/>
    <w:next w:val="Normal"/>
    <w:link w:val="Heading1Char"/>
    <w:qFormat/>
    <w:rsid w:val="00B910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10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10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 Ch,No Spacing11111,No Spacing4,Ta"/>
    <w:basedOn w:val="Normal"/>
    <w:next w:val="Normal"/>
    <w:link w:val="Heading4Char"/>
    <w:uiPriority w:val="3"/>
    <w:unhideWhenUsed/>
    <w:qFormat/>
    <w:rsid w:val="00B910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10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0AC"/>
  </w:style>
  <w:style w:type="character" w:customStyle="1" w:styleId="Heading1Char">
    <w:name w:val="Heading 1 Char"/>
    <w:aliases w:val="Pocket Char"/>
    <w:basedOn w:val="DefaultParagraphFont"/>
    <w:link w:val="Heading1"/>
    <w:rsid w:val="00B910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10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10A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910AC"/>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B910A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910A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B910AC"/>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T"/>
    <w:basedOn w:val="DefaultParagraphFont"/>
    <w:link w:val="Card"/>
    <w:uiPriority w:val="99"/>
    <w:unhideWhenUsed/>
    <w:rsid w:val="00B910AC"/>
    <w:rPr>
      <w:color w:val="auto"/>
      <w:u w:val="none"/>
    </w:rPr>
  </w:style>
  <w:style w:type="character" w:styleId="FollowedHyperlink">
    <w:name w:val="FollowedHyperlink"/>
    <w:basedOn w:val="DefaultParagraphFont"/>
    <w:uiPriority w:val="99"/>
    <w:semiHidden/>
    <w:unhideWhenUsed/>
    <w:rsid w:val="00B910AC"/>
    <w:rPr>
      <w:color w:val="auto"/>
      <w:u w:val="none"/>
    </w:rPr>
  </w:style>
  <w:style w:type="paragraph" w:customStyle="1" w:styleId="textbold">
    <w:name w:val="text bold"/>
    <w:basedOn w:val="Normal"/>
    <w:link w:val="Emphasis"/>
    <w:uiPriority w:val="7"/>
    <w:qFormat/>
    <w:rsid w:val="001E45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1E45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7005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paragraph">
    <w:name w:val="paragraph"/>
    <w:basedOn w:val="Normal"/>
    <w:rsid w:val="00170055"/>
    <w:pPr>
      <w:spacing w:before="100" w:beforeAutospacing="1" w:after="100" w:afterAutospacing="1"/>
    </w:pPr>
  </w:style>
  <w:style w:type="character" w:customStyle="1" w:styleId="normaltextrun">
    <w:name w:val="normaltextrun"/>
    <w:basedOn w:val="DefaultParagraphFont"/>
    <w:rsid w:val="00170055"/>
  </w:style>
  <w:style w:type="character" w:customStyle="1" w:styleId="eop">
    <w:name w:val="eop"/>
    <w:basedOn w:val="DefaultParagraphFont"/>
    <w:rsid w:val="00170055"/>
  </w:style>
  <w:style w:type="character" w:customStyle="1" w:styleId="contextualspellingandgrammarerror">
    <w:name w:val="contextualspellingandgrammarerror"/>
    <w:basedOn w:val="DefaultParagraphFont"/>
    <w:rsid w:val="00170055"/>
  </w:style>
  <w:style w:type="character" w:customStyle="1" w:styleId="cardtextChar">
    <w:name w:val="card text Char"/>
    <w:basedOn w:val="DefaultParagraphFont"/>
    <w:link w:val="cardtext"/>
    <w:locked/>
    <w:rsid w:val="00170055"/>
    <w:rPr>
      <w:rFonts w:ascii="Times New Roman" w:hAnsi="Times New Roman" w:cs="Times New Roman"/>
      <w:sz w:val="16"/>
    </w:rPr>
  </w:style>
  <w:style w:type="paragraph" w:customStyle="1" w:styleId="cardtext">
    <w:name w:val="card text"/>
    <w:basedOn w:val="Normal"/>
    <w:link w:val="cardtextChar"/>
    <w:qFormat/>
    <w:rsid w:val="00170055"/>
    <w:pPr>
      <w:ind w:left="288" w:right="288"/>
    </w:pPr>
    <w:rPr>
      <w:rFonts w:ascii="Times New Roman" w:hAnsi="Times New Roman" w:cs="Times New Roman"/>
      <w:sz w:val="16"/>
    </w:rPr>
  </w:style>
  <w:style w:type="paragraph" w:styleId="ListParagraph">
    <w:name w:val="List Paragraph"/>
    <w:basedOn w:val="Normal"/>
    <w:uiPriority w:val="34"/>
    <w:qFormat/>
    <w:rsid w:val="00272E15"/>
    <w:pPr>
      <w:ind w:left="720"/>
      <w:contextualSpacing/>
    </w:pPr>
  </w:style>
  <w:style w:type="paragraph" w:styleId="NoSpacing">
    <w:name w:val="No Spacing"/>
    <w:aliases w:val="Card Format,ClearFormatting,Clear,DDI Tag,Tag Title,Tag and Cite,Dont u,No Spacing311,No Spacing51,Note Level 2,Small Text,Note Level 21"/>
    <w:basedOn w:val="Heading1"/>
    <w:autoRedefine/>
    <w:uiPriority w:val="99"/>
    <w:qFormat/>
    <w:rsid w:val="00A55F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sac.fsi.stanford.edu/news/deterrence-space-key-us-security" TargetMode="External"/><Relationship Id="rId13" Type="http://schemas.openxmlformats.org/officeDocument/2006/relationships/hyperlink" Target="https://thehill.com/people/richard-shelby" TargetMode="External"/><Relationship Id="rId18" Type="http://schemas.openxmlformats.org/officeDocument/2006/relationships/hyperlink" Target="http://www.shelby.senate.gov/public/index.cfm/mobile/newsreleases?ID=25F3AD2E-802A-23AD-4960-F512B9E205D2" TargetMode="External"/><Relationship Id="rId3" Type="http://schemas.openxmlformats.org/officeDocument/2006/relationships/styles" Target="styles.xml"/><Relationship Id="rId21" Type="http://schemas.openxmlformats.org/officeDocument/2006/relationships/hyperlink" Target="https://georgezarkadakis.com/2019/12/26/abandoning-the-metropolis-space-colonisation-as-the-new-imperative/" TargetMode="Externa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truthout.org/articles/there-can-be-no-winners-in-a-nuclear-war/" TargetMode="External"/><Relationship Id="rId17" Type="http://schemas.openxmlformats.org/officeDocument/2006/relationships/hyperlink" Target="http://smile.amazon.com/Beyond-Ideology-Politics-Principles-Partisanship/dp/0226470768/ref=smi_www_rco2_go_smi_g2243582042?_encoding=UTF8&amp;*Version*=1&amp;*entries*=0&amp;ie=UTF8" TargetMode="External"/><Relationship Id="rId2" Type="http://schemas.openxmlformats.org/officeDocument/2006/relationships/numbering" Target="numbering.xml"/><Relationship Id="rId16" Type="http://schemas.openxmlformats.org/officeDocument/2006/relationships/hyperlink" Target="https://thehill.com/people/jon-tester" TargetMode="External"/><Relationship Id="rId20" Type="http://schemas.openxmlformats.org/officeDocument/2006/relationships/hyperlink" Target="http://www.nytimes.com/1989/07/21/us/president-calls-for-mars-mission-and-a-moon-base.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cisac.fsi.stanford.edu/events/us-strategic-command-perspectives-deterrence-and-assurance" TargetMode="External"/><Relationship Id="rId5" Type="http://schemas.openxmlformats.org/officeDocument/2006/relationships/webSettings" Target="webSettings.xml"/><Relationship Id="rId15" Type="http://schemas.openxmlformats.org/officeDocument/2006/relationships/hyperlink" Target="https://thehill.com/people/joe-biden" TargetMode="External"/><Relationship Id="rId23" Type="http://schemas.openxmlformats.org/officeDocument/2006/relationships/theme" Target="theme/theme1.xml"/><Relationship Id="rId10" Type="http://schemas.openxmlformats.org/officeDocument/2006/relationships/hyperlink" Target="http://cisac.fsi.stanford.edu/" TargetMode="External"/><Relationship Id="rId19" Type="http://schemas.openxmlformats.org/officeDocument/2006/relationships/hyperlink" Target="http://www.nbcnews.com/id/3950099/ns/technology_and_science-space/t/bush-sets-new-course-moon-beyond/" TargetMode="External"/><Relationship Id="rId4" Type="http://schemas.openxmlformats.org/officeDocument/2006/relationships/settings" Target="settings.xml"/><Relationship Id="rId9" Type="http://schemas.openxmlformats.org/officeDocument/2006/relationships/hyperlink" Target="http://www.af.mil/AboutUs/Biographies/Display/tabid/225/Article/108115/general-john-e-hyten.aspx" TargetMode="External"/><Relationship Id="rId14" Type="http://schemas.openxmlformats.org/officeDocument/2006/relationships/hyperlink" Target="https://thehill.com/people/nancy-pelos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18B6F-20AB-4DBD-9E0B-84EAA64CE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25</Pages>
  <Words>12329</Words>
  <Characters>70280</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26</cp:revision>
  <dcterms:created xsi:type="dcterms:W3CDTF">2022-01-29T15:16:00Z</dcterms:created>
  <dcterms:modified xsi:type="dcterms:W3CDTF">2022-01-29T17:16:00Z</dcterms:modified>
</cp:coreProperties>
</file>